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29154" w14:textId="77777777" w:rsidR="009166F4" w:rsidRPr="00083A9C" w:rsidRDefault="009166F4" w:rsidP="009166F4">
      <w:pPr>
        <w:pStyle w:val="Heading1"/>
      </w:pPr>
      <w:r w:rsidRPr="00083A9C">
        <w:t xml:space="preserve">Aff </w:t>
      </w:r>
    </w:p>
    <w:p w14:paraId="381E2FA3" w14:textId="6E21051F" w:rsidR="009166F4" w:rsidRPr="00083A9C" w:rsidRDefault="009166F4" w:rsidP="009166F4">
      <w:pPr>
        <w:pStyle w:val="Heading2"/>
      </w:pPr>
      <w:r w:rsidRPr="00083A9C">
        <w:lastRenderedPageBreak/>
        <w:t>A</w:t>
      </w:r>
      <w:r w:rsidR="00D85E6A" w:rsidRPr="00083A9C">
        <w:t>dvantage</w:t>
      </w:r>
    </w:p>
    <w:p w14:paraId="79165E2C" w14:textId="77777777" w:rsidR="009166F4" w:rsidRPr="00083A9C" w:rsidRDefault="009166F4" w:rsidP="009166F4">
      <w:pPr>
        <w:pStyle w:val="Heading4"/>
        <w:rPr>
          <w:rFonts w:cs="Calibri"/>
        </w:rPr>
      </w:pPr>
      <w:r w:rsidRPr="00083A9C">
        <w:rPr>
          <w:rFonts w:cs="Calibri"/>
        </w:rPr>
        <w:t>Incarcerated workers do not have a right to strike in the US.</w:t>
      </w:r>
    </w:p>
    <w:p w14:paraId="6A27B5A5" w14:textId="77777777" w:rsidR="009166F4" w:rsidRPr="00083A9C" w:rsidRDefault="009166F4" w:rsidP="009166F4">
      <w:r w:rsidRPr="00083A9C">
        <w:rPr>
          <w:rStyle w:val="Style13ptBold"/>
        </w:rPr>
        <w:t xml:space="preserve">Harvard Law Review, 19 </w:t>
      </w:r>
      <w:r w:rsidRPr="00083A9C">
        <w:t xml:space="preserve"> - ("Striking the Right Balance: Toward a Better Understanding of Prison Strikes," Harvard Law Review 03/8/2019, accessed 10-28-2021, </w:t>
      </w:r>
      <w:hyperlink r:id="rId9" w:history="1">
        <w:r w:rsidRPr="00083A9C">
          <w:rPr>
            <w:rStyle w:val="Hyperlink"/>
          </w:rPr>
          <w:t>https://harvardlawreview.org/2019/03/striking-the-right-balance-toward-a-better-understanding-of-prison-strikes/)//ML</w:t>
        </w:r>
      </w:hyperlink>
    </w:p>
    <w:p w14:paraId="107057EE" w14:textId="77777777" w:rsidR="009166F4" w:rsidRPr="00083A9C" w:rsidRDefault="009166F4" w:rsidP="009166F4">
      <w:pPr>
        <w:ind w:left="720"/>
        <w:rPr>
          <w:sz w:val="10"/>
          <w:szCs w:val="12"/>
        </w:rPr>
      </w:pPr>
      <w:r w:rsidRPr="00125758">
        <w:rPr>
          <w:vanish/>
          <w:sz w:val="10"/>
          <w:szCs w:val="12"/>
        </w:rPr>
        <w:t>II.</w:t>
      </w:r>
      <w:r w:rsidRPr="00083A9C">
        <w:rPr>
          <w:sz w:val="10"/>
          <w:szCs w:val="12"/>
        </w:rPr>
        <w:t xml:space="preserve"> </w:t>
      </w:r>
      <w:r w:rsidRPr="00125758">
        <w:rPr>
          <w:vanish/>
          <w:sz w:val="10"/>
          <w:szCs w:val="12"/>
        </w:rPr>
        <w:t>LEGAL</w:t>
      </w:r>
      <w:r w:rsidRPr="00083A9C">
        <w:rPr>
          <w:sz w:val="10"/>
          <w:szCs w:val="12"/>
        </w:rPr>
        <w:t xml:space="preserve"> </w:t>
      </w:r>
      <w:r w:rsidRPr="00125758">
        <w:rPr>
          <w:vanish/>
          <w:sz w:val="10"/>
          <w:szCs w:val="12"/>
        </w:rPr>
        <w:t>FRAMEWORK</w:t>
      </w:r>
      <w:r w:rsidRPr="00083A9C">
        <w:rPr>
          <w:sz w:val="10"/>
          <w:szCs w:val="12"/>
        </w:rPr>
        <w:t xml:space="preserve"> </w:t>
      </w:r>
      <w:r w:rsidRPr="00125758">
        <w:rPr>
          <w:vanish/>
          <w:sz w:val="10"/>
          <w:szCs w:val="12"/>
        </w:rPr>
        <w:t>GOVERNING</w:t>
      </w:r>
      <w:r w:rsidRPr="00083A9C">
        <w:rPr>
          <w:sz w:val="10"/>
          <w:szCs w:val="12"/>
        </w:rPr>
        <w:t xml:space="preserve"> </w:t>
      </w:r>
      <w:r w:rsidRPr="00125758">
        <w:rPr>
          <w:vanish/>
          <w:sz w:val="10"/>
          <w:szCs w:val="12"/>
        </w:rPr>
        <w:t>PRISON</w:t>
      </w:r>
      <w:r w:rsidRPr="00083A9C">
        <w:rPr>
          <w:sz w:val="10"/>
          <w:szCs w:val="12"/>
        </w:rPr>
        <w:t xml:space="preserve"> </w:t>
      </w:r>
      <w:r w:rsidRPr="00125758">
        <w:rPr>
          <w:vanish/>
          <w:sz w:val="10"/>
          <w:szCs w:val="12"/>
        </w:rPr>
        <w:t>STRIKES:</w:t>
      </w:r>
      <w:r w:rsidRPr="00083A9C">
        <w:rPr>
          <w:sz w:val="10"/>
          <w:szCs w:val="12"/>
        </w:rPr>
        <w:t xml:space="preserve"> </w:t>
      </w:r>
      <w:r w:rsidRPr="00125758">
        <w:rPr>
          <w:vanish/>
          <w:sz w:val="10"/>
          <w:szCs w:val="12"/>
        </w:rPr>
        <w:t>STATE</w:t>
      </w:r>
      <w:r w:rsidRPr="00083A9C">
        <w:rPr>
          <w:sz w:val="10"/>
          <w:szCs w:val="12"/>
        </w:rPr>
        <w:t xml:space="preserve"> </w:t>
      </w:r>
      <w:r w:rsidRPr="00125758">
        <w:rPr>
          <w:vanish/>
          <w:sz w:val="10"/>
          <w:szCs w:val="12"/>
        </w:rPr>
        <w:t>LAW</w:t>
      </w:r>
      <w:r w:rsidRPr="00083A9C">
        <w:rPr>
          <w:sz w:val="10"/>
          <w:szCs w:val="12"/>
        </w:rPr>
        <w:t xml:space="preserve"> </w:t>
      </w:r>
      <w:r w:rsidRPr="00125758">
        <w:rPr>
          <w:vanish/>
          <w:sz w:val="10"/>
          <w:szCs w:val="12"/>
        </w:rPr>
        <w:t>AND</w:t>
      </w:r>
      <w:r w:rsidRPr="00083A9C">
        <w:rPr>
          <w:sz w:val="10"/>
          <w:szCs w:val="12"/>
        </w:rPr>
        <w:t xml:space="preserve"> </w:t>
      </w:r>
      <w:r w:rsidRPr="00125758">
        <w:rPr>
          <w:vanish/>
          <w:sz w:val="10"/>
          <w:szCs w:val="12"/>
        </w:rPr>
        <w:t>FEDERAL</w:t>
      </w:r>
      <w:r w:rsidRPr="00083A9C">
        <w:rPr>
          <w:sz w:val="10"/>
          <w:szCs w:val="12"/>
        </w:rPr>
        <w:t xml:space="preserve"> </w:t>
      </w:r>
      <w:r w:rsidRPr="00125758">
        <w:rPr>
          <w:vanish/>
          <w:sz w:val="10"/>
          <w:szCs w:val="12"/>
        </w:rPr>
        <w:t>STATUTES¶</w:t>
      </w:r>
      <w:r w:rsidRPr="00083A9C">
        <w:rPr>
          <w:sz w:val="10"/>
          <w:szCs w:val="12"/>
        </w:rPr>
        <w:t xml:space="preserve"> </w:t>
      </w:r>
      <w:r w:rsidRPr="00125758">
        <w:rPr>
          <w:vanish/>
          <w:sz w:val="10"/>
          <w:szCs w:val="12"/>
        </w:rPr>
        <w:t>A.</w:t>
      </w:r>
      <w:r w:rsidRPr="00083A9C">
        <w:rPr>
          <w:sz w:val="10"/>
          <w:szCs w:val="12"/>
        </w:rPr>
        <w:t xml:space="preserve"> </w:t>
      </w:r>
      <w:r w:rsidRPr="00125758">
        <w:rPr>
          <w:vanish/>
          <w:sz w:val="10"/>
          <w:szCs w:val="12"/>
        </w:rPr>
        <w:t>Statutes</w:t>
      </w:r>
      <w:r w:rsidRPr="00083A9C">
        <w:rPr>
          <w:sz w:val="10"/>
          <w:szCs w:val="12"/>
        </w:rPr>
        <w:t xml:space="preserve"> </w:t>
      </w:r>
      <w:r w:rsidRPr="00125758">
        <w:rPr>
          <w:vanish/>
          <w:sz w:val="10"/>
          <w:szCs w:val="12"/>
        </w:rPr>
        <w:t>and</w:t>
      </w:r>
      <w:r w:rsidRPr="00083A9C">
        <w:rPr>
          <w:sz w:val="10"/>
          <w:szCs w:val="12"/>
        </w:rPr>
        <w:t xml:space="preserve"> </w:t>
      </w:r>
      <w:r w:rsidRPr="00125758">
        <w:rPr>
          <w:vanish/>
          <w:sz w:val="10"/>
          <w:szCs w:val="12"/>
        </w:rPr>
        <w:t>Regulations¶</w:t>
      </w:r>
      <w:r w:rsidRPr="00083A9C">
        <w:rPr>
          <w:sz w:val="10"/>
          <w:szCs w:val="12"/>
        </w:rPr>
        <w:t xml:space="preserve"> </w:t>
      </w:r>
      <w:r w:rsidRPr="00125758">
        <w:rPr>
          <w:rStyle w:val="StyleUnderline"/>
          <w:vanish/>
          <w:sz w:val="10"/>
          <w:u w:val="none"/>
        </w:rPr>
        <w:t>As</w:t>
      </w:r>
      <w:r w:rsidRPr="00083A9C">
        <w:rPr>
          <w:rStyle w:val="StyleUnderline"/>
          <w:sz w:val="10"/>
          <w:u w:val="none"/>
        </w:rPr>
        <w:t xml:space="preserve"> </w:t>
      </w:r>
      <w:r w:rsidRPr="00125758">
        <w:rPr>
          <w:rStyle w:val="StyleUnderline"/>
          <w:vanish/>
          <w:sz w:val="10"/>
          <w:u w:val="none"/>
        </w:rPr>
        <w:t>a</w:t>
      </w:r>
      <w:r w:rsidRPr="00083A9C">
        <w:rPr>
          <w:rStyle w:val="StyleUnderline"/>
          <w:sz w:val="10"/>
          <w:u w:val="none"/>
        </w:rPr>
        <w:t xml:space="preserve"> </w:t>
      </w:r>
      <w:r w:rsidRPr="00125758">
        <w:rPr>
          <w:rStyle w:val="StyleUnderline"/>
          <w:vanish/>
          <w:sz w:val="10"/>
          <w:u w:val="none"/>
        </w:rPr>
        <w:t>threshold</w:t>
      </w:r>
      <w:r w:rsidRPr="00083A9C">
        <w:rPr>
          <w:rStyle w:val="StyleUnderline"/>
          <w:sz w:val="10"/>
          <w:u w:val="none"/>
        </w:rPr>
        <w:t xml:space="preserve"> </w:t>
      </w:r>
      <w:r w:rsidRPr="00125758">
        <w:rPr>
          <w:rStyle w:val="StyleUnderline"/>
          <w:vanish/>
          <w:sz w:val="10"/>
          <w:u w:val="none"/>
        </w:rPr>
        <w:t>matter,</w:t>
      </w:r>
      <w:r w:rsidRPr="00083A9C">
        <w:rPr>
          <w:rStyle w:val="StyleUnderline"/>
          <w:sz w:val="10"/>
          <w:u w:val="none"/>
        </w:rPr>
        <w:t xml:space="preserve"> </w:t>
      </w:r>
      <w:r w:rsidRPr="00125758">
        <w:rPr>
          <w:rStyle w:val="StyleUnderline"/>
          <w:vanish/>
          <w:sz w:val="10"/>
          <w:u w:val="none"/>
        </w:rPr>
        <w:t>state</w:t>
      </w:r>
      <w:r w:rsidRPr="00083A9C">
        <w:rPr>
          <w:rStyle w:val="StyleUnderline"/>
          <w:sz w:val="10"/>
          <w:u w:val="none"/>
        </w:rPr>
        <w:t xml:space="preserve"> </w:t>
      </w:r>
      <w:r w:rsidRPr="00125758">
        <w:rPr>
          <w:rStyle w:val="StyleUnderline"/>
          <w:vanish/>
          <w:sz w:val="10"/>
          <w:u w:val="none"/>
        </w:rPr>
        <w:t>and</w:t>
      </w:r>
      <w:r w:rsidRPr="00083A9C">
        <w:rPr>
          <w:rStyle w:val="StyleUnderline"/>
          <w:sz w:val="10"/>
          <w:u w:val="none"/>
        </w:rPr>
        <w:t xml:space="preserve"> </w:t>
      </w:r>
      <w:r w:rsidRPr="00125758">
        <w:rPr>
          <w:rStyle w:val="StyleUnderline"/>
          <w:vanish/>
          <w:sz w:val="10"/>
          <w:u w:val="none"/>
        </w:rPr>
        <w:t>federal</w:t>
      </w:r>
      <w:r w:rsidRPr="00083A9C">
        <w:rPr>
          <w:rStyle w:val="StyleUnderline"/>
          <w:sz w:val="10"/>
          <w:u w:val="none"/>
        </w:rPr>
        <w:t xml:space="preserve"> </w:t>
      </w:r>
      <w:r w:rsidRPr="00125758">
        <w:rPr>
          <w:rStyle w:val="StyleUnderline"/>
          <w:vanish/>
          <w:sz w:val="10"/>
          <w:u w:val="none"/>
        </w:rPr>
        <w:t>statutory</w:t>
      </w:r>
      <w:r w:rsidRPr="00083A9C">
        <w:rPr>
          <w:rStyle w:val="StyleUnderline"/>
          <w:sz w:val="10"/>
          <w:u w:val="none"/>
        </w:rPr>
        <w:t xml:space="preserve"> </w:t>
      </w:r>
      <w:r w:rsidRPr="00125758">
        <w:rPr>
          <w:rStyle w:val="StyleUnderline"/>
          <w:vanish/>
          <w:sz w:val="10"/>
          <w:u w:val="none"/>
        </w:rPr>
        <w:t>law</w:t>
      </w:r>
      <w:r w:rsidRPr="00083A9C">
        <w:rPr>
          <w:rStyle w:val="StyleUnderline"/>
          <w:sz w:val="10"/>
          <w:u w:val="none"/>
        </w:rPr>
        <w:t xml:space="preserve"> </w:t>
      </w:r>
      <w:r w:rsidRPr="00125758">
        <w:rPr>
          <w:rStyle w:val="StyleUnderline"/>
          <w:vanish/>
          <w:sz w:val="10"/>
          <w:u w:val="none"/>
        </w:rPr>
        <w:t>provides</w:t>
      </w:r>
      <w:r w:rsidRPr="00083A9C">
        <w:rPr>
          <w:rStyle w:val="StyleUnderline"/>
          <w:sz w:val="10"/>
          <w:u w:val="none"/>
        </w:rPr>
        <w:t xml:space="preserve"> </w:t>
      </w:r>
      <w:r w:rsidRPr="00125758">
        <w:rPr>
          <w:rStyle w:val="StyleUnderline"/>
          <w:vanish/>
          <w:sz w:val="10"/>
          <w:u w:val="none"/>
        </w:rPr>
        <w:t>no</w:t>
      </w:r>
      <w:r w:rsidRPr="00083A9C">
        <w:rPr>
          <w:rStyle w:val="StyleUnderline"/>
          <w:sz w:val="10"/>
          <w:u w:val="none"/>
        </w:rPr>
        <w:t xml:space="preserve"> </w:t>
      </w:r>
      <w:r w:rsidRPr="00125758">
        <w:rPr>
          <w:rStyle w:val="StyleUnderline"/>
          <w:vanish/>
          <w:sz w:val="10"/>
          <w:u w:val="none"/>
        </w:rPr>
        <w:t>recourse</w:t>
      </w:r>
      <w:r w:rsidRPr="00083A9C">
        <w:rPr>
          <w:rStyle w:val="StyleUnderline"/>
          <w:sz w:val="10"/>
          <w:u w:val="none"/>
        </w:rPr>
        <w:t xml:space="preserve"> </w:t>
      </w:r>
      <w:r w:rsidRPr="00125758">
        <w:rPr>
          <w:rStyle w:val="StyleUnderline"/>
          <w:vanish/>
          <w:sz w:val="10"/>
          <w:u w:val="none"/>
        </w:rPr>
        <w:t>for</w:t>
      </w:r>
      <w:r w:rsidRPr="00083A9C">
        <w:rPr>
          <w:rStyle w:val="StyleUnderline"/>
          <w:sz w:val="10"/>
          <w:u w:val="none"/>
        </w:rPr>
        <w:t xml:space="preserve"> </w:t>
      </w:r>
      <w:r w:rsidRPr="00125758">
        <w:rPr>
          <w:rStyle w:val="StyleUnderline"/>
          <w:vanish/>
          <w:sz w:val="10"/>
          <w:u w:val="none"/>
        </w:rPr>
        <w:t>protecting</w:t>
      </w:r>
      <w:r w:rsidRPr="00083A9C">
        <w:rPr>
          <w:rStyle w:val="StyleUnderline"/>
          <w:sz w:val="10"/>
          <w:u w:val="none"/>
        </w:rPr>
        <w:t xml:space="preserve"> </w:t>
      </w:r>
      <w:r w:rsidRPr="00125758">
        <w:rPr>
          <w:rStyle w:val="StyleUnderline"/>
          <w:vanish/>
          <w:sz w:val="10"/>
          <w:u w:val="none"/>
        </w:rPr>
        <w:t>prison</w:t>
      </w:r>
      <w:r w:rsidRPr="00083A9C">
        <w:rPr>
          <w:rStyle w:val="StyleUnderline"/>
          <w:sz w:val="10"/>
          <w:u w:val="none"/>
        </w:rPr>
        <w:t xml:space="preserve"> </w:t>
      </w:r>
      <w:r w:rsidRPr="00125758">
        <w:rPr>
          <w:rStyle w:val="StyleUnderline"/>
          <w:vanish/>
          <w:sz w:val="10"/>
          <w:u w:val="none"/>
        </w:rPr>
        <w:t>strikes.</w:t>
      </w:r>
      <w:r w:rsidRPr="00083A9C">
        <w:rPr>
          <w:rStyle w:val="StyleUnderline"/>
          <w:sz w:val="10"/>
          <w:u w:val="none"/>
        </w:rPr>
        <w:t xml:space="preserve"> </w:t>
      </w:r>
      <w:r w:rsidRPr="00125758">
        <w:rPr>
          <w:rStyle w:val="StyleUnderline"/>
          <w:vanish/>
          <w:sz w:val="10"/>
          <w:u w:val="none"/>
        </w:rPr>
        <w:t>Incarcerated</w:t>
      </w:r>
      <w:r w:rsidRPr="00083A9C">
        <w:rPr>
          <w:rStyle w:val="StyleUnderline"/>
          <w:sz w:val="10"/>
          <w:u w:val="none"/>
        </w:rPr>
        <w:t xml:space="preserve"> </w:t>
      </w:r>
      <w:r w:rsidRPr="00125758">
        <w:rPr>
          <w:rStyle w:val="StyleUnderline"/>
          <w:vanish/>
          <w:sz w:val="10"/>
          <w:u w:val="none"/>
        </w:rPr>
        <w:t>individuals</w:t>
      </w:r>
      <w:r w:rsidRPr="00083A9C">
        <w:rPr>
          <w:rStyle w:val="StyleUnderline"/>
          <w:sz w:val="10"/>
          <w:u w:val="none"/>
        </w:rPr>
        <w:t xml:space="preserve"> </w:t>
      </w:r>
      <w:r w:rsidRPr="00125758">
        <w:rPr>
          <w:rStyle w:val="StyleUnderline"/>
          <w:vanish/>
          <w:sz w:val="10"/>
          <w:u w:val="none"/>
        </w:rPr>
        <w:t>are</w:t>
      </w:r>
      <w:r w:rsidRPr="00083A9C">
        <w:rPr>
          <w:rStyle w:val="StyleUnderline"/>
          <w:sz w:val="10"/>
          <w:u w:val="none"/>
        </w:rPr>
        <w:t xml:space="preserve"> </w:t>
      </w:r>
      <w:r w:rsidRPr="00125758">
        <w:rPr>
          <w:rStyle w:val="StyleUnderline"/>
          <w:vanish/>
          <w:sz w:val="10"/>
          <w:u w:val="none"/>
        </w:rPr>
        <w:t>not</w:t>
      </w:r>
      <w:r w:rsidRPr="00083A9C">
        <w:rPr>
          <w:rStyle w:val="StyleUnderline"/>
          <w:sz w:val="10"/>
          <w:u w:val="none"/>
        </w:rPr>
        <w:t xml:space="preserve"> </w:t>
      </w:r>
      <w:r w:rsidRPr="00125758">
        <w:rPr>
          <w:rStyle w:val="StyleUnderline"/>
          <w:vanish/>
          <w:sz w:val="10"/>
          <w:u w:val="none"/>
        </w:rPr>
        <w:t>included</w:t>
      </w:r>
      <w:r w:rsidRPr="00083A9C">
        <w:rPr>
          <w:rStyle w:val="StyleUnderline"/>
          <w:sz w:val="10"/>
          <w:u w:val="none"/>
        </w:rPr>
        <w:t xml:space="preserve"> </w:t>
      </w:r>
      <w:r w:rsidRPr="00125758">
        <w:rPr>
          <w:rStyle w:val="StyleUnderline"/>
          <w:vanish/>
          <w:sz w:val="10"/>
          <w:u w:val="none"/>
        </w:rPr>
        <w:t>as</w:t>
      </w:r>
      <w:r w:rsidRPr="00083A9C">
        <w:rPr>
          <w:rStyle w:val="StyleUnderline"/>
          <w:sz w:val="10"/>
          <w:u w:val="none"/>
        </w:rPr>
        <w:t xml:space="preserve"> </w:t>
      </w:r>
      <w:r w:rsidRPr="00125758">
        <w:rPr>
          <w:rStyle w:val="StyleUnderline"/>
          <w:vanish/>
          <w:sz w:val="10"/>
          <w:u w:val="none"/>
        </w:rPr>
        <w:t>protected</w:t>
      </w:r>
      <w:r w:rsidRPr="00083A9C">
        <w:rPr>
          <w:rStyle w:val="StyleUnderline"/>
          <w:sz w:val="10"/>
          <w:u w:val="none"/>
        </w:rPr>
        <w:t xml:space="preserve"> </w:t>
      </w:r>
      <w:r w:rsidRPr="00125758">
        <w:rPr>
          <w:rStyle w:val="StyleUnderline"/>
          <w:vanish/>
          <w:sz w:val="10"/>
          <w:u w:val="none"/>
        </w:rPr>
        <w:t>“employees”</w:t>
      </w:r>
      <w:r w:rsidRPr="00083A9C">
        <w:rPr>
          <w:rStyle w:val="StyleUnderline"/>
          <w:sz w:val="10"/>
          <w:u w:val="none"/>
        </w:rPr>
        <w:t xml:space="preserve"> </w:t>
      </w:r>
      <w:r w:rsidRPr="00125758">
        <w:rPr>
          <w:rStyle w:val="StyleUnderline"/>
          <w:vanish/>
          <w:sz w:val="10"/>
          <w:u w:val="none"/>
        </w:rPr>
        <w:t>in</w:t>
      </w:r>
      <w:r w:rsidRPr="00083A9C">
        <w:rPr>
          <w:rStyle w:val="StyleUnderline"/>
          <w:sz w:val="10"/>
          <w:u w:val="none"/>
        </w:rPr>
        <w:t xml:space="preserve"> </w:t>
      </w:r>
      <w:r w:rsidRPr="00125758">
        <w:rPr>
          <w:rStyle w:val="StyleUnderline"/>
          <w:vanish/>
          <w:sz w:val="10"/>
          <w:u w:val="none"/>
        </w:rPr>
        <w:t>the</w:t>
      </w:r>
      <w:r w:rsidRPr="00083A9C">
        <w:rPr>
          <w:rStyle w:val="StyleUnderline"/>
          <w:sz w:val="10"/>
          <w:u w:val="none"/>
        </w:rPr>
        <w:t xml:space="preserve"> </w:t>
      </w:r>
      <w:r w:rsidRPr="00125758">
        <w:rPr>
          <w:rStyle w:val="StyleUnderline"/>
          <w:vanish/>
          <w:sz w:val="10"/>
          <w:u w:val="none"/>
        </w:rPr>
        <w:t>text</w:t>
      </w:r>
      <w:r w:rsidRPr="00083A9C">
        <w:rPr>
          <w:rStyle w:val="StyleUnderline"/>
          <w:sz w:val="10"/>
          <w:u w:val="none"/>
        </w:rPr>
        <w:t xml:space="preserve"> </w:t>
      </w:r>
      <w:r w:rsidRPr="00125758">
        <w:rPr>
          <w:rStyle w:val="StyleUnderline"/>
          <w:vanish/>
          <w:sz w:val="10"/>
          <w:u w:val="none"/>
        </w:rPr>
        <w:t>of</w:t>
      </w:r>
      <w:r w:rsidRPr="00083A9C">
        <w:rPr>
          <w:rStyle w:val="StyleUnderline"/>
          <w:sz w:val="10"/>
          <w:u w:val="none"/>
        </w:rPr>
        <w:t xml:space="preserve"> </w:t>
      </w:r>
      <w:r w:rsidRPr="00125758">
        <w:rPr>
          <w:rStyle w:val="StyleUnderline"/>
          <w:vanish/>
          <w:sz w:val="10"/>
          <w:u w:val="none"/>
        </w:rPr>
        <w:t>federal</w:t>
      </w:r>
      <w:r w:rsidRPr="00083A9C">
        <w:rPr>
          <w:rStyle w:val="StyleUnderline"/>
          <w:sz w:val="10"/>
          <w:u w:val="none"/>
        </w:rPr>
        <w:t xml:space="preserve"> </w:t>
      </w:r>
      <w:r w:rsidRPr="00125758">
        <w:rPr>
          <w:rStyle w:val="StyleUnderline"/>
          <w:vanish/>
          <w:sz w:val="10"/>
          <w:u w:val="none"/>
        </w:rPr>
        <w:t>labor</w:t>
      </w:r>
      <w:r w:rsidRPr="00083A9C">
        <w:rPr>
          <w:rStyle w:val="StyleUnderline"/>
          <w:sz w:val="10"/>
          <w:u w:val="none"/>
        </w:rPr>
        <w:t xml:space="preserve"> </w:t>
      </w:r>
      <w:r w:rsidRPr="00125758">
        <w:rPr>
          <w:rStyle w:val="StyleUnderline"/>
          <w:vanish/>
          <w:sz w:val="10"/>
          <w:u w:val="none"/>
        </w:rPr>
        <w:t>laws</w:t>
      </w:r>
      <w:r w:rsidRPr="00083A9C">
        <w:rPr>
          <w:rStyle w:val="StyleUnderline"/>
          <w:sz w:val="10"/>
          <w:u w:val="none"/>
        </w:rPr>
        <w:t xml:space="preserve"> </w:t>
      </w:r>
      <w:r w:rsidRPr="00125758">
        <w:rPr>
          <w:rStyle w:val="StyleUnderline"/>
          <w:vanish/>
          <w:sz w:val="10"/>
          <w:u w:val="none"/>
        </w:rPr>
        <w:t>like</w:t>
      </w:r>
      <w:r w:rsidRPr="00083A9C">
        <w:rPr>
          <w:rStyle w:val="StyleUnderline"/>
          <w:sz w:val="10"/>
          <w:u w:val="none"/>
        </w:rPr>
        <w:t xml:space="preserve"> </w:t>
      </w:r>
      <w:r w:rsidRPr="00125758">
        <w:rPr>
          <w:rStyle w:val="StyleUnderline"/>
          <w:vanish/>
          <w:sz w:val="10"/>
          <w:u w:val="none"/>
        </w:rPr>
        <w:t>the</w:t>
      </w:r>
      <w:r w:rsidRPr="00083A9C">
        <w:rPr>
          <w:rStyle w:val="StyleUnderline"/>
          <w:sz w:val="10"/>
          <w:u w:val="none"/>
        </w:rPr>
        <w:t xml:space="preserve"> </w:t>
      </w:r>
      <w:r w:rsidRPr="00125758">
        <w:rPr>
          <w:rStyle w:val="StyleUnderline"/>
          <w:vanish/>
          <w:sz w:val="10"/>
          <w:u w:val="none"/>
        </w:rPr>
        <w:t>Fair</w:t>
      </w:r>
      <w:r w:rsidRPr="00083A9C">
        <w:rPr>
          <w:rStyle w:val="StyleUnderline"/>
          <w:sz w:val="10"/>
          <w:u w:val="none"/>
        </w:rPr>
        <w:t xml:space="preserve"> </w:t>
      </w:r>
      <w:r w:rsidRPr="00125758">
        <w:rPr>
          <w:rStyle w:val="StyleUnderline"/>
          <w:vanish/>
          <w:sz w:val="10"/>
          <w:u w:val="none"/>
        </w:rPr>
        <w:t>Labor</w:t>
      </w:r>
      <w:r w:rsidRPr="00083A9C">
        <w:rPr>
          <w:rStyle w:val="StyleUnderline"/>
          <w:sz w:val="10"/>
          <w:u w:val="none"/>
        </w:rPr>
        <w:t xml:space="preserve"> </w:t>
      </w:r>
      <w:r w:rsidRPr="00125758">
        <w:rPr>
          <w:rStyle w:val="StyleUnderline"/>
          <w:vanish/>
          <w:sz w:val="10"/>
          <w:u w:val="none"/>
        </w:rPr>
        <w:t>Standards</w:t>
      </w:r>
      <w:r w:rsidRPr="00083A9C">
        <w:rPr>
          <w:rStyle w:val="StyleUnderline"/>
          <w:sz w:val="10"/>
          <w:u w:val="none"/>
        </w:rPr>
        <w:t xml:space="preserve"> </w:t>
      </w:r>
      <w:r w:rsidRPr="00125758">
        <w:rPr>
          <w:rStyle w:val="StyleUnderline"/>
          <w:vanish/>
          <w:sz w:val="10"/>
          <w:u w:val="none"/>
        </w:rPr>
        <w:t>Act78</w:t>
      </w:r>
      <w:r w:rsidRPr="00083A9C">
        <w:rPr>
          <w:rStyle w:val="StyleUnderline"/>
          <w:sz w:val="10"/>
          <w:u w:val="none"/>
        </w:rPr>
        <w:t xml:space="preserve"> </w:t>
      </w:r>
      <w:r w:rsidRPr="00125758">
        <w:rPr>
          <w:rStyle w:val="StyleUnderline"/>
          <w:vanish/>
          <w:sz w:val="10"/>
          <w:u w:val="none"/>
        </w:rPr>
        <w:t>and</w:t>
      </w:r>
      <w:r w:rsidRPr="00083A9C">
        <w:rPr>
          <w:rStyle w:val="StyleUnderline"/>
          <w:sz w:val="10"/>
          <w:u w:val="none"/>
        </w:rPr>
        <w:t xml:space="preserve"> </w:t>
      </w:r>
      <w:r w:rsidRPr="00125758">
        <w:rPr>
          <w:rStyle w:val="StyleUnderline"/>
          <w:vanish/>
          <w:sz w:val="10"/>
          <w:u w:val="none"/>
        </w:rPr>
        <w:t>the</w:t>
      </w:r>
      <w:r w:rsidRPr="00083A9C">
        <w:rPr>
          <w:rStyle w:val="StyleUnderline"/>
          <w:sz w:val="10"/>
          <w:u w:val="none"/>
        </w:rPr>
        <w:t xml:space="preserve"> </w:t>
      </w:r>
      <w:r w:rsidRPr="00125758">
        <w:rPr>
          <w:rStyle w:val="StyleUnderline"/>
          <w:vanish/>
          <w:sz w:val="10"/>
          <w:u w:val="none"/>
        </w:rPr>
        <w:t>National</w:t>
      </w:r>
      <w:r w:rsidRPr="00083A9C">
        <w:rPr>
          <w:rStyle w:val="StyleUnderline"/>
          <w:sz w:val="10"/>
          <w:u w:val="none"/>
        </w:rPr>
        <w:t xml:space="preserve"> </w:t>
      </w:r>
      <w:r w:rsidRPr="00125758">
        <w:rPr>
          <w:rStyle w:val="StyleUnderline"/>
          <w:vanish/>
          <w:sz w:val="10"/>
          <w:u w:val="none"/>
        </w:rPr>
        <w:t>Labor</w:t>
      </w:r>
      <w:r w:rsidRPr="00083A9C">
        <w:rPr>
          <w:rStyle w:val="StyleUnderline"/>
          <w:sz w:val="10"/>
          <w:u w:val="none"/>
        </w:rPr>
        <w:t xml:space="preserve"> </w:t>
      </w:r>
      <w:r w:rsidRPr="00125758">
        <w:rPr>
          <w:rStyle w:val="StyleUnderline"/>
          <w:vanish/>
          <w:sz w:val="10"/>
          <w:u w:val="none"/>
        </w:rPr>
        <w:t>Relations</w:t>
      </w:r>
      <w:r w:rsidRPr="00083A9C">
        <w:rPr>
          <w:rStyle w:val="StyleUnderline"/>
          <w:sz w:val="10"/>
          <w:u w:val="none"/>
        </w:rPr>
        <w:t xml:space="preserve"> </w:t>
      </w:r>
      <w:r w:rsidRPr="00125758">
        <w:rPr>
          <w:rStyle w:val="StyleUnderline"/>
          <w:vanish/>
          <w:sz w:val="10"/>
          <w:u w:val="none"/>
        </w:rPr>
        <w:t>Act,79</w:t>
      </w:r>
      <w:r w:rsidRPr="00083A9C">
        <w:rPr>
          <w:rStyle w:val="StyleUnderline"/>
          <w:sz w:val="10"/>
          <w:u w:val="none"/>
        </w:rPr>
        <w:t xml:space="preserve"> </w:t>
      </w:r>
      <w:r w:rsidRPr="00125758">
        <w:rPr>
          <w:rStyle w:val="StyleUnderline"/>
          <w:vanish/>
          <w:sz w:val="10"/>
          <w:u w:val="none"/>
        </w:rPr>
        <w:t>and</w:t>
      </w:r>
      <w:r w:rsidRPr="00083A9C">
        <w:rPr>
          <w:rStyle w:val="StyleUnderline"/>
          <w:sz w:val="10"/>
          <w:u w:val="none"/>
        </w:rPr>
        <w:t xml:space="preserve"> </w:t>
      </w:r>
      <w:r w:rsidRPr="00125758">
        <w:rPr>
          <w:rStyle w:val="StyleUnderline"/>
          <w:vanish/>
          <w:sz w:val="10"/>
          <w:u w:val="none"/>
        </w:rPr>
        <w:t>courts</w:t>
      </w:r>
      <w:r w:rsidRPr="00083A9C">
        <w:rPr>
          <w:rStyle w:val="StyleUnderline"/>
          <w:sz w:val="10"/>
          <w:u w:val="none"/>
        </w:rPr>
        <w:t xml:space="preserve"> </w:t>
      </w:r>
      <w:r w:rsidRPr="00125758">
        <w:rPr>
          <w:rStyle w:val="StyleUnderline"/>
          <w:vanish/>
          <w:sz w:val="10"/>
          <w:u w:val="none"/>
        </w:rPr>
        <w:t>have</w:t>
      </w:r>
      <w:r w:rsidRPr="00083A9C">
        <w:rPr>
          <w:rStyle w:val="StyleUnderline"/>
          <w:sz w:val="10"/>
          <w:u w:val="none"/>
        </w:rPr>
        <w:t xml:space="preserve"> </w:t>
      </w:r>
      <w:r w:rsidRPr="00125758">
        <w:rPr>
          <w:rStyle w:val="StyleUnderline"/>
          <w:vanish/>
          <w:sz w:val="10"/>
          <w:u w:val="none"/>
        </w:rPr>
        <w:t>refused</w:t>
      </w:r>
      <w:r w:rsidRPr="00083A9C">
        <w:rPr>
          <w:rStyle w:val="StyleUnderline"/>
          <w:sz w:val="10"/>
          <w:u w:val="none"/>
        </w:rPr>
        <w:t xml:space="preserve"> </w:t>
      </w:r>
      <w:r w:rsidRPr="00125758">
        <w:rPr>
          <w:rStyle w:val="StyleUnderline"/>
          <w:vanish/>
          <w:sz w:val="10"/>
          <w:u w:val="none"/>
        </w:rPr>
        <w:t>to</w:t>
      </w:r>
      <w:r w:rsidRPr="00083A9C">
        <w:rPr>
          <w:rStyle w:val="StyleUnderline"/>
          <w:sz w:val="10"/>
          <w:u w:val="none"/>
        </w:rPr>
        <w:t xml:space="preserve"> </w:t>
      </w:r>
      <w:r w:rsidRPr="00125758">
        <w:rPr>
          <w:rStyle w:val="StyleUnderline"/>
          <w:vanish/>
          <w:sz w:val="10"/>
          <w:u w:val="none"/>
        </w:rPr>
        <w:t>extend</w:t>
      </w:r>
      <w:r w:rsidRPr="00083A9C">
        <w:rPr>
          <w:rStyle w:val="StyleUnderline"/>
          <w:sz w:val="10"/>
          <w:u w:val="none"/>
        </w:rPr>
        <w:t xml:space="preserve"> </w:t>
      </w:r>
      <w:r w:rsidRPr="00125758">
        <w:rPr>
          <w:rStyle w:val="StyleUnderline"/>
          <w:vanish/>
          <w:sz w:val="10"/>
          <w:u w:val="none"/>
        </w:rPr>
        <w:t>the</w:t>
      </w:r>
      <w:r w:rsidRPr="00083A9C">
        <w:rPr>
          <w:rStyle w:val="StyleUnderline"/>
          <w:sz w:val="10"/>
          <w:u w:val="none"/>
        </w:rPr>
        <w:t xml:space="preserve"> </w:t>
      </w:r>
      <w:r w:rsidRPr="00125758">
        <w:rPr>
          <w:rStyle w:val="StyleUnderline"/>
          <w:vanish/>
          <w:sz w:val="10"/>
          <w:u w:val="none"/>
        </w:rPr>
        <w:t>protections</w:t>
      </w:r>
      <w:r w:rsidRPr="00083A9C">
        <w:rPr>
          <w:rStyle w:val="StyleUnderline"/>
          <w:sz w:val="10"/>
          <w:u w:val="none"/>
        </w:rPr>
        <w:t xml:space="preserve"> </w:t>
      </w:r>
      <w:r w:rsidRPr="00125758">
        <w:rPr>
          <w:rStyle w:val="StyleUnderline"/>
          <w:vanish/>
          <w:sz w:val="10"/>
          <w:u w:val="none"/>
        </w:rPr>
        <w:t>that</w:t>
      </w:r>
      <w:r w:rsidRPr="00083A9C">
        <w:rPr>
          <w:rStyle w:val="StyleUnderline"/>
          <w:sz w:val="10"/>
          <w:u w:val="none"/>
        </w:rPr>
        <w:t xml:space="preserve"> </w:t>
      </w:r>
      <w:r w:rsidRPr="00125758">
        <w:rPr>
          <w:rStyle w:val="StyleUnderline"/>
          <w:vanish/>
          <w:sz w:val="10"/>
          <w:u w:val="none"/>
        </w:rPr>
        <w:t>these</w:t>
      </w:r>
      <w:r w:rsidRPr="00083A9C">
        <w:rPr>
          <w:rStyle w:val="StyleUnderline"/>
          <w:sz w:val="10"/>
          <w:u w:val="none"/>
        </w:rPr>
        <w:t xml:space="preserve"> </w:t>
      </w:r>
      <w:r w:rsidRPr="00125758">
        <w:rPr>
          <w:rStyle w:val="StyleUnderline"/>
          <w:vanish/>
          <w:sz w:val="10"/>
          <w:u w:val="none"/>
        </w:rPr>
        <w:t>statutes</w:t>
      </w:r>
      <w:r w:rsidRPr="00083A9C">
        <w:rPr>
          <w:rStyle w:val="StyleUnderline"/>
          <w:sz w:val="10"/>
          <w:u w:val="none"/>
        </w:rPr>
        <w:t xml:space="preserve"> </w:t>
      </w:r>
      <w:r w:rsidRPr="00125758">
        <w:rPr>
          <w:rStyle w:val="StyleUnderline"/>
          <w:vanish/>
          <w:sz w:val="10"/>
          <w:u w:val="none"/>
        </w:rPr>
        <w:t>offer</w:t>
      </w:r>
      <w:r w:rsidRPr="00083A9C">
        <w:rPr>
          <w:rStyle w:val="StyleUnderline"/>
          <w:sz w:val="10"/>
          <w:u w:val="none"/>
        </w:rPr>
        <w:t xml:space="preserve"> </w:t>
      </w:r>
      <w:r w:rsidRPr="00125758">
        <w:rPr>
          <w:rStyle w:val="StyleUnderline"/>
          <w:vanish/>
          <w:sz w:val="10"/>
          <w:u w:val="none"/>
        </w:rPr>
        <w:t>to</w:t>
      </w:r>
      <w:r w:rsidRPr="00083A9C">
        <w:rPr>
          <w:rStyle w:val="StyleUnderline"/>
          <w:sz w:val="10"/>
          <w:u w:val="none"/>
        </w:rPr>
        <w:t xml:space="preserve"> </w:t>
      </w:r>
      <w:r w:rsidRPr="00125758">
        <w:rPr>
          <w:rStyle w:val="StyleUnderline"/>
          <w:vanish/>
          <w:sz w:val="10"/>
          <w:u w:val="none"/>
        </w:rPr>
        <w:t>those</w:t>
      </w:r>
      <w:r w:rsidRPr="00083A9C">
        <w:rPr>
          <w:rStyle w:val="StyleUnderline"/>
          <w:sz w:val="10"/>
          <w:u w:val="none"/>
        </w:rPr>
        <w:t xml:space="preserve"> </w:t>
      </w:r>
      <w:r w:rsidRPr="00125758">
        <w:rPr>
          <w:rStyle w:val="StyleUnderline"/>
          <w:vanish/>
          <w:sz w:val="10"/>
          <w:u w:val="none"/>
        </w:rPr>
        <w:t>confined</w:t>
      </w:r>
      <w:r w:rsidRPr="00083A9C">
        <w:rPr>
          <w:rStyle w:val="StyleUnderline"/>
          <w:sz w:val="10"/>
          <w:u w:val="none"/>
        </w:rPr>
        <w:t xml:space="preserve"> </w:t>
      </w:r>
      <w:r w:rsidRPr="00125758">
        <w:rPr>
          <w:rStyle w:val="StyleUnderline"/>
          <w:vanish/>
          <w:sz w:val="10"/>
          <w:u w:val="none"/>
        </w:rPr>
        <w:t>within</w:t>
      </w:r>
      <w:r w:rsidRPr="00083A9C">
        <w:rPr>
          <w:rStyle w:val="StyleUnderline"/>
          <w:sz w:val="10"/>
          <w:u w:val="none"/>
        </w:rPr>
        <w:t xml:space="preserve"> </w:t>
      </w:r>
      <w:r w:rsidRPr="00125758">
        <w:rPr>
          <w:rStyle w:val="StyleUnderline"/>
          <w:vanish/>
          <w:sz w:val="10"/>
          <w:u w:val="none"/>
        </w:rPr>
        <w:t>prison</w:t>
      </w:r>
      <w:r w:rsidRPr="00083A9C">
        <w:rPr>
          <w:rStyle w:val="StyleUnderline"/>
          <w:sz w:val="10"/>
          <w:u w:val="none"/>
        </w:rPr>
        <w:t xml:space="preserve"> </w:t>
      </w:r>
      <w:r w:rsidRPr="00125758">
        <w:rPr>
          <w:rStyle w:val="StyleUnderline"/>
          <w:vanish/>
          <w:sz w:val="10"/>
          <w:u w:val="none"/>
        </w:rPr>
        <w:t>walls.80</w:t>
      </w:r>
      <w:r w:rsidRPr="00083A9C">
        <w:rPr>
          <w:rStyle w:val="StyleUnderline"/>
          <w:sz w:val="10"/>
          <w:u w:val="none"/>
        </w:rPr>
        <w:t xml:space="preserve"> </w:t>
      </w:r>
      <w:r w:rsidRPr="00125758">
        <w:rPr>
          <w:rStyle w:val="StyleUnderline"/>
          <w:vanish/>
          <w:sz w:val="10"/>
          <w:u w:val="none"/>
        </w:rPr>
        <w:t>Further,</w:t>
      </w:r>
      <w:r w:rsidRPr="00083A9C">
        <w:rPr>
          <w:rStyle w:val="StyleUnderline"/>
          <w:sz w:val="10"/>
          <w:u w:val="none"/>
        </w:rPr>
        <w:t xml:space="preserve"> </w:t>
      </w:r>
      <w:r w:rsidRPr="00125758">
        <w:rPr>
          <w:rStyle w:val="StyleUnderline"/>
          <w:vanish/>
          <w:sz w:val="10"/>
          <w:u w:val="none"/>
        </w:rPr>
        <w:t>this</w:t>
      </w:r>
      <w:r w:rsidRPr="00083A9C">
        <w:rPr>
          <w:rStyle w:val="StyleUnderline"/>
          <w:sz w:val="10"/>
          <w:u w:val="none"/>
        </w:rPr>
        <w:t xml:space="preserve"> </w:t>
      </w:r>
      <w:r w:rsidRPr="00125758">
        <w:rPr>
          <w:rStyle w:val="StyleUnderline"/>
          <w:vanish/>
          <w:sz w:val="10"/>
          <w:u w:val="none"/>
        </w:rPr>
        <w:t>Note</w:t>
      </w:r>
      <w:r w:rsidRPr="00083A9C">
        <w:rPr>
          <w:rStyle w:val="StyleUnderline"/>
          <w:sz w:val="10"/>
          <w:u w:val="none"/>
        </w:rPr>
        <w:t xml:space="preserve"> </w:t>
      </w:r>
      <w:r w:rsidRPr="00125758">
        <w:rPr>
          <w:rStyle w:val="StyleUnderline"/>
          <w:vanish/>
          <w:sz w:val="10"/>
          <w:u w:val="none"/>
        </w:rPr>
        <w:t>is</w:t>
      </w:r>
      <w:r w:rsidRPr="00083A9C">
        <w:rPr>
          <w:rStyle w:val="StyleUnderline"/>
          <w:sz w:val="10"/>
          <w:u w:val="none"/>
        </w:rPr>
        <w:t xml:space="preserve"> </w:t>
      </w:r>
      <w:r w:rsidRPr="00125758">
        <w:rPr>
          <w:rStyle w:val="StyleUnderline"/>
          <w:vanish/>
          <w:sz w:val="10"/>
          <w:u w:val="none"/>
        </w:rPr>
        <w:t>aware</w:t>
      </w:r>
      <w:r w:rsidRPr="00083A9C">
        <w:rPr>
          <w:rStyle w:val="StyleUnderline"/>
          <w:sz w:val="10"/>
          <w:u w:val="none"/>
        </w:rPr>
        <w:t xml:space="preserve"> </w:t>
      </w:r>
      <w:r w:rsidRPr="00125758">
        <w:rPr>
          <w:rStyle w:val="StyleUnderline"/>
          <w:vanish/>
          <w:sz w:val="10"/>
          <w:u w:val="none"/>
        </w:rPr>
        <w:t>of</w:t>
      </w:r>
      <w:r w:rsidRPr="00083A9C">
        <w:rPr>
          <w:rStyle w:val="StyleUnderline"/>
        </w:rPr>
        <w:t xml:space="preserve"> </w:t>
      </w:r>
      <w:r w:rsidRPr="00083A9C">
        <w:rPr>
          <w:rStyle w:val="StyleUnderline"/>
          <w:highlight w:val="yellow"/>
        </w:rPr>
        <w:t>no state labor laws, or</w:t>
      </w:r>
      <w:r w:rsidRPr="00083A9C">
        <w:rPr>
          <w:rStyle w:val="StyleUnderline"/>
        </w:rPr>
        <w:t xml:space="preserve"> </w:t>
      </w:r>
      <w:r w:rsidRPr="00125758">
        <w:rPr>
          <w:rStyle w:val="StyleUnderline"/>
          <w:vanish/>
          <w:sz w:val="10"/>
          <w:u w:val="none"/>
        </w:rPr>
        <w:t>for</w:t>
      </w:r>
      <w:r w:rsidRPr="00083A9C">
        <w:rPr>
          <w:rStyle w:val="StyleUnderline"/>
          <w:sz w:val="10"/>
          <w:u w:val="none"/>
        </w:rPr>
        <w:t xml:space="preserve"> </w:t>
      </w:r>
      <w:r w:rsidRPr="00125758">
        <w:rPr>
          <w:rStyle w:val="StyleUnderline"/>
          <w:vanish/>
          <w:sz w:val="10"/>
          <w:u w:val="none"/>
        </w:rPr>
        <w:t>that</w:t>
      </w:r>
      <w:r w:rsidRPr="00083A9C">
        <w:rPr>
          <w:rStyle w:val="StyleUnderline"/>
          <w:sz w:val="10"/>
          <w:u w:val="none"/>
        </w:rPr>
        <w:t xml:space="preserve"> </w:t>
      </w:r>
      <w:r w:rsidRPr="00125758">
        <w:rPr>
          <w:rStyle w:val="StyleUnderline"/>
          <w:vanish/>
          <w:sz w:val="10"/>
          <w:u w:val="none"/>
        </w:rPr>
        <w:t>matter</w:t>
      </w:r>
      <w:r w:rsidRPr="00083A9C">
        <w:rPr>
          <w:rStyle w:val="StyleUnderline"/>
        </w:rPr>
        <w:t xml:space="preserve"> </w:t>
      </w:r>
      <w:r w:rsidRPr="00083A9C">
        <w:rPr>
          <w:rStyle w:val="StyleUnderline"/>
          <w:highlight w:val="yellow"/>
        </w:rPr>
        <w:t>any state constitutional provisions,</w:t>
      </w:r>
      <w:r w:rsidRPr="00083A9C">
        <w:rPr>
          <w:rStyle w:val="StyleUnderline"/>
        </w:rPr>
        <w:t xml:space="preserve"> </w:t>
      </w:r>
      <w:r w:rsidRPr="00125758">
        <w:rPr>
          <w:rStyle w:val="StyleUnderline"/>
          <w:vanish/>
          <w:sz w:val="10"/>
          <w:u w:val="none"/>
        </w:rPr>
        <w:t>that</w:t>
      </w:r>
      <w:r w:rsidRPr="00083A9C">
        <w:rPr>
          <w:rStyle w:val="StyleUnderline"/>
        </w:rPr>
        <w:t xml:space="preserve"> </w:t>
      </w:r>
      <w:r w:rsidRPr="00083A9C">
        <w:rPr>
          <w:rStyle w:val="StyleUnderline"/>
          <w:highlight w:val="yellow"/>
        </w:rPr>
        <w:t>have been interpreted to allow prisoners to strike</w:t>
      </w:r>
      <w:r w:rsidRPr="00125758">
        <w:rPr>
          <w:rStyle w:val="StyleUnderline"/>
          <w:vanish/>
          <w:sz w:val="10"/>
          <w:u w:val="none"/>
        </w:rPr>
        <w:t>.</w:t>
      </w:r>
      <w:r w:rsidRPr="00083A9C">
        <w:rPr>
          <w:rStyle w:val="StyleUnderline"/>
          <w:sz w:val="10"/>
          <w:u w:val="none"/>
        </w:rPr>
        <w:t xml:space="preserve"> </w:t>
      </w:r>
      <w:r w:rsidRPr="00125758">
        <w:rPr>
          <w:rStyle w:val="StyleUnderline"/>
          <w:vanish/>
          <w:sz w:val="10"/>
          <w:u w:val="none"/>
        </w:rPr>
        <w:t>¶Not</w:t>
      </w:r>
      <w:r w:rsidRPr="00083A9C">
        <w:rPr>
          <w:rStyle w:val="StyleUnderline"/>
          <w:sz w:val="10"/>
          <w:u w:val="none"/>
        </w:rPr>
        <w:t xml:space="preserve"> </w:t>
      </w:r>
      <w:r w:rsidRPr="00125758">
        <w:rPr>
          <w:rStyle w:val="StyleUnderline"/>
          <w:vanish/>
          <w:sz w:val="10"/>
          <w:u w:val="none"/>
        </w:rPr>
        <w:t>only</w:t>
      </w:r>
      <w:r w:rsidRPr="00083A9C">
        <w:rPr>
          <w:rStyle w:val="StyleUnderline"/>
          <w:sz w:val="10"/>
          <w:u w:val="none"/>
        </w:rPr>
        <w:t xml:space="preserve"> </w:t>
      </w:r>
      <w:r w:rsidRPr="00125758">
        <w:rPr>
          <w:rStyle w:val="StyleUnderline"/>
          <w:vanish/>
          <w:sz w:val="10"/>
          <w:u w:val="none"/>
        </w:rPr>
        <w:t>are</w:t>
      </w:r>
      <w:r w:rsidRPr="00083A9C">
        <w:rPr>
          <w:rStyle w:val="StyleUnderline"/>
        </w:rPr>
        <w:t xml:space="preserve"> </w:t>
      </w:r>
      <w:r w:rsidRPr="00083A9C">
        <w:rPr>
          <w:rStyle w:val="StyleUnderline"/>
          <w:highlight w:val="yellow"/>
        </w:rPr>
        <w:t>prison strikes</w:t>
      </w:r>
      <w:r w:rsidRPr="00083A9C">
        <w:rPr>
          <w:rStyle w:val="StyleUnderline"/>
        </w:rPr>
        <w:t xml:space="preserve"> </w:t>
      </w:r>
      <w:r w:rsidRPr="00125758">
        <w:rPr>
          <w:rStyle w:val="StyleUnderline"/>
          <w:vanish/>
          <w:sz w:val="10"/>
          <w:u w:val="none"/>
        </w:rPr>
        <w:t>not</w:t>
      </w:r>
      <w:r w:rsidRPr="00083A9C">
        <w:rPr>
          <w:rStyle w:val="StyleUnderline"/>
          <w:sz w:val="10"/>
          <w:u w:val="none"/>
        </w:rPr>
        <w:t xml:space="preserve"> </w:t>
      </w:r>
      <w:r w:rsidRPr="00125758">
        <w:rPr>
          <w:rStyle w:val="StyleUnderline"/>
          <w:vanish/>
          <w:sz w:val="10"/>
          <w:u w:val="none"/>
        </w:rPr>
        <w:t>protected</w:t>
      </w:r>
      <w:r w:rsidRPr="00083A9C">
        <w:rPr>
          <w:rStyle w:val="StyleUnderline"/>
          <w:sz w:val="10"/>
          <w:u w:val="none"/>
        </w:rPr>
        <w:t xml:space="preserve"> </w:t>
      </w:r>
      <w:r w:rsidRPr="00125758">
        <w:rPr>
          <w:rStyle w:val="StyleUnderline"/>
          <w:vanish/>
          <w:sz w:val="10"/>
          <w:u w:val="none"/>
        </w:rPr>
        <w:t>by</w:t>
      </w:r>
      <w:r w:rsidRPr="00083A9C">
        <w:rPr>
          <w:rStyle w:val="StyleUnderline"/>
          <w:sz w:val="10"/>
          <w:u w:val="none"/>
        </w:rPr>
        <w:t xml:space="preserve"> </w:t>
      </w:r>
      <w:r w:rsidRPr="00125758">
        <w:rPr>
          <w:rStyle w:val="StyleUnderline"/>
          <w:vanish/>
          <w:sz w:val="10"/>
          <w:u w:val="none"/>
        </w:rPr>
        <w:t>statutory</w:t>
      </w:r>
      <w:r w:rsidRPr="00083A9C">
        <w:rPr>
          <w:rStyle w:val="StyleUnderline"/>
          <w:sz w:val="10"/>
          <w:u w:val="none"/>
        </w:rPr>
        <w:t xml:space="preserve"> </w:t>
      </w:r>
      <w:r w:rsidRPr="00125758">
        <w:rPr>
          <w:rStyle w:val="StyleUnderline"/>
          <w:vanish/>
          <w:sz w:val="10"/>
          <w:u w:val="none"/>
        </w:rPr>
        <w:t>law</w:t>
      </w:r>
      <w:r w:rsidRPr="00083A9C">
        <w:rPr>
          <w:rStyle w:val="StyleUnderline"/>
          <w:sz w:val="10"/>
          <w:u w:val="none"/>
        </w:rPr>
        <w:t xml:space="preserve"> </w:t>
      </w:r>
      <w:r w:rsidRPr="00125758">
        <w:rPr>
          <w:rStyle w:val="StyleUnderline"/>
          <w:vanish/>
          <w:sz w:val="10"/>
          <w:u w:val="none"/>
        </w:rPr>
        <w:t>—</w:t>
      </w:r>
      <w:r w:rsidRPr="00083A9C">
        <w:rPr>
          <w:rStyle w:val="StyleUnderline"/>
          <w:sz w:val="10"/>
          <w:u w:val="none"/>
        </w:rPr>
        <w:t xml:space="preserve"> </w:t>
      </w:r>
      <w:r w:rsidRPr="00125758">
        <w:rPr>
          <w:rStyle w:val="StyleUnderline"/>
          <w:vanish/>
          <w:sz w:val="10"/>
          <w:u w:val="none"/>
        </w:rPr>
        <w:t>they</w:t>
      </w:r>
      <w:r w:rsidRPr="00083A9C">
        <w:rPr>
          <w:rStyle w:val="StyleUnderline"/>
          <w:sz w:val="10"/>
          <w:u w:val="none"/>
        </w:rPr>
        <w:t xml:space="preserve"> </w:t>
      </w:r>
      <w:r w:rsidRPr="00125758">
        <w:rPr>
          <w:rStyle w:val="StyleUnderline"/>
          <w:vanish/>
          <w:sz w:val="10"/>
          <w:u w:val="none"/>
        </w:rPr>
        <w:t>also</w:t>
      </w:r>
      <w:r w:rsidRPr="00083A9C">
        <w:rPr>
          <w:rStyle w:val="StyleUnderline"/>
        </w:rPr>
        <w:t xml:space="preserve"> </w:t>
      </w:r>
      <w:r w:rsidRPr="00083A9C">
        <w:rPr>
          <w:rStyle w:val="StyleUnderline"/>
          <w:highlight w:val="yellow"/>
        </w:rPr>
        <w:t>are often explicitly prohibited</w:t>
      </w:r>
      <w:r w:rsidRPr="00125758">
        <w:rPr>
          <w:vanish/>
          <w:sz w:val="10"/>
          <w:szCs w:val="12"/>
        </w:rPr>
        <w:t>.</w:t>
      </w:r>
      <w:r w:rsidRPr="00083A9C">
        <w:rPr>
          <w:sz w:val="10"/>
          <w:szCs w:val="12"/>
        </w:rPr>
        <w:t xml:space="preserve"> </w:t>
      </w:r>
      <w:r w:rsidRPr="00125758">
        <w:rPr>
          <w:rStyle w:val="StyleUnderline"/>
          <w:vanish/>
          <w:sz w:val="10"/>
          <w:u w:val="none"/>
        </w:rPr>
        <w:t>State</w:t>
      </w:r>
      <w:r w:rsidRPr="00083A9C">
        <w:rPr>
          <w:rStyle w:val="StyleUnderline"/>
          <w:sz w:val="10"/>
          <w:u w:val="none"/>
        </w:rPr>
        <w:t xml:space="preserve"> </w:t>
      </w:r>
      <w:r w:rsidRPr="00125758">
        <w:rPr>
          <w:rStyle w:val="StyleUnderline"/>
          <w:vanish/>
          <w:sz w:val="10"/>
          <w:u w:val="none"/>
        </w:rPr>
        <w:t>statutes</w:t>
      </w:r>
      <w:r w:rsidRPr="00083A9C">
        <w:rPr>
          <w:rStyle w:val="StyleUnderline"/>
          <w:sz w:val="10"/>
          <w:u w:val="none"/>
        </w:rPr>
        <w:t xml:space="preserve"> </w:t>
      </w:r>
      <w:r w:rsidRPr="00125758">
        <w:rPr>
          <w:rStyle w:val="StyleUnderline"/>
          <w:vanish/>
          <w:sz w:val="10"/>
          <w:u w:val="none"/>
        </w:rPr>
        <w:t>and</w:t>
      </w:r>
      <w:r w:rsidRPr="00083A9C">
        <w:rPr>
          <w:rStyle w:val="StyleUnderline"/>
          <w:sz w:val="10"/>
          <w:u w:val="none"/>
        </w:rPr>
        <w:t xml:space="preserve"> </w:t>
      </w:r>
      <w:r w:rsidRPr="00125758">
        <w:rPr>
          <w:rStyle w:val="StyleUnderline"/>
          <w:vanish/>
          <w:sz w:val="10"/>
          <w:u w:val="none"/>
        </w:rPr>
        <w:t>prison</w:t>
      </w:r>
      <w:r w:rsidRPr="00083A9C">
        <w:rPr>
          <w:rStyle w:val="StyleUnderline"/>
          <w:sz w:val="10"/>
          <w:u w:val="none"/>
        </w:rPr>
        <w:t xml:space="preserve"> </w:t>
      </w:r>
      <w:r w:rsidRPr="00125758">
        <w:rPr>
          <w:rStyle w:val="StyleUnderline"/>
          <w:vanish/>
          <w:sz w:val="10"/>
          <w:u w:val="none"/>
        </w:rPr>
        <w:t>regulations</w:t>
      </w:r>
      <w:r w:rsidRPr="00083A9C">
        <w:rPr>
          <w:rStyle w:val="StyleUnderline"/>
          <w:sz w:val="10"/>
          <w:u w:val="none"/>
        </w:rPr>
        <w:t xml:space="preserve"> </w:t>
      </w:r>
      <w:r w:rsidRPr="00125758">
        <w:rPr>
          <w:rStyle w:val="StyleUnderline"/>
          <w:vanish/>
          <w:sz w:val="10"/>
          <w:u w:val="none"/>
        </w:rPr>
        <w:t>pose</w:t>
      </w:r>
      <w:r w:rsidRPr="00083A9C">
        <w:rPr>
          <w:rStyle w:val="StyleUnderline"/>
          <w:sz w:val="10"/>
          <w:u w:val="none"/>
        </w:rPr>
        <w:t xml:space="preserve"> </w:t>
      </w:r>
      <w:r w:rsidRPr="00125758">
        <w:rPr>
          <w:rStyle w:val="StyleUnderline"/>
          <w:vanish/>
          <w:sz w:val="10"/>
          <w:u w:val="none"/>
        </w:rPr>
        <w:t>the</w:t>
      </w:r>
      <w:r w:rsidRPr="00083A9C">
        <w:rPr>
          <w:rStyle w:val="StyleUnderline"/>
          <w:sz w:val="10"/>
          <w:u w:val="none"/>
        </w:rPr>
        <w:t xml:space="preserve"> </w:t>
      </w:r>
      <w:r w:rsidRPr="00125758">
        <w:rPr>
          <w:rStyle w:val="StyleUnderline"/>
          <w:vanish/>
          <w:sz w:val="10"/>
          <w:u w:val="none"/>
        </w:rPr>
        <w:t>most</w:t>
      </w:r>
      <w:r w:rsidRPr="00083A9C">
        <w:rPr>
          <w:rStyle w:val="StyleUnderline"/>
          <w:sz w:val="10"/>
          <w:u w:val="none"/>
        </w:rPr>
        <w:t xml:space="preserve"> </w:t>
      </w:r>
      <w:r w:rsidRPr="00125758">
        <w:rPr>
          <w:rStyle w:val="StyleUnderline"/>
          <w:vanish/>
          <w:sz w:val="10"/>
          <w:u w:val="none"/>
        </w:rPr>
        <w:t>immediate</w:t>
      </w:r>
      <w:r w:rsidRPr="00083A9C">
        <w:rPr>
          <w:rStyle w:val="StyleUnderline"/>
          <w:sz w:val="10"/>
          <w:u w:val="none"/>
        </w:rPr>
        <w:t xml:space="preserve"> </w:t>
      </w:r>
      <w:r w:rsidRPr="00125758">
        <w:rPr>
          <w:rStyle w:val="StyleUnderline"/>
          <w:vanish/>
          <w:sz w:val="10"/>
          <w:u w:val="none"/>
        </w:rPr>
        <w:t>barrier</w:t>
      </w:r>
      <w:r w:rsidRPr="00083A9C">
        <w:rPr>
          <w:rStyle w:val="StyleUnderline"/>
          <w:sz w:val="10"/>
          <w:u w:val="none"/>
        </w:rPr>
        <w:t xml:space="preserve"> </w:t>
      </w:r>
      <w:r w:rsidRPr="00125758">
        <w:rPr>
          <w:rStyle w:val="StyleUnderline"/>
          <w:vanish/>
          <w:sz w:val="10"/>
          <w:u w:val="none"/>
        </w:rPr>
        <w:t>to</w:t>
      </w:r>
      <w:r w:rsidRPr="00083A9C">
        <w:rPr>
          <w:rStyle w:val="StyleUnderline"/>
          <w:sz w:val="10"/>
          <w:u w:val="none"/>
        </w:rPr>
        <w:t xml:space="preserve"> </w:t>
      </w:r>
      <w:r w:rsidRPr="00125758">
        <w:rPr>
          <w:rStyle w:val="StyleUnderline"/>
          <w:vanish/>
          <w:sz w:val="10"/>
          <w:u w:val="none"/>
        </w:rPr>
        <w:t>prison</w:t>
      </w:r>
      <w:r w:rsidRPr="00083A9C">
        <w:rPr>
          <w:rStyle w:val="StyleUnderline"/>
          <w:sz w:val="10"/>
          <w:u w:val="none"/>
        </w:rPr>
        <w:t xml:space="preserve"> </w:t>
      </w:r>
      <w:r w:rsidRPr="00125758">
        <w:rPr>
          <w:rStyle w:val="StyleUnderline"/>
          <w:vanish/>
          <w:sz w:val="10"/>
          <w:u w:val="none"/>
        </w:rPr>
        <w:t>strike</w:t>
      </w:r>
      <w:r w:rsidRPr="00083A9C">
        <w:rPr>
          <w:rStyle w:val="StyleUnderline"/>
          <w:sz w:val="10"/>
          <w:u w:val="none"/>
        </w:rPr>
        <w:t xml:space="preserve"> </w:t>
      </w:r>
      <w:r w:rsidRPr="00125758">
        <w:rPr>
          <w:rStyle w:val="StyleUnderline"/>
          <w:vanish/>
          <w:sz w:val="10"/>
          <w:u w:val="none"/>
        </w:rPr>
        <w:t>activity,</w:t>
      </w:r>
      <w:r w:rsidRPr="00083A9C">
        <w:rPr>
          <w:rStyle w:val="StyleUnderline"/>
          <w:sz w:val="10"/>
          <w:u w:val="none"/>
        </w:rPr>
        <w:t xml:space="preserve"> </w:t>
      </w:r>
      <w:r w:rsidRPr="00125758">
        <w:rPr>
          <w:rStyle w:val="StyleUnderline"/>
          <w:vanish/>
          <w:sz w:val="10"/>
          <w:u w:val="none"/>
        </w:rPr>
        <w:t>as</w:t>
      </w:r>
      <w:r w:rsidRPr="00083A9C">
        <w:rPr>
          <w:rStyle w:val="StyleUnderline"/>
          <w:sz w:val="10"/>
          <w:u w:val="none"/>
        </w:rPr>
        <w:t xml:space="preserve"> </w:t>
      </w:r>
      <w:r w:rsidRPr="00125758">
        <w:rPr>
          <w:rStyle w:val="StyleUnderline"/>
          <w:vanish/>
          <w:sz w:val="10"/>
          <w:u w:val="none"/>
        </w:rPr>
        <w:t>states</w:t>
      </w:r>
      <w:r w:rsidRPr="00083A9C">
        <w:rPr>
          <w:rStyle w:val="StyleUnderline"/>
          <w:sz w:val="10"/>
          <w:u w:val="none"/>
        </w:rPr>
        <w:t xml:space="preserve"> </w:t>
      </w:r>
      <w:r w:rsidRPr="00125758">
        <w:rPr>
          <w:rStyle w:val="StyleUnderline"/>
          <w:vanish/>
          <w:sz w:val="10"/>
          <w:u w:val="none"/>
        </w:rPr>
        <w:t>across</w:t>
      </w:r>
      <w:r w:rsidRPr="00083A9C">
        <w:rPr>
          <w:rStyle w:val="StyleUnderline"/>
          <w:sz w:val="10"/>
          <w:u w:val="none"/>
        </w:rPr>
        <w:t xml:space="preserve"> </w:t>
      </w:r>
      <w:r w:rsidRPr="00125758">
        <w:rPr>
          <w:rStyle w:val="StyleUnderline"/>
          <w:vanish/>
          <w:sz w:val="10"/>
          <w:u w:val="none"/>
        </w:rPr>
        <w:t>the</w:t>
      </w:r>
      <w:r w:rsidRPr="00083A9C">
        <w:rPr>
          <w:rStyle w:val="StyleUnderline"/>
          <w:sz w:val="10"/>
          <w:u w:val="none"/>
        </w:rPr>
        <w:t xml:space="preserve"> </w:t>
      </w:r>
      <w:r w:rsidRPr="00125758">
        <w:rPr>
          <w:rStyle w:val="StyleUnderline"/>
          <w:vanish/>
          <w:sz w:val="10"/>
          <w:u w:val="none"/>
        </w:rPr>
        <w:t>union</w:t>
      </w:r>
      <w:r w:rsidRPr="00083A9C">
        <w:rPr>
          <w:rStyle w:val="StyleUnderline"/>
          <w:sz w:val="10"/>
          <w:u w:val="none"/>
        </w:rPr>
        <w:t xml:space="preserve"> </w:t>
      </w:r>
      <w:r w:rsidRPr="00125758">
        <w:rPr>
          <w:rStyle w:val="StyleUnderline"/>
          <w:vanish/>
          <w:sz w:val="10"/>
          <w:u w:val="none"/>
        </w:rPr>
        <w:t>appear</w:t>
      </w:r>
      <w:r w:rsidRPr="00083A9C">
        <w:rPr>
          <w:rStyle w:val="StyleUnderline"/>
          <w:sz w:val="10"/>
          <w:u w:val="none"/>
        </w:rPr>
        <w:t xml:space="preserve"> </w:t>
      </w:r>
      <w:r w:rsidRPr="00125758">
        <w:rPr>
          <w:rStyle w:val="StyleUnderline"/>
          <w:vanish/>
          <w:sz w:val="10"/>
          <w:u w:val="none"/>
        </w:rPr>
        <w:t>to</w:t>
      </w:r>
      <w:r w:rsidRPr="00083A9C">
        <w:rPr>
          <w:rStyle w:val="StyleUnderline"/>
          <w:sz w:val="10"/>
          <w:u w:val="none"/>
        </w:rPr>
        <w:t xml:space="preserve"> </w:t>
      </w:r>
      <w:r w:rsidRPr="00125758">
        <w:rPr>
          <w:rStyle w:val="StyleUnderline"/>
          <w:vanish/>
          <w:sz w:val="10"/>
          <w:u w:val="none"/>
        </w:rPr>
        <w:t>categorically</w:t>
      </w:r>
      <w:r w:rsidRPr="00083A9C">
        <w:rPr>
          <w:rStyle w:val="StyleUnderline"/>
          <w:sz w:val="10"/>
          <w:u w:val="none"/>
        </w:rPr>
        <w:t xml:space="preserve"> </w:t>
      </w:r>
      <w:r w:rsidRPr="00125758">
        <w:rPr>
          <w:rStyle w:val="StyleUnderline"/>
          <w:vanish/>
          <w:sz w:val="10"/>
          <w:u w:val="none"/>
        </w:rPr>
        <w:t>bar</w:t>
      </w:r>
      <w:r w:rsidRPr="00083A9C">
        <w:rPr>
          <w:rStyle w:val="StyleUnderline"/>
          <w:sz w:val="10"/>
          <w:u w:val="none"/>
        </w:rPr>
        <w:t xml:space="preserve"> </w:t>
      </w:r>
      <w:r w:rsidRPr="00125758">
        <w:rPr>
          <w:rStyle w:val="StyleUnderline"/>
          <w:vanish/>
          <w:sz w:val="10"/>
          <w:u w:val="none"/>
        </w:rPr>
        <w:t>prison</w:t>
      </w:r>
      <w:r w:rsidRPr="00083A9C">
        <w:rPr>
          <w:rStyle w:val="StyleUnderline"/>
          <w:sz w:val="10"/>
          <w:u w:val="none"/>
        </w:rPr>
        <w:t xml:space="preserve"> </w:t>
      </w:r>
      <w:r w:rsidRPr="00125758">
        <w:rPr>
          <w:rStyle w:val="StyleUnderline"/>
          <w:vanish/>
          <w:sz w:val="10"/>
          <w:u w:val="none"/>
        </w:rPr>
        <w:t>strikes</w:t>
      </w:r>
      <w:r w:rsidRPr="00083A9C">
        <w:rPr>
          <w:rStyle w:val="StyleUnderline"/>
          <w:sz w:val="10"/>
          <w:u w:val="none"/>
        </w:rPr>
        <w:t xml:space="preserve"> </w:t>
      </w:r>
      <w:r w:rsidRPr="00125758">
        <w:rPr>
          <w:rStyle w:val="StyleUnderline"/>
          <w:vanish/>
          <w:sz w:val="10"/>
          <w:u w:val="none"/>
        </w:rPr>
        <w:t>and</w:t>
      </w:r>
      <w:r w:rsidRPr="00083A9C">
        <w:rPr>
          <w:rStyle w:val="StyleUnderline"/>
          <w:sz w:val="10"/>
          <w:u w:val="none"/>
        </w:rPr>
        <w:t xml:space="preserve"> </w:t>
      </w:r>
      <w:r w:rsidRPr="00125758">
        <w:rPr>
          <w:rStyle w:val="StyleUnderline"/>
          <w:vanish/>
          <w:sz w:val="10"/>
          <w:u w:val="none"/>
        </w:rPr>
        <w:t>other</w:t>
      </w:r>
      <w:r w:rsidRPr="00083A9C">
        <w:rPr>
          <w:rStyle w:val="StyleUnderline"/>
          <w:sz w:val="10"/>
          <w:u w:val="none"/>
        </w:rPr>
        <w:t xml:space="preserve"> </w:t>
      </w:r>
      <w:r w:rsidRPr="00125758">
        <w:rPr>
          <w:rStyle w:val="StyleUnderline"/>
          <w:vanish/>
          <w:sz w:val="10"/>
          <w:u w:val="none"/>
        </w:rPr>
        <w:t>forms</w:t>
      </w:r>
      <w:r w:rsidRPr="00083A9C">
        <w:rPr>
          <w:rStyle w:val="StyleUnderline"/>
          <w:sz w:val="10"/>
          <w:u w:val="none"/>
        </w:rPr>
        <w:t xml:space="preserve"> </w:t>
      </w:r>
      <w:r w:rsidRPr="00125758">
        <w:rPr>
          <w:rStyle w:val="StyleUnderline"/>
          <w:vanish/>
          <w:sz w:val="10"/>
          <w:u w:val="none"/>
        </w:rPr>
        <w:t>of</w:t>
      </w:r>
      <w:r w:rsidRPr="00083A9C">
        <w:rPr>
          <w:rStyle w:val="StyleUnderline"/>
          <w:sz w:val="10"/>
          <w:u w:val="none"/>
        </w:rPr>
        <w:t xml:space="preserve"> </w:t>
      </w:r>
      <w:r w:rsidRPr="00125758">
        <w:rPr>
          <w:rStyle w:val="StyleUnderline"/>
          <w:vanish/>
          <w:sz w:val="10"/>
          <w:u w:val="none"/>
        </w:rPr>
        <w:t>inmate</w:t>
      </w:r>
      <w:r w:rsidRPr="00083A9C">
        <w:rPr>
          <w:rStyle w:val="StyleUnderline"/>
          <w:sz w:val="10"/>
          <w:u w:val="none"/>
        </w:rPr>
        <w:t xml:space="preserve"> </w:t>
      </w:r>
      <w:r w:rsidRPr="00125758">
        <w:rPr>
          <w:rStyle w:val="StyleUnderline"/>
          <w:vanish/>
          <w:sz w:val="10"/>
          <w:u w:val="none"/>
        </w:rPr>
        <w:t>collective</w:t>
      </w:r>
      <w:r w:rsidRPr="00083A9C">
        <w:rPr>
          <w:rStyle w:val="StyleUnderline"/>
          <w:sz w:val="10"/>
          <w:u w:val="none"/>
        </w:rPr>
        <w:t xml:space="preserve"> </w:t>
      </w:r>
      <w:r w:rsidRPr="00125758">
        <w:rPr>
          <w:rStyle w:val="StyleUnderline"/>
          <w:vanish/>
          <w:sz w:val="10"/>
          <w:u w:val="none"/>
        </w:rPr>
        <w:t>organizing</w:t>
      </w:r>
      <w:r w:rsidRPr="00125758">
        <w:rPr>
          <w:vanish/>
          <w:sz w:val="10"/>
          <w:szCs w:val="12"/>
        </w:rPr>
        <w:t>.</w:t>
      </w:r>
      <w:r w:rsidRPr="00083A9C">
        <w:rPr>
          <w:sz w:val="10"/>
          <w:szCs w:val="12"/>
        </w:rPr>
        <w:t xml:space="preserve"> </w:t>
      </w:r>
      <w:r w:rsidRPr="00125758">
        <w:rPr>
          <w:rStyle w:val="StyleUnderline"/>
          <w:vanish/>
          <w:sz w:val="10"/>
          <w:u w:val="none"/>
        </w:rPr>
        <w:t>For</w:t>
      </w:r>
      <w:r w:rsidRPr="00083A9C">
        <w:rPr>
          <w:rStyle w:val="StyleUnderline"/>
          <w:sz w:val="10"/>
          <w:u w:val="none"/>
        </w:rPr>
        <w:t xml:space="preserve"> </w:t>
      </w:r>
      <w:r w:rsidRPr="00125758">
        <w:rPr>
          <w:rStyle w:val="StyleUnderline"/>
          <w:vanish/>
          <w:sz w:val="10"/>
          <w:u w:val="none"/>
        </w:rPr>
        <w:t>instance,</w:t>
      </w:r>
      <w:r w:rsidRPr="00083A9C">
        <w:rPr>
          <w:rStyle w:val="StyleUnderline"/>
          <w:sz w:val="10"/>
          <w:u w:val="none"/>
        </w:rPr>
        <w:t xml:space="preserve"> </w:t>
      </w:r>
      <w:r w:rsidRPr="00125758">
        <w:rPr>
          <w:rStyle w:val="StyleUnderline"/>
          <w:vanish/>
          <w:sz w:val="10"/>
          <w:u w:val="none"/>
        </w:rPr>
        <w:t>Alaska’s</w:t>
      </w:r>
      <w:r w:rsidRPr="00083A9C">
        <w:rPr>
          <w:rStyle w:val="StyleUnderline"/>
          <w:sz w:val="10"/>
          <w:u w:val="none"/>
        </w:rPr>
        <w:t xml:space="preserve"> </w:t>
      </w:r>
      <w:r w:rsidRPr="00125758">
        <w:rPr>
          <w:rStyle w:val="StyleUnderline"/>
          <w:vanish/>
          <w:sz w:val="10"/>
          <w:u w:val="none"/>
        </w:rPr>
        <w:t>administrative</w:t>
      </w:r>
      <w:r w:rsidRPr="00083A9C">
        <w:rPr>
          <w:rStyle w:val="StyleUnderline"/>
          <w:sz w:val="10"/>
          <w:u w:val="none"/>
        </w:rPr>
        <w:t xml:space="preserve"> </w:t>
      </w:r>
      <w:r w:rsidRPr="00125758">
        <w:rPr>
          <w:rStyle w:val="StyleUnderline"/>
          <w:vanish/>
          <w:sz w:val="10"/>
          <w:u w:val="none"/>
        </w:rPr>
        <w:t>code</w:t>
      </w:r>
      <w:r w:rsidRPr="00083A9C">
        <w:rPr>
          <w:rStyle w:val="StyleUnderline"/>
          <w:sz w:val="10"/>
          <w:u w:val="none"/>
        </w:rPr>
        <w:t xml:space="preserve"> </w:t>
      </w:r>
      <w:r w:rsidRPr="00125758">
        <w:rPr>
          <w:rStyle w:val="StyleUnderline"/>
          <w:vanish/>
          <w:sz w:val="10"/>
          <w:u w:val="none"/>
        </w:rPr>
        <w:t>lists</w:t>
      </w:r>
      <w:r w:rsidRPr="00083A9C">
        <w:rPr>
          <w:rStyle w:val="StyleUnderline"/>
          <w:sz w:val="10"/>
          <w:u w:val="none"/>
        </w:rPr>
        <w:t xml:space="preserve"> </w:t>
      </w:r>
      <w:r w:rsidRPr="00125758">
        <w:rPr>
          <w:rStyle w:val="StyleUnderline"/>
          <w:vanish/>
          <w:sz w:val="10"/>
          <w:u w:val="none"/>
        </w:rPr>
        <w:t>“participation</w:t>
      </w:r>
      <w:r w:rsidRPr="00083A9C">
        <w:rPr>
          <w:rStyle w:val="StyleUnderline"/>
          <w:sz w:val="10"/>
          <w:u w:val="none"/>
        </w:rPr>
        <w:t xml:space="preserve"> </w:t>
      </w:r>
      <w:r w:rsidRPr="00125758">
        <w:rPr>
          <w:rStyle w:val="StyleUnderline"/>
          <w:vanish/>
          <w:sz w:val="10"/>
          <w:u w:val="none"/>
        </w:rPr>
        <w:t>in</w:t>
      </w:r>
      <w:r w:rsidRPr="00083A9C">
        <w:rPr>
          <w:rStyle w:val="StyleUnderline"/>
          <w:sz w:val="10"/>
          <w:u w:val="none"/>
        </w:rPr>
        <w:t xml:space="preserve"> </w:t>
      </w:r>
      <w:r w:rsidRPr="00125758">
        <w:rPr>
          <w:rStyle w:val="StyleUnderline"/>
          <w:vanish/>
          <w:sz w:val="10"/>
          <w:u w:val="none"/>
        </w:rPr>
        <w:t>an</w:t>
      </w:r>
      <w:r w:rsidRPr="00083A9C">
        <w:rPr>
          <w:rStyle w:val="StyleUnderline"/>
          <w:sz w:val="10"/>
          <w:u w:val="none"/>
        </w:rPr>
        <w:t xml:space="preserve"> </w:t>
      </w:r>
      <w:r w:rsidRPr="00125758">
        <w:rPr>
          <w:rStyle w:val="StyleUnderline"/>
          <w:vanish/>
          <w:sz w:val="10"/>
          <w:u w:val="none"/>
        </w:rPr>
        <w:t>organized</w:t>
      </w:r>
      <w:r w:rsidRPr="00083A9C">
        <w:rPr>
          <w:rStyle w:val="StyleUnderline"/>
          <w:sz w:val="10"/>
          <w:u w:val="none"/>
        </w:rPr>
        <w:t xml:space="preserve"> </w:t>
      </w:r>
      <w:r w:rsidRPr="00125758">
        <w:rPr>
          <w:rStyle w:val="StyleUnderline"/>
          <w:vanish/>
          <w:sz w:val="10"/>
          <w:u w:val="none"/>
        </w:rPr>
        <w:t>work</w:t>
      </w:r>
      <w:r w:rsidRPr="00083A9C">
        <w:rPr>
          <w:rStyle w:val="StyleUnderline"/>
          <w:sz w:val="10"/>
          <w:u w:val="none"/>
        </w:rPr>
        <w:t xml:space="preserve"> </w:t>
      </w:r>
      <w:r w:rsidRPr="00125758">
        <w:rPr>
          <w:rStyle w:val="StyleUnderline"/>
          <w:vanish/>
          <w:sz w:val="10"/>
          <w:u w:val="none"/>
        </w:rPr>
        <w:t>stoppage</w:t>
      </w:r>
      <w:r w:rsidRPr="00125758">
        <w:rPr>
          <w:vanish/>
          <w:sz w:val="10"/>
          <w:szCs w:val="12"/>
        </w:rPr>
        <w:t>”</w:t>
      </w:r>
      <w:r w:rsidRPr="00083A9C">
        <w:rPr>
          <w:sz w:val="10"/>
          <w:szCs w:val="12"/>
        </w:rPr>
        <w:t xml:space="preserve"> </w:t>
      </w:r>
      <w:r w:rsidRPr="00125758">
        <w:rPr>
          <w:vanish/>
          <w:sz w:val="10"/>
          <w:szCs w:val="12"/>
        </w:rPr>
        <w:t>and</w:t>
      </w:r>
      <w:r w:rsidRPr="00083A9C">
        <w:rPr>
          <w:sz w:val="10"/>
          <w:szCs w:val="12"/>
        </w:rPr>
        <w:t xml:space="preserve"> </w:t>
      </w:r>
      <w:r w:rsidRPr="00125758">
        <w:rPr>
          <w:vanish/>
          <w:sz w:val="10"/>
          <w:szCs w:val="12"/>
        </w:rPr>
        <w:t>“encouraging</w:t>
      </w:r>
      <w:r w:rsidRPr="00083A9C">
        <w:rPr>
          <w:sz w:val="10"/>
          <w:szCs w:val="12"/>
        </w:rPr>
        <w:t xml:space="preserve"> </w:t>
      </w:r>
      <w:r w:rsidRPr="00125758">
        <w:rPr>
          <w:vanish/>
          <w:sz w:val="10"/>
          <w:szCs w:val="12"/>
        </w:rPr>
        <w:t>others</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engage</w:t>
      </w:r>
      <w:r w:rsidRPr="00083A9C">
        <w:rPr>
          <w:sz w:val="10"/>
          <w:szCs w:val="12"/>
        </w:rPr>
        <w:t xml:space="preserve"> </w:t>
      </w:r>
      <w:r w:rsidRPr="00125758">
        <w:rPr>
          <w:vanish/>
          <w:sz w:val="10"/>
          <w:szCs w:val="12"/>
        </w:rPr>
        <w:t>in</w:t>
      </w:r>
      <w:r w:rsidRPr="00083A9C">
        <w:rPr>
          <w:sz w:val="10"/>
          <w:szCs w:val="12"/>
        </w:rPr>
        <w:t xml:space="preserve"> </w:t>
      </w:r>
      <w:r w:rsidRPr="00125758">
        <w:rPr>
          <w:vanish/>
          <w:sz w:val="10"/>
          <w:szCs w:val="12"/>
        </w:rPr>
        <w:t>a</w:t>
      </w:r>
      <w:r w:rsidRPr="00083A9C">
        <w:rPr>
          <w:sz w:val="10"/>
          <w:szCs w:val="12"/>
        </w:rPr>
        <w:t xml:space="preserve"> </w:t>
      </w:r>
      <w:r w:rsidRPr="00125758">
        <w:rPr>
          <w:vanish/>
          <w:sz w:val="10"/>
          <w:szCs w:val="12"/>
        </w:rPr>
        <w:t>food</w:t>
      </w:r>
      <w:r w:rsidRPr="00083A9C">
        <w:rPr>
          <w:sz w:val="10"/>
          <w:szCs w:val="12"/>
        </w:rPr>
        <w:t xml:space="preserve"> </w:t>
      </w:r>
      <w:r w:rsidRPr="00125758">
        <w:rPr>
          <w:vanish/>
          <w:sz w:val="10"/>
          <w:szCs w:val="12"/>
        </w:rPr>
        <w:t>strike”</w:t>
      </w:r>
      <w:r w:rsidRPr="00083A9C">
        <w:rPr>
          <w:sz w:val="10"/>
          <w:szCs w:val="12"/>
        </w:rPr>
        <w:t xml:space="preserve"> </w:t>
      </w:r>
      <w:r w:rsidRPr="00125758">
        <w:rPr>
          <w:vanish/>
          <w:sz w:val="10"/>
          <w:szCs w:val="12"/>
        </w:rPr>
        <w:t>as</w:t>
      </w:r>
      <w:r w:rsidRPr="00083A9C">
        <w:rPr>
          <w:sz w:val="10"/>
          <w:szCs w:val="12"/>
        </w:rPr>
        <w:t xml:space="preserve"> </w:t>
      </w:r>
      <w:r w:rsidRPr="00125758">
        <w:rPr>
          <w:vanish/>
          <w:sz w:val="10"/>
          <w:szCs w:val="12"/>
        </w:rPr>
        <w:t>“[h]igh-moderate</w:t>
      </w:r>
      <w:r w:rsidRPr="00083A9C">
        <w:rPr>
          <w:sz w:val="10"/>
          <w:szCs w:val="12"/>
        </w:rPr>
        <w:t xml:space="preserve"> </w:t>
      </w:r>
      <w:r w:rsidRPr="00125758">
        <w:rPr>
          <w:vanish/>
          <w:sz w:val="10"/>
          <w:szCs w:val="12"/>
        </w:rPr>
        <w:t>infractions.”81</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same</w:t>
      </w:r>
      <w:r w:rsidRPr="00083A9C">
        <w:rPr>
          <w:sz w:val="10"/>
          <w:szCs w:val="12"/>
        </w:rPr>
        <w:t xml:space="preserve"> </w:t>
      </w:r>
      <w:r w:rsidRPr="00125758">
        <w:rPr>
          <w:vanish/>
          <w:sz w:val="10"/>
          <w:szCs w:val="12"/>
        </w:rPr>
        <w:t>is</w:t>
      </w:r>
      <w:r w:rsidRPr="00083A9C">
        <w:rPr>
          <w:sz w:val="10"/>
          <w:szCs w:val="12"/>
        </w:rPr>
        <w:t xml:space="preserve"> </w:t>
      </w:r>
      <w:r w:rsidRPr="00125758">
        <w:rPr>
          <w:vanish/>
          <w:sz w:val="10"/>
          <w:szCs w:val="12"/>
        </w:rPr>
        <w:t>true</w:t>
      </w:r>
      <w:r w:rsidRPr="00083A9C">
        <w:rPr>
          <w:sz w:val="10"/>
          <w:szCs w:val="12"/>
        </w:rPr>
        <w:t xml:space="preserve"> </w:t>
      </w:r>
      <w:r w:rsidRPr="00125758">
        <w:rPr>
          <w:vanish/>
          <w:sz w:val="10"/>
          <w:szCs w:val="12"/>
        </w:rPr>
        <w:t>at</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federal</w:t>
      </w:r>
      <w:r w:rsidRPr="00083A9C">
        <w:rPr>
          <w:sz w:val="10"/>
          <w:szCs w:val="12"/>
        </w:rPr>
        <w:t xml:space="preserve"> </w:t>
      </w:r>
      <w:r w:rsidRPr="00125758">
        <w:rPr>
          <w:vanish/>
          <w:sz w:val="10"/>
          <w:szCs w:val="12"/>
        </w:rPr>
        <w:t>level,</w:t>
      </w:r>
      <w:r w:rsidRPr="00083A9C">
        <w:rPr>
          <w:sz w:val="10"/>
          <w:szCs w:val="12"/>
        </w:rPr>
        <w:t xml:space="preserve"> </w:t>
      </w:r>
      <w:r w:rsidRPr="00125758">
        <w:rPr>
          <w:vanish/>
          <w:sz w:val="10"/>
          <w:szCs w:val="12"/>
        </w:rPr>
        <w:t>as</w:t>
      </w:r>
      <w:r w:rsidRPr="00083A9C">
        <w:rPr>
          <w:sz w:val="10"/>
          <w:szCs w:val="12"/>
        </w:rPr>
        <w:t xml:space="preserve"> </w:t>
      </w:r>
      <w:r w:rsidRPr="00125758">
        <w:rPr>
          <w:rStyle w:val="StyleUnderline"/>
          <w:vanish/>
          <w:sz w:val="10"/>
          <w:u w:val="none"/>
        </w:rPr>
        <w:t>the</w:t>
      </w:r>
      <w:r w:rsidRPr="00083A9C">
        <w:rPr>
          <w:rStyle w:val="StyleUnderline"/>
          <w:sz w:val="10"/>
          <w:u w:val="none"/>
        </w:rPr>
        <w:t xml:space="preserve"> </w:t>
      </w:r>
      <w:r w:rsidRPr="00125758">
        <w:rPr>
          <w:rStyle w:val="StyleUnderline"/>
          <w:vanish/>
          <w:sz w:val="10"/>
          <w:u w:val="none"/>
        </w:rPr>
        <w:t>Bureau</w:t>
      </w:r>
      <w:r w:rsidRPr="00083A9C">
        <w:rPr>
          <w:rStyle w:val="StyleUnderline"/>
          <w:sz w:val="10"/>
          <w:u w:val="none"/>
        </w:rPr>
        <w:t xml:space="preserve"> </w:t>
      </w:r>
      <w:r w:rsidRPr="00125758">
        <w:rPr>
          <w:rStyle w:val="StyleUnderline"/>
          <w:vanish/>
          <w:sz w:val="10"/>
          <w:u w:val="none"/>
        </w:rPr>
        <w:t>of</w:t>
      </w:r>
      <w:r w:rsidRPr="00083A9C">
        <w:rPr>
          <w:rStyle w:val="StyleUnderline"/>
          <w:sz w:val="10"/>
          <w:u w:val="none"/>
        </w:rPr>
        <w:t xml:space="preserve"> </w:t>
      </w:r>
      <w:r w:rsidRPr="00125758">
        <w:rPr>
          <w:rStyle w:val="StyleUnderline"/>
          <w:vanish/>
          <w:sz w:val="10"/>
          <w:u w:val="none"/>
        </w:rPr>
        <w:t>Prisons</w:t>
      </w:r>
      <w:r w:rsidRPr="00083A9C">
        <w:rPr>
          <w:rStyle w:val="StyleUnderline"/>
          <w:sz w:val="10"/>
          <w:u w:val="none"/>
        </w:rPr>
        <w:t xml:space="preserve"> </w:t>
      </w:r>
      <w:r w:rsidRPr="00125758">
        <w:rPr>
          <w:rStyle w:val="StyleUnderline"/>
          <w:vanish/>
          <w:sz w:val="10"/>
          <w:u w:val="none"/>
        </w:rPr>
        <w:t>has</w:t>
      </w:r>
      <w:r w:rsidRPr="00083A9C">
        <w:rPr>
          <w:rStyle w:val="StyleUnderline"/>
          <w:sz w:val="10"/>
          <w:u w:val="none"/>
        </w:rPr>
        <w:t xml:space="preserve"> </w:t>
      </w:r>
      <w:r w:rsidRPr="00125758">
        <w:rPr>
          <w:rStyle w:val="StyleUnderline"/>
          <w:vanish/>
          <w:sz w:val="10"/>
          <w:u w:val="none"/>
        </w:rPr>
        <w:t>made</w:t>
      </w:r>
      <w:r w:rsidRPr="00083A9C">
        <w:rPr>
          <w:rStyle w:val="StyleUnderline"/>
          <w:sz w:val="10"/>
          <w:u w:val="none"/>
        </w:rPr>
        <w:t xml:space="preserve"> </w:t>
      </w:r>
      <w:r w:rsidRPr="00125758">
        <w:rPr>
          <w:rStyle w:val="StyleUnderline"/>
          <w:vanish/>
          <w:sz w:val="10"/>
          <w:u w:val="none"/>
        </w:rPr>
        <w:t>“[e]ngaging</w:t>
      </w:r>
      <w:r w:rsidRPr="00083A9C">
        <w:rPr>
          <w:rStyle w:val="StyleUnderline"/>
          <w:sz w:val="10"/>
          <w:u w:val="none"/>
        </w:rPr>
        <w:t xml:space="preserve"> </w:t>
      </w:r>
      <w:r w:rsidRPr="00125758">
        <w:rPr>
          <w:rStyle w:val="StyleUnderline"/>
          <w:vanish/>
          <w:sz w:val="10"/>
          <w:u w:val="none"/>
        </w:rPr>
        <w:t>in</w:t>
      </w:r>
      <w:r w:rsidRPr="00083A9C">
        <w:rPr>
          <w:rStyle w:val="StyleUnderline"/>
          <w:sz w:val="10"/>
          <w:u w:val="none"/>
        </w:rPr>
        <w:t xml:space="preserve"> </w:t>
      </w:r>
      <w:r w:rsidRPr="00125758">
        <w:rPr>
          <w:rStyle w:val="StyleUnderline"/>
          <w:vanish/>
          <w:sz w:val="10"/>
          <w:u w:val="none"/>
        </w:rPr>
        <w:t>or</w:t>
      </w:r>
      <w:r w:rsidRPr="00083A9C">
        <w:rPr>
          <w:rStyle w:val="StyleUnderline"/>
          <w:sz w:val="10"/>
          <w:u w:val="none"/>
        </w:rPr>
        <w:t xml:space="preserve"> </w:t>
      </w:r>
      <w:r w:rsidRPr="00125758">
        <w:rPr>
          <w:rStyle w:val="StyleUnderline"/>
          <w:vanish/>
          <w:sz w:val="10"/>
          <w:u w:val="none"/>
        </w:rPr>
        <w:t>encouraging</w:t>
      </w:r>
      <w:r w:rsidRPr="00083A9C">
        <w:rPr>
          <w:rStyle w:val="StyleUnderline"/>
          <w:sz w:val="10"/>
          <w:u w:val="none"/>
        </w:rPr>
        <w:t xml:space="preserve"> </w:t>
      </w:r>
      <w:r w:rsidRPr="00125758">
        <w:rPr>
          <w:rStyle w:val="StyleUnderline"/>
          <w:vanish/>
          <w:sz w:val="10"/>
          <w:u w:val="none"/>
        </w:rPr>
        <w:t>a</w:t>
      </w:r>
      <w:r w:rsidRPr="00083A9C">
        <w:rPr>
          <w:rStyle w:val="StyleUnderline"/>
          <w:sz w:val="10"/>
          <w:u w:val="none"/>
        </w:rPr>
        <w:t xml:space="preserve"> </w:t>
      </w:r>
      <w:r w:rsidRPr="00125758">
        <w:rPr>
          <w:rStyle w:val="StyleUnderline"/>
          <w:vanish/>
          <w:sz w:val="10"/>
          <w:u w:val="none"/>
        </w:rPr>
        <w:t>group</w:t>
      </w:r>
      <w:r w:rsidRPr="00083A9C">
        <w:rPr>
          <w:rStyle w:val="StyleUnderline"/>
          <w:sz w:val="10"/>
          <w:u w:val="none"/>
        </w:rPr>
        <w:t xml:space="preserve"> </w:t>
      </w:r>
      <w:r w:rsidRPr="00125758">
        <w:rPr>
          <w:rStyle w:val="StyleUnderline"/>
          <w:vanish/>
          <w:sz w:val="10"/>
          <w:u w:val="none"/>
        </w:rPr>
        <w:t>demonstration”</w:t>
      </w:r>
      <w:r w:rsidRPr="00083A9C">
        <w:rPr>
          <w:rStyle w:val="StyleUnderline"/>
          <w:sz w:val="10"/>
          <w:u w:val="none"/>
        </w:rPr>
        <w:t xml:space="preserve"> </w:t>
      </w:r>
      <w:r w:rsidRPr="00125758">
        <w:rPr>
          <w:rStyle w:val="StyleUnderline"/>
          <w:vanish/>
          <w:sz w:val="10"/>
          <w:u w:val="none"/>
        </w:rPr>
        <w:t>and</w:t>
      </w:r>
      <w:r w:rsidRPr="00083A9C">
        <w:rPr>
          <w:rStyle w:val="StyleUnderline"/>
          <w:sz w:val="10"/>
          <w:u w:val="none"/>
        </w:rPr>
        <w:t xml:space="preserve"> </w:t>
      </w:r>
      <w:r w:rsidRPr="00125758">
        <w:rPr>
          <w:rStyle w:val="StyleUnderline"/>
          <w:vanish/>
          <w:sz w:val="10"/>
          <w:u w:val="none"/>
        </w:rPr>
        <w:t>“[e]ncouraging</w:t>
      </w:r>
      <w:r w:rsidRPr="00083A9C">
        <w:rPr>
          <w:rStyle w:val="StyleUnderline"/>
          <w:sz w:val="10"/>
          <w:u w:val="none"/>
        </w:rPr>
        <w:t xml:space="preserve"> </w:t>
      </w:r>
      <w:r w:rsidRPr="00125758">
        <w:rPr>
          <w:rStyle w:val="StyleUnderline"/>
          <w:vanish/>
          <w:sz w:val="10"/>
          <w:u w:val="none"/>
        </w:rPr>
        <w:t>others</w:t>
      </w:r>
      <w:r w:rsidRPr="00083A9C">
        <w:rPr>
          <w:rStyle w:val="StyleUnderline"/>
          <w:sz w:val="10"/>
          <w:u w:val="none"/>
        </w:rPr>
        <w:t xml:space="preserve"> </w:t>
      </w:r>
      <w:r w:rsidRPr="00125758">
        <w:rPr>
          <w:rStyle w:val="StyleUnderline"/>
          <w:vanish/>
          <w:sz w:val="10"/>
          <w:u w:val="none"/>
        </w:rPr>
        <w:t>to</w:t>
      </w:r>
      <w:r w:rsidRPr="00083A9C">
        <w:rPr>
          <w:rStyle w:val="StyleUnderline"/>
          <w:sz w:val="10"/>
          <w:u w:val="none"/>
        </w:rPr>
        <w:t xml:space="preserve"> </w:t>
      </w:r>
      <w:r w:rsidRPr="00125758">
        <w:rPr>
          <w:rStyle w:val="StyleUnderline"/>
          <w:vanish/>
          <w:sz w:val="10"/>
          <w:u w:val="none"/>
        </w:rPr>
        <w:t>refuse</w:t>
      </w:r>
      <w:r w:rsidRPr="00083A9C">
        <w:rPr>
          <w:rStyle w:val="StyleUnderline"/>
          <w:sz w:val="10"/>
          <w:u w:val="none"/>
        </w:rPr>
        <w:t xml:space="preserve"> </w:t>
      </w:r>
      <w:r w:rsidRPr="00125758">
        <w:rPr>
          <w:rStyle w:val="StyleUnderline"/>
          <w:vanish/>
          <w:sz w:val="10"/>
          <w:u w:val="none"/>
        </w:rPr>
        <w:t>to</w:t>
      </w:r>
      <w:r w:rsidRPr="00083A9C">
        <w:rPr>
          <w:rStyle w:val="StyleUnderline"/>
          <w:sz w:val="10"/>
          <w:u w:val="none"/>
        </w:rPr>
        <w:t xml:space="preserve"> </w:t>
      </w:r>
      <w:r w:rsidRPr="00125758">
        <w:rPr>
          <w:rStyle w:val="StyleUnderline"/>
          <w:vanish/>
          <w:sz w:val="10"/>
          <w:u w:val="none"/>
        </w:rPr>
        <w:t>work,</w:t>
      </w:r>
      <w:r w:rsidRPr="00083A9C">
        <w:rPr>
          <w:rStyle w:val="StyleUnderline"/>
          <w:sz w:val="10"/>
          <w:u w:val="none"/>
        </w:rPr>
        <w:t xml:space="preserve"> </w:t>
      </w:r>
      <w:r w:rsidRPr="00125758">
        <w:rPr>
          <w:rStyle w:val="StyleUnderline"/>
          <w:vanish/>
          <w:sz w:val="10"/>
          <w:u w:val="none"/>
        </w:rPr>
        <w:t>or</w:t>
      </w:r>
      <w:r w:rsidRPr="00083A9C">
        <w:rPr>
          <w:rStyle w:val="StyleUnderline"/>
          <w:sz w:val="10"/>
          <w:u w:val="none"/>
        </w:rPr>
        <w:t xml:space="preserve"> </w:t>
      </w:r>
      <w:r w:rsidRPr="00125758">
        <w:rPr>
          <w:rStyle w:val="StyleUnderline"/>
          <w:vanish/>
          <w:sz w:val="10"/>
          <w:u w:val="none"/>
        </w:rPr>
        <w:t>to</w:t>
      </w:r>
      <w:r w:rsidRPr="00083A9C">
        <w:rPr>
          <w:rStyle w:val="StyleUnderline"/>
          <w:sz w:val="10"/>
          <w:u w:val="none"/>
        </w:rPr>
        <w:t xml:space="preserve"> </w:t>
      </w:r>
      <w:r w:rsidRPr="00125758">
        <w:rPr>
          <w:rStyle w:val="StyleUnderline"/>
          <w:vanish/>
          <w:sz w:val="10"/>
          <w:u w:val="none"/>
        </w:rPr>
        <w:t>participate</w:t>
      </w:r>
      <w:r w:rsidRPr="00083A9C">
        <w:rPr>
          <w:rStyle w:val="StyleUnderline"/>
          <w:sz w:val="10"/>
          <w:u w:val="none"/>
        </w:rPr>
        <w:t xml:space="preserve"> </w:t>
      </w:r>
      <w:r w:rsidRPr="00125758">
        <w:rPr>
          <w:rStyle w:val="StyleUnderline"/>
          <w:vanish/>
          <w:sz w:val="10"/>
          <w:u w:val="none"/>
        </w:rPr>
        <w:t>in</w:t>
      </w:r>
      <w:r w:rsidRPr="00083A9C">
        <w:rPr>
          <w:rStyle w:val="StyleUnderline"/>
          <w:sz w:val="10"/>
          <w:u w:val="none"/>
        </w:rPr>
        <w:t xml:space="preserve"> </w:t>
      </w:r>
      <w:r w:rsidRPr="00125758">
        <w:rPr>
          <w:rStyle w:val="StyleUnderline"/>
          <w:vanish/>
          <w:sz w:val="10"/>
          <w:u w:val="none"/>
        </w:rPr>
        <w:t>a</w:t>
      </w:r>
      <w:r w:rsidRPr="00083A9C">
        <w:rPr>
          <w:rStyle w:val="StyleUnderline"/>
          <w:sz w:val="10"/>
          <w:u w:val="none"/>
        </w:rPr>
        <w:t xml:space="preserve"> </w:t>
      </w:r>
      <w:r w:rsidRPr="00125758">
        <w:rPr>
          <w:rStyle w:val="StyleUnderline"/>
          <w:vanish/>
          <w:sz w:val="10"/>
          <w:u w:val="none"/>
        </w:rPr>
        <w:t>work</w:t>
      </w:r>
      <w:r w:rsidRPr="00083A9C">
        <w:rPr>
          <w:rStyle w:val="StyleUnderline"/>
          <w:sz w:val="10"/>
          <w:u w:val="none"/>
        </w:rPr>
        <w:t xml:space="preserve"> </w:t>
      </w:r>
      <w:r w:rsidRPr="00125758">
        <w:rPr>
          <w:rStyle w:val="StyleUnderline"/>
          <w:vanish/>
          <w:sz w:val="10"/>
          <w:u w:val="none"/>
        </w:rPr>
        <w:t>stoppage”</w:t>
      </w:r>
      <w:r w:rsidRPr="00083A9C">
        <w:rPr>
          <w:rStyle w:val="StyleUnderline"/>
          <w:sz w:val="10"/>
          <w:u w:val="none"/>
        </w:rPr>
        <w:t xml:space="preserve"> </w:t>
      </w:r>
      <w:r w:rsidRPr="00125758">
        <w:rPr>
          <w:rStyle w:val="StyleUnderline"/>
          <w:vanish/>
          <w:sz w:val="10"/>
          <w:u w:val="none"/>
        </w:rPr>
        <w:t>prohibited</w:t>
      </w:r>
      <w:r w:rsidRPr="00083A9C">
        <w:rPr>
          <w:rStyle w:val="StyleUnderline"/>
          <w:sz w:val="10"/>
          <w:u w:val="none"/>
        </w:rPr>
        <w:t xml:space="preserve"> </w:t>
      </w:r>
      <w:r w:rsidRPr="00125758">
        <w:rPr>
          <w:rStyle w:val="StyleUnderline"/>
          <w:vanish/>
          <w:sz w:val="10"/>
          <w:u w:val="none"/>
        </w:rPr>
        <w:t>acts</w:t>
      </w:r>
      <w:r w:rsidRPr="00125758">
        <w:rPr>
          <w:vanish/>
          <w:sz w:val="10"/>
          <w:szCs w:val="12"/>
        </w:rPr>
        <w:t>.82</w:t>
      </w:r>
      <w:r w:rsidRPr="00083A9C">
        <w:rPr>
          <w:sz w:val="10"/>
          <w:szCs w:val="12"/>
        </w:rPr>
        <w:t xml:space="preserve"> </w:t>
      </w:r>
      <w:r w:rsidRPr="00125758">
        <w:rPr>
          <w:vanish/>
          <w:sz w:val="10"/>
          <w:szCs w:val="12"/>
        </w:rPr>
        <w:t>¶</w:t>
      </w:r>
      <w:r w:rsidRPr="00083A9C">
        <w:rPr>
          <w:sz w:val="10"/>
          <w:szCs w:val="12"/>
        </w:rPr>
        <w:t xml:space="preserve"> </w:t>
      </w:r>
      <w:r w:rsidRPr="00125758">
        <w:rPr>
          <w:vanish/>
          <w:sz w:val="10"/>
          <w:szCs w:val="12"/>
        </w:rPr>
        <w:t>Further</w:t>
      </w:r>
      <w:r w:rsidRPr="00083A9C">
        <w:rPr>
          <w:sz w:val="10"/>
          <w:szCs w:val="12"/>
        </w:rPr>
        <w:t xml:space="preserve"> </w:t>
      </w:r>
      <w:r w:rsidRPr="00125758">
        <w:rPr>
          <w:vanish/>
          <w:sz w:val="10"/>
          <w:szCs w:val="12"/>
        </w:rPr>
        <w:t>research</w:t>
      </w:r>
      <w:r w:rsidRPr="00083A9C">
        <w:rPr>
          <w:sz w:val="10"/>
          <w:szCs w:val="12"/>
        </w:rPr>
        <w:t xml:space="preserve"> </w:t>
      </w:r>
      <w:r w:rsidRPr="00125758">
        <w:rPr>
          <w:vanish/>
          <w:sz w:val="10"/>
          <w:szCs w:val="12"/>
        </w:rPr>
        <w:t>is</w:t>
      </w:r>
      <w:r w:rsidRPr="00083A9C">
        <w:rPr>
          <w:sz w:val="10"/>
          <w:szCs w:val="12"/>
        </w:rPr>
        <w:t xml:space="preserve"> </w:t>
      </w:r>
      <w:r w:rsidRPr="00125758">
        <w:rPr>
          <w:vanish/>
          <w:sz w:val="10"/>
          <w:szCs w:val="12"/>
        </w:rPr>
        <w:t>certainly</w:t>
      </w:r>
      <w:r w:rsidRPr="00083A9C">
        <w:rPr>
          <w:sz w:val="10"/>
          <w:szCs w:val="12"/>
        </w:rPr>
        <w:t xml:space="preserve"> </w:t>
      </w:r>
      <w:r w:rsidRPr="00125758">
        <w:rPr>
          <w:vanish/>
          <w:sz w:val="10"/>
          <w:szCs w:val="12"/>
        </w:rPr>
        <w:t>necessary</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develop</w:t>
      </w:r>
      <w:r w:rsidRPr="00083A9C">
        <w:rPr>
          <w:sz w:val="10"/>
          <w:szCs w:val="12"/>
        </w:rPr>
        <w:t xml:space="preserve"> </w:t>
      </w:r>
      <w:r w:rsidRPr="00125758">
        <w:rPr>
          <w:vanish/>
          <w:sz w:val="10"/>
          <w:szCs w:val="12"/>
        </w:rPr>
        <w:t>a</w:t>
      </w:r>
      <w:r w:rsidRPr="00083A9C">
        <w:rPr>
          <w:sz w:val="10"/>
          <w:szCs w:val="12"/>
        </w:rPr>
        <w:t xml:space="preserve"> </w:t>
      </w:r>
      <w:r w:rsidRPr="00125758">
        <w:rPr>
          <w:vanish/>
          <w:sz w:val="10"/>
          <w:szCs w:val="12"/>
        </w:rPr>
        <w:t>fuller,</w:t>
      </w:r>
      <w:r w:rsidRPr="00083A9C">
        <w:rPr>
          <w:sz w:val="10"/>
          <w:szCs w:val="12"/>
        </w:rPr>
        <w:t xml:space="preserve"> </w:t>
      </w:r>
      <w:r w:rsidRPr="00125758">
        <w:rPr>
          <w:vanish/>
          <w:sz w:val="10"/>
          <w:szCs w:val="12"/>
        </w:rPr>
        <w:t>more</w:t>
      </w:r>
      <w:r w:rsidRPr="00083A9C">
        <w:rPr>
          <w:sz w:val="10"/>
          <w:szCs w:val="12"/>
        </w:rPr>
        <w:t xml:space="preserve"> </w:t>
      </w:r>
      <w:r w:rsidRPr="00125758">
        <w:rPr>
          <w:vanish/>
          <w:sz w:val="10"/>
          <w:szCs w:val="12"/>
        </w:rPr>
        <w:t>nuanced</w:t>
      </w:r>
      <w:r w:rsidRPr="00083A9C">
        <w:rPr>
          <w:sz w:val="10"/>
          <w:szCs w:val="12"/>
        </w:rPr>
        <w:t xml:space="preserve"> </w:t>
      </w:r>
      <w:r w:rsidRPr="00125758">
        <w:rPr>
          <w:vanish/>
          <w:sz w:val="10"/>
          <w:szCs w:val="12"/>
        </w:rPr>
        <w:t>treatment</w:t>
      </w:r>
      <w:r w:rsidRPr="00083A9C">
        <w:rPr>
          <w:sz w:val="10"/>
          <w:szCs w:val="12"/>
        </w:rPr>
        <w:t xml:space="preserve"> </w:t>
      </w:r>
      <w:r w:rsidRPr="00125758">
        <w:rPr>
          <w:vanish/>
          <w:sz w:val="10"/>
          <w:szCs w:val="12"/>
        </w:rPr>
        <w:t>of</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various</w:t>
      </w:r>
      <w:r w:rsidRPr="00083A9C">
        <w:rPr>
          <w:sz w:val="10"/>
          <w:szCs w:val="12"/>
        </w:rPr>
        <w:t xml:space="preserve"> </w:t>
      </w:r>
      <w:r w:rsidRPr="00125758">
        <w:rPr>
          <w:vanish/>
          <w:sz w:val="10"/>
          <w:szCs w:val="12"/>
        </w:rPr>
        <w:t>state</w:t>
      </w:r>
      <w:r w:rsidRPr="00083A9C">
        <w:rPr>
          <w:sz w:val="10"/>
          <w:szCs w:val="12"/>
        </w:rPr>
        <w:t xml:space="preserve"> </w:t>
      </w:r>
      <w:r w:rsidRPr="00125758">
        <w:rPr>
          <w:vanish/>
          <w:sz w:val="10"/>
          <w:szCs w:val="12"/>
        </w:rPr>
        <w:t>and</w:t>
      </w:r>
      <w:r w:rsidRPr="00083A9C">
        <w:rPr>
          <w:sz w:val="10"/>
          <w:szCs w:val="12"/>
        </w:rPr>
        <w:t xml:space="preserve"> </w:t>
      </w:r>
      <w:r w:rsidRPr="00125758">
        <w:rPr>
          <w:vanish/>
          <w:sz w:val="10"/>
          <w:szCs w:val="12"/>
        </w:rPr>
        <w:t>federal</w:t>
      </w:r>
      <w:r w:rsidRPr="00083A9C">
        <w:rPr>
          <w:sz w:val="10"/>
          <w:szCs w:val="12"/>
        </w:rPr>
        <w:t xml:space="preserve"> </w:t>
      </w:r>
      <w:r w:rsidRPr="00125758">
        <w:rPr>
          <w:vanish/>
          <w:sz w:val="10"/>
          <w:szCs w:val="12"/>
        </w:rPr>
        <w:t>statutory</w:t>
      </w:r>
      <w:r w:rsidRPr="00083A9C">
        <w:rPr>
          <w:sz w:val="10"/>
          <w:szCs w:val="12"/>
        </w:rPr>
        <w:t xml:space="preserve"> </w:t>
      </w:r>
      <w:r w:rsidRPr="00125758">
        <w:rPr>
          <w:vanish/>
          <w:sz w:val="10"/>
          <w:szCs w:val="12"/>
        </w:rPr>
        <w:t>schemes</w:t>
      </w:r>
      <w:r w:rsidRPr="00083A9C">
        <w:rPr>
          <w:sz w:val="10"/>
          <w:szCs w:val="12"/>
        </w:rPr>
        <w:t xml:space="preserve"> </w:t>
      </w:r>
      <w:r w:rsidRPr="00125758">
        <w:rPr>
          <w:vanish/>
          <w:sz w:val="10"/>
          <w:szCs w:val="12"/>
        </w:rPr>
        <w:t>that</w:t>
      </w:r>
      <w:r w:rsidRPr="00083A9C">
        <w:rPr>
          <w:sz w:val="10"/>
          <w:szCs w:val="12"/>
        </w:rPr>
        <w:t xml:space="preserve"> </w:t>
      </w:r>
      <w:r w:rsidRPr="00125758">
        <w:rPr>
          <w:vanish/>
          <w:sz w:val="10"/>
          <w:szCs w:val="12"/>
        </w:rPr>
        <w:t>impact</w:t>
      </w:r>
      <w:r w:rsidRPr="00083A9C">
        <w:rPr>
          <w:sz w:val="10"/>
          <w:szCs w:val="12"/>
        </w:rPr>
        <w:t xml:space="preserve"> </w:t>
      </w:r>
      <w:r w:rsidRPr="00125758">
        <w:rPr>
          <w:vanish/>
          <w:sz w:val="10"/>
          <w:szCs w:val="12"/>
        </w:rPr>
        <w:t>prison</w:t>
      </w:r>
      <w:r w:rsidRPr="00083A9C">
        <w:rPr>
          <w:sz w:val="10"/>
          <w:szCs w:val="12"/>
        </w:rPr>
        <w:t xml:space="preserve"> </w:t>
      </w:r>
      <w:r w:rsidRPr="00125758">
        <w:rPr>
          <w:vanish/>
          <w:sz w:val="10"/>
          <w:szCs w:val="12"/>
        </w:rPr>
        <w:t>strikes.83</w:t>
      </w:r>
      <w:r w:rsidRPr="00083A9C">
        <w:rPr>
          <w:sz w:val="10"/>
          <w:szCs w:val="12"/>
        </w:rPr>
        <w:t xml:space="preserve"> </w:t>
      </w:r>
      <w:r w:rsidRPr="00125758">
        <w:rPr>
          <w:vanish/>
          <w:sz w:val="10"/>
          <w:szCs w:val="12"/>
        </w:rPr>
        <w:t>But</w:t>
      </w:r>
      <w:r w:rsidRPr="00083A9C">
        <w:rPr>
          <w:sz w:val="10"/>
          <w:szCs w:val="12"/>
        </w:rPr>
        <w:t xml:space="preserve"> </w:t>
      </w:r>
      <w:r w:rsidRPr="00125758">
        <w:rPr>
          <w:vanish/>
          <w:sz w:val="10"/>
          <w:szCs w:val="12"/>
        </w:rPr>
        <w:t>even</w:t>
      </w:r>
      <w:r w:rsidRPr="00083A9C">
        <w:rPr>
          <w:sz w:val="10"/>
          <w:szCs w:val="12"/>
        </w:rPr>
        <w:t xml:space="preserve"> </w:t>
      </w:r>
      <w:r w:rsidRPr="00125758">
        <w:rPr>
          <w:vanish/>
          <w:sz w:val="10"/>
          <w:szCs w:val="12"/>
        </w:rPr>
        <w:t>this</w:t>
      </w:r>
      <w:r w:rsidRPr="00083A9C">
        <w:rPr>
          <w:sz w:val="10"/>
          <w:szCs w:val="12"/>
        </w:rPr>
        <w:t xml:space="preserve"> </w:t>
      </w:r>
      <w:r w:rsidRPr="00125758">
        <w:rPr>
          <w:vanish/>
          <w:sz w:val="10"/>
          <w:szCs w:val="12"/>
        </w:rPr>
        <w:t>brief</w:t>
      </w:r>
      <w:r w:rsidRPr="00083A9C">
        <w:rPr>
          <w:sz w:val="10"/>
          <w:szCs w:val="12"/>
        </w:rPr>
        <w:t xml:space="preserve"> </w:t>
      </w:r>
      <w:r w:rsidRPr="00125758">
        <w:rPr>
          <w:vanish/>
          <w:sz w:val="10"/>
          <w:szCs w:val="12"/>
        </w:rPr>
        <w:t>overview</w:t>
      </w:r>
      <w:r w:rsidRPr="00083A9C">
        <w:rPr>
          <w:sz w:val="10"/>
          <w:szCs w:val="12"/>
        </w:rPr>
        <w:t xml:space="preserve"> </w:t>
      </w:r>
      <w:r w:rsidRPr="00125758">
        <w:rPr>
          <w:vanish/>
          <w:sz w:val="10"/>
          <w:szCs w:val="12"/>
        </w:rPr>
        <w:t>drives</w:t>
      </w:r>
      <w:r w:rsidRPr="00083A9C">
        <w:rPr>
          <w:sz w:val="10"/>
          <w:szCs w:val="12"/>
        </w:rPr>
        <w:t xml:space="preserve"> </w:t>
      </w:r>
      <w:r w:rsidRPr="00125758">
        <w:rPr>
          <w:vanish/>
          <w:sz w:val="10"/>
          <w:szCs w:val="12"/>
        </w:rPr>
        <w:t>home</w:t>
      </w:r>
      <w:r w:rsidRPr="00083A9C">
        <w:rPr>
          <w:sz w:val="10"/>
          <w:szCs w:val="12"/>
        </w:rPr>
        <w:t xml:space="preserve"> </w:t>
      </w:r>
      <w:r w:rsidRPr="00125758">
        <w:rPr>
          <w:vanish/>
          <w:sz w:val="10"/>
          <w:szCs w:val="12"/>
        </w:rPr>
        <w:t>a</w:t>
      </w:r>
      <w:r w:rsidRPr="00083A9C">
        <w:rPr>
          <w:sz w:val="10"/>
          <w:szCs w:val="12"/>
        </w:rPr>
        <w:t xml:space="preserve"> </w:t>
      </w:r>
      <w:r w:rsidRPr="00125758">
        <w:rPr>
          <w:vanish/>
          <w:sz w:val="10"/>
          <w:szCs w:val="12"/>
        </w:rPr>
        <w:t>clear</w:t>
      </w:r>
      <w:r w:rsidRPr="00083A9C">
        <w:rPr>
          <w:sz w:val="10"/>
          <w:szCs w:val="12"/>
        </w:rPr>
        <w:t xml:space="preserve"> </w:t>
      </w:r>
      <w:r w:rsidRPr="00125758">
        <w:rPr>
          <w:vanish/>
          <w:sz w:val="10"/>
          <w:szCs w:val="12"/>
        </w:rPr>
        <w:t>bottom</w:t>
      </w:r>
      <w:r w:rsidRPr="00083A9C">
        <w:rPr>
          <w:sz w:val="10"/>
          <w:szCs w:val="12"/>
        </w:rPr>
        <w:t xml:space="preserve"> </w:t>
      </w:r>
      <w:r w:rsidRPr="00125758">
        <w:rPr>
          <w:vanish/>
          <w:sz w:val="10"/>
          <w:szCs w:val="12"/>
        </w:rPr>
        <w:t>line:</w:t>
      </w:r>
      <w:r w:rsidRPr="00083A9C">
        <w:rPr>
          <w:sz w:val="10"/>
          <w:szCs w:val="12"/>
        </w:rPr>
        <w:t xml:space="preserve"> </w:t>
      </w:r>
      <w:r w:rsidRPr="00125758">
        <w:rPr>
          <w:rStyle w:val="StyleUnderline"/>
          <w:vanish/>
          <w:sz w:val="10"/>
          <w:u w:val="none"/>
        </w:rPr>
        <w:t>that</w:t>
      </w:r>
      <w:r w:rsidRPr="00083A9C">
        <w:rPr>
          <w:rStyle w:val="StyleUnderline"/>
          <w:sz w:val="10"/>
          <w:u w:val="none"/>
        </w:rPr>
        <w:t xml:space="preserve"> </w:t>
      </w:r>
      <w:r w:rsidRPr="00125758">
        <w:rPr>
          <w:rStyle w:val="StyleUnderline"/>
          <w:vanish/>
          <w:sz w:val="10"/>
          <w:u w:val="none"/>
        </w:rPr>
        <w:t>state</w:t>
      </w:r>
      <w:r w:rsidRPr="00083A9C">
        <w:rPr>
          <w:rStyle w:val="StyleUnderline"/>
          <w:sz w:val="10"/>
          <w:u w:val="none"/>
        </w:rPr>
        <w:t xml:space="preserve"> </w:t>
      </w:r>
      <w:r w:rsidRPr="00125758">
        <w:rPr>
          <w:rStyle w:val="StyleUnderline"/>
          <w:vanish/>
          <w:sz w:val="10"/>
          <w:u w:val="none"/>
        </w:rPr>
        <w:t>and</w:t>
      </w:r>
      <w:r w:rsidRPr="00083A9C">
        <w:rPr>
          <w:rStyle w:val="StyleUnderline"/>
          <w:sz w:val="10"/>
          <w:u w:val="none"/>
        </w:rPr>
        <w:t xml:space="preserve"> </w:t>
      </w:r>
      <w:r w:rsidRPr="00083A9C">
        <w:rPr>
          <w:rStyle w:val="StyleUnderline"/>
          <w:highlight w:val="yellow"/>
        </w:rPr>
        <w:t>federal laws</w:t>
      </w:r>
      <w:r w:rsidRPr="00125758">
        <w:rPr>
          <w:rStyle w:val="StyleUnderline"/>
          <w:vanish/>
        </w:rPr>
        <w:t>,</w:t>
      </w:r>
      <w:r w:rsidRPr="00083A9C">
        <w:rPr>
          <w:rStyle w:val="StyleUnderline"/>
        </w:rPr>
        <w:t xml:space="preserve"> </w:t>
      </w:r>
      <w:r w:rsidRPr="00125758">
        <w:rPr>
          <w:rStyle w:val="StyleUnderline"/>
          <w:vanish/>
          <w:sz w:val="10"/>
          <w:u w:val="none"/>
        </w:rPr>
        <w:t>in</w:t>
      </w:r>
      <w:r w:rsidRPr="00083A9C">
        <w:rPr>
          <w:rStyle w:val="StyleUnderline"/>
          <w:sz w:val="10"/>
          <w:u w:val="none"/>
        </w:rPr>
        <w:t xml:space="preserve"> </w:t>
      </w:r>
      <w:r w:rsidRPr="00125758">
        <w:rPr>
          <w:rStyle w:val="StyleUnderline"/>
          <w:vanish/>
          <w:sz w:val="10"/>
          <w:u w:val="none"/>
        </w:rPr>
        <w:t>their</w:t>
      </w:r>
      <w:r w:rsidRPr="00083A9C">
        <w:rPr>
          <w:rStyle w:val="StyleUnderline"/>
          <w:sz w:val="10"/>
          <w:u w:val="none"/>
        </w:rPr>
        <w:t xml:space="preserve"> </w:t>
      </w:r>
      <w:r w:rsidRPr="00125758">
        <w:rPr>
          <w:rStyle w:val="StyleUnderline"/>
          <w:vanish/>
          <w:sz w:val="10"/>
          <w:u w:val="none"/>
        </w:rPr>
        <w:t>current</w:t>
      </w:r>
      <w:r w:rsidRPr="00083A9C">
        <w:rPr>
          <w:rStyle w:val="StyleUnderline"/>
          <w:sz w:val="10"/>
          <w:u w:val="none"/>
        </w:rPr>
        <w:t xml:space="preserve"> </w:t>
      </w:r>
      <w:r w:rsidRPr="00125758">
        <w:rPr>
          <w:rStyle w:val="StyleUnderline"/>
          <w:vanish/>
          <w:sz w:val="10"/>
          <w:u w:val="none"/>
        </w:rPr>
        <w:t>forms,</w:t>
      </w:r>
      <w:r w:rsidRPr="00083A9C">
        <w:rPr>
          <w:rStyle w:val="StyleUnderline"/>
          <w:sz w:val="10"/>
          <w:u w:val="none"/>
        </w:rPr>
        <w:t xml:space="preserve"> </w:t>
      </w:r>
      <w:r w:rsidRPr="00125758">
        <w:rPr>
          <w:rStyle w:val="StyleUnderline"/>
          <w:vanish/>
          <w:sz w:val="10"/>
          <w:u w:val="none"/>
        </w:rPr>
        <w:t>likely</w:t>
      </w:r>
      <w:r w:rsidRPr="00083A9C">
        <w:rPr>
          <w:rStyle w:val="StyleUnderline"/>
        </w:rPr>
        <w:t xml:space="preserve"> </w:t>
      </w:r>
      <w:r w:rsidRPr="00083A9C">
        <w:rPr>
          <w:rStyle w:val="StyleUnderline"/>
          <w:highlight w:val="yellow"/>
        </w:rPr>
        <w:t xml:space="preserve">offer no viable protection </w:t>
      </w:r>
      <w:r w:rsidRPr="00125758">
        <w:rPr>
          <w:rStyle w:val="StyleUnderline"/>
          <w:vanish/>
          <w:sz w:val="10"/>
          <w:u w:val="none"/>
        </w:rPr>
        <w:t>for</w:t>
      </w:r>
      <w:r w:rsidRPr="00083A9C">
        <w:rPr>
          <w:rStyle w:val="StyleUnderline"/>
          <w:sz w:val="10"/>
          <w:u w:val="none"/>
        </w:rPr>
        <w:t xml:space="preserve"> </w:t>
      </w:r>
      <w:r w:rsidRPr="00125758">
        <w:rPr>
          <w:rStyle w:val="StyleUnderline"/>
          <w:vanish/>
          <w:sz w:val="10"/>
          <w:u w:val="none"/>
        </w:rPr>
        <w:t>prison</w:t>
      </w:r>
      <w:r w:rsidRPr="00083A9C">
        <w:rPr>
          <w:rStyle w:val="StyleUnderline"/>
          <w:sz w:val="10"/>
          <w:u w:val="none"/>
        </w:rPr>
        <w:t xml:space="preserve"> </w:t>
      </w:r>
      <w:r w:rsidRPr="00125758">
        <w:rPr>
          <w:rStyle w:val="StyleUnderline"/>
          <w:vanish/>
          <w:sz w:val="10"/>
          <w:u w:val="none"/>
        </w:rPr>
        <w:t>strikes</w:t>
      </w:r>
      <w:r w:rsidRPr="00083A9C">
        <w:rPr>
          <w:rStyle w:val="StyleUnderline"/>
          <w:sz w:val="10"/>
          <w:u w:val="none"/>
        </w:rPr>
        <w:t xml:space="preserve"> </w:t>
      </w:r>
      <w:r w:rsidRPr="00125758">
        <w:rPr>
          <w:rStyle w:val="StyleUnderline"/>
          <w:vanish/>
          <w:sz w:val="10"/>
          <w:u w:val="none"/>
        </w:rPr>
        <w:t>and</w:t>
      </w:r>
      <w:r w:rsidRPr="00083A9C">
        <w:rPr>
          <w:rStyle w:val="StyleUnderline"/>
          <w:sz w:val="10"/>
          <w:u w:val="none"/>
        </w:rPr>
        <w:t xml:space="preserve"> </w:t>
      </w:r>
      <w:r w:rsidRPr="00125758">
        <w:rPr>
          <w:rStyle w:val="StyleUnderline"/>
          <w:vanish/>
          <w:sz w:val="10"/>
          <w:u w:val="none"/>
        </w:rPr>
        <w:t>indeed</w:t>
      </w:r>
      <w:r w:rsidRPr="00083A9C">
        <w:rPr>
          <w:rStyle w:val="StyleUnderline"/>
          <w:sz w:val="10"/>
          <w:u w:val="none"/>
        </w:rPr>
        <w:t xml:space="preserve"> </w:t>
      </w:r>
      <w:r w:rsidRPr="00125758">
        <w:rPr>
          <w:rStyle w:val="StyleUnderline"/>
          <w:vanish/>
          <w:sz w:val="10"/>
          <w:u w:val="none"/>
        </w:rPr>
        <w:t>often</w:t>
      </w:r>
      <w:r w:rsidRPr="00083A9C">
        <w:rPr>
          <w:rStyle w:val="StyleUnderline"/>
          <w:sz w:val="10"/>
          <w:u w:val="none"/>
        </w:rPr>
        <w:t xml:space="preserve"> </w:t>
      </w:r>
      <w:r w:rsidRPr="00125758">
        <w:rPr>
          <w:rStyle w:val="StyleUnderline"/>
          <w:vanish/>
          <w:sz w:val="10"/>
          <w:u w:val="none"/>
        </w:rPr>
        <w:t>prohibit</w:t>
      </w:r>
      <w:r w:rsidRPr="00083A9C">
        <w:rPr>
          <w:rStyle w:val="StyleUnderline"/>
          <w:sz w:val="10"/>
          <w:u w:val="none"/>
        </w:rPr>
        <w:t xml:space="preserve"> </w:t>
      </w:r>
      <w:r w:rsidRPr="00125758">
        <w:rPr>
          <w:rStyle w:val="StyleUnderline"/>
          <w:vanish/>
          <w:sz w:val="10"/>
          <w:u w:val="none"/>
        </w:rPr>
        <w:t>them</w:t>
      </w:r>
      <w:r w:rsidRPr="00083A9C">
        <w:rPr>
          <w:rStyle w:val="StyleUnderline"/>
          <w:sz w:val="10"/>
          <w:u w:val="none"/>
        </w:rPr>
        <w:t xml:space="preserve"> </w:t>
      </w:r>
      <w:r w:rsidRPr="00125758">
        <w:rPr>
          <w:rStyle w:val="StyleUnderline"/>
          <w:vanish/>
          <w:sz w:val="10"/>
          <w:u w:val="none"/>
        </w:rPr>
        <w:t>outright</w:t>
      </w:r>
      <w:r w:rsidRPr="00125758">
        <w:rPr>
          <w:vanish/>
          <w:sz w:val="10"/>
          <w:szCs w:val="12"/>
        </w:rPr>
        <w:t>.</w:t>
      </w:r>
      <w:r w:rsidRPr="00083A9C">
        <w:rPr>
          <w:sz w:val="10"/>
          <w:szCs w:val="12"/>
        </w:rPr>
        <w:t xml:space="preserve"> </w:t>
      </w:r>
      <w:r w:rsidRPr="00125758">
        <w:rPr>
          <w:vanish/>
          <w:sz w:val="10"/>
          <w:szCs w:val="12"/>
        </w:rPr>
        <w:t>¶B.</w:t>
      </w:r>
      <w:r w:rsidRPr="00083A9C">
        <w:rPr>
          <w:sz w:val="10"/>
          <w:szCs w:val="12"/>
        </w:rPr>
        <w:t xml:space="preserve"> </w:t>
      </w:r>
      <w:r w:rsidRPr="00125758">
        <w:rPr>
          <w:vanish/>
          <w:sz w:val="10"/>
          <w:szCs w:val="12"/>
        </w:rPr>
        <w:t>Constitutional</w:t>
      </w:r>
      <w:r w:rsidRPr="00083A9C">
        <w:rPr>
          <w:sz w:val="10"/>
          <w:szCs w:val="12"/>
        </w:rPr>
        <w:t xml:space="preserve"> </w:t>
      </w:r>
      <w:r w:rsidRPr="00125758">
        <w:rPr>
          <w:vanish/>
          <w:sz w:val="10"/>
          <w:szCs w:val="12"/>
        </w:rPr>
        <w:t>Law</w:t>
      </w:r>
      <w:r w:rsidRPr="00083A9C">
        <w:rPr>
          <w:sz w:val="10"/>
          <w:szCs w:val="12"/>
        </w:rPr>
        <w:t xml:space="preserve"> </w:t>
      </w:r>
      <w:r w:rsidRPr="00125758">
        <w:rPr>
          <w:vanish/>
          <w:sz w:val="10"/>
          <w:szCs w:val="12"/>
        </w:rPr>
        <w:t>¶</w:t>
      </w:r>
      <w:r w:rsidRPr="00083A9C">
        <w:rPr>
          <w:sz w:val="10"/>
          <w:szCs w:val="12"/>
        </w:rPr>
        <w:t xml:space="preserve"> </w:t>
      </w:r>
      <w:r w:rsidRPr="00125758">
        <w:rPr>
          <w:rStyle w:val="StyleUnderline"/>
          <w:vanish/>
          <w:sz w:val="10"/>
          <w:u w:val="none"/>
        </w:rPr>
        <w:t>The</w:t>
      </w:r>
      <w:r w:rsidRPr="00083A9C">
        <w:rPr>
          <w:rStyle w:val="StyleUnderline"/>
          <w:sz w:val="10"/>
          <w:u w:val="none"/>
        </w:rPr>
        <w:t xml:space="preserve"> </w:t>
      </w:r>
      <w:r w:rsidRPr="00125758">
        <w:rPr>
          <w:rStyle w:val="StyleUnderline"/>
          <w:vanish/>
          <w:sz w:val="10"/>
          <w:u w:val="none"/>
        </w:rPr>
        <w:t>Supreme</w:t>
      </w:r>
      <w:r w:rsidRPr="00083A9C">
        <w:rPr>
          <w:rStyle w:val="StyleUnderline"/>
          <w:sz w:val="10"/>
          <w:u w:val="none"/>
        </w:rPr>
        <w:t xml:space="preserve"> </w:t>
      </w:r>
      <w:r w:rsidRPr="00125758">
        <w:rPr>
          <w:rStyle w:val="StyleUnderline"/>
          <w:vanish/>
          <w:sz w:val="10"/>
          <w:u w:val="none"/>
        </w:rPr>
        <w:t>Court</w:t>
      </w:r>
      <w:r w:rsidRPr="00083A9C">
        <w:rPr>
          <w:rStyle w:val="StyleUnderline"/>
          <w:sz w:val="10"/>
          <w:u w:val="none"/>
        </w:rPr>
        <w:t xml:space="preserve"> </w:t>
      </w:r>
      <w:r w:rsidRPr="00125758">
        <w:rPr>
          <w:rStyle w:val="StyleUnderline"/>
          <w:vanish/>
          <w:sz w:val="10"/>
          <w:u w:val="none"/>
        </w:rPr>
        <w:t>has</w:t>
      </w:r>
      <w:r w:rsidRPr="00083A9C">
        <w:rPr>
          <w:rStyle w:val="StyleUnderline"/>
          <w:sz w:val="10"/>
          <w:u w:val="none"/>
        </w:rPr>
        <w:t xml:space="preserve"> </w:t>
      </w:r>
      <w:r w:rsidRPr="00125758">
        <w:rPr>
          <w:rStyle w:val="StyleUnderline"/>
          <w:vanish/>
          <w:sz w:val="10"/>
          <w:u w:val="none"/>
        </w:rPr>
        <w:t>not</w:t>
      </w:r>
      <w:r w:rsidRPr="00083A9C">
        <w:rPr>
          <w:rStyle w:val="StyleUnderline"/>
          <w:sz w:val="10"/>
          <w:u w:val="none"/>
        </w:rPr>
        <w:t xml:space="preserve"> </w:t>
      </w:r>
      <w:r w:rsidRPr="00125758">
        <w:rPr>
          <w:rStyle w:val="StyleUnderline"/>
          <w:vanish/>
          <w:sz w:val="10"/>
          <w:u w:val="none"/>
        </w:rPr>
        <w:t>spoken</w:t>
      </w:r>
      <w:r w:rsidRPr="00083A9C">
        <w:rPr>
          <w:rStyle w:val="StyleUnderline"/>
          <w:sz w:val="10"/>
          <w:u w:val="none"/>
        </w:rPr>
        <w:t xml:space="preserve"> </w:t>
      </w:r>
      <w:r w:rsidRPr="00125758">
        <w:rPr>
          <w:rStyle w:val="StyleUnderline"/>
          <w:vanish/>
          <w:sz w:val="10"/>
          <w:u w:val="none"/>
        </w:rPr>
        <w:t>directly</w:t>
      </w:r>
      <w:r w:rsidRPr="00083A9C">
        <w:rPr>
          <w:rStyle w:val="StyleUnderline"/>
          <w:sz w:val="10"/>
          <w:u w:val="none"/>
        </w:rPr>
        <w:t xml:space="preserve"> </w:t>
      </w:r>
      <w:r w:rsidRPr="00125758">
        <w:rPr>
          <w:rStyle w:val="StyleUnderline"/>
          <w:vanish/>
          <w:sz w:val="10"/>
          <w:u w:val="none"/>
        </w:rPr>
        <w:t>on</w:t>
      </w:r>
      <w:r w:rsidRPr="00083A9C">
        <w:rPr>
          <w:rStyle w:val="StyleUnderline"/>
          <w:sz w:val="10"/>
          <w:u w:val="none"/>
        </w:rPr>
        <w:t xml:space="preserve"> </w:t>
      </w:r>
      <w:r w:rsidRPr="00125758">
        <w:rPr>
          <w:rStyle w:val="StyleUnderline"/>
          <w:vanish/>
          <w:sz w:val="10"/>
          <w:u w:val="none"/>
        </w:rPr>
        <w:t>the</w:t>
      </w:r>
      <w:r w:rsidRPr="00083A9C">
        <w:rPr>
          <w:rStyle w:val="StyleUnderline"/>
          <w:sz w:val="10"/>
          <w:u w:val="none"/>
        </w:rPr>
        <w:t xml:space="preserve"> </w:t>
      </w:r>
      <w:r w:rsidRPr="00125758">
        <w:rPr>
          <w:rStyle w:val="StyleUnderline"/>
          <w:vanish/>
          <w:sz w:val="10"/>
          <w:u w:val="none"/>
        </w:rPr>
        <w:t>question</w:t>
      </w:r>
      <w:r w:rsidRPr="00083A9C">
        <w:rPr>
          <w:rStyle w:val="StyleUnderline"/>
          <w:sz w:val="10"/>
          <w:u w:val="none"/>
        </w:rPr>
        <w:t xml:space="preserve"> </w:t>
      </w:r>
      <w:r w:rsidRPr="00125758">
        <w:rPr>
          <w:rStyle w:val="StyleUnderline"/>
          <w:vanish/>
          <w:sz w:val="10"/>
          <w:u w:val="none"/>
        </w:rPr>
        <w:t>of</w:t>
      </w:r>
      <w:r w:rsidRPr="00083A9C">
        <w:rPr>
          <w:rStyle w:val="StyleUnderline"/>
          <w:sz w:val="10"/>
          <w:u w:val="none"/>
        </w:rPr>
        <w:t xml:space="preserve"> </w:t>
      </w:r>
      <w:r w:rsidRPr="00125758">
        <w:rPr>
          <w:rStyle w:val="StyleUnderline"/>
          <w:vanish/>
          <w:sz w:val="10"/>
          <w:u w:val="none"/>
        </w:rPr>
        <w:t>whether</w:t>
      </w:r>
      <w:r w:rsidRPr="00083A9C">
        <w:rPr>
          <w:rStyle w:val="StyleUnderline"/>
          <w:sz w:val="10"/>
          <w:u w:val="none"/>
        </w:rPr>
        <w:t xml:space="preserve"> </w:t>
      </w:r>
      <w:r w:rsidRPr="00125758">
        <w:rPr>
          <w:rStyle w:val="StyleUnderline"/>
          <w:vanish/>
          <w:sz w:val="10"/>
          <w:u w:val="none"/>
        </w:rPr>
        <w:t>peaceful</w:t>
      </w:r>
      <w:r w:rsidRPr="00083A9C">
        <w:rPr>
          <w:rStyle w:val="StyleUnderline"/>
          <w:sz w:val="10"/>
          <w:u w:val="none"/>
        </w:rPr>
        <w:t xml:space="preserve"> </w:t>
      </w:r>
      <w:r w:rsidRPr="00125758">
        <w:rPr>
          <w:rStyle w:val="StyleUnderline"/>
          <w:vanish/>
          <w:sz w:val="10"/>
          <w:u w:val="none"/>
        </w:rPr>
        <w:t>prison</w:t>
      </w:r>
      <w:r w:rsidRPr="00083A9C">
        <w:rPr>
          <w:rStyle w:val="StyleUnderline"/>
          <w:sz w:val="10"/>
          <w:u w:val="none"/>
        </w:rPr>
        <w:t xml:space="preserve"> </w:t>
      </w:r>
      <w:r w:rsidRPr="00125758">
        <w:rPr>
          <w:rStyle w:val="StyleUnderline"/>
          <w:vanish/>
          <w:sz w:val="10"/>
          <w:u w:val="none"/>
        </w:rPr>
        <w:t>protests</w:t>
      </w:r>
      <w:r w:rsidRPr="00083A9C">
        <w:rPr>
          <w:rStyle w:val="StyleUnderline"/>
          <w:sz w:val="10"/>
          <w:u w:val="none"/>
        </w:rPr>
        <w:t xml:space="preserve"> </w:t>
      </w:r>
      <w:r w:rsidRPr="00125758">
        <w:rPr>
          <w:rStyle w:val="StyleUnderline"/>
          <w:vanish/>
          <w:sz w:val="10"/>
          <w:u w:val="none"/>
        </w:rPr>
        <w:t>merit</w:t>
      </w:r>
      <w:r w:rsidRPr="00083A9C">
        <w:rPr>
          <w:rStyle w:val="StyleUnderline"/>
          <w:sz w:val="10"/>
          <w:u w:val="none"/>
        </w:rPr>
        <w:t xml:space="preserve"> </w:t>
      </w:r>
      <w:r w:rsidRPr="00125758">
        <w:rPr>
          <w:rStyle w:val="StyleUnderline"/>
          <w:vanish/>
          <w:sz w:val="10"/>
          <w:u w:val="none"/>
        </w:rPr>
        <w:t>constitutional</w:t>
      </w:r>
      <w:r w:rsidRPr="00083A9C">
        <w:rPr>
          <w:rStyle w:val="StyleUnderline"/>
          <w:sz w:val="10"/>
          <w:u w:val="none"/>
        </w:rPr>
        <w:t xml:space="preserve"> </w:t>
      </w:r>
      <w:r w:rsidRPr="00125758">
        <w:rPr>
          <w:rStyle w:val="StyleUnderline"/>
          <w:vanish/>
          <w:sz w:val="10"/>
          <w:u w:val="none"/>
        </w:rPr>
        <w:t>protection.</w:t>
      </w:r>
      <w:r w:rsidRPr="00083A9C">
        <w:rPr>
          <w:rStyle w:val="StyleUnderline"/>
          <w:sz w:val="10"/>
          <w:u w:val="none"/>
        </w:rPr>
        <w:t xml:space="preserve"> </w:t>
      </w:r>
      <w:r w:rsidRPr="00125758">
        <w:rPr>
          <w:rStyle w:val="StyleUnderline"/>
          <w:vanish/>
          <w:sz w:val="10"/>
          <w:u w:val="none"/>
        </w:rPr>
        <w:t>However,</w:t>
      </w:r>
      <w:r w:rsidRPr="00083A9C">
        <w:rPr>
          <w:rStyle w:val="StyleUnderline"/>
          <w:sz w:val="10"/>
          <w:u w:val="none"/>
        </w:rPr>
        <w:t xml:space="preserve"> </w:t>
      </w:r>
      <w:r w:rsidRPr="00125758">
        <w:rPr>
          <w:rStyle w:val="StyleUnderline"/>
          <w:vanish/>
          <w:sz w:val="10"/>
          <w:u w:val="none"/>
        </w:rPr>
        <w:t>two</w:t>
      </w:r>
      <w:r w:rsidRPr="00083A9C">
        <w:rPr>
          <w:rStyle w:val="StyleUnderline"/>
          <w:sz w:val="10"/>
          <w:u w:val="none"/>
        </w:rPr>
        <w:t xml:space="preserve"> </w:t>
      </w:r>
      <w:r w:rsidRPr="00125758">
        <w:rPr>
          <w:rStyle w:val="StyleUnderline"/>
          <w:vanish/>
          <w:sz w:val="10"/>
          <w:u w:val="none"/>
        </w:rPr>
        <w:t>areas</w:t>
      </w:r>
      <w:r w:rsidRPr="00083A9C">
        <w:rPr>
          <w:rStyle w:val="StyleUnderline"/>
          <w:sz w:val="10"/>
          <w:u w:val="none"/>
        </w:rPr>
        <w:t xml:space="preserve"> </w:t>
      </w:r>
      <w:r w:rsidRPr="00125758">
        <w:rPr>
          <w:rStyle w:val="StyleUnderline"/>
          <w:vanish/>
          <w:sz w:val="10"/>
          <w:u w:val="none"/>
        </w:rPr>
        <w:t>of</w:t>
      </w:r>
      <w:r w:rsidRPr="00083A9C">
        <w:rPr>
          <w:rStyle w:val="StyleUnderline"/>
          <w:sz w:val="10"/>
          <w:u w:val="none"/>
        </w:rPr>
        <w:t xml:space="preserve"> </w:t>
      </w:r>
      <w:r w:rsidRPr="00125758">
        <w:rPr>
          <w:rStyle w:val="StyleUnderline"/>
          <w:vanish/>
          <w:sz w:val="10"/>
          <w:u w:val="none"/>
        </w:rPr>
        <w:t>constitutional</w:t>
      </w:r>
      <w:r w:rsidRPr="00083A9C">
        <w:rPr>
          <w:rStyle w:val="StyleUnderline"/>
          <w:sz w:val="10"/>
          <w:u w:val="none"/>
        </w:rPr>
        <w:t xml:space="preserve"> </w:t>
      </w:r>
      <w:r w:rsidRPr="00125758">
        <w:rPr>
          <w:rStyle w:val="StyleUnderline"/>
          <w:vanish/>
          <w:sz w:val="10"/>
          <w:u w:val="none"/>
        </w:rPr>
        <w:t>analysis</w:t>
      </w:r>
      <w:r w:rsidRPr="00083A9C">
        <w:rPr>
          <w:rStyle w:val="StyleUnderline"/>
          <w:sz w:val="10"/>
          <w:u w:val="none"/>
        </w:rPr>
        <w:t xml:space="preserve"> </w:t>
      </w:r>
      <w:r w:rsidRPr="00125758">
        <w:rPr>
          <w:rStyle w:val="StyleUnderline"/>
          <w:vanish/>
          <w:sz w:val="10"/>
          <w:u w:val="none"/>
        </w:rPr>
        <w:t>—</w:t>
      </w:r>
      <w:r w:rsidRPr="00083A9C">
        <w:rPr>
          <w:rStyle w:val="StyleUnderline"/>
          <w:sz w:val="10"/>
          <w:u w:val="none"/>
        </w:rPr>
        <w:t xml:space="preserve"> </w:t>
      </w:r>
      <w:r w:rsidRPr="00125758">
        <w:rPr>
          <w:rStyle w:val="StyleUnderline"/>
          <w:vanish/>
          <w:sz w:val="10"/>
          <w:u w:val="none"/>
        </w:rPr>
        <w:t>prisoners’</w:t>
      </w:r>
      <w:r w:rsidRPr="00083A9C">
        <w:rPr>
          <w:rStyle w:val="StyleUnderline"/>
          <w:sz w:val="10"/>
          <w:u w:val="none"/>
        </w:rPr>
        <w:t xml:space="preserve"> </w:t>
      </w:r>
      <w:r w:rsidRPr="00125758">
        <w:rPr>
          <w:rStyle w:val="StyleUnderline"/>
          <w:vanish/>
          <w:sz w:val="10"/>
          <w:u w:val="none"/>
        </w:rPr>
        <w:t>rights</w:t>
      </w:r>
      <w:r w:rsidRPr="00083A9C">
        <w:rPr>
          <w:rStyle w:val="StyleUnderline"/>
          <w:sz w:val="10"/>
          <w:u w:val="none"/>
        </w:rPr>
        <w:t xml:space="preserve"> </w:t>
      </w:r>
      <w:r w:rsidRPr="00125758">
        <w:rPr>
          <w:rStyle w:val="StyleUnderline"/>
          <w:vanish/>
          <w:sz w:val="10"/>
          <w:u w:val="none"/>
        </w:rPr>
        <w:t>broadly</w:t>
      </w:r>
      <w:r w:rsidRPr="00083A9C">
        <w:rPr>
          <w:rStyle w:val="StyleUnderline"/>
          <w:sz w:val="10"/>
          <w:u w:val="none"/>
        </w:rPr>
        <w:t xml:space="preserve"> </w:t>
      </w:r>
      <w:r w:rsidRPr="00125758">
        <w:rPr>
          <w:rStyle w:val="StyleUnderline"/>
          <w:vanish/>
          <w:sz w:val="10"/>
          <w:u w:val="none"/>
        </w:rPr>
        <w:t>and</w:t>
      </w:r>
      <w:r w:rsidRPr="00083A9C">
        <w:rPr>
          <w:rStyle w:val="StyleUnderline"/>
          <w:sz w:val="10"/>
          <w:u w:val="none"/>
        </w:rPr>
        <w:t xml:space="preserve"> </w:t>
      </w:r>
      <w:r w:rsidRPr="00125758">
        <w:rPr>
          <w:rStyle w:val="StyleUnderline"/>
          <w:vanish/>
          <w:sz w:val="10"/>
          <w:u w:val="none"/>
        </w:rPr>
        <w:t>prisoners’</w:t>
      </w:r>
      <w:r w:rsidRPr="00083A9C">
        <w:rPr>
          <w:rStyle w:val="StyleUnderline"/>
          <w:sz w:val="10"/>
          <w:u w:val="none"/>
        </w:rPr>
        <w:t xml:space="preserve"> </w:t>
      </w:r>
      <w:r w:rsidRPr="00125758">
        <w:rPr>
          <w:rStyle w:val="StyleUnderline"/>
          <w:vanish/>
          <w:sz w:val="10"/>
          <w:u w:val="none"/>
        </w:rPr>
        <w:t>First</w:t>
      </w:r>
      <w:r w:rsidRPr="00083A9C">
        <w:rPr>
          <w:rStyle w:val="StyleUnderline"/>
          <w:sz w:val="10"/>
          <w:u w:val="none"/>
        </w:rPr>
        <w:t xml:space="preserve"> </w:t>
      </w:r>
      <w:r w:rsidRPr="00125758">
        <w:rPr>
          <w:rStyle w:val="StyleUnderline"/>
          <w:vanish/>
          <w:sz w:val="10"/>
          <w:u w:val="none"/>
        </w:rPr>
        <w:t>Amendment</w:t>
      </w:r>
      <w:r w:rsidRPr="00083A9C">
        <w:rPr>
          <w:rStyle w:val="StyleUnderline"/>
          <w:sz w:val="10"/>
          <w:u w:val="none"/>
        </w:rPr>
        <w:t xml:space="preserve"> </w:t>
      </w:r>
      <w:r w:rsidRPr="00125758">
        <w:rPr>
          <w:rStyle w:val="StyleUnderline"/>
          <w:vanish/>
          <w:sz w:val="10"/>
          <w:u w:val="none"/>
        </w:rPr>
        <w:t>rights</w:t>
      </w:r>
      <w:r w:rsidRPr="00083A9C">
        <w:rPr>
          <w:rStyle w:val="StyleUnderline"/>
          <w:sz w:val="10"/>
          <w:u w:val="none"/>
        </w:rPr>
        <w:t xml:space="preserve"> </w:t>
      </w:r>
      <w:r w:rsidRPr="00125758">
        <w:rPr>
          <w:rStyle w:val="StyleUnderline"/>
          <w:vanish/>
          <w:sz w:val="10"/>
          <w:u w:val="none"/>
        </w:rPr>
        <w:t>specifically</w:t>
      </w:r>
      <w:r w:rsidRPr="00083A9C">
        <w:rPr>
          <w:rStyle w:val="StyleUnderline"/>
          <w:sz w:val="10"/>
          <w:u w:val="none"/>
        </w:rPr>
        <w:t xml:space="preserve"> </w:t>
      </w:r>
      <w:r w:rsidRPr="00125758">
        <w:rPr>
          <w:rStyle w:val="StyleUnderline"/>
          <w:vanish/>
          <w:sz w:val="10"/>
          <w:u w:val="none"/>
        </w:rPr>
        <w:t>—</w:t>
      </w:r>
      <w:r w:rsidRPr="00083A9C">
        <w:rPr>
          <w:rStyle w:val="StyleUnderline"/>
          <w:sz w:val="10"/>
          <w:u w:val="none"/>
        </w:rPr>
        <w:t xml:space="preserve"> </w:t>
      </w:r>
      <w:r w:rsidRPr="00125758">
        <w:rPr>
          <w:rStyle w:val="StyleUnderline"/>
          <w:vanish/>
          <w:sz w:val="10"/>
          <w:u w:val="none"/>
        </w:rPr>
        <w:t>suggest</w:t>
      </w:r>
      <w:r w:rsidRPr="00083A9C">
        <w:rPr>
          <w:rStyle w:val="StyleUnderline"/>
          <w:sz w:val="10"/>
          <w:u w:val="none"/>
        </w:rPr>
        <w:t xml:space="preserve"> </w:t>
      </w:r>
      <w:r w:rsidRPr="00125758">
        <w:rPr>
          <w:rStyle w:val="StyleUnderline"/>
          <w:vanish/>
          <w:sz w:val="10"/>
          <w:u w:val="none"/>
        </w:rPr>
        <w:t>that</w:t>
      </w:r>
      <w:r w:rsidRPr="00083A9C">
        <w:rPr>
          <w:rStyle w:val="StyleUnderline"/>
          <w:sz w:val="10"/>
          <w:u w:val="none"/>
        </w:rPr>
        <w:t xml:space="preserve"> </w:t>
      </w:r>
      <w:r w:rsidRPr="00125758">
        <w:rPr>
          <w:rStyle w:val="StyleUnderline"/>
          <w:vanish/>
          <w:sz w:val="10"/>
          <w:u w:val="none"/>
        </w:rPr>
        <w:t>under</w:t>
      </w:r>
      <w:r w:rsidRPr="00083A9C">
        <w:rPr>
          <w:rStyle w:val="StyleUnderline"/>
          <w:sz w:val="10"/>
          <w:u w:val="none"/>
        </w:rPr>
        <w:t xml:space="preserve"> </w:t>
      </w:r>
      <w:r w:rsidRPr="00125758">
        <w:rPr>
          <w:rStyle w:val="StyleUnderline"/>
          <w:vanish/>
          <w:sz w:val="10"/>
          <w:u w:val="none"/>
        </w:rPr>
        <w:t>current</w:t>
      </w:r>
      <w:r w:rsidRPr="00083A9C">
        <w:rPr>
          <w:rStyle w:val="StyleUnderline"/>
          <w:sz w:val="10"/>
          <w:u w:val="none"/>
        </w:rPr>
        <w:t xml:space="preserve"> </w:t>
      </w:r>
      <w:r w:rsidRPr="00125758">
        <w:rPr>
          <w:rStyle w:val="StyleUnderline"/>
          <w:vanish/>
          <w:sz w:val="10"/>
          <w:u w:val="none"/>
        </w:rPr>
        <w:t>law,</w:t>
      </w:r>
      <w:r w:rsidRPr="00083A9C">
        <w:rPr>
          <w:rStyle w:val="StyleUnderline"/>
          <w:sz w:val="10"/>
          <w:u w:val="none"/>
        </w:rPr>
        <w:t xml:space="preserve"> </w:t>
      </w:r>
      <w:r w:rsidRPr="00125758">
        <w:rPr>
          <w:rStyle w:val="StyleUnderline"/>
          <w:vanish/>
          <w:sz w:val="10"/>
          <w:u w:val="none"/>
        </w:rPr>
        <w:t>the</w:t>
      </w:r>
      <w:r w:rsidRPr="00083A9C">
        <w:rPr>
          <w:rStyle w:val="StyleUnderline"/>
          <w:sz w:val="10"/>
          <w:u w:val="none"/>
        </w:rPr>
        <w:t xml:space="preserve"> </w:t>
      </w:r>
      <w:r w:rsidRPr="00125758">
        <w:rPr>
          <w:rStyle w:val="StyleUnderline"/>
          <w:vanish/>
          <w:sz w:val="10"/>
          <w:u w:val="none"/>
        </w:rPr>
        <w:t>answer</w:t>
      </w:r>
      <w:r w:rsidRPr="00083A9C">
        <w:rPr>
          <w:rStyle w:val="StyleUnderline"/>
          <w:sz w:val="10"/>
          <w:u w:val="none"/>
        </w:rPr>
        <w:t xml:space="preserve"> </w:t>
      </w:r>
      <w:r w:rsidRPr="00125758">
        <w:rPr>
          <w:rStyle w:val="StyleUnderline"/>
          <w:vanish/>
          <w:sz w:val="10"/>
          <w:u w:val="none"/>
        </w:rPr>
        <w:t>to</w:t>
      </w:r>
      <w:r w:rsidRPr="00083A9C">
        <w:rPr>
          <w:rStyle w:val="StyleUnderline"/>
          <w:sz w:val="10"/>
          <w:u w:val="none"/>
        </w:rPr>
        <w:t xml:space="preserve"> </w:t>
      </w:r>
      <w:r w:rsidRPr="00125758">
        <w:rPr>
          <w:rStyle w:val="StyleUnderline"/>
          <w:vanish/>
          <w:sz w:val="10"/>
          <w:u w:val="none"/>
        </w:rPr>
        <w:t>this</w:t>
      </w:r>
      <w:r w:rsidRPr="00083A9C">
        <w:rPr>
          <w:rStyle w:val="StyleUnderline"/>
          <w:sz w:val="10"/>
          <w:u w:val="none"/>
        </w:rPr>
        <w:t xml:space="preserve"> </w:t>
      </w:r>
      <w:r w:rsidRPr="00125758">
        <w:rPr>
          <w:rStyle w:val="StyleUnderline"/>
          <w:vanish/>
          <w:sz w:val="10"/>
          <w:u w:val="none"/>
        </w:rPr>
        <w:t>question</w:t>
      </w:r>
      <w:r w:rsidRPr="00083A9C">
        <w:rPr>
          <w:rStyle w:val="StyleUnderline"/>
          <w:sz w:val="10"/>
          <w:u w:val="none"/>
        </w:rPr>
        <w:t xml:space="preserve"> </w:t>
      </w:r>
      <w:r w:rsidRPr="00125758">
        <w:rPr>
          <w:rStyle w:val="StyleUnderline"/>
          <w:vanish/>
          <w:sz w:val="10"/>
          <w:u w:val="none"/>
        </w:rPr>
        <w:t>is</w:t>
      </w:r>
      <w:r w:rsidRPr="00083A9C">
        <w:rPr>
          <w:rStyle w:val="StyleUnderline"/>
          <w:sz w:val="10"/>
          <w:u w:val="none"/>
        </w:rPr>
        <w:t xml:space="preserve"> </w:t>
      </w:r>
      <w:r w:rsidRPr="00125758">
        <w:rPr>
          <w:rStyle w:val="StyleUnderline"/>
          <w:vanish/>
          <w:sz w:val="10"/>
          <w:u w:val="none"/>
        </w:rPr>
        <w:t>likely</w:t>
      </w:r>
      <w:r w:rsidRPr="00083A9C">
        <w:rPr>
          <w:rStyle w:val="StyleUnderline"/>
          <w:sz w:val="10"/>
          <w:u w:val="none"/>
        </w:rPr>
        <w:t xml:space="preserve"> </w:t>
      </w:r>
      <w:r w:rsidRPr="00125758">
        <w:rPr>
          <w:rStyle w:val="StyleUnderline"/>
          <w:vanish/>
          <w:sz w:val="10"/>
          <w:u w:val="none"/>
        </w:rPr>
        <w:t>also</w:t>
      </w:r>
      <w:r w:rsidRPr="00083A9C">
        <w:rPr>
          <w:rStyle w:val="StyleUnderline"/>
          <w:sz w:val="10"/>
          <w:u w:val="none"/>
        </w:rPr>
        <w:t xml:space="preserve"> </w:t>
      </w:r>
      <w:r w:rsidRPr="00125758">
        <w:rPr>
          <w:rStyle w:val="StyleUnderline"/>
          <w:vanish/>
          <w:sz w:val="10"/>
          <w:u w:val="none"/>
        </w:rPr>
        <w:t>a</w:t>
      </w:r>
      <w:r w:rsidRPr="00083A9C">
        <w:rPr>
          <w:rStyle w:val="StyleUnderline"/>
          <w:sz w:val="10"/>
          <w:u w:val="none"/>
        </w:rPr>
        <w:t xml:space="preserve"> </w:t>
      </w:r>
      <w:r w:rsidRPr="00125758">
        <w:rPr>
          <w:rStyle w:val="StyleUnderline"/>
          <w:vanish/>
          <w:sz w:val="10"/>
          <w:u w:val="none"/>
        </w:rPr>
        <w:t>resounding</w:t>
      </w:r>
      <w:r w:rsidRPr="00083A9C">
        <w:rPr>
          <w:rStyle w:val="StyleUnderline"/>
          <w:sz w:val="10"/>
          <w:u w:val="none"/>
        </w:rPr>
        <w:t xml:space="preserve"> </w:t>
      </w:r>
      <w:r w:rsidRPr="00125758">
        <w:rPr>
          <w:rStyle w:val="StyleUnderline"/>
          <w:vanish/>
          <w:sz w:val="10"/>
          <w:u w:val="none"/>
        </w:rPr>
        <w:t>no</w:t>
      </w:r>
      <w:r w:rsidRPr="00125758">
        <w:rPr>
          <w:vanish/>
          <w:sz w:val="10"/>
          <w:szCs w:val="12"/>
        </w:rPr>
        <w:t>.¶</w:t>
      </w:r>
      <w:r w:rsidRPr="00083A9C">
        <w:rPr>
          <w:sz w:val="10"/>
          <w:szCs w:val="12"/>
        </w:rPr>
        <w:t xml:space="preserve"> </w:t>
      </w:r>
      <w:r w:rsidRPr="00125758">
        <w:rPr>
          <w:vanish/>
          <w:sz w:val="10"/>
          <w:szCs w:val="12"/>
        </w:rPr>
        <w:t>1.</w:t>
      </w:r>
      <w:r w:rsidRPr="00083A9C">
        <w:rPr>
          <w:sz w:val="10"/>
          <w:szCs w:val="12"/>
        </w:rPr>
        <w:t xml:space="preserve"> </w:t>
      </w:r>
      <w:r w:rsidRPr="00125758">
        <w:rPr>
          <w:vanish/>
          <w:sz w:val="10"/>
          <w:szCs w:val="12"/>
        </w:rPr>
        <w:t>Prisoners’</w:t>
      </w:r>
      <w:r w:rsidRPr="00083A9C">
        <w:rPr>
          <w:sz w:val="10"/>
          <w:szCs w:val="12"/>
        </w:rPr>
        <w:t xml:space="preserve"> </w:t>
      </w:r>
      <w:r w:rsidRPr="00125758">
        <w:rPr>
          <w:vanish/>
          <w:sz w:val="10"/>
          <w:szCs w:val="12"/>
        </w:rPr>
        <w:t>Constitutional</w:t>
      </w:r>
      <w:r w:rsidRPr="00083A9C">
        <w:rPr>
          <w:sz w:val="10"/>
          <w:szCs w:val="12"/>
        </w:rPr>
        <w:t xml:space="preserve"> </w:t>
      </w:r>
      <w:r w:rsidRPr="00125758">
        <w:rPr>
          <w:vanish/>
          <w:sz w:val="10"/>
          <w:szCs w:val="12"/>
        </w:rPr>
        <w:t>Rights</w:t>
      </w:r>
      <w:r w:rsidRPr="00083A9C">
        <w:rPr>
          <w:sz w:val="10"/>
          <w:szCs w:val="12"/>
        </w:rPr>
        <w:t xml:space="preserve"> </w:t>
      </w:r>
      <w:r w:rsidRPr="00125758">
        <w:rPr>
          <w:vanish/>
          <w:sz w:val="10"/>
          <w:szCs w:val="12"/>
        </w:rPr>
        <w:t>Generally.</w:t>
      </w:r>
      <w:r w:rsidRPr="00083A9C">
        <w:rPr>
          <w:sz w:val="10"/>
          <w:szCs w:val="12"/>
        </w:rPr>
        <w:t xml:space="preserve"> </w:t>
      </w:r>
      <w:r w:rsidRPr="00125758">
        <w:rPr>
          <w:vanish/>
          <w:sz w:val="10"/>
          <w:szCs w:val="12"/>
        </w:rPr>
        <w:t>—</w:t>
      </w:r>
      <w:r w:rsidRPr="00083A9C">
        <w:rPr>
          <w:sz w:val="10"/>
          <w:szCs w:val="12"/>
        </w:rPr>
        <w:t xml:space="preserve"> </w:t>
      </w:r>
      <w:r w:rsidRPr="00125758">
        <w:rPr>
          <w:vanish/>
          <w:sz w:val="10"/>
          <w:szCs w:val="12"/>
        </w:rPr>
        <w:t>Section</w:t>
      </w:r>
      <w:r w:rsidRPr="00083A9C">
        <w:rPr>
          <w:sz w:val="10"/>
          <w:szCs w:val="12"/>
        </w:rPr>
        <w:t xml:space="preserve"> </w:t>
      </w:r>
      <w:r w:rsidRPr="00125758">
        <w:rPr>
          <w:vanish/>
          <w:sz w:val="10"/>
          <w:szCs w:val="12"/>
        </w:rPr>
        <w:t>1</w:t>
      </w:r>
      <w:r w:rsidRPr="00083A9C">
        <w:rPr>
          <w:sz w:val="10"/>
          <w:szCs w:val="12"/>
        </w:rPr>
        <w:t xml:space="preserve"> </w:t>
      </w:r>
      <w:r w:rsidRPr="00125758">
        <w:rPr>
          <w:vanish/>
          <w:sz w:val="10"/>
          <w:szCs w:val="12"/>
        </w:rPr>
        <w:t>of</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Thirteenth</w:t>
      </w:r>
      <w:r w:rsidRPr="00083A9C">
        <w:rPr>
          <w:sz w:val="10"/>
          <w:szCs w:val="12"/>
        </w:rPr>
        <w:t xml:space="preserve"> </w:t>
      </w:r>
      <w:r w:rsidRPr="00125758">
        <w:rPr>
          <w:vanish/>
          <w:sz w:val="10"/>
          <w:szCs w:val="12"/>
        </w:rPr>
        <w:t>Amendment</w:t>
      </w:r>
      <w:r w:rsidRPr="00083A9C">
        <w:rPr>
          <w:sz w:val="10"/>
          <w:szCs w:val="12"/>
        </w:rPr>
        <w:t xml:space="preserve"> </w:t>
      </w:r>
      <w:r w:rsidRPr="00125758">
        <w:rPr>
          <w:vanish/>
          <w:sz w:val="10"/>
          <w:szCs w:val="12"/>
        </w:rPr>
        <w:t>states:</w:t>
      </w:r>
      <w:r w:rsidRPr="00083A9C">
        <w:rPr>
          <w:sz w:val="10"/>
          <w:szCs w:val="12"/>
        </w:rPr>
        <w:t xml:space="preserve"> </w:t>
      </w:r>
      <w:r w:rsidRPr="00125758">
        <w:rPr>
          <w:vanish/>
          <w:sz w:val="10"/>
          <w:szCs w:val="12"/>
        </w:rPr>
        <w:t>“Neither</w:t>
      </w:r>
      <w:r w:rsidRPr="00083A9C">
        <w:rPr>
          <w:sz w:val="10"/>
          <w:szCs w:val="12"/>
        </w:rPr>
        <w:t xml:space="preserve"> </w:t>
      </w:r>
      <w:r w:rsidRPr="00125758">
        <w:rPr>
          <w:vanish/>
          <w:sz w:val="10"/>
          <w:szCs w:val="12"/>
        </w:rPr>
        <w:t>slavery</w:t>
      </w:r>
      <w:r w:rsidRPr="00083A9C">
        <w:rPr>
          <w:sz w:val="10"/>
          <w:szCs w:val="12"/>
        </w:rPr>
        <w:t xml:space="preserve"> </w:t>
      </w:r>
      <w:r w:rsidRPr="00125758">
        <w:rPr>
          <w:vanish/>
          <w:sz w:val="10"/>
          <w:szCs w:val="12"/>
        </w:rPr>
        <w:t>nor</w:t>
      </w:r>
      <w:r w:rsidRPr="00083A9C">
        <w:rPr>
          <w:sz w:val="10"/>
          <w:szCs w:val="12"/>
        </w:rPr>
        <w:t xml:space="preserve"> </w:t>
      </w:r>
      <w:r w:rsidRPr="00125758">
        <w:rPr>
          <w:vanish/>
          <w:sz w:val="10"/>
          <w:szCs w:val="12"/>
        </w:rPr>
        <w:t>involuntary</w:t>
      </w:r>
      <w:r w:rsidRPr="00083A9C">
        <w:rPr>
          <w:sz w:val="10"/>
          <w:szCs w:val="12"/>
        </w:rPr>
        <w:t xml:space="preserve"> </w:t>
      </w:r>
      <w:r w:rsidRPr="00125758">
        <w:rPr>
          <w:vanish/>
          <w:sz w:val="10"/>
          <w:szCs w:val="12"/>
        </w:rPr>
        <w:t>servitude,</w:t>
      </w:r>
      <w:r w:rsidRPr="00083A9C">
        <w:rPr>
          <w:sz w:val="10"/>
          <w:szCs w:val="12"/>
        </w:rPr>
        <w:t xml:space="preserve"> </w:t>
      </w:r>
      <w:r w:rsidRPr="00125758">
        <w:rPr>
          <w:vanish/>
          <w:sz w:val="10"/>
          <w:szCs w:val="12"/>
        </w:rPr>
        <w:t>except</w:t>
      </w:r>
      <w:r w:rsidRPr="00083A9C">
        <w:rPr>
          <w:sz w:val="10"/>
          <w:szCs w:val="12"/>
        </w:rPr>
        <w:t xml:space="preserve"> </w:t>
      </w:r>
      <w:r w:rsidRPr="00125758">
        <w:rPr>
          <w:vanish/>
          <w:sz w:val="10"/>
          <w:szCs w:val="12"/>
        </w:rPr>
        <w:t>as</w:t>
      </w:r>
      <w:r w:rsidRPr="00083A9C">
        <w:rPr>
          <w:sz w:val="10"/>
          <w:szCs w:val="12"/>
        </w:rPr>
        <w:t xml:space="preserve"> </w:t>
      </w:r>
      <w:r w:rsidRPr="00125758">
        <w:rPr>
          <w:vanish/>
          <w:sz w:val="10"/>
          <w:szCs w:val="12"/>
        </w:rPr>
        <w:t>a</w:t>
      </w:r>
      <w:r w:rsidRPr="00083A9C">
        <w:rPr>
          <w:sz w:val="10"/>
          <w:szCs w:val="12"/>
        </w:rPr>
        <w:t xml:space="preserve"> </w:t>
      </w:r>
      <w:r w:rsidRPr="00125758">
        <w:rPr>
          <w:vanish/>
          <w:sz w:val="10"/>
          <w:szCs w:val="12"/>
        </w:rPr>
        <w:t>punishment</w:t>
      </w:r>
      <w:r w:rsidRPr="00083A9C">
        <w:rPr>
          <w:sz w:val="10"/>
          <w:szCs w:val="12"/>
        </w:rPr>
        <w:t xml:space="preserve"> </w:t>
      </w:r>
      <w:r w:rsidRPr="00125758">
        <w:rPr>
          <w:vanish/>
          <w:sz w:val="10"/>
          <w:szCs w:val="12"/>
        </w:rPr>
        <w:t>for</w:t>
      </w:r>
      <w:r w:rsidRPr="00083A9C">
        <w:rPr>
          <w:sz w:val="10"/>
          <w:szCs w:val="12"/>
        </w:rPr>
        <w:t xml:space="preserve"> </w:t>
      </w:r>
      <w:r w:rsidRPr="00125758">
        <w:rPr>
          <w:vanish/>
          <w:sz w:val="10"/>
          <w:szCs w:val="12"/>
        </w:rPr>
        <w:t>crime</w:t>
      </w:r>
      <w:r w:rsidRPr="00083A9C">
        <w:rPr>
          <w:sz w:val="10"/>
          <w:szCs w:val="12"/>
        </w:rPr>
        <w:t xml:space="preserve"> </w:t>
      </w:r>
      <w:r w:rsidRPr="00125758">
        <w:rPr>
          <w:vanish/>
          <w:sz w:val="10"/>
          <w:szCs w:val="12"/>
        </w:rPr>
        <w:t>whereof</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party</w:t>
      </w:r>
      <w:r w:rsidRPr="00083A9C">
        <w:rPr>
          <w:sz w:val="10"/>
          <w:szCs w:val="12"/>
        </w:rPr>
        <w:t xml:space="preserve"> </w:t>
      </w:r>
      <w:r w:rsidRPr="00125758">
        <w:rPr>
          <w:vanish/>
          <w:sz w:val="10"/>
          <w:szCs w:val="12"/>
        </w:rPr>
        <w:t>shall</w:t>
      </w:r>
      <w:r w:rsidRPr="00083A9C">
        <w:rPr>
          <w:sz w:val="10"/>
          <w:szCs w:val="12"/>
        </w:rPr>
        <w:t xml:space="preserve"> </w:t>
      </w:r>
      <w:r w:rsidRPr="00125758">
        <w:rPr>
          <w:vanish/>
          <w:sz w:val="10"/>
          <w:szCs w:val="12"/>
        </w:rPr>
        <w:t>have</w:t>
      </w:r>
      <w:r w:rsidRPr="00083A9C">
        <w:rPr>
          <w:sz w:val="10"/>
          <w:szCs w:val="12"/>
        </w:rPr>
        <w:t xml:space="preserve"> </w:t>
      </w:r>
      <w:r w:rsidRPr="00125758">
        <w:rPr>
          <w:vanish/>
          <w:sz w:val="10"/>
          <w:szCs w:val="12"/>
        </w:rPr>
        <w:t>been</w:t>
      </w:r>
      <w:r w:rsidRPr="00083A9C">
        <w:rPr>
          <w:sz w:val="10"/>
          <w:szCs w:val="12"/>
        </w:rPr>
        <w:t xml:space="preserve"> </w:t>
      </w:r>
      <w:r w:rsidRPr="00125758">
        <w:rPr>
          <w:vanish/>
          <w:sz w:val="10"/>
          <w:szCs w:val="12"/>
        </w:rPr>
        <w:t>duly</w:t>
      </w:r>
      <w:r w:rsidRPr="00083A9C">
        <w:rPr>
          <w:sz w:val="10"/>
          <w:szCs w:val="12"/>
        </w:rPr>
        <w:t xml:space="preserve"> </w:t>
      </w:r>
      <w:r w:rsidRPr="00125758">
        <w:rPr>
          <w:vanish/>
          <w:sz w:val="10"/>
          <w:szCs w:val="12"/>
        </w:rPr>
        <w:t>convicted,</w:t>
      </w:r>
      <w:r w:rsidRPr="00083A9C">
        <w:rPr>
          <w:sz w:val="10"/>
          <w:szCs w:val="12"/>
        </w:rPr>
        <w:t xml:space="preserve"> </w:t>
      </w:r>
      <w:r w:rsidRPr="00125758">
        <w:rPr>
          <w:vanish/>
          <w:sz w:val="10"/>
          <w:szCs w:val="12"/>
        </w:rPr>
        <w:t>shall</w:t>
      </w:r>
      <w:r w:rsidRPr="00083A9C">
        <w:rPr>
          <w:sz w:val="10"/>
          <w:szCs w:val="12"/>
        </w:rPr>
        <w:t xml:space="preserve"> </w:t>
      </w:r>
      <w:r w:rsidRPr="00125758">
        <w:rPr>
          <w:vanish/>
          <w:sz w:val="10"/>
          <w:szCs w:val="12"/>
        </w:rPr>
        <w:t>exist</w:t>
      </w:r>
      <w:r w:rsidRPr="00083A9C">
        <w:rPr>
          <w:sz w:val="10"/>
          <w:szCs w:val="12"/>
        </w:rPr>
        <w:t xml:space="preserve"> </w:t>
      </w:r>
      <w:r w:rsidRPr="00125758">
        <w:rPr>
          <w:vanish/>
          <w:sz w:val="10"/>
          <w:szCs w:val="12"/>
        </w:rPr>
        <w:t>within</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United</w:t>
      </w:r>
      <w:r w:rsidRPr="00083A9C">
        <w:rPr>
          <w:sz w:val="10"/>
          <w:szCs w:val="12"/>
        </w:rPr>
        <w:t xml:space="preserve"> </w:t>
      </w:r>
      <w:r w:rsidRPr="00125758">
        <w:rPr>
          <w:vanish/>
          <w:sz w:val="10"/>
          <w:szCs w:val="12"/>
        </w:rPr>
        <w:t>States,</w:t>
      </w:r>
      <w:r w:rsidRPr="00083A9C">
        <w:rPr>
          <w:sz w:val="10"/>
          <w:szCs w:val="12"/>
        </w:rPr>
        <w:t xml:space="preserve"> </w:t>
      </w:r>
      <w:r w:rsidRPr="00125758">
        <w:rPr>
          <w:vanish/>
          <w:sz w:val="10"/>
          <w:szCs w:val="12"/>
        </w:rPr>
        <w:t>or</w:t>
      </w:r>
      <w:r w:rsidRPr="00083A9C">
        <w:rPr>
          <w:sz w:val="10"/>
          <w:szCs w:val="12"/>
        </w:rPr>
        <w:t xml:space="preserve"> </w:t>
      </w:r>
      <w:r w:rsidRPr="00125758">
        <w:rPr>
          <w:vanish/>
          <w:sz w:val="10"/>
          <w:szCs w:val="12"/>
        </w:rPr>
        <w:t>any</w:t>
      </w:r>
      <w:r w:rsidRPr="00083A9C">
        <w:rPr>
          <w:sz w:val="10"/>
          <w:szCs w:val="12"/>
        </w:rPr>
        <w:t xml:space="preserve"> </w:t>
      </w:r>
      <w:r w:rsidRPr="00125758">
        <w:rPr>
          <w:vanish/>
          <w:sz w:val="10"/>
          <w:szCs w:val="12"/>
        </w:rPr>
        <w:t>place</w:t>
      </w:r>
      <w:r w:rsidRPr="00083A9C">
        <w:rPr>
          <w:sz w:val="10"/>
          <w:szCs w:val="12"/>
        </w:rPr>
        <w:t xml:space="preserve"> </w:t>
      </w:r>
      <w:r w:rsidRPr="00125758">
        <w:rPr>
          <w:vanish/>
          <w:sz w:val="10"/>
          <w:szCs w:val="12"/>
        </w:rPr>
        <w:t>subject</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their</w:t>
      </w:r>
      <w:r w:rsidRPr="00083A9C">
        <w:rPr>
          <w:sz w:val="10"/>
          <w:szCs w:val="12"/>
        </w:rPr>
        <w:t xml:space="preserve"> </w:t>
      </w:r>
      <w:r w:rsidRPr="00125758">
        <w:rPr>
          <w:vanish/>
          <w:sz w:val="10"/>
          <w:szCs w:val="12"/>
        </w:rPr>
        <w:t>jurisdiction.”84</w:t>
      </w:r>
      <w:r w:rsidRPr="00083A9C">
        <w:rPr>
          <w:sz w:val="10"/>
          <w:szCs w:val="12"/>
        </w:rPr>
        <w:t xml:space="preserve"> </w:t>
      </w:r>
      <w:r w:rsidRPr="00125758">
        <w:rPr>
          <w:vanish/>
          <w:sz w:val="10"/>
          <w:szCs w:val="12"/>
        </w:rPr>
        <w:t>By</w:t>
      </w:r>
      <w:r w:rsidRPr="00083A9C">
        <w:rPr>
          <w:sz w:val="10"/>
          <w:szCs w:val="12"/>
        </w:rPr>
        <w:t xml:space="preserve"> </w:t>
      </w:r>
      <w:r w:rsidRPr="00125758">
        <w:rPr>
          <w:vanish/>
          <w:sz w:val="10"/>
          <w:szCs w:val="12"/>
        </w:rPr>
        <w:t>its</w:t>
      </w:r>
      <w:r w:rsidRPr="00083A9C">
        <w:rPr>
          <w:sz w:val="10"/>
          <w:szCs w:val="12"/>
        </w:rPr>
        <w:t xml:space="preserve"> </w:t>
      </w:r>
      <w:r w:rsidRPr="00125758">
        <w:rPr>
          <w:vanish/>
          <w:sz w:val="10"/>
          <w:szCs w:val="12"/>
        </w:rPr>
        <w:t>express</w:t>
      </w:r>
      <w:r w:rsidRPr="00083A9C">
        <w:rPr>
          <w:sz w:val="10"/>
          <w:szCs w:val="12"/>
        </w:rPr>
        <w:t xml:space="preserve"> </w:t>
      </w:r>
      <w:r w:rsidRPr="00125758">
        <w:rPr>
          <w:vanish/>
          <w:sz w:val="10"/>
          <w:szCs w:val="12"/>
        </w:rPr>
        <w:t>terms,</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amendment</w:t>
      </w:r>
      <w:r w:rsidRPr="00083A9C">
        <w:rPr>
          <w:sz w:val="10"/>
          <w:szCs w:val="12"/>
        </w:rPr>
        <w:t xml:space="preserve"> </w:t>
      </w:r>
      <w:r w:rsidRPr="00125758">
        <w:rPr>
          <w:vanish/>
          <w:sz w:val="10"/>
          <w:szCs w:val="12"/>
        </w:rPr>
        <w:t>creates</w:t>
      </w:r>
      <w:r w:rsidRPr="00083A9C">
        <w:rPr>
          <w:sz w:val="10"/>
          <w:szCs w:val="12"/>
        </w:rPr>
        <w:t xml:space="preserve"> </w:t>
      </w:r>
      <w:r w:rsidRPr="00125758">
        <w:rPr>
          <w:vanish/>
          <w:sz w:val="10"/>
          <w:szCs w:val="12"/>
        </w:rPr>
        <w:t>an</w:t>
      </w:r>
      <w:r w:rsidRPr="00083A9C">
        <w:rPr>
          <w:sz w:val="10"/>
          <w:szCs w:val="12"/>
        </w:rPr>
        <w:t xml:space="preserve"> </w:t>
      </w:r>
      <w:r w:rsidRPr="00125758">
        <w:rPr>
          <w:vanish/>
          <w:sz w:val="10"/>
          <w:szCs w:val="12"/>
        </w:rPr>
        <w:t>explicit</w:t>
      </w:r>
      <w:r w:rsidRPr="00083A9C">
        <w:rPr>
          <w:sz w:val="10"/>
          <w:szCs w:val="12"/>
        </w:rPr>
        <w:t xml:space="preserve"> </w:t>
      </w:r>
      <w:r w:rsidRPr="00125758">
        <w:rPr>
          <w:vanish/>
          <w:sz w:val="10"/>
          <w:szCs w:val="12"/>
        </w:rPr>
        <w:t>exception</w:t>
      </w:r>
      <w:r w:rsidRPr="00083A9C">
        <w:rPr>
          <w:sz w:val="10"/>
          <w:szCs w:val="12"/>
        </w:rPr>
        <w:t xml:space="preserve"> </w:t>
      </w:r>
      <w:r w:rsidRPr="00125758">
        <w:rPr>
          <w:vanish/>
          <w:sz w:val="10"/>
          <w:szCs w:val="12"/>
        </w:rPr>
        <w:t>for</w:t>
      </w:r>
      <w:r w:rsidRPr="00083A9C">
        <w:rPr>
          <w:sz w:val="10"/>
          <w:szCs w:val="12"/>
        </w:rPr>
        <w:t xml:space="preserve"> </w:t>
      </w:r>
      <w:r w:rsidRPr="00125758">
        <w:rPr>
          <w:vanish/>
          <w:sz w:val="10"/>
          <w:szCs w:val="12"/>
        </w:rPr>
        <w:t>persons</w:t>
      </w:r>
      <w:r w:rsidRPr="00083A9C">
        <w:rPr>
          <w:sz w:val="10"/>
          <w:szCs w:val="12"/>
        </w:rPr>
        <w:t xml:space="preserve"> </w:t>
      </w:r>
      <w:r w:rsidRPr="00125758">
        <w:rPr>
          <w:vanish/>
          <w:sz w:val="10"/>
          <w:szCs w:val="12"/>
        </w:rPr>
        <w:t>serving</w:t>
      </w:r>
      <w:r w:rsidRPr="00083A9C">
        <w:rPr>
          <w:sz w:val="10"/>
          <w:szCs w:val="12"/>
        </w:rPr>
        <w:t xml:space="preserve"> </w:t>
      </w:r>
      <w:r w:rsidRPr="00125758">
        <w:rPr>
          <w:vanish/>
          <w:sz w:val="10"/>
          <w:szCs w:val="12"/>
        </w:rPr>
        <w:t>a</w:t>
      </w:r>
      <w:r w:rsidRPr="00083A9C">
        <w:rPr>
          <w:sz w:val="10"/>
          <w:szCs w:val="12"/>
        </w:rPr>
        <w:t xml:space="preserve"> </w:t>
      </w:r>
      <w:r w:rsidRPr="00125758">
        <w:rPr>
          <w:vanish/>
          <w:sz w:val="10"/>
          <w:szCs w:val="12"/>
        </w:rPr>
        <w:t>sentence</w:t>
      </w:r>
      <w:r w:rsidRPr="00083A9C">
        <w:rPr>
          <w:sz w:val="10"/>
          <w:szCs w:val="12"/>
        </w:rPr>
        <w:t xml:space="preserve"> </w:t>
      </w:r>
      <w:r w:rsidRPr="00125758">
        <w:rPr>
          <w:vanish/>
          <w:sz w:val="10"/>
          <w:szCs w:val="12"/>
        </w:rPr>
        <w:t>pursuant</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conviction</w:t>
      </w:r>
      <w:r w:rsidRPr="00083A9C">
        <w:rPr>
          <w:sz w:val="10"/>
          <w:szCs w:val="12"/>
        </w:rPr>
        <w:t xml:space="preserve"> </w:t>
      </w:r>
      <w:r w:rsidRPr="00125758">
        <w:rPr>
          <w:vanish/>
          <w:sz w:val="10"/>
          <w:szCs w:val="12"/>
        </w:rPr>
        <w:t>of</w:t>
      </w:r>
      <w:r w:rsidRPr="00083A9C">
        <w:rPr>
          <w:sz w:val="10"/>
          <w:szCs w:val="12"/>
        </w:rPr>
        <w:t xml:space="preserve"> </w:t>
      </w:r>
      <w:r w:rsidRPr="00125758">
        <w:rPr>
          <w:vanish/>
          <w:sz w:val="10"/>
          <w:szCs w:val="12"/>
        </w:rPr>
        <w:t>a</w:t>
      </w:r>
      <w:r w:rsidRPr="00083A9C">
        <w:rPr>
          <w:sz w:val="10"/>
          <w:szCs w:val="12"/>
        </w:rPr>
        <w:t xml:space="preserve"> </w:t>
      </w:r>
      <w:r w:rsidRPr="00125758">
        <w:rPr>
          <w:vanish/>
          <w:sz w:val="10"/>
          <w:szCs w:val="12"/>
        </w:rPr>
        <w:t>crime,</w:t>
      </w:r>
      <w:r w:rsidRPr="00083A9C">
        <w:rPr>
          <w:sz w:val="10"/>
          <w:szCs w:val="12"/>
        </w:rPr>
        <w:t xml:space="preserve"> </w:t>
      </w:r>
      <w:r w:rsidRPr="00125758">
        <w:rPr>
          <w:vanish/>
          <w:sz w:val="10"/>
          <w:szCs w:val="12"/>
        </w:rPr>
        <w:t>and</w:t>
      </w:r>
      <w:r w:rsidRPr="00083A9C">
        <w:rPr>
          <w:sz w:val="10"/>
          <w:szCs w:val="12"/>
        </w:rPr>
        <w:t xml:space="preserve"> </w:t>
      </w:r>
      <w:r w:rsidRPr="00125758">
        <w:rPr>
          <w:vanish/>
          <w:sz w:val="10"/>
          <w:szCs w:val="12"/>
        </w:rPr>
        <w:t>it</w:t>
      </w:r>
      <w:r w:rsidRPr="00083A9C">
        <w:rPr>
          <w:sz w:val="10"/>
          <w:szCs w:val="12"/>
        </w:rPr>
        <w:t xml:space="preserve"> </w:t>
      </w:r>
      <w:r w:rsidRPr="00125758">
        <w:rPr>
          <w:vanish/>
          <w:sz w:val="10"/>
          <w:szCs w:val="12"/>
        </w:rPr>
        <w:t>therefore</w:t>
      </w:r>
      <w:r w:rsidRPr="00083A9C">
        <w:rPr>
          <w:sz w:val="10"/>
          <w:szCs w:val="12"/>
        </w:rPr>
        <w:t xml:space="preserve"> </w:t>
      </w:r>
      <w:r w:rsidRPr="00125758">
        <w:rPr>
          <w:vanish/>
          <w:sz w:val="10"/>
          <w:szCs w:val="12"/>
        </w:rPr>
        <w:t>offers</w:t>
      </w:r>
      <w:r w:rsidRPr="00083A9C">
        <w:rPr>
          <w:sz w:val="10"/>
          <w:szCs w:val="12"/>
        </w:rPr>
        <w:t xml:space="preserve"> </w:t>
      </w:r>
      <w:r w:rsidRPr="00125758">
        <w:rPr>
          <w:vanish/>
          <w:sz w:val="10"/>
          <w:szCs w:val="12"/>
        </w:rPr>
        <w:t>prisoners</w:t>
      </w:r>
      <w:r w:rsidRPr="00083A9C">
        <w:rPr>
          <w:sz w:val="10"/>
          <w:szCs w:val="12"/>
        </w:rPr>
        <w:t xml:space="preserve"> </w:t>
      </w:r>
      <w:r w:rsidRPr="00125758">
        <w:rPr>
          <w:vanish/>
          <w:sz w:val="10"/>
          <w:szCs w:val="12"/>
        </w:rPr>
        <w:t>no</w:t>
      </w:r>
      <w:r w:rsidRPr="00083A9C">
        <w:rPr>
          <w:sz w:val="10"/>
          <w:szCs w:val="12"/>
        </w:rPr>
        <w:t xml:space="preserve"> </w:t>
      </w:r>
      <w:r w:rsidRPr="00125758">
        <w:rPr>
          <w:vanish/>
          <w:sz w:val="10"/>
          <w:szCs w:val="12"/>
        </w:rPr>
        <w:t>basis</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refuse</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work</w:t>
      </w:r>
      <w:r w:rsidRPr="00083A9C">
        <w:rPr>
          <w:sz w:val="10"/>
          <w:szCs w:val="12"/>
        </w:rPr>
        <w:t xml:space="preserve"> </w:t>
      </w:r>
      <w:r w:rsidRPr="00125758">
        <w:rPr>
          <w:vanish/>
          <w:sz w:val="10"/>
          <w:szCs w:val="12"/>
        </w:rPr>
        <w:t>or</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engage</w:t>
      </w:r>
      <w:r w:rsidRPr="00083A9C">
        <w:rPr>
          <w:sz w:val="10"/>
          <w:szCs w:val="12"/>
        </w:rPr>
        <w:t xml:space="preserve"> </w:t>
      </w:r>
      <w:r w:rsidRPr="00125758">
        <w:rPr>
          <w:vanish/>
          <w:sz w:val="10"/>
          <w:szCs w:val="12"/>
        </w:rPr>
        <w:t>in</w:t>
      </w:r>
      <w:r w:rsidRPr="00083A9C">
        <w:rPr>
          <w:sz w:val="10"/>
          <w:szCs w:val="12"/>
        </w:rPr>
        <w:t xml:space="preserve"> </w:t>
      </w:r>
      <w:r w:rsidRPr="00125758">
        <w:rPr>
          <w:vanish/>
          <w:sz w:val="10"/>
          <w:szCs w:val="12"/>
        </w:rPr>
        <w:t>other</w:t>
      </w:r>
      <w:r w:rsidRPr="00083A9C">
        <w:rPr>
          <w:sz w:val="10"/>
          <w:szCs w:val="12"/>
        </w:rPr>
        <w:t xml:space="preserve"> </w:t>
      </w:r>
      <w:r w:rsidRPr="00125758">
        <w:rPr>
          <w:vanish/>
          <w:sz w:val="10"/>
          <w:szCs w:val="12"/>
        </w:rPr>
        <w:t>forms</w:t>
      </w:r>
      <w:r w:rsidRPr="00083A9C">
        <w:rPr>
          <w:sz w:val="10"/>
          <w:szCs w:val="12"/>
        </w:rPr>
        <w:t xml:space="preserve"> </w:t>
      </w:r>
      <w:r w:rsidRPr="00125758">
        <w:rPr>
          <w:vanish/>
          <w:sz w:val="10"/>
          <w:szCs w:val="12"/>
        </w:rPr>
        <w:t>of</w:t>
      </w:r>
      <w:r w:rsidRPr="00083A9C">
        <w:rPr>
          <w:sz w:val="10"/>
          <w:szCs w:val="12"/>
        </w:rPr>
        <w:t xml:space="preserve"> </w:t>
      </w:r>
      <w:r w:rsidRPr="00125758">
        <w:rPr>
          <w:vanish/>
          <w:sz w:val="10"/>
          <w:szCs w:val="12"/>
        </w:rPr>
        <w:t>peaceful</w:t>
      </w:r>
      <w:r w:rsidRPr="00083A9C">
        <w:rPr>
          <w:sz w:val="10"/>
          <w:szCs w:val="12"/>
        </w:rPr>
        <w:t xml:space="preserve"> </w:t>
      </w:r>
      <w:r w:rsidRPr="00125758">
        <w:rPr>
          <w:vanish/>
          <w:sz w:val="10"/>
          <w:szCs w:val="12"/>
        </w:rPr>
        <w:t>strikes.85</w:t>
      </w:r>
      <w:r w:rsidRPr="00083A9C">
        <w:rPr>
          <w:sz w:val="10"/>
          <w:szCs w:val="12"/>
        </w:rPr>
        <w:t xml:space="preserve"> </w:t>
      </w:r>
      <w:r w:rsidRPr="00125758">
        <w:rPr>
          <w:vanish/>
          <w:sz w:val="10"/>
          <w:szCs w:val="12"/>
        </w:rPr>
        <w:t>¶</w:t>
      </w:r>
      <w:r w:rsidRPr="00083A9C">
        <w:rPr>
          <w:sz w:val="10"/>
          <w:szCs w:val="12"/>
        </w:rPr>
        <w:t xml:space="preserve"> </w:t>
      </w:r>
      <w:r w:rsidRPr="00125758">
        <w:rPr>
          <w:vanish/>
          <w:sz w:val="10"/>
          <w:szCs w:val="12"/>
        </w:rPr>
        <w:t>Despite</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Thirteenth</w:t>
      </w:r>
      <w:r w:rsidRPr="00083A9C">
        <w:rPr>
          <w:sz w:val="10"/>
          <w:szCs w:val="12"/>
        </w:rPr>
        <w:t xml:space="preserve"> </w:t>
      </w:r>
      <w:r w:rsidRPr="00125758">
        <w:rPr>
          <w:vanish/>
          <w:sz w:val="10"/>
          <w:szCs w:val="12"/>
        </w:rPr>
        <w:t>Amendment’s</w:t>
      </w:r>
      <w:r w:rsidRPr="00083A9C">
        <w:rPr>
          <w:sz w:val="10"/>
          <w:szCs w:val="12"/>
        </w:rPr>
        <w:t xml:space="preserve"> </w:t>
      </w:r>
      <w:r w:rsidRPr="00125758">
        <w:rPr>
          <w:vanish/>
          <w:sz w:val="10"/>
          <w:szCs w:val="12"/>
        </w:rPr>
        <w:t>clear</w:t>
      </w:r>
      <w:r w:rsidRPr="00083A9C">
        <w:rPr>
          <w:sz w:val="10"/>
          <w:szCs w:val="12"/>
        </w:rPr>
        <w:t xml:space="preserve"> </w:t>
      </w:r>
      <w:r w:rsidRPr="00125758">
        <w:rPr>
          <w:vanish/>
          <w:sz w:val="10"/>
          <w:szCs w:val="12"/>
        </w:rPr>
        <w:t>textual</w:t>
      </w:r>
      <w:r w:rsidRPr="00083A9C">
        <w:rPr>
          <w:sz w:val="10"/>
          <w:szCs w:val="12"/>
        </w:rPr>
        <w:t xml:space="preserve"> </w:t>
      </w:r>
      <w:r w:rsidRPr="00125758">
        <w:rPr>
          <w:vanish/>
          <w:sz w:val="10"/>
          <w:szCs w:val="12"/>
        </w:rPr>
        <w:t>carve-out,</w:t>
      </w:r>
      <w:r w:rsidRPr="00083A9C">
        <w:rPr>
          <w:sz w:val="10"/>
          <w:szCs w:val="12"/>
        </w:rPr>
        <w:t xml:space="preserve"> </w:t>
      </w:r>
      <w:r w:rsidRPr="00125758">
        <w:rPr>
          <w:vanish/>
          <w:sz w:val="10"/>
          <w:szCs w:val="12"/>
        </w:rPr>
        <w:t>courts</w:t>
      </w:r>
      <w:r w:rsidRPr="00083A9C">
        <w:rPr>
          <w:sz w:val="10"/>
          <w:szCs w:val="12"/>
        </w:rPr>
        <w:t xml:space="preserve"> </w:t>
      </w:r>
      <w:r w:rsidRPr="00125758">
        <w:rPr>
          <w:vanish/>
          <w:sz w:val="10"/>
          <w:szCs w:val="12"/>
        </w:rPr>
        <w:t>have</w:t>
      </w:r>
      <w:r w:rsidRPr="00083A9C">
        <w:rPr>
          <w:sz w:val="10"/>
          <w:szCs w:val="12"/>
        </w:rPr>
        <w:t xml:space="preserve"> </w:t>
      </w:r>
      <w:r w:rsidRPr="00125758">
        <w:rPr>
          <w:vanish/>
          <w:sz w:val="10"/>
          <w:szCs w:val="12"/>
        </w:rPr>
        <w:t>not,</w:t>
      </w:r>
      <w:r w:rsidRPr="00083A9C">
        <w:rPr>
          <w:sz w:val="10"/>
          <w:szCs w:val="12"/>
        </w:rPr>
        <w:t xml:space="preserve"> </w:t>
      </w:r>
      <w:r w:rsidRPr="00125758">
        <w:rPr>
          <w:vanish/>
          <w:sz w:val="10"/>
          <w:szCs w:val="12"/>
        </w:rPr>
        <w:t>in</w:t>
      </w:r>
      <w:r w:rsidRPr="00083A9C">
        <w:rPr>
          <w:sz w:val="10"/>
          <w:szCs w:val="12"/>
        </w:rPr>
        <w:t xml:space="preserve"> </w:t>
      </w:r>
      <w:r w:rsidRPr="00125758">
        <w:rPr>
          <w:vanish/>
          <w:sz w:val="10"/>
          <w:szCs w:val="12"/>
        </w:rPr>
        <w:t>modern</w:t>
      </w:r>
      <w:r w:rsidRPr="00083A9C">
        <w:rPr>
          <w:sz w:val="10"/>
          <w:szCs w:val="12"/>
        </w:rPr>
        <w:t xml:space="preserve"> </w:t>
      </w:r>
      <w:r w:rsidRPr="00125758">
        <w:rPr>
          <w:vanish/>
          <w:sz w:val="10"/>
          <w:szCs w:val="12"/>
        </w:rPr>
        <w:t>times,</w:t>
      </w:r>
      <w:r w:rsidRPr="00083A9C">
        <w:rPr>
          <w:sz w:val="10"/>
          <w:szCs w:val="12"/>
        </w:rPr>
        <w:t xml:space="preserve"> </w:t>
      </w:r>
      <w:r w:rsidRPr="00125758">
        <w:rPr>
          <w:vanish/>
          <w:sz w:val="10"/>
          <w:szCs w:val="12"/>
        </w:rPr>
        <w:t>read</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wording</w:t>
      </w:r>
      <w:r w:rsidRPr="00083A9C">
        <w:rPr>
          <w:sz w:val="10"/>
          <w:szCs w:val="12"/>
        </w:rPr>
        <w:t xml:space="preserve"> </w:t>
      </w:r>
      <w:r w:rsidRPr="00125758">
        <w:rPr>
          <w:vanish/>
          <w:sz w:val="10"/>
          <w:szCs w:val="12"/>
        </w:rPr>
        <w:t>of</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amendment</w:t>
      </w:r>
      <w:r w:rsidRPr="00083A9C">
        <w:rPr>
          <w:sz w:val="10"/>
          <w:szCs w:val="12"/>
        </w:rPr>
        <w:t xml:space="preserve"> </w:t>
      </w:r>
      <w:r w:rsidRPr="00125758">
        <w:rPr>
          <w:vanish/>
          <w:sz w:val="10"/>
          <w:szCs w:val="12"/>
        </w:rPr>
        <w:t>literally</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allow</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State</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treat</w:t>
      </w:r>
      <w:r w:rsidRPr="00083A9C">
        <w:rPr>
          <w:sz w:val="10"/>
          <w:szCs w:val="12"/>
        </w:rPr>
        <w:t xml:space="preserve"> </w:t>
      </w:r>
      <w:r w:rsidRPr="00125758">
        <w:rPr>
          <w:vanish/>
          <w:sz w:val="10"/>
          <w:szCs w:val="12"/>
        </w:rPr>
        <w:t>inmates</w:t>
      </w:r>
      <w:r w:rsidRPr="00083A9C">
        <w:rPr>
          <w:sz w:val="10"/>
          <w:szCs w:val="12"/>
        </w:rPr>
        <w:t xml:space="preserve"> </w:t>
      </w:r>
      <w:r w:rsidRPr="00125758">
        <w:rPr>
          <w:vanish/>
          <w:sz w:val="10"/>
          <w:szCs w:val="12"/>
        </w:rPr>
        <w:t>like</w:t>
      </w:r>
      <w:r w:rsidRPr="00083A9C">
        <w:rPr>
          <w:sz w:val="10"/>
          <w:szCs w:val="12"/>
        </w:rPr>
        <w:t xml:space="preserve"> </w:t>
      </w:r>
      <w:r w:rsidRPr="00125758">
        <w:rPr>
          <w:vanish/>
          <w:sz w:val="10"/>
          <w:szCs w:val="12"/>
        </w:rPr>
        <w:t>slaves.86</w:t>
      </w:r>
      <w:r w:rsidRPr="00083A9C">
        <w:rPr>
          <w:sz w:val="10"/>
          <w:szCs w:val="12"/>
        </w:rPr>
        <w:t xml:space="preserve"> </w:t>
      </w:r>
      <w:r w:rsidRPr="00125758">
        <w:rPr>
          <w:vanish/>
          <w:sz w:val="10"/>
          <w:szCs w:val="12"/>
        </w:rPr>
        <w:t>According</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Court,</w:t>
      </w:r>
      <w:r w:rsidRPr="00083A9C">
        <w:rPr>
          <w:sz w:val="10"/>
          <w:szCs w:val="12"/>
        </w:rPr>
        <w:t xml:space="preserve"> </w:t>
      </w:r>
      <w:r w:rsidRPr="00125758">
        <w:rPr>
          <w:vanish/>
          <w:sz w:val="10"/>
          <w:szCs w:val="12"/>
        </w:rPr>
        <w:t>“[t]here</w:t>
      </w:r>
      <w:r w:rsidRPr="00083A9C">
        <w:rPr>
          <w:sz w:val="10"/>
          <w:szCs w:val="12"/>
        </w:rPr>
        <w:t xml:space="preserve"> </w:t>
      </w:r>
      <w:r w:rsidRPr="00125758">
        <w:rPr>
          <w:vanish/>
          <w:sz w:val="10"/>
          <w:szCs w:val="12"/>
        </w:rPr>
        <w:t>is</w:t>
      </w:r>
      <w:r w:rsidRPr="00083A9C">
        <w:rPr>
          <w:sz w:val="10"/>
          <w:szCs w:val="12"/>
        </w:rPr>
        <w:t xml:space="preserve"> </w:t>
      </w:r>
      <w:r w:rsidRPr="00125758">
        <w:rPr>
          <w:vanish/>
          <w:sz w:val="10"/>
          <w:szCs w:val="12"/>
        </w:rPr>
        <w:t>no</w:t>
      </w:r>
      <w:r w:rsidRPr="00083A9C">
        <w:rPr>
          <w:sz w:val="10"/>
          <w:szCs w:val="12"/>
        </w:rPr>
        <w:t xml:space="preserve"> </w:t>
      </w:r>
      <w:r w:rsidRPr="00125758">
        <w:rPr>
          <w:vanish/>
          <w:sz w:val="10"/>
          <w:szCs w:val="12"/>
        </w:rPr>
        <w:t>iron</w:t>
      </w:r>
      <w:r w:rsidRPr="00083A9C">
        <w:rPr>
          <w:sz w:val="10"/>
          <w:szCs w:val="12"/>
        </w:rPr>
        <w:t xml:space="preserve"> </w:t>
      </w:r>
      <w:r w:rsidRPr="00125758">
        <w:rPr>
          <w:vanish/>
          <w:sz w:val="10"/>
          <w:szCs w:val="12"/>
        </w:rPr>
        <w:t>curtain</w:t>
      </w:r>
      <w:r w:rsidRPr="00083A9C">
        <w:rPr>
          <w:sz w:val="10"/>
          <w:szCs w:val="12"/>
        </w:rPr>
        <w:t xml:space="preserve"> </w:t>
      </w:r>
      <w:r w:rsidRPr="00125758">
        <w:rPr>
          <w:vanish/>
          <w:sz w:val="10"/>
          <w:szCs w:val="12"/>
        </w:rPr>
        <w:t>drawn</w:t>
      </w:r>
      <w:r w:rsidRPr="00083A9C">
        <w:rPr>
          <w:sz w:val="10"/>
          <w:szCs w:val="12"/>
        </w:rPr>
        <w:t xml:space="preserve"> </w:t>
      </w:r>
      <w:r w:rsidRPr="00125758">
        <w:rPr>
          <w:vanish/>
          <w:sz w:val="10"/>
          <w:szCs w:val="12"/>
        </w:rPr>
        <w:t>between</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Constitution</w:t>
      </w:r>
      <w:r w:rsidRPr="00083A9C">
        <w:rPr>
          <w:sz w:val="10"/>
          <w:szCs w:val="12"/>
        </w:rPr>
        <w:t xml:space="preserve"> </w:t>
      </w:r>
      <w:r w:rsidRPr="00125758">
        <w:rPr>
          <w:vanish/>
          <w:sz w:val="10"/>
          <w:szCs w:val="12"/>
        </w:rPr>
        <w:t>and</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prisons</w:t>
      </w:r>
      <w:r w:rsidRPr="00083A9C">
        <w:rPr>
          <w:sz w:val="10"/>
          <w:szCs w:val="12"/>
        </w:rPr>
        <w:t xml:space="preserve"> </w:t>
      </w:r>
      <w:r w:rsidRPr="00125758">
        <w:rPr>
          <w:vanish/>
          <w:sz w:val="10"/>
          <w:szCs w:val="12"/>
        </w:rPr>
        <w:t>of</w:t>
      </w:r>
      <w:r w:rsidRPr="00083A9C">
        <w:rPr>
          <w:sz w:val="10"/>
          <w:szCs w:val="12"/>
        </w:rPr>
        <w:t xml:space="preserve"> </w:t>
      </w:r>
      <w:r w:rsidRPr="00125758">
        <w:rPr>
          <w:vanish/>
          <w:sz w:val="10"/>
          <w:szCs w:val="12"/>
        </w:rPr>
        <w:t>this</w:t>
      </w:r>
      <w:r w:rsidRPr="00083A9C">
        <w:rPr>
          <w:sz w:val="10"/>
          <w:szCs w:val="12"/>
        </w:rPr>
        <w:t xml:space="preserve"> </w:t>
      </w:r>
      <w:r w:rsidRPr="00125758">
        <w:rPr>
          <w:vanish/>
          <w:sz w:val="10"/>
          <w:szCs w:val="12"/>
        </w:rPr>
        <w:t>country.”87</w:t>
      </w:r>
      <w:r w:rsidRPr="00083A9C">
        <w:rPr>
          <w:sz w:val="10"/>
          <w:szCs w:val="12"/>
        </w:rPr>
        <w:t xml:space="preserve"> </w:t>
      </w:r>
      <w:r w:rsidRPr="00125758">
        <w:rPr>
          <w:vanish/>
          <w:sz w:val="10"/>
          <w:szCs w:val="12"/>
        </w:rPr>
        <w:t>Instead,</w:t>
      </w:r>
      <w:r w:rsidRPr="00083A9C">
        <w:rPr>
          <w:sz w:val="10"/>
          <w:szCs w:val="12"/>
        </w:rPr>
        <w:t xml:space="preserve"> </w:t>
      </w:r>
      <w:r w:rsidRPr="00125758">
        <w:rPr>
          <w:vanish/>
          <w:sz w:val="10"/>
          <w:szCs w:val="12"/>
        </w:rPr>
        <w:t>as</w:t>
      </w:r>
      <w:r w:rsidRPr="00083A9C">
        <w:rPr>
          <w:sz w:val="10"/>
          <w:szCs w:val="12"/>
        </w:rPr>
        <w:t xml:space="preserve"> </w:t>
      </w:r>
      <w:r w:rsidRPr="00125758">
        <w:rPr>
          <w:vanish/>
          <w:sz w:val="10"/>
          <w:szCs w:val="12"/>
        </w:rPr>
        <w:t>neither</w:t>
      </w:r>
      <w:r w:rsidRPr="00083A9C">
        <w:rPr>
          <w:sz w:val="10"/>
          <w:szCs w:val="12"/>
        </w:rPr>
        <w:t xml:space="preserve"> </w:t>
      </w:r>
      <w:r w:rsidRPr="00125758">
        <w:rPr>
          <w:vanish/>
          <w:sz w:val="10"/>
          <w:szCs w:val="12"/>
        </w:rPr>
        <w:t>slaves</w:t>
      </w:r>
      <w:r w:rsidRPr="00083A9C">
        <w:rPr>
          <w:sz w:val="10"/>
          <w:szCs w:val="12"/>
        </w:rPr>
        <w:t xml:space="preserve"> </w:t>
      </w:r>
      <w:r w:rsidRPr="00125758">
        <w:rPr>
          <w:vanish/>
          <w:sz w:val="10"/>
          <w:szCs w:val="12"/>
        </w:rPr>
        <w:t>nor</w:t>
      </w:r>
      <w:r w:rsidRPr="00083A9C">
        <w:rPr>
          <w:sz w:val="10"/>
          <w:szCs w:val="12"/>
        </w:rPr>
        <w:t xml:space="preserve"> </w:t>
      </w:r>
      <w:r w:rsidRPr="00125758">
        <w:rPr>
          <w:vanish/>
          <w:sz w:val="10"/>
          <w:szCs w:val="12"/>
        </w:rPr>
        <w:t>free</w:t>
      </w:r>
      <w:r w:rsidRPr="00083A9C">
        <w:rPr>
          <w:sz w:val="10"/>
          <w:szCs w:val="12"/>
        </w:rPr>
        <w:t xml:space="preserve"> </w:t>
      </w:r>
      <w:r w:rsidRPr="00125758">
        <w:rPr>
          <w:vanish/>
          <w:sz w:val="10"/>
          <w:szCs w:val="12"/>
        </w:rPr>
        <w:t>people,88</w:t>
      </w:r>
      <w:r w:rsidRPr="00083A9C">
        <w:rPr>
          <w:sz w:val="10"/>
          <w:szCs w:val="12"/>
        </w:rPr>
        <w:t xml:space="preserve"> </w:t>
      </w:r>
      <w:r w:rsidRPr="00125758">
        <w:rPr>
          <w:vanish/>
          <w:sz w:val="10"/>
          <w:szCs w:val="12"/>
        </w:rPr>
        <w:t>inmates</w:t>
      </w:r>
      <w:r w:rsidRPr="00083A9C">
        <w:rPr>
          <w:sz w:val="10"/>
          <w:szCs w:val="12"/>
        </w:rPr>
        <w:t xml:space="preserve"> </w:t>
      </w:r>
      <w:r w:rsidRPr="00125758">
        <w:rPr>
          <w:vanish/>
          <w:sz w:val="10"/>
          <w:szCs w:val="12"/>
        </w:rPr>
        <w:t>retain</w:t>
      </w:r>
      <w:r w:rsidRPr="00083A9C">
        <w:rPr>
          <w:sz w:val="10"/>
          <w:szCs w:val="12"/>
        </w:rPr>
        <w:t xml:space="preserve"> </w:t>
      </w:r>
      <w:r w:rsidRPr="00125758">
        <w:rPr>
          <w:vanish/>
          <w:sz w:val="10"/>
          <w:szCs w:val="12"/>
        </w:rPr>
        <w:t>some</w:t>
      </w:r>
      <w:r w:rsidRPr="00083A9C">
        <w:rPr>
          <w:sz w:val="10"/>
          <w:szCs w:val="12"/>
        </w:rPr>
        <w:t xml:space="preserve"> </w:t>
      </w:r>
      <w:r w:rsidRPr="00125758">
        <w:rPr>
          <w:vanish/>
          <w:sz w:val="10"/>
          <w:szCs w:val="12"/>
        </w:rPr>
        <w:t>(but</w:t>
      </w:r>
      <w:r w:rsidRPr="00083A9C">
        <w:rPr>
          <w:sz w:val="10"/>
          <w:szCs w:val="12"/>
        </w:rPr>
        <w:t xml:space="preserve"> </w:t>
      </w:r>
      <w:r w:rsidRPr="00125758">
        <w:rPr>
          <w:vanish/>
          <w:sz w:val="10"/>
          <w:szCs w:val="12"/>
        </w:rPr>
        <w:t>not</w:t>
      </w:r>
      <w:r w:rsidRPr="00083A9C">
        <w:rPr>
          <w:sz w:val="10"/>
          <w:szCs w:val="12"/>
        </w:rPr>
        <w:t xml:space="preserve"> </w:t>
      </w:r>
      <w:r w:rsidRPr="00125758">
        <w:rPr>
          <w:vanish/>
          <w:sz w:val="10"/>
          <w:szCs w:val="12"/>
        </w:rPr>
        <w:t>all)</w:t>
      </w:r>
      <w:r w:rsidRPr="00083A9C">
        <w:rPr>
          <w:sz w:val="10"/>
          <w:szCs w:val="12"/>
        </w:rPr>
        <w:t xml:space="preserve"> </w:t>
      </w:r>
      <w:r w:rsidRPr="00125758">
        <w:rPr>
          <w:vanish/>
          <w:sz w:val="10"/>
          <w:szCs w:val="12"/>
        </w:rPr>
        <w:t>of</w:t>
      </w:r>
      <w:r w:rsidRPr="00083A9C">
        <w:rPr>
          <w:sz w:val="10"/>
          <w:szCs w:val="12"/>
        </w:rPr>
        <w:t xml:space="preserve"> </w:t>
      </w:r>
      <w:r w:rsidRPr="00125758">
        <w:rPr>
          <w:vanish/>
          <w:sz w:val="10"/>
          <w:szCs w:val="12"/>
        </w:rPr>
        <w:t>their</w:t>
      </w:r>
      <w:r w:rsidRPr="00083A9C">
        <w:rPr>
          <w:sz w:val="10"/>
          <w:szCs w:val="12"/>
        </w:rPr>
        <w:t xml:space="preserve"> </w:t>
      </w:r>
      <w:r w:rsidRPr="00125758">
        <w:rPr>
          <w:vanish/>
          <w:sz w:val="10"/>
          <w:szCs w:val="12"/>
        </w:rPr>
        <w:t>constitutional</w:t>
      </w:r>
      <w:r w:rsidRPr="00083A9C">
        <w:rPr>
          <w:sz w:val="10"/>
          <w:szCs w:val="12"/>
        </w:rPr>
        <w:t xml:space="preserve"> </w:t>
      </w:r>
      <w:r w:rsidRPr="00125758">
        <w:rPr>
          <w:vanish/>
          <w:sz w:val="10"/>
          <w:szCs w:val="12"/>
        </w:rPr>
        <w:t>rights</w:t>
      </w:r>
      <w:r w:rsidRPr="00083A9C">
        <w:rPr>
          <w:sz w:val="10"/>
          <w:szCs w:val="12"/>
        </w:rPr>
        <w:t xml:space="preserve"> </w:t>
      </w:r>
      <w:r w:rsidRPr="00125758">
        <w:rPr>
          <w:vanish/>
          <w:sz w:val="10"/>
          <w:szCs w:val="12"/>
        </w:rPr>
        <w:t>when</w:t>
      </w:r>
      <w:r w:rsidRPr="00083A9C">
        <w:rPr>
          <w:sz w:val="10"/>
          <w:szCs w:val="12"/>
        </w:rPr>
        <w:t xml:space="preserve"> </w:t>
      </w:r>
      <w:r w:rsidRPr="00125758">
        <w:rPr>
          <w:vanish/>
          <w:sz w:val="10"/>
          <w:szCs w:val="12"/>
        </w:rPr>
        <w:t>they</w:t>
      </w:r>
      <w:r w:rsidRPr="00083A9C">
        <w:rPr>
          <w:sz w:val="10"/>
          <w:szCs w:val="12"/>
        </w:rPr>
        <w:t xml:space="preserve"> </w:t>
      </w:r>
      <w:r w:rsidRPr="00125758">
        <w:rPr>
          <w:vanish/>
          <w:sz w:val="10"/>
          <w:szCs w:val="12"/>
        </w:rPr>
        <w:t>cross</w:t>
      </w:r>
      <w:r w:rsidRPr="00083A9C">
        <w:rPr>
          <w:sz w:val="10"/>
          <w:szCs w:val="12"/>
        </w:rPr>
        <w:t xml:space="preserve"> </w:t>
      </w:r>
      <w:r w:rsidRPr="00125758">
        <w:rPr>
          <w:vanish/>
          <w:sz w:val="10"/>
          <w:szCs w:val="12"/>
        </w:rPr>
        <w:t>into</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prison.89</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Supreme</w:t>
      </w:r>
      <w:r w:rsidRPr="00083A9C">
        <w:rPr>
          <w:sz w:val="10"/>
          <w:szCs w:val="12"/>
        </w:rPr>
        <w:t xml:space="preserve"> </w:t>
      </w:r>
      <w:r w:rsidRPr="00125758">
        <w:rPr>
          <w:vanish/>
          <w:sz w:val="10"/>
          <w:szCs w:val="12"/>
        </w:rPr>
        <w:t>Court</w:t>
      </w:r>
      <w:r w:rsidRPr="00083A9C">
        <w:rPr>
          <w:sz w:val="10"/>
          <w:szCs w:val="12"/>
        </w:rPr>
        <w:t xml:space="preserve"> </w:t>
      </w:r>
      <w:r w:rsidRPr="00125758">
        <w:rPr>
          <w:vanish/>
          <w:sz w:val="10"/>
          <w:szCs w:val="12"/>
        </w:rPr>
        <w:t>has</w:t>
      </w:r>
      <w:r w:rsidRPr="00083A9C">
        <w:rPr>
          <w:sz w:val="10"/>
          <w:szCs w:val="12"/>
        </w:rPr>
        <w:t xml:space="preserve"> </w:t>
      </w:r>
      <w:r w:rsidRPr="00125758">
        <w:rPr>
          <w:vanish/>
          <w:sz w:val="10"/>
          <w:szCs w:val="12"/>
        </w:rPr>
        <w:t>time</w:t>
      </w:r>
      <w:r w:rsidRPr="00083A9C">
        <w:rPr>
          <w:sz w:val="10"/>
          <w:szCs w:val="12"/>
        </w:rPr>
        <w:t xml:space="preserve"> </w:t>
      </w:r>
      <w:r w:rsidRPr="00125758">
        <w:rPr>
          <w:vanish/>
          <w:sz w:val="10"/>
          <w:szCs w:val="12"/>
        </w:rPr>
        <w:t>and</w:t>
      </w:r>
      <w:r w:rsidRPr="00083A9C">
        <w:rPr>
          <w:sz w:val="10"/>
          <w:szCs w:val="12"/>
        </w:rPr>
        <w:t xml:space="preserve"> </w:t>
      </w:r>
      <w:r w:rsidRPr="00125758">
        <w:rPr>
          <w:vanish/>
          <w:sz w:val="10"/>
          <w:szCs w:val="12"/>
        </w:rPr>
        <w:t>again</w:t>
      </w:r>
      <w:r w:rsidRPr="00083A9C">
        <w:rPr>
          <w:sz w:val="10"/>
          <w:szCs w:val="12"/>
        </w:rPr>
        <w:t xml:space="preserve"> </w:t>
      </w:r>
      <w:r w:rsidRPr="00125758">
        <w:rPr>
          <w:vanish/>
          <w:sz w:val="10"/>
          <w:szCs w:val="12"/>
        </w:rPr>
        <w:t>asserted</w:t>
      </w:r>
      <w:r w:rsidRPr="00083A9C">
        <w:rPr>
          <w:sz w:val="10"/>
          <w:szCs w:val="12"/>
        </w:rPr>
        <w:t xml:space="preserve"> </w:t>
      </w:r>
      <w:r w:rsidRPr="00125758">
        <w:rPr>
          <w:vanish/>
          <w:sz w:val="10"/>
          <w:szCs w:val="12"/>
        </w:rPr>
        <w:t>that</w:t>
      </w:r>
      <w:r w:rsidRPr="00083A9C">
        <w:rPr>
          <w:sz w:val="10"/>
          <w:szCs w:val="12"/>
        </w:rPr>
        <w:t xml:space="preserve"> </w:t>
      </w:r>
      <w:r w:rsidRPr="00125758">
        <w:rPr>
          <w:vanish/>
          <w:sz w:val="10"/>
          <w:szCs w:val="12"/>
        </w:rPr>
        <w:t>“[l]awful</w:t>
      </w:r>
      <w:r w:rsidRPr="00083A9C">
        <w:rPr>
          <w:sz w:val="10"/>
          <w:szCs w:val="12"/>
        </w:rPr>
        <w:t xml:space="preserve"> </w:t>
      </w:r>
      <w:r w:rsidRPr="00125758">
        <w:rPr>
          <w:vanish/>
          <w:sz w:val="10"/>
          <w:szCs w:val="12"/>
        </w:rPr>
        <w:t>incarceration</w:t>
      </w:r>
      <w:r w:rsidRPr="00083A9C">
        <w:rPr>
          <w:sz w:val="10"/>
          <w:szCs w:val="12"/>
        </w:rPr>
        <w:t xml:space="preserve"> </w:t>
      </w:r>
      <w:r w:rsidRPr="00125758">
        <w:rPr>
          <w:vanish/>
          <w:sz w:val="10"/>
          <w:szCs w:val="12"/>
        </w:rPr>
        <w:t>brings</w:t>
      </w:r>
      <w:r w:rsidRPr="00083A9C">
        <w:rPr>
          <w:sz w:val="10"/>
          <w:szCs w:val="12"/>
        </w:rPr>
        <w:t xml:space="preserve"> </w:t>
      </w:r>
      <w:r w:rsidRPr="00125758">
        <w:rPr>
          <w:vanish/>
          <w:sz w:val="10"/>
          <w:szCs w:val="12"/>
        </w:rPr>
        <w:t>about</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necessary</w:t>
      </w:r>
      <w:r w:rsidRPr="00083A9C">
        <w:rPr>
          <w:sz w:val="10"/>
          <w:szCs w:val="12"/>
        </w:rPr>
        <w:t xml:space="preserve"> </w:t>
      </w:r>
      <w:r w:rsidRPr="00125758">
        <w:rPr>
          <w:vanish/>
          <w:sz w:val="10"/>
          <w:szCs w:val="12"/>
        </w:rPr>
        <w:t>withdrawal</w:t>
      </w:r>
      <w:r w:rsidRPr="00083A9C">
        <w:rPr>
          <w:sz w:val="10"/>
          <w:szCs w:val="12"/>
        </w:rPr>
        <w:t xml:space="preserve"> </w:t>
      </w:r>
      <w:r w:rsidRPr="00125758">
        <w:rPr>
          <w:vanish/>
          <w:sz w:val="10"/>
          <w:szCs w:val="12"/>
        </w:rPr>
        <w:t>or</w:t>
      </w:r>
      <w:r w:rsidRPr="00083A9C">
        <w:rPr>
          <w:sz w:val="10"/>
          <w:szCs w:val="12"/>
        </w:rPr>
        <w:t xml:space="preserve"> </w:t>
      </w:r>
      <w:r w:rsidRPr="00125758">
        <w:rPr>
          <w:vanish/>
          <w:sz w:val="10"/>
          <w:szCs w:val="12"/>
        </w:rPr>
        <w:t>limitation</w:t>
      </w:r>
      <w:r w:rsidRPr="00083A9C">
        <w:rPr>
          <w:sz w:val="10"/>
          <w:szCs w:val="12"/>
        </w:rPr>
        <w:t xml:space="preserve"> </w:t>
      </w:r>
      <w:r w:rsidRPr="00125758">
        <w:rPr>
          <w:vanish/>
          <w:sz w:val="10"/>
          <w:szCs w:val="12"/>
        </w:rPr>
        <w:t>of</w:t>
      </w:r>
      <w:r w:rsidRPr="00083A9C">
        <w:rPr>
          <w:sz w:val="10"/>
          <w:szCs w:val="12"/>
        </w:rPr>
        <w:t xml:space="preserve"> </w:t>
      </w:r>
      <w:r w:rsidRPr="00125758">
        <w:rPr>
          <w:vanish/>
          <w:sz w:val="10"/>
          <w:szCs w:val="12"/>
        </w:rPr>
        <w:t>many</w:t>
      </w:r>
      <w:r w:rsidRPr="00083A9C">
        <w:rPr>
          <w:sz w:val="10"/>
          <w:szCs w:val="12"/>
        </w:rPr>
        <w:t xml:space="preserve"> </w:t>
      </w:r>
      <w:r w:rsidRPr="00125758">
        <w:rPr>
          <w:vanish/>
          <w:sz w:val="10"/>
          <w:szCs w:val="12"/>
        </w:rPr>
        <w:t>privileges</w:t>
      </w:r>
      <w:r w:rsidRPr="00083A9C">
        <w:rPr>
          <w:sz w:val="10"/>
          <w:szCs w:val="12"/>
        </w:rPr>
        <w:t xml:space="preserve"> </w:t>
      </w:r>
      <w:r w:rsidRPr="00125758">
        <w:rPr>
          <w:vanish/>
          <w:sz w:val="10"/>
          <w:szCs w:val="12"/>
        </w:rPr>
        <w:t>and</w:t>
      </w:r>
      <w:r w:rsidRPr="00083A9C">
        <w:rPr>
          <w:sz w:val="10"/>
          <w:szCs w:val="12"/>
        </w:rPr>
        <w:t xml:space="preserve"> </w:t>
      </w:r>
      <w:r w:rsidRPr="00125758">
        <w:rPr>
          <w:vanish/>
          <w:sz w:val="10"/>
          <w:szCs w:val="12"/>
        </w:rPr>
        <w:t>rights.”90</w:t>
      </w:r>
      <w:r w:rsidRPr="00083A9C">
        <w:rPr>
          <w:sz w:val="10"/>
          <w:szCs w:val="12"/>
        </w:rPr>
        <w:t xml:space="preserve"> </w:t>
      </w:r>
      <w:r w:rsidRPr="00125758">
        <w:rPr>
          <w:vanish/>
          <w:sz w:val="10"/>
          <w:szCs w:val="12"/>
        </w:rPr>
        <w:t>This</w:t>
      </w:r>
      <w:r w:rsidRPr="00083A9C">
        <w:rPr>
          <w:sz w:val="10"/>
          <w:szCs w:val="12"/>
        </w:rPr>
        <w:t xml:space="preserve"> </w:t>
      </w:r>
      <w:r w:rsidRPr="00125758">
        <w:rPr>
          <w:vanish/>
          <w:sz w:val="10"/>
          <w:szCs w:val="12"/>
        </w:rPr>
        <w:t>is</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case</w:t>
      </w:r>
      <w:r w:rsidRPr="00083A9C">
        <w:rPr>
          <w:sz w:val="10"/>
          <w:szCs w:val="12"/>
        </w:rPr>
        <w:t xml:space="preserve"> </w:t>
      </w:r>
      <w:r w:rsidRPr="00125758">
        <w:rPr>
          <w:vanish/>
          <w:sz w:val="10"/>
          <w:szCs w:val="12"/>
        </w:rPr>
        <w:t>not</w:t>
      </w:r>
      <w:r w:rsidRPr="00083A9C">
        <w:rPr>
          <w:sz w:val="10"/>
          <w:szCs w:val="12"/>
        </w:rPr>
        <w:t xml:space="preserve"> </w:t>
      </w:r>
      <w:r w:rsidRPr="00125758">
        <w:rPr>
          <w:vanish/>
          <w:sz w:val="10"/>
          <w:szCs w:val="12"/>
        </w:rPr>
        <w:t>only</w:t>
      </w:r>
      <w:r w:rsidRPr="00083A9C">
        <w:rPr>
          <w:sz w:val="10"/>
          <w:szCs w:val="12"/>
        </w:rPr>
        <w:t xml:space="preserve"> </w:t>
      </w:r>
      <w:r w:rsidRPr="00125758">
        <w:rPr>
          <w:vanish/>
          <w:sz w:val="10"/>
          <w:szCs w:val="12"/>
        </w:rPr>
        <w:t>because</w:t>
      </w:r>
      <w:r w:rsidRPr="00083A9C">
        <w:rPr>
          <w:sz w:val="10"/>
          <w:szCs w:val="12"/>
        </w:rPr>
        <w:t xml:space="preserve"> </w:t>
      </w:r>
      <w:r w:rsidRPr="00125758">
        <w:rPr>
          <w:vanish/>
          <w:sz w:val="10"/>
          <w:szCs w:val="12"/>
        </w:rPr>
        <w:t>of</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inherently</w:t>
      </w:r>
      <w:r w:rsidRPr="00083A9C">
        <w:rPr>
          <w:sz w:val="10"/>
          <w:szCs w:val="12"/>
        </w:rPr>
        <w:t xml:space="preserve"> </w:t>
      </w:r>
      <w:r w:rsidRPr="00125758">
        <w:rPr>
          <w:vanish/>
          <w:sz w:val="10"/>
          <w:szCs w:val="12"/>
        </w:rPr>
        <w:t>“deprivat[ory]”</w:t>
      </w:r>
      <w:r w:rsidRPr="00083A9C">
        <w:rPr>
          <w:sz w:val="10"/>
          <w:szCs w:val="12"/>
        </w:rPr>
        <w:t xml:space="preserve"> </w:t>
      </w:r>
      <w:r w:rsidRPr="00125758">
        <w:rPr>
          <w:vanish/>
          <w:sz w:val="10"/>
          <w:szCs w:val="12"/>
        </w:rPr>
        <w:t>nature</w:t>
      </w:r>
      <w:r w:rsidRPr="00083A9C">
        <w:rPr>
          <w:sz w:val="10"/>
          <w:szCs w:val="12"/>
        </w:rPr>
        <w:t xml:space="preserve"> </w:t>
      </w:r>
      <w:r w:rsidRPr="00125758">
        <w:rPr>
          <w:vanish/>
          <w:sz w:val="10"/>
          <w:szCs w:val="12"/>
        </w:rPr>
        <w:t>of</w:t>
      </w:r>
      <w:r w:rsidRPr="00083A9C">
        <w:rPr>
          <w:sz w:val="10"/>
          <w:szCs w:val="12"/>
        </w:rPr>
        <w:t xml:space="preserve"> </w:t>
      </w:r>
      <w:r w:rsidRPr="00125758">
        <w:rPr>
          <w:vanish/>
          <w:sz w:val="10"/>
          <w:szCs w:val="12"/>
        </w:rPr>
        <w:t>imprisonment,91</w:t>
      </w:r>
      <w:r w:rsidRPr="00083A9C">
        <w:rPr>
          <w:sz w:val="10"/>
          <w:szCs w:val="12"/>
        </w:rPr>
        <w:t xml:space="preserve"> </w:t>
      </w:r>
      <w:r w:rsidRPr="00125758">
        <w:rPr>
          <w:vanish/>
          <w:sz w:val="10"/>
          <w:szCs w:val="12"/>
        </w:rPr>
        <w:t>but</w:t>
      </w:r>
      <w:r w:rsidRPr="00083A9C">
        <w:rPr>
          <w:sz w:val="10"/>
          <w:szCs w:val="12"/>
        </w:rPr>
        <w:t xml:space="preserve"> </w:t>
      </w:r>
      <w:r w:rsidRPr="00125758">
        <w:rPr>
          <w:vanish/>
          <w:sz w:val="10"/>
          <w:szCs w:val="12"/>
        </w:rPr>
        <w:t>also</w:t>
      </w:r>
      <w:r w:rsidRPr="00083A9C">
        <w:rPr>
          <w:sz w:val="10"/>
          <w:szCs w:val="12"/>
        </w:rPr>
        <w:t xml:space="preserve"> </w:t>
      </w:r>
      <w:r w:rsidRPr="00125758">
        <w:rPr>
          <w:vanish/>
          <w:sz w:val="10"/>
          <w:szCs w:val="12"/>
        </w:rPr>
        <w:t>because</w:t>
      </w:r>
      <w:r w:rsidRPr="00083A9C">
        <w:rPr>
          <w:sz w:val="10"/>
          <w:szCs w:val="12"/>
        </w:rPr>
        <w:t xml:space="preserve"> </w:t>
      </w:r>
      <w:r w:rsidRPr="00125758">
        <w:rPr>
          <w:vanish/>
          <w:sz w:val="10"/>
          <w:szCs w:val="12"/>
        </w:rPr>
        <w:t>prison</w:t>
      </w:r>
      <w:r w:rsidRPr="00083A9C">
        <w:rPr>
          <w:sz w:val="10"/>
          <w:szCs w:val="12"/>
        </w:rPr>
        <w:t xml:space="preserve"> </w:t>
      </w:r>
      <w:r w:rsidRPr="00125758">
        <w:rPr>
          <w:vanish/>
          <w:sz w:val="10"/>
          <w:szCs w:val="12"/>
        </w:rPr>
        <w:t>administrators</w:t>
      </w:r>
      <w:r w:rsidRPr="00083A9C">
        <w:rPr>
          <w:sz w:val="10"/>
          <w:szCs w:val="12"/>
        </w:rPr>
        <w:t xml:space="preserve"> </w:t>
      </w:r>
      <w:r w:rsidRPr="00125758">
        <w:rPr>
          <w:vanish/>
          <w:sz w:val="10"/>
          <w:szCs w:val="12"/>
        </w:rPr>
        <w:t>must</w:t>
      </w:r>
      <w:r w:rsidRPr="00083A9C">
        <w:rPr>
          <w:sz w:val="10"/>
          <w:szCs w:val="12"/>
        </w:rPr>
        <w:t xml:space="preserve"> </w:t>
      </w:r>
      <w:r w:rsidRPr="00125758">
        <w:rPr>
          <w:vanish/>
          <w:sz w:val="10"/>
          <w:szCs w:val="12"/>
        </w:rPr>
        <w:t>be</w:t>
      </w:r>
      <w:r w:rsidRPr="00083A9C">
        <w:rPr>
          <w:sz w:val="10"/>
          <w:szCs w:val="12"/>
        </w:rPr>
        <w:t xml:space="preserve"> </w:t>
      </w:r>
      <w:r w:rsidRPr="00125758">
        <w:rPr>
          <w:vanish/>
          <w:sz w:val="10"/>
          <w:szCs w:val="12"/>
        </w:rPr>
        <w:t>accorded</w:t>
      </w:r>
      <w:r w:rsidRPr="00083A9C">
        <w:rPr>
          <w:sz w:val="10"/>
          <w:szCs w:val="12"/>
        </w:rPr>
        <w:t xml:space="preserve"> </w:t>
      </w:r>
      <w:r w:rsidRPr="00125758">
        <w:rPr>
          <w:vanish/>
          <w:sz w:val="10"/>
          <w:szCs w:val="12"/>
        </w:rPr>
        <w:t>wide</w:t>
      </w:r>
      <w:r w:rsidRPr="00083A9C">
        <w:rPr>
          <w:sz w:val="10"/>
          <w:szCs w:val="12"/>
        </w:rPr>
        <w:t xml:space="preserve"> </w:t>
      </w:r>
      <w:r w:rsidRPr="00125758">
        <w:rPr>
          <w:vanish/>
          <w:sz w:val="10"/>
          <w:szCs w:val="12"/>
        </w:rPr>
        <w:t>latitude</w:t>
      </w:r>
      <w:r w:rsidRPr="00083A9C">
        <w:rPr>
          <w:sz w:val="10"/>
          <w:szCs w:val="12"/>
        </w:rPr>
        <w:t xml:space="preserve"> </w:t>
      </w:r>
      <w:r w:rsidRPr="00125758">
        <w:rPr>
          <w:vanish/>
          <w:sz w:val="10"/>
          <w:szCs w:val="12"/>
        </w:rPr>
        <w:t>in</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complex</w:t>
      </w:r>
      <w:r w:rsidRPr="00083A9C">
        <w:rPr>
          <w:sz w:val="10"/>
          <w:szCs w:val="12"/>
        </w:rPr>
        <w:t xml:space="preserve"> </w:t>
      </w:r>
      <w:r w:rsidRPr="00125758">
        <w:rPr>
          <w:vanish/>
          <w:sz w:val="10"/>
          <w:szCs w:val="12"/>
        </w:rPr>
        <w:t>and</w:t>
      </w:r>
      <w:r w:rsidRPr="00083A9C">
        <w:rPr>
          <w:sz w:val="10"/>
          <w:szCs w:val="12"/>
        </w:rPr>
        <w:t xml:space="preserve"> </w:t>
      </w:r>
      <w:r w:rsidRPr="00125758">
        <w:rPr>
          <w:vanish/>
          <w:sz w:val="10"/>
          <w:szCs w:val="12"/>
        </w:rPr>
        <w:t>difficult</w:t>
      </w:r>
      <w:r w:rsidRPr="00083A9C">
        <w:rPr>
          <w:sz w:val="10"/>
          <w:szCs w:val="12"/>
        </w:rPr>
        <w:t xml:space="preserve"> </w:t>
      </w:r>
      <w:r w:rsidRPr="00125758">
        <w:rPr>
          <w:vanish/>
          <w:sz w:val="10"/>
          <w:szCs w:val="12"/>
        </w:rPr>
        <w:t>task</w:t>
      </w:r>
      <w:r w:rsidRPr="00083A9C">
        <w:rPr>
          <w:sz w:val="10"/>
          <w:szCs w:val="12"/>
        </w:rPr>
        <w:t xml:space="preserve"> </w:t>
      </w:r>
      <w:r w:rsidRPr="00125758">
        <w:rPr>
          <w:vanish/>
          <w:sz w:val="10"/>
          <w:szCs w:val="12"/>
        </w:rPr>
        <w:t>of</w:t>
      </w:r>
      <w:r w:rsidRPr="00083A9C">
        <w:rPr>
          <w:sz w:val="10"/>
          <w:szCs w:val="12"/>
        </w:rPr>
        <w:t xml:space="preserve"> </w:t>
      </w:r>
      <w:r w:rsidRPr="00125758">
        <w:rPr>
          <w:vanish/>
          <w:sz w:val="10"/>
          <w:szCs w:val="12"/>
        </w:rPr>
        <w:t>operating</w:t>
      </w:r>
      <w:r w:rsidRPr="00083A9C">
        <w:rPr>
          <w:sz w:val="10"/>
          <w:szCs w:val="12"/>
        </w:rPr>
        <w:t xml:space="preserve"> </w:t>
      </w:r>
      <w:r w:rsidRPr="00125758">
        <w:rPr>
          <w:vanish/>
          <w:sz w:val="10"/>
          <w:szCs w:val="12"/>
        </w:rPr>
        <w:t>a</w:t>
      </w:r>
      <w:r w:rsidRPr="00083A9C">
        <w:rPr>
          <w:sz w:val="10"/>
          <w:szCs w:val="12"/>
        </w:rPr>
        <w:t xml:space="preserve"> </w:t>
      </w:r>
      <w:r w:rsidRPr="00125758">
        <w:rPr>
          <w:vanish/>
          <w:sz w:val="10"/>
          <w:szCs w:val="12"/>
        </w:rPr>
        <w:t>penal</w:t>
      </w:r>
      <w:r w:rsidRPr="00083A9C">
        <w:rPr>
          <w:sz w:val="10"/>
          <w:szCs w:val="12"/>
        </w:rPr>
        <w:t xml:space="preserve"> </w:t>
      </w:r>
      <w:r w:rsidRPr="00125758">
        <w:rPr>
          <w:vanish/>
          <w:sz w:val="10"/>
          <w:szCs w:val="12"/>
        </w:rPr>
        <w:t>institution.92</w:t>
      </w:r>
      <w:r w:rsidRPr="00083A9C">
        <w:rPr>
          <w:sz w:val="10"/>
          <w:szCs w:val="12"/>
        </w:rPr>
        <w:t xml:space="preserve"> </w:t>
      </w:r>
      <w:r w:rsidRPr="00125758">
        <w:rPr>
          <w:vanish/>
          <w:sz w:val="10"/>
          <w:szCs w:val="12"/>
        </w:rPr>
        <w:t>This</w:t>
      </w:r>
      <w:r w:rsidRPr="00083A9C">
        <w:rPr>
          <w:sz w:val="10"/>
          <w:szCs w:val="12"/>
        </w:rPr>
        <w:t xml:space="preserve"> </w:t>
      </w:r>
      <w:r w:rsidRPr="00125758">
        <w:rPr>
          <w:vanish/>
          <w:sz w:val="10"/>
          <w:szCs w:val="12"/>
        </w:rPr>
        <w:t>deference,</w:t>
      </w:r>
      <w:r w:rsidRPr="00083A9C">
        <w:rPr>
          <w:sz w:val="10"/>
          <w:szCs w:val="12"/>
        </w:rPr>
        <w:t xml:space="preserve"> </w:t>
      </w:r>
      <w:r w:rsidRPr="00125758">
        <w:rPr>
          <w:vanish/>
          <w:sz w:val="10"/>
          <w:szCs w:val="12"/>
        </w:rPr>
        <w:t>however,</w:t>
      </w:r>
      <w:r w:rsidRPr="00083A9C">
        <w:rPr>
          <w:sz w:val="10"/>
          <w:szCs w:val="12"/>
        </w:rPr>
        <w:t xml:space="preserve"> </w:t>
      </w:r>
      <w:r w:rsidRPr="00125758">
        <w:rPr>
          <w:vanish/>
          <w:sz w:val="10"/>
          <w:szCs w:val="12"/>
        </w:rPr>
        <w:t>“yield[s]</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strictures</w:t>
      </w:r>
      <w:r w:rsidRPr="00083A9C">
        <w:rPr>
          <w:sz w:val="10"/>
          <w:szCs w:val="12"/>
        </w:rPr>
        <w:t xml:space="preserve"> </w:t>
      </w:r>
      <w:r w:rsidRPr="00125758">
        <w:rPr>
          <w:vanish/>
          <w:sz w:val="10"/>
          <w:szCs w:val="12"/>
        </w:rPr>
        <w:t>of</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Constitution.”93</w:t>
      </w:r>
      <w:r w:rsidRPr="00083A9C">
        <w:rPr>
          <w:sz w:val="10"/>
          <w:szCs w:val="12"/>
        </w:rPr>
        <w:t xml:space="preserve"> </w:t>
      </w:r>
      <w:r w:rsidRPr="00125758">
        <w:rPr>
          <w:vanish/>
          <w:sz w:val="10"/>
          <w:szCs w:val="12"/>
        </w:rPr>
        <w:t>Indeed,</w:t>
      </w:r>
      <w:r w:rsidRPr="00083A9C">
        <w:rPr>
          <w:sz w:val="10"/>
          <w:szCs w:val="12"/>
        </w:rPr>
        <w:t xml:space="preserve"> </w:t>
      </w:r>
      <w:r w:rsidRPr="00125758">
        <w:rPr>
          <w:vanish/>
          <w:sz w:val="10"/>
          <w:szCs w:val="12"/>
        </w:rPr>
        <w:t>courts</w:t>
      </w:r>
      <w:r w:rsidRPr="00083A9C">
        <w:rPr>
          <w:sz w:val="10"/>
          <w:szCs w:val="12"/>
        </w:rPr>
        <w:t xml:space="preserve"> </w:t>
      </w:r>
      <w:r w:rsidRPr="00125758">
        <w:rPr>
          <w:vanish/>
          <w:sz w:val="10"/>
          <w:szCs w:val="12"/>
        </w:rPr>
        <w:t>recognize</w:t>
      </w:r>
      <w:r w:rsidRPr="00083A9C">
        <w:rPr>
          <w:sz w:val="10"/>
          <w:szCs w:val="12"/>
        </w:rPr>
        <w:t xml:space="preserve"> </w:t>
      </w:r>
      <w:r w:rsidRPr="00125758">
        <w:rPr>
          <w:vanish/>
          <w:sz w:val="10"/>
          <w:szCs w:val="12"/>
        </w:rPr>
        <w:t>that</w:t>
      </w:r>
      <w:r w:rsidRPr="00083A9C">
        <w:rPr>
          <w:sz w:val="10"/>
          <w:szCs w:val="12"/>
        </w:rPr>
        <w:t xml:space="preserve"> </w:t>
      </w:r>
      <w:r w:rsidRPr="00125758">
        <w:rPr>
          <w:vanish/>
          <w:sz w:val="10"/>
          <w:szCs w:val="12"/>
        </w:rPr>
        <w:t>inmates,</w:t>
      </w:r>
      <w:r w:rsidRPr="00083A9C">
        <w:rPr>
          <w:sz w:val="10"/>
          <w:szCs w:val="12"/>
        </w:rPr>
        <w:t xml:space="preserve"> </w:t>
      </w:r>
      <w:r w:rsidRPr="00125758">
        <w:rPr>
          <w:vanish/>
          <w:sz w:val="10"/>
          <w:szCs w:val="12"/>
        </w:rPr>
        <w:t>despite</w:t>
      </w:r>
      <w:r w:rsidRPr="00083A9C">
        <w:rPr>
          <w:sz w:val="10"/>
          <w:szCs w:val="12"/>
        </w:rPr>
        <w:t xml:space="preserve"> </w:t>
      </w:r>
      <w:r w:rsidRPr="00125758">
        <w:rPr>
          <w:vanish/>
          <w:sz w:val="10"/>
          <w:szCs w:val="12"/>
        </w:rPr>
        <w:t>being</w:t>
      </w:r>
      <w:r w:rsidRPr="00083A9C">
        <w:rPr>
          <w:sz w:val="10"/>
          <w:szCs w:val="12"/>
        </w:rPr>
        <w:t xml:space="preserve"> </w:t>
      </w:r>
      <w:r w:rsidRPr="00125758">
        <w:rPr>
          <w:vanish/>
          <w:sz w:val="10"/>
          <w:szCs w:val="12"/>
        </w:rPr>
        <w:t>incarcerated,</w:t>
      </w:r>
      <w:r w:rsidRPr="00083A9C">
        <w:rPr>
          <w:sz w:val="10"/>
          <w:szCs w:val="12"/>
        </w:rPr>
        <w:t xml:space="preserve"> </w:t>
      </w:r>
      <w:r w:rsidRPr="00125758">
        <w:rPr>
          <w:vanish/>
          <w:sz w:val="10"/>
          <w:szCs w:val="12"/>
        </w:rPr>
        <w:t>retain</w:t>
      </w:r>
      <w:r w:rsidRPr="00083A9C">
        <w:rPr>
          <w:sz w:val="10"/>
          <w:szCs w:val="12"/>
        </w:rPr>
        <w:t xml:space="preserve"> </w:t>
      </w:r>
      <w:r w:rsidRPr="00125758">
        <w:rPr>
          <w:vanish/>
          <w:sz w:val="10"/>
          <w:szCs w:val="12"/>
        </w:rPr>
        <w:t>particular</w:t>
      </w:r>
      <w:r w:rsidRPr="00083A9C">
        <w:rPr>
          <w:sz w:val="10"/>
          <w:szCs w:val="12"/>
        </w:rPr>
        <w:t xml:space="preserve"> </w:t>
      </w:r>
      <w:r w:rsidRPr="00125758">
        <w:rPr>
          <w:vanish/>
          <w:sz w:val="10"/>
          <w:szCs w:val="12"/>
        </w:rPr>
        <w:t>constitutional</w:t>
      </w:r>
      <w:r w:rsidRPr="00083A9C">
        <w:rPr>
          <w:sz w:val="10"/>
          <w:szCs w:val="12"/>
        </w:rPr>
        <w:t xml:space="preserve"> </w:t>
      </w:r>
      <w:r w:rsidRPr="00125758">
        <w:rPr>
          <w:vanish/>
          <w:sz w:val="10"/>
          <w:szCs w:val="12"/>
        </w:rPr>
        <w:t>rights</w:t>
      </w:r>
      <w:r w:rsidRPr="00083A9C">
        <w:rPr>
          <w:sz w:val="10"/>
          <w:szCs w:val="12"/>
        </w:rPr>
        <w:t xml:space="preserve"> </w:t>
      </w:r>
      <w:r w:rsidRPr="00125758">
        <w:rPr>
          <w:vanish/>
          <w:sz w:val="10"/>
          <w:szCs w:val="12"/>
        </w:rPr>
        <w:t>“that</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courts</w:t>
      </w:r>
      <w:r w:rsidRPr="00083A9C">
        <w:rPr>
          <w:sz w:val="10"/>
          <w:szCs w:val="12"/>
        </w:rPr>
        <w:t xml:space="preserve"> </w:t>
      </w:r>
      <w:r w:rsidRPr="00125758">
        <w:rPr>
          <w:vanish/>
          <w:sz w:val="10"/>
          <w:szCs w:val="12"/>
        </w:rPr>
        <w:t>must</w:t>
      </w:r>
      <w:r w:rsidRPr="00083A9C">
        <w:rPr>
          <w:sz w:val="10"/>
          <w:szCs w:val="12"/>
        </w:rPr>
        <w:t xml:space="preserve"> </w:t>
      </w:r>
      <w:r w:rsidRPr="00125758">
        <w:rPr>
          <w:vanish/>
          <w:sz w:val="10"/>
          <w:szCs w:val="12"/>
        </w:rPr>
        <w:t>be</w:t>
      </w:r>
      <w:r w:rsidRPr="00083A9C">
        <w:rPr>
          <w:sz w:val="10"/>
          <w:szCs w:val="12"/>
        </w:rPr>
        <w:t xml:space="preserve"> </w:t>
      </w:r>
      <w:r w:rsidRPr="00125758">
        <w:rPr>
          <w:vanish/>
          <w:sz w:val="10"/>
          <w:szCs w:val="12"/>
        </w:rPr>
        <w:t>alert</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protect.”94</w:t>
      </w:r>
      <w:r w:rsidRPr="00083A9C">
        <w:rPr>
          <w:sz w:val="10"/>
          <w:szCs w:val="12"/>
        </w:rPr>
        <w:t xml:space="preserve"> </w:t>
      </w:r>
      <w:r w:rsidRPr="00125758">
        <w:rPr>
          <w:vanish/>
          <w:sz w:val="10"/>
          <w:szCs w:val="12"/>
        </w:rPr>
        <w:t>Such</w:t>
      </w:r>
      <w:r w:rsidRPr="00083A9C">
        <w:rPr>
          <w:sz w:val="10"/>
          <w:szCs w:val="12"/>
        </w:rPr>
        <w:t xml:space="preserve"> </w:t>
      </w:r>
      <w:r w:rsidRPr="00125758">
        <w:rPr>
          <w:vanish/>
          <w:sz w:val="10"/>
          <w:szCs w:val="12"/>
        </w:rPr>
        <w:t>rights</w:t>
      </w:r>
      <w:r w:rsidRPr="00083A9C">
        <w:rPr>
          <w:sz w:val="10"/>
          <w:szCs w:val="12"/>
        </w:rPr>
        <w:t xml:space="preserve"> </w:t>
      </w:r>
      <w:r w:rsidRPr="00125758">
        <w:rPr>
          <w:vanish/>
          <w:sz w:val="10"/>
          <w:szCs w:val="12"/>
        </w:rPr>
        <w:t>that</w:t>
      </w:r>
      <w:r w:rsidRPr="00083A9C">
        <w:rPr>
          <w:sz w:val="10"/>
          <w:szCs w:val="12"/>
        </w:rPr>
        <w:t xml:space="preserve"> </w:t>
      </w:r>
      <w:r w:rsidRPr="00125758">
        <w:rPr>
          <w:vanish/>
          <w:sz w:val="10"/>
          <w:szCs w:val="12"/>
        </w:rPr>
        <w:t>an</w:t>
      </w:r>
      <w:r w:rsidRPr="00083A9C">
        <w:rPr>
          <w:sz w:val="10"/>
          <w:szCs w:val="12"/>
        </w:rPr>
        <w:t xml:space="preserve"> </w:t>
      </w:r>
      <w:r w:rsidRPr="00125758">
        <w:rPr>
          <w:vanish/>
          <w:sz w:val="10"/>
          <w:szCs w:val="12"/>
        </w:rPr>
        <w:t>inmate</w:t>
      </w:r>
      <w:r w:rsidRPr="00083A9C">
        <w:rPr>
          <w:sz w:val="10"/>
          <w:szCs w:val="12"/>
        </w:rPr>
        <w:t xml:space="preserve"> </w:t>
      </w:r>
      <w:r w:rsidRPr="00125758">
        <w:rPr>
          <w:vanish/>
          <w:sz w:val="10"/>
          <w:szCs w:val="12"/>
        </w:rPr>
        <w:t>retains</w:t>
      </w:r>
      <w:r w:rsidRPr="00083A9C">
        <w:rPr>
          <w:sz w:val="10"/>
          <w:szCs w:val="12"/>
        </w:rPr>
        <w:t xml:space="preserve"> </w:t>
      </w:r>
      <w:r w:rsidRPr="00125758">
        <w:rPr>
          <w:vanish/>
          <w:sz w:val="10"/>
          <w:szCs w:val="12"/>
        </w:rPr>
        <w:t>are</w:t>
      </w:r>
      <w:r w:rsidRPr="00083A9C">
        <w:rPr>
          <w:sz w:val="10"/>
          <w:szCs w:val="12"/>
        </w:rPr>
        <w:t xml:space="preserve"> </w:t>
      </w:r>
      <w:r w:rsidRPr="00125758">
        <w:rPr>
          <w:vanish/>
          <w:sz w:val="10"/>
          <w:szCs w:val="12"/>
        </w:rPr>
        <w:t>those</w:t>
      </w:r>
      <w:r w:rsidRPr="00083A9C">
        <w:rPr>
          <w:sz w:val="10"/>
          <w:szCs w:val="12"/>
        </w:rPr>
        <w:t xml:space="preserve"> </w:t>
      </w:r>
      <w:r w:rsidRPr="00125758">
        <w:rPr>
          <w:vanish/>
          <w:sz w:val="10"/>
          <w:szCs w:val="12"/>
        </w:rPr>
        <w:t>“that</w:t>
      </w:r>
      <w:r w:rsidRPr="00083A9C">
        <w:rPr>
          <w:sz w:val="10"/>
          <w:szCs w:val="12"/>
        </w:rPr>
        <w:t xml:space="preserve"> </w:t>
      </w:r>
      <w:r w:rsidRPr="00125758">
        <w:rPr>
          <w:vanish/>
          <w:sz w:val="10"/>
          <w:szCs w:val="12"/>
        </w:rPr>
        <w:t>are</w:t>
      </w:r>
      <w:r w:rsidRPr="00083A9C">
        <w:rPr>
          <w:sz w:val="10"/>
          <w:szCs w:val="12"/>
        </w:rPr>
        <w:t xml:space="preserve"> </w:t>
      </w:r>
      <w:r w:rsidRPr="00125758">
        <w:rPr>
          <w:vanish/>
          <w:sz w:val="10"/>
          <w:szCs w:val="12"/>
        </w:rPr>
        <w:t>not</w:t>
      </w:r>
      <w:r w:rsidRPr="00083A9C">
        <w:rPr>
          <w:sz w:val="10"/>
          <w:szCs w:val="12"/>
        </w:rPr>
        <w:t xml:space="preserve"> </w:t>
      </w:r>
      <w:r w:rsidRPr="00125758">
        <w:rPr>
          <w:vanish/>
          <w:sz w:val="10"/>
          <w:szCs w:val="12"/>
        </w:rPr>
        <w:t>inconsistent</w:t>
      </w:r>
      <w:r w:rsidRPr="00083A9C">
        <w:rPr>
          <w:sz w:val="10"/>
          <w:szCs w:val="12"/>
        </w:rPr>
        <w:t xml:space="preserve"> </w:t>
      </w:r>
      <w:r w:rsidRPr="00125758">
        <w:rPr>
          <w:vanish/>
          <w:sz w:val="10"/>
          <w:szCs w:val="12"/>
        </w:rPr>
        <w:t>with</w:t>
      </w:r>
      <w:r w:rsidRPr="00083A9C">
        <w:rPr>
          <w:sz w:val="10"/>
          <w:szCs w:val="12"/>
        </w:rPr>
        <w:t xml:space="preserve"> </w:t>
      </w:r>
      <w:r w:rsidRPr="00125758">
        <w:rPr>
          <w:vanish/>
          <w:sz w:val="10"/>
          <w:szCs w:val="12"/>
        </w:rPr>
        <w:t>his</w:t>
      </w:r>
      <w:r w:rsidRPr="00083A9C">
        <w:rPr>
          <w:sz w:val="10"/>
          <w:szCs w:val="12"/>
        </w:rPr>
        <w:t xml:space="preserve"> </w:t>
      </w:r>
      <w:r w:rsidRPr="00125758">
        <w:rPr>
          <w:vanish/>
          <w:sz w:val="10"/>
          <w:szCs w:val="12"/>
        </w:rPr>
        <w:t>status</w:t>
      </w:r>
      <w:r w:rsidRPr="00083A9C">
        <w:rPr>
          <w:sz w:val="10"/>
          <w:szCs w:val="12"/>
        </w:rPr>
        <w:t xml:space="preserve"> </w:t>
      </w:r>
      <w:r w:rsidRPr="00125758">
        <w:rPr>
          <w:vanish/>
          <w:sz w:val="10"/>
          <w:szCs w:val="12"/>
        </w:rPr>
        <w:t>as</w:t>
      </w:r>
      <w:r w:rsidRPr="00083A9C">
        <w:rPr>
          <w:sz w:val="10"/>
          <w:szCs w:val="12"/>
        </w:rPr>
        <w:t xml:space="preserve"> </w:t>
      </w:r>
      <w:r w:rsidRPr="00125758">
        <w:rPr>
          <w:vanish/>
          <w:sz w:val="10"/>
          <w:szCs w:val="12"/>
        </w:rPr>
        <w:t>a</w:t>
      </w:r>
      <w:r w:rsidRPr="00083A9C">
        <w:rPr>
          <w:sz w:val="10"/>
          <w:szCs w:val="12"/>
        </w:rPr>
        <w:t xml:space="preserve"> </w:t>
      </w:r>
      <w:r w:rsidRPr="00125758">
        <w:rPr>
          <w:vanish/>
          <w:sz w:val="10"/>
          <w:szCs w:val="12"/>
        </w:rPr>
        <w:t>prisoner</w:t>
      </w:r>
      <w:r w:rsidRPr="00083A9C">
        <w:rPr>
          <w:sz w:val="10"/>
          <w:szCs w:val="12"/>
        </w:rPr>
        <w:t xml:space="preserve"> </w:t>
      </w:r>
      <w:r w:rsidRPr="00125758">
        <w:rPr>
          <w:vanish/>
          <w:sz w:val="10"/>
          <w:szCs w:val="12"/>
        </w:rPr>
        <w:t>or</w:t>
      </w:r>
      <w:r w:rsidRPr="00083A9C">
        <w:rPr>
          <w:sz w:val="10"/>
          <w:szCs w:val="12"/>
        </w:rPr>
        <w:t xml:space="preserve"> </w:t>
      </w:r>
      <w:r w:rsidRPr="00125758">
        <w:rPr>
          <w:vanish/>
          <w:sz w:val="10"/>
          <w:szCs w:val="12"/>
        </w:rPr>
        <w:t>with</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legitimate</w:t>
      </w:r>
      <w:r w:rsidRPr="00083A9C">
        <w:rPr>
          <w:sz w:val="10"/>
          <w:szCs w:val="12"/>
        </w:rPr>
        <w:t xml:space="preserve"> </w:t>
      </w:r>
      <w:r w:rsidRPr="00125758">
        <w:rPr>
          <w:vanish/>
          <w:sz w:val="10"/>
          <w:szCs w:val="12"/>
        </w:rPr>
        <w:t>penological</w:t>
      </w:r>
      <w:r w:rsidRPr="00083A9C">
        <w:rPr>
          <w:sz w:val="10"/>
          <w:szCs w:val="12"/>
        </w:rPr>
        <w:t xml:space="preserve"> </w:t>
      </w:r>
      <w:r w:rsidRPr="00125758">
        <w:rPr>
          <w:vanish/>
          <w:sz w:val="10"/>
          <w:szCs w:val="12"/>
        </w:rPr>
        <w:t>objective</w:t>
      </w:r>
      <w:r w:rsidRPr="00083A9C">
        <w:rPr>
          <w:sz w:val="10"/>
          <w:szCs w:val="12"/>
        </w:rPr>
        <w:t xml:space="preserve"> </w:t>
      </w:r>
      <w:r w:rsidRPr="00125758">
        <w:rPr>
          <w:vanish/>
          <w:sz w:val="10"/>
          <w:szCs w:val="12"/>
        </w:rPr>
        <w:t>of</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corrections</w:t>
      </w:r>
      <w:r w:rsidRPr="00083A9C">
        <w:rPr>
          <w:sz w:val="10"/>
          <w:szCs w:val="12"/>
        </w:rPr>
        <w:t xml:space="preserve"> </w:t>
      </w:r>
      <w:r w:rsidRPr="00125758">
        <w:rPr>
          <w:vanish/>
          <w:sz w:val="10"/>
          <w:szCs w:val="12"/>
        </w:rPr>
        <w:t>system.”95</w:t>
      </w:r>
      <w:r w:rsidRPr="00083A9C">
        <w:rPr>
          <w:sz w:val="10"/>
          <w:szCs w:val="12"/>
        </w:rPr>
        <w:t xml:space="preserve"> </w:t>
      </w:r>
      <w:r w:rsidRPr="00125758">
        <w:rPr>
          <w:vanish/>
          <w:sz w:val="10"/>
          <w:szCs w:val="12"/>
        </w:rPr>
        <w:t>¶</w:t>
      </w:r>
      <w:r w:rsidRPr="00083A9C">
        <w:rPr>
          <w:sz w:val="10"/>
          <w:szCs w:val="12"/>
        </w:rPr>
        <w:t xml:space="preserve"> </w:t>
      </w:r>
      <w:r w:rsidRPr="00125758">
        <w:rPr>
          <w:vanish/>
          <w:sz w:val="10"/>
          <w:szCs w:val="12"/>
        </w:rPr>
        <w:t>However,</w:t>
      </w:r>
      <w:r w:rsidRPr="00083A9C">
        <w:rPr>
          <w:sz w:val="10"/>
          <w:szCs w:val="12"/>
        </w:rPr>
        <w:t xml:space="preserve"> </w:t>
      </w:r>
      <w:r w:rsidRPr="00125758">
        <w:rPr>
          <w:vanish/>
          <w:sz w:val="10"/>
          <w:szCs w:val="12"/>
        </w:rPr>
        <w:t>as</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Court</w:t>
      </w:r>
      <w:r w:rsidRPr="00083A9C">
        <w:rPr>
          <w:sz w:val="10"/>
          <w:szCs w:val="12"/>
        </w:rPr>
        <w:t xml:space="preserve"> </w:t>
      </w:r>
      <w:r w:rsidRPr="00125758">
        <w:rPr>
          <w:vanish/>
          <w:sz w:val="10"/>
          <w:szCs w:val="12"/>
        </w:rPr>
        <w:t>explained</w:t>
      </w:r>
      <w:r w:rsidRPr="00083A9C">
        <w:rPr>
          <w:sz w:val="10"/>
          <w:szCs w:val="12"/>
        </w:rPr>
        <w:t xml:space="preserve"> </w:t>
      </w:r>
      <w:r w:rsidRPr="00125758">
        <w:rPr>
          <w:vanish/>
          <w:sz w:val="10"/>
          <w:szCs w:val="12"/>
        </w:rPr>
        <w:t>in</w:t>
      </w:r>
      <w:r w:rsidRPr="00083A9C">
        <w:rPr>
          <w:sz w:val="10"/>
          <w:szCs w:val="12"/>
        </w:rPr>
        <w:t xml:space="preserve"> </w:t>
      </w:r>
      <w:r w:rsidRPr="00125758">
        <w:rPr>
          <w:vanish/>
          <w:sz w:val="10"/>
          <w:szCs w:val="12"/>
        </w:rPr>
        <w:t>Turner</w:t>
      </w:r>
      <w:r w:rsidRPr="00083A9C">
        <w:rPr>
          <w:sz w:val="10"/>
          <w:szCs w:val="12"/>
        </w:rPr>
        <w:t xml:space="preserve"> </w:t>
      </w:r>
      <w:r w:rsidRPr="00125758">
        <w:rPr>
          <w:vanish/>
          <w:sz w:val="10"/>
          <w:szCs w:val="12"/>
        </w:rPr>
        <w:t>v.</w:t>
      </w:r>
      <w:r w:rsidRPr="00083A9C">
        <w:rPr>
          <w:sz w:val="10"/>
          <w:szCs w:val="12"/>
        </w:rPr>
        <w:t xml:space="preserve"> </w:t>
      </w:r>
      <w:r w:rsidRPr="00125758">
        <w:rPr>
          <w:vanish/>
          <w:sz w:val="10"/>
          <w:szCs w:val="12"/>
        </w:rPr>
        <w:t>Safley,</w:t>
      </w:r>
      <w:r w:rsidRPr="00083A9C">
        <w:rPr>
          <w:sz w:val="10"/>
          <w:szCs w:val="12"/>
        </w:rPr>
        <w:t xml:space="preserve"> </w:t>
      </w:r>
      <w:r w:rsidRPr="00125758">
        <w:rPr>
          <w:vanish/>
          <w:sz w:val="10"/>
          <w:szCs w:val="12"/>
        </w:rPr>
        <w:t>96</w:t>
      </w:r>
      <w:r w:rsidRPr="00083A9C">
        <w:rPr>
          <w:sz w:val="10"/>
          <w:szCs w:val="12"/>
        </w:rPr>
        <w:t xml:space="preserve"> </w:t>
      </w:r>
      <w:r w:rsidRPr="00125758">
        <w:rPr>
          <w:vanish/>
          <w:sz w:val="10"/>
          <w:szCs w:val="12"/>
        </w:rPr>
        <w:t>a</w:t>
      </w:r>
      <w:r w:rsidRPr="00083A9C">
        <w:rPr>
          <w:sz w:val="10"/>
          <w:szCs w:val="12"/>
        </w:rPr>
        <w:t xml:space="preserve"> </w:t>
      </w:r>
      <w:r w:rsidRPr="00125758">
        <w:rPr>
          <w:vanish/>
          <w:sz w:val="10"/>
          <w:szCs w:val="12"/>
        </w:rPr>
        <w:t>prison</w:t>
      </w:r>
      <w:r w:rsidRPr="00083A9C">
        <w:rPr>
          <w:sz w:val="10"/>
          <w:szCs w:val="12"/>
        </w:rPr>
        <w:t xml:space="preserve"> </w:t>
      </w:r>
      <w:r w:rsidRPr="00125758">
        <w:rPr>
          <w:vanish/>
          <w:sz w:val="10"/>
          <w:szCs w:val="12"/>
        </w:rPr>
        <w:t>regulation</w:t>
      </w:r>
      <w:r w:rsidRPr="00083A9C">
        <w:rPr>
          <w:sz w:val="10"/>
          <w:szCs w:val="12"/>
        </w:rPr>
        <w:t xml:space="preserve"> </w:t>
      </w:r>
      <w:r w:rsidRPr="00125758">
        <w:rPr>
          <w:vanish/>
          <w:sz w:val="10"/>
          <w:szCs w:val="12"/>
        </w:rPr>
        <w:t>may</w:t>
      </w:r>
      <w:r w:rsidRPr="00083A9C">
        <w:rPr>
          <w:sz w:val="10"/>
          <w:szCs w:val="12"/>
        </w:rPr>
        <w:t xml:space="preserve"> </w:t>
      </w:r>
      <w:r w:rsidRPr="00125758">
        <w:rPr>
          <w:vanish/>
          <w:sz w:val="10"/>
          <w:szCs w:val="12"/>
        </w:rPr>
        <w:t>infringe</w:t>
      </w:r>
      <w:r w:rsidRPr="00083A9C">
        <w:rPr>
          <w:sz w:val="10"/>
          <w:szCs w:val="12"/>
        </w:rPr>
        <w:t xml:space="preserve"> </w:t>
      </w:r>
      <w:r w:rsidRPr="00125758">
        <w:rPr>
          <w:vanish/>
          <w:sz w:val="10"/>
          <w:szCs w:val="12"/>
        </w:rPr>
        <w:t>on</w:t>
      </w:r>
      <w:r w:rsidRPr="00083A9C">
        <w:rPr>
          <w:sz w:val="10"/>
          <w:szCs w:val="12"/>
        </w:rPr>
        <w:t xml:space="preserve"> </w:t>
      </w:r>
      <w:r w:rsidRPr="00125758">
        <w:rPr>
          <w:vanish/>
          <w:sz w:val="10"/>
          <w:szCs w:val="12"/>
        </w:rPr>
        <w:t>a</w:t>
      </w:r>
      <w:r w:rsidRPr="00083A9C">
        <w:rPr>
          <w:sz w:val="10"/>
          <w:szCs w:val="12"/>
        </w:rPr>
        <w:t xml:space="preserve"> </w:t>
      </w:r>
      <w:r w:rsidRPr="00125758">
        <w:rPr>
          <w:vanish/>
          <w:sz w:val="10"/>
          <w:szCs w:val="12"/>
        </w:rPr>
        <w:t>prisoner’s</w:t>
      </w:r>
      <w:r w:rsidRPr="00083A9C">
        <w:rPr>
          <w:sz w:val="10"/>
          <w:szCs w:val="12"/>
        </w:rPr>
        <w:t xml:space="preserve"> </w:t>
      </w:r>
      <w:r w:rsidRPr="00125758">
        <w:rPr>
          <w:vanish/>
          <w:sz w:val="10"/>
          <w:szCs w:val="12"/>
        </w:rPr>
        <w:t>retained</w:t>
      </w:r>
      <w:r w:rsidRPr="00083A9C">
        <w:rPr>
          <w:sz w:val="10"/>
          <w:szCs w:val="12"/>
        </w:rPr>
        <w:t xml:space="preserve"> </w:t>
      </w:r>
      <w:r w:rsidRPr="00125758">
        <w:rPr>
          <w:vanish/>
          <w:sz w:val="10"/>
          <w:szCs w:val="12"/>
        </w:rPr>
        <w:t>constitutional</w:t>
      </w:r>
      <w:r w:rsidRPr="00083A9C">
        <w:rPr>
          <w:sz w:val="10"/>
          <w:szCs w:val="12"/>
        </w:rPr>
        <w:t xml:space="preserve"> </w:t>
      </w:r>
      <w:r w:rsidRPr="00125758">
        <w:rPr>
          <w:vanish/>
          <w:sz w:val="10"/>
          <w:szCs w:val="12"/>
        </w:rPr>
        <w:t>rights</w:t>
      </w:r>
      <w:r w:rsidRPr="00083A9C">
        <w:rPr>
          <w:sz w:val="10"/>
          <w:szCs w:val="12"/>
        </w:rPr>
        <w:t xml:space="preserve"> </w:t>
      </w:r>
      <w:r w:rsidRPr="00125758">
        <w:rPr>
          <w:vanish/>
          <w:sz w:val="10"/>
          <w:szCs w:val="12"/>
        </w:rPr>
        <w:t>as</w:t>
      </w:r>
      <w:r w:rsidRPr="00083A9C">
        <w:rPr>
          <w:sz w:val="10"/>
          <w:szCs w:val="12"/>
        </w:rPr>
        <w:t xml:space="preserve"> </w:t>
      </w:r>
      <w:r w:rsidRPr="00125758">
        <w:rPr>
          <w:vanish/>
          <w:sz w:val="10"/>
          <w:szCs w:val="12"/>
        </w:rPr>
        <w:t>long</w:t>
      </w:r>
      <w:r w:rsidRPr="00083A9C">
        <w:rPr>
          <w:sz w:val="10"/>
          <w:szCs w:val="12"/>
        </w:rPr>
        <w:t xml:space="preserve"> </w:t>
      </w:r>
      <w:r w:rsidRPr="00125758">
        <w:rPr>
          <w:vanish/>
          <w:sz w:val="10"/>
          <w:szCs w:val="12"/>
        </w:rPr>
        <w:t>as</w:t>
      </w:r>
      <w:r w:rsidRPr="00083A9C">
        <w:rPr>
          <w:sz w:val="10"/>
          <w:szCs w:val="12"/>
        </w:rPr>
        <w:t xml:space="preserve"> </w:t>
      </w:r>
      <w:r w:rsidRPr="00125758">
        <w:rPr>
          <w:vanish/>
          <w:sz w:val="10"/>
          <w:szCs w:val="12"/>
        </w:rPr>
        <w:t>“it</w:t>
      </w:r>
      <w:r w:rsidRPr="00083A9C">
        <w:rPr>
          <w:sz w:val="10"/>
          <w:szCs w:val="12"/>
        </w:rPr>
        <w:t xml:space="preserve"> </w:t>
      </w:r>
      <w:r w:rsidRPr="00125758">
        <w:rPr>
          <w:vanish/>
          <w:sz w:val="10"/>
          <w:szCs w:val="12"/>
        </w:rPr>
        <w:t>is</w:t>
      </w:r>
      <w:r w:rsidRPr="00083A9C">
        <w:rPr>
          <w:sz w:val="10"/>
          <w:szCs w:val="12"/>
        </w:rPr>
        <w:t xml:space="preserve"> </w:t>
      </w:r>
      <w:r w:rsidRPr="00125758">
        <w:rPr>
          <w:vanish/>
          <w:sz w:val="10"/>
          <w:szCs w:val="12"/>
        </w:rPr>
        <w:t>reasonably</w:t>
      </w:r>
      <w:r w:rsidRPr="00083A9C">
        <w:rPr>
          <w:sz w:val="10"/>
          <w:szCs w:val="12"/>
        </w:rPr>
        <w:t xml:space="preserve"> </w:t>
      </w:r>
      <w:r w:rsidRPr="00125758">
        <w:rPr>
          <w:vanish/>
          <w:sz w:val="10"/>
          <w:szCs w:val="12"/>
        </w:rPr>
        <w:t>related</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legitimate</w:t>
      </w:r>
      <w:r w:rsidRPr="00083A9C">
        <w:rPr>
          <w:sz w:val="10"/>
          <w:szCs w:val="12"/>
        </w:rPr>
        <w:t xml:space="preserve"> </w:t>
      </w:r>
      <w:r w:rsidRPr="00125758">
        <w:rPr>
          <w:vanish/>
          <w:sz w:val="10"/>
          <w:szCs w:val="12"/>
        </w:rPr>
        <w:t>penological</w:t>
      </w:r>
      <w:r w:rsidRPr="00083A9C">
        <w:rPr>
          <w:sz w:val="10"/>
          <w:szCs w:val="12"/>
        </w:rPr>
        <w:t xml:space="preserve"> </w:t>
      </w:r>
      <w:r w:rsidRPr="00125758">
        <w:rPr>
          <w:vanish/>
          <w:sz w:val="10"/>
          <w:szCs w:val="12"/>
        </w:rPr>
        <w:t>interests.”97</w:t>
      </w:r>
      <w:r w:rsidRPr="00083A9C">
        <w:rPr>
          <w:sz w:val="10"/>
          <w:szCs w:val="12"/>
        </w:rPr>
        <w:t xml:space="preserve"> </w:t>
      </w:r>
      <w:r w:rsidRPr="00125758">
        <w:rPr>
          <w:vanish/>
          <w:sz w:val="10"/>
          <w:szCs w:val="12"/>
        </w:rPr>
        <w:t>Turner</w:t>
      </w:r>
      <w:r w:rsidRPr="00083A9C">
        <w:rPr>
          <w:sz w:val="10"/>
          <w:szCs w:val="12"/>
        </w:rPr>
        <w:t xml:space="preserve"> </w:t>
      </w:r>
      <w:r w:rsidRPr="00125758">
        <w:rPr>
          <w:vanish/>
          <w:sz w:val="10"/>
          <w:szCs w:val="12"/>
        </w:rPr>
        <w:t>identified</w:t>
      </w:r>
      <w:r w:rsidRPr="00083A9C">
        <w:rPr>
          <w:sz w:val="10"/>
          <w:szCs w:val="12"/>
        </w:rPr>
        <w:t xml:space="preserve"> </w:t>
      </w:r>
      <w:r w:rsidRPr="00125758">
        <w:rPr>
          <w:vanish/>
          <w:sz w:val="10"/>
          <w:szCs w:val="12"/>
        </w:rPr>
        <w:t>four</w:t>
      </w:r>
      <w:r w:rsidRPr="00083A9C">
        <w:rPr>
          <w:sz w:val="10"/>
          <w:szCs w:val="12"/>
        </w:rPr>
        <w:t xml:space="preserve"> </w:t>
      </w:r>
      <w:r w:rsidRPr="00125758">
        <w:rPr>
          <w:vanish/>
          <w:sz w:val="10"/>
          <w:szCs w:val="12"/>
        </w:rPr>
        <w:t>relevant</w:t>
      </w:r>
      <w:r w:rsidRPr="00083A9C">
        <w:rPr>
          <w:sz w:val="10"/>
          <w:szCs w:val="12"/>
        </w:rPr>
        <w:t xml:space="preserve"> </w:t>
      </w:r>
      <w:r w:rsidRPr="00125758">
        <w:rPr>
          <w:vanish/>
          <w:sz w:val="10"/>
          <w:szCs w:val="12"/>
        </w:rPr>
        <w:t>factors</w:t>
      </w:r>
      <w:r w:rsidRPr="00083A9C">
        <w:rPr>
          <w:sz w:val="10"/>
          <w:szCs w:val="12"/>
        </w:rPr>
        <w:t xml:space="preserve"> </w:t>
      </w:r>
      <w:r w:rsidRPr="00125758">
        <w:rPr>
          <w:vanish/>
          <w:sz w:val="10"/>
          <w:szCs w:val="12"/>
        </w:rPr>
        <w:t>in</w:t>
      </w:r>
      <w:r w:rsidRPr="00083A9C">
        <w:rPr>
          <w:sz w:val="10"/>
          <w:szCs w:val="12"/>
        </w:rPr>
        <w:t xml:space="preserve"> </w:t>
      </w:r>
      <w:r w:rsidRPr="00125758">
        <w:rPr>
          <w:vanish/>
          <w:sz w:val="10"/>
          <w:szCs w:val="12"/>
        </w:rPr>
        <w:t>determining</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reasonableness</w:t>
      </w:r>
      <w:r w:rsidRPr="00083A9C">
        <w:rPr>
          <w:sz w:val="10"/>
          <w:szCs w:val="12"/>
        </w:rPr>
        <w:t xml:space="preserve"> </w:t>
      </w:r>
      <w:r w:rsidRPr="00125758">
        <w:rPr>
          <w:vanish/>
          <w:sz w:val="10"/>
          <w:szCs w:val="12"/>
        </w:rPr>
        <w:t>of</w:t>
      </w:r>
      <w:r w:rsidRPr="00083A9C">
        <w:rPr>
          <w:sz w:val="10"/>
          <w:szCs w:val="12"/>
        </w:rPr>
        <w:t xml:space="preserve"> </w:t>
      </w:r>
      <w:r w:rsidRPr="00125758">
        <w:rPr>
          <w:vanish/>
          <w:sz w:val="10"/>
          <w:szCs w:val="12"/>
        </w:rPr>
        <w:t>a</w:t>
      </w:r>
      <w:r w:rsidRPr="00083A9C">
        <w:rPr>
          <w:sz w:val="10"/>
          <w:szCs w:val="12"/>
        </w:rPr>
        <w:t xml:space="preserve"> </w:t>
      </w:r>
      <w:r w:rsidRPr="00125758">
        <w:rPr>
          <w:vanish/>
          <w:sz w:val="10"/>
          <w:szCs w:val="12"/>
        </w:rPr>
        <w:t>prison</w:t>
      </w:r>
      <w:r w:rsidRPr="00083A9C">
        <w:rPr>
          <w:sz w:val="10"/>
          <w:szCs w:val="12"/>
        </w:rPr>
        <w:t xml:space="preserve"> </w:t>
      </w:r>
      <w:r w:rsidRPr="00125758">
        <w:rPr>
          <w:vanish/>
          <w:sz w:val="10"/>
          <w:szCs w:val="12"/>
        </w:rPr>
        <w:t>regulation:</w:t>
      </w:r>
      <w:r w:rsidRPr="00083A9C">
        <w:rPr>
          <w:sz w:val="10"/>
          <w:szCs w:val="12"/>
        </w:rPr>
        <w:t xml:space="preserve"> </w:t>
      </w:r>
      <w:r w:rsidRPr="00125758">
        <w:rPr>
          <w:vanish/>
          <w:sz w:val="10"/>
          <w:szCs w:val="12"/>
        </w:rPr>
        <w:t>(1)</w:t>
      </w:r>
      <w:r w:rsidRPr="00083A9C">
        <w:rPr>
          <w:sz w:val="10"/>
          <w:szCs w:val="12"/>
        </w:rPr>
        <w:t xml:space="preserve"> </w:t>
      </w:r>
      <w:r w:rsidRPr="00125758">
        <w:rPr>
          <w:vanish/>
          <w:sz w:val="10"/>
          <w:szCs w:val="12"/>
        </w:rPr>
        <w:t>whether</w:t>
      </w:r>
      <w:r w:rsidRPr="00083A9C">
        <w:rPr>
          <w:sz w:val="10"/>
          <w:szCs w:val="12"/>
        </w:rPr>
        <w:t xml:space="preserve"> </w:t>
      </w:r>
      <w:r w:rsidRPr="00125758">
        <w:rPr>
          <w:vanish/>
          <w:sz w:val="10"/>
          <w:szCs w:val="12"/>
        </w:rPr>
        <w:t>there</w:t>
      </w:r>
      <w:r w:rsidRPr="00083A9C">
        <w:rPr>
          <w:sz w:val="10"/>
          <w:szCs w:val="12"/>
        </w:rPr>
        <w:t xml:space="preserve"> </w:t>
      </w:r>
      <w:r w:rsidRPr="00125758">
        <w:rPr>
          <w:vanish/>
          <w:sz w:val="10"/>
          <w:szCs w:val="12"/>
        </w:rPr>
        <w:t>is</w:t>
      </w:r>
      <w:r w:rsidRPr="00083A9C">
        <w:rPr>
          <w:sz w:val="10"/>
          <w:szCs w:val="12"/>
        </w:rPr>
        <w:t xml:space="preserve"> </w:t>
      </w:r>
      <w:r w:rsidRPr="00125758">
        <w:rPr>
          <w:vanish/>
          <w:sz w:val="10"/>
          <w:szCs w:val="12"/>
        </w:rPr>
        <w:t>“a</w:t>
      </w:r>
      <w:r w:rsidRPr="00083A9C">
        <w:rPr>
          <w:sz w:val="10"/>
          <w:szCs w:val="12"/>
        </w:rPr>
        <w:t xml:space="preserve"> </w:t>
      </w:r>
      <w:r w:rsidRPr="00125758">
        <w:rPr>
          <w:vanish/>
          <w:sz w:val="10"/>
          <w:szCs w:val="12"/>
        </w:rPr>
        <w:t>‘valid,</w:t>
      </w:r>
      <w:r w:rsidRPr="00083A9C">
        <w:rPr>
          <w:sz w:val="10"/>
          <w:szCs w:val="12"/>
        </w:rPr>
        <w:t xml:space="preserve"> </w:t>
      </w:r>
      <w:r w:rsidRPr="00125758">
        <w:rPr>
          <w:vanish/>
          <w:sz w:val="10"/>
          <w:szCs w:val="12"/>
        </w:rPr>
        <w:t>rational</w:t>
      </w:r>
      <w:r w:rsidRPr="00083A9C">
        <w:rPr>
          <w:sz w:val="10"/>
          <w:szCs w:val="12"/>
        </w:rPr>
        <w:t xml:space="preserve"> </w:t>
      </w:r>
      <w:r w:rsidRPr="00125758">
        <w:rPr>
          <w:vanish/>
          <w:sz w:val="10"/>
          <w:szCs w:val="12"/>
        </w:rPr>
        <w:t>connection’</w:t>
      </w:r>
      <w:r w:rsidRPr="00083A9C">
        <w:rPr>
          <w:sz w:val="10"/>
          <w:szCs w:val="12"/>
        </w:rPr>
        <w:t xml:space="preserve"> </w:t>
      </w:r>
      <w:r w:rsidRPr="00125758">
        <w:rPr>
          <w:vanish/>
          <w:sz w:val="10"/>
          <w:szCs w:val="12"/>
        </w:rPr>
        <w:t>between</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regulation</w:t>
      </w:r>
      <w:r w:rsidRPr="00083A9C">
        <w:rPr>
          <w:sz w:val="10"/>
          <w:szCs w:val="12"/>
        </w:rPr>
        <w:t xml:space="preserve"> </w:t>
      </w:r>
      <w:r w:rsidRPr="00125758">
        <w:rPr>
          <w:vanish/>
          <w:sz w:val="10"/>
          <w:szCs w:val="12"/>
        </w:rPr>
        <w:t>and</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legitimate</w:t>
      </w:r>
      <w:r w:rsidRPr="00083A9C">
        <w:rPr>
          <w:sz w:val="10"/>
          <w:szCs w:val="12"/>
        </w:rPr>
        <w:t xml:space="preserve"> </w:t>
      </w:r>
      <w:r w:rsidRPr="00125758">
        <w:rPr>
          <w:vanish/>
          <w:sz w:val="10"/>
          <w:szCs w:val="12"/>
        </w:rPr>
        <w:t>governmental</w:t>
      </w:r>
      <w:r w:rsidRPr="00083A9C">
        <w:rPr>
          <w:sz w:val="10"/>
          <w:szCs w:val="12"/>
        </w:rPr>
        <w:t xml:space="preserve"> </w:t>
      </w:r>
      <w:r w:rsidRPr="00125758">
        <w:rPr>
          <w:vanish/>
          <w:sz w:val="10"/>
          <w:szCs w:val="12"/>
        </w:rPr>
        <w:t>interest</w:t>
      </w:r>
      <w:r w:rsidRPr="00083A9C">
        <w:rPr>
          <w:sz w:val="10"/>
          <w:szCs w:val="12"/>
        </w:rPr>
        <w:t xml:space="preserve"> </w:t>
      </w:r>
      <w:r w:rsidRPr="00125758">
        <w:rPr>
          <w:vanish/>
          <w:sz w:val="10"/>
          <w:szCs w:val="12"/>
        </w:rPr>
        <w:t>[advanced]</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justify</w:t>
      </w:r>
      <w:r w:rsidRPr="00083A9C">
        <w:rPr>
          <w:sz w:val="10"/>
          <w:szCs w:val="12"/>
        </w:rPr>
        <w:t xml:space="preserve"> </w:t>
      </w:r>
      <w:r w:rsidRPr="00125758">
        <w:rPr>
          <w:vanish/>
          <w:sz w:val="10"/>
          <w:szCs w:val="12"/>
        </w:rPr>
        <w:t>it”;98</w:t>
      </w:r>
      <w:r w:rsidRPr="00083A9C">
        <w:rPr>
          <w:sz w:val="10"/>
          <w:szCs w:val="12"/>
        </w:rPr>
        <w:t xml:space="preserve"> </w:t>
      </w:r>
      <w:r w:rsidRPr="00125758">
        <w:rPr>
          <w:vanish/>
          <w:sz w:val="10"/>
          <w:szCs w:val="12"/>
        </w:rPr>
        <w:t>(2)</w:t>
      </w:r>
      <w:r w:rsidRPr="00083A9C">
        <w:rPr>
          <w:sz w:val="10"/>
          <w:szCs w:val="12"/>
        </w:rPr>
        <w:t xml:space="preserve"> </w:t>
      </w:r>
      <w:r w:rsidRPr="00125758">
        <w:rPr>
          <w:vanish/>
          <w:sz w:val="10"/>
          <w:szCs w:val="12"/>
        </w:rPr>
        <w:t>whether</w:t>
      </w:r>
      <w:r w:rsidRPr="00083A9C">
        <w:rPr>
          <w:sz w:val="10"/>
          <w:szCs w:val="12"/>
        </w:rPr>
        <w:t xml:space="preserve"> </w:t>
      </w:r>
      <w:r w:rsidRPr="00125758">
        <w:rPr>
          <w:vanish/>
          <w:sz w:val="10"/>
          <w:szCs w:val="12"/>
        </w:rPr>
        <w:t>alternative</w:t>
      </w:r>
      <w:r w:rsidRPr="00083A9C">
        <w:rPr>
          <w:sz w:val="10"/>
          <w:szCs w:val="12"/>
        </w:rPr>
        <w:t xml:space="preserve"> </w:t>
      </w:r>
      <w:r w:rsidRPr="00125758">
        <w:rPr>
          <w:vanish/>
          <w:sz w:val="10"/>
          <w:szCs w:val="12"/>
        </w:rPr>
        <w:t>means</w:t>
      </w:r>
      <w:r w:rsidRPr="00083A9C">
        <w:rPr>
          <w:sz w:val="10"/>
          <w:szCs w:val="12"/>
        </w:rPr>
        <w:t xml:space="preserve"> </w:t>
      </w:r>
      <w:r w:rsidRPr="00125758">
        <w:rPr>
          <w:vanish/>
          <w:sz w:val="10"/>
          <w:szCs w:val="12"/>
        </w:rPr>
        <w:t>for</w:t>
      </w:r>
      <w:r w:rsidRPr="00083A9C">
        <w:rPr>
          <w:sz w:val="10"/>
          <w:szCs w:val="12"/>
        </w:rPr>
        <w:t xml:space="preserve"> </w:t>
      </w:r>
      <w:r w:rsidRPr="00125758">
        <w:rPr>
          <w:vanish/>
          <w:sz w:val="10"/>
          <w:szCs w:val="12"/>
        </w:rPr>
        <w:t>exercising</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asserted</w:t>
      </w:r>
      <w:r w:rsidRPr="00083A9C">
        <w:rPr>
          <w:sz w:val="10"/>
          <w:szCs w:val="12"/>
        </w:rPr>
        <w:t xml:space="preserve"> </w:t>
      </w:r>
      <w:r w:rsidRPr="00125758">
        <w:rPr>
          <w:vanish/>
          <w:sz w:val="10"/>
          <w:szCs w:val="12"/>
        </w:rPr>
        <w:t>right</w:t>
      </w:r>
      <w:r w:rsidRPr="00083A9C">
        <w:rPr>
          <w:sz w:val="10"/>
          <w:szCs w:val="12"/>
        </w:rPr>
        <w:t xml:space="preserve"> </w:t>
      </w:r>
      <w:r w:rsidRPr="00125758">
        <w:rPr>
          <w:vanish/>
          <w:sz w:val="10"/>
          <w:szCs w:val="12"/>
        </w:rPr>
        <w:t>remain</w:t>
      </w:r>
      <w:r w:rsidRPr="00083A9C">
        <w:rPr>
          <w:sz w:val="10"/>
          <w:szCs w:val="12"/>
        </w:rPr>
        <w:t xml:space="preserve"> </w:t>
      </w:r>
      <w:r w:rsidRPr="00125758">
        <w:rPr>
          <w:vanish/>
          <w:sz w:val="10"/>
          <w:szCs w:val="12"/>
        </w:rPr>
        <w:t>available;99</w:t>
      </w:r>
      <w:r w:rsidRPr="00083A9C">
        <w:rPr>
          <w:sz w:val="10"/>
          <w:szCs w:val="12"/>
        </w:rPr>
        <w:t xml:space="preserve"> </w:t>
      </w:r>
      <w:r w:rsidRPr="00125758">
        <w:rPr>
          <w:vanish/>
          <w:sz w:val="10"/>
          <w:szCs w:val="12"/>
        </w:rPr>
        <w:t>(3)</w:t>
      </w:r>
      <w:r w:rsidRPr="00083A9C">
        <w:rPr>
          <w:sz w:val="10"/>
          <w:szCs w:val="12"/>
        </w:rPr>
        <w:t xml:space="preserve"> </w:t>
      </w:r>
      <w:r w:rsidRPr="00125758">
        <w:rPr>
          <w:vanish/>
          <w:sz w:val="10"/>
          <w:szCs w:val="12"/>
        </w:rPr>
        <w:t>whether</w:t>
      </w:r>
      <w:r w:rsidRPr="00083A9C">
        <w:rPr>
          <w:sz w:val="10"/>
          <w:szCs w:val="12"/>
        </w:rPr>
        <w:t xml:space="preserve"> </w:t>
      </w:r>
      <w:r w:rsidRPr="00125758">
        <w:rPr>
          <w:vanish/>
          <w:sz w:val="10"/>
          <w:szCs w:val="12"/>
        </w:rPr>
        <w:t>accommodation</w:t>
      </w:r>
      <w:r w:rsidRPr="00083A9C">
        <w:rPr>
          <w:sz w:val="10"/>
          <w:szCs w:val="12"/>
        </w:rPr>
        <w:t xml:space="preserve"> </w:t>
      </w:r>
      <w:r w:rsidRPr="00125758">
        <w:rPr>
          <w:vanish/>
          <w:sz w:val="10"/>
          <w:szCs w:val="12"/>
        </w:rPr>
        <w:t>of</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asserted</w:t>
      </w:r>
      <w:r w:rsidRPr="00083A9C">
        <w:rPr>
          <w:sz w:val="10"/>
          <w:szCs w:val="12"/>
        </w:rPr>
        <w:t xml:space="preserve"> </w:t>
      </w:r>
      <w:r w:rsidRPr="00125758">
        <w:rPr>
          <w:vanish/>
          <w:sz w:val="10"/>
          <w:szCs w:val="12"/>
        </w:rPr>
        <w:t>right</w:t>
      </w:r>
      <w:r w:rsidRPr="00083A9C">
        <w:rPr>
          <w:sz w:val="10"/>
          <w:szCs w:val="12"/>
        </w:rPr>
        <w:t xml:space="preserve"> </w:t>
      </w:r>
      <w:r w:rsidRPr="00125758">
        <w:rPr>
          <w:vanish/>
          <w:sz w:val="10"/>
          <w:szCs w:val="12"/>
        </w:rPr>
        <w:t>will</w:t>
      </w:r>
      <w:r w:rsidRPr="00083A9C">
        <w:rPr>
          <w:sz w:val="10"/>
          <w:szCs w:val="12"/>
        </w:rPr>
        <w:t xml:space="preserve"> </w:t>
      </w:r>
      <w:r w:rsidRPr="00125758">
        <w:rPr>
          <w:vanish/>
          <w:sz w:val="10"/>
          <w:szCs w:val="12"/>
        </w:rPr>
        <w:t>adversely</w:t>
      </w:r>
      <w:r w:rsidRPr="00083A9C">
        <w:rPr>
          <w:sz w:val="10"/>
          <w:szCs w:val="12"/>
        </w:rPr>
        <w:t xml:space="preserve"> </w:t>
      </w:r>
      <w:r w:rsidRPr="00125758">
        <w:rPr>
          <w:vanish/>
          <w:sz w:val="10"/>
          <w:szCs w:val="12"/>
        </w:rPr>
        <w:t>affect</w:t>
      </w:r>
      <w:r w:rsidRPr="00083A9C">
        <w:rPr>
          <w:sz w:val="10"/>
          <w:szCs w:val="12"/>
        </w:rPr>
        <w:t xml:space="preserve"> </w:t>
      </w:r>
      <w:r w:rsidRPr="00125758">
        <w:rPr>
          <w:vanish/>
          <w:sz w:val="10"/>
          <w:szCs w:val="12"/>
        </w:rPr>
        <w:t>“guards[,]</w:t>
      </w:r>
      <w:r w:rsidRPr="00083A9C">
        <w:rPr>
          <w:sz w:val="10"/>
          <w:szCs w:val="12"/>
        </w:rPr>
        <w:t xml:space="preserve"> </w:t>
      </w:r>
      <w:r w:rsidRPr="00125758">
        <w:rPr>
          <w:vanish/>
          <w:sz w:val="10"/>
          <w:szCs w:val="12"/>
        </w:rPr>
        <w:t>other</w:t>
      </w:r>
      <w:r w:rsidRPr="00083A9C">
        <w:rPr>
          <w:sz w:val="10"/>
          <w:szCs w:val="12"/>
        </w:rPr>
        <w:t xml:space="preserve"> </w:t>
      </w:r>
      <w:r w:rsidRPr="00125758">
        <w:rPr>
          <w:vanish/>
          <w:sz w:val="10"/>
          <w:szCs w:val="12"/>
        </w:rPr>
        <w:t>inmates,</w:t>
      </w:r>
      <w:r w:rsidRPr="00083A9C">
        <w:rPr>
          <w:sz w:val="10"/>
          <w:szCs w:val="12"/>
        </w:rPr>
        <w:t xml:space="preserve"> </w:t>
      </w:r>
      <w:r w:rsidRPr="00125758">
        <w:rPr>
          <w:vanish/>
          <w:sz w:val="10"/>
          <w:szCs w:val="12"/>
        </w:rPr>
        <w:t>and</w:t>
      </w:r>
      <w:r w:rsidRPr="00083A9C">
        <w:rPr>
          <w:sz w:val="10"/>
          <w:szCs w:val="12"/>
        </w:rPr>
        <w:t xml:space="preserve"> </w:t>
      </w:r>
      <w:r w:rsidRPr="00125758">
        <w:rPr>
          <w:vanish/>
          <w:sz w:val="10"/>
          <w:szCs w:val="12"/>
        </w:rPr>
        <w:t>.</w:t>
      </w:r>
      <w:r w:rsidRPr="00083A9C">
        <w:rPr>
          <w:sz w:val="10"/>
          <w:szCs w:val="12"/>
        </w:rPr>
        <w:t xml:space="preserve"> </w:t>
      </w:r>
      <w:r w:rsidRPr="00125758">
        <w:rPr>
          <w:vanish/>
          <w:sz w:val="10"/>
          <w:szCs w:val="12"/>
        </w:rPr>
        <w:t>.</w:t>
      </w:r>
      <w:r w:rsidRPr="00083A9C">
        <w:rPr>
          <w:sz w:val="10"/>
          <w:szCs w:val="12"/>
        </w:rPr>
        <w:t xml:space="preserve"> </w:t>
      </w:r>
      <w:r w:rsidRPr="00125758">
        <w:rPr>
          <w:vanish/>
          <w:sz w:val="10"/>
          <w:szCs w:val="12"/>
        </w:rPr>
        <w:t>.</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allocation</w:t>
      </w:r>
      <w:r w:rsidRPr="00083A9C">
        <w:rPr>
          <w:sz w:val="10"/>
          <w:szCs w:val="12"/>
        </w:rPr>
        <w:t xml:space="preserve"> </w:t>
      </w:r>
      <w:r w:rsidRPr="00125758">
        <w:rPr>
          <w:vanish/>
          <w:sz w:val="10"/>
          <w:szCs w:val="12"/>
        </w:rPr>
        <w:t>of</w:t>
      </w:r>
      <w:r w:rsidRPr="00083A9C">
        <w:rPr>
          <w:sz w:val="10"/>
          <w:szCs w:val="12"/>
        </w:rPr>
        <w:t xml:space="preserve"> </w:t>
      </w:r>
      <w:r w:rsidRPr="00125758">
        <w:rPr>
          <w:vanish/>
          <w:sz w:val="10"/>
          <w:szCs w:val="12"/>
        </w:rPr>
        <w:t>prison</w:t>
      </w:r>
      <w:r w:rsidRPr="00083A9C">
        <w:rPr>
          <w:sz w:val="10"/>
          <w:szCs w:val="12"/>
        </w:rPr>
        <w:t xml:space="preserve"> </w:t>
      </w:r>
      <w:r w:rsidRPr="00125758">
        <w:rPr>
          <w:vanish/>
          <w:sz w:val="10"/>
          <w:szCs w:val="12"/>
        </w:rPr>
        <w:t>resources</w:t>
      </w:r>
      <w:r w:rsidRPr="00083A9C">
        <w:rPr>
          <w:sz w:val="10"/>
          <w:szCs w:val="12"/>
        </w:rPr>
        <w:t xml:space="preserve"> </w:t>
      </w:r>
      <w:r w:rsidRPr="00125758">
        <w:rPr>
          <w:vanish/>
          <w:sz w:val="10"/>
          <w:szCs w:val="12"/>
        </w:rPr>
        <w:t>generally”;100</w:t>
      </w:r>
      <w:r w:rsidRPr="00083A9C">
        <w:rPr>
          <w:sz w:val="10"/>
          <w:szCs w:val="12"/>
        </w:rPr>
        <w:t xml:space="preserve"> </w:t>
      </w:r>
      <w:r w:rsidRPr="00125758">
        <w:rPr>
          <w:vanish/>
          <w:sz w:val="10"/>
          <w:szCs w:val="12"/>
        </w:rPr>
        <w:t>and</w:t>
      </w:r>
      <w:r w:rsidRPr="00083A9C">
        <w:rPr>
          <w:sz w:val="10"/>
          <w:szCs w:val="12"/>
        </w:rPr>
        <w:t xml:space="preserve"> </w:t>
      </w:r>
      <w:r w:rsidRPr="00125758">
        <w:rPr>
          <w:vanish/>
          <w:sz w:val="10"/>
          <w:szCs w:val="12"/>
        </w:rPr>
        <w:t>(4)</w:t>
      </w:r>
      <w:r w:rsidRPr="00083A9C">
        <w:rPr>
          <w:sz w:val="10"/>
          <w:szCs w:val="12"/>
        </w:rPr>
        <w:t xml:space="preserve"> </w:t>
      </w:r>
      <w:r w:rsidRPr="00125758">
        <w:rPr>
          <w:vanish/>
          <w:sz w:val="10"/>
          <w:szCs w:val="12"/>
        </w:rPr>
        <w:t>whether</w:t>
      </w:r>
      <w:r w:rsidRPr="00083A9C">
        <w:rPr>
          <w:sz w:val="10"/>
          <w:szCs w:val="12"/>
        </w:rPr>
        <w:t xml:space="preserve"> </w:t>
      </w:r>
      <w:r w:rsidRPr="00125758">
        <w:rPr>
          <w:vanish/>
          <w:sz w:val="10"/>
          <w:szCs w:val="12"/>
        </w:rPr>
        <w:t>there</w:t>
      </w:r>
      <w:r w:rsidRPr="00083A9C">
        <w:rPr>
          <w:sz w:val="10"/>
          <w:szCs w:val="12"/>
        </w:rPr>
        <w:t xml:space="preserve"> </w:t>
      </w:r>
      <w:r w:rsidRPr="00125758">
        <w:rPr>
          <w:vanish/>
          <w:sz w:val="10"/>
          <w:szCs w:val="12"/>
        </w:rPr>
        <w:t>is</w:t>
      </w:r>
      <w:r w:rsidRPr="00083A9C">
        <w:rPr>
          <w:sz w:val="10"/>
          <w:szCs w:val="12"/>
        </w:rPr>
        <w:t xml:space="preserve"> </w:t>
      </w:r>
      <w:r w:rsidRPr="00125758">
        <w:rPr>
          <w:vanish/>
          <w:sz w:val="10"/>
          <w:szCs w:val="12"/>
        </w:rPr>
        <w:t>a</w:t>
      </w:r>
      <w:r w:rsidRPr="00083A9C">
        <w:rPr>
          <w:sz w:val="10"/>
          <w:szCs w:val="12"/>
        </w:rPr>
        <w:t xml:space="preserve"> </w:t>
      </w:r>
      <w:r w:rsidRPr="00125758">
        <w:rPr>
          <w:vanish/>
          <w:sz w:val="10"/>
          <w:szCs w:val="12"/>
        </w:rPr>
        <w:t>“ready</w:t>
      </w:r>
      <w:r w:rsidRPr="00083A9C">
        <w:rPr>
          <w:sz w:val="10"/>
          <w:szCs w:val="12"/>
        </w:rPr>
        <w:t xml:space="preserve"> </w:t>
      </w:r>
      <w:r w:rsidRPr="00125758">
        <w:rPr>
          <w:vanish/>
          <w:sz w:val="10"/>
          <w:szCs w:val="12"/>
        </w:rPr>
        <w:t>alternative[]”101</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regulation</w:t>
      </w:r>
      <w:r w:rsidRPr="00083A9C">
        <w:rPr>
          <w:sz w:val="10"/>
          <w:szCs w:val="12"/>
        </w:rPr>
        <w:t xml:space="preserve"> </w:t>
      </w:r>
      <w:r w:rsidRPr="00125758">
        <w:rPr>
          <w:vanish/>
          <w:sz w:val="10"/>
          <w:szCs w:val="12"/>
        </w:rPr>
        <w:t>“that</w:t>
      </w:r>
      <w:r w:rsidRPr="00083A9C">
        <w:rPr>
          <w:sz w:val="10"/>
          <w:szCs w:val="12"/>
        </w:rPr>
        <w:t xml:space="preserve"> </w:t>
      </w:r>
      <w:r w:rsidRPr="00125758">
        <w:rPr>
          <w:vanish/>
          <w:sz w:val="10"/>
          <w:szCs w:val="12"/>
        </w:rPr>
        <w:t>fully</w:t>
      </w:r>
      <w:r w:rsidRPr="00083A9C">
        <w:rPr>
          <w:sz w:val="10"/>
          <w:szCs w:val="12"/>
        </w:rPr>
        <w:t xml:space="preserve"> </w:t>
      </w:r>
      <w:r w:rsidRPr="00125758">
        <w:rPr>
          <w:vanish/>
          <w:sz w:val="10"/>
          <w:szCs w:val="12"/>
        </w:rPr>
        <w:t>accommodates</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prisoner’s</w:t>
      </w:r>
      <w:r w:rsidRPr="00083A9C">
        <w:rPr>
          <w:sz w:val="10"/>
          <w:szCs w:val="12"/>
        </w:rPr>
        <w:t xml:space="preserve"> </w:t>
      </w:r>
      <w:r w:rsidRPr="00125758">
        <w:rPr>
          <w:vanish/>
          <w:sz w:val="10"/>
          <w:szCs w:val="12"/>
        </w:rPr>
        <w:t>right</w:t>
      </w:r>
      <w:r w:rsidRPr="00083A9C">
        <w:rPr>
          <w:sz w:val="10"/>
          <w:szCs w:val="12"/>
        </w:rPr>
        <w:t xml:space="preserve"> </w:t>
      </w:r>
      <w:r w:rsidRPr="00125758">
        <w:rPr>
          <w:vanish/>
          <w:sz w:val="10"/>
          <w:szCs w:val="12"/>
        </w:rPr>
        <w:t>at</w:t>
      </w:r>
      <w:r w:rsidRPr="00083A9C">
        <w:rPr>
          <w:sz w:val="10"/>
          <w:szCs w:val="12"/>
        </w:rPr>
        <w:t xml:space="preserve"> </w:t>
      </w:r>
      <w:r w:rsidRPr="00125758">
        <w:rPr>
          <w:vanish/>
          <w:sz w:val="10"/>
          <w:szCs w:val="12"/>
        </w:rPr>
        <w:t>de</w:t>
      </w:r>
      <w:r w:rsidRPr="00083A9C">
        <w:rPr>
          <w:sz w:val="10"/>
          <w:szCs w:val="12"/>
        </w:rPr>
        <w:t xml:space="preserve"> </w:t>
      </w:r>
      <w:r w:rsidRPr="00125758">
        <w:rPr>
          <w:vanish/>
          <w:sz w:val="10"/>
          <w:szCs w:val="12"/>
        </w:rPr>
        <w:t>minimis</w:t>
      </w:r>
      <w:r w:rsidRPr="00083A9C">
        <w:rPr>
          <w:sz w:val="10"/>
          <w:szCs w:val="12"/>
        </w:rPr>
        <w:t xml:space="preserve"> </w:t>
      </w:r>
      <w:r w:rsidRPr="00125758">
        <w:rPr>
          <w:vanish/>
          <w:sz w:val="10"/>
          <w:szCs w:val="12"/>
        </w:rPr>
        <w:t>cost</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valid</w:t>
      </w:r>
      <w:r w:rsidRPr="00083A9C">
        <w:rPr>
          <w:sz w:val="10"/>
          <w:szCs w:val="12"/>
        </w:rPr>
        <w:t xml:space="preserve"> </w:t>
      </w:r>
      <w:r w:rsidRPr="00125758">
        <w:rPr>
          <w:vanish/>
          <w:sz w:val="10"/>
          <w:szCs w:val="12"/>
        </w:rPr>
        <w:t>penological</w:t>
      </w:r>
      <w:r w:rsidRPr="00083A9C">
        <w:rPr>
          <w:sz w:val="10"/>
          <w:szCs w:val="12"/>
        </w:rPr>
        <w:t xml:space="preserve"> </w:t>
      </w:r>
      <w:r w:rsidRPr="00125758">
        <w:rPr>
          <w:vanish/>
          <w:sz w:val="10"/>
          <w:szCs w:val="12"/>
        </w:rPr>
        <w:t>interests.”102</w:t>
      </w:r>
      <w:r w:rsidRPr="00083A9C">
        <w:rPr>
          <w:sz w:val="10"/>
          <w:szCs w:val="12"/>
        </w:rPr>
        <w:t xml:space="preserve"> </w:t>
      </w:r>
      <w:r w:rsidRPr="00125758">
        <w:rPr>
          <w:vanish/>
          <w:sz w:val="10"/>
          <w:szCs w:val="12"/>
        </w:rPr>
        <w:t>¶</w:t>
      </w:r>
      <w:r w:rsidRPr="00083A9C">
        <w:rPr>
          <w:sz w:val="10"/>
          <w:szCs w:val="12"/>
        </w:rPr>
        <w:t xml:space="preserve"> </w:t>
      </w:r>
      <w:r w:rsidRPr="00125758">
        <w:rPr>
          <w:vanish/>
          <w:sz w:val="10"/>
          <w:szCs w:val="12"/>
        </w:rPr>
        <w:t>So,</w:t>
      </w:r>
      <w:r w:rsidRPr="00083A9C">
        <w:rPr>
          <w:sz w:val="10"/>
          <w:szCs w:val="12"/>
        </w:rPr>
        <w:t xml:space="preserve"> </w:t>
      </w:r>
      <w:r w:rsidRPr="00125758">
        <w:rPr>
          <w:vanish/>
          <w:sz w:val="10"/>
          <w:szCs w:val="12"/>
        </w:rPr>
        <w:t>under</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general</w:t>
      </w:r>
      <w:r w:rsidRPr="00083A9C">
        <w:rPr>
          <w:sz w:val="10"/>
          <w:szCs w:val="12"/>
        </w:rPr>
        <w:t xml:space="preserve"> </w:t>
      </w:r>
      <w:r w:rsidRPr="00125758">
        <w:rPr>
          <w:vanish/>
          <w:sz w:val="10"/>
          <w:szCs w:val="12"/>
        </w:rPr>
        <w:t>legal</w:t>
      </w:r>
      <w:r w:rsidRPr="00083A9C">
        <w:rPr>
          <w:sz w:val="10"/>
          <w:szCs w:val="12"/>
        </w:rPr>
        <w:t xml:space="preserve"> </w:t>
      </w:r>
      <w:r w:rsidRPr="00125758">
        <w:rPr>
          <w:vanish/>
          <w:sz w:val="10"/>
          <w:szCs w:val="12"/>
        </w:rPr>
        <w:t>framework</w:t>
      </w:r>
      <w:r w:rsidRPr="00083A9C">
        <w:rPr>
          <w:sz w:val="10"/>
          <w:szCs w:val="12"/>
        </w:rPr>
        <w:t xml:space="preserve"> </w:t>
      </w:r>
      <w:r w:rsidRPr="00125758">
        <w:rPr>
          <w:vanish/>
          <w:sz w:val="10"/>
          <w:szCs w:val="12"/>
        </w:rPr>
        <w:t>for</w:t>
      </w:r>
      <w:r w:rsidRPr="00083A9C">
        <w:rPr>
          <w:sz w:val="10"/>
          <w:szCs w:val="12"/>
        </w:rPr>
        <w:t xml:space="preserve"> </w:t>
      </w:r>
      <w:r w:rsidRPr="00125758">
        <w:rPr>
          <w:vanish/>
          <w:sz w:val="10"/>
          <w:szCs w:val="12"/>
        </w:rPr>
        <w:t>prisoners’</w:t>
      </w:r>
      <w:r w:rsidRPr="00083A9C">
        <w:rPr>
          <w:sz w:val="10"/>
          <w:szCs w:val="12"/>
        </w:rPr>
        <w:t xml:space="preserve"> </w:t>
      </w:r>
      <w:r w:rsidRPr="00125758">
        <w:rPr>
          <w:vanish/>
          <w:sz w:val="10"/>
          <w:szCs w:val="12"/>
        </w:rPr>
        <w:t>rights,</w:t>
      </w:r>
      <w:r w:rsidRPr="00083A9C">
        <w:rPr>
          <w:sz w:val="10"/>
          <w:szCs w:val="12"/>
        </w:rPr>
        <w:t xml:space="preserve"> </w:t>
      </w:r>
      <w:r w:rsidRPr="00125758">
        <w:rPr>
          <w:vanish/>
          <w:sz w:val="10"/>
          <w:szCs w:val="12"/>
        </w:rPr>
        <w:t>finding</w:t>
      </w:r>
      <w:r w:rsidRPr="00083A9C">
        <w:rPr>
          <w:sz w:val="10"/>
          <w:szCs w:val="12"/>
        </w:rPr>
        <w:t xml:space="preserve"> </w:t>
      </w:r>
      <w:r w:rsidRPr="00125758">
        <w:rPr>
          <w:vanish/>
          <w:sz w:val="10"/>
          <w:szCs w:val="12"/>
        </w:rPr>
        <w:t>constitutional</w:t>
      </w:r>
      <w:r w:rsidRPr="00083A9C">
        <w:rPr>
          <w:sz w:val="10"/>
          <w:szCs w:val="12"/>
        </w:rPr>
        <w:t xml:space="preserve"> </w:t>
      </w:r>
      <w:r w:rsidRPr="00125758">
        <w:rPr>
          <w:vanish/>
          <w:sz w:val="10"/>
          <w:szCs w:val="12"/>
        </w:rPr>
        <w:t>protection</w:t>
      </w:r>
      <w:r w:rsidRPr="00083A9C">
        <w:rPr>
          <w:sz w:val="10"/>
          <w:szCs w:val="12"/>
        </w:rPr>
        <w:t xml:space="preserve"> </w:t>
      </w:r>
      <w:r w:rsidRPr="00125758">
        <w:rPr>
          <w:vanish/>
          <w:sz w:val="10"/>
          <w:szCs w:val="12"/>
        </w:rPr>
        <w:t>for</w:t>
      </w:r>
      <w:r w:rsidRPr="00083A9C">
        <w:rPr>
          <w:sz w:val="10"/>
          <w:szCs w:val="12"/>
        </w:rPr>
        <w:t xml:space="preserve"> </w:t>
      </w:r>
      <w:r w:rsidRPr="00125758">
        <w:rPr>
          <w:vanish/>
          <w:sz w:val="10"/>
          <w:szCs w:val="12"/>
        </w:rPr>
        <w:t>peaceful</w:t>
      </w:r>
      <w:r w:rsidRPr="00083A9C">
        <w:rPr>
          <w:sz w:val="10"/>
          <w:szCs w:val="12"/>
        </w:rPr>
        <w:t xml:space="preserve"> </w:t>
      </w:r>
      <w:r w:rsidRPr="00125758">
        <w:rPr>
          <w:vanish/>
          <w:sz w:val="10"/>
          <w:szCs w:val="12"/>
        </w:rPr>
        <w:t>collective</w:t>
      </w:r>
      <w:r w:rsidRPr="00083A9C">
        <w:rPr>
          <w:sz w:val="10"/>
          <w:szCs w:val="12"/>
        </w:rPr>
        <w:t xml:space="preserve"> </w:t>
      </w:r>
      <w:r w:rsidRPr="00125758">
        <w:rPr>
          <w:vanish/>
          <w:sz w:val="10"/>
          <w:szCs w:val="12"/>
        </w:rPr>
        <w:t>actions</w:t>
      </w:r>
      <w:r w:rsidRPr="00083A9C">
        <w:rPr>
          <w:sz w:val="10"/>
          <w:szCs w:val="12"/>
        </w:rPr>
        <w:t xml:space="preserve"> </w:t>
      </w:r>
      <w:r w:rsidRPr="00125758">
        <w:rPr>
          <w:vanish/>
          <w:sz w:val="10"/>
          <w:szCs w:val="12"/>
        </w:rPr>
        <w:t>like</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2018</w:t>
      </w:r>
      <w:r w:rsidRPr="00083A9C">
        <w:rPr>
          <w:sz w:val="10"/>
          <w:szCs w:val="12"/>
        </w:rPr>
        <w:t xml:space="preserve"> </w:t>
      </w:r>
      <w:r w:rsidRPr="00125758">
        <w:rPr>
          <w:vanish/>
          <w:sz w:val="10"/>
          <w:szCs w:val="12"/>
        </w:rPr>
        <w:t>prison</w:t>
      </w:r>
      <w:r w:rsidRPr="00083A9C">
        <w:rPr>
          <w:sz w:val="10"/>
          <w:szCs w:val="12"/>
        </w:rPr>
        <w:t xml:space="preserve"> </w:t>
      </w:r>
      <w:r w:rsidRPr="00125758">
        <w:rPr>
          <w:vanish/>
          <w:sz w:val="10"/>
          <w:szCs w:val="12"/>
        </w:rPr>
        <w:t>strike</w:t>
      </w:r>
      <w:r w:rsidRPr="00083A9C">
        <w:rPr>
          <w:sz w:val="10"/>
          <w:szCs w:val="12"/>
        </w:rPr>
        <w:t xml:space="preserve"> </w:t>
      </w:r>
      <w:r w:rsidRPr="00125758">
        <w:rPr>
          <w:vanish/>
          <w:sz w:val="10"/>
          <w:szCs w:val="12"/>
        </w:rPr>
        <w:t>will</w:t>
      </w:r>
      <w:r w:rsidRPr="00083A9C">
        <w:rPr>
          <w:sz w:val="10"/>
          <w:szCs w:val="12"/>
        </w:rPr>
        <w:t xml:space="preserve"> </w:t>
      </w:r>
      <w:r w:rsidRPr="00125758">
        <w:rPr>
          <w:vanish/>
          <w:sz w:val="10"/>
          <w:szCs w:val="12"/>
        </w:rPr>
        <w:t>likely</w:t>
      </w:r>
      <w:r w:rsidRPr="00083A9C">
        <w:rPr>
          <w:sz w:val="10"/>
          <w:szCs w:val="12"/>
        </w:rPr>
        <w:t xml:space="preserve"> </w:t>
      </w:r>
      <w:r w:rsidRPr="00125758">
        <w:rPr>
          <w:vanish/>
          <w:sz w:val="10"/>
          <w:szCs w:val="12"/>
        </w:rPr>
        <w:t>face</w:t>
      </w:r>
      <w:r w:rsidRPr="00083A9C">
        <w:rPr>
          <w:sz w:val="10"/>
          <w:szCs w:val="12"/>
        </w:rPr>
        <w:t xml:space="preserve"> </w:t>
      </w:r>
      <w:r w:rsidRPr="00125758">
        <w:rPr>
          <w:vanish/>
          <w:sz w:val="10"/>
          <w:szCs w:val="12"/>
        </w:rPr>
        <w:t>an</w:t>
      </w:r>
      <w:r w:rsidRPr="00083A9C">
        <w:rPr>
          <w:sz w:val="10"/>
          <w:szCs w:val="12"/>
        </w:rPr>
        <w:t xml:space="preserve"> </w:t>
      </w:r>
      <w:r w:rsidRPr="00125758">
        <w:rPr>
          <w:vanish/>
          <w:sz w:val="10"/>
          <w:szCs w:val="12"/>
        </w:rPr>
        <w:t>uphill</w:t>
      </w:r>
      <w:r w:rsidRPr="00083A9C">
        <w:rPr>
          <w:sz w:val="10"/>
          <w:szCs w:val="12"/>
        </w:rPr>
        <w:t xml:space="preserve"> </w:t>
      </w:r>
      <w:r w:rsidRPr="00125758">
        <w:rPr>
          <w:vanish/>
          <w:sz w:val="10"/>
          <w:szCs w:val="12"/>
        </w:rPr>
        <w:t>battle.</w:t>
      </w:r>
      <w:r w:rsidRPr="00083A9C">
        <w:rPr>
          <w:sz w:val="10"/>
          <w:szCs w:val="12"/>
        </w:rPr>
        <w:t xml:space="preserve"> </w:t>
      </w:r>
      <w:r w:rsidRPr="00125758">
        <w:rPr>
          <w:vanish/>
          <w:sz w:val="10"/>
          <w:szCs w:val="12"/>
        </w:rPr>
        <w:t>Such</w:t>
      </w:r>
      <w:r w:rsidRPr="00083A9C">
        <w:rPr>
          <w:sz w:val="10"/>
          <w:szCs w:val="12"/>
        </w:rPr>
        <w:t xml:space="preserve"> </w:t>
      </w:r>
      <w:r w:rsidRPr="00125758">
        <w:rPr>
          <w:vanish/>
          <w:sz w:val="10"/>
          <w:szCs w:val="12"/>
        </w:rPr>
        <w:t>a</w:t>
      </w:r>
      <w:r w:rsidRPr="00083A9C">
        <w:rPr>
          <w:sz w:val="10"/>
          <w:szCs w:val="12"/>
        </w:rPr>
        <w:t xml:space="preserve"> </w:t>
      </w:r>
      <w:r w:rsidRPr="00125758">
        <w:rPr>
          <w:vanish/>
          <w:sz w:val="10"/>
          <w:szCs w:val="12"/>
        </w:rPr>
        <w:t>right</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strike</w:t>
      </w:r>
      <w:r w:rsidRPr="00083A9C">
        <w:rPr>
          <w:sz w:val="10"/>
          <w:szCs w:val="12"/>
        </w:rPr>
        <w:t xml:space="preserve"> </w:t>
      </w:r>
      <w:r w:rsidRPr="00125758">
        <w:rPr>
          <w:vanish/>
          <w:sz w:val="10"/>
          <w:szCs w:val="12"/>
        </w:rPr>
        <w:t>not</w:t>
      </w:r>
      <w:r w:rsidRPr="00083A9C">
        <w:rPr>
          <w:sz w:val="10"/>
          <w:szCs w:val="12"/>
        </w:rPr>
        <w:t xml:space="preserve"> </w:t>
      </w:r>
      <w:r w:rsidRPr="00125758">
        <w:rPr>
          <w:vanish/>
          <w:sz w:val="10"/>
          <w:szCs w:val="12"/>
        </w:rPr>
        <w:t>only</w:t>
      </w:r>
      <w:r w:rsidRPr="00083A9C">
        <w:rPr>
          <w:sz w:val="10"/>
          <w:szCs w:val="12"/>
        </w:rPr>
        <w:t xml:space="preserve"> </w:t>
      </w:r>
      <w:r w:rsidRPr="00125758">
        <w:rPr>
          <w:vanish/>
          <w:sz w:val="10"/>
          <w:szCs w:val="12"/>
        </w:rPr>
        <w:t>must</w:t>
      </w:r>
      <w:r w:rsidRPr="00083A9C">
        <w:rPr>
          <w:sz w:val="10"/>
          <w:szCs w:val="12"/>
        </w:rPr>
        <w:t xml:space="preserve"> </w:t>
      </w:r>
      <w:r w:rsidRPr="00125758">
        <w:rPr>
          <w:vanish/>
          <w:sz w:val="10"/>
          <w:szCs w:val="12"/>
        </w:rPr>
        <w:t>fit</w:t>
      </w:r>
      <w:r w:rsidRPr="00083A9C">
        <w:rPr>
          <w:sz w:val="10"/>
          <w:szCs w:val="12"/>
        </w:rPr>
        <w:t xml:space="preserve"> </w:t>
      </w:r>
      <w:r w:rsidRPr="00125758">
        <w:rPr>
          <w:vanish/>
          <w:sz w:val="10"/>
          <w:szCs w:val="12"/>
        </w:rPr>
        <w:t>within</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confines</w:t>
      </w:r>
      <w:r w:rsidRPr="00083A9C">
        <w:rPr>
          <w:sz w:val="10"/>
          <w:szCs w:val="12"/>
        </w:rPr>
        <w:t xml:space="preserve"> </w:t>
      </w:r>
      <w:r w:rsidRPr="00125758">
        <w:rPr>
          <w:vanish/>
          <w:sz w:val="10"/>
          <w:szCs w:val="12"/>
        </w:rPr>
        <w:t>of</w:t>
      </w:r>
      <w:r w:rsidRPr="00083A9C">
        <w:rPr>
          <w:sz w:val="10"/>
          <w:szCs w:val="12"/>
        </w:rPr>
        <w:t xml:space="preserve"> </w:t>
      </w:r>
      <w:r w:rsidRPr="00125758">
        <w:rPr>
          <w:vanish/>
          <w:sz w:val="10"/>
          <w:szCs w:val="12"/>
        </w:rPr>
        <w:t>a</w:t>
      </w:r>
      <w:r w:rsidRPr="00083A9C">
        <w:rPr>
          <w:sz w:val="10"/>
          <w:szCs w:val="12"/>
        </w:rPr>
        <w:t xml:space="preserve"> </w:t>
      </w:r>
      <w:r w:rsidRPr="00125758">
        <w:rPr>
          <w:vanish/>
          <w:sz w:val="10"/>
          <w:szCs w:val="12"/>
        </w:rPr>
        <w:t>“retained</w:t>
      </w:r>
      <w:r w:rsidRPr="00083A9C">
        <w:rPr>
          <w:sz w:val="10"/>
          <w:szCs w:val="12"/>
        </w:rPr>
        <w:t xml:space="preserve"> </w:t>
      </w:r>
      <w:r w:rsidRPr="00125758">
        <w:rPr>
          <w:vanish/>
          <w:sz w:val="10"/>
          <w:szCs w:val="12"/>
        </w:rPr>
        <w:t>right,”</w:t>
      </w:r>
      <w:r w:rsidRPr="00083A9C">
        <w:rPr>
          <w:sz w:val="10"/>
          <w:szCs w:val="12"/>
        </w:rPr>
        <w:t xml:space="preserve"> </w:t>
      </w:r>
      <w:r w:rsidRPr="00125758">
        <w:rPr>
          <w:vanish/>
          <w:sz w:val="10"/>
          <w:szCs w:val="12"/>
        </w:rPr>
        <w:t>which</w:t>
      </w:r>
      <w:r w:rsidRPr="00083A9C">
        <w:rPr>
          <w:sz w:val="10"/>
          <w:szCs w:val="12"/>
        </w:rPr>
        <w:t xml:space="preserve"> </w:t>
      </w:r>
      <w:r w:rsidRPr="00125758">
        <w:rPr>
          <w:vanish/>
          <w:sz w:val="10"/>
          <w:szCs w:val="12"/>
        </w:rPr>
        <w:t>appears</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be</w:t>
      </w:r>
      <w:r w:rsidRPr="00083A9C">
        <w:rPr>
          <w:sz w:val="10"/>
          <w:szCs w:val="12"/>
        </w:rPr>
        <w:t xml:space="preserve"> </w:t>
      </w:r>
      <w:r w:rsidRPr="00125758">
        <w:rPr>
          <w:vanish/>
          <w:sz w:val="10"/>
          <w:szCs w:val="12"/>
        </w:rPr>
        <w:t>narrowly</w:t>
      </w:r>
      <w:r w:rsidRPr="00083A9C">
        <w:rPr>
          <w:sz w:val="10"/>
          <w:szCs w:val="12"/>
        </w:rPr>
        <w:t xml:space="preserve"> </w:t>
      </w:r>
      <w:r w:rsidRPr="00125758">
        <w:rPr>
          <w:vanish/>
          <w:sz w:val="10"/>
          <w:szCs w:val="12"/>
        </w:rPr>
        <w:t>defined;</w:t>
      </w:r>
      <w:r w:rsidRPr="00083A9C">
        <w:rPr>
          <w:sz w:val="10"/>
          <w:szCs w:val="12"/>
        </w:rPr>
        <w:t xml:space="preserve"> </w:t>
      </w:r>
      <w:r w:rsidRPr="00125758">
        <w:rPr>
          <w:vanish/>
          <w:sz w:val="10"/>
          <w:szCs w:val="12"/>
        </w:rPr>
        <w:t>it</w:t>
      </w:r>
      <w:r w:rsidRPr="00083A9C">
        <w:rPr>
          <w:sz w:val="10"/>
          <w:szCs w:val="12"/>
        </w:rPr>
        <w:t xml:space="preserve"> </w:t>
      </w:r>
      <w:r w:rsidRPr="00125758">
        <w:rPr>
          <w:vanish/>
          <w:sz w:val="10"/>
          <w:szCs w:val="12"/>
        </w:rPr>
        <w:t>also</w:t>
      </w:r>
      <w:r w:rsidRPr="00083A9C">
        <w:rPr>
          <w:sz w:val="10"/>
          <w:szCs w:val="12"/>
        </w:rPr>
        <w:t xml:space="preserve"> </w:t>
      </w:r>
      <w:r w:rsidRPr="00125758">
        <w:rPr>
          <w:vanish/>
          <w:sz w:val="10"/>
          <w:szCs w:val="12"/>
        </w:rPr>
        <w:t>must</w:t>
      </w:r>
      <w:r w:rsidRPr="00083A9C">
        <w:rPr>
          <w:sz w:val="10"/>
          <w:szCs w:val="12"/>
        </w:rPr>
        <w:t xml:space="preserve"> </w:t>
      </w:r>
      <w:r w:rsidRPr="00125758">
        <w:rPr>
          <w:vanish/>
          <w:sz w:val="10"/>
          <w:szCs w:val="12"/>
        </w:rPr>
        <w:t>go</w:t>
      </w:r>
      <w:r w:rsidRPr="00083A9C">
        <w:rPr>
          <w:sz w:val="10"/>
          <w:szCs w:val="12"/>
        </w:rPr>
        <w:t xml:space="preserve"> </w:t>
      </w:r>
      <w:r w:rsidRPr="00125758">
        <w:rPr>
          <w:vanish/>
          <w:sz w:val="10"/>
          <w:szCs w:val="12"/>
        </w:rPr>
        <w:t>up</w:t>
      </w:r>
      <w:r w:rsidRPr="00083A9C">
        <w:rPr>
          <w:sz w:val="10"/>
          <w:szCs w:val="12"/>
        </w:rPr>
        <w:t xml:space="preserve"> </w:t>
      </w:r>
      <w:r w:rsidRPr="00125758">
        <w:rPr>
          <w:vanish/>
          <w:sz w:val="10"/>
          <w:szCs w:val="12"/>
        </w:rPr>
        <w:t>against</w:t>
      </w:r>
      <w:r w:rsidRPr="00083A9C">
        <w:rPr>
          <w:sz w:val="10"/>
          <w:szCs w:val="12"/>
        </w:rPr>
        <w:t xml:space="preserve"> </w:t>
      </w:r>
      <w:r w:rsidRPr="00125758">
        <w:rPr>
          <w:vanish/>
          <w:sz w:val="10"/>
          <w:szCs w:val="12"/>
        </w:rPr>
        <w:t>Turner</w:t>
      </w:r>
      <w:r w:rsidRPr="00083A9C">
        <w:rPr>
          <w:sz w:val="10"/>
          <w:szCs w:val="12"/>
        </w:rPr>
        <w:t xml:space="preserve"> </w:t>
      </w:r>
      <w:r w:rsidRPr="00125758">
        <w:rPr>
          <w:vanish/>
          <w:sz w:val="10"/>
          <w:szCs w:val="12"/>
        </w:rPr>
        <w:t>and</w:t>
      </w:r>
      <w:r w:rsidRPr="00083A9C">
        <w:rPr>
          <w:sz w:val="10"/>
          <w:szCs w:val="12"/>
        </w:rPr>
        <w:t xml:space="preserve"> </w:t>
      </w:r>
      <w:r w:rsidRPr="00125758">
        <w:rPr>
          <w:vanish/>
          <w:sz w:val="10"/>
          <w:szCs w:val="12"/>
        </w:rPr>
        <w:t>its</w:t>
      </w:r>
      <w:r w:rsidRPr="00083A9C">
        <w:rPr>
          <w:sz w:val="10"/>
          <w:szCs w:val="12"/>
        </w:rPr>
        <w:t xml:space="preserve"> </w:t>
      </w:r>
      <w:r w:rsidRPr="00125758">
        <w:rPr>
          <w:vanish/>
          <w:sz w:val="10"/>
          <w:szCs w:val="12"/>
        </w:rPr>
        <w:t>progeny,</w:t>
      </w:r>
      <w:r w:rsidRPr="00083A9C">
        <w:rPr>
          <w:sz w:val="10"/>
          <w:szCs w:val="12"/>
        </w:rPr>
        <w:t xml:space="preserve"> </w:t>
      </w:r>
      <w:r w:rsidRPr="00125758">
        <w:rPr>
          <w:vanish/>
          <w:sz w:val="10"/>
          <w:szCs w:val="12"/>
        </w:rPr>
        <w:t>which</w:t>
      </w:r>
      <w:r w:rsidRPr="00083A9C">
        <w:rPr>
          <w:sz w:val="10"/>
          <w:szCs w:val="12"/>
        </w:rPr>
        <w:t xml:space="preserve"> </w:t>
      </w:r>
      <w:r w:rsidRPr="00125758">
        <w:rPr>
          <w:vanish/>
          <w:sz w:val="10"/>
          <w:szCs w:val="12"/>
        </w:rPr>
        <w:t>mandate</w:t>
      </w:r>
      <w:r w:rsidRPr="00083A9C">
        <w:rPr>
          <w:sz w:val="10"/>
          <w:szCs w:val="12"/>
        </w:rPr>
        <w:t xml:space="preserve"> </w:t>
      </w:r>
      <w:r w:rsidRPr="00125758">
        <w:rPr>
          <w:vanish/>
          <w:sz w:val="10"/>
          <w:szCs w:val="12"/>
        </w:rPr>
        <w:t>rational</w:t>
      </w:r>
      <w:r w:rsidRPr="00083A9C">
        <w:rPr>
          <w:sz w:val="10"/>
          <w:szCs w:val="12"/>
        </w:rPr>
        <w:t xml:space="preserve"> </w:t>
      </w:r>
      <w:r w:rsidRPr="00125758">
        <w:rPr>
          <w:vanish/>
          <w:sz w:val="10"/>
          <w:szCs w:val="12"/>
        </w:rPr>
        <w:t>basis</w:t>
      </w:r>
      <w:r w:rsidRPr="00083A9C">
        <w:rPr>
          <w:sz w:val="10"/>
          <w:szCs w:val="12"/>
        </w:rPr>
        <w:t xml:space="preserve"> </w:t>
      </w:r>
      <w:r w:rsidRPr="00125758">
        <w:rPr>
          <w:vanish/>
          <w:sz w:val="10"/>
          <w:szCs w:val="12"/>
        </w:rPr>
        <w:t>review</w:t>
      </w:r>
      <w:r w:rsidRPr="00083A9C">
        <w:rPr>
          <w:sz w:val="10"/>
          <w:szCs w:val="12"/>
        </w:rPr>
        <w:t xml:space="preserve"> </w:t>
      </w:r>
      <w:r w:rsidRPr="00125758">
        <w:rPr>
          <w:vanish/>
          <w:sz w:val="10"/>
          <w:szCs w:val="12"/>
        </w:rPr>
        <w:t>for</w:t>
      </w:r>
      <w:r w:rsidRPr="00083A9C">
        <w:rPr>
          <w:sz w:val="10"/>
          <w:szCs w:val="12"/>
        </w:rPr>
        <w:t xml:space="preserve"> </w:t>
      </w:r>
      <w:r w:rsidRPr="00125758">
        <w:rPr>
          <w:vanish/>
          <w:sz w:val="10"/>
          <w:szCs w:val="12"/>
        </w:rPr>
        <w:t>any</w:t>
      </w:r>
      <w:r w:rsidRPr="00083A9C">
        <w:rPr>
          <w:sz w:val="10"/>
          <w:szCs w:val="12"/>
        </w:rPr>
        <w:t xml:space="preserve"> </w:t>
      </w:r>
      <w:r w:rsidRPr="00125758">
        <w:rPr>
          <w:vanish/>
          <w:sz w:val="10"/>
          <w:szCs w:val="12"/>
        </w:rPr>
        <w:t>prison</w:t>
      </w:r>
      <w:r w:rsidRPr="00083A9C">
        <w:rPr>
          <w:sz w:val="10"/>
          <w:szCs w:val="12"/>
        </w:rPr>
        <w:t xml:space="preserve"> </w:t>
      </w:r>
      <w:r w:rsidRPr="00125758">
        <w:rPr>
          <w:vanish/>
          <w:sz w:val="10"/>
          <w:szCs w:val="12"/>
        </w:rPr>
        <w:t>regulation</w:t>
      </w:r>
      <w:r w:rsidRPr="00083A9C">
        <w:rPr>
          <w:sz w:val="10"/>
          <w:szCs w:val="12"/>
        </w:rPr>
        <w:t xml:space="preserve"> </w:t>
      </w:r>
      <w:r w:rsidRPr="00125758">
        <w:rPr>
          <w:vanish/>
          <w:sz w:val="10"/>
          <w:szCs w:val="12"/>
        </w:rPr>
        <w:t>—</w:t>
      </w:r>
      <w:r w:rsidRPr="00083A9C">
        <w:rPr>
          <w:sz w:val="10"/>
          <w:szCs w:val="12"/>
        </w:rPr>
        <w:t xml:space="preserve"> </w:t>
      </w:r>
      <w:r w:rsidRPr="00125758">
        <w:rPr>
          <w:vanish/>
          <w:sz w:val="10"/>
          <w:szCs w:val="12"/>
        </w:rPr>
        <w:t>providing</w:t>
      </w:r>
      <w:r w:rsidRPr="00083A9C">
        <w:rPr>
          <w:sz w:val="10"/>
          <w:szCs w:val="12"/>
        </w:rPr>
        <w:t xml:space="preserve"> </w:t>
      </w:r>
      <w:r w:rsidRPr="00125758">
        <w:rPr>
          <w:vanish/>
          <w:sz w:val="10"/>
          <w:szCs w:val="12"/>
        </w:rPr>
        <w:t>prison</w:t>
      </w:r>
      <w:r w:rsidRPr="00083A9C">
        <w:rPr>
          <w:sz w:val="10"/>
          <w:szCs w:val="12"/>
        </w:rPr>
        <w:t xml:space="preserve"> </w:t>
      </w:r>
      <w:r w:rsidRPr="00125758">
        <w:rPr>
          <w:vanish/>
          <w:sz w:val="10"/>
          <w:szCs w:val="12"/>
        </w:rPr>
        <w:t>officials</w:t>
      </w:r>
      <w:r w:rsidRPr="00083A9C">
        <w:rPr>
          <w:sz w:val="10"/>
          <w:szCs w:val="12"/>
        </w:rPr>
        <w:t xml:space="preserve"> </w:t>
      </w:r>
      <w:r w:rsidRPr="00125758">
        <w:rPr>
          <w:vanish/>
          <w:sz w:val="10"/>
          <w:szCs w:val="12"/>
        </w:rPr>
        <w:t>with</w:t>
      </w:r>
      <w:r w:rsidRPr="00083A9C">
        <w:rPr>
          <w:sz w:val="10"/>
          <w:szCs w:val="12"/>
        </w:rPr>
        <w:t xml:space="preserve"> </w:t>
      </w:r>
      <w:r w:rsidRPr="00125758">
        <w:rPr>
          <w:vanish/>
          <w:sz w:val="10"/>
          <w:szCs w:val="12"/>
        </w:rPr>
        <w:t>broad</w:t>
      </w:r>
      <w:r w:rsidRPr="00083A9C">
        <w:rPr>
          <w:sz w:val="10"/>
          <w:szCs w:val="12"/>
        </w:rPr>
        <w:t xml:space="preserve"> </w:t>
      </w:r>
      <w:r w:rsidRPr="00125758">
        <w:rPr>
          <w:vanish/>
          <w:sz w:val="10"/>
          <w:szCs w:val="12"/>
        </w:rPr>
        <w:t>deference</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curtail</w:t>
      </w:r>
      <w:r w:rsidRPr="00083A9C">
        <w:rPr>
          <w:sz w:val="10"/>
          <w:szCs w:val="12"/>
        </w:rPr>
        <w:t xml:space="preserve"> </w:t>
      </w:r>
      <w:r w:rsidRPr="00125758">
        <w:rPr>
          <w:vanish/>
          <w:sz w:val="10"/>
          <w:szCs w:val="12"/>
        </w:rPr>
        <w:t>any</w:t>
      </w:r>
      <w:r w:rsidRPr="00083A9C">
        <w:rPr>
          <w:sz w:val="10"/>
          <w:szCs w:val="12"/>
        </w:rPr>
        <w:t xml:space="preserve"> </w:t>
      </w:r>
      <w:r w:rsidRPr="00125758">
        <w:rPr>
          <w:vanish/>
          <w:sz w:val="10"/>
          <w:szCs w:val="12"/>
        </w:rPr>
        <w:t>rights</w:t>
      </w:r>
      <w:r w:rsidRPr="00083A9C">
        <w:rPr>
          <w:sz w:val="10"/>
          <w:szCs w:val="12"/>
        </w:rPr>
        <w:t xml:space="preserve"> </w:t>
      </w:r>
      <w:r w:rsidRPr="00125758">
        <w:rPr>
          <w:vanish/>
          <w:sz w:val="10"/>
          <w:szCs w:val="12"/>
        </w:rPr>
        <w:t>that</w:t>
      </w:r>
      <w:r w:rsidRPr="00083A9C">
        <w:rPr>
          <w:sz w:val="10"/>
          <w:szCs w:val="12"/>
        </w:rPr>
        <w:t xml:space="preserve"> </w:t>
      </w:r>
      <w:r w:rsidRPr="00125758">
        <w:rPr>
          <w:vanish/>
          <w:sz w:val="10"/>
          <w:szCs w:val="12"/>
        </w:rPr>
        <w:t>a</w:t>
      </w:r>
      <w:r w:rsidRPr="00083A9C">
        <w:rPr>
          <w:sz w:val="10"/>
          <w:szCs w:val="12"/>
        </w:rPr>
        <w:t xml:space="preserve"> </w:t>
      </w:r>
      <w:r w:rsidRPr="00125758">
        <w:rPr>
          <w:vanish/>
          <w:sz w:val="10"/>
          <w:szCs w:val="12"/>
        </w:rPr>
        <w:t>prisoner</w:t>
      </w:r>
      <w:r w:rsidRPr="00083A9C">
        <w:rPr>
          <w:sz w:val="10"/>
          <w:szCs w:val="12"/>
        </w:rPr>
        <w:t xml:space="preserve"> </w:t>
      </w:r>
      <w:r w:rsidRPr="00125758">
        <w:rPr>
          <w:vanish/>
          <w:sz w:val="10"/>
          <w:szCs w:val="12"/>
        </w:rPr>
        <w:t>might</w:t>
      </w:r>
      <w:r w:rsidRPr="00083A9C">
        <w:rPr>
          <w:sz w:val="10"/>
          <w:szCs w:val="12"/>
        </w:rPr>
        <w:t xml:space="preserve"> </w:t>
      </w:r>
      <w:r w:rsidRPr="00125758">
        <w:rPr>
          <w:vanish/>
          <w:sz w:val="10"/>
          <w:szCs w:val="12"/>
        </w:rPr>
        <w:t>retain.103</w:t>
      </w:r>
      <w:r w:rsidRPr="00083A9C">
        <w:rPr>
          <w:sz w:val="10"/>
          <w:szCs w:val="12"/>
        </w:rPr>
        <w:t xml:space="preserve"> </w:t>
      </w:r>
      <w:r w:rsidRPr="00125758">
        <w:rPr>
          <w:vanish/>
          <w:sz w:val="10"/>
          <w:szCs w:val="12"/>
        </w:rPr>
        <w:t>Turning</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prisoner</w:t>
      </w:r>
      <w:r w:rsidRPr="00083A9C">
        <w:rPr>
          <w:sz w:val="10"/>
          <w:szCs w:val="12"/>
        </w:rPr>
        <w:t xml:space="preserve"> </w:t>
      </w:r>
      <w:r w:rsidRPr="00125758">
        <w:rPr>
          <w:vanish/>
          <w:sz w:val="10"/>
          <w:szCs w:val="12"/>
        </w:rPr>
        <w:t>First</w:t>
      </w:r>
      <w:r w:rsidRPr="00083A9C">
        <w:rPr>
          <w:sz w:val="10"/>
          <w:szCs w:val="12"/>
        </w:rPr>
        <w:t xml:space="preserve"> </w:t>
      </w:r>
      <w:r w:rsidRPr="00125758">
        <w:rPr>
          <w:vanish/>
          <w:sz w:val="10"/>
          <w:szCs w:val="12"/>
        </w:rPr>
        <w:t>Amendment</w:t>
      </w:r>
      <w:r w:rsidRPr="00083A9C">
        <w:rPr>
          <w:sz w:val="10"/>
          <w:szCs w:val="12"/>
        </w:rPr>
        <w:t xml:space="preserve"> </w:t>
      </w:r>
      <w:r w:rsidRPr="00125758">
        <w:rPr>
          <w:vanish/>
          <w:sz w:val="10"/>
          <w:szCs w:val="12"/>
        </w:rPr>
        <w:t>jurisprudence</w:t>
      </w:r>
      <w:r w:rsidRPr="00083A9C">
        <w:rPr>
          <w:sz w:val="10"/>
          <w:szCs w:val="12"/>
        </w:rPr>
        <w:t xml:space="preserve"> </w:t>
      </w:r>
      <w:r w:rsidRPr="00125758">
        <w:rPr>
          <w:vanish/>
          <w:sz w:val="10"/>
          <w:szCs w:val="12"/>
        </w:rPr>
        <w:t>specifically,</w:t>
      </w:r>
      <w:r w:rsidRPr="00083A9C">
        <w:rPr>
          <w:sz w:val="10"/>
          <w:szCs w:val="12"/>
        </w:rPr>
        <w:t xml:space="preserve"> </w:t>
      </w:r>
      <w:r w:rsidRPr="00125758">
        <w:rPr>
          <w:vanish/>
          <w:sz w:val="10"/>
          <w:szCs w:val="12"/>
        </w:rPr>
        <w:t>it</w:t>
      </w:r>
      <w:r w:rsidRPr="00083A9C">
        <w:rPr>
          <w:sz w:val="10"/>
          <w:szCs w:val="12"/>
        </w:rPr>
        <w:t xml:space="preserve"> </w:t>
      </w:r>
      <w:r w:rsidRPr="00125758">
        <w:rPr>
          <w:vanish/>
          <w:sz w:val="10"/>
          <w:szCs w:val="12"/>
        </w:rPr>
        <w:t>becomes</w:t>
      </w:r>
      <w:r w:rsidRPr="00083A9C">
        <w:rPr>
          <w:sz w:val="10"/>
          <w:szCs w:val="12"/>
        </w:rPr>
        <w:t xml:space="preserve"> </w:t>
      </w:r>
      <w:r w:rsidRPr="00125758">
        <w:rPr>
          <w:vanish/>
          <w:sz w:val="10"/>
          <w:szCs w:val="12"/>
        </w:rPr>
        <w:t>even</w:t>
      </w:r>
      <w:r w:rsidRPr="00083A9C">
        <w:rPr>
          <w:sz w:val="10"/>
          <w:szCs w:val="12"/>
        </w:rPr>
        <w:t xml:space="preserve"> </w:t>
      </w:r>
      <w:r w:rsidRPr="00125758">
        <w:rPr>
          <w:vanish/>
          <w:sz w:val="10"/>
          <w:szCs w:val="12"/>
        </w:rPr>
        <w:t>clearer</w:t>
      </w:r>
      <w:r w:rsidRPr="00083A9C">
        <w:rPr>
          <w:sz w:val="10"/>
          <w:szCs w:val="12"/>
        </w:rPr>
        <w:t xml:space="preserve"> </w:t>
      </w:r>
      <w:r w:rsidRPr="00125758">
        <w:rPr>
          <w:vanish/>
          <w:sz w:val="10"/>
          <w:szCs w:val="12"/>
        </w:rPr>
        <w:t>that</w:t>
      </w:r>
      <w:r w:rsidRPr="00083A9C">
        <w:rPr>
          <w:sz w:val="10"/>
          <w:szCs w:val="12"/>
        </w:rPr>
        <w:t xml:space="preserve"> </w:t>
      </w:r>
      <w:r w:rsidRPr="00125758">
        <w:rPr>
          <w:vanish/>
          <w:sz w:val="10"/>
          <w:szCs w:val="12"/>
        </w:rPr>
        <w:t>a</w:t>
      </w:r>
      <w:r w:rsidRPr="00083A9C">
        <w:rPr>
          <w:sz w:val="10"/>
          <w:szCs w:val="12"/>
        </w:rPr>
        <w:t xml:space="preserve"> </w:t>
      </w:r>
      <w:r w:rsidRPr="00125758">
        <w:rPr>
          <w:vanish/>
          <w:sz w:val="10"/>
          <w:szCs w:val="12"/>
        </w:rPr>
        <w:t>right</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strike</w:t>
      </w:r>
      <w:r w:rsidRPr="00083A9C">
        <w:rPr>
          <w:sz w:val="10"/>
          <w:szCs w:val="12"/>
        </w:rPr>
        <w:t xml:space="preserve"> </w:t>
      </w:r>
      <w:r w:rsidRPr="00125758">
        <w:rPr>
          <w:vanish/>
          <w:sz w:val="10"/>
          <w:szCs w:val="12"/>
        </w:rPr>
        <w:t>likely</w:t>
      </w:r>
      <w:r w:rsidRPr="00083A9C">
        <w:rPr>
          <w:sz w:val="10"/>
          <w:szCs w:val="12"/>
        </w:rPr>
        <w:t xml:space="preserve"> </w:t>
      </w:r>
      <w:r w:rsidRPr="00125758">
        <w:rPr>
          <w:vanish/>
          <w:sz w:val="10"/>
          <w:szCs w:val="12"/>
        </w:rPr>
        <w:t>cannot</w:t>
      </w:r>
      <w:r w:rsidRPr="00083A9C">
        <w:rPr>
          <w:sz w:val="10"/>
          <w:szCs w:val="12"/>
        </w:rPr>
        <w:t xml:space="preserve"> </w:t>
      </w:r>
      <w:r w:rsidRPr="00125758">
        <w:rPr>
          <w:vanish/>
          <w:sz w:val="10"/>
          <w:szCs w:val="12"/>
        </w:rPr>
        <w:t>navigate</w:t>
      </w:r>
      <w:r w:rsidRPr="00083A9C">
        <w:rPr>
          <w:sz w:val="10"/>
          <w:szCs w:val="12"/>
        </w:rPr>
        <w:t xml:space="preserve"> </w:t>
      </w:r>
      <w:r w:rsidRPr="00125758">
        <w:rPr>
          <w:vanish/>
          <w:sz w:val="10"/>
          <w:szCs w:val="12"/>
        </w:rPr>
        <w:t>either</w:t>
      </w:r>
      <w:r w:rsidRPr="00083A9C">
        <w:rPr>
          <w:sz w:val="10"/>
          <w:szCs w:val="12"/>
        </w:rPr>
        <w:t xml:space="preserve"> </w:t>
      </w:r>
      <w:r w:rsidRPr="00125758">
        <w:rPr>
          <w:vanish/>
          <w:sz w:val="10"/>
          <w:szCs w:val="12"/>
        </w:rPr>
        <w:t>difficulty</w:t>
      </w:r>
      <w:r w:rsidRPr="00083A9C">
        <w:rPr>
          <w:sz w:val="10"/>
          <w:szCs w:val="12"/>
        </w:rPr>
        <w:t xml:space="preserve"> </w:t>
      </w:r>
      <w:r w:rsidRPr="00125758">
        <w:rPr>
          <w:vanish/>
          <w:sz w:val="10"/>
          <w:szCs w:val="12"/>
        </w:rPr>
        <w:t>successfully.¶</w:t>
      </w:r>
      <w:r w:rsidRPr="00083A9C">
        <w:rPr>
          <w:sz w:val="10"/>
          <w:szCs w:val="12"/>
        </w:rPr>
        <w:t xml:space="preserve"> </w:t>
      </w:r>
      <w:r w:rsidRPr="00125758">
        <w:rPr>
          <w:vanish/>
          <w:sz w:val="10"/>
          <w:szCs w:val="12"/>
        </w:rPr>
        <w:t>2.</w:t>
      </w:r>
      <w:r w:rsidRPr="00083A9C">
        <w:rPr>
          <w:sz w:val="10"/>
          <w:szCs w:val="12"/>
        </w:rPr>
        <w:t xml:space="preserve"> </w:t>
      </w:r>
      <w:r w:rsidRPr="00125758">
        <w:rPr>
          <w:vanish/>
          <w:sz w:val="10"/>
          <w:szCs w:val="12"/>
        </w:rPr>
        <w:t>Prisoners’</w:t>
      </w:r>
      <w:r w:rsidRPr="00083A9C">
        <w:rPr>
          <w:sz w:val="10"/>
          <w:szCs w:val="12"/>
        </w:rPr>
        <w:t xml:space="preserve"> </w:t>
      </w:r>
      <w:r w:rsidRPr="00125758">
        <w:rPr>
          <w:vanish/>
          <w:sz w:val="10"/>
          <w:szCs w:val="12"/>
        </w:rPr>
        <w:t>First</w:t>
      </w:r>
      <w:r w:rsidRPr="00083A9C">
        <w:rPr>
          <w:sz w:val="10"/>
          <w:szCs w:val="12"/>
        </w:rPr>
        <w:t xml:space="preserve"> </w:t>
      </w:r>
      <w:r w:rsidRPr="00125758">
        <w:rPr>
          <w:vanish/>
          <w:sz w:val="10"/>
          <w:szCs w:val="12"/>
        </w:rPr>
        <w:t>Amendment</w:t>
      </w:r>
      <w:r w:rsidRPr="00083A9C">
        <w:rPr>
          <w:sz w:val="10"/>
          <w:szCs w:val="12"/>
        </w:rPr>
        <w:t xml:space="preserve"> </w:t>
      </w:r>
      <w:r w:rsidRPr="00125758">
        <w:rPr>
          <w:vanish/>
          <w:sz w:val="10"/>
          <w:szCs w:val="12"/>
        </w:rPr>
        <w:t>Rights.</w:t>
      </w:r>
      <w:r w:rsidRPr="00083A9C">
        <w:rPr>
          <w:sz w:val="10"/>
          <w:szCs w:val="12"/>
        </w:rPr>
        <w:t xml:space="preserve"> </w:t>
      </w:r>
      <w:r w:rsidRPr="00125758">
        <w:rPr>
          <w:vanish/>
          <w:sz w:val="10"/>
          <w:szCs w:val="12"/>
        </w:rPr>
        <w:t>—</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First</w:t>
      </w:r>
      <w:r w:rsidRPr="00083A9C">
        <w:rPr>
          <w:sz w:val="10"/>
          <w:szCs w:val="12"/>
        </w:rPr>
        <w:t xml:space="preserve"> </w:t>
      </w:r>
      <w:r w:rsidRPr="00125758">
        <w:rPr>
          <w:vanish/>
          <w:sz w:val="10"/>
          <w:szCs w:val="12"/>
        </w:rPr>
        <w:t>Amendment</w:t>
      </w:r>
      <w:r w:rsidRPr="00083A9C">
        <w:rPr>
          <w:sz w:val="10"/>
          <w:szCs w:val="12"/>
        </w:rPr>
        <w:t xml:space="preserve"> </w:t>
      </w:r>
      <w:r w:rsidRPr="00125758">
        <w:rPr>
          <w:vanish/>
          <w:sz w:val="10"/>
          <w:szCs w:val="12"/>
        </w:rPr>
        <w:t>of</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Constitution</w:t>
      </w:r>
      <w:r w:rsidRPr="00083A9C">
        <w:rPr>
          <w:sz w:val="10"/>
          <w:szCs w:val="12"/>
        </w:rPr>
        <w:t xml:space="preserve"> </w:t>
      </w:r>
      <w:r w:rsidRPr="00125758">
        <w:rPr>
          <w:vanish/>
          <w:sz w:val="10"/>
          <w:szCs w:val="12"/>
        </w:rPr>
        <w:t>includes</w:t>
      </w:r>
      <w:r w:rsidRPr="00083A9C">
        <w:rPr>
          <w:sz w:val="10"/>
          <w:szCs w:val="12"/>
        </w:rPr>
        <w:t xml:space="preserve"> </w:t>
      </w:r>
      <w:r w:rsidRPr="00125758">
        <w:rPr>
          <w:vanish/>
          <w:sz w:val="10"/>
          <w:szCs w:val="12"/>
        </w:rPr>
        <w:t>within</w:t>
      </w:r>
      <w:r w:rsidRPr="00083A9C">
        <w:rPr>
          <w:sz w:val="10"/>
          <w:szCs w:val="12"/>
        </w:rPr>
        <w:t xml:space="preserve"> </w:t>
      </w:r>
      <w:r w:rsidRPr="00125758">
        <w:rPr>
          <w:vanish/>
          <w:sz w:val="10"/>
          <w:szCs w:val="12"/>
        </w:rPr>
        <w:t>its</w:t>
      </w:r>
      <w:r w:rsidRPr="00083A9C">
        <w:rPr>
          <w:sz w:val="10"/>
          <w:szCs w:val="12"/>
        </w:rPr>
        <w:t xml:space="preserve"> </w:t>
      </w:r>
      <w:r w:rsidRPr="00125758">
        <w:rPr>
          <w:vanish/>
          <w:sz w:val="10"/>
          <w:szCs w:val="12"/>
        </w:rPr>
        <w:t>guarantees</w:t>
      </w:r>
      <w:r w:rsidRPr="00083A9C">
        <w:rPr>
          <w:sz w:val="10"/>
          <w:szCs w:val="12"/>
        </w:rPr>
        <w:t xml:space="preserve"> </w:t>
      </w:r>
      <w:r w:rsidRPr="00125758">
        <w:rPr>
          <w:vanish/>
          <w:sz w:val="10"/>
          <w:szCs w:val="12"/>
        </w:rPr>
        <w:t>political</w:t>
      </w:r>
      <w:r w:rsidRPr="00083A9C">
        <w:rPr>
          <w:sz w:val="10"/>
          <w:szCs w:val="12"/>
        </w:rPr>
        <w:t xml:space="preserve"> </w:t>
      </w:r>
      <w:r w:rsidRPr="00125758">
        <w:rPr>
          <w:vanish/>
          <w:sz w:val="10"/>
          <w:szCs w:val="12"/>
        </w:rPr>
        <w:t>rights</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communicate,</w:t>
      </w:r>
      <w:r w:rsidRPr="00083A9C">
        <w:rPr>
          <w:sz w:val="10"/>
          <w:szCs w:val="12"/>
        </w:rPr>
        <w:t xml:space="preserve"> </w:t>
      </w:r>
      <w:r w:rsidRPr="00125758">
        <w:rPr>
          <w:vanish/>
          <w:sz w:val="10"/>
          <w:szCs w:val="12"/>
        </w:rPr>
        <w:t>associate,</w:t>
      </w:r>
      <w:r w:rsidRPr="00083A9C">
        <w:rPr>
          <w:sz w:val="10"/>
          <w:szCs w:val="12"/>
        </w:rPr>
        <w:t xml:space="preserve"> </w:t>
      </w:r>
      <w:r w:rsidRPr="00125758">
        <w:rPr>
          <w:vanish/>
          <w:sz w:val="10"/>
          <w:szCs w:val="12"/>
        </w:rPr>
        <w:t>and</w:t>
      </w:r>
      <w:r w:rsidRPr="00083A9C">
        <w:rPr>
          <w:sz w:val="10"/>
          <w:szCs w:val="12"/>
        </w:rPr>
        <w:t xml:space="preserve"> </w:t>
      </w:r>
      <w:r w:rsidRPr="00125758">
        <w:rPr>
          <w:vanish/>
          <w:sz w:val="10"/>
          <w:szCs w:val="12"/>
        </w:rPr>
        <w:t>present</w:t>
      </w:r>
      <w:r w:rsidRPr="00083A9C">
        <w:rPr>
          <w:sz w:val="10"/>
          <w:szCs w:val="12"/>
        </w:rPr>
        <w:t xml:space="preserve"> </w:t>
      </w:r>
      <w:r w:rsidRPr="00125758">
        <w:rPr>
          <w:vanish/>
          <w:sz w:val="10"/>
          <w:szCs w:val="12"/>
        </w:rPr>
        <w:t>grievances</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government.104</w:t>
      </w:r>
      <w:r w:rsidRPr="00083A9C">
        <w:rPr>
          <w:sz w:val="10"/>
          <w:szCs w:val="12"/>
        </w:rPr>
        <w:t xml:space="preserve"> </w:t>
      </w:r>
      <w:r w:rsidRPr="00125758">
        <w:rPr>
          <w:vanish/>
          <w:sz w:val="10"/>
          <w:szCs w:val="12"/>
        </w:rPr>
        <w:t>These</w:t>
      </w:r>
      <w:r w:rsidRPr="00083A9C">
        <w:rPr>
          <w:sz w:val="10"/>
          <w:szCs w:val="12"/>
        </w:rPr>
        <w:t xml:space="preserve"> </w:t>
      </w:r>
      <w:r w:rsidRPr="00125758">
        <w:rPr>
          <w:vanish/>
          <w:sz w:val="10"/>
          <w:szCs w:val="12"/>
        </w:rPr>
        <w:t>rights</w:t>
      </w:r>
      <w:r w:rsidRPr="00083A9C">
        <w:rPr>
          <w:sz w:val="10"/>
          <w:szCs w:val="12"/>
        </w:rPr>
        <w:t xml:space="preserve"> </w:t>
      </w:r>
      <w:r w:rsidRPr="00125758">
        <w:rPr>
          <w:vanish/>
          <w:sz w:val="10"/>
          <w:szCs w:val="12"/>
        </w:rPr>
        <w:t>go</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very</w:t>
      </w:r>
      <w:r w:rsidRPr="00083A9C">
        <w:rPr>
          <w:sz w:val="10"/>
          <w:szCs w:val="12"/>
        </w:rPr>
        <w:t xml:space="preserve"> </w:t>
      </w:r>
      <w:r w:rsidRPr="00125758">
        <w:rPr>
          <w:vanish/>
          <w:sz w:val="10"/>
          <w:szCs w:val="12"/>
        </w:rPr>
        <w:t>heart</w:t>
      </w:r>
      <w:r w:rsidRPr="00083A9C">
        <w:rPr>
          <w:sz w:val="10"/>
          <w:szCs w:val="12"/>
        </w:rPr>
        <w:t xml:space="preserve"> </w:t>
      </w:r>
      <w:r w:rsidRPr="00125758">
        <w:rPr>
          <w:vanish/>
          <w:sz w:val="10"/>
          <w:szCs w:val="12"/>
        </w:rPr>
        <w:t>of</w:t>
      </w:r>
      <w:r w:rsidRPr="00083A9C">
        <w:rPr>
          <w:sz w:val="10"/>
          <w:szCs w:val="12"/>
        </w:rPr>
        <w:t xml:space="preserve"> </w:t>
      </w:r>
      <w:r w:rsidRPr="00125758">
        <w:rPr>
          <w:vanish/>
          <w:sz w:val="10"/>
          <w:szCs w:val="12"/>
        </w:rPr>
        <w:t>our</w:t>
      </w:r>
      <w:r w:rsidRPr="00083A9C">
        <w:rPr>
          <w:sz w:val="10"/>
          <w:szCs w:val="12"/>
        </w:rPr>
        <w:t xml:space="preserve"> </w:t>
      </w:r>
      <w:r w:rsidRPr="00125758">
        <w:rPr>
          <w:vanish/>
          <w:sz w:val="10"/>
          <w:szCs w:val="12"/>
        </w:rPr>
        <w:t>political</w:t>
      </w:r>
      <w:r w:rsidRPr="00083A9C">
        <w:rPr>
          <w:sz w:val="10"/>
          <w:szCs w:val="12"/>
        </w:rPr>
        <w:t xml:space="preserve"> </w:t>
      </w:r>
      <w:r w:rsidRPr="00125758">
        <w:rPr>
          <w:vanish/>
          <w:sz w:val="10"/>
          <w:szCs w:val="12"/>
        </w:rPr>
        <w:t>system</w:t>
      </w:r>
      <w:r w:rsidRPr="00083A9C">
        <w:rPr>
          <w:sz w:val="10"/>
          <w:szCs w:val="12"/>
        </w:rPr>
        <w:t xml:space="preserve"> </w:t>
      </w:r>
      <w:r w:rsidRPr="00125758">
        <w:rPr>
          <w:vanish/>
          <w:sz w:val="10"/>
          <w:szCs w:val="12"/>
        </w:rPr>
        <w:t>—</w:t>
      </w:r>
      <w:r w:rsidRPr="00083A9C">
        <w:rPr>
          <w:sz w:val="10"/>
          <w:szCs w:val="12"/>
        </w:rPr>
        <w:t xml:space="preserve"> </w:t>
      </w:r>
      <w:r w:rsidRPr="00125758">
        <w:rPr>
          <w:vanish/>
          <w:sz w:val="10"/>
          <w:szCs w:val="12"/>
        </w:rPr>
        <w:t>one</w:t>
      </w:r>
      <w:r w:rsidRPr="00083A9C">
        <w:rPr>
          <w:sz w:val="10"/>
          <w:szCs w:val="12"/>
        </w:rPr>
        <w:t xml:space="preserve"> </w:t>
      </w:r>
      <w:r w:rsidRPr="00125758">
        <w:rPr>
          <w:vanish/>
          <w:sz w:val="10"/>
          <w:szCs w:val="12"/>
        </w:rPr>
        <w:t>that,</w:t>
      </w:r>
      <w:r w:rsidRPr="00083A9C">
        <w:rPr>
          <w:sz w:val="10"/>
          <w:szCs w:val="12"/>
        </w:rPr>
        <w:t xml:space="preserve"> </w:t>
      </w:r>
      <w:r w:rsidRPr="00125758">
        <w:rPr>
          <w:vanish/>
          <w:sz w:val="10"/>
          <w:szCs w:val="12"/>
        </w:rPr>
        <w:t>as</w:t>
      </w:r>
      <w:r w:rsidRPr="00083A9C">
        <w:rPr>
          <w:sz w:val="10"/>
          <w:szCs w:val="12"/>
        </w:rPr>
        <w:t xml:space="preserve"> </w:t>
      </w:r>
      <w:r w:rsidRPr="00125758">
        <w:rPr>
          <w:vanish/>
          <w:sz w:val="10"/>
          <w:szCs w:val="12"/>
        </w:rPr>
        <w:t>a</w:t>
      </w:r>
      <w:r w:rsidRPr="00083A9C">
        <w:rPr>
          <w:sz w:val="10"/>
          <w:szCs w:val="12"/>
        </w:rPr>
        <w:t xml:space="preserve"> </w:t>
      </w:r>
      <w:r w:rsidRPr="00125758">
        <w:rPr>
          <w:vanish/>
          <w:sz w:val="10"/>
          <w:szCs w:val="12"/>
        </w:rPr>
        <w:t>democracy,</w:t>
      </w:r>
      <w:r w:rsidRPr="00083A9C">
        <w:rPr>
          <w:sz w:val="10"/>
          <w:szCs w:val="12"/>
        </w:rPr>
        <w:t xml:space="preserve"> </w:t>
      </w:r>
      <w:r w:rsidRPr="00125758">
        <w:rPr>
          <w:vanish/>
          <w:sz w:val="10"/>
          <w:szCs w:val="12"/>
        </w:rPr>
        <w:t>values</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participation</w:t>
      </w:r>
      <w:r w:rsidRPr="00083A9C">
        <w:rPr>
          <w:sz w:val="10"/>
          <w:szCs w:val="12"/>
        </w:rPr>
        <w:t xml:space="preserve"> </w:t>
      </w:r>
      <w:r w:rsidRPr="00125758">
        <w:rPr>
          <w:vanish/>
          <w:sz w:val="10"/>
          <w:szCs w:val="12"/>
        </w:rPr>
        <w:t>of</w:t>
      </w:r>
      <w:r w:rsidRPr="00083A9C">
        <w:rPr>
          <w:sz w:val="10"/>
          <w:szCs w:val="12"/>
        </w:rPr>
        <w:t xml:space="preserve"> </w:t>
      </w:r>
      <w:r w:rsidRPr="00125758">
        <w:rPr>
          <w:vanish/>
          <w:sz w:val="10"/>
          <w:szCs w:val="12"/>
        </w:rPr>
        <w:t>its</w:t>
      </w:r>
      <w:r w:rsidRPr="00083A9C">
        <w:rPr>
          <w:sz w:val="10"/>
          <w:szCs w:val="12"/>
        </w:rPr>
        <w:t xml:space="preserve"> </w:t>
      </w:r>
      <w:r w:rsidRPr="00125758">
        <w:rPr>
          <w:vanish/>
          <w:sz w:val="10"/>
          <w:szCs w:val="12"/>
        </w:rPr>
        <w:t>citizens.105</w:t>
      </w:r>
      <w:r w:rsidRPr="00083A9C">
        <w:rPr>
          <w:sz w:val="10"/>
          <w:szCs w:val="12"/>
        </w:rPr>
        <w:t xml:space="preserve"> </w:t>
      </w:r>
      <w:r w:rsidRPr="00125758">
        <w:rPr>
          <w:vanish/>
          <w:sz w:val="10"/>
          <w:szCs w:val="12"/>
        </w:rPr>
        <w:t>Outside</w:t>
      </w:r>
      <w:r w:rsidRPr="00083A9C">
        <w:rPr>
          <w:sz w:val="10"/>
          <w:szCs w:val="12"/>
        </w:rPr>
        <w:t xml:space="preserve"> </w:t>
      </w:r>
      <w:r w:rsidRPr="00125758">
        <w:rPr>
          <w:vanish/>
          <w:sz w:val="10"/>
          <w:szCs w:val="12"/>
        </w:rPr>
        <w:t>of</w:t>
      </w:r>
      <w:r w:rsidRPr="00083A9C">
        <w:rPr>
          <w:sz w:val="10"/>
          <w:szCs w:val="12"/>
        </w:rPr>
        <w:t xml:space="preserve"> </w:t>
      </w:r>
      <w:r w:rsidRPr="00125758">
        <w:rPr>
          <w:vanish/>
          <w:sz w:val="10"/>
          <w:szCs w:val="12"/>
        </w:rPr>
        <w:t>prison</w:t>
      </w:r>
      <w:r w:rsidRPr="00083A9C">
        <w:rPr>
          <w:sz w:val="10"/>
          <w:szCs w:val="12"/>
        </w:rPr>
        <w:t xml:space="preserve"> </w:t>
      </w:r>
      <w:r w:rsidRPr="00125758">
        <w:rPr>
          <w:vanish/>
          <w:sz w:val="10"/>
          <w:szCs w:val="12"/>
        </w:rPr>
        <w:t>walls,</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Supreme</w:t>
      </w:r>
      <w:r w:rsidRPr="00083A9C">
        <w:rPr>
          <w:sz w:val="10"/>
          <w:szCs w:val="12"/>
        </w:rPr>
        <w:t xml:space="preserve"> </w:t>
      </w:r>
      <w:r w:rsidRPr="00125758">
        <w:rPr>
          <w:vanish/>
          <w:sz w:val="10"/>
          <w:szCs w:val="12"/>
        </w:rPr>
        <w:t>Court</w:t>
      </w:r>
      <w:r w:rsidRPr="00083A9C">
        <w:rPr>
          <w:sz w:val="10"/>
          <w:szCs w:val="12"/>
        </w:rPr>
        <w:t xml:space="preserve"> </w:t>
      </w:r>
      <w:r w:rsidRPr="00125758">
        <w:rPr>
          <w:vanish/>
          <w:sz w:val="10"/>
          <w:szCs w:val="12"/>
        </w:rPr>
        <w:t>has</w:t>
      </w:r>
      <w:r w:rsidRPr="00083A9C">
        <w:rPr>
          <w:sz w:val="10"/>
          <w:szCs w:val="12"/>
        </w:rPr>
        <w:t xml:space="preserve"> </w:t>
      </w:r>
      <w:r w:rsidRPr="00125758">
        <w:rPr>
          <w:vanish/>
          <w:sz w:val="10"/>
          <w:szCs w:val="12"/>
        </w:rPr>
        <w:t>recognized</w:t>
      </w:r>
      <w:r w:rsidRPr="00083A9C">
        <w:rPr>
          <w:sz w:val="10"/>
          <w:szCs w:val="12"/>
        </w:rPr>
        <w:t xml:space="preserve"> </w:t>
      </w:r>
      <w:r w:rsidRPr="00125758">
        <w:rPr>
          <w:vanish/>
          <w:sz w:val="10"/>
          <w:szCs w:val="12"/>
        </w:rPr>
        <w:t>that</w:t>
      </w:r>
      <w:r w:rsidRPr="00083A9C">
        <w:rPr>
          <w:sz w:val="10"/>
          <w:szCs w:val="12"/>
        </w:rPr>
        <w:t xml:space="preserve"> </w:t>
      </w:r>
      <w:r w:rsidRPr="00125758">
        <w:rPr>
          <w:vanish/>
          <w:sz w:val="10"/>
          <w:szCs w:val="12"/>
        </w:rPr>
        <w:t>individuals</w:t>
      </w:r>
      <w:r w:rsidRPr="00083A9C">
        <w:rPr>
          <w:sz w:val="10"/>
          <w:szCs w:val="12"/>
        </w:rPr>
        <w:t xml:space="preserve"> </w:t>
      </w:r>
      <w:r w:rsidRPr="00125758">
        <w:rPr>
          <w:vanish/>
          <w:sz w:val="10"/>
          <w:szCs w:val="12"/>
        </w:rPr>
        <w:t>may,</w:t>
      </w:r>
      <w:r w:rsidRPr="00083A9C">
        <w:rPr>
          <w:sz w:val="10"/>
          <w:szCs w:val="12"/>
        </w:rPr>
        <w:t xml:space="preserve"> </w:t>
      </w:r>
      <w:r w:rsidRPr="00125758">
        <w:rPr>
          <w:vanish/>
          <w:sz w:val="10"/>
          <w:szCs w:val="12"/>
        </w:rPr>
        <w:t>in</w:t>
      </w:r>
      <w:r w:rsidRPr="00083A9C">
        <w:rPr>
          <w:sz w:val="10"/>
          <w:szCs w:val="12"/>
        </w:rPr>
        <w:t xml:space="preserve"> </w:t>
      </w:r>
      <w:r w:rsidRPr="00125758">
        <w:rPr>
          <w:vanish/>
          <w:sz w:val="10"/>
          <w:szCs w:val="12"/>
        </w:rPr>
        <w:t>many</w:t>
      </w:r>
      <w:r w:rsidRPr="00083A9C">
        <w:rPr>
          <w:sz w:val="10"/>
          <w:szCs w:val="12"/>
        </w:rPr>
        <w:t xml:space="preserve"> </w:t>
      </w:r>
      <w:r w:rsidRPr="00125758">
        <w:rPr>
          <w:vanish/>
          <w:sz w:val="10"/>
          <w:szCs w:val="12"/>
        </w:rPr>
        <w:t>situations,</w:t>
      </w:r>
      <w:r w:rsidRPr="00083A9C">
        <w:rPr>
          <w:sz w:val="10"/>
          <w:szCs w:val="12"/>
        </w:rPr>
        <w:t xml:space="preserve"> </w:t>
      </w:r>
      <w:r w:rsidRPr="00125758">
        <w:rPr>
          <w:vanish/>
          <w:sz w:val="10"/>
          <w:szCs w:val="12"/>
        </w:rPr>
        <w:t>exercise</w:t>
      </w:r>
      <w:r w:rsidRPr="00083A9C">
        <w:rPr>
          <w:sz w:val="10"/>
          <w:szCs w:val="12"/>
        </w:rPr>
        <w:t xml:space="preserve"> </w:t>
      </w:r>
      <w:r w:rsidRPr="00125758">
        <w:rPr>
          <w:vanish/>
          <w:sz w:val="10"/>
          <w:szCs w:val="12"/>
        </w:rPr>
        <w:t>their</w:t>
      </w:r>
      <w:r w:rsidRPr="00083A9C">
        <w:rPr>
          <w:sz w:val="10"/>
          <w:szCs w:val="12"/>
        </w:rPr>
        <w:t xml:space="preserve"> </w:t>
      </w:r>
      <w:r w:rsidRPr="00125758">
        <w:rPr>
          <w:vanish/>
          <w:sz w:val="10"/>
          <w:szCs w:val="12"/>
        </w:rPr>
        <w:t>First</w:t>
      </w:r>
      <w:r w:rsidRPr="00083A9C">
        <w:rPr>
          <w:sz w:val="10"/>
          <w:szCs w:val="12"/>
        </w:rPr>
        <w:t xml:space="preserve"> </w:t>
      </w:r>
      <w:r w:rsidRPr="00125758">
        <w:rPr>
          <w:vanish/>
          <w:sz w:val="10"/>
          <w:szCs w:val="12"/>
        </w:rPr>
        <w:t>Amendment</w:t>
      </w:r>
      <w:r w:rsidRPr="00083A9C">
        <w:rPr>
          <w:sz w:val="10"/>
          <w:szCs w:val="12"/>
        </w:rPr>
        <w:t xml:space="preserve"> </w:t>
      </w:r>
      <w:r w:rsidRPr="00125758">
        <w:rPr>
          <w:vanish/>
          <w:sz w:val="10"/>
          <w:szCs w:val="12"/>
        </w:rPr>
        <w:t>associational</w:t>
      </w:r>
      <w:r w:rsidRPr="00083A9C">
        <w:rPr>
          <w:sz w:val="10"/>
          <w:szCs w:val="12"/>
        </w:rPr>
        <w:t xml:space="preserve"> </w:t>
      </w:r>
      <w:r w:rsidRPr="00125758">
        <w:rPr>
          <w:vanish/>
          <w:sz w:val="10"/>
          <w:szCs w:val="12"/>
        </w:rPr>
        <w:t>rights</w:t>
      </w:r>
      <w:r w:rsidRPr="00083A9C">
        <w:rPr>
          <w:sz w:val="10"/>
          <w:szCs w:val="12"/>
        </w:rPr>
        <w:t xml:space="preserve"> </w:t>
      </w:r>
      <w:r w:rsidRPr="00125758">
        <w:rPr>
          <w:vanish/>
          <w:sz w:val="10"/>
          <w:szCs w:val="12"/>
        </w:rPr>
        <w:t>by</w:t>
      </w:r>
      <w:r w:rsidRPr="00083A9C">
        <w:rPr>
          <w:sz w:val="10"/>
          <w:szCs w:val="12"/>
        </w:rPr>
        <w:t xml:space="preserve"> </w:t>
      </w:r>
      <w:r w:rsidRPr="00125758">
        <w:rPr>
          <w:vanish/>
          <w:sz w:val="10"/>
          <w:szCs w:val="12"/>
        </w:rPr>
        <w:t>peacefully</w:t>
      </w:r>
      <w:r w:rsidRPr="00083A9C">
        <w:rPr>
          <w:sz w:val="10"/>
          <w:szCs w:val="12"/>
        </w:rPr>
        <w:t xml:space="preserve"> </w:t>
      </w:r>
      <w:r w:rsidRPr="00125758">
        <w:rPr>
          <w:vanish/>
          <w:sz w:val="10"/>
          <w:szCs w:val="12"/>
        </w:rPr>
        <w:t>engaging</w:t>
      </w:r>
      <w:r w:rsidRPr="00083A9C">
        <w:rPr>
          <w:sz w:val="10"/>
          <w:szCs w:val="12"/>
        </w:rPr>
        <w:t xml:space="preserve"> </w:t>
      </w:r>
      <w:r w:rsidRPr="00125758">
        <w:rPr>
          <w:vanish/>
          <w:sz w:val="10"/>
          <w:szCs w:val="12"/>
        </w:rPr>
        <w:t>in</w:t>
      </w:r>
      <w:r w:rsidRPr="00083A9C">
        <w:rPr>
          <w:sz w:val="10"/>
          <w:szCs w:val="12"/>
        </w:rPr>
        <w:t xml:space="preserve"> </w:t>
      </w:r>
      <w:r w:rsidRPr="00125758">
        <w:rPr>
          <w:vanish/>
          <w:sz w:val="10"/>
          <w:szCs w:val="12"/>
        </w:rPr>
        <w:t>a</w:t>
      </w:r>
      <w:r w:rsidRPr="00083A9C">
        <w:rPr>
          <w:sz w:val="10"/>
          <w:szCs w:val="12"/>
        </w:rPr>
        <w:t xml:space="preserve"> </w:t>
      </w:r>
      <w:r w:rsidRPr="00125758">
        <w:rPr>
          <w:vanish/>
          <w:sz w:val="10"/>
          <w:szCs w:val="12"/>
        </w:rPr>
        <w:t>work</w:t>
      </w:r>
      <w:r w:rsidRPr="00083A9C">
        <w:rPr>
          <w:sz w:val="10"/>
          <w:szCs w:val="12"/>
        </w:rPr>
        <w:t xml:space="preserve"> </w:t>
      </w:r>
      <w:r w:rsidRPr="00125758">
        <w:rPr>
          <w:vanish/>
          <w:sz w:val="10"/>
          <w:szCs w:val="12"/>
        </w:rPr>
        <w:t>strike.106</w:t>
      </w:r>
      <w:r w:rsidRPr="00083A9C">
        <w:rPr>
          <w:sz w:val="10"/>
          <w:szCs w:val="12"/>
        </w:rPr>
        <w:t xml:space="preserve"> </w:t>
      </w:r>
      <w:r w:rsidRPr="00125758">
        <w:rPr>
          <w:vanish/>
          <w:sz w:val="10"/>
          <w:szCs w:val="12"/>
        </w:rPr>
        <w:t>Inside</w:t>
      </w:r>
      <w:r w:rsidRPr="00083A9C">
        <w:rPr>
          <w:sz w:val="10"/>
          <w:szCs w:val="12"/>
        </w:rPr>
        <w:t xml:space="preserve"> </w:t>
      </w:r>
      <w:r w:rsidRPr="00125758">
        <w:rPr>
          <w:vanish/>
          <w:sz w:val="10"/>
          <w:szCs w:val="12"/>
        </w:rPr>
        <w:t>prison</w:t>
      </w:r>
      <w:r w:rsidRPr="00083A9C">
        <w:rPr>
          <w:sz w:val="10"/>
          <w:szCs w:val="12"/>
        </w:rPr>
        <w:t xml:space="preserve"> </w:t>
      </w:r>
      <w:r w:rsidRPr="00125758">
        <w:rPr>
          <w:vanish/>
          <w:sz w:val="10"/>
          <w:szCs w:val="12"/>
        </w:rPr>
        <w:t>walls,</w:t>
      </w:r>
      <w:r w:rsidRPr="00083A9C">
        <w:rPr>
          <w:sz w:val="10"/>
          <w:szCs w:val="12"/>
        </w:rPr>
        <w:t xml:space="preserve"> </w:t>
      </w:r>
      <w:r w:rsidRPr="00125758">
        <w:rPr>
          <w:vanish/>
          <w:sz w:val="10"/>
          <w:szCs w:val="12"/>
        </w:rPr>
        <w:t>however,</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right</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strike</w:t>
      </w:r>
      <w:r w:rsidRPr="00083A9C">
        <w:rPr>
          <w:sz w:val="10"/>
          <w:szCs w:val="12"/>
        </w:rPr>
        <w:t xml:space="preserve"> </w:t>
      </w:r>
      <w:r w:rsidRPr="00125758">
        <w:rPr>
          <w:vanish/>
          <w:sz w:val="10"/>
          <w:szCs w:val="12"/>
        </w:rPr>
        <w:t>is</w:t>
      </w:r>
      <w:r w:rsidRPr="00083A9C">
        <w:rPr>
          <w:sz w:val="10"/>
          <w:szCs w:val="12"/>
        </w:rPr>
        <w:t xml:space="preserve"> </w:t>
      </w:r>
      <w:r w:rsidRPr="00125758">
        <w:rPr>
          <w:vanish/>
          <w:sz w:val="10"/>
          <w:szCs w:val="12"/>
        </w:rPr>
        <w:t>a</w:t>
      </w:r>
      <w:r w:rsidRPr="00083A9C">
        <w:rPr>
          <w:sz w:val="10"/>
          <w:szCs w:val="12"/>
        </w:rPr>
        <w:t xml:space="preserve"> </w:t>
      </w:r>
      <w:r w:rsidRPr="00125758">
        <w:rPr>
          <w:vanish/>
          <w:sz w:val="10"/>
          <w:szCs w:val="12"/>
        </w:rPr>
        <w:t>legal</w:t>
      </w:r>
      <w:r w:rsidRPr="00083A9C">
        <w:rPr>
          <w:sz w:val="10"/>
          <w:szCs w:val="12"/>
        </w:rPr>
        <w:t xml:space="preserve"> </w:t>
      </w:r>
      <w:r w:rsidRPr="00125758">
        <w:rPr>
          <w:vanish/>
          <w:sz w:val="10"/>
          <w:szCs w:val="12"/>
        </w:rPr>
        <w:t>gray</w:t>
      </w:r>
      <w:r w:rsidRPr="00083A9C">
        <w:rPr>
          <w:sz w:val="10"/>
          <w:szCs w:val="12"/>
        </w:rPr>
        <w:t xml:space="preserve"> </w:t>
      </w:r>
      <w:r w:rsidRPr="00125758">
        <w:rPr>
          <w:vanish/>
          <w:sz w:val="10"/>
          <w:szCs w:val="12"/>
        </w:rPr>
        <w:t>area.</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Court</w:t>
      </w:r>
      <w:r w:rsidRPr="00083A9C">
        <w:rPr>
          <w:sz w:val="10"/>
          <w:szCs w:val="12"/>
        </w:rPr>
        <w:t xml:space="preserve"> </w:t>
      </w:r>
      <w:r w:rsidRPr="00125758">
        <w:rPr>
          <w:vanish/>
          <w:sz w:val="10"/>
          <w:szCs w:val="12"/>
        </w:rPr>
        <w:t>has</w:t>
      </w:r>
      <w:r w:rsidRPr="00083A9C">
        <w:rPr>
          <w:sz w:val="10"/>
          <w:szCs w:val="12"/>
        </w:rPr>
        <w:t xml:space="preserve"> </w:t>
      </w:r>
      <w:r w:rsidRPr="00125758">
        <w:rPr>
          <w:vanish/>
          <w:sz w:val="10"/>
          <w:szCs w:val="12"/>
        </w:rPr>
        <w:t>analyzed</w:t>
      </w:r>
      <w:r w:rsidRPr="00083A9C">
        <w:rPr>
          <w:sz w:val="10"/>
          <w:szCs w:val="12"/>
        </w:rPr>
        <w:t xml:space="preserve"> </w:t>
      </w:r>
      <w:r w:rsidRPr="00125758">
        <w:rPr>
          <w:vanish/>
          <w:sz w:val="10"/>
          <w:szCs w:val="12"/>
        </w:rPr>
        <w:t>a</w:t>
      </w:r>
      <w:r w:rsidRPr="00083A9C">
        <w:rPr>
          <w:sz w:val="10"/>
          <w:szCs w:val="12"/>
        </w:rPr>
        <w:t xml:space="preserve"> </w:t>
      </w:r>
      <w:r w:rsidRPr="00125758">
        <w:rPr>
          <w:vanish/>
          <w:sz w:val="10"/>
          <w:szCs w:val="12"/>
        </w:rPr>
        <w:t>number</w:t>
      </w:r>
      <w:r w:rsidRPr="00083A9C">
        <w:rPr>
          <w:sz w:val="10"/>
          <w:szCs w:val="12"/>
        </w:rPr>
        <w:t xml:space="preserve"> </w:t>
      </w:r>
      <w:r w:rsidRPr="00125758">
        <w:rPr>
          <w:vanish/>
          <w:sz w:val="10"/>
          <w:szCs w:val="12"/>
        </w:rPr>
        <w:t>of</w:t>
      </w:r>
      <w:r w:rsidRPr="00083A9C">
        <w:rPr>
          <w:sz w:val="10"/>
          <w:szCs w:val="12"/>
        </w:rPr>
        <w:t xml:space="preserve"> </w:t>
      </w:r>
      <w:r w:rsidRPr="00125758">
        <w:rPr>
          <w:vanish/>
          <w:sz w:val="10"/>
          <w:szCs w:val="12"/>
        </w:rPr>
        <w:t>First</w:t>
      </w:r>
      <w:r w:rsidRPr="00083A9C">
        <w:rPr>
          <w:sz w:val="10"/>
          <w:szCs w:val="12"/>
        </w:rPr>
        <w:t xml:space="preserve"> </w:t>
      </w:r>
      <w:r w:rsidRPr="00125758">
        <w:rPr>
          <w:vanish/>
          <w:sz w:val="10"/>
          <w:szCs w:val="12"/>
        </w:rPr>
        <w:t>Amendment</w:t>
      </w:r>
      <w:r w:rsidRPr="00083A9C">
        <w:rPr>
          <w:sz w:val="10"/>
          <w:szCs w:val="12"/>
        </w:rPr>
        <w:t xml:space="preserve"> </w:t>
      </w:r>
      <w:r w:rsidRPr="00125758">
        <w:rPr>
          <w:vanish/>
          <w:sz w:val="10"/>
          <w:szCs w:val="12"/>
        </w:rPr>
        <w:t>rights,</w:t>
      </w:r>
      <w:r w:rsidRPr="00083A9C">
        <w:rPr>
          <w:sz w:val="10"/>
          <w:szCs w:val="12"/>
        </w:rPr>
        <w:t xml:space="preserve"> </w:t>
      </w:r>
      <w:r w:rsidRPr="00125758">
        <w:rPr>
          <w:vanish/>
          <w:sz w:val="10"/>
          <w:szCs w:val="12"/>
        </w:rPr>
        <w:t>including</w:t>
      </w:r>
      <w:r w:rsidRPr="00083A9C">
        <w:rPr>
          <w:sz w:val="10"/>
          <w:szCs w:val="12"/>
        </w:rPr>
        <w:t xml:space="preserve"> </w:t>
      </w:r>
      <w:r w:rsidRPr="00125758">
        <w:rPr>
          <w:vanish/>
          <w:sz w:val="10"/>
          <w:szCs w:val="12"/>
        </w:rPr>
        <w:t>those</w:t>
      </w:r>
      <w:r w:rsidRPr="00083A9C">
        <w:rPr>
          <w:sz w:val="10"/>
          <w:szCs w:val="12"/>
        </w:rPr>
        <w:t xml:space="preserve"> </w:t>
      </w:r>
      <w:r w:rsidRPr="00125758">
        <w:rPr>
          <w:vanish/>
          <w:sz w:val="10"/>
          <w:szCs w:val="12"/>
        </w:rPr>
        <w:t>implicating</w:t>
      </w:r>
      <w:r w:rsidRPr="00083A9C">
        <w:rPr>
          <w:sz w:val="10"/>
          <w:szCs w:val="12"/>
        </w:rPr>
        <w:t xml:space="preserve"> </w:t>
      </w:r>
      <w:r w:rsidRPr="00125758">
        <w:rPr>
          <w:vanish/>
          <w:sz w:val="10"/>
          <w:szCs w:val="12"/>
        </w:rPr>
        <w:t>concerted</w:t>
      </w:r>
      <w:r w:rsidRPr="00083A9C">
        <w:rPr>
          <w:sz w:val="10"/>
          <w:szCs w:val="12"/>
        </w:rPr>
        <w:t xml:space="preserve"> </w:t>
      </w:r>
      <w:r w:rsidRPr="00125758">
        <w:rPr>
          <w:vanish/>
          <w:sz w:val="10"/>
          <w:szCs w:val="12"/>
        </w:rPr>
        <w:t>political</w:t>
      </w:r>
      <w:r w:rsidRPr="00083A9C">
        <w:rPr>
          <w:sz w:val="10"/>
          <w:szCs w:val="12"/>
        </w:rPr>
        <w:t xml:space="preserve"> </w:t>
      </w:r>
      <w:r w:rsidRPr="00125758">
        <w:rPr>
          <w:vanish/>
          <w:sz w:val="10"/>
          <w:szCs w:val="12"/>
        </w:rPr>
        <w:t>activity</w:t>
      </w:r>
      <w:r w:rsidRPr="00083A9C">
        <w:rPr>
          <w:sz w:val="10"/>
          <w:szCs w:val="12"/>
        </w:rPr>
        <w:t xml:space="preserve"> </w:t>
      </w:r>
      <w:r w:rsidRPr="00125758">
        <w:rPr>
          <w:vanish/>
          <w:sz w:val="10"/>
          <w:szCs w:val="12"/>
        </w:rPr>
        <w:t>and</w:t>
      </w:r>
      <w:r w:rsidRPr="00083A9C">
        <w:rPr>
          <w:sz w:val="10"/>
          <w:szCs w:val="12"/>
        </w:rPr>
        <w:t xml:space="preserve"> </w:t>
      </w:r>
      <w:r w:rsidRPr="00125758">
        <w:rPr>
          <w:vanish/>
          <w:sz w:val="10"/>
          <w:szCs w:val="12"/>
        </w:rPr>
        <w:t>association,</w:t>
      </w:r>
      <w:r w:rsidRPr="00083A9C">
        <w:rPr>
          <w:sz w:val="10"/>
          <w:szCs w:val="12"/>
        </w:rPr>
        <w:t xml:space="preserve"> </w:t>
      </w:r>
      <w:r w:rsidRPr="00125758">
        <w:rPr>
          <w:vanish/>
          <w:sz w:val="10"/>
          <w:szCs w:val="12"/>
        </w:rPr>
        <w:t>in</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prison</w:t>
      </w:r>
      <w:r w:rsidRPr="00083A9C">
        <w:rPr>
          <w:sz w:val="10"/>
          <w:szCs w:val="12"/>
        </w:rPr>
        <w:t xml:space="preserve"> </w:t>
      </w:r>
      <w:r w:rsidRPr="00125758">
        <w:rPr>
          <w:vanish/>
          <w:sz w:val="10"/>
          <w:szCs w:val="12"/>
        </w:rPr>
        <w:t>context</w:t>
      </w:r>
      <w:r w:rsidRPr="00083A9C">
        <w:rPr>
          <w:sz w:val="10"/>
          <w:szCs w:val="12"/>
        </w:rPr>
        <w:t xml:space="preserve"> </w:t>
      </w:r>
      <w:r w:rsidRPr="00125758">
        <w:rPr>
          <w:vanish/>
          <w:sz w:val="10"/>
          <w:szCs w:val="12"/>
        </w:rPr>
        <w:t>—</w:t>
      </w:r>
      <w:r w:rsidRPr="00083A9C">
        <w:rPr>
          <w:sz w:val="10"/>
          <w:szCs w:val="12"/>
        </w:rPr>
        <w:t xml:space="preserve"> </w:t>
      </w:r>
      <w:r w:rsidRPr="00125758">
        <w:rPr>
          <w:vanish/>
          <w:sz w:val="10"/>
          <w:szCs w:val="12"/>
        </w:rPr>
        <w:t>asking</w:t>
      </w:r>
      <w:r w:rsidRPr="00083A9C">
        <w:rPr>
          <w:sz w:val="10"/>
          <w:szCs w:val="12"/>
        </w:rPr>
        <w:t xml:space="preserve"> </w:t>
      </w:r>
      <w:r w:rsidRPr="00125758">
        <w:rPr>
          <w:vanish/>
          <w:sz w:val="10"/>
          <w:szCs w:val="12"/>
        </w:rPr>
        <w:t>whether</w:t>
      </w:r>
      <w:r w:rsidRPr="00083A9C">
        <w:rPr>
          <w:sz w:val="10"/>
          <w:szCs w:val="12"/>
        </w:rPr>
        <w:t xml:space="preserve"> </w:t>
      </w:r>
      <w:r w:rsidRPr="00125758">
        <w:rPr>
          <w:vanish/>
          <w:sz w:val="10"/>
          <w:szCs w:val="12"/>
        </w:rPr>
        <w:t>(1)</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First</w:t>
      </w:r>
      <w:r w:rsidRPr="00083A9C">
        <w:rPr>
          <w:sz w:val="10"/>
          <w:szCs w:val="12"/>
        </w:rPr>
        <w:t xml:space="preserve"> </w:t>
      </w:r>
      <w:r w:rsidRPr="00125758">
        <w:rPr>
          <w:vanish/>
          <w:sz w:val="10"/>
          <w:szCs w:val="12"/>
        </w:rPr>
        <w:t>Amendment</w:t>
      </w:r>
      <w:r w:rsidRPr="00083A9C">
        <w:rPr>
          <w:sz w:val="10"/>
          <w:szCs w:val="12"/>
        </w:rPr>
        <w:t xml:space="preserve"> </w:t>
      </w:r>
      <w:r w:rsidRPr="00125758">
        <w:rPr>
          <w:vanish/>
          <w:sz w:val="10"/>
          <w:szCs w:val="12"/>
        </w:rPr>
        <w:t>right</w:t>
      </w:r>
      <w:r w:rsidRPr="00083A9C">
        <w:rPr>
          <w:sz w:val="10"/>
          <w:szCs w:val="12"/>
        </w:rPr>
        <w:t xml:space="preserve"> </w:t>
      </w:r>
      <w:r w:rsidRPr="00125758">
        <w:rPr>
          <w:vanish/>
          <w:sz w:val="10"/>
          <w:szCs w:val="12"/>
        </w:rPr>
        <w:t>in</w:t>
      </w:r>
      <w:r w:rsidRPr="00083A9C">
        <w:rPr>
          <w:sz w:val="10"/>
          <w:szCs w:val="12"/>
        </w:rPr>
        <w:t xml:space="preserve"> </w:t>
      </w:r>
      <w:r w:rsidRPr="00125758">
        <w:rPr>
          <w:vanish/>
          <w:sz w:val="10"/>
          <w:szCs w:val="12"/>
        </w:rPr>
        <w:t>question</w:t>
      </w:r>
      <w:r w:rsidRPr="00083A9C">
        <w:rPr>
          <w:sz w:val="10"/>
          <w:szCs w:val="12"/>
        </w:rPr>
        <w:t xml:space="preserve"> </w:t>
      </w:r>
      <w:r w:rsidRPr="00125758">
        <w:rPr>
          <w:vanish/>
          <w:sz w:val="10"/>
          <w:szCs w:val="12"/>
        </w:rPr>
        <w:t>is</w:t>
      </w:r>
      <w:r w:rsidRPr="00083A9C">
        <w:rPr>
          <w:sz w:val="10"/>
          <w:szCs w:val="12"/>
        </w:rPr>
        <w:t xml:space="preserve"> </w:t>
      </w:r>
      <w:r w:rsidRPr="00125758">
        <w:rPr>
          <w:vanish/>
          <w:sz w:val="10"/>
          <w:szCs w:val="12"/>
        </w:rPr>
        <w:t>inconsistent</w:t>
      </w:r>
      <w:r w:rsidRPr="00083A9C">
        <w:rPr>
          <w:sz w:val="10"/>
          <w:szCs w:val="12"/>
        </w:rPr>
        <w:t xml:space="preserve"> </w:t>
      </w:r>
      <w:r w:rsidRPr="00125758">
        <w:rPr>
          <w:vanish/>
          <w:sz w:val="10"/>
          <w:szCs w:val="12"/>
        </w:rPr>
        <w:t>with</w:t>
      </w:r>
      <w:r w:rsidRPr="00083A9C">
        <w:rPr>
          <w:sz w:val="10"/>
          <w:szCs w:val="12"/>
        </w:rPr>
        <w:t xml:space="preserve"> </w:t>
      </w:r>
      <w:r w:rsidRPr="00125758">
        <w:rPr>
          <w:vanish/>
          <w:sz w:val="10"/>
          <w:szCs w:val="12"/>
        </w:rPr>
        <w:t>an</w:t>
      </w:r>
      <w:r w:rsidRPr="00083A9C">
        <w:rPr>
          <w:sz w:val="10"/>
          <w:szCs w:val="12"/>
        </w:rPr>
        <w:t xml:space="preserve"> </w:t>
      </w:r>
      <w:r w:rsidRPr="00125758">
        <w:rPr>
          <w:vanish/>
          <w:sz w:val="10"/>
          <w:szCs w:val="12"/>
        </w:rPr>
        <w:t>inmate’s</w:t>
      </w:r>
      <w:r w:rsidRPr="00083A9C">
        <w:rPr>
          <w:sz w:val="10"/>
          <w:szCs w:val="12"/>
        </w:rPr>
        <w:t xml:space="preserve"> </w:t>
      </w:r>
      <w:r w:rsidRPr="00125758">
        <w:rPr>
          <w:vanish/>
          <w:sz w:val="10"/>
          <w:szCs w:val="12"/>
        </w:rPr>
        <w:t>status</w:t>
      </w:r>
      <w:r w:rsidRPr="00083A9C">
        <w:rPr>
          <w:sz w:val="10"/>
          <w:szCs w:val="12"/>
        </w:rPr>
        <w:t xml:space="preserve"> </w:t>
      </w:r>
      <w:r w:rsidRPr="00125758">
        <w:rPr>
          <w:vanish/>
          <w:sz w:val="10"/>
          <w:szCs w:val="12"/>
        </w:rPr>
        <w:t>as</w:t>
      </w:r>
      <w:r w:rsidRPr="00083A9C">
        <w:rPr>
          <w:sz w:val="10"/>
          <w:szCs w:val="12"/>
        </w:rPr>
        <w:t xml:space="preserve"> </w:t>
      </w:r>
      <w:r w:rsidRPr="00125758">
        <w:rPr>
          <w:vanish/>
          <w:sz w:val="10"/>
          <w:szCs w:val="12"/>
        </w:rPr>
        <w:t>a</w:t>
      </w:r>
      <w:r w:rsidRPr="00083A9C">
        <w:rPr>
          <w:sz w:val="10"/>
          <w:szCs w:val="12"/>
        </w:rPr>
        <w:t xml:space="preserve"> </w:t>
      </w:r>
      <w:r w:rsidRPr="00125758">
        <w:rPr>
          <w:vanish/>
          <w:sz w:val="10"/>
          <w:szCs w:val="12"/>
        </w:rPr>
        <w:t>prisoner</w:t>
      </w:r>
      <w:r w:rsidRPr="00083A9C">
        <w:rPr>
          <w:sz w:val="10"/>
          <w:szCs w:val="12"/>
        </w:rPr>
        <w:t xml:space="preserve"> </w:t>
      </w:r>
      <w:r w:rsidRPr="00125758">
        <w:rPr>
          <w:vanish/>
          <w:sz w:val="10"/>
          <w:szCs w:val="12"/>
        </w:rPr>
        <w:t>and</w:t>
      </w:r>
      <w:r w:rsidRPr="00083A9C">
        <w:rPr>
          <w:sz w:val="10"/>
          <w:szCs w:val="12"/>
        </w:rPr>
        <w:t xml:space="preserve"> </w:t>
      </w:r>
      <w:r w:rsidRPr="00125758">
        <w:rPr>
          <w:vanish/>
          <w:sz w:val="10"/>
          <w:szCs w:val="12"/>
        </w:rPr>
        <w:t>(2)</w:t>
      </w:r>
      <w:r w:rsidRPr="00083A9C">
        <w:rPr>
          <w:sz w:val="10"/>
          <w:szCs w:val="12"/>
        </w:rPr>
        <w:t xml:space="preserve"> </w:t>
      </w:r>
      <w:r w:rsidRPr="00125758">
        <w:rPr>
          <w:vanish/>
          <w:sz w:val="10"/>
          <w:szCs w:val="12"/>
        </w:rPr>
        <w:t>prison</w:t>
      </w:r>
      <w:r w:rsidRPr="00083A9C">
        <w:rPr>
          <w:sz w:val="10"/>
          <w:szCs w:val="12"/>
        </w:rPr>
        <w:t xml:space="preserve"> </w:t>
      </w:r>
      <w:r w:rsidRPr="00125758">
        <w:rPr>
          <w:vanish/>
          <w:sz w:val="10"/>
          <w:szCs w:val="12"/>
        </w:rPr>
        <w:t>officials’</w:t>
      </w:r>
      <w:r w:rsidRPr="00083A9C">
        <w:rPr>
          <w:sz w:val="10"/>
          <w:szCs w:val="12"/>
        </w:rPr>
        <w:t xml:space="preserve"> </w:t>
      </w:r>
      <w:r w:rsidRPr="00125758">
        <w:rPr>
          <w:vanish/>
          <w:sz w:val="10"/>
          <w:szCs w:val="12"/>
        </w:rPr>
        <w:t>interference</w:t>
      </w:r>
      <w:r w:rsidRPr="00083A9C">
        <w:rPr>
          <w:sz w:val="10"/>
          <w:szCs w:val="12"/>
        </w:rPr>
        <w:t xml:space="preserve"> </w:t>
      </w:r>
      <w:r w:rsidRPr="00125758">
        <w:rPr>
          <w:vanish/>
          <w:sz w:val="10"/>
          <w:szCs w:val="12"/>
        </w:rPr>
        <w:t>with</w:t>
      </w:r>
      <w:r w:rsidRPr="00083A9C">
        <w:rPr>
          <w:sz w:val="10"/>
          <w:szCs w:val="12"/>
        </w:rPr>
        <w:t xml:space="preserve"> </w:t>
      </w:r>
      <w:r w:rsidRPr="00125758">
        <w:rPr>
          <w:vanish/>
          <w:sz w:val="10"/>
          <w:szCs w:val="12"/>
        </w:rPr>
        <w:t>such</w:t>
      </w:r>
      <w:r w:rsidRPr="00083A9C">
        <w:rPr>
          <w:sz w:val="10"/>
          <w:szCs w:val="12"/>
        </w:rPr>
        <w:t xml:space="preserve"> </w:t>
      </w:r>
      <w:r w:rsidRPr="00125758">
        <w:rPr>
          <w:vanish/>
          <w:sz w:val="10"/>
          <w:szCs w:val="12"/>
        </w:rPr>
        <w:t>a</w:t>
      </w:r>
      <w:r w:rsidRPr="00083A9C">
        <w:rPr>
          <w:sz w:val="10"/>
          <w:szCs w:val="12"/>
        </w:rPr>
        <w:t xml:space="preserve"> </w:t>
      </w:r>
      <w:r w:rsidRPr="00125758">
        <w:rPr>
          <w:vanish/>
          <w:sz w:val="10"/>
          <w:szCs w:val="12"/>
        </w:rPr>
        <w:t>right</w:t>
      </w:r>
      <w:r w:rsidRPr="00083A9C">
        <w:rPr>
          <w:sz w:val="10"/>
          <w:szCs w:val="12"/>
        </w:rPr>
        <w:t xml:space="preserve"> </w:t>
      </w:r>
      <w:r w:rsidRPr="00125758">
        <w:rPr>
          <w:vanish/>
          <w:sz w:val="10"/>
          <w:szCs w:val="12"/>
        </w:rPr>
        <w:t>reasonably</w:t>
      </w:r>
      <w:r w:rsidRPr="00083A9C">
        <w:rPr>
          <w:sz w:val="10"/>
          <w:szCs w:val="12"/>
        </w:rPr>
        <w:t xml:space="preserve"> </w:t>
      </w:r>
      <w:r w:rsidRPr="00125758">
        <w:rPr>
          <w:vanish/>
          <w:sz w:val="10"/>
          <w:szCs w:val="12"/>
        </w:rPr>
        <w:t>relates</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a</w:t>
      </w:r>
      <w:r w:rsidRPr="00083A9C">
        <w:rPr>
          <w:sz w:val="10"/>
          <w:szCs w:val="12"/>
        </w:rPr>
        <w:t xml:space="preserve"> </w:t>
      </w:r>
      <w:r w:rsidRPr="00125758">
        <w:rPr>
          <w:vanish/>
          <w:sz w:val="10"/>
          <w:szCs w:val="12"/>
        </w:rPr>
        <w:t>legitimate</w:t>
      </w:r>
      <w:r w:rsidRPr="00083A9C">
        <w:rPr>
          <w:sz w:val="10"/>
          <w:szCs w:val="12"/>
        </w:rPr>
        <w:t xml:space="preserve"> </w:t>
      </w:r>
      <w:r w:rsidRPr="00125758">
        <w:rPr>
          <w:vanish/>
          <w:sz w:val="10"/>
          <w:szCs w:val="12"/>
        </w:rPr>
        <w:t>penological</w:t>
      </w:r>
      <w:r w:rsidRPr="00083A9C">
        <w:rPr>
          <w:sz w:val="10"/>
          <w:szCs w:val="12"/>
        </w:rPr>
        <w:t xml:space="preserve"> </w:t>
      </w:r>
      <w:r w:rsidRPr="00125758">
        <w:rPr>
          <w:vanish/>
          <w:sz w:val="10"/>
          <w:szCs w:val="12"/>
        </w:rPr>
        <w:t>interest.¶</w:t>
      </w:r>
      <w:r w:rsidRPr="00083A9C">
        <w:rPr>
          <w:sz w:val="10"/>
          <w:szCs w:val="12"/>
        </w:rPr>
        <w:t xml:space="preserve"> </w:t>
      </w:r>
      <w:r w:rsidRPr="00125758">
        <w:rPr>
          <w:vanish/>
          <w:sz w:val="10"/>
          <w:szCs w:val="12"/>
        </w:rPr>
        <w:t>107</w:t>
      </w:r>
      <w:r w:rsidRPr="00083A9C">
        <w:rPr>
          <w:sz w:val="10"/>
          <w:szCs w:val="12"/>
        </w:rPr>
        <w:t xml:space="preserve"> </w:t>
      </w:r>
      <w:r w:rsidRPr="00125758">
        <w:rPr>
          <w:vanish/>
          <w:sz w:val="10"/>
          <w:szCs w:val="12"/>
        </w:rPr>
        <w:t>However,</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Court</w:t>
      </w:r>
      <w:r w:rsidRPr="00083A9C">
        <w:rPr>
          <w:sz w:val="10"/>
          <w:szCs w:val="12"/>
        </w:rPr>
        <w:t xml:space="preserve"> </w:t>
      </w:r>
      <w:r w:rsidRPr="00125758">
        <w:rPr>
          <w:vanish/>
          <w:sz w:val="10"/>
          <w:szCs w:val="12"/>
        </w:rPr>
        <w:t>has</w:t>
      </w:r>
      <w:r w:rsidRPr="00083A9C">
        <w:rPr>
          <w:sz w:val="10"/>
          <w:szCs w:val="12"/>
        </w:rPr>
        <w:t xml:space="preserve"> </w:t>
      </w:r>
      <w:r w:rsidRPr="00125758">
        <w:rPr>
          <w:vanish/>
          <w:sz w:val="10"/>
          <w:szCs w:val="12"/>
        </w:rPr>
        <w:t>yet</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perform</w:t>
      </w:r>
      <w:r w:rsidRPr="00083A9C">
        <w:rPr>
          <w:sz w:val="10"/>
          <w:szCs w:val="12"/>
        </w:rPr>
        <w:t xml:space="preserve"> </w:t>
      </w:r>
      <w:r w:rsidRPr="00125758">
        <w:rPr>
          <w:vanish/>
          <w:sz w:val="10"/>
          <w:szCs w:val="12"/>
        </w:rPr>
        <w:t>such</w:t>
      </w:r>
      <w:r w:rsidRPr="00083A9C">
        <w:rPr>
          <w:sz w:val="10"/>
          <w:szCs w:val="12"/>
        </w:rPr>
        <w:t xml:space="preserve"> </w:t>
      </w:r>
      <w:r w:rsidRPr="00125758">
        <w:rPr>
          <w:vanish/>
          <w:sz w:val="10"/>
          <w:szCs w:val="12"/>
        </w:rPr>
        <w:t>an</w:t>
      </w:r>
      <w:r w:rsidRPr="00083A9C">
        <w:rPr>
          <w:sz w:val="10"/>
          <w:szCs w:val="12"/>
        </w:rPr>
        <w:t xml:space="preserve"> </w:t>
      </w:r>
      <w:r w:rsidRPr="00125758">
        <w:rPr>
          <w:vanish/>
          <w:sz w:val="10"/>
          <w:szCs w:val="12"/>
        </w:rPr>
        <w:t>analysis</w:t>
      </w:r>
      <w:r w:rsidRPr="00083A9C">
        <w:rPr>
          <w:sz w:val="10"/>
          <w:szCs w:val="12"/>
        </w:rPr>
        <w:t xml:space="preserve"> </w:t>
      </w:r>
      <w:r w:rsidRPr="00125758">
        <w:rPr>
          <w:vanish/>
          <w:sz w:val="10"/>
          <w:szCs w:val="12"/>
        </w:rPr>
        <w:t>for</w:t>
      </w:r>
      <w:r w:rsidRPr="00083A9C">
        <w:rPr>
          <w:sz w:val="10"/>
          <w:szCs w:val="12"/>
        </w:rPr>
        <w:t xml:space="preserve"> </w:t>
      </w:r>
      <w:r w:rsidRPr="00125758">
        <w:rPr>
          <w:vanish/>
          <w:sz w:val="10"/>
          <w:szCs w:val="12"/>
        </w:rPr>
        <w:t>prison</w:t>
      </w:r>
      <w:r w:rsidRPr="00083A9C">
        <w:rPr>
          <w:sz w:val="10"/>
          <w:szCs w:val="12"/>
        </w:rPr>
        <w:t xml:space="preserve"> </w:t>
      </w:r>
      <w:r w:rsidRPr="00125758">
        <w:rPr>
          <w:vanish/>
          <w:sz w:val="10"/>
          <w:szCs w:val="12"/>
        </w:rPr>
        <w:t>strikes</w:t>
      </w:r>
      <w:r w:rsidRPr="00083A9C">
        <w:rPr>
          <w:sz w:val="10"/>
          <w:szCs w:val="12"/>
        </w:rPr>
        <w:t xml:space="preserve"> </w:t>
      </w:r>
      <w:r w:rsidRPr="00125758">
        <w:rPr>
          <w:vanish/>
          <w:sz w:val="10"/>
          <w:szCs w:val="12"/>
        </w:rPr>
        <w:t>specifically.</w:t>
      </w:r>
      <w:r w:rsidRPr="00083A9C">
        <w:rPr>
          <w:sz w:val="10"/>
          <w:szCs w:val="12"/>
        </w:rPr>
        <w:t xml:space="preserve"> </w:t>
      </w:r>
      <w:r w:rsidRPr="00125758">
        <w:rPr>
          <w:vanish/>
          <w:sz w:val="10"/>
          <w:szCs w:val="12"/>
        </w:rPr>
        <w:t>But</w:t>
      </w:r>
      <w:r w:rsidRPr="00083A9C">
        <w:rPr>
          <w:sz w:val="10"/>
          <w:szCs w:val="12"/>
        </w:rPr>
        <w:t xml:space="preserve"> </w:t>
      </w:r>
      <w:r w:rsidRPr="00125758">
        <w:rPr>
          <w:rStyle w:val="StyleUnderline"/>
          <w:vanish/>
          <w:sz w:val="10"/>
          <w:u w:val="none"/>
        </w:rPr>
        <w:t>one</w:t>
      </w:r>
      <w:r w:rsidRPr="00083A9C">
        <w:rPr>
          <w:rStyle w:val="StyleUnderline"/>
          <w:sz w:val="10"/>
          <w:u w:val="none"/>
        </w:rPr>
        <w:t xml:space="preserve"> </w:t>
      </w:r>
      <w:r w:rsidRPr="00125758">
        <w:rPr>
          <w:rStyle w:val="StyleUnderline"/>
          <w:vanish/>
          <w:sz w:val="10"/>
          <w:u w:val="none"/>
        </w:rPr>
        <w:t>seminal</w:t>
      </w:r>
      <w:r w:rsidRPr="00083A9C">
        <w:rPr>
          <w:rStyle w:val="StyleUnderline"/>
          <w:sz w:val="10"/>
          <w:u w:val="none"/>
        </w:rPr>
        <w:t xml:space="preserve"> </w:t>
      </w:r>
      <w:r w:rsidRPr="00125758">
        <w:rPr>
          <w:rStyle w:val="StyleUnderline"/>
          <w:vanish/>
          <w:sz w:val="10"/>
          <w:u w:val="none"/>
        </w:rPr>
        <w:t>Supreme</w:t>
      </w:r>
      <w:r w:rsidRPr="00083A9C">
        <w:rPr>
          <w:rStyle w:val="StyleUnderline"/>
          <w:sz w:val="10"/>
          <w:u w:val="none"/>
        </w:rPr>
        <w:t xml:space="preserve"> </w:t>
      </w:r>
      <w:r w:rsidRPr="00125758">
        <w:rPr>
          <w:rStyle w:val="StyleUnderline"/>
          <w:vanish/>
          <w:sz w:val="10"/>
          <w:u w:val="none"/>
        </w:rPr>
        <w:t>Court</w:t>
      </w:r>
      <w:r w:rsidRPr="00083A9C">
        <w:rPr>
          <w:rStyle w:val="StyleUnderline"/>
          <w:sz w:val="10"/>
          <w:u w:val="none"/>
        </w:rPr>
        <w:t xml:space="preserve"> </w:t>
      </w:r>
      <w:r w:rsidRPr="00125758">
        <w:rPr>
          <w:rStyle w:val="StyleUnderline"/>
          <w:vanish/>
          <w:sz w:val="10"/>
          <w:u w:val="none"/>
        </w:rPr>
        <w:t>case</w:t>
      </w:r>
      <w:r w:rsidRPr="00083A9C">
        <w:rPr>
          <w:rStyle w:val="StyleUnderline"/>
          <w:sz w:val="10"/>
          <w:u w:val="none"/>
        </w:rPr>
        <w:t xml:space="preserve"> </w:t>
      </w:r>
      <w:r w:rsidRPr="00125758">
        <w:rPr>
          <w:rStyle w:val="StyleUnderline"/>
          <w:vanish/>
          <w:sz w:val="10"/>
          <w:u w:val="none"/>
        </w:rPr>
        <w:t>—</w:t>
      </w:r>
      <w:r w:rsidRPr="00083A9C">
        <w:rPr>
          <w:rStyle w:val="StyleUnderline"/>
          <w:sz w:val="10"/>
          <w:u w:val="none"/>
        </w:rPr>
        <w:t xml:space="preserve"> </w:t>
      </w:r>
      <w:r w:rsidRPr="00125758">
        <w:rPr>
          <w:rStyle w:val="StyleUnderline"/>
          <w:vanish/>
          <w:sz w:val="10"/>
          <w:u w:val="none"/>
        </w:rPr>
        <w:t>Jones</w:t>
      </w:r>
      <w:r w:rsidRPr="00083A9C">
        <w:rPr>
          <w:rStyle w:val="StyleUnderline"/>
          <w:sz w:val="10"/>
          <w:u w:val="none"/>
        </w:rPr>
        <w:t xml:space="preserve"> </w:t>
      </w:r>
      <w:r w:rsidRPr="00125758">
        <w:rPr>
          <w:rStyle w:val="StyleUnderline"/>
          <w:vanish/>
          <w:sz w:val="10"/>
          <w:u w:val="none"/>
        </w:rPr>
        <w:t>v.</w:t>
      </w:r>
      <w:r w:rsidRPr="00083A9C">
        <w:rPr>
          <w:rStyle w:val="StyleUnderline"/>
          <w:sz w:val="10"/>
          <w:u w:val="none"/>
        </w:rPr>
        <w:t xml:space="preserve"> </w:t>
      </w:r>
      <w:r w:rsidRPr="00125758">
        <w:rPr>
          <w:rStyle w:val="StyleUnderline"/>
          <w:vanish/>
          <w:sz w:val="10"/>
          <w:u w:val="none"/>
        </w:rPr>
        <w:t>North</w:t>
      </w:r>
      <w:r w:rsidRPr="00083A9C">
        <w:rPr>
          <w:rStyle w:val="StyleUnderline"/>
          <w:sz w:val="10"/>
          <w:u w:val="none"/>
        </w:rPr>
        <w:t xml:space="preserve"> </w:t>
      </w:r>
      <w:r w:rsidRPr="00125758">
        <w:rPr>
          <w:rStyle w:val="StyleUnderline"/>
          <w:vanish/>
          <w:sz w:val="10"/>
          <w:u w:val="none"/>
        </w:rPr>
        <w:t>Carolina</w:t>
      </w:r>
      <w:r w:rsidRPr="00083A9C">
        <w:rPr>
          <w:rStyle w:val="StyleUnderline"/>
          <w:sz w:val="10"/>
          <w:u w:val="none"/>
        </w:rPr>
        <w:t xml:space="preserve"> </w:t>
      </w:r>
      <w:r w:rsidRPr="00125758">
        <w:rPr>
          <w:rStyle w:val="StyleUnderline"/>
          <w:vanish/>
          <w:sz w:val="10"/>
          <w:u w:val="none"/>
        </w:rPr>
        <w:t>Prisoners’</w:t>
      </w:r>
      <w:r w:rsidRPr="00083A9C">
        <w:rPr>
          <w:rStyle w:val="StyleUnderline"/>
          <w:sz w:val="10"/>
          <w:u w:val="none"/>
        </w:rPr>
        <w:t xml:space="preserve"> </w:t>
      </w:r>
      <w:r w:rsidRPr="00125758">
        <w:rPr>
          <w:rStyle w:val="StyleUnderline"/>
          <w:vanish/>
          <w:sz w:val="10"/>
          <w:u w:val="none"/>
        </w:rPr>
        <w:t>Labor</w:t>
      </w:r>
      <w:r w:rsidRPr="00083A9C">
        <w:rPr>
          <w:rStyle w:val="StyleUnderline"/>
          <w:sz w:val="10"/>
          <w:u w:val="none"/>
        </w:rPr>
        <w:t xml:space="preserve"> </w:t>
      </w:r>
      <w:r w:rsidRPr="00125758">
        <w:rPr>
          <w:rStyle w:val="StyleUnderline"/>
          <w:vanish/>
          <w:sz w:val="10"/>
          <w:u w:val="none"/>
        </w:rPr>
        <w:t>Union,</w:t>
      </w:r>
      <w:r w:rsidRPr="00083A9C">
        <w:rPr>
          <w:rStyle w:val="StyleUnderline"/>
          <w:sz w:val="10"/>
          <w:u w:val="none"/>
        </w:rPr>
        <w:t xml:space="preserve"> </w:t>
      </w:r>
      <w:r w:rsidRPr="00125758">
        <w:rPr>
          <w:rStyle w:val="StyleUnderline"/>
          <w:vanish/>
          <w:sz w:val="10"/>
          <w:u w:val="none"/>
        </w:rPr>
        <w:t>Inc.108</w:t>
      </w:r>
      <w:r w:rsidRPr="00083A9C">
        <w:rPr>
          <w:rStyle w:val="StyleUnderline"/>
          <w:sz w:val="10"/>
          <w:u w:val="none"/>
        </w:rPr>
        <w:t xml:space="preserve"> </w:t>
      </w:r>
      <w:r w:rsidRPr="00125758">
        <w:rPr>
          <w:rStyle w:val="StyleUnderline"/>
          <w:vanish/>
          <w:sz w:val="10"/>
          <w:u w:val="none"/>
        </w:rPr>
        <w:t>—</w:t>
      </w:r>
      <w:r w:rsidRPr="00083A9C">
        <w:rPr>
          <w:rStyle w:val="StyleUnderline"/>
          <w:sz w:val="10"/>
          <w:u w:val="none"/>
        </w:rPr>
        <w:t xml:space="preserve"> </w:t>
      </w:r>
      <w:r w:rsidRPr="00125758">
        <w:rPr>
          <w:rStyle w:val="StyleUnderline"/>
          <w:vanish/>
          <w:sz w:val="10"/>
          <w:u w:val="none"/>
        </w:rPr>
        <w:t>casts</w:t>
      </w:r>
      <w:r w:rsidRPr="00083A9C">
        <w:rPr>
          <w:rStyle w:val="StyleUnderline"/>
          <w:sz w:val="10"/>
          <w:u w:val="none"/>
        </w:rPr>
        <w:t xml:space="preserve"> </w:t>
      </w:r>
      <w:r w:rsidRPr="00125758">
        <w:rPr>
          <w:rStyle w:val="StyleUnderline"/>
          <w:vanish/>
          <w:sz w:val="10"/>
          <w:u w:val="none"/>
        </w:rPr>
        <w:t>serious</w:t>
      </w:r>
      <w:r w:rsidRPr="00083A9C">
        <w:rPr>
          <w:rStyle w:val="StyleUnderline"/>
          <w:sz w:val="10"/>
          <w:u w:val="none"/>
        </w:rPr>
        <w:t xml:space="preserve"> </w:t>
      </w:r>
      <w:r w:rsidRPr="00125758">
        <w:rPr>
          <w:rStyle w:val="StyleUnderline"/>
          <w:vanish/>
          <w:sz w:val="10"/>
          <w:u w:val="none"/>
        </w:rPr>
        <w:t>doubt</w:t>
      </w:r>
      <w:r w:rsidRPr="00083A9C">
        <w:rPr>
          <w:rStyle w:val="StyleUnderline"/>
          <w:sz w:val="10"/>
          <w:u w:val="none"/>
        </w:rPr>
        <w:t xml:space="preserve"> </w:t>
      </w:r>
      <w:r w:rsidRPr="00125758">
        <w:rPr>
          <w:rStyle w:val="StyleUnderline"/>
          <w:vanish/>
          <w:sz w:val="10"/>
          <w:u w:val="none"/>
        </w:rPr>
        <w:t>on</w:t>
      </w:r>
      <w:r w:rsidRPr="00083A9C">
        <w:rPr>
          <w:rStyle w:val="StyleUnderline"/>
          <w:sz w:val="10"/>
          <w:u w:val="none"/>
        </w:rPr>
        <w:t xml:space="preserve"> </w:t>
      </w:r>
      <w:r w:rsidRPr="00125758">
        <w:rPr>
          <w:rStyle w:val="StyleUnderline"/>
          <w:vanish/>
          <w:sz w:val="10"/>
          <w:u w:val="none"/>
        </w:rPr>
        <w:t>prisoners’</w:t>
      </w:r>
      <w:r w:rsidRPr="00083A9C">
        <w:rPr>
          <w:rStyle w:val="StyleUnderline"/>
          <w:sz w:val="10"/>
          <w:u w:val="none"/>
        </w:rPr>
        <w:t xml:space="preserve"> </w:t>
      </w:r>
      <w:r w:rsidRPr="00125758">
        <w:rPr>
          <w:rStyle w:val="StyleUnderline"/>
          <w:vanish/>
          <w:sz w:val="10"/>
          <w:u w:val="none"/>
        </w:rPr>
        <w:t>collective</w:t>
      </w:r>
      <w:r w:rsidRPr="00083A9C">
        <w:rPr>
          <w:rStyle w:val="StyleUnderline"/>
          <w:sz w:val="10"/>
          <w:u w:val="none"/>
        </w:rPr>
        <w:t xml:space="preserve"> </w:t>
      </w:r>
      <w:r w:rsidRPr="00125758">
        <w:rPr>
          <w:rStyle w:val="StyleUnderline"/>
          <w:vanish/>
          <w:sz w:val="10"/>
          <w:u w:val="none"/>
        </w:rPr>
        <w:t>right</w:t>
      </w:r>
      <w:r w:rsidRPr="00083A9C">
        <w:rPr>
          <w:rStyle w:val="StyleUnderline"/>
          <w:sz w:val="10"/>
          <w:u w:val="none"/>
        </w:rPr>
        <w:t xml:space="preserve"> </w:t>
      </w:r>
      <w:r w:rsidRPr="00125758">
        <w:rPr>
          <w:rStyle w:val="StyleUnderline"/>
          <w:vanish/>
          <w:sz w:val="10"/>
          <w:u w:val="none"/>
        </w:rPr>
        <w:t>to</w:t>
      </w:r>
      <w:r w:rsidRPr="00083A9C">
        <w:rPr>
          <w:rStyle w:val="StyleUnderline"/>
          <w:sz w:val="10"/>
          <w:u w:val="none"/>
        </w:rPr>
        <w:t xml:space="preserve"> </w:t>
      </w:r>
      <w:r w:rsidRPr="00125758">
        <w:rPr>
          <w:rStyle w:val="StyleUnderline"/>
          <w:vanish/>
          <w:sz w:val="10"/>
          <w:u w:val="none"/>
        </w:rPr>
        <w:t>strike.</w:t>
      </w:r>
      <w:r w:rsidRPr="00083A9C">
        <w:rPr>
          <w:rStyle w:val="StyleUnderline"/>
          <w:sz w:val="10"/>
          <w:u w:val="none"/>
        </w:rPr>
        <w:t xml:space="preserve"> </w:t>
      </w:r>
      <w:r w:rsidRPr="00125758">
        <w:rPr>
          <w:rStyle w:val="StyleUnderline"/>
          <w:vanish/>
          <w:sz w:val="10"/>
          <w:u w:val="none"/>
        </w:rPr>
        <w:t>In</w:t>
      </w:r>
      <w:r w:rsidRPr="00083A9C">
        <w:rPr>
          <w:rStyle w:val="StyleUnderline"/>
          <w:sz w:val="10"/>
          <w:u w:val="none"/>
        </w:rPr>
        <w:t xml:space="preserve"> </w:t>
      </w:r>
      <w:r w:rsidRPr="00125758">
        <w:rPr>
          <w:rStyle w:val="StyleUnderline"/>
          <w:vanish/>
          <w:sz w:val="10"/>
          <w:u w:val="none"/>
        </w:rPr>
        <w:t>Jones,</w:t>
      </w:r>
      <w:r w:rsidRPr="00083A9C">
        <w:rPr>
          <w:rStyle w:val="StyleUnderline"/>
          <w:sz w:val="10"/>
          <w:u w:val="none"/>
        </w:rPr>
        <w:t xml:space="preserve"> </w:t>
      </w:r>
      <w:r w:rsidRPr="00125758">
        <w:rPr>
          <w:rStyle w:val="StyleUnderline"/>
          <w:vanish/>
          <w:sz w:val="10"/>
          <w:u w:val="none"/>
        </w:rPr>
        <w:t>a</w:t>
      </w:r>
      <w:r w:rsidRPr="00083A9C">
        <w:rPr>
          <w:rStyle w:val="StyleUnderline"/>
          <w:sz w:val="10"/>
          <w:u w:val="none"/>
        </w:rPr>
        <w:t xml:space="preserve"> </w:t>
      </w:r>
      <w:r w:rsidRPr="00125758">
        <w:rPr>
          <w:rStyle w:val="StyleUnderline"/>
          <w:vanish/>
          <w:sz w:val="10"/>
          <w:u w:val="none"/>
        </w:rPr>
        <w:t>prisoners’</w:t>
      </w:r>
      <w:r w:rsidRPr="00083A9C">
        <w:rPr>
          <w:rStyle w:val="StyleUnderline"/>
          <w:sz w:val="10"/>
          <w:u w:val="none"/>
        </w:rPr>
        <w:t xml:space="preserve"> </w:t>
      </w:r>
      <w:r w:rsidRPr="00125758">
        <w:rPr>
          <w:rStyle w:val="StyleUnderline"/>
          <w:vanish/>
          <w:sz w:val="10"/>
          <w:u w:val="none"/>
        </w:rPr>
        <w:t>labor</w:t>
      </w:r>
      <w:r w:rsidRPr="00083A9C">
        <w:rPr>
          <w:rStyle w:val="StyleUnderline"/>
          <w:sz w:val="10"/>
          <w:u w:val="none"/>
        </w:rPr>
        <w:t xml:space="preserve"> </w:t>
      </w:r>
      <w:r w:rsidRPr="00125758">
        <w:rPr>
          <w:rStyle w:val="StyleUnderline"/>
          <w:vanish/>
          <w:sz w:val="10"/>
          <w:u w:val="none"/>
        </w:rPr>
        <w:t>union109</w:t>
      </w:r>
      <w:r w:rsidRPr="00083A9C">
        <w:rPr>
          <w:rStyle w:val="StyleUnderline"/>
          <w:sz w:val="10"/>
          <w:u w:val="none"/>
        </w:rPr>
        <w:t xml:space="preserve"> </w:t>
      </w:r>
      <w:r w:rsidRPr="00125758">
        <w:rPr>
          <w:rStyle w:val="StyleUnderline"/>
          <w:vanish/>
          <w:sz w:val="10"/>
          <w:u w:val="none"/>
        </w:rPr>
        <w:t>brought</w:t>
      </w:r>
      <w:r w:rsidRPr="00083A9C">
        <w:rPr>
          <w:rStyle w:val="StyleUnderline"/>
          <w:sz w:val="10"/>
          <w:u w:val="none"/>
        </w:rPr>
        <w:t xml:space="preserve"> </w:t>
      </w:r>
      <w:r w:rsidRPr="00125758">
        <w:rPr>
          <w:rStyle w:val="StyleUnderline"/>
          <w:vanish/>
          <w:sz w:val="10"/>
          <w:u w:val="none"/>
        </w:rPr>
        <w:t>an</w:t>
      </w:r>
      <w:r w:rsidRPr="00083A9C">
        <w:rPr>
          <w:rStyle w:val="StyleUnderline"/>
          <w:sz w:val="10"/>
          <w:u w:val="none"/>
        </w:rPr>
        <w:t xml:space="preserve"> </w:t>
      </w:r>
      <w:r w:rsidRPr="00125758">
        <w:rPr>
          <w:rStyle w:val="StyleUnderline"/>
          <w:vanish/>
          <w:sz w:val="10"/>
          <w:u w:val="none"/>
        </w:rPr>
        <w:t>action</w:t>
      </w:r>
      <w:r w:rsidRPr="00083A9C">
        <w:rPr>
          <w:rStyle w:val="StyleUnderline"/>
          <w:sz w:val="10"/>
          <w:u w:val="none"/>
        </w:rPr>
        <w:t xml:space="preserve"> </w:t>
      </w:r>
      <w:r w:rsidRPr="00125758">
        <w:rPr>
          <w:rStyle w:val="StyleUnderline"/>
          <w:vanish/>
          <w:sz w:val="10"/>
          <w:u w:val="none"/>
        </w:rPr>
        <w:t>under</w:t>
      </w:r>
      <w:r w:rsidRPr="00083A9C">
        <w:rPr>
          <w:rStyle w:val="StyleUnderline"/>
          <w:sz w:val="10"/>
          <w:u w:val="none"/>
        </w:rPr>
        <w:t xml:space="preserve"> </w:t>
      </w:r>
      <w:r w:rsidRPr="00125758">
        <w:rPr>
          <w:rStyle w:val="StyleUnderline"/>
          <w:vanish/>
          <w:sz w:val="10"/>
          <w:u w:val="none"/>
        </w:rPr>
        <w:t>42</w:t>
      </w:r>
      <w:r w:rsidRPr="00083A9C">
        <w:rPr>
          <w:rStyle w:val="StyleUnderline"/>
          <w:sz w:val="10"/>
          <w:u w:val="none"/>
        </w:rPr>
        <w:t xml:space="preserve"> </w:t>
      </w:r>
      <w:r w:rsidRPr="00125758">
        <w:rPr>
          <w:rStyle w:val="StyleUnderline"/>
          <w:vanish/>
          <w:sz w:val="10"/>
          <w:u w:val="none"/>
        </w:rPr>
        <w:t>U.S.C.</w:t>
      </w:r>
      <w:r w:rsidRPr="00083A9C">
        <w:rPr>
          <w:rStyle w:val="StyleUnderline"/>
          <w:sz w:val="10"/>
          <w:u w:val="none"/>
        </w:rPr>
        <w:t xml:space="preserve"> </w:t>
      </w:r>
      <w:r w:rsidRPr="00125758">
        <w:rPr>
          <w:rStyle w:val="StyleUnderline"/>
          <w:vanish/>
          <w:sz w:val="10"/>
          <w:u w:val="none"/>
        </w:rPr>
        <w:t>§</w:t>
      </w:r>
      <w:r w:rsidRPr="00083A9C">
        <w:rPr>
          <w:rStyle w:val="StyleUnderline"/>
          <w:sz w:val="10"/>
          <w:u w:val="none"/>
        </w:rPr>
        <w:t xml:space="preserve"> </w:t>
      </w:r>
      <w:r w:rsidRPr="00125758">
        <w:rPr>
          <w:rStyle w:val="StyleUnderline"/>
          <w:vanish/>
          <w:sz w:val="10"/>
          <w:u w:val="none"/>
        </w:rPr>
        <w:t>1983,</w:t>
      </w:r>
      <w:r w:rsidRPr="00083A9C">
        <w:rPr>
          <w:rStyle w:val="StyleUnderline"/>
          <w:sz w:val="10"/>
          <w:u w:val="none"/>
        </w:rPr>
        <w:t xml:space="preserve"> </w:t>
      </w:r>
      <w:r w:rsidRPr="00125758">
        <w:rPr>
          <w:rStyle w:val="StyleUnderline"/>
          <w:vanish/>
          <w:sz w:val="10"/>
          <w:u w:val="none"/>
        </w:rPr>
        <w:t>claiming</w:t>
      </w:r>
      <w:r w:rsidRPr="00083A9C">
        <w:rPr>
          <w:rStyle w:val="StyleUnderline"/>
          <w:sz w:val="10"/>
          <w:u w:val="none"/>
        </w:rPr>
        <w:t xml:space="preserve"> </w:t>
      </w:r>
      <w:r w:rsidRPr="00125758">
        <w:rPr>
          <w:rStyle w:val="StyleUnderline"/>
          <w:vanish/>
          <w:sz w:val="10"/>
          <w:u w:val="none"/>
        </w:rPr>
        <w:t>that</w:t>
      </w:r>
      <w:r w:rsidRPr="00083A9C">
        <w:rPr>
          <w:rStyle w:val="StyleUnderline"/>
          <w:sz w:val="10"/>
          <w:u w:val="none"/>
        </w:rPr>
        <w:t xml:space="preserve"> </w:t>
      </w:r>
      <w:r w:rsidRPr="00125758">
        <w:rPr>
          <w:rStyle w:val="StyleUnderline"/>
          <w:vanish/>
          <w:sz w:val="10"/>
          <w:u w:val="none"/>
        </w:rPr>
        <w:t>the</w:t>
      </w:r>
      <w:r w:rsidRPr="00083A9C">
        <w:rPr>
          <w:rStyle w:val="StyleUnderline"/>
          <w:sz w:val="10"/>
          <w:u w:val="none"/>
        </w:rPr>
        <w:t xml:space="preserve"> </w:t>
      </w:r>
      <w:r w:rsidRPr="00125758">
        <w:rPr>
          <w:rStyle w:val="StyleUnderline"/>
          <w:vanish/>
          <w:sz w:val="10"/>
          <w:u w:val="none"/>
        </w:rPr>
        <w:t>North</w:t>
      </w:r>
      <w:r w:rsidRPr="00083A9C">
        <w:rPr>
          <w:rStyle w:val="StyleUnderline"/>
          <w:sz w:val="10"/>
          <w:u w:val="none"/>
        </w:rPr>
        <w:t xml:space="preserve"> </w:t>
      </w:r>
      <w:r w:rsidRPr="00125758">
        <w:rPr>
          <w:rStyle w:val="StyleUnderline"/>
          <w:vanish/>
          <w:sz w:val="10"/>
          <w:u w:val="none"/>
        </w:rPr>
        <w:t>Carolina</w:t>
      </w:r>
      <w:r w:rsidRPr="00083A9C">
        <w:rPr>
          <w:rStyle w:val="StyleUnderline"/>
          <w:sz w:val="10"/>
          <w:u w:val="none"/>
        </w:rPr>
        <w:t xml:space="preserve"> </w:t>
      </w:r>
      <w:r w:rsidRPr="00125758">
        <w:rPr>
          <w:rStyle w:val="StyleUnderline"/>
          <w:vanish/>
          <w:sz w:val="10"/>
          <w:u w:val="none"/>
        </w:rPr>
        <w:t>Department</w:t>
      </w:r>
      <w:r w:rsidRPr="00083A9C">
        <w:rPr>
          <w:rStyle w:val="StyleUnderline"/>
          <w:sz w:val="10"/>
          <w:u w:val="none"/>
        </w:rPr>
        <w:t xml:space="preserve"> </w:t>
      </w:r>
      <w:r w:rsidRPr="00125758">
        <w:rPr>
          <w:rStyle w:val="StyleUnderline"/>
          <w:vanish/>
          <w:sz w:val="10"/>
          <w:u w:val="none"/>
        </w:rPr>
        <w:t>of</w:t>
      </w:r>
      <w:r w:rsidRPr="00083A9C">
        <w:rPr>
          <w:rStyle w:val="StyleUnderline"/>
          <w:sz w:val="10"/>
          <w:u w:val="none"/>
        </w:rPr>
        <w:t xml:space="preserve"> </w:t>
      </w:r>
      <w:r w:rsidRPr="00125758">
        <w:rPr>
          <w:rStyle w:val="StyleUnderline"/>
          <w:vanish/>
          <w:sz w:val="10"/>
          <w:u w:val="none"/>
        </w:rPr>
        <w:t>Corrections</w:t>
      </w:r>
      <w:r w:rsidRPr="00083A9C">
        <w:rPr>
          <w:rStyle w:val="StyleUnderline"/>
          <w:sz w:val="10"/>
          <w:u w:val="none"/>
        </w:rPr>
        <w:t xml:space="preserve"> </w:t>
      </w:r>
      <w:r w:rsidRPr="00125758">
        <w:rPr>
          <w:rStyle w:val="StyleUnderline"/>
          <w:vanish/>
          <w:sz w:val="10"/>
          <w:u w:val="none"/>
        </w:rPr>
        <w:t>violated</w:t>
      </w:r>
      <w:r w:rsidRPr="00083A9C">
        <w:rPr>
          <w:rStyle w:val="StyleUnderline"/>
          <w:sz w:val="10"/>
          <w:u w:val="none"/>
        </w:rPr>
        <w:t xml:space="preserve"> </w:t>
      </w:r>
      <w:r w:rsidRPr="00125758">
        <w:rPr>
          <w:rStyle w:val="StyleUnderline"/>
          <w:vanish/>
          <w:sz w:val="10"/>
          <w:u w:val="none"/>
        </w:rPr>
        <w:t>its</w:t>
      </w:r>
      <w:r w:rsidRPr="00083A9C">
        <w:rPr>
          <w:rStyle w:val="StyleUnderline"/>
          <w:sz w:val="10"/>
          <w:u w:val="none"/>
        </w:rPr>
        <w:t xml:space="preserve"> </w:t>
      </w:r>
      <w:r w:rsidRPr="00125758">
        <w:rPr>
          <w:rStyle w:val="StyleUnderline"/>
          <w:vanish/>
          <w:sz w:val="10"/>
          <w:u w:val="none"/>
        </w:rPr>
        <w:t>First</w:t>
      </w:r>
      <w:r w:rsidRPr="00083A9C">
        <w:rPr>
          <w:rStyle w:val="StyleUnderline"/>
          <w:sz w:val="10"/>
          <w:u w:val="none"/>
        </w:rPr>
        <w:t xml:space="preserve"> </w:t>
      </w:r>
      <w:r w:rsidRPr="00125758">
        <w:rPr>
          <w:rStyle w:val="StyleUnderline"/>
          <w:vanish/>
          <w:sz w:val="10"/>
          <w:u w:val="none"/>
        </w:rPr>
        <w:t>Amendment</w:t>
      </w:r>
      <w:r w:rsidRPr="00083A9C">
        <w:rPr>
          <w:rStyle w:val="StyleUnderline"/>
          <w:sz w:val="10"/>
          <w:u w:val="none"/>
        </w:rPr>
        <w:t xml:space="preserve"> </w:t>
      </w:r>
      <w:r w:rsidRPr="00125758">
        <w:rPr>
          <w:rStyle w:val="StyleUnderline"/>
          <w:vanish/>
          <w:sz w:val="10"/>
          <w:u w:val="none"/>
        </w:rPr>
        <w:t>rights110</w:t>
      </w:r>
      <w:r w:rsidRPr="00083A9C">
        <w:rPr>
          <w:rStyle w:val="StyleUnderline"/>
          <w:sz w:val="10"/>
          <w:u w:val="none"/>
        </w:rPr>
        <w:t xml:space="preserve"> </w:t>
      </w:r>
      <w:r w:rsidRPr="00125758">
        <w:rPr>
          <w:rStyle w:val="StyleUnderline"/>
          <w:vanish/>
          <w:sz w:val="10"/>
          <w:u w:val="none"/>
        </w:rPr>
        <w:t>by</w:t>
      </w:r>
      <w:r w:rsidRPr="00083A9C">
        <w:rPr>
          <w:rStyle w:val="StyleUnderline"/>
          <w:sz w:val="10"/>
          <w:u w:val="none"/>
        </w:rPr>
        <w:t xml:space="preserve"> </w:t>
      </w:r>
      <w:r w:rsidRPr="00125758">
        <w:rPr>
          <w:rStyle w:val="StyleUnderline"/>
          <w:vanish/>
          <w:sz w:val="10"/>
          <w:u w:val="none"/>
        </w:rPr>
        <w:t>promulgating</w:t>
      </w:r>
      <w:r w:rsidRPr="00083A9C">
        <w:rPr>
          <w:rStyle w:val="StyleUnderline"/>
          <w:sz w:val="10"/>
          <w:u w:val="none"/>
        </w:rPr>
        <w:t xml:space="preserve"> </w:t>
      </w:r>
      <w:r w:rsidRPr="00125758">
        <w:rPr>
          <w:rStyle w:val="StyleUnderline"/>
          <w:vanish/>
          <w:sz w:val="10"/>
          <w:u w:val="none"/>
        </w:rPr>
        <w:t>a</w:t>
      </w:r>
      <w:r w:rsidRPr="00083A9C">
        <w:rPr>
          <w:rStyle w:val="StyleUnderline"/>
          <w:sz w:val="10"/>
          <w:u w:val="none"/>
        </w:rPr>
        <w:t xml:space="preserve"> </w:t>
      </w:r>
      <w:r w:rsidRPr="00125758">
        <w:rPr>
          <w:rStyle w:val="StyleUnderline"/>
          <w:vanish/>
          <w:sz w:val="10"/>
          <w:u w:val="none"/>
        </w:rPr>
        <w:t>prison</w:t>
      </w:r>
      <w:r w:rsidRPr="00083A9C">
        <w:rPr>
          <w:rStyle w:val="StyleUnderline"/>
          <w:sz w:val="10"/>
          <w:u w:val="none"/>
        </w:rPr>
        <w:t xml:space="preserve"> </w:t>
      </w:r>
      <w:r w:rsidRPr="00125758">
        <w:rPr>
          <w:rStyle w:val="StyleUnderline"/>
          <w:vanish/>
          <w:sz w:val="10"/>
          <w:u w:val="none"/>
        </w:rPr>
        <w:t>rule</w:t>
      </w:r>
      <w:r w:rsidRPr="00083A9C">
        <w:rPr>
          <w:rStyle w:val="StyleUnderline"/>
          <w:sz w:val="10"/>
          <w:u w:val="none"/>
        </w:rPr>
        <w:t xml:space="preserve"> </w:t>
      </w:r>
      <w:r w:rsidRPr="00125758">
        <w:rPr>
          <w:rStyle w:val="StyleUnderline"/>
          <w:vanish/>
          <w:sz w:val="10"/>
          <w:u w:val="none"/>
        </w:rPr>
        <w:t>that</w:t>
      </w:r>
      <w:r w:rsidRPr="00083A9C">
        <w:rPr>
          <w:rStyle w:val="StyleUnderline"/>
          <w:sz w:val="10"/>
          <w:u w:val="none"/>
        </w:rPr>
        <w:t xml:space="preserve"> </w:t>
      </w:r>
      <w:r w:rsidRPr="00125758">
        <w:rPr>
          <w:rStyle w:val="StyleUnderline"/>
          <w:vanish/>
          <w:sz w:val="10"/>
          <w:u w:val="none"/>
        </w:rPr>
        <w:t>prohibited,</w:t>
      </w:r>
      <w:r w:rsidRPr="00083A9C">
        <w:rPr>
          <w:rStyle w:val="StyleUnderline"/>
          <w:sz w:val="10"/>
          <w:u w:val="none"/>
        </w:rPr>
        <w:t xml:space="preserve"> </w:t>
      </w:r>
      <w:r w:rsidRPr="00125758">
        <w:rPr>
          <w:rStyle w:val="StyleUnderline"/>
          <w:vanish/>
          <w:sz w:val="10"/>
          <w:u w:val="none"/>
        </w:rPr>
        <w:t>among</w:t>
      </w:r>
      <w:r w:rsidRPr="00083A9C">
        <w:rPr>
          <w:rStyle w:val="StyleUnderline"/>
          <w:sz w:val="10"/>
          <w:u w:val="none"/>
        </w:rPr>
        <w:t xml:space="preserve"> </w:t>
      </w:r>
      <w:r w:rsidRPr="00125758">
        <w:rPr>
          <w:rStyle w:val="StyleUnderline"/>
          <w:vanish/>
          <w:sz w:val="10"/>
          <w:u w:val="none"/>
        </w:rPr>
        <w:t>other</w:t>
      </w:r>
      <w:r w:rsidRPr="00083A9C">
        <w:rPr>
          <w:rStyle w:val="StyleUnderline"/>
          <w:sz w:val="10"/>
          <w:u w:val="none"/>
        </w:rPr>
        <w:t xml:space="preserve"> </w:t>
      </w:r>
      <w:r w:rsidRPr="00125758">
        <w:rPr>
          <w:rStyle w:val="StyleUnderline"/>
          <w:vanish/>
          <w:sz w:val="10"/>
          <w:u w:val="none"/>
        </w:rPr>
        <w:t>things,</w:t>
      </w:r>
      <w:r w:rsidRPr="00083A9C">
        <w:rPr>
          <w:rStyle w:val="StyleUnderline"/>
          <w:sz w:val="10"/>
          <w:u w:val="none"/>
        </w:rPr>
        <w:t xml:space="preserve"> </w:t>
      </w:r>
      <w:r w:rsidRPr="00125758">
        <w:rPr>
          <w:rStyle w:val="StyleUnderline"/>
          <w:vanish/>
          <w:sz w:val="10"/>
          <w:u w:val="none"/>
        </w:rPr>
        <w:t>union</w:t>
      </w:r>
      <w:r w:rsidRPr="00083A9C">
        <w:rPr>
          <w:rStyle w:val="StyleUnderline"/>
          <w:sz w:val="10"/>
          <w:u w:val="none"/>
        </w:rPr>
        <w:t xml:space="preserve"> </w:t>
      </w:r>
      <w:r w:rsidRPr="00125758">
        <w:rPr>
          <w:rStyle w:val="StyleUnderline"/>
          <w:vanish/>
          <w:sz w:val="10"/>
          <w:u w:val="none"/>
        </w:rPr>
        <w:t>meetings</w:t>
      </w:r>
      <w:r w:rsidRPr="00083A9C">
        <w:rPr>
          <w:rStyle w:val="StyleUnderline"/>
          <w:sz w:val="10"/>
          <w:u w:val="none"/>
        </w:rPr>
        <w:t xml:space="preserve"> </w:t>
      </w:r>
      <w:r w:rsidRPr="00125758">
        <w:rPr>
          <w:rStyle w:val="StyleUnderline"/>
          <w:vanish/>
          <w:sz w:val="10"/>
          <w:u w:val="none"/>
        </w:rPr>
        <w:t>among</w:t>
      </w:r>
      <w:r w:rsidRPr="00083A9C">
        <w:rPr>
          <w:rStyle w:val="StyleUnderline"/>
          <w:sz w:val="10"/>
          <w:u w:val="none"/>
        </w:rPr>
        <w:t xml:space="preserve"> </w:t>
      </w:r>
      <w:r w:rsidRPr="00125758">
        <w:rPr>
          <w:rStyle w:val="StyleUnderline"/>
          <w:vanish/>
          <w:sz w:val="10"/>
          <w:u w:val="none"/>
        </w:rPr>
        <w:t>inmates</w:t>
      </w:r>
      <w:r w:rsidRPr="00125758">
        <w:rPr>
          <w:vanish/>
          <w:sz w:val="10"/>
          <w:szCs w:val="12"/>
        </w:rPr>
        <w:t>.111</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three-judge</w:t>
      </w:r>
      <w:r w:rsidRPr="00083A9C">
        <w:rPr>
          <w:sz w:val="10"/>
          <w:szCs w:val="12"/>
        </w:rPr>
        <w:t xml:space="preserve"> </w:t>
      </w:r>
      <w:r w:rsidRPr="00125758">
        <w:rPr>
          <w:vanish/>
          <w:sz w:val="10"/>
          <w:szCs w:val="12"/>
        </w:rPr>
        <w:t>district</w:t>
      </w:r>
      <w:r w:rsidRPr="00083A9C">
        <w:rPr>
          <w:sz w:val="10"/>
          <w:szCs w:val="12"/>
        </w:rPr>
        <w:t xml:space="preserve"> </w:t>
      </w:r>
      <w:r w:rsidRPr="00125758">
        <w:rPr>
          <w:vanish/>
          <w:sz w:val="10"/>
          <w:szCs w:val="12"/>
        </w:rPr>
        <w:t>court</w:t>
      </w:r>
      <w:r w:rsidRPr="00083A9C">
        <w:rPr>
          <w:sz w:val="10"/>
          <w:szCs w:val="12"/>
        </w:rPr>
        <w:t xml:space="preserve"> </w:t>
      </w:r>
      <w:r w:rsidRPr="00125758">
        <w:rPr>
          <w:vanish/>
          <w:sz w:val="10"/>
          <w:szCs w:val="12"/>
        </w:rPr>
        <w:t>agreed,</w:t>
      </w:r>
      <w:r w:rsidRPr="00083A9C">
        <w:rPr>
          <w:sz w:val="10"/>
          <w:szCs w:val="12"/>
        </w:rPr>
        <w:t xml:space="preserve"> </w:t>
      </w:r>
      <w:r w:rsidRPr="00125758">
        <w:rPr>
          <w:vanish/>
          <w:sz w:val="10"/>
          <w:szCs w:val="12"/>
        </w:rPr>
        <w:t>granting</w:t>
      </w:r>
      <w:r w:rsidRPr="00083A9C">
        <w:rPr>
          <w:sz w:val="10"/>
          <w:szCs w:val="12"/>
        </w:rPr>
        <w:t xml:space="preserve"> </w:t>
      </w:r>
      <w:r w:rsidRPr="00125758">
        <w:rPr>
          <w:vanish/>
          <w:sz w:val="10"/>
          <w:szCs w:val="12"/>
        </w:rPr>
        <w:t>substantial</w:t>
      </w:r>
      <w:r w:rsidRPr="00083A9C">
        <w:rPr>
          <w:sz w:val="10"/>
          <w:szCs w:val="12"/>
        </w:rPr>
        <w:t xml:space="preserve"> </w:t>
      </w:r>
      <w:r w:rsidRPr="00125758">
        <w:rPr>
          <w:vanish/>
          <w:sz w:val="10"/>
          <w:szCs w:val="12"/>
        </w:rPr>
        <w:t>injunctive</w:t>
      </w:r>
      <w:r w:rsidRPr="00083A9C">
        <w:rPr>
          <w:sz w:val="10"/>
          <w:szCs w:val="12"/>
        </w:rPr>
        <w:t xml:space="preserve"> </w:t>
      </w:r>
      <w:r w:rsidRPr="00125758">
        <w:rPr>
          <w:vanish/>
          <w:sz w:val="10"/>
          <w:szCs w:val="12"/>
        </w:rPr>
        <w:t>relief</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union.112</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Supreme</w:t>
      </w:r>
      <w:r w:rsidRPr="00083A9C">
        <w:rPr>
          <w:sz w:val="10"/>
          <w:szCs w:val="12"/>
        </w:rPr>
        <w:t xml:space="preserve"> </w:t>
      </w:r>
      <w:r w:rsidRPr="00125758">
        <w:rPr>
          <w:vanish/>
          <w:sz w:val="10"/>
          <w:szCs w:val="12"/>
        </w:rPr>
        <w:t>Court</w:t>
      </w:r>
      <w:r w:rsidRPr="00083A9C">
        <w:rPr>
          <w:sz w:val="10"/>
          <w:szCs w:val="12"/>
        </w:rPr>
        <w:t xml:space="preserve"> </w:t>
      </w:r>
      <w:r w:rsidRPr="00125758">
        <w:rPr>
          <w:vanish/>
          <w:sz w:val="10"/>
          <w:szCs w:val="12"/>
        </w:rPr>
        <w:t>reversed,</w:t>
      </w:r>
      <w:r w:rsidRPr="00083A9C">
        <w:rPr>
          <w:sz w:val="10"/>
          <w:szCs w:val="12"/>
        </w:rPr>
        <w:t xml:space="preserve"> </w:t>
      </w:r>
      <w:r w:rsidRPr="00125758">
        <w:rPr>
          <w:vanish/>
          <w:sz w:val="10"/>
          <w:szCs w:val="12"/>
        </w:rPr>
        <w:t>however,</w:t>
      </w:r>
      <w:r w:rsidRPr="00083A9C">
        <w:rPr>
          <w:sz w:val="10"/>
          <w:szCs w:val="12"/>
        </w:rPr>
        <w:t xml:space="preserve"> </w:t>
      </w:r>
      <w:r w:rsidRPr="00125758">
        <w:rPr>
          <w:vanish/>
          <w:sz w:val="10"/>
          <w:szCs w:val="12"/>
        </w:rPr>
        <w:t>doing</w:t>
      </w:r>
      <w:r w:rsidRPr="00083A9C">
        <w:rPr>
          <w:sz w:val="10"/>
          <w:szCs w:val="12"/>
        </w:rPr>
        <w:t xml:space="preserve"> </w:t>
      </w:r>
      <w:r w:rsidRPr="00125758">
        <w:rPr>
          <w:vanish/>
          <w:sz w:val="10"/>
          <w:szCs w:val="12"/>
        </w:rPr>
        <w:t>so</w:t>
      </w:r>
      <w:r w:rsidRPr="00083A9C">
        <w:rPr>
          <w:sz w:val="10"/>
          <w:szCs w:val="12"/>
        </w:rPr>
        <w:t xml:space="preserve"> </w:t>
      </w:r>
      <w:r w:rsidRPr="00125758">
        <w:rPr>
          <w:vanish/>
          <w:sz w:val="10"/>
          <w:szCs w:val="12"/>
        </w:rPr>
        <w:t>on</w:t>
      </w:r>
      <w:r w:rsidRPr="00083A9C">
        <w:rPr>
          <w:sz w:val="10"/>
          <w:szCs w:val="12"/>
        </w:rPr>
        <w:t xml:space="preserve"> </w:t>
      </w:r>
      <w:r w:rsidRPr="00125758">
        <w:rPr>
          <w:vanish/>
          <w:sz w:val="10"/>
          <w:szCs w:val="12"/>
        </w:rPr>
        <w:t>two</w:t>
      </w:r>
      <w:r w:rsidRPr="00083A9C">
        <w:rPr>
          <w:sz w:val="10"/>
          <w:szCs w:val="12"/>
        </w:rPr>
        <w:t xml:space="preserve"> </w:t>
      </w:r>
      <w:r w:rsidRPr="00125758">
        <w:rPr>
          <w:vanish/>
          <w:sz w:val="10"/>
          <w:szCs w:val="12"/>
        </w:rPr>
        <w:t>main</w:t>
      </w:r>
      <w:r w:rsidRPr="00083A9C">
        <w:rPr>
          <w:sz w:val="10"/>
          <w:szCs w:val="12"/>
        </w:rPr>
        <w:t xml:space="preserve"> </w:t>
      </w:r>
      <w:r w:rsidRPr="00125758">
        <w:rPr>
          <w:vanish/>
          <w:sz w:val="10"/>
          <w:szCs w:val="12"/>
        </w:rPr>
        <w:t>grounds.</w:t>
      </w:r>
      <w:r w:rsidRPr="00083A9C">
        <w:rPr>
          <w:sz w:val="10"/>
          <w:szCs w:val="12"/>
        </w:rPr>
        <w:t xml:space="preserve"> </w:t>
      </w:r>
      <w:r w:rsidRPr="00125758">
        <w:rPr>
          <w:vanish/>
          <w:sz w:val="10"/>
          <w:szCs w:val="12"/>
        </w:rPr>
        <w:t>Writing</w:t>
      </w:r>
      <w:r w:rsidRPr="00083A9C">
        <w:rPr>
          <w:sz w:val="10"/>
          <w:szCs w:val="12"/>
        </w:rPr>
        <w:t xml:space="preserve"> </w:t>
      </w:r>
      <w:r w:rsidRPr="00125758">
        <w:rPr>
          <w:vanish/>
          <w:sz w:val="10"/>
          <w:szCs w:val="12"/>
        </w:rPr>
        <w:t>for</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majority,</w:t>
      </w:r>
      <w:r w:rsidRPr="00083A9C">
        <w:rPr>
          <w:sz w:val="10"/>
          <w:szCs w:val="12"/>
        </w:rPr>
        <w:t xml:space="preserve"> </w:t>
      </w:r>
      <w:r w:rsidRPr="00125758">
        <w:rPr>
          <w:vanish/>
          <w:sz w:val="10"/>
          <w:szCs w:val="12"/>
        </w:rPr>
        <w:t>then-Justice</w:t>
      </w:r>
      <w:r w:rsidRPr="00083A9C">
        <w:rPr>
          <w:sz w:val="10"/>
          <w:szCs w:val="12"/>
        </w:rPr>
        <w:t xml:space="preserve"> </w:t>
      </w:r>
      <w:r w:rsidRPr="00125758">
        <w:rPr>
          <w:vanish/>
          <w:sz w:val="10"/>
          <w:szCs w:val="12"/>
        </w:rPr>
        <w:t>Rehnquist</w:t>
      </w:r>
      <w:r w:rsidRPr="00083A9C">
        <w:rPr>
          <w:sz w:val="10"/>
          <w:szCs w:val="12"/>
        </w:rPr>
        <w:t xml:space="preserve"> </w:t>
      </w:r>
      <w:r w:rsidRPr="00125758">
        <w:rPr>
          <w:vanish/>
          <w:sz w:val="10"/>
          <w:szCs w:val="12"/>
        </w:rPr>
        <w:t>first</w:t>
      </w:r>
      <w:r w:rsidRPr="00083A9C">
        <w:rPr>
          <w:sz w:val="10"/>
          <w:szCs w:val="12"/>
        </w:rPr>
        <w:t xml:space="preserve"> </w:t>
      </w:r>
      <w:r w:rsidRPr="00125758">
        <w:rPr>
          <w:vanish/>
          <w:sz w:val="10"/>
          <w:szCs w:val="12"/>
        </w:rPr>
        <w:t>invoked</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familiar</w:t>
      </w:r>
      <w:r w:rsidRPr="00083A9C">
        <w:rPr>
          <w:sz w:val="10"/>
          <w:szCs w:val="12"/>
        </w:rPr>
        <w:t xml:space="preserve"> </w:t>
      </w:r>
      <w:r w:rsidRPr="00125758">
        <w:rPr>
          <w:vanish/>
          <w:sz w:val="10"/>
          <w:szCs w:val="12"/>
        </w:rPr>
        <w:t>notion</w:t>
      </w:r>
      <w:r w:rsidRPr="00083A9C">
        <w:rPr>
          <w:sz w:val="10"/>
          <w:szCs w:val="12"/>
        </w:rPr>
        <w:t xml:space="preserve"> </w:t>
      </w:r>
      <w:r w:rsidRPr="00125758">
        <w:rPr>
          <w:vanish/>
          <w:sz w:val="10"/>
          <w:szCs w:val="12"/>
        </w:rPr>
        <w:t>that</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fact</w:t>
      </w:r>
      <w:r w:rsidRPr="00083A9C">
        <w:rPr>
          <w:sz w:val="10"/>
          <w:szCs w:val="12"/>
        </w:rPr>
        <w:t xml:space="preserve"> </w:t>
      </w:r>
      <w:r w:rsidRPr="00125758">
        <w:rPr>
          <w:vanish/>
          <w:sz w:val="10"/>
          <w:szCs w:val="12"/>
        </w:rPr>
        <w:t>of</w:t>
      </w:r>
      <w:r w:rsidRPr="00083A9C">
        <w:rPr>
          <w:sz w:val="10"/>
          <w:szCs w:val="12"/>
        </w:rPr>
        <w:t xml:space="preserve"> </w:t>
      </w:r>
      <w:r w:rsidRPr="00125758">
        <w:rPr>
          <w:vanish/>
          <w:sz w:val="10"/>
          <w:szCs w:val="12"/>
        </w:rPr>
        <w:t>confinement</w:t>
      </w:r>
      <w:r w:rsidRPr="00083A9C">
        <w:rPr>
          <w:sz w:val="10"/>
          <w:szCs w:val="12"/>
        </w:rPr>
        <w:t xml:space="preserve"> </w:t>
      </w:r>
      <w:r w:rsidRPr="00125758">
        <w:rPr>
          <w:vanish/>
          <w:sz w:val="10"/>
          <w:szCs w:val="12"/>
        </w:rPr>
        <w:t>and</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needs</w:t>
      </w:r>
      <w:r w:rsidRPr="00083A9C">
        <w:rPr>
          <w:sz w:val="10"/>
          <w:szCs w:val="12"/>
        </w:rPr>
        <w:t xml:space="preserve"> </w:t>
      </w:r>
      <w:r w:rsidRPr="00125758">
        <w:rPr>
          <w:vanish/>
          <w:sz w:val="10"/>
          <w:szCs w:val="12"/>
        </w:rPr>
        <w:t>of</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penal</w:t>
      </w:r>
      <w:r w:rsidRPr="00083A9C">
        <w:rPr>
          <w:sz w:val="10"/>
          <w:szCs w:val="12"/>
        </w:rPr>
        <w:t xml:space="preserve"> </w:t>
      </w:r>
      <w:r w:rsidRPr="00125758">
        <w:rPr>
          <w:vanish/>
          <w:sz w:val="10"/>
          <w:szCs w:val="12"/>
        </w:rPr>
        <w:t>institution</w:t>
      </w:r>
      <w:r w:rsidRPr="00083A9C">
        <w:rPr>
          <w:sz w:val="10"/>
          <w:szCs w:val="12"/>
        </w:rPr>
        <w:t xml:space="preserve"> </w:t>
      </w:r>
      <w:r w:rsidRPr="00125758">
        <w:rPr>
          <w:vanish/>
          <w:sz w:val="10"/>
          <w:szCs w:val="12"/>
        </w:rPr>
        <w:t>impose</w:t>
      </w:r>
      <w:r w:rsidRPr="00083A9C">
        <w:rPr>
          <w:sz w:val="10"/>
          <w:szCs w:val="12"/>
        </w:rPr>
        <w:t xml:space="preserve"> </w:t>
      </w:r>
      <w:r w:rsidRPr="00125758">
        <w:rPr>
          <w:vanish/>
          <w:sz w:val="10"/>
          <w:szCs w:val="12"/>
        </w:rPr>
        <w:t>limitations</w:t>
      </w:r>
      <w:r w:rsidRPr="00083A9C">
        <w:rPr>
          <w:sz w:val="10"/>
          <w:szCs w:val="12"/>
        </w:rPr>
        <w:t xml:space="preserve"> </w:t>
      </w:r>
      <w:r w:rsidRPr="00125758">
        <w:rPr>
          <w:vanish/>
          <w:sz w:val="10"/>
          <w:szCs w:val="12"/>
        </w:rPr>
        <w:t>on</w:t>
      </w:r>
      <w:r w:rsidRPr="00083A9C">
        <w:rPr>
          <w:sz w:val="10"/>
          <w:szCs w:val="12"/>
        </w:rPr>
        <w:t xml:space="preserve"> </w:t>
      </w:r>
      <w:r w:rsidRPr="00125758">
        <w:rPr>
          <w:vanish/>
          <w:sz w:val="10"/>
          <w:szCs w:val="12"/>
        </w:rPr>
        <w:t>constitutional</w:t>
      </w:r>
      <w:r w:rsidRPr="00083A9C">
        <w:rPr>
          <w:sz w:val="10"/>
          <w:szCs w:val="12"/>
        </w:rPr>
        <w:t xml:space="preserve"> </w:t>
      </w:r>
      <w:r w:rsidRPr="00125758">
        <w:rPr>
          <w:vanish/>
          <w:sz w:val="10"/>
          <w:szCs w:val="12"/>
        </w:rPr>
        <w:t>rights,”</w:t>
      </w:r>
      <w:r w:rsidRPr="00083A9C">
        <w:rPr>
          <w:sz w:val="10"/>
          <w:szCs w:val="12"/>
        </w:rPr>
        <w:t xml:space="preserve"> </w:t>
      </w:r>
      <w:r w:rsidRPr="00125758">
        <w:rPr>
          <w:vanish/>
          <w:sz w:val="10"/>
          <w:szCs w:val="12"/>
        </w:rPr>
        <w:t>especially</w:t>
      </w:r>
      <w:r w:rsidRPr="00083A9C">
        <w:rPr>
          <w:sz w:val="10"/>
          <w:szCs w:val="12"/>
        </w:rPr>
        <w:t xml:space="preserve"> </w:t>
      </w:r>
      <w:r w:rsidRPr="00125758">
        <w:rPr>
          <w:vanish/>
          <w:sz w:val="10"/>
          <w:szCs w:val="12"/>
        </w:rPr>
        <w:t>First</w:t>
      </w:r>
      <w:r w:rsidRPr="00083A9C">
        <w:rPr>
          <w:sz w:val="10"/>
          <w:szCs w:val="12"/>
        </w:rPr>
        <w:t xml:space="preserve"> </w:t>
      </w:r>
      <w:r w:rsidRPr="00125758">
        <w:rPr>
          <w:vanish/>
          <w:sz w:val="10"/>
          <w:szCs w:val="12"/>
        </w:rPr>
        <w:t>Amendment</w:t>
      </w:r>
      <w:r w:rsidRPr="00083A9C">
        <w:rPr>
          <w:sz w:val="10"/>
          <w:szCs w:val="12"/>
        </w:rPr>
        <w:t xml:space="preserve"> </w:t>
      </w:r>
      <w:r w:rsidRPr="00125758">
        <w:rPr>
          <w:vanish/>
          <w:sz w:val="10"/>
          <w:szCs w:val="12"/>
        </w:rPr>
        <w:t>associational</w:t>
      </w:r>
      <w:r w:rsidRPr="00083A9C">
        <w:rPr>
          <w:sz w:val="10"/>
          <w:szCs w:val="12"/>
        </w:rPr>
        <w:t xml:space="preserve"> </w:t>
      </w:r>
      <w:r w:rsidRPr="00125758">
        <w:rPr>
          <w:vanish/>
          <w:sz w:val="10"/>
          <w:szCs w:val="12"/>
        </w:rPr>
        <w:t>rights.113</w:t>
      </w:r>
      <w:r w:rsidRPr="00083A9C">
        <w:rPr>
          <w:sz w:val="10"/>
          <w:szCs w:val="12"/>
        </w:rPr>
        <w:t xml:space="preserve"> </w:t>
      </w:r>
      <w:r w:rsidRPr="00125758">
        <w:rPr>
          <w:vanish/>
          <w:sz w:val="10"/>
          <w:szCs w:val="12"/>
        </w:rPr>
        <w:t>Then,</w:t>
      </w:r>
      <w:r w:rsidRPr="00083A9C">
        <w:rPr>
          <w:sz w:val="10"/>
          <w:szCs w:val="12"/>
        </w:rPr>
        <w:t xml:space="preserve"> </w:t>
      </w:r>
      <w:r w:rsidRPr="00125758">
        <w:rPr>
          <w:vanish/>
          <w:sz w:val="10"/>
          <w:szCs w:val="12"/>
        </w:rPr>
        <w:t>without</w:t>
      </w:r>
      <w:r w:rsidRPr="00083A9C">
        <w:rPr>
          <w:sz w:val="10"/>
          <w:szCs w:val="12"/>
        </w:rPr>
        <w:t xml:space="preserve"> </w:t>
      </w:r>
      <w:r w:rsidRPr="00125758">
        <w:rPr>
          <w:vanish/>
          <w:sz w:val="10"/>
          <w:szCs w:val="12"/>
        </w:rPr>
        <w:t>engaging</w:t>
      </w:r>
      <w:r w:rsidRPr="00083A9C">
        <w:rPr>
          <w:sz w:val="10"/>
          <w:szCs w:val="12"/>
        </w:rPr>
        <w:t xml:space="preserve"> </w:t>
      </w:r>
      <w:r w:rsidRPr="00125758">
        <w:rPr>
          <w:vanish/>
          <w:sz w:val="10"/>
          <w:szCs w:val="12"/>
        </w:rPr>
        <w:t>with</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specific</w:t>
      </w:r>
      <w:r w:rsidRPr="00083A9C">
        <w:rPr>
          <w:sz w:val="10"/>
          <w:szCs w:val="12"/>
        </w:rPr>
        <w:t xml:space="preserve"> </w:t>
      </w:r>
      <w:r w:rsidRPr="00125758">
        <w:rPr>
          <w:vanish/>
          <w:sz w:val="10"/>
          <w:szCs w:val="12"/>
        </w:rPr>
        <w:t>nature</w:t>
      </w:r>
      <w:r w:rsidRPr="00083A9C">
        <w:rPr>
          <w:sz w:val="10"/>
          <w:szCs w:val="12"/>
        </w:rPr>
        <w:t xml:space="preserve"> </w:t>
      </w:r>
      <w:r w:rsidRPr="00125758">
        <w:rPr>
          <w:vanish/>
          <w:sz w:val="10"/>
          <w:szCs w:val="12"/>
        </w:rPr>
        <w:t>of</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potentially</w:t>
      </w:r>
      <w:r w:rsidRPr="00083A9C">
        <w:rPr>
          <w:sz w:val="10"/>
          <w:szCs w:val="12"/>
        </w:rPr>
        <w:t xml:space="preserve"> </w:t>
      </w:r>
      <w:r w:rsidRPr="00125758">
        <w:rPr>
          <w:vanish/>
          <w:sz w:val="10"/>
          <w:szCs w:val="12"/>
        </w:rPr>
        <w:t>retained</w:t>
      </w:r>
      <w:r w:rsidRPr="00083A9C">
        <w:rPr>
          <w:sz w:val="10"/>
          <w:szCs w:val="12"/>
        </w:rPr>
        <w:t xml:space="preserve"> </w:t>
      </w:r>
      <w:r w:rsidRPr="00125758">
        <w:rPr>
          <w:vanish/>
          <w:sz w:val="10"/>
          <w:szCs w:val="12"/>
        </w:rPr>
        <w:t>associational</w:t>
      </w:r>
      <w:r w:rsidRPr="00083A9C">
        <w:rPr>
          <w:sz w:val="10"/>
          <w:szCs w:val="12"/>
        </w:rPr>
        <w:t xml:space="preserve"> </w:t>
      </w:r>
      <w:r w:rsidRPr="00125758">
        <w:rPr>
          <w:vanish/>
          <w:sz w:val="10"/>
          <w:szCs w:val="12"/>
        </w:rPr>
        <w:t>interest</w:t>
      </w:r>
      <w:r w:rsidRPr="00083A9C">
        <w:rPr>
          <w:sz w:val="10"/>
          <w:szCs w:val="12"/>
        </w:rPr>
        <w:t xml:space="preserve"> </w:t>
      </w:r>
      <w:r w:rsidRPr="00125758">
        <w:rPr>
          <w:vanish/>
          <w:sz w:val="10"/>
          <w:szCs w:val="12"/>
        </w:rPr>
        <w:t>in</w:t>
      </w:r>
      <w:r w:rsidRPr="00083A9C">
        <w:rPr>
          <w:sz w:val="10"/>
          <w:szCs w:val="12"/>
        </w:rPr>
        <w:t xml:space="preserve"> </w:t>
      </w:r>
      <w:r w:rsidRPr="00125758">
        <w:rPr>
          <w:vanish/>
          <w:sz w:val="10"/>
          <w:szCs w:val="12"/>
        </w:rPr>
        <w:t>question</w:t>
      </w:r>
      <w:r w:rsidRPr="00083A9C">
        <w:rPr>
          <w:sz w:val="10"/>
          <w:szCs w:val="12"/>
        </w:rPr>
        <w:t xml:space="preserve"> </w:t>
      </w:r>
      <w:r w:rsidRPr="00125758">
        <w:rPr>
          <w:vanish/>
          <w:sz w:val="10"/>
          <w:szCs w:val="12"/>
        </w:rPr>
        <w:t>(that</w:t>
      </w:r>
      <w:r w:rsidRPr="00083A9C">
        <w:rPr>
          <w:sz w:val="10"/>
          <w:szCs w:val="12"/>
        </w:rPr>
        <w:t xml:space="preserve"> </w:t>
      </w:r>
      <w:r w:rsidRPr="00125758">
        <w:rPr>
          <w:vanish/>
          <w:sz w:val="10"/>
          <w:szCs w:val="12"/>
        </w:rPr>
        <w:t>is,</w:t>
      </w:r>
      <w:r w:rsidRPr="00083A9C">
        <w:rPr>
          <w:sz w:val="10"/>
          <w:szCs w:val="12"/>
        </w:rPr>
        <w:t xml:space="preserve"> </w:t>
      </w:r>
      <w:r w:rsidRPr="00125758">
        <w:rPr>
          <w:vanish/>
          <w:sz w:val="10"/>
          <w:szCs w:val="12"/>
        </w:rPr>
        <w:t>that</w:t>
      </w:r>
      <w:r w:rsidRPr="00083A9C">
        <w:rPr>
          <w:sz w:val="10"/>
          <w:szCs w:val="12"/>
        </w:rPr>
        <w:t xml:space="preserve"> </w:t>
      </w:r>
      <w:r w:rsidRPr="00125758">
        <w:rPr>
          <w:vanish/>
          <w:sz w:val="10"/>
          <w:szCs w:val="12"/>
        </w:rPr>
        <w:t>of</w:t>
      </w:r>
      <w:r w:rsidRPr="00083A9C">
        <w:rPr>
          <w:sz w:val="10"/>
          <w:szCs w:val="12"/>
        </w:rPr>
        <w:t xml:space="preserve"> </w:t>
      </w:r>
      <w:r w:rsidRPr="00125758">
        <w:rPr>
          <w:vanish/>
          <w:sz w:val="10"/>
          <w:szCs w:val="12"/>
        </w:rPr>
        <w:t>organizing</w:t>
      </w:r>
      <w:r w:rsidRPr="00083A9C">
        <w:rPr>
          <w:sz w:val="10"/>
          <w:szCs w:val="12"/>
        </w:rPr>
        <w:t xml:space="preserve"> </w:t>
      </w:r>
      <w:r w:rsidRPr="00125758">
        <w:rPr>
          <w:vanish/>
          <w:sz w:val="10"/>
          <w:szCs w:val="12"/>
        </w:rPr>
        <w:t>as</w:t>
      </w:r>
      <w:r w:rsidRPr="00083A9C">
        <w:rPr>
          <w:sz w:val="10"/>
          <w:szCs w:val="12"/>
        </w:rPr>
        <w:t xml:space="preserve"> </w:t>
      </w:r>
      <w:r w:rsidRPr="00125758">
        <w:rPr>
          <w:vanish/>
          <w:sz w:val="10"/>
          <w:szCs w:val="12"/>
        </w:rPr>
        <w:t>a</w:t>
      </w:r>
      <w:r w:rsidRPr="00083A9C">
        <w:rPr>
          <w:sz w:val="10"/>
          <w:szCs w:val="12"/>
        </w:rPr>
        <w:t xml:space="preserve"> </w:t>
      </w:r>
      <w:r w:rsidRPr="00125758">
        <w:rPr>
          <w:vanish/>
          <w:sz w:val="10"/>
          <w:szCs w:val="12"/>
        </w:rPr>
        <w:t>union),</w:t>
      </w:r>
      <w:r w:rsidRPr="00083A9C">
        <w:rPr>
          <w:sz w:val="10"/>
          <w:szCs w:val="12"/>
        </w:rPr>
        <w:t xml:space="preserve"> </w:t>
      </w:r>
      <w:r w:rsidRPr="00125758">
        <w:rPr>
          <w:vanish/>
          <w:sz w:val="10"/>
          <w:szCs w:val="12"/>
        </w:rPr>
        <w:t>Justice</w:t>
      </w:r>
      <w:r w:rsidRPr="00083A9C">
        <w:rPr>
          <w:sz w:val="10"/>
          <w:szCs w:val="12"/>
        </w:rPr>
        <w:t xml:space="preserve"> </w:t>
      </w:r>
      <w:r w:rsidRPr="00125758">
        <w:rPr>
          <w:vanish/>
          <w:sz w:val="10"/>
          <w:szCs w:val="12"/>
        </w:rPr>
        <w:t>Rehnquist</w:t>
      </w:r>
      <w:r w:rsidRPr="00083A9C">
        <w:rPr>
          <w:sz w:val="10"/>
          <w:szCs w:val="12"/>
        </w:rPr>
        <w:t xml:space="preserve"> </w:t>
      </w:r>
      <w:r w:rsidRPr="00125758">
        <w:rPr>
          <w:vanish/>
          <w:sz w:val="10"/>
          <w:szCs w:val="12"/>
        </w:rPr>
        <w:t>concluded</w:t>
      </w:r>
      <w:r w:rsidRPr="00083A9C">
        <w:rPr>
          <w:sz w:val="10"/>
          <w:szCs w:val="12"/>
        </w:rPr>
        <w:t xml:space="preserve"> </w:t>
      </w:r>
      <w:r w:rsidRPr="00125758">
        <w:rPr>
          <w:vanish/>
          <w:sz w:val="10"/>
          <w:szCs w:val="12"/>
        </w:rPr>
        <w:t>that</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challenged</w:t>
      </w:r>
      <w:r w:rsidRPr="00083A9C">
        <w:rPr>
          <w:sz w:val="10"/>
          <w:szCs w:val="12"/>
        </w:rPr>
        <w:t xml:space="preserve"> </w:t>
      </w:r>
      <w:r w:rsidRPr="00125758">
        <w:rPr>
          <w:vanish/>
          <w:sz w:val="10"/>
          <w:szCs w:val="12"/>
        </w:rPr>
        <w:t>regulation</w:t>
      </w:r>
      <w:r w:rsidRPr="00083A9C">
        <w:rPr>
          <w:sz w:val="10"/>
          <w:szCs w:val="12"/>
        </w:rPr>
        <w:t xml:space="preserve"> </w:t>
      </w:r>
      <w:r w:rsidRPr="00125758">
        <w:rPr>
          <w:vanish/>
          <w:sz w:val="10"/>
          <w:szCs w:val="12"/>
        </w:rPr>
        <w:t>did</w:t>
      </w:r>
      <w:r w:rsidRPr="00083A9C">
        <w:rPr>
          <w:sz w:val="10"/>
          <w:szCs w:val="12"/>
        </w:rPr>
        <w:t xml:space="preserve"> </w:t>
      </w:r>
      <w:r w:rsidRPr="00125758">
        <w:rPr>
          <w:vanish/>
          <w:sz w:val="10"/>
          <w:szCs w:val="12"/>
        </w:rPr>
        <w:t>not</w:t>
      </w:r>
      <w:r w:rsidRPr="00083A9C">
        <w:rPr>
          <w:sz w:val="10"/>
          <w:szCs w:val="12"/>
        </w:rPr>
        <w:t xml:space="preserve"> </w:t>
      </w:r>
      <w:r w:rsidRPr="00125758">
        <w:rPr>
          <w:vanish/>
          <w:sz w:val="10"/>
          <w:szCs w:val="12"/>
        </w:rPr>
        <w:t>unduly</w:t>
      </w:r>
      <w:r w:rsidRPr="00083A9C">
        <w:rPr>
          <w:sz w:val="10"/>
          <w:szCs w:val="12"/>
        </w:rPr>
        <w:t xml:space="preserve"> </w:t>
      </w:r>
      <w:r w:rsidRPr="00125758">
        <w:rPr>
          <w:vanish/>
          <w:sz w:val="10"/>
          <w:szCs w:val="12"/>
        </w:rPr>
        <w:t>abridge</w:t>
      </w:r>
      <w:r w:rsidRPr="00083A9C">
        <w:rPr>
          <w:sz w:val="10"/>
          <w:szCs w:val="12"/>
        </w:rPr>
        <w:t xml:space="preserve"> </w:t>
      </w:r>
      <w:r w:rsidRPr="00125758">
        <w:rPr>
          <w:vanish/>
          <w:sz w:val="10"/>
          <w:szCs w:val="12"/>
        </w:rPr>
        <w:t>inmates’</w:t>
      </w:r>
      <w:r w:rsidRPr="00083A9C">
        <w:rPr>
          <w:sz w:val="10"/>
          <w:szCs w:val="12"/>
        </w:rPr>
        <w:t xml:space="preserve"> </w:t>
      </w:r>
      <w:r w:rsidRPr="00125758">
        <w:rPr>
          <w:vanish/>
          <w:sz w:val="10"/>
          <w:szCs w:val="12"/>
        </w:rPr>
        <w:t>First</w:t>
      </w:r>
      <w:r w:rsidRPr="00083A9C">
        <w:rPr>
          <w:sz w:val="10"/>
          <w:szCs w:val="12"/>
        </w:rPr>
        <w:t xml:space="preserve"> </w:t>
      </w:r>
      <w:r w:rsidRPr="00125758">
        <w:rPr>
          <w:vanish/>
          <w:sz w:val="10"/>
          <w:szCs w:val="12"/>
        </w:rPr>
        <w:t>Amendment</w:t>
      </w:r>
      <w:r w:rsidRPr="00083A9C">
        <w:rPr>
          <w:sz w:val="10"/>
          <w:szCs w:val="12"/>
        </w:rPr>
        <w:t xml:space="preserve"> </w:t>
      </w:r>
      <w:r w:rsidRPr="00125758">
        <w:rPr>
          <w:vanish/>
          <w:sz w:val="10"/>
          <w:szCs w:val="12"/>
        </w:rPr>
        <w:t>rights.114</w:t>
      </w:r>
      <w:r w:rsidRPr="00083A9C">
        <w:rPr>
          <w:sz w:val="10"/>
          <w:szCs w:val="12"/>
        </w:rPr>
        <w:t xml:space="preserve"> </w:t>
      </w:r>
      <w:r w:rsidRPr="00125758">
        <w:rPr>
          <w:vanish/>
          <w:sz w:val="10"/>
          <w:szCs w:val="12"/>
        </w:rPr>
        <w:t>He</w:t>
      </w:r>
      <w:r w:rsidRPr="00083A9C">
        <w:rPr>
          <w:sz w:val="10"/>
          <w:szCs w:val="12"/>
        </w:rPr>
        <w:t xml:space="preserve"> </w:t>
      </w:r>
      <w:r w:rsidRPr="00125758">
        <w:rPr>
          <w:vanish/>
          <w:sz w:val="10"/>
          <w:szCs w:val="12"/>
        </w:rPr>
        <w:t>did</w:t>
      </w:r>
      <w:r w:rsidRPr="00083A9C">
        <w:rPr>
          <w:sz w:val="10"/>
          <w:szCs w:val="12"/>
        </w:rPr>
        <w:t xml:space="preserve"> </w:t>
      </w:r>
      <w:r w:rsidRPr="00125758">
        <w:rPr>
          <w:vanish/>
          <w:sz w:val="10"/>
          <w:szCs w:val="12"/>
        </w:rPr>
        <w:t>so</w:t>
      </w:r>
      <w:r w:rsidRPr="00083A9C">
        <w:rPr>
          <w:sz w:val="10"/>
          <w:szCs w:val="12"/>
        </w:rPr>
        <w:t xml:space="preserve"> </w:t>
      </w:r>
      <w:r w:rsidRPr="00125758">
        <w:rPr>
          <w:vanish/>
          <w:sz w:val="10"/>
          <w:szCs w:val="12"/>
        </w:rPr>
        <w:t>by</w:t>
      </w:r>
      <w:r w:rsidRPr="00083A9C">
        <w:rPr>
          <w:sz w:val="10"/>
          <w:szCs w:val="12"/>
        </w:rPr>
        <w:t xml:space="preserve"> </w:t>
      </w:r>
      <w:r w:rsidRPr="00125758">
        <w:rPr>
          <w:vanish/>
          <w:sz w:val="10"/>
          <w:szCs w:val="12"/>
        </w:rPr>
        <w:t>adopting</w:t>
      </w:r>
      <w:r w:rsidRPr="00083A9C">
        <w:rPr>
          <w:sz w:val="10"/>
          <w:szCs w:val="12"/>
        </w:rPr>
        <w:t xml:space="preserve"> </w:t>
      </w:r>
      <w:r w:rsidRPr="00125758">
        <w:rPr>
          <w:vanish/>
          <w:sz w:val="10"/>
          <w:szCs w:val="12"/>
        </w:rPr>
        <w:t>a</w:t>
      </w:r>
      <w:r w:rsidRPr="00083A9C">
        <w:rPr>
          <w:sz w:val="10"/>
          <w:szCs w:val="12"/>
        </w:rPr>
        <w:t xml:space="preserve"> </w:t>
      </w:r>
      <w:r w:rsidRPr="00125758">
        <w:rPr>
          <w:vanish/>
          <w:sz w:val="10"/>
          <w:szCs w:val="12"/>
        </w:rPr>
        <w:t>rational</w:t>
      </w:r>
      <w:r w:rsidRPr="00083A9C">
        <w:rPr>
          <w:sz w:val="10"/>
          <w:szCs w:val="12"/>
        </w:rPr>
        <w:t xml:space="preserve"> </w:t>
      </w:r>
      <w:r w:rsidRPr="00125758">
        <w:rPr>
          <w:vanish/>
          <w:sz w:val="10"/>
          <w:szCs w:val="12"/>
        </w:rPr>
        <w:t>basis</w:t>
      </w:r>
      <w:r w:rsidRPr="00083A9C">
        <w:rPr>
          <w:sz w:val="10"/>
          <w:szCs w:val="12"/>
        </w:rPr>
        <w:t xml:space="preserve"> </w:t>
      </w:r>
      <w:r w:rsidRPr="00125758">
        <w:rPr>
          <w:vanish/>
          <w:sz w:val="10"/>
          <w:szCs w:val="12"/>
        </w:rPr>
        <w:t>test</w:t>
      </w:r>
      <w:r w:rsidRPr="00083A9C">
        <w:rPr>
          <w:sz w:val="10"/>
          <w:szCs w:val="12"/>
        </w:rPr>
        <w:t xml:space="preserve"> </w:t>
      </w:r>
      <w:r w:rsidRPr="00125758">
        <w:rPr>
          <w:vanish/>
          <w:sz w:val="10"/>
          <w:szCs w:val="12"/>
        </w:rPr>
        <w:t>—</w:t>
      </w:r>
      <w:r w:rsidRPr="00083A9C">
        <w:rPr>
          <w:sz w:val="10"/>
          <w:szCs w:val="12"/>
        </w:rPr>
        <w:t xml:space="preserve"> </w:t>
      </w:r>
      <w:r w:rsidRPr="00125758">
        <w:rPr>
          <w:vanish/>
          <w:sz w:val="10"/>
          <w:szCs w:val="12"/>
        </w:rPr>
        <w:t>emphasizing</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critical</w:t>
      </w:r>
      <w:r w:rsidRPr="00083A9C">
        <w:rPr>
          <w:sz w:val="10"/>
          <w:szCs w:val="12"/>
        </w:rPr>
        <w:t xml:space="preserve"> </w:t>
      </w:r>
      <w:r w:rsidRPr="00125758">
        <w:rPr>
          <w:vanish/>
          <w:sz w:val="10"/>
          <w:szCs w:val="12"/>
        </w:rPr>
        <w:t>importance</w:t>
      </w:r>
      <w:r w:rsidRPr="00083A9C">
        <w:rPr>
          <w:sz w:val="10"/>
          <w:szCs w:val="12"/>
        </w:rPr>
        <w:t xml:space="preserve"> </w:t>
      </w:r>
      <w:r w:rsidRPr="00125758">
        <w:rPr>
          <w:vanish/>
          <w:sz w:val="10"/>
          <w:szCs w:val="12"/>
        </w:rPr>
        <w:t>of</w:t>
      </w:r>
      <w:r w:rsidRPr="00083A9C">
        <w:rPr>
          <w:sz w:val="10"/>
          <w:szCs w:val="12"/>
        </w:rPr>
        <w:t xml:space="preserve"> </w:t>
      </w:r>
      <w:r w:rsidRPr="00125758">
        <w:rPr>
          <w:vanish/>
          <w:sz w:val="10"/>
          <w:szCs w:val="12"/>
        </w:rPr>
        <w:t>“wide-ranging</w:t>
      </w:r>
      <w:r w:rsidRPr="00083A9C">
        <w:rPr>
          <w:sz w:val="10"/>
          <w:szCs w:val="12"/>
        </w:rPr>
        <w:t xml:space="preserve"> </w:t>
      </w:r>
      <w:r w:rsidRPr="00125758">
        <w:rPr>
          <w:vanish/>
          <w:sz w:val="10"/>
          <w:szCs w:val="12"/>
        </w:rPr>
        <w:t>[judicial]</w:t>
      </w:r>
      <w:r w:rsidRPr="00083A9C">
        <w:rPr>
          <w:sz w:val="10"/>
          <w:szCs w:val="12"/>
        </w:rPr>
        <w:t xml:space="preserve"> </w:t>
      </w:r>
      <w:r w:rsidRPr="00125758">
        <w:rPr>
          <w:vanish/>
          <w:sz w:val="10"/>
          <w:szCs w:val="12"/>
        </w:rPr>
        <w:t>deference”</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prison</w:t>
      </w:r>
      <w:r w:rsidRPr="00083A9C">
        <w:rPr>
          <w:sz w:val="10"/>
          <w:szCs w:val="12"/>
        </w:rPr>
        <w:t xml:space="preserve"> </w:t>
      </w:r>
      <w:r w:rsidRPr="00125758">
        <w:rPr>
          <w:vanish/>
          <w:sz w:val="10"/>
          <w:szCs w:val="12"/>
        </w:rPr>
        <w:t>officials</w:t>
      </w:r>
      <w:r w:rsidRPr="00083A9C">
        <w:rPr>
          <w:sz w:val="10"/>
          <w:szCs w:val="12"/>
        </w:rPr>
        <w:t xml:space="preserve"> </w:t>
      </w:r>
      <w:r w:rsidRPr="00125758">
        <w:rPr>
          <w:vanish/>
          <w:sz w:val="10"/>
          <w:szCs w:val="12"/>
        </w:rPr>
        <w:t>and</w:t>
      </w:r>
      <w:r w:rsidRPr="00083A9C">
        <w:rPr>
          <w:sz w:val="10"/>
          <w:szCs w:val="12"/>
        </w:rPr>
        <w:t xml:space="preserve"> </w:t>
      </w:r>
      <w:r w:rsidRPr="00125758">
        <w:rPr>
          <w:vanish/>
          <w:sz w:val="10"/>
          <w:szCs w:val="12"/>
        </w:rPr>
        <w:t>their</w:t>
      </w:r>
      <w:r w:rsidRPr="00083A9C">
        <w:rPr>
          <w:sz w:val="10"/>
          <w:szCs w:val="12"/>
        </w:rPr>
        <w:t xml:space="preserve"> </w:t>
      </w:r>
      <w:r w:rsidRPr="00125758">
        <w:rPr>
          <w:vanish/>
          <w:sz w:val="10"/>
          <w:szCs w:val="12"/>
        </w:rPr>
        <w:t>informed</w:t>
      </w:r>
      <w:r w:rsidRPr="00083A9C">
        <w:rPr>
          <w:sz w:val="10"/>
          <w:szCs w:val="12"/>
        </w:rPr>
        <w:t xml:space="preserve"> </w:t>
      </w:r>
      <w:r w:rsidRPr="00125758">
        <w:rPr>
          <w:vanish/>
          <w:sz w:val="10"/>
          <w:szCs w:val="12"/>
        </w:rPr>
        <w:t>discretion</w:t>
      </w:r>
      <w:r w:rsidRPr="00083A9C">
        <w:rPr>
          <w:sz w:val="10"/>
          <w:szCs w:val="12"/>
        </w:rPr>
        <w:t xml:space="preserve"> </w:t>
      </w:r>
      <w:r w:rsidRPr="00125758">
        <w:rPr>
          <w:vanish/>
          <w:sz w:val="10"/>
          <w:szCs w:val="12"/>
        </w:rPr>
        <w:t>in</w:t>
      </w:r>
      <w:r w:rsidRPr="00083A9C">
        <w:rPr>
          <w:sz w:val="10"/>
          <w:szCs w:val="12"/>
        </w:rPr>
        <w:t xml:space="preserve"> </w:t>
      </w:r>
      <w:r w:rsidRPr="00125758">
        <w:rPr>
          <w:vanish/>
          <w:sz w:val="10"/>
          <w:szCs w:val="12"/>
        </w:rPr>
        <w:t>carrying</w:t>
      </w:r>
      <w:r w:rsidRPr="00083A9C">
        <w:rPr>
          <w:sz w:val="10"/>
          <w:szCs w:val="12"/>
        </w:rPr>
        <w:t xml:space="preserve"> </w:t>
      </w:r>
      <w:r w:rsidRPr="00125758">
        <w:rPr>
          <w:vanish/>
          <w:sz w:val="10"/>
          <w:szCs w:val="12"/>
        </w:rPr>
        <w:t>out</w:t>
      </w:r>
      <w:r w:rsidRPr="00083A9C">
        <w:rPr>
          <w:sz w:val="10"/>
          <w:szCs w:val="12"/>
        </w:rPr>
        <w:t xml:space="preserve"> </w:t>
      </w:r>
      <w:r w:rsidRPr="00125758">
        <w:rPr>
          <w:vanish/>
          <w:sz w:val="10"/>
          <w:szCs w:val="12"/>
        </w:rPr>
        <w:t>penological</w:t>
      </w:r>
      <w:r w:rsidRPr="00083A9C">
        <w:rPr>
          <w:sz w:val="10"/>
          <w:szCs w:val="12"/>
        </w:rPr>
        <w:t xml:space="preserve"> </w:t>
      </w:r>
      <w:r w:rsidRPr="00125758">
        <w:rPr>
          <w:vanish/>
          <w:sz w:val="10"/>
          <w:szCs w:val="12"/>
        </w:rPr>
        <w:t>goals.115</w:t>
      </w:r>
      <w:r w:rsidRPr="00083A9C">
        <w:rPr>
          <w:sz w:val="10"/>
          <w:szCs w:val="12"/>
        </w:rPr>
        <w:t xml:space="preserve"> </w:t>
      </w:r>
      <w:r w:rsidRPr="00125758">
        <w:rPr>
          <w:vanish/>
          <w:sz w:val="10"/>
          <w:szCs w:val="12"/>
        </w:rPr>
        <w:t>In</w:t>
      </w:r>
      <w:r w:rsidRPr="00083A9C">
        <w:rPr>
          <w:sz w:val="10"/>
          <w:szCs w:val="12"/>
        </w:rPr>
        <w:t xml:space="preserve"> </w:t>
      </w:r>
      <w:r w:rsidRPr="00125758">
        <w:rPr>
          <w:vanish/>
          <w:sz w:val="10"/>
          <w:szCs w:val="12"/>
        </w:rPr>
        <w:t>particular,</w:t>
      </w:r>
      <w:r w:rsidRPr="00083A9C">
        <w:rPr>
          <w:sz w:val="10"/>
          <w:szCs w:val="12"/>
        </w:rPr>
        <w:t xml:space="preserve"> </w:t>
      </w:r>
      <w:r w:rsidRPr="00125758">
        <w:rPr>
          <w:vanish/>
          <w:sz w:val="10"/>
          <w:szCs w:val="12"/>
        </w:rPr>
        <w:t>Justice</w:t>
      </w:r>
      <w:r w:rsidRPr="00083A9C">
        <w:rPr>
          <w:sz w:val="10"/>
          <w:szCs w:val="12"/>
        </w:rPr>
        <w:t xml:space="preserve"> </w:t>
      </w:r>
      <w:r w:rsidRPr="00125758">
        <w:rPr>
          <w:vanish/>
          <w:sz w:val="10"/>
          <w:szCs w:val="12"/>
        </w:rPr>
        <w:t>Rehnquist</w:t>
      </w:r>
      <w:r w:rsidRPr="00083A9C">
        <w:rPr>
          <w:sz w:val="10"/>
          <w:szCs w:val="12"/>
        </w:rPr>
        <w:t xml:space="preserve"> </w:t>
      </w:r>
      <w:r w:rsidRPr="00125758">
        <w:rPr>
          <w:vanish/>
          <w:sz w:val="10"/>
          <w:szCs w:val="12"/>
        </w:rPr>
        <w:t>argued</w:t>
      </w:r>
      <w:r w:rsidRPr="00083A9C">
        <w:rPr>
          <w:sz w:val="10"/>
          <w:szCs w:val="12"/>
        </w:rPr>
        <w:t xml:space="preserve"> </w:t>
      </w:r>
      <w:r w:rsidRPr="00125758">
        <w:rPr>
          <w:vanish/>
          <w:sz w:val="10"/>
          <w:szCs w:val="12"/>
        </w:rPr>
        <w:t>that</w:t>
      </w:r>
      <w:r w:rsidRPr="00083A9C">
        <w:rPr>
          <w:sz w:val="10"/>
          <w:szCs w:val="12"/>
        </w:rPr>
        <w:t xml:space="preserve"> </w:t>
      </w:r>
      <w:r w:rsidRPr="00125758">
        <w:rPr>
          <w:vanish/>
          <w:sz w:val="10"/>
          <w:szCs w:val="12"/>
        </w:rPr>
        <w:t>“[r]esponsible</w:t>
      </w:r>
      <w:r w:rsidRPr="00083A9C">
        <w:rPr>
          <w:sz w:val="10"/>
          <w:szCs w:val="12"/>
        </w:rPr>
        <w:t xml:space="preserve"> </w:t>
      </w:r>
      <w:r w:rsidRPr="00125758">
        <w:rPr>
          <w:vanish/>
          <w:sz w:val="10"/>
          <w:szCs w:val="12"/>
        </w:rPr>
        <w:t>prison</w:t>
      </w:r>
      <w:r w:rsidRPr="00083A9C">
        <w:rPr>
          <w:sz w:val="10"/>
          <w:szCs w:val="12"/>
        </w:rPr>
        <w:t xml:space="preserve"> </w:t>
      </w:r>
      <w:r w:rsidRPr="00125758">
        <w:rPr>
          <w:vanish/>
          <w:sz w:val="10"/>
          <w:szCs w:val="12"/>
        </w:rPr>
        <w:t>officials</w:t>
      </w:r>
      <w:r w:rsidRPr="00083A9C">
        <w:rPr>
          <w:sz w:val="10"/>
          <w:szCs w:val="12"/>
        </w:rPr>
        <w:t xml:space="preserve"> </w:t>
      </w:r>
      <w:r w:rsidRPr="00125758">
        <w:rPr>
          <w:vanish/>
          <w:sz w:val="10"/>
          <w:szCs w:val="12"/>
        </w:rPr>
        <w:t>must</w:t>
      </w:r>
      <w:r w:rsidRPr="00083A9C">
        <w:rPr>
          <w:sz w:val="10"/>
          <w:szCs w:val="12"/>
        </w:rPr>
        <w:t xml:space="preserve"> </w:t>
      </w:r>
      <w:r w:rsidRPr="00125758">
        <w:rPr>
          <w:vanish/>
          <w:sz w:val="10"/>
          <w:szCs w:val="12"/>
        </w:rPr>
        <w:t>be</w:t>
      </w:r>
      <w:r w:rsidRPr="00083A9C">
        <w:rPr>
          <w:sz w:val="10"/>
          <w:szCs w:val="12"/>
        </w:rPr>
        <w:t xml:space="preserve"> </w:t>
      </w:r>
      <w:r w:rsidRPr="00125758">
        <w:rPr>
          <w:vanish/>
          <w:sz w:val="10"/>
          <w:szCs w:val="12"/>
        </w:rPr>
        <w:t>permitted</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take</w:t>
      </w:r>
      <w:r w:rsidRPr="00083A9C">
        <w:rPr>
          <w:sz w:val="10"/>
          <w:szCs w:val="12"/>
        </w:rPr>
        <w:t xml:space="preserve"> </w:t>
      </w:r>
      <w:r w:rsidRPr="00125758">
        <w:rPr>
          <w:vanish/>
          <w:sz w:val="10"/>
          <w:szCs w:val="12"/>
        </w:rPr>
        <w:t>reasonable</w:t>
      </w:r>
      <w:r w:rsidRPr="00083A9C">
        <w:rPr>
          <w:sz w:val="10"/>
          <w:szCs w:val="12"/>
        </w:rPr>
        <w:t xml:space="preserve"> </w:t>
      </w:r>
      <w:r w:rsidRPr="00125758">
        <w:rPr>
          <w:vanish/>
          <w:sz w:val="10"/>
          <w:szCs w:val="12"/>
        </w:rPr>
        <w:t>steps</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forestall”</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“everpresent</w:t>
      </w:r>
      <w:r w:rsidRPr="00083A9C">
        <w:rPr>
          <w:sz w:val="10"/>
          <w:szCs w:val="12"/>
        </w:rPr>
        <w:t xml:space="preserve"> </w:t>
      </w:r>
      <w:r w:rsidRPr="00125758">
        <w:rPr>
          <w:vanish/>
          <w:sz w:val="10"/>
          <w:szCs w:val="12"/>
        </w:rPr>
        <w:t>potential</w:t>
      </w:r>
      <w:r w:rsidRPr="00083A9C">
        <w:rPr>
          <w:sz w:val="10"/>
          <w:szCs w:val="12"/>
        </w:rPr>
        <w:t xml:space="preserve"> </w:t>
      </w:r>
      <w:r w:rsidRPr="00125758">
        <w:rPr>
          <w:vanish/>
          <w:sz w:val="10"/>
          <w:szCs w:val="12"/>
        </w:rPr>
        <w:t>for</w:t>
      </w:r>
      <w:r w:rsidRPr="00083A9C">
        <w:rPr>
          <w:sz w:val="10"/>
          <w:szCs w:val="12"/>
        </w:rPr>
        <w:t xml:space="preserve"> </w:t>
      </w:r>
      <w:r w:rsidRPr="00125758">
        <w:rPr>
          <w:vanish/>
          <w:sz w:val="10"/>
          <w:szCs w:val="12"/>
        </w:rPr>
        <w:t>violent</w:t>
      </w:r>
      <w:r w:rsidRPr="00083A9C">
        <w:rPr>
          <w:sz w:val="10"/>
          <w:szCs w:val="12"/>
        </w:rPr>
        <w:t xml:space="preserve"> </w:t>
      </w:r>
      <w:r w:rsidRPr="00125758">
        <w:rPr>
          <w:vanish/>
          <w:sz w:val="10"/>
          <w:szCs w:val="12"/>
        </w:rPr>
        <w:t>confrontation”</w:t>
      </w:r>
      <w:r w:rsidRPr="00083A9C">
        <w:rPr>
          <w:sz w:val="10"/>
          <w:szCs w:val="12"/>
        </w:rPr>
        <w:t xml:space="preserve"> </w:t>
      </w:r>
      <w:r w:rsidRPr="00125758">
        <w:rPr>
          <w:vanish/>
          <w:sz w:val="10"/>
          <w:szCs w:val="12"/>
        </w:rPr>
        <w:t>within</w:t>
      </w:r>
      <w:r w:rsidRPr="00083A9C">
        <w:rPr>
          <w:sz w:val="10"/>
          <w:szCs w:val="12"/>
        </w:rPr>
        <w:t xml:space="preserve"> </w:t>
      </w:r>
      <w:r w:rsidRPr="00125758">
        <w:rPr>
          <w:vanish/>
          <w:sz w:val="10"/>
          <w:szCs w:val="12"/>
        </w:rPr>
        <w:t>prisons.116</w:t>
      </w:r>
      <w:r w:rsidRPr="00083A9C">
        <w:rPr>
          <w:sz w:val="10"/>
          <w:szCs w:val="12"/>
        </w:rPr>
        <w:t xml:space="preserve"> </w:t>
      </w:r>
      <w:r w:rsidRPr="00125758">
        <w:rPr>
          <w:vanish/>
          <w:sz w:val="10"/>
          <w:szCs w:val="12"/>
        </w:rPr>
        <w:t>And</w:t>
      </w:r>
      <w:r w:rsidRPr="00083A9C">
        <w:rPr>
          <w:sz w:val="10"/>
          <w:szCs w:val="12"/>
        </w:rPr>
        <w:t xml:space="preserve"> </w:t>
      </w:r>
      <w:r w:rsidRPr="00125758">
        <w:rPr>
          <w:vanish/>
          <w:sz w:val="10"/>
          <w:szCs w:val="12"/>
        </w:rPr>
        <w:t>as</w:t>
      </w:r>
      <w:r w:rsidRPr="00083A9C">
        <w:rPr>
          <w:sz w:val="10"/>
          <w:szCs w:val="12"/>
        </w:rPr>
        <w:t xml:space="preserve"> </w:t>
      </w:r>
      <w:r w:rsidRPr="00125758">
        <w:rPr>
          <w:vanish/>
          <w:sz w:val="10"/>
          <w:szCs w:val="12"/>
        </w:rPr>
        <w:t>he</w:t>
      </w:r>
      <w:r w:rsidRPr="00083A9C">
        <w:rPr>
          <w:sz w:val="10"/>
          <w:szCs w:val="12"/>
        </w:rPr>
        <w:t xml:space="preserve"> </w:t>
      </w:r>
      <w:r w:rsidRPr="00125758">
        <w:rPr>
          <w:vanish/>
          <w:sz w:val="10"/>
          <w:szCs w:val="12"/>
        </w:rPr>
        <w:t>highlighted,</w:t>
      </w:r>
      <w:r w:rsidRPr="00083A9C">
        <w:rPr>
          <w:sz w:val="10"/>
          <w:szCs w:val="12"/>
        </w:rPr>
        <w:t xml:space="preserve"> </w:t>
      </w:r>
      <w:r w:rsidRPr="00125758">
        <w:rPr>
          <w:vanish/>
          <w:sz w:val="10"/>
          <w:szCs w:val="12"/>
        </w:rPr>
        <w:t>North</w:t>
      </w:r>
      <w:r w:rsidRPr="00083A9C">
        <w:rPr>
          <w:sz w:val="10"/>
          <w:szCs w:val="12"/>
        </w:rPr>
        <w:t xml:space="preserve"> </w:t>
      </w:r>
      <w:r w:rsidRPr="00125758">
        <w:rPr>
          <w:vanish/>
          <w:sz w:val="10"/>
          <w:szCs w:val="12"/>
        </w:rPr>
        <w:t>Carolina</w:t>
      </w:r>
      <w:r w:rsidRPr="00083A9C">
        <w:rPr>
          <w:sz w:val="10"/>
          <w:szCs w:val="12"/>
        </w:rPr>
        <w:t xml:space="preserve"> </w:t>
      </w:r>
      <w:r w:rsidRPr="00125758">
        <w:rPr>
          <w:vanish/>
          <w:sz w:val="10"/>
          <w:szCs w:val="12"/>
        </w:rPr>
        <w:t>prison</w:t>
      </w:r>
      <w:r w:rsidRPr="00083A9C">
        <w:rPr>
          <w:sz w:val="10"/>
          <w:szCs w:val="12"/>
        </w:rPr>
        <w:t xml:space="preserve"> </w:t>
      </w:r>
      <w:r w:rsidRPr="00125758">
        <w:rPr>
          <w:vanish/>
          <w:sz w:val="10"/>
          <w:szCs w:val="12"/>
        </w:rPr>
        <w:t>administrators</w:t>
      </w:r>
      <w:r w:rsidRPr="00083A9C">
        <w:rPr>
          <w:sz w:val="10"/>
          <w:szCs w:val="12"/>
        </w:rPr>
        <w:t xml:space="preserve"> </w:t>
      </w:r>
      <w:r w:rsidRPr="00125758">
        <w:rPr>
          <w:vanish/>
          <w:sz w:val="10"/>
          <w:szCs w:val="12"/>
        </w:rPr>
        <w:t>had</w:t>
      </w:r>
      <w:r w:rsidRPr="00083A9C">
        <w:rPr>
          <w:sz w:val="10"/>
          <w:szCs w:val="12"/>
        </w:rPr>
        <w:t xml:space="preserve"> </w:t>
      </w:r>
      <w:r w:rsidRPr="00125758">
        <w:rPr>
          <w:vanish/>
          <w:sz w:val="10"/>
          <w:szCs w:val="12"/>
        </w:rPr>
        <w:t>testified</w:t>
      </w:r>
      <w:r w:rsidRPr="00083A9C">
        <w:rPr>
          <w:sz w:val="10"/>
          <w:szCs w:val="12"/>
        </w:rPr>
        <w:t xml:space="preserve"> </w:t>
      </w:r>
      <w:r w:rsidRPr="00125758">
        <w:rPr>
          <w:vanish/>
          <w:sz w:val="10"/>
          <w:szCs w:val="12"/>
        </w:rPr>
        <w:t>that</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presence</w:t>
      </w:r>
      <w:r w:rsidRPr="00083A9C">
        <w:rPr>
          <w:sz w:val="10"/>
          <w:szCs w:val="12"/>
        </w:rPr>
        <w:t xml:space="preserve"> </w:t>
      </w:r>
      <w:r w:rsidRPr="00125758">
        <w:rPr>
          <w:vanish/>
          <w:sz w:val="10"/>
          <w:szCs w:val="12"/>
        </w:rPr>
        <w:t>of,</w:t>
      </w:r>
      <w:r w:rsidRPr="00083A9C">
        <w:rPr>
          <w:sz w:val="10"/>
          <w:szCs w:val="12"/>
        </w:rPr>
        <w:t xml:space="preserve"> </w:t>
      </w:r>
      <w:r w:rsidRPr="00125758">
        <w:rPr>
          <w:vanish/>
          <w:sz w:val="10"/>
          <w:szCs w:val="12"/>
        </w:rPr>
        <w:t>and</w:t>
      </w:r>
      <w:r w:rsidRPr="00083A9C">
        <w:rPr>
          <w:sz w:val="10"/>
          <w:szCs w:val="12"/>
        </w:rPr>
        <w:t xml:space="preserve"> </w:t>
      </w:r>
      <w:r w:rsidRPr="00125758">
        <w:rPr>
          <w:vanish/>
          <w:sz w:val="10"/>
          <w:szCs w:val="12"/>
        </w:rPr>
        <w:t>potentially</w:t>
      </w:r>
      <w:r w:rsidRPr="00083A9C">
        <w:rPr>
          <w:sz w:val="10"/>
          <w:szCs w:val="12"/>
        </w:rPr>
        <w:t xml:space="preserve"> </w:t>
      </w:r>
      <w:r w:rsidRPr="00125758">
        <w:rPr>
          <w:vanish/>
          <w:sz w:val="10"/>
          <w:szCs w:val="12"/>
        </w:rPr>
        <w:t>even</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very</w:t>
      </w:r>
      <w:r w:rsidRPr="00083A9C">
        <w:rPr>
          <w:sz w:val="10"/>
          <w:szCs w:val="12"/>
        </w:rPr>
        <w:t xml:space="preserve"> </w:t>
      </w:r>
      <w:r w:rsidRPr="00125758">
        <w:rPr>
          <w:vanish/>
          <w:sz w:val="10"/>
          <w:szCs w:val="12"/>
        </w:rPr>
        <w:t>objectives</w:t>
      </w:r>
      <w:r w:rsidRPr="00083A9C">
        <w:rPr>
          <w:sz w:val="10"/>
          <w:szCs w:val="12"/>
        </w:rPr>
        <w:t xml:space="preserve"> </w:t>
      </w:r>
      <w:r w:rsidRPr="00125758">
        <w:rPr>
          <w:vanish/>
          <w:sz w:val="10"/>
          <w:szCs w:val="12"/>
        </w:rPr>
        <w:t>of,</w:t>
      </w:r>
      <w:r w:rsidRPr="00083A9C">
        <w:rPr>
          <w:sz w:val="10"/>
          <w:szCs w:val="12"/>
        </w:rPr>
        <w:t xml:space="preserve"> </w:t>
      </w:r>
      <w:r w:rsidRPr="00125758">
        <w:rPr>
          <w:vanish/>
          <w:sz w:val="10"/>
          <w:szCs w:val="12"/>
        </w:rPr>
        <w:t>a</w:t>
      </w:r>
      <w:r w:rsidRPr="00083A9C">
        <w:rPr>
          <w:sz w:val="10"/>
          <w:szCs w:val="12"/>
        </w:rPr>
        <w:t xml:space="preserve"> </w:t>
      </w:r>
      <w:r w:rsidRPr="00125758">
        <w:rPr>
          <w:vanish/>
          <w:sz w:val="10"/>
          <w:szCs w:val="12"/>
        </w:rPr>
        <w:t>prisoners’</w:t>
      </w:r>
      <w:r w:rsidRPr="00083A9C">
        <w:rPr>
          <w:sz w:val="10"/>
          <w:szCs w:val="12"/>
        </w:rPr>
        <w:t xml:space="preserve"> </w:t>
      </w:r>
      <w:r w:rsidRPr="00125758">
        <w:rPr>
          <w:vanish/>
          <w:sz w:val="10"/>
          <w:szCs w:val="12"/>
        </w:rPr>
        <w:t>union</w:t>
      </w:r>
      <w:r w:rsidRPr="00083A9C">
        <w:rPr>
          <w:sz w:val="10"/>
          <w:szCs w:val="12"/>
        </w:rPr>
        <w:t xml:space="preserve"> </w:t>
      </w:r>
      <w:r w:rsidRPr="00125758">
        <w:rPr>
          <w:vanish/>
          <w:sz w:val="10"/>
          <w:szCs w:val="12"/>
        </w:rPr>
        <w:t>did</w:t>
      </w:r>
      <w:r w:rsidRPr="00083A9C">
        <w:rPr>
          <w:sz w:val="10"/>
          <w:szCs w:val="12"/>
        </w:rPr>
        <w:t xml:space="preserve"> </w:t>
      </w:r>
      <w:r w:rsidRPr="00125758">
        <w:rPr>
          <w:vanish/>
          <w:sz w:val="10"/>
          <w:szCs w:val="12"/>
        </w:rPr>
        <w:t>potentially</w:t>
      </w:r>
      <w:r w:rsidRPr="00083A9C">
        <w:rPr>
          <w:sz w:val="10"/>
          <w:szCs w:val="12"/>
        </w:rPr>
        <w:t xml:space="preserve"> </w:t>
      </w:r>
      <w:r w:rsidRPr="00125758">
        <w:rPr>
          <w:vanish/>
          <w:sz w:val="10"/>
          <w:szCs w:val="12"/>
        </w:rPr>
        <w:t>pose</w:t>
      </w:r>
      <w:r w:rsidRPr="00083A9C">
        <w:rPr>
          <w:sz w:val="10"/>
          <w:szCs w:val="12"/>
        </w:rPr>
        <w:t xml:space="preserve"> </w:t>
      </w:r>
      <w:r w:rsidRPr="00125758">
        <w:rPr>
          <w:vanish/>
          <w:sz w:val="10"/>
          <w:szCs w:val="12"/>
        </w:rPr>
        <w:t>a</w:t>
      </w:r>
      <w:r w:rsidRPr="00083A9C">
        <w:rPr>
          <w:sz w:val="10"/>
          <w:szCs w:val="12"/>
        </w:rPr>
        <w:t xml:space="preserve"> </w:t>
      </w:r>
      <w:r w:rsidRPr="00125758">
        <w:rPr>
          <w:vanish/>
          <w:sz w:val="10"/>
          <w:szCs w:val="12"/>
        </w:rPr>
        <w:t>danger117</w:t>
      </w:r>
      <w:r w:rsidRPr="00083A9C">
        <w:rPr>
          <w:sz w:val="10"/>
          <w:szCs w:val="12"/>
        </w:rPr>
        <w:t xml:space="preserve"> </w:t>
      </w:r>
      <w:r w:rsidRPr="00125758">
        <w:rPr>
          <w:vanish/>
          <w:sz w:val="10"/>
          <w:szCs w:val="12"/>
        </w:rPr>
        <w:t>—</w:t>
      </w:r>
      <w:r w:rsidRPr="00083A9C">
        <w:rPr>
          <w:sz w:val="10"/>
          <w:szCs w:val="12"/>
        </w:rPr>
        <w:t xml:space="preserve"> </w:t>
      </w:r>
      <w:r w:rsidRPr="00125758">
        <w:rPr>
          <w:vanish/>
          <w:sz w:val="10"/>
          <w:szCs w:val="12"/>
        </w:rPr>
        <w:t>likely</w:t>
      </w:r>
      <w:r w:rsidRPr="00083A9C">
        <w:rPr>
          <w:sz w:val="10"/>
          <w:szCs w:val="12"/>
        </w:rPr>
        <w:t xml:space="preserve"> </w:t>
      </w:r>
      <w:r w:rsidRPr="00125758">
        <w:rPr>
          <w:vanish/>
          <w:sz w:val="10"/>
          <w:szCs w:val="12"/>
        </w:rPr>
        <w:t>resulting</w:t>
      </w:r>
      <w:r w:rsidRPr="00083A9C">
        <w:rPr>
          <w:sz w:val="10"/>
          <w:szCs w:val="12"/>
        </w:rPr>
        <w:t xml:space="preserve"> </w:t>
      </w:r>
      <w:r w:rsidRPr="00125758">
        <w:rPr>
          <w:vanish/>
          <w:sz w:val="10"/>
          <w:szCs w:val="12"/>
        </w:rPr>
        <w:t>in</w:t>
      </w:r>
      <w:r w:rsidRPr="00083A9C">
        <w:rPr>
          <w:sz w:val="10"/>
          <w:szCs w:val="12"/>
        </w:rPr>
        <w:t xml:space="preserve"> </w:t>
      </w:r>
      <w:r w:rsidRPr="00125758">
        <w:rPr>
          <w:vanish/>
          <w:sz w:val="10"/>
          <w:szCs w:val="12"/>
        </w:rPr>
        <w:t>increased</w:t>
      </w:r>
      <w:r w:rsidRPr="00083A9C">
        <w:rPr>
          <w:sz w:val="10"/>
          <w:szCs w:val="12"/>
        </w:rPr>
        <w:t xml:space="preserve"> </w:t>
      </w:r>
      <w:r w:rsidRPr="00125758">
        <w:rPr>
          <w:vanish/>
          <w:sz w:val="10"/>
          <w:szCs w:val="12"/>
        </w:rPr>
        <w:t>friction</w:t>
      </w:r>
      <w:r w:rsidRPr="00083A9C">
        <w:rPr>
          <w:sz w:val="10"/>
          <w:szCs w:val="12"/>
        </w:rPr>
        <w:t xml:space="preserve"> </w:t>
      </w:r>
      <w:r w:rsidRPr="00125758">
        <w:rPr>
          <w:vanish/>
          <w:sz w:val="10"/>
          <w:szCs w:val="12"/>
        </w:rPr>
        <w:t>between</w:t>
      </w:r>
      <w:r w:rsidRPr="00083A9C">
        <w:rPr>
          <w:sz w:val="10"/>
          <w:szCs w:val="12"/>
        </w:rPr>
        <w:t xml:space="preserve"> </w:t>
      </w:r>
      <w:r w:rsidRPr="00125758">
        <w:rPr>
          <w:vanish/>
          <w:sz w:val="10"/>
          <w:szCs w:val="12"/>
        </w:rPr>
        <w:t>inmates</w:t>
      </w:r>
      <w:r w:rsidRPr="00083A9C">
        <w:rPr>
          <w:sz w:val="10"/>
          <w:szCs w:val="12"/>
        </w:rPr>
        <w:t xml:space="preserve"> </w:t>
      </w:r>
      <w:r w:rsidRPr="00125758">
        <w:rPr>
          <w:vanish/>
          <w:sz w:val="10"/>
          <w:szCs w:val="12"/>
        </w:rPr>
        <w:t>themselves</w:t>
      </w:r>
      <w:r w:rsidRPr="00083A9C">
        <w:rPr>
          <w:sz w:val="10"/>
          <w:szCs w:val="12"/>
        </w:rPr>
        <w:t xml:space="preserve"> </w:t>
      </w:r>
      <w:r w:rsidRPr="00125758">
        <w:rPr>
          <w:vanish/>
          <w:sz w:val="10"/>
          <w:szCs w:val="12"/>
        </w:rPr>
        <w:t>or</w:t>
      </w:r>
      <w:r w:rsidRPr="00083A9C">
        <w:rPr>
          <w:sz w:val="10"/>
          <w:szCs w:val="12"/>
        </w:rPr>
        <w:t xml:space="preserve"> </w:t>
      </w:r>
      <w:r w:rsidRPr="00125758">
        <w:rPr>
          <w:vanish/>
          <w:sz w:val="10"/>
          <w:szCs w:val="12"/>
        </w:rPr>
        <w:t>between</w:t>
      </w:r>
      <w:r w:rsidRPr="00083A9C">
        <w:rPr>
          <w:sz w:val="10"/>
          <w:szCs w:val="12"/>
        </w:rPr>
        <w:t xml:space="preserve"> </w:t>
      </w:r>
      <w:r w:rsidRPr="00125758">
        <w:rPr>
          <w:vanish/>
          <w:sz w:val="10"/>
          <w:szCs w:val="12"/>
        </w:rPr>
        <w:t>inmates</w:t>
      </w:r>
      <w:r w:rsidRPr="00083A9C">
        <w:rPr>
          <w:sz w:val="10"/>
          <w:szCs w:val="12"/>
        </w:rPr>
        <w:t xml:space="preserve"> </w:t>
      </w:r>
      <w:r w:rsidRPr="00125758">
        <w:rPr>
          <w:vanish/>
          <w:sz w:val="10"/>
          <w:szCs w:val="12"/>
        </w:rPr>
        <w:t>and</w:t>
      </w:r>
      <w:r w:rsidRPr="00083A9C">
        <w:rPr>
          <w:sz w:val="10"/>
          <w:szCs w:val="12"/>
        </w:rPr>
        <w:t xml:space="preserve"> </w:t>
      </w:r>
      <w:r w:rsidRPr="00125758">
        <w:rPr>
          <w:vanish/>
          <w:sz w:val="10"/>
          <w:szCs w:val="12"/>
        </w:rPr>
        <w:t>prison</w:t>
      </w:r>
      <w:r w:rsidRPr="00083A9C">
        <w:rPr>
          <w:sz w:val="10"/>
          <w:szCs w:val="12"/>
        </w:rPr>
        <w:t xml:space="preserve"> </w:t>
      </w:r>
      <w:r w:rsidRPr="00125758">
        <w:rPr>
          <w:vanish/>
          <w:sz w:val="10"/>
          <w:szCs w:val="12"/>
        </w:rPr>
        <w:t>personnel,</w:t>
      </w:r>
      <w:r w:rsidRPr="00083A9C">
        <w:rPr>
          <w:sz w:val="10"/>
          <w:szCs w:val="12"/>
        </w:rPr>
        <w:t xml:space="preserve"> </w:t>
      </w:r>
      <w:r w:rsidRPr="00125758">
        <w:rPr>
          <w:vanish/>
          <w:sz w:val="10"/>
          <w:szCs w:val="12"/>
        </w:rPr>
        <w:t>as</w:t>
      </w:r>
      <w:r w:rsidRPr="00083A9C">
        <w:rPr>
          <w:sz w:val="10"/>
          <w:szCs w:val="12"/>
        </w:rPr>
        <w:t xml:space="preserve"> </w:t>
      </w:r>
      <w:r w:rsidRPr="00125758">
        <w:rPr>
          <w:vanish/>
          <w:sz w:val="10"/>
          <w:szCs w:val="12"/>
        </w:rPr>
        <w:t>well</w:t>
      </w:r>
      <w:r w:rsidRPr="00083A9C">
        <w:rPr>
          <w:sz w:val="10"/>
          <w:szCs w:val="12"/>
        </w:rPr>
        <w:t xml:space="preserve"> </w:t>
      </w:r>
      <w:r w:rsidRPr="00125758">
        <w:rPr>
          <w:vanish/>
          <w:sz w:val="10"/>
          <w:szCs w:val="12"/>
        </w:rPr>
        <w:t>as</w:t>
      </w:r>
      <w:r w:rsidRPr="00083A9C">
        <w:rPr>
          <w:sz w:val="10"/>
          <w:szCs w:val="12"/>
        </w:rPr>
        <w:t xml:space="preserve"> </w:t>
      </w:r>
      <w:r w:rsidRPr="00125758">
        <w:rPr>
          <w:vanish/>
          <w:sz w:val="10"/>
          <w:szCs w:val="12"/>
        </w:rPr>
        <w:t>in</w:t>
      </w:r>
      <w:r w:rsidRPr="00083A9C">
        <w:rPr>
          <w:sz w:val="10"/>
          <w:szCs w:val="12"/>
        </w:rPr>
        <w:t xml:space="preserve"> </w:t>
      </w:r>
      <w:r w:rsidRPr="00125758">
        <w:rPr>
          <w:vanish/>
          <w:sz w:val="10"/>
          <w:szCs w:val="12"/>
        </w:rPr>
        <w:t>“easily</w:t>
      </w:r>
      <w:r w:rsidRPr="00083A9C">
        <w:rPr>
          <w:sz w:val="10"/>
          <w:szCs w:val="12"/>
        </w:rPr>
        <w:t xml:space="preserve"> </w:t>
      </w:r>
      <w:r w:rsidRPr="00125758">
        <w:rPr>
          <w:vanish/>
          <w:sz w:val="10"/>
          <w:szCs w:val="12"/>
        </w:rPr>
        <w:t>foreseeable”</w:t>
      </w:r>
      <w:r w:rsidRPr="00083A9C">
        <w:rPr>
          <w:sz w:val="10"/>
          <w:szCs w:val="12"/>
        </w:rPr>
        <w:t xml:space="preserve"> </w:t>
      </w:r>
      <w:r w:rsidRPr="00125758">
        <w:rPr>
          <w:vanish/>
          <w:sz w:val="10"/>
          <w:szCs w:val="12"/>
        </w:rPr>
        <w:t>outcomes</w:t>
      </w:r>
      <w:r w:rsidRPr="00083A9C">
        <w:rPr>
          <w:sz w:val="10"/>
          <w:szCs w:val="12"/>
        </w:rPr>
        <w:t xml:space="preserve"> </w:t>
      </w:r>
      <w:r w:rsidRPr="00125758">
        <w:rPr>
          <w:vanish/>
          <w:sz w:val="10"/>
          <w:szCs w:val="12"/>
        </w:rPr>
        <w:t>like</w:t>
      </w:r>
      <w:r w:rsidRPr="00083A9C">
        <w:rPr>
          <w:sz w:val="10"/>
          <w:szCs w:val="12"/>
        </w:rPr>
        <w:t xml:space="preserve"> </w:t>
      </w:r>
      <w:r w:rsidRPr="00125758">
        <w:rPr>
          <w:vanish/>
          <w:sz w:val="10"/>
          <w:szCs w:val="12"/>
        </w:rPr>
        <w:t>“[w]ork</w:t>
      </w:r>
      <w:r w:rsidRPr="00083A9C">
        <w:rPr>
          <w:sz w:val="10"/>
          <w:szCs w:val="12"/>
        </w:rPr>
        <w:t xml:space="preserve"> </w:t>
      </w:r>
      <w:r w:rsidRPr="00125758">
        <w:rPr>
          <w:vanish/>
          <w:sz w:val="10"/>
          <w:szCs w:val="12"/>
        </w:rPr>
        <w:t>stoppages.”118</w:t>
      </w:r>
      <w:r w:rsidRPr="00083A9C">
        <w:rPr>
          <w:sz w:val="10"/>
          <w:szCs w:val="12"/>
        </w:rPr>
        <w:t xml:space="preserve"> </w:t>
      </w:r>
      <w:r w:rsidRPr="00125758">
        <w:rPr>
          <w:vanish/>
          <w:sz w:val="10"/>
          <w:szCs w:val="12"/>
        </w:rPr>
        <w:t>¶</w:t>
      </w:r>
      <w:r w:rsidRPr="00083A9C">
        <w:rPr>
          <w:sz w:val="10"/>
          <w:szCs w:val="12"/>
        </w:rPr>
        <w:t xml:space="preserve"> </w:t>
      </w:r>
      <w:r w:rsidRPr="00125758">
        <w:rPr>
          <w:vanish/>
          <w:sz w:val="10"/>
          <w:szCs w:val="12"/>
        </w:rPr>
        <w:t>In</w:t>
      </w:r>
      <w:r w:rsidRPr="00083A9C">
        <w:rPr>
          <w:sz w:val="10"/>
          <w:szCs w:val="12"/>
        </w:rPr>
        <w:t xml:space="preserve"> </w:t>
      </w:r>
      <w:r w:rsidRPr="00125758">
        <w:rPr>
          <w:vanish/>
          <w:sz w:val="10"/>
          <w:szCs w:val="12"/>
        </w:rPr>
        <w:t>light</w:t>
      </w:r>
      <w:r w:rsidRPr="00083A9C">
        <w:rPr>
          <w:sz w:val="10"/>
          <w:szCs w:val="12"/>
        </w:rPr>
        <w:t xml:space="preserve"> </w:t>
      </w:r>
      <w:r w:rsidRPr="00125758">
        <w:rPr>
          <w:vanish/>
          <w:sz w:val="10"/>
          <w:szCs w:val="12"/>
        </w:rPr>
        <w:t>of</w:t>
      </w:r>
      <w:r w:rsidRPr="00083A9C">
        <w:rPr>
          <w:sz w:val="10"/>
          <w:szCs w:val="12"/>
        </w:rPr>
        <w:t xml:space="preserve"> </w:t>
      </w:r>
      <w:r w:rsidRPr="00125758">
        <w:rPr>
          <w:vanish/>
          <w:sz w:val="10"/>
          <w:szCs w:val="12"/>
        </w:rPr>
        <w:t>Jones,</w:t>
      </w:r>
      <w:r w:rsidRPr="00083A9C">
        <w:rPr>
          <w:sz w:val="10"/>
          <w:szCs w:val="12"/>
        </w:rPr>
        <w:t xml:space="preserve"> </w:t>
      </w:r>
      <w:r w:rsidRPr="00125758">
        <w:rPr>
          <w:vanish/>
          <w:sz w:val="10"/>
          <w:szCs w:val="12"/>
        </w:rPr>
        <w:t>it</w:t>
      </w:r>
      <w:r w:rsidRPr="00083A9C">
        <w:rPr>
          <w:sz w:val="10"/>
          <w:szCs w:val="12"/>
        </w:rPr>
        <w:t xml:space="preserve"> </w:t>
      </w:r>
      <w:r w:rsidRPr="00125758">
        <w:rPr>
          <w:vanish/>
          <w:sz w:val="10"/>
          <w:szCs w:val="12"/>
        </w:rPr>
        <w:t>is</w:t>
      </w:r>
      <w:r w:rsidRPr="00083A9C">
        <w:rPr>
          <w:sz w:val="10"/>
          <w:szCs w:val="12"/>
        </w:rPr>
        <w:t xml:space="preserve"> </w:t>
      </w:r>
      <w:r w:rsidRPr="00125758">
        <w:rPr>
          <w:vanish/>
          <w:sz w:val="10"/>
          <w:szCs w:val="12"/>
        </w:rPr>
        <w:t>unlikely</w:t>
      </w:r>
      <w:r w:rsidRPr="00083A9C">
        <w:rPr>
          <w:sz w:val="10"/>
          <w:szCs w:val="12"/>
        </w:rPr>
        <w:t xml:space="preserve"> </w:t>
      </w:r>
      <w:r w:rsidRPr="00125758">
        <w:rPr>
          <w:vanish/>
          <w:sz w:val="10"/>
          <w:szCs w:val="12"/>
        </w:rPr>
        <w:t>that</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Supreme</w:t>
      </w:r>
      <w:r w:rsidRPr="00083A9C">
        <w:rPr>
          <w:sz w:val="10"/>
          <w:szCs w:val="12"/>
        </w:rPr>
        <w:t xml:space="preserve"> </w:t>
      </w:r>
      <w:r w:rsidRPr="00125758">
        <w:rPr>
          <w:vanish/>
          <w:sz w:val="10"/>
          <w:szCs w:val="12"/>
        </w:rPr>
        <w:t>Court</w:t>
      </w:r>
      <w:r w:rsidRPr="00083A9C">
        <w:rPr>
          <w:sz w:val="10"/>
          <w:szCs w:val="12"/>
        </w:rPr>
        <w:t xml:space="preserve"> </w:t>
      </w:r>
      <w:r w:rsidRPr="00125758">
        <w:rPr>
          <w:vanish/>
          <w:sz w:val="10"/>
          <w:szCs w:val="12"/>
        </w:rPr>
        <w:t>would,</w:t>
      </w:r>
      <w:r w:rsidRPr="00083A9C">
        <w:rPr>
          <w:sz w:val="10"/>
          <w:szCs w:val="12"/>
        </w:rPr>
        <w:t xml:space="preserve"> </w:t>
      </w:r>
      <w:r w:rsidRPr="00125758">
        <w:rPr>
          <w:vanish/>
          <w:sz w:val="10"/>
          <w:szCs w:val="12"/>
        </w:rPr>
        <w:t>if</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question</w:t>
      </w:r>
      <w:r w:rsidRPr="00083A9C">
        <w:rPr>
          <w:sz w:val="10"/>
          <w:szCs w:val="12"/>
        </w:rPr>
        <w:t xml:space="preserve"> </w:t>
      </w:r>
      <w:r w:rsidRPr="00125758">
        <w:rPr>
          <w:vanish/>
          <w:sz w:val="10"/>
          <w:szCs w:val="12"/>
        </w:rPr>
        <w:t>came</w:t>
      </w:r>
      <w:r w:rsidRPr="00083A9C">
        <w:rPr>
          <w:sz w:val="10"/>
          <w:szCs w:val="12"/>
        </w:rPr>
        <w:t xml:space="preserve"> </w:t>
      </w:r>
      <w:r w:rsidRPr="00125758">
        <w:rPr>
          <w:vanish/>
          <w:sz w:val="10"/>
          <w:szCs w:val="12"/>
        </w:rPr>
        <w:t>before</w:t>
      </w:r>
      <w:r w:rsidRPr="00083A9C">
        <w:rPr>
          <w:sz w:val="10"/>
          <w:szCs w:val="12"/>
        </w:rPr>
        <w:t xml:space="preserve"> </w:t>
      </w:r>
      <w:r w:rsidRPr="00125758">
        <w:rPr>
          <w:vanish/>
          <w:sz w:val="10"/>
          <w:szCs w:val="12"/>
        </w:rPr>
        <w:t>it,</w:t>
      </w:r>
      <w:r w:rsidRPr="00083A9C">
        <w:rPr>
          <w:sz w:val="10"/>
          <w:szCs w:val="12"/>
        </w:rPr>
        <w:t xml:space="preserve"> </w:t>
      </w:r>
      <w:r w:rsidRPr="00125758">
        <w:rPr>
          <w:vanish/>
          <w:sz w:val="10"/>
          <w:szCs w:val="12"/>
        </w:rPr>
        <w:t>recognize</w:t>
      </w:r>
      <w:r w:rsidRPr="00083A9C">
        <w:rPr>
          <w:sz w:val="10"/>
          <w:szCs w:val="12"/>
        </w:rPr>
        <w:t xml:space="preserve"> </w:t>
      </w:r>
      <w:r w:rsidRPr="00125758">
        <w:rPr>
          <w:vanish/>
          <w:sz w:val="10"/>
          <w:szCs w:val="12"/>
        </w:rPr>
        <w:t>inmates’</w:t>
      </w:r>
      <w:r w:rsidRPr="00083A9C">
        <w:rPr>
          <w:sz w:val="10"/>
          <w:szCs w:val="12"/>
        </w:rPr>
        <w:t xml:space="preserve"> </w:t>
      </w:r>
      <w:r w:rsidRPr="00125758">
        <w:rPr>
          <w:vanish/>
          <w:sz w:val="10"/>
          <w:szCs w:val="12"/>
        </w:rPr>
        <w:t>First</w:t>
      </w:r>
      <w:r w:rsidRPr="00083A9C">
        <w:rPr>
          <w:sz w:val="10"/>
          <w:szCs w:val="12"/>
        </w:rPr>
        <w:t xml:space="preserve"> </w:t>
      </w:r>
      <w:r w:rsidRPr="00125758">
        <w:rPr>
          <w:vanish/>
          <w:sz w:val="10"/>
          <w:szCs w:val="12"/>
        </w:rPr>
        <w:t>Amendment</w:t>
      </w:r>
      <w:r w:rsidRPr="00083A9C">
        <w:rPr>
          <w:sz w:val="10"/>
          <w:szCs w:val="12"/>
        </w:rPr>
        <w:t xml:space="preserve"> </w:t>
      </w:r>
      <w:r w:rsidRPr="00125758">
        <w:rPr>
          <w:vanish/>
          <w:sz w:val="10"/>
          <w:szCs w:val="12"/>
        </w:rPr>
        <w:t>right</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strike.</w:t>
      </w:r>
      <w:r w:rsidRPr="00083A9C">
        <w:rPr>
          <w:sz w:val="10"/>
          <w:szCs w:val="12"/>
        </w:rPr>
        <w:t xml:space="preserve"> </w:t>
      </w:r>
      <w:r w:rsidRPr="00125758">
        <w:rPr>
          <w:vanish/>
          <w:sz w:val="10"/>
          <w:szCs w:val="12"/>
        </w:rPr>
        <w:t>Although</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case</w:t>
      </w:r>
      <w:r w:rsidRPr="00083A9C">
        <w:rPr>
          <w:sz w:val="10"/>
          <w:szCs w:val="12"/>
        </w:rPr>
        <w:t xml:space="preserve"> </w:t>
      </w:r>
      <w:r w:rsidRPr="00125758">
        <w:rPr>
          <w:vanish/>
          <w:sz w:val="10"/>
          <w:szCs w:val="12"/>
        </w:rPr>
        <w:t>concerned</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specific</w:t>
      </w:r>
      <w:r w:rsidRPr="00083A9C">
        <w:rPr>
          <w:sz w:val="10"/>
          <w:szCs w:val="12"/>
        </w:rPr>
        <w:t xml:space="preserve"> </w:t>
      </w:r>
      <w:r w:rsidRPr="00125758">
        <w:rPr>
          <w:vanish/>
          <w:sz w:val="10"/>
          <w:szCs w:val="12"/>
        </w:rPr>
        <w:t>issue</w:t>
      </w:r>
      <w:r w:rsidRPr="00083A9C">
        <w:rPr>
          <w:sz w:val="10"/>
          <w:szCs w:val="12"/>
        </w:rPr>
        <w:t xml:space="preserve"> </w:t>
      </w:r>
      <w:r w:rsidRPr="00125758">
        <w:rPr>
          <w:vanish/>
          <w:sz w:val="10"/>
          <w:szCs w:val="12"/>
        </w:rPr>
        <w:t>of</w:t>
      </w:r>
      <w:r w:rsidRPr="00083A9C">
        <w:rPr>
          <w:sz w:val="10"/>
          <w:szCs w:val="12"/>
        </w:rPr>
        <w:t xml:space="preserve"> </w:t>
      </w:r>
      <w:r w:rsidRPr="00125758">
        <w:rPr>
          <w:vanish/>
          <w:sz w:val="10"/>
          <w:szCs w:val="12"/>
        </w:rPr>
        <w:t>prison</w:t>
      </w:r>
      <w:r w:rsidRPr="00083A9C">
        <w:rPr>
          <w:sz w:val="10"/>
          <w:szCs w:val="12"/>
        </w:rPr>
        <w:t xml:space="preserve"> </w:t>
      </w:r>
      <w:r w:rsidRPr="00125758">
        <w:rPr>
          <w:vanish/>
          <w:sz w:val="10"/>
          <w:szCs w:val="12"/>
        </w:rPr>
        <w:t>unions,</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Jones</w:t>
      </w:r>
      <w:r w:rsidRPr="00083A9C">
        <w:rPr>
          <w:sz w:val="10"/>
          <w:szCs w:val="12"/>
        </w:rPr>
        <w:t xml:space="preserve"> </w:t>
      </w:r>
      <w:r w:rsidRPr="00125758">
        <w:rPr>
          <w:vanish/>
          <w:sz w:val="10"/>
          <w:szCs w:val="12"/>
        </w:rPr>
        <w:t>Court’s</w:t>
      </w:r>
      <w:r w:rsidRPr="00083A9C">
        <w:rPr>
          <w:sz w:val="10"/>
          <w:szCs w:val="12"/>
        </w:rPr>
        <w:t xml:space="preserve"> </w:t>
      </w:r>
      <w:r w:rsidRPr="00125758">
        <w:rPr>
          <w:vanish/>
          <w:sz w:val="10"/>
          <w:szCs w:val="12"/>
        </w:rPr>
        <w:t>holding</w:t>
      </w:r>
      <w:r w:rsidRPr="00083A9C">
        <w:rPr>
          <w:sz w:val="10"/>
          <w:szCs w:val="12"/>
        </w:rPr>
        <w:t xml:space="preserve"> </w:t>
      </w:r>
      <w:r w:rsidRPr="00125758">
        <w:rPr>
          <w:vanish/>
          <w:sz w:val="10"/>
          <w:szCs w:val="12"/>
        </w:rPr>
        <w:t>was,</w:t>
      </w:r>
      <w:r w:rsidRPr="00083A9C">
        <w:rPr>
          <w:sz w:val="10"/>
          <w:szCs w:val="12"/>
        </w:rPr>
        <w:t xml:space="preserve"> </w:t>
      </w:r>
      <w:r w:rsidRPr="00125758">
        <w:rPr>
          <w:vanish/>
          <w:sz w:val="10"/>
          <w:szCs w:val="12"/>
        </w:rPr>
        <w:t>in</w:t>
      </w:r>
      <w:r w:rsidRPr="00083A9C">
        <w:rPr>
          <w:sz w:val="10"/>
          <w:szCs w:val="12"/>
        </w:rPr>
        <w:t xml:space="preserve"> </w:t>
      </w:r>
      <w:r w:rsidRPr="00125758">
        <w:rPr>
          <w:vanish/>
          <w:sz w:val="10"/>
          <w:szCs w:val="12"/>
        </w:rPr>
        <w:t>its</w:t>
      </w:r>
      <w:r w:rsidRPr="00083A9C">
        <w:rPr>
          <w:sz w:val="10"/>
          <w:szCs w:val="12"/>
        </w:rPr>
        <w:t xml:space="preserve"> </w:t>
      </w:r>
      <w:r w:rsidRPr="00125758">
        <w:rPr>
          <w:vanish/>
          <w:sz w:val="10"/>
          <w:szCs w:val="12"/>
        </w:rPr>
        <w:t>methodology</w:t>
      </w:r>
      <w:r w:rsidRPr="00083A9C">
        <w:rPr>
          <w:sz w:val="10"/>
          <w:szCs w:val="12"/>
        </w:rPr>
        <w:t xml:space="preserve"> </w:t>
      </w:r>
      <w:r w:rsidRPr="00125758">
        <w:rPr>
          <w:vanish/>
          <w:sz w:val="10"/>
          <w:szCs w:val="12"/>
        </w:rPr>
        <w:t>and</w:t>
      </w:r>
      <w:r w:rsidRPr="00083A9C">
        <w:rPr>
          <w:sz w:val="10"/>
          <w:szCs w:val="12"/>
        </w:rPr>
        <w:t xml:space="preserve"> </w:t>
      </w:r>
      <w:r w:rsidRPr="00125758">
        <w:rPr>
          <w:vanish/>
          <w:sz w:val="10"/>
          <w:szCs w:val="12"/>
        </w:rPr>
        <w:t>reasoning,</w:t>
      </w:r>
      <w:r w:rsidRPr="00083A9C">
        <w:rPr>
          <w:sz w:val="10"/>
          <w:szCs w:val="12"/>
        </w:rPr>
        <w:t xml:space="preserve"> </w:t>
      </w:r>
      <w:r w:rsidRPr="00125758">
        <w:rPr>
          <w:vanish/>
          <w:sz w:val="10"/>
          <w:szCs w:val="12"/>
        </w:rPr>
        <w:t>farreaching</w:t>
      </w:r>
      <w:r w:rsidRPr="00083A9C">
        <w:rPr>
          <w:sz w:val="10"/>
          <w:szCs w:val="12"/>
        </w:rPr>
        <w:t xml:space="preserve"> </w:t>
      </w:r>
      <w:r w:rsidRPr="00125758">
        <w:rPr>
          <w:vanish/>
          <w:sz w:val="10"/>
          <w:szCs w:val="12"/>
        </w:rPr>
        <w:t>—</w:t>
      </w:r>
      <w:r w:rsidRPr="00083A9C">
        <w:rPr>
          <w:sz w:val="10"/>
          <w:szCs w:val="12"/>
        </w:rPr>
        <w:t xml:space="preserve"> </w:t>
      </w:r>
      <w:r w:rsidRPr="00125758">
        <w:rPr>
          <w:vanish/>
          <w:sz w:val="10"/>
          <w:szCs w:val="12"/>
        </w:rPr>
        <w:t>(1)</w:t>
      </w:r>
      <w:r w:rsidRPr="00083A9C">
        <w:rPr>
          <w:sz w:val="10"/>
          <w:szCs w:val="12"/>
        </w:rPr>
        <w:t xml:space="preserve"> </w:t>
      </w:r>
      <w:r w:rsidRPr="00125758">
        <w:rPr>
          <w:vanish/>
          <w:sz w:val="10"/>
          <w:szCs w:val="12"/>
        </w:rPr>
        <w:t>providing</w:t>
      </w:r>
      <w:r w:rsidRPr="00083A9C">
        <w:rPr>
          <w:sz w:val="10"/>
          <w:szCs w:val="12"/>
        </w:rPr>
        <w:t xml:space="preserve"> </w:t>
      </w:r>
      <w:r w:rsidRPr="00125758">
        <w:rPr>
          <w:vanish/>
          <w:sz w:val="10"/>
          <w:szCs w:val="12"/>
        </w:rPr>
        <w:t>prison</w:t>
      </w:r>
      <w:r w:rsidRPr="00083A9C">
        <w:rPr>
          <w:sz w:val="10"/>
          <w:szCs w:val="12"/>
        </w:rPr>
        <w:t xml:space="preserve"> </w:t>
      </w:r>
      <w:r w:rsidRPr="00125758">
        <w:rPr>
          <w:vanish/>
          <w:sz w:val="10"/>
          <w:szCs w:val="12"/>
        </w:rPr>
        <w:t>administrators</w:t>
      </w:r>
      <w:r w:rsidRPr="00083A9C">
        <w:rPr>
          <w:sz w:val="10"/>
          <w:szCs w:val="12"/>
        </w:rPr>
        <w:t xml:space="preserve"> </w:t>
      </w:r>
      <w:r w:rsidRPr="00125758">
        <w:rPr>
          <w:vanish/>
          <w:sz w:val="10"/>
          <w:szCs w:val="12"/>
        </w:rPr>
        <w:t>with</w:t>
      </w:r>
      <w:r w:rsidRPr="00083A9C">
        <w:rPr>
          <w:sz w:val="10"/>
          <w:szCs w:val="12"/>
        </w:rPr>
        <w:t xml:space="preserve"> </w:t>
      </w:r>
      <w:r w:rsidRPr="00125758">
        <w:rPr>
          <w:vanish/>
          <w:sz w:val="10"/>
          <w:szCs w:val="12"/>
        </w:rPr>
        <w:t>wide</w:t>
      </w:r>
      <w:r w:rsidRPr="00083A9C">
        <w:rPr>
          <w:sz w:val="10"/>
          <w:szCs w:val="12"/>
        </w:rPr>
        <w:t xml:space="preserve"> </w:t>
      </w:r>
      <w:r w:rsidRPr="00125758">
        <w:rPr>
          <w:vanish/>
          <w:sz w:val="10"/>
          <w:szCs w:val="12"/>
        </w:rPr>
        <w:t>latitude</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curtail</w:t>
      </w:r>
      <w:r w:rsidRPr="00083A9C">
        <w:rPr>
          <w:sz w:val="10"/>
          <w:szCs w:val="12"/>
        </w:rPr>
        <w:t xml:space="preserve"> </w:t>
      </w:r>
      <w:r w:rsidRPr="00125758">
        <w:rPr>
          <w:vanish/>
          <w:sz w:val="10"/>
          <w:szCs w:val="12"/>
        </w:rPr>
        <w:t>any</w:t>
      </w:r>
      <w:r w:rsidRPr="00083A9C">
        <w:rPr>
          <w:sz w:val="10"/>
          <w:szCs w:val="12"/>
        </w:rPr>
        <w:t xml:space="preserve"> </w:t>
      </w:r>
      <w:r w:rsidRPr="00125758">
        <w:rPr>
          <w:vanish/>
          <w:sz w:val="10"/>
          <w:szCs w:val="12"/>
        </w:rPr>
        <w:t>inmate</w:t>
      </w:r>
      <w:r w:rsidRPr="00083A9C">
        <w:rPr>
          <w:sz w:val="10"/>
          <w:szCs w:val="12"/>
        </w:rPr>
        <w:t xml:space="preserve"> </w:t>
      </w:r>
      <w:r w:rsidRPr="00125758">
        <w:rPr>
          <w:vanish/>
          <w:sz w:val="10"/>
          <w:szCs w:val="12"/>
        </w:rPr>
        <w:t>collective</w:t>
      </w:r>
      <w:r w:rsidRPr="00083A9C">
        <w:rPr>
          <w:sz w:val="10"/>
          <w:szCs w:val="12"/>
        </w:rPr>
        <w:t xml:space="preserve"> </w:t>
      </w:r>
      <w:r w:rsidRPr="00125758">
        <w:rPr>
          <w:vanish/>
          <w:sz w:val="10"/>
          <w:szCs w:val="12"/>
        </w:rPr>
        <w:t>activity</w:t>
      </w:r>
      <w:r w:rsidRPr="00083A9C">
        <w:rPr>
          <w:sz w:val="10"/>
          <w:szCs w:val="12"/>
        </w:rPr>
        <w:t xml:space="preserve"> </w:t>
      </w:r>
      <w:r w:rsidRPr="00125758">
        <w:rPr>
          <w:vanish/>
          <w:sz w:val="10"/>
          <w:szCs w:val="12"/>
        </w:rPr>
        <w:t>that,</w:t>
      </w:r>
      <w:r w:rsidRPr="00083A9C">
        <w:rPr>
          <w:sz w:val="10"/>
          <w:szCs w:val="12"/>
        </w:rPr>
        <w:t xml:space="preserve"> </w:t>
      </w:r>
      <w:r w:rsidRPr="00125758">
        <w:rPr>
          <w:vanish/>
          <w:sz w:val="10"/>
          <w:szCs w:val="12"/>
        </w:rPr>
        <w:t>in</w:t>
      </w:r>
      <w:r w:rsidRPr="00083A9C">
        <w:rPr>
          <w:sz w:val="10"/>
          <w:szCs w:val="12"/>
        </w:rPr>
        <w:t xml:space="preserve"> </w:t>
      </w:r>
      <w:r w:rsidRPr="00125758">
        <w:rPr>
          <w:vanish/>
          <w:sz w:val="10"/>
          <w:szCs w:val="12"/>
        </w:rPr>
        <w:t>their</w:t>
      </w:r>
      <w:r w:rsidRPr="00083A9C">
        <w:rPr>
          <w:sz w:val="10"/>
          <w:szCs w:val="12"/>
        </w:rPr>
        <w:t xml:space="preserve"> </w:t>
      </w:r>
      <w:r w:rsidRPr="00125758">
        <w:rPr>
          <w:vanish/>
          <w:sz w:val="10"/>
          <w:szCs w:val="12"/>
        </w:rPr>
        <w:t>“reasonable”</w:t>
      </w:r>
      <w:r w:rsidRPr="00083A9C">
        <w:rPr>
          <w:sz w:val="10"/>
          <w:szCs w:val="12"/>
        </w:rPr>
        <w:t xml:space="preserve"> </w:t>
      </w:r>
      <w:r w:rsidRPr="00125758">
        <w:rPr>
          <w:vanish/>
          <w:sz w:val="10"/>
          <w:szCs w:val="12"/>
        </w:rPr>
        <w:t>judgment,</w:t>
      </w:r>
      <w:r w:rsidRPr="00083A9C">
        <w:rPr>
          <w:sz w:val="10"/>
          <w:szCs w:val="12"/>
        </w:rPr>
        <w:t xml:space="preserve"> </w:t>
      </w:r>
      <w:r w:rsidRPr="00125758">
        <w:rPr>
          <w:vanish/>
          <w:sz w:val="10"/>
          <w:szCs w:val="12"/>
        </w:rPr>
        <w:t>threatened</w:t>
      </w:r>
      <w:r w:rsidRPr="00083A9C">
        <w:rPr>
          <w:sz w:val="10"/>
          <w:szCs w:val="12"/>
        </w:rPr>
        <w:t xml:space="preserve"> </w:t>
      </w:r>
      <w:r w:rsidRPr="00125758">
        <w:rPr>
          <w:vanish/>
          <w:sz w:val="10"/>
          <w:szCs w:val="12"/>
        </w:rPr>
        <w:t>institutional</w:t>
      </w:r>
      <w:r w:rsidRPr="00083A9C">
        <w:rPr>
          <w:sz w:val="10"/>
          <w:szCs w:val="12"/>
        </w:rPr>
        <w:t xml:space="preserve"> </w:t>
      </w:r>
      <w:r w:rsidRPr="00125758">
        <w:rPr>
          <w:vanish/>
          <w:sz w:val="10"/>
          <w:szCs w:val="12"/>
        </w:rPr>
        <w:t>order</w:t>
      </w:r>
      <w:r w:rsidRPr="00083A9C">
        <w:rPr>
          <w:sz w:val="10"/>
          <w:szCs w:val="12"/>
        </w:rPr>
        <w:t xml:space="preserve"> </w:t>
      </w:r>
      <w:r w:rsidRPr="00125758">
        <w:rPr>
          <w:vanish/>
          <w:sz w:val="10"/>
          <w:szCs w:val="12"/>
        </w:rPr>
        <w:t>and</w:t>
      </w:r>
      <w:r w:rsidRPr="00083A9C">
        <w:rPr>
          <w:sz w:val="10"/>
          <w:szCs w:val="12"/>
        </w:rPr>
        <w:t xml:space="preserve"> </w:t>
      </w:r>
      <w:r w:rsidRPr="00125758">
        <w:rPr>
          <w:vanish/>
          <w:sz w:val="10"/>
          <w:szCs w:val="12"/>
        </w:rPr>
        <w:t>security119</w:t>
      </w:r>
      <w:r w:rsidRPr="00083A9C">
        <w:rPr>
          <w:sz w:val="10"/>
          <w:szCs w:val="12"/>
        </w:rPr>
        <w:t xml:space="preserve"> </w:t>
      </w:r>
      <w:r w:rsidRPr="00125758">
        <w:rPr>
          <w:vanish/>
          <w:sz w:val="10"/>
          <w:szCs w:val="12"/>
        </w:rPr>
        <w:t>and,</w:t>
      </w:r>
      <w:r w:rsidRPr="00083A9C">
        <w:rPr>
          <w:sz w:val="10"/>
          <w:szCs w:val="12"/>
        </w:rPr>
        <w:t xml:space="preserve"> </w:t>
      </w:r>
      <w:r w:rsidRPr="00125758">
        <w:rPr>
          <w:vanish/>
          <w:sz w:val="10"/>
          <w:szCs w:val="12"/>
        </w:rPr>
        <w:t>as</w:t>
      </w:r>
      <w:r w:rsidRPr="00083A9C">
        <w:rPr>
          <w:sz w:val="10"/>
          <w:szCs w:val="12"/>
        </w:rPr>
        <w:t xml:space="preserve"> </w:t>
      </w:r>
      <w:r w:rsidRPr="00125758">
        <w:rPr>
          <w:vanish/>
          <w:sz w:val="10"/>
          <w:szCs w:val="12"/>
        </w:rPr>
        <w:t>a</w:t>
      </w:r>
      <w:r w:rsidRPr="00083A9C">
        <w:rPr>
          <w:sz w:val="10"/>
          <w:szCs w:val="12"/>
        </w:rPr>
        <w:t xml:space="preserve"> </w:t>
      </w:r>
      <w:r w:rsidRPr="00125758">
        <w:rPr>
          <w:vanish/>
          <w:sz w:val="10"/>
          <w:szCs w:val="12"/>
        </w:rPr>
        <w:t>result,</w:t>
      </w:r>
      <w:r w:rsidRPr="00083A9C">
        <w:rPr>
          <w:sz w:val="10"/>
          <w:szCs w:val="12"/>
        </w:rPr>
        <w:t xml:space="preserve"> </w:t>
      </w:r>
      <w:r w:rsidRPr="00125758">
        <w:rPr>
          <w:vanish/>
          <w:sz w:val="10"/>
          <w:szCs w:val="12"/>
        </w:rPr>
        <w:t>(2)</w:t>
      </w:r>
      <w:r w:rsidRPr="00083A9C">
        <w:rPr>
          <w:sz w:val="10"/>
          <w:szCs w:val="12"/>
        </w:rPr>
        <w:t xml:space="preserve"> </w:t>
      </w:r>
      <w:r w:rsidRPr="00125758">
        <w:rPr>
          <w:vanish/>
          <w:sz w:val="10"/>
          <w:szCs w:val="12"/>
        </w:rPr>
        <w:t>appearing</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severely</w:t>
      </w:r>
      <w:r w:rsidRPr="00083A9C">
        <w:rPr>
          <w:sz w:val="10"/>
          <w:szCs w:val="12"/>
        </w:rPr>
        <w:t xml:space="preserve"> </w:t>
      </w:r>
      <w:r w:rsidRPr="00125758">
        <w:rPr>
          <w:vanish/>
          <w:sz w:val="10"/>
          <w:szCs w:val="12"/>
        </w:rPr>
        <w:t>curtail</w:t>
      </w:r>
      <w:r w:rsidRPr="00083A9C">
        <w:rPr>
          <w:sz w:val="10"/>
          <w:szCs w:val="12"/>
        </w:rPr>
        <w:t xml:space="preserve"> </w:t>
      </w:r>
      <w:r w:rsidRPr="00125758">
        <w:rPr>
          <w:vanish/>
          <w:sz w:val="10"/>
          <w:szCs w:val="12"/>
        </w:rPr>
        <w:t>inmates’</w:t>
      </w:r>
      <w:r w:rsidRPr="00083A9C">
        <w:rPr>
          <w:sz w:val="10"/>
          <w:szCs w:val="12"/>
        </w:rPr>
        <w:t xml:space="preserve"> </w:t>
      </w:r>
      <w:r w:rsidRPr="00125758">
        <w:rPr>
          <w:vanish/>
          <w:sz w:val="10"/>
          <w:szCs w:val="12"/>
        </w:rPr>
        <w:t>First</w:t>
      </w:r>
      <w:r w:rsidRPr="00083A9C">
        <w:rPr>
          <w:sz w:val="10"/>
          <w:szCs w:val="12"/>
        </w:rPr>
        <w:t xml:space="preserve"> </w:t>
      </w:r>
      <w:r w:rsidRPr="00125758">
        <w:rPr>
          <w:vanish/>
          <w:sz w:val="10"/>
          <w:szCs w:val="12"/>
        </w:rPr>
        <w:t>Amendment</w:t>
      </w:r>
      <w:r w:rsidRPr="00083A9C">
        <w:rPr>
          <w:sz w:val="10"/>
          <w:szCs w:val="12"/>
        </w:rPr>
        <w:t xml:space="preserve"> </w:t>
      </w:r>
      <w:r w:rsidRPr="00125758">
        <w:rPr>
          <w:vanish/>
          <w:sz w:val="10"/>
          <w:szCs w:val="12"/>
        </w:rPr>
        <w:t>rights.120</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Court’s</w:t>
      </w:r>
      <w:r w:rsidRPr="00083A9C">
        <w:rPr>
          <w:sz w:val="10"/>
          <w:szCs w:val="12"/>
        </w:rPr>
        <w:t xml:space="preserve"> </w:t>
      </w:r>
      <w:r w:rsidRPr="00125758">
        <w:rPr>
          <w:vanish/>
          <w:sz w:val="10"/>
          <w:szCs w:val="12"/>
        </w:rPr>
        <w:t>broad</w:t>
      </w:r>
      <w:r w:rsidRPr="00083A9C">
        <w:rPr>
          <w:sz w:val="10"/>
          <w:szCs w:val="12"/>
        </w:rPr>
        <w:t xml:space="preserve"> </w:t>
      </w:r>
      <w:r w:rsidRPr="00125758">
        <w:rPr>
          <w:vanish/>
          <w:sz w:val="10"/>
          <w:szCs w:val="12"/>
        </w:rPr>
        <w:t>deference</w:t>
      </w:r>
      <w:r w:rsidRPr="00083A9C">
        <w:rPr>
          <w:sz w:val="10"/>
          <w:szCs w:val="12"/>
        </w:rPr>
        <w:t xml:space="preserve"> </w:t>
      </w:r>
      <w:r w:rsidRPr="00125758">
        <w:rPr>
          <w:vanish/>
          <w:sz w:val="10"/>
          <w:szCs w:val="12"/>
        </w:rPr>
        <w:t>and</w:t>
      </w:r>
      <w:r w:rsidRPr="00083A9C">
        <w:rPr>
          <w:sz w:val="10"/>
          <w:szCs w:val="12"/>
        </w:rPr>
        <w:t xml:space="preserve"> </w:t>
      </w:r>
      <w:r w:rsidRPr="00125758">
        <w:rPr>
          <w:vanish/>
          <w:sz w:val="10"/>
          <w:szCs w:val="12"/>
        </w:rPr>
        <w:t>narrow</w:t>
      </w:r>
      <w:r w:rsidRPr="00083A9C">
        <w:rPr>
          <w:sz w:val="10"/>
          <w:szCs w:val="12"/>
        </w:rPr>
        <w:t xml:space="preserve"> </w:t>
      </w:r>
      <w:r w:rsidRPr="00125758">
        <w:rPr>
          <w:vanish/>
          <w:sz w:val="10"/>
          <w:szCs w:val="12"/>
        </w:rPr>
        <w:t>First</w:t>
      </w:r>
      <w:r w:rsidRPr="00083A9C">
        <w:rPr>
          <w:sz w:val="10"/>
          <w:szCs w:val="12"/>
        </w:rPr>
        <w:t xml:space="preserve"> </w:t>
      </w:r>
      <w:r w:rsidRPr="00125758">
        <w:rPr>
          <w:vanish/>
          <w:sz w:val="10"/>
          <w:szCs w:val="12"/>
        </w:rPr>
        <w:t>Amendment</w:t>
      </w:r>
      <w:r w:rsidRPr="00083A9C">
        <w:rPr>
          <w:sz w:val="10"/>
          <w:szCs w:val="12"/>
        </w:rPr>
        <w:t xml:space="preserve"> </w:t>
      </w:r>
      <w:r w:rsidRPr="00125758">
        <w:rPr>
          <w:vanish/>
          <w:sz w:val="10"/>
          <w:szCs w:val="12"/>
        </w:rPr>
        <w:t>view</w:t>
      </w:r>
      <w:r w:rsidRPr="00083A9C">
        <w:rPr>
          <w:sz w:val="10"/>
          <w:szCs w:val="12"/>
        </w:rPr>
        <w:t xml:space="preserve"> </w:t>
      </w:r>
      <w:r w:rsidRPr="00125758">
        <w:rPr>
          <w:vanish/>
          <w:sz w:val="10"/>
          <w:szCs w:val="12"/>
        </w:rPr>
        <w:t>should</w:t>
      </w:r>
      <w:r w:rsidRPr="00083A9C">
        <w:rPr>
          <w:sz w:val="10"/>
          <w:szCs w:val="12"/>
        </w:rPr>
        <w:t xml:space="preserve"> </w:t>
      </w:r>
      <w:r w:rsidRPr="00125758">
        <w:rPr>
          <w:vanish/>
          <w:sz w:val="10"/>
          <w:szCs w:val="12"/>
        </w:rPr>
        <w:t>therefore</w:t>
      </w:r>
      <w:r w:rsidRPr="00083A9C">
        <w:rPr>
          <w:sz w:val="10"/>
          <w:szCs w:val="12"/>
        </w:rPr>
        <w:t xml:space="preserve"> </w:t>
      </w:r>
      <w:r w:rsidRPr="00125758">
        <w:rPr>
          <w:vanish/>
          <w:sz w:val="10"/>
          <w:szCs w:val="12"/>
        </w:rPr>
        <w:t>naturally</w:t>
      </w:r>
      <w:r w:rsidRPr="00083A9C">
        <w:rPr>
          <w:sz w:val="10"/>
          <w:szCs w:val="12"/>
        </w:rPr>
        <w:t xml:space="preserve"> </w:t>
      </w:r>
      <w:r w:rsidRPr="00125758">
        <w:rPr>
          <w:vanish/>
          <w:sz w:val="10"/>
          <w:szCs w:val="12"/>
        </w:rPr>
        <w:t>be</w:t>
      </w:r>
      <w:r w:rsidRPr="00083A9C">
        <w:rPr>
          <w:sz w:val="10"/>
          <w:szCs w:val="12"/>
        </w:rPr>
        <w:t xml:space="preserve"> </w:t>
      </w:r>
      <w:r w:rsidRPr="00125758">
        <w:rPr>
          <w:vanish/>
          <w:sz w:val="10"/>
          <w:szCs w:val="12"/>
        </w:rPr>
        <w:t>expected</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extend</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prison</w:t>
      </w:r>
      <w:r w:rsidRPr="00083A9C">
        <w:rPr>
          <w:sz w:val="10"/>
          <w:szCs w:val="12"/>
        </w:rPr>
        <w:t xml:space="preserve"> </w:t>
      </w:r>
      <w:r w:rsidRPr="00125758">
        <w:rPr>
          <w:vanish/>
          <w:sz w:val="10"/>
          <w:szCs w:val="12"/>
        </w:rPr>
        <w:t>strikes</w:t>
      </w:r>
      <w:r w:rsidRPr="00083A9C">
        <w:rPr>
          <w:sz w:val="10"/>
          <w:szCs w:val="12"/>
        </w:rPr>
        <w:t xml:space="preserve"> </w:t>
      </w:r>
      <w:r w:rsidRPr="00125758">
        <w:rPr>
          <w:vanish/>
          <w:sz w:val="10"/>
          <w:szCs w:val="12"/>
        </w:rPr>
        <w:t>and</w:t>
      </w:r>
      <w:r w:rsidRPr="00083A9C">
        <w:rPr>
          <w:sz w:val="10"/>
          <w:szCs w:val="12"/>
        </w:rPr>
        <w:t xml:space="preserve"> </w:t>
      </w:r>
      <w:r w:rsidRPr="00125758">
        <w:rPr>
          <w:vanish/>
          <w:sz w:val="10"/>
          <w:szCs w:val="12"/>
        </w:rPr>
        <w:t>other</w:t>
      </w:r>
      <w:r w:rsidRPr="00083A9C">
        <w:rPr>
          <w:sz w:val="10"/>
          <w:szCs w:val="12"/>
        </w:rPr>
        <w:t xml:space="preserve"> </w:t>
      </w:r>
      <w:r w:rsidRPr="00125758">
        <w:rPr>
          <w:vanish/>
          <w:sz w:val="10"/>
          <w:szCs w:val="12"/>
        </w:rPr>
        <w:t>forms</w:t>
      </w:r>
      <w:r w:rsidRPr="00083A9C">
        <w:rPr>
          <w:sz w:val="10"/>
          <w:szCs w:val="12"/>
        </w:rPr>
        <w:t xml:space="preserve"> </w:t>
      </w:r>
      <w:r w:rsidRPr="00125758">
        <w:rPr>
          <w:vanish/>
          <w:sz w:val="10"/>
          <w:szCs w:val="12"/>
        </w:rPr>
        <w:t>of</w:t>
      </w:r>
      <w:r w:rsidRPr="00083A9C">
        <w:rPr>
          <w:sz w:val="10"/>
          <w:szCs w:val="12"/>
        </w:rPr>
        <w:t xml:space="preserve"> </w:t>
      </w:r>
      <w:r w:rsidRPr="00125758">
        <w:rPr>
          <w:vanish/>
          <w:sz w:val="10"/>
          <w:szCs w:val="12"/>
        </w:rPr>
        <w:t>collective</w:t>
      </w:r>
      <w:r w:rsidRPr="00083A9C">
        <w:rPr>
          <w:sz w:val="10"/>
          <w:szCs w:val="12"/>
        </w:rPr>
        <w:t xml:space="preserve"> </w:t>
      </w:r>
      <w:r w:rsidRPr="00125758">
        <w:rPr>
          <w:vanish/>
          <w:sz w:val="10"/>
          <w:szCs w:val="12"/>
        </w:rPr>
        <w:t>protest,</w:t>
      </w:r>
      <w:r w:rsidRPr="00083A9C">
        <w:rPr>
          <w:sz w:val="10"/>
          <w:szCs w:val="12"/>
        </w:rPr>
        <w:t xml:space="preserve"> </w:t>
      </w:r>
      <w:r w:rsidRPr="00125758">
        <w:rPr>
          <w:vanish/>
          <w:sz w:val="10"/>
          <w:szCs w:val="12"/>
        </w:rPr>
        <w:t>about</w:t>
      </w:r>
      <w:r w:rsidRPr="00083A9C">
        <w:rPr>
          <w:sz w:val="10"/>
          <w:szCs w:val="12"/>
        </w:rPr>
        <w:t xml:space="preserve"> </w:t>
      </w:r>
      <w:r w:rsidRPr="00125758">
        <w:rPr>
          <w:vanish/>
          <w:sz w:val="10"/>
          <w:szCs w:val="12"/>
        </w:rPr>
        <w:t>which</w:t>
      </w:r>
      <w:r w:rsidRPr="00083A9C">
        <w:rPr>
          <w:sz w:val="10"/>
          <w:szCs w:val="12"/>
        </w:rPr>
        <w:t xml:space="preserve"> </w:t>
      </w:r>
      <w:r w:rsidRPr="00125758">
        <w:rPr>
          <w:vanish/>
          <w:sz w:val="10"/>
          <w:szCs w:val="12"/>
        </w:rPr>
        <w:t>prison</w:t>
      </w:r>
      <w:r w:rsidRPr="00083A9C">
        <w:rPr>
          <w:sz w:val="10"/>
          <w:szCs w:val="12"/>
        </w:rPr>
        <w:t xml:space="preserve"> </w:t>
      </w:r>
      <w:r w:rsidRPr="00125758">
        <w:rPr>
          <w:vanish/>
          <w:sz w:val="10"/>
          <w:szCs w:val="12"/>
        </w:rPr>
        <w:t>officials</w:t>
      </w:r>
      <w:r w:rsidRPr="00083A9C">
        <w:rPr>
          <w:sz w:val="10"/>
          <w:szCs w:val="12"/>
        </w:rPr>
        <w:t xml:space="preserve"> </w:t>
      </w:r>
      <w:r w:rsidRPr="00125758">
        <w:rPr>
          <w:vanish/>
          <w:sz w:val="10"/>
          <w:szCs w:val="12"/>
        </w:rPr>
        <w:t>have</w:t>
      </w:r>
      <w:r w:rsidRPr="00083A9C">
        <w:rPr>
          <w:sz w:val="10"/>
          <w:szCs w:val="12"/>
        </w:rPr>
        <w:t xml:space="preserve"> </w:t>
      </w:r>
      <w:r w:rsidRPr="00125758">
        <w:rPr>
          <w:vanish/>
          <w:sz w:val="10"/>
          <w:szCs w:val="12"/>
        </w:rPr>
        <w:t>consistently</w:t>
      </w:r>
      <w:r w:rsidRPr="00083A9C">
        <w:rPr>
          <w:sz w:val="10"/>
          <w:szCs w:val="12"/>
        </w:rPr>
        <w:t xml:space="preserve"> </w:t>
      </w:r>
      <w:r w:rsidRPr="00125758">
        <w:rPr>
          <w:vanish/>
          <w:sz w:val="10"/>
          <w:szCs w:val="12"/>
        </w:rPr>
        <w:t>offered</w:t>
      </w:r>
      <w:r w:rsidRPr="00083A9C">
        <w:rPr>
          <w:sz w:val="10"/>
          <w:szCs w:val="12"/>
        </w:rPr>
        <w:t xml:space="preserve"> </w:t>
      </w:r>
      <w:r w:rsidRPr="00125758">
        <w:rPr>
          <w:vanish/>
          <w:sz w:val="10"/>
          <w:szCs w:val="12"/>
        </w:rPr>
        <w:t>similar</w:t>
      </w:r>
      <w:r w:rsidRPr="00083A9C">
        <w:rPr>
          <w:sz w:val="10"/>
          <w:szCs w:val="12"/>
        </w:rPr>
        <w:t xml:space="preserve"> </w:t>
      </w:r>
      <w:r w:rsidRPr="00125758">
        <w:rPr>
          <w:vanish/>
          <w:sz w:val="10"/>
          <w:szCs w:val="12"/>
        </w:rPr>
        <w:t>safety</w:t>
      </w:r>
      <w:r w:rsidRPr="00083A9C">
        <w:rPr>
          <w:sz w:val="10"/>
          <w:szCs w:val="12"/>
        </w:rPr>
        <w:t xml:space="preserve"> </w:t>
      </w:r>
      <w:r w:rsidRPr="00125758">
        <w:rPr>
          <w:vanish/>
          <w:sz w:val="10"/>
          <w:szCs w:val="12"/>
        </w:rPr>
        <w:t>concerns</w:t>
      </w:r>
      <w:r w:rsidRPr="00083A9C">
        <w:rPr>
          <w:sz w:val="10"/>
          <w:szCs w:val="12"/>
        </w:rPr>
        <w:t xml:space="preserve"> </w:t>
      </w:r>
      <w:r w:rsidRPr="00125758">
        <w:rPr>
          <w:vanish/>
          <w:sz w:val="10"/>
          <w:szCs w:val="12"/>
        </w:rPr>
        <w:t>and</w:t>
      </w:r>
      <w:r w:rsidRPr="00083A9C">
        <w:rPr>
          <w:sz w:val="10"/>
          <w:szCs w:val="12"/>
        </w:rPr>
        <w:t xml:space="preserve"> </w:t>
      </w:r>
      <w:r w:rsidRPr="00125758">
        <w:rPr>
          <w:vanish/>
          <w:sz w:val="10"/>
          <w:szCs w:val="12"/>
        </w:rPr>
        <w:t>which</w:t>
      </w:r>
      <w:r w:rsidRPr="00083A9C">
        <w:rPr>
          <w:sz w:val="10"/>
          <w:szCs w:val="12"/>
        </w:rPr>
        <w:t xml:space="preserve"> </w:t>
      </w:r>
      <w:r w:rsidRPr="00125758">
        <w:rPr>
          <w:vanish/>
          <w:sz w:val="10"/>
          <w:szCs w:val="12"/>
        </w:rPr>
        <w:t>they</w:t>
      </w:r>
      <w:r w:rsidRPr="00083A9C">
        <w:rPr>
          <w:sz w:val="10"/>
          <w:szCs w:val="12"/>
        </w:rPr>
        <w:t xml:space="preserve"> </w:t>
      </w:r>
      <w:r w:rsidRPr="00125758">
        <w:rPr>
          <w:vanish/>
          <w:sz w:val="10"/>
          <w:szCs w:val="12"/>
        </w:rPr>
        <w:t>have</w:t>
      </w:r>
      <w:r w:rsidRPr="00083A9C">
        <w:rPr>
          <w:sz w:val="10"/>
          <w:szCs w:val="12"/>
        </w:rPr>
        <w:t xml:space="preserve"> </w:t>
      </w:r>
      <w:r w:rsidRPr="00125758">
        <w:rPr>
          <w:vanish/>
          <w:sz w:val="10"/>
          <w:szCs w:val="12"/>
        </w:rPr>
        <w:t>uniformly</w:t>
      </w:r>
      <w:r w:rsidRPr="00083A9C">
        <w:rPr>
          <w:sz w:val="10"/>
          <w:szCs w:val="12"/>
        </w:rPr>
        <w:t xml:space="preserve"> </w:t>
      </w:r>
      <w:r w:rsidRPr="00125758">
        <w:rPr>
          <w:vanish/>
          <w:sz w:val="10"/>
          <w:szCs w:val="12"/>
        </w:rPr>
        <w:t>sought</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ban,121</w:t>
      </w:r>
      <w:r w:rsidRPr="00083A9C">
        <w:rPr>
          <w:sz w:val="10"/>
          <w:szCs w:val="12"/>
        </w:rPr>
        <w:t xml:space="preserve"> </w:t>
      </w:r>
      <w:r w:rsidRPr="00125758">
        <w:rPr>
          <w:vanish/>
          <w:sz w:val="10"/>
          <w:szCs w:val="12"/>
        </w:rPr>
        <w:t>and</w:t>
      </w:r>
      <w:r w:rsidRPr="00083A9C">
        <w:rPr>
          <w:sz w:val="10"/>
          <w:szCs w:val="12"/>
        </w:rPr>
        <w:t xml:space="preserve"> </w:t>
      </w:r>
      <w:r w:rsidRPr="00125758">
        <w:rPr>
          <w:vanish/>
          <w:sz w:val="10"/>
          <w:szCs w:val="12"/>
        </w:rPr>
        <w:t>which</w:t>
      </w:r>
      <w:r w:rsidRPr="00083A9C">
        <w:rPr>
          <w:sz w:val="10"/>
          <w:szCs w:val="12"/>
        </w:rPr>
        <w:t xml:space="preserve"> </w:t>
      </w:r>
      <w:r w:rsidRPr="00125758">
        <w:rPr>
          <w:vanish/>
          <w:sz w:val="10"/>
          <w:szCs w:val="12"/>
        </w:rPr>
        <w:t>Jones</w:t>
      </w:r>
      <w:r w:rsidRPr="00083A9C">
        <w:rPr>
          <w:sz w:val="10"/>
          <w:szCs w:val="12"/>
        </w:rPr>
        <w:t xml:space="preserve"> </w:t>
      </w:r>
      <w:r w:rsidRPr="00125758">
        <w:rPr>
          <w:vanish/>
          <w:sz w:val="10"/>
          <w:szCs w:val="12"/>
        </w:rPr>
        <w:t>specifically</w:t>
      </w:r>
      <w:r w:rsidRPr="00083A9C">
        <w:rPr>
          <w:sz w:val="10"/>
          <w:szCs w:val="12"/>
        </w:rPr>
        <w:t xml:space="preserve"> </w:t>
      </w:r>
      <w:r w:rsidRPr="00125758">
        <w:rPr>
          <w:vanish/>
          <w:sz w:val="10"/>
          <w:szCs w:val="12"/>
        </w:rPr>
        <w:t>acknowledged</w:t>
      </w:r>
      <w:r w:rsidRPr="00083A9C">
        <w:rPr>
          <w:sz w:val="10"/>
          <w:szCs w:val="12"/>
        </w:rPr>
        <w:t xml:space="preserve"> </w:t>
      </w:r>
      <w:r w:rsidRPr="00125758">
        <w:rPr>
          <w:vanish/>
          <w:sz w:val="10"/>
          <w:szCs w:val="12"/>
        </w:rPr>
        <w:t>as</w:t>
      </w:r>
      <w:r w:rsidRPr="00083A9C">
        <w:rPr>
          <w:sz w:val="10"/>
          <w:szCs w:val="12"/>
        </w:rPr>
        <w:t xml:space="preserve"> </w:t>
      </w:r>
      <w:r w:rsidRPr="00125758">
        <w:rPr>
          <w:vanish/>
          <w:sz w:val="10"/>
          <w:szCs w:val="12"/>
        </w:rPr>
        <w:t>a</w:t>
      </w:r>
      <w:r w:rsidRPr="00083A9C">
        <w:rPr>
          <w:sz w:val="10"/>
          <w:szCs w:val="12"/>
        </w:rPr>
        <w:t xml:space="preserve"> </w:t>
      </w:r>
      <w:r w:rsidRPr="00125758">
        <w:rPr>
          <w:vanish/>
          <w:sz w:val="10"/>
          <w:szCs w:val="12"/>
        </w:rPr>
        <w:t>possible</w:t>
      </w:r>
      <w:r w:rsidRPr="00083A9C">
        <w:rPr>
          <w:sz w:val="10"/>
          <w:szCs w:val="12"/>
        </w:rPr>
        <w:t xml:space="preserve"> </w:t>
      </w:r>
      <w:r w:rsidRPr="00125758">
        <w:rPr>
          <w:vanish/>
          <w:sz w:val="10"/>
          <w:szCs w:val="12"/>
        </w:rPr>
        <w:t>unwelcome</w:t>
      </w:r>
      <w:r w:rsidRPr="00083A9C">
        <w:rPr>
          <w:sz w:val="10"/>
          <w:szCs w:val="12"/>
        </w:rPr>
        <w:t xml:space="preserve"> </w:t>
      </w:r>
      <w:r w:rsidRPr="00125758">
        <w:rPr>
          <w:vanish/>
          <w:sz w:val="10"/>
          <w:szCs w:val="12"/>
        </w:rPr>
        <w:t>outcome</w:t>
      </w:r>
      <w:r w:rsidRPr="00083A9C">
        <w:rPr>
          <w:sz w:val="10"/>
          <w:szCs w:val="12"/>
        </w:rPr>
        <w:t xml:space="preserve"> </w:t>
      </w:r>
      <w:r w:rsidRPr="00125758">
        <w:rPr>
          <w:vanish/>
          <w:sz w:val="10"/>
          <w:szCs w:val="12"/>
        </w:rPr>
        <w:t>of</w:t>
      </w:r>
      <w:r w:rsidRPr="00083A9C">
        <w:rPr>
          <w:sz w:val="10"/>
          <w:szCs w:val="12"/>
        </w:rPr>
        <w:t xml:space="preserve"> </w:t>
      </w:r>
      <w:r w:rsidRPr="00125758">
        <w:rPr>
          <w:vanish/>
          <w:sz w:val="10"/>
          <w:szCs w:val="12"/>
        </w:rPr>
        <w:t>allowing</w:t>
      </w:r>
      <w:r w:rsidRPr="00083A9C">
        <w:rPr>
          <w:sz w:val="10"/>
          <w:szCs w:val="12"/>
        </w:rPr>
        <w:t xml:space="preserve"> </w:t>
      </w:r>
      <w:r w:rsidRPr="00125758">
        <w:rPr>
          <w:vanish/>
          <w:sz w:val="10"/>
          <w:szCs w:val="12"/>
        </w:rPr>
        <w:t>prisoners</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unionize.</w:t>
      </w:r>
      <w:r w:rsidRPr="00083A9C">
        <w:rPr>
          <w:sz w:val="10"/>
          <w:szCs w:val="12"/>
        </w:rPr>
        <w:t xml:space="preserve"> </w:t>
      </w:r>
      <w:r w:rsidRPr="00125758">
        <w:rPr>
          <w:vanish/>
          <w:sz w:val="10"/>
          <w:szCs w:val="12"/>
        </w:rPr>
        <w:t>¶</w:t>
      </w:r>
      <w:r w:rsidRPr="00083A9C">
        <w:rPr>
          <w:sz w:val="10"/>
          <w:szCs w:val="12"/>
        </w:rPr>
        <w:t xml:space="preserve"> </w:t>
      </w:r>
      <w:r w:rsidRPr="00125758">
        <w:rPr>
          <w:vanish/>
          <w:sz w:val="10"/>
          <w:szCs w:val="12"/>
        </w:rPr>
        <w:t>That</w:t>
      </w:r>
      <w:r w:rsidRPr="00083A9C">
        <w:rPr>
          <w:sz w:val="10"/>
          <w:szCs w:val="12"/>
        </w:rPr>
        <w:t xml:space="preserve"> </w:t>
      </w:r>
      <w:r w:rsidRPr="00125758">
        <w:rPr>
          <w:vanish/>
          <w:sz w:val="10"/>
          <w:szCs w:val="12"/>
        </w:rPr>
        <w:t>Jones</w:t>
      </w:r>
      <w:r w:rsidRPr="00083A9C">
        <w:rPr>
          <w:sz w:val="10"/>
          <w:szCs w:val="12"/>
        </w:rPr>
        <w:t xml:space="preserve"> </w:t>
      </w:r>
      <w:r w:rsidRPr="00125758">
        <w:rPr>
          <w:vanish/>
          <w:sz w:val="10"/>
          <w:szCs w:val="12"/>
        </w:rPr>
        <w:t>likely</w:t>
      </w:r>
      <w:r w:rsidRPr="00083A9C">
        <w:rPr>
          <w:sz w:val="10"/>
          <w:szCs w:val="12"/>
        </w:rPr>
        <w:t xml:space="preserve"> </w:t>
      </w:r>
      <w:r w:rsidRPr="00125758">
        <w:rPr>
          <w:vanish/>
          <w:sz w:val="10"/>
          <w:szCs w:val="12"/>
        </w:rPr>
        <w:t>prevents</w:t>
      </w:r>
      <w:r w:rsidRPr="00083A9C">
        <w:rPr>
          <w:sz w:val="10"/>
          <w:szCs w:val="12"/>
        </w:rPr>
        <w:t xml:space="preserve"> </w:t>
      </w:r>
      <w:r w:rsidRPr="00125758">
        <w:rPr>
          <w:vanish/>
          <w:sz w:val="10"/>
          <w:szCs w:val="12"/>
        </w:rPr>
        <w:t>any</w:t>
      </w:r>
      <w:r w:rsidRPr="00083A9C">
        <w:rPr>
          <w:sz w:val="10"/>
          <w:szCs w:val="12"/>
        </w:rPr>
        <w:t xml:space="preserve"> </w:t>
      </w:r>
      <w:r w:rsidRPr="00125758">
        <w:rPr>
          <w:vanish/>
          <w:sz w:val="10"/>
          <w:szCs w:val="12"/>
        </w:rPr>
        <w:t>constitutional</w:t>
      </w:r>
      <w:r w:rsidRPr="00083A9C">
        <w:rPr>
          <w:sz w:val="10"/>
          <w:szCs w:val="12"/>
        </w:rPr>
        <w:t xml:space="preserve"> </w:t>
      </w:r>
      <w:r w:rsidRPr="00125758">
        <w:rPr>
          <w:vanish/>
          <w:sz w:val="10"/>
          <w:szCs w:val="12"/>
        </w:rPr>
        <w:t>protection</w:t>
      </w:r>
      <w:r w:rsidRPr="00083A9C">
        <w:rPr>
          <w:sz w:val="10"/>
          <w:szCs w:val="12"/>
        </w:rPr>
        <w:t xml:space="preserve"> </w:t>
      </w:r>
      <w:r w:rsidRPr="00125758">
        <w:rPr>
          <w:vanish/>
          <w:sz w:val="10"/>
          <w:szCs w:val="12"/>
        </w:rPr>
        <w:t>for</w:t>
      </w:r>
      <w:r w:rsidRPr="00083A9C">
        <w:rPr>
          <w:sz w:val="10"/>
          <w:szCs w:val="12"/>
        </w:rPr>
        <w:t xml:space="preserve"> </w:t>
      </w:r>
      <w:r w:rsidRPr="00125758">
        <w:rPr>
          <w:vanish/>
          <w:sz w:val="10"/>
          <w:szCs w:val="12"/>
        </w:rPr>
        <w:t>prison</w:t>
      </w:r>
      <w:r w:rsidRPr="00083A9C">
        <w:rPr>
          <w:sz w:val="10"/>
          <w:szCs w:val="12"/>
        </w:rPr>
        <w:t xml:space="preserve"> </w:t>
      </w:r>
      <w:r w:rsidRPr="00125758">
        <w:rPr>
          <w:vanish/>
          <w:sz w:val="10"/>
          <w:szCs w:val="12"/>
        </w:rPr>
        <w:t>strikes</w:t>
      </w:r>
      <w:r w:rsidRPr="00083A9C">
        <w:rPr>
          <w:sz w:val="10"/>
          <w:szCs w:val="12"/>
        </w:rPr>
        <w:t xml:space="preserve"> </w:t>
      </w:r>
      <w:r w:rsidRPr="00125758">
        <w:rPr>
          <w:vanish/>
          <w:sz w:val="10"/>
          <w:szCs w:val="12"/>
        </w:rPr>
        <w:t>—</w:t>
      </w:r>
      <w:r w:rsidRPr="00083A9C">
        <w:rPr>
          <w:sz w:val="10"/>
          <w:szCs w:val="12"/>
        </w:rPr>
        <w:t xml:space="preserve"> </w:t>
      </w:r>
      <w:r w:rsidRPr="00125758">
        <w:rPr>
          <w:vanish/>
          <w:sz w:val="10"/>
          <w:szCs w:val="12"/>
        </w:rPr>
        <w:t>and</w:t>
      </w:r>
      <w:r w:rsidRPr="00083A9C">
        <w:rPr>
          <w:sz w:val="10"/>
          <w:szCs w:val="12"/>
        </w:rPr>
        <w:t xml:space="preserve"> </w:t>
      </w:r>
      <w:r w:rsidRPr="00125758">
        <w:rPr>
          <w:vanish/>
          <w:sz w:val="10"/>
          <w:szCs w:val="12"/>
        </w:rPr>
        <w:t>therefore</w:t>
      </w:r>
      <w:r w:rsidRPr="00083A9C">
        <w:rPr>
          <w:sz w:val="10"/>
          <w:szCs w:val="12"/>
        </w:rPr>
        <w:t xml:space="preserve"> </w:t>
      </w:r>
      <w:r w:rsidRPr="00125758">
        <w:rPr>
          <w:vanish/>
          <w:sz w:val="10"/>
          <w:szCs w:val="12"/>
        </w:rPr>
        <w:t>liberally</w:t>
      </w:r>
      <w:r w:rsidRPr="00083A9C">
        <w:rPr>
          <w:sz w:val="10"/>
          <w:szCs w:val="12"/>
        </w:rPr>
        <w:t xml:space="preserve"> </w:t>
      </w:r>
      <w:r w:rsidRPr="00125758">
        <w:rPr>
          <w:vanish/>
          <w:sz w:val="10"/>
          <w:szCs w:val="12"/>
        </w:rPr>
        <w:t>protects</w:t>
      </w:r>
      <w:r w:rsidRPr="00083A9C">
        <w:rPr>
          <w:sz w:val="10"/>
          <w:szCs w:val="12"/>
        </w:rPr>
        <w:t xml:space="preserve"> </w:t>
      </w:r>
      <w:r w:rsidRPr="00125758">
        <w:rPr>
          <w:vanish/>
          <w:sz w:val="10"/>
          <w:szCs w:val="12"/>
        </w:rPr>
        <w:t>prison</w:t>
      </w:r>
      <w:r w:rsidRPr="00083A9C">
        <w:rPr>
          <w:sz w:val="10"/>
          <w:szCs w:val="12"/>
        </w:rPr>
        <w:t xml:space="preserve"> </w:t>
      </w:r>
      <w:r w:rsidRPr="00125758">
        <w:rPr>
          <w:vanish/>
          <w:sz w:val="10"/>
          <w:szCs w:val="12"/>
        </w:rPr>
        <w:t>regulations</w:t>
      </w:r>
      <w:r w:rsidRPr="00083A9C">
        <w:rPr>
          <w:sz w:val="10"/>
          <w:szCs w:val="12"/>
        </w:rPr>
        <w:t xml:space="preserve"> </w:t>
      </w:r>
      <w:r w:rsidRPr="00125758">
        <w:rPr>
          <w:vanish/>
          <w:sz w:val="10"/>
          <w:szCs w:val="12"/>
        </w:rPr>
        <w:t>banning</w:t>
      </w:r>
      <w:r w:rsidRPr="00083A9C">
        <w:rPr>
          <w:sz w:val="10"/>
          <w:szCs w:val="12"/>
        </w:rPr>
        <w:t xml:space="preserve"> </w:t>
      </w:r>
      <w:r w:rsidRPr="00125758">
        <w:rPr>
          <w:vanish/>
          <w:sz w:val="10"/>
          <w:szCs w:val="12"/>
        </w:rPr>
        <w:t>strike</w:t>
      </w:r>
      <w:r w:rsidRPr="00083A9C">
        <w:rPr>
          <w:sz w:val="10"/>
          <w:szCs w:val="12"/>
        </w:rPr>
        <w:t xml:space="preserve"> </w:t>
      </w:r>
      <w:r w:rsidRPr="00125758">
        <w:rPr>
          <w:vanish/>
          <w:sz w:val="10"/>
          <w:szCs w:val="12"/>
        </w:rPr>
        <w:t>activities</w:t>
      </w:r>
      <w:r w:rsidRPr="00083A9C">
        <w:rPr>
          <w:sz w:val="10"/>
          <w:szCs w:val="12"/>
        </w:rPr>
        <w:t xml:space="preserve"> </w:t>
      </w:r>
      <w:r w:rsidRPr="00125758">
        <w:rPr>
          <w:vanish/>
          <w:sz w:val="10"/>
          <w:szCs w:val="12"/>
        </w:rPr>
        <w:t>—</w:t>
      </w:r>
      <w:r w:rsidRPr="00083A9C">
        <w:rPr>
          <w:sz w:val="10"/>
          <w:szCs w:val="12"/>
        </w:rPr>
        <w:t xml:space="preserve"> </w:t>
      </w:r>
      <w:r w:rsidRPr="00125758">
        <w:rPr>
          <w:vanish/>
          <w:sz w:val="10"/>
          <w:szCs w:val="12"/>
        </w:rPr>
        <w:t>is</w:t>
      </w:r>
      <w:r w:rsidRPr="00083A9C">
        <w:rPr>
          <w:sz w:val="10"/>
          <w:szCs w:val="12"/>
        </w:rPr>
        <w:t xml:space="preserve"> </w:t>
      </w:r>
      <w:r w:rsidRPr="00125758">
        <w:rPr>
          <w:vanish/>
          <w:sz w:val="10"/>
          <w:szCs w:val="12"/>
        </w:rPr>
        <w:t>reinforced</w:t>
      </w:r>
      <w:r w:rsidRPr="00083A9C">
        <w:rPr>
          <w:sz w:val="10"/>
          <w:szCs w:val="12"/>
        </w:rPr>
        <w:t xml:space="preserve"> </w:t>
      </w:r>
      <w:r w:rsidRPr="00125758">
        <w:rPr>
          <w:vanish/>
          <w:sz w:val="10"/>
          <w:szCs w:val="12"/>
        </w:rPr>
        <w:t>by</w:t>
      </w:r>
      <w:r w:rsidRPr="00083A9C">
        <w:rPr>
          <w:sz w:val="10"/>
          <w:szCs w:val="12"/>
        </w:rPr>
        <w:t xml:space="preserve"> </w:t>
      </w:r>
      <w:r w:rsidRPr="00125758">
        <w:rPr>
          <w:vanish/>
          <w:sz w:val="10"/>
          <w:szCs w:val="12"/>
        </w:rPr>
        <w:t>how</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Supreme</w:t>
      </w:r>
      <w:r w:rsidRPr="00083A9C">
        <w:rPr>
          <w:sz w:val="10"/>
          <w:szCs w:val="12"/>
        </w:rPr>
        <w:t xml:space="preserve"> </w:t>
      </w:r>
      <w:r w:rsidRPr="00125758">
        <w:rPr>
          <w:vanish/>
          <w:sz w:val="10"/>
          <w:szCs w:val="12"/>
        </w:rPr>
        <w:t>Court</w:t>
      </w:r>
      <w:r w:rsidRPr="00083A9C">
        <w:rPr>
          <w:sz w:val="10"/>
          <w:szCs w:val="12"/>
        </w:rPr>
        <w:t xml:space="preserve"> </w:t>
      </w:r>
      <w:r w:rsidRPr="00125758">
        <w:rPr>
          <w:vanish/>
          <w:sz w:val="10"/>
          <w:szCs w:val="12"/>
        </w:rPr>
        <w:t>has</w:t>
      </w:r>
      <w:r w:rsidRPr="00083A9C">
        <w:rPr>
          <w:sz w:val="10"/>
          <w:szCs w:val="12"/>
        </w:rPr>
        <w:t xml:space="preserve"> </w:t>
      </w:r>
      <w:r w:rsidRPr="00125758">
        <w:rPr>
          <w:vanish/>
          <w:sz w:val="10"/>
          <w:szCs w:val="12"/>
        </w:rPr>
        <w:t>applied</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case</w:t>
      </w:r>
      <w:r w:rsidRPr="00083A9C">
        <w:rPr>
          <w:sz w:val="10"/>
          <w:szCs w:val="12"/>
        </w:rPr>
        <w:t xml:space="preserve"> </w:t>
      </w:r>
      <w:r w:rsidRPr="00125758">
        <w:rPr>
          <w:vanish/>
          <w:sz w:val="10"/>
          <w:szCs w:val="12"/>
        </w:rPr>
        <w:t>over</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past</w:t>
      </w:r>
      <w:r w:rsidRPr="00083A9C">
        <w:rPr>
          <w:sz w:val="10"/>
          <w:szCs w:val="12"/>
        </w:rPr>
        <w:t xml:space="preserve"> </w:t>
      </w:r>
      <w:r w:rsidRPr="00125758">
        <w:rPr>
          <w:vanish/>
          <w:sz w:val="10"/>
          <w:szCs w:val="12"/>
        </w:rPr>
        <w:t>forty</w:t>
      </w:r>
      <w:r w:rsidRPr="00083A9C">
        <w:rPr>
          <w:sz w:val="10"/>
          <w:szCs w:val="12"/>
        </w:rPr>
        <w:t xml:space="preserve"> </w:t>
      </w:r>
      <w:r w:rsidRPr="00125758">
        <w:rPr>
          <w:vanish/>
          <w:sz w:val="10"/>
          <w:szCs w:val="12"/>
        </w:rPr>
        <w:t>years.</w:t>
      </w:r>
      <w:r w:rsidRPr="00083A9C">
        <w:rPr>
          <w:sz w:val="10"/>
          <w:szCs w:val="12"/>
        </w:rPr>
        <w:t xml:space="preserve"> </w:t>
      </w:r>
      <w:r w:rsidRPr="00125758">
        <w:rPr>
          <w:vanish/>
          <w:sz w:val="10"/>
          <w:szCs w:val="12"/>
        </w:rPr>
        <w:t>In</w:t>
      </w:r>
      <w:r w:rsidRPr="00083A9C">
        <w:rPr>
          <w:sz w:val="10"/>
          <w:szCs w:val="12"/>
        </w:rPr>
        <w:t xml:space="preserve"> </w:t>
      </w:r>
      <w:r w:rsidRPr="00125758">
        <w:rPr>
          <w:vanish/>
          <w:sz w:val="10"/>
          <w:szCs w:val="12"/>
        </w:rPr>
        <w:t>Turner,</w:t>
      </w:r>
      <w:r w:rsidRPr="00083A9C">
        <w:rPr>
          <w:sz w:val="10"/>
          <w:szCs w:val="12"/>
        </w:rPr>
        <w:t xml:space="preserve"> </w:t>
      </w:r>
      <w:r w:rsidRPr="00125758">
        <w:rPr>
          <w:vanish/>
          <w:sz w:val="10"/>
          <w:szCs w:val="12"/>
        </w:rPr>
        <w:t>for</w:t>
      </w:r>
      <w:r w:rsidRPr="00083A9C">
        <w:rPr>
          <w:sz w:val="10"/>
          <w:szCs w:val="12"/>
        </w:rPr>
        <w:t xml:space="preserve"> </w:t>
      </w:r>
      <w:r w:rsidRPr="00125758">
        <w:rPr>
          <w:vanish/>
          <w:sz w:val="10"/>
          <w:szCs w:val="12"/>
        </w:rPr>
        <w:t>example,</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Court</w:t>
      </w:r>
      <w:r w:rsidRPr="00083A9C">
        <w:rPr>
          <w:sz w:val="10"/>
          <w:szCs w:val="12"/>
        </w:rPr>
        <w:t xml:space="preserve"> </w:t>
      </w:r>
      <w:r w:rsidRPr="00125758">
        <w:rPr>
          <w:vanish/>
          <w:sz w:val="10"/>
          <w:szCs w:val="12"/>
        </w:rPr>
        <w:t>rejected</w:t>
      </w:r>
      <w:r w:rsidRPr="00083A9C">
        <w:rPr>
          <w:sz w:val="10"/>
          <w:szCs w:val="12"/>
        </w:rPr>
        <w:t xml:space="preserve"> </w:t>
      </w:r>
      <w:r w:rsidRPr="00125758">
        <w:rPr>
          <w:vanish/>
          <w:sz w:val="10"/>
          <w:szCs w:val="12"/>
        </w:rPr>
        <w:t>efforts</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cabin</w:t>
      </w:r>
      <w:r w:rsidRPr="00083A9C">
        <w:rPr>
          <w:sz w:val="10"/>
          <w:szCs w:val="12"/>
        </w:rPr>
        <w:t xml:space="preserve"> </w:t>
      </w:r>
      <w:r w:rsidRPr="00125758">
        <w:rPr>
          <w:vanish/>
          <w:sz w:val="10"/>
          <w:szCs w:val="12"/>
        </w:rPr>
        <w:t>Jones</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barring</w:t>
      </w:r>
      <w:r w:rsidRPr="00083A9C">
        <w:rPr>
          <w:sz w:val="10"/>
          <w:szCs w:val="12"/>
        </w:rPr>
        <w:t xml:space="preserve"> </w:t>
      </w:r>
      <w:r w:rsidRPr="00125758">
        <w:rPr>
          <w:vanish/>
          <w:sz w:val="10"/>
          <w:szCs w:val="12"/>
        </w:rPr>
        <w:t>only</w:t>
      </w:r>
      <w:r w:rsidRPr="00083A9C">
        <w:rPr>
          <w:sz w:val="10"/>
          <w:szCs w:val="12"/>
        </w:rPr>
        <w:t xml:space="preserve"> </w:t>
      </w:r>
      <w:r w:rsidRPr="00125758">
        <w:rPr>
          <w:vanish/>
          <w:sz w:val="10"/>
          <w:szCs w:val="12"/>
        </w:rPr>
        <w:t>“‘presumptively</w:t>
      </w:r>
      <w:r w:rsidRPr="00083A9C">
        <w:rPr>
          <w:sz w:val="10"/>
          <w:szCs w:val="12"/>
        </w:rPr>
        <w:t xml:space="preserve"> </w:t>
      </w:r>
      <w:r w:rsidRPr="00125758">
        <w:rPr>
          <w:vanish/>
          <w:sz w:val="10"/>
          <w:szCs w:val="12"/>
        </w:rPr>
        <w:t>dangerous’</w:t>
      </w:r>
      <w:r w:rsidRPr="00083A9C">
        <w:rPr>
          <w:sz w:val="10"/>
          <w:szCs w:val="12"/>
        </w:rPr>
        <w:t xml:space="preserve"> </w:t>
      </w:r>
      <w:r w:rsidRPr="00125758">
        <w:rPr>
          <w:vanish/>
          <w:sz w:val="10"/>
          <w:szCs w:val="12"/>
        </w:rPr>
        <w:t>inmate</w:t>
      </w:r>
      <w:r w:rsidRPr="00083A9C">
        <w:rPr>
          <w:sz w:val="10"/>
          <w:szCs w:val="12"/>
        </w:rPr>
        <w:t xml:space="preserve"> </w:t>
      </w:r>
      <w:r w:rsidRPr="00125758">
        <w:rPr>
          <w:vanish/>
          <w:sz w:val="10"/>
          <w:szCs w:val="12"/>
        </w:rPr>
        <w:t>activities.”122</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Court</w:t>
      </w:r>
      <w:r w:rsidRPr="00083A9C">
        <w:rPr>
          <w:sz w:val="10"/>
          <w:szCs w:val="12"/>
        </w:rPr>
        <w:t xml:space="preserve"> </w:t>
      </w:r>
      <w:r w:rsidRPr="00125758">
        <w:rPr>
          <w:vanish/>
          <w:sz w:val="10"/>
          <w:szCs w:val="12"/>
        </w:rPr>
        <w:t>specifically</w:t>
      </w:r>
      <w:r w:rsidRPr="00083A9C">
        <w:rPr>
          <w:sz w:val="10"/>
          <w:szCs w:val="12"/>
        </w:rPr>
        <w:t xml:space="preserve"> </w:t>
      </w:r>
      <w:r w:rsidRPr="00125758">
        <w:rPr>
          <w:vanish/>
          <w:sz w:val="10"/>
          <w:szCs w:val="12"/>
        </w:rPr>
        <w:t>discussed</w:t>
      </w:r>
      <w:r w:rsidRPr="00083A9C">
        <w:rPr>
          <w:sz w:val="10"/>
          <w:szCs w:val="12"/>
        </w:rPr>
        <w:t xml:space="preserve"> </w:t>
      </w:r>
      <w:r w:rsidRPr="00125758">
        <w:rPr>
          <w:vanish/>
          <w:sz w:val="10"/>
          <w:szCs w:val="12"/>
        </w:rPr>
        <w:t>Jones</w:t>
      </w:r>
      <w:r w:rsidRPr="00083A9C">
        <w:rPr>
          <w:sz w:val="10"/>
          <w:szCs w:val="12"/>
        </w:rPr>
        <w:t xml:space="preserve"> </w:t>
      </w:r>
      <w:r w:rsidRPr="00125758">
        <w:rPr>
          <w:vanish/>
          <w:sz w:val="10"/>
          <w:szCs w:val="12"/>
        </w:rPr>
        <w:t>as</w:t>
      </w:r>
      <w:r w:rsidRPr="00083A9C">
        <w:rPr>
          <w:sz w:val="10"/>
          <w:szCs w:val="12"/>
        </w:rPr>
        <w:t xml:space="preserve"> </w:t>
      </w:r>
      <w:r w:rsidRPr="00125758">
        <w:rPr>
          <w:vanish/>
          <w:sz w:val="10"/>
          <w:szCs w:val="12"/>
        </w:rPr>
        <w:t>part</w:t>
      </w:r>
      <w:r w:rsidRPr="00083A9C">
        <w:rPr>
          <w:sz w:val="10"/>
          <w:szCs w:val="12"/>
        </w:rPr>
        <w:t xml:space="preserve"> </w:t>
      </w:r>
      <w:r w:rsidRPr="00125758">
        <w:rPr>
          <w:vanish/>
          <w:sz w:val="10"/>
          <w:szCs w:val="12"/>
        </w:rPr>
        <w:t>of</w:t>
      </w:r>
      <w:r w:rsidRPr="00083A9C">
        <w:rPr>
          <w:sz w:val="10"/>
          <w:szCs w:val="12"/>
        </w:rPr>
        <w:t xml:space="preserve"> </w:t>
      </w:r>
      <w:r w:rsidRPr="00125758">
        <w:rPr>
          <w:vanish/>
          <w:sz w:val="10"/>
          <w:szCs w:val="12"/>
        </w:rPr>
        <w:t>a</w:t>
      </w:r>
      <w:r w:rsidRPr="00083A9C">
        <w:rPr>
          <w:sz w:val="10"/>
          <w:szCs w:val="12"/>
        </w:rPr>
        <w:t xml:space="preserve"> </w:t>
      </w:r>
      <w:r w:rsidRPr="00125758">
        <w:rPr>
          <w:vanish/>
          <w:sz w:val="10"/>
          <w:szCs w:val="12"/>
        </w:rPr>
        <w:t>line</w:t>
      </w:r>
      <w:r w:rsidRPr="00083A9C">
        <w:rPr>
          <w:sz w:val="10"/>
          <w:szCs w:val="12"/>
        </w:rPr>
        <w:t xml:space="preserve"> </w:t>
      </w:r>
      <w:r w:rsidRPr="00125758">
        <w:rPr>
          <w:vanish/>
          <w:sz w:val="10"/>
          <w:szCs w:val="12"/>
        </w:rPr>
        <w:t>of</w:t>
      </w:r>
      <w:r w:rsidRPr="00083A9C">
        <w:rPr>
          <w:sz w:val="10"/>
          <w:szCs w:val="12"/>
        </w:rPr>
        <w:t xml:space="preserve"> </w:t>
      </w:r>
      <w:r w:rsidRPr="00125758">
        <w:rPr>
          <w:vanish/>
          <w:sz w:val="10"/>
          <w:szCs w:val="12"/>
        </w:rPr>
        <w:t>“prisoners’</w:t>
      </w:r>
      <w:r w:rsidRPr="00083A9C">
        <w:rPr>
          <w:sz w:val="10"/>
          <w:szCs w:val="12"/>
        </w:rPr>
        <w:t xml:space="preserve"> </w:t>
      </w:r>
      <w:r w:rsidRPr="00125758">
        <w:rPr>
          <w:vanish/>
          <w:sz w:val="10"/>
          <w:szCs w:val="12"/>
        </w:rPr>
        <w:t>rights”</w:t>
      </w:r>
      <w:r w:rsidRPr="00083A9C">
        <w:rPr>
          <w:sz w:val="10"/>
          <w:szCs w:val="12"/>
        </w:rPr>
        <w:t xml:space="preserve"> </w:t>
      </w:r>
      <w:r w:rsidRPr="00125758">
        <w:rPr>
          <w:vanish/>
          <w:sz w:val="10"/>
          <w:szCs w:val="12"/>
        </w:rPr>
        <w:t>cases</w:t>
      </w:r>
      <w:r w:rsidRPr="00083A9C">
        <w:rPr>
          <w:sz w:val="10"/>
          <w:szCs w:val="12"/>
        </w:rPr>
        <w:t xml:space="preserve"> </w:t>
      </w:r>
      <w:r w:rsidRPr="00125758">
        <w:rPr>
          <w:vanish/>
          <w:sz w:val="10"/>
          <w:szCs w:val="12"/>
        </w:rPr>
        <w:t>permitting</w:t>
      </w:r>
      <w:r w:rsidRPr="00083A9C">
        <w:rPr>
          <w:sz w:val="10"/>
          <w:szCs w:val="12"/>
        </w:rPr>
        <w:t xml:space="preserve"> </w:t>
      </w:r>
      <w:r w:rsidRPr="00125758">
        <w:rPr>
          <w:vanish/>
          <w:sz w:val="10"/>
          <w:szCs w:val="12"/>
        </w:rPr>
        <w:t>“reasonable”</w:t>
      </w:r>
      <w:r w:rsidRPr="00083A9C">
        <w:rPr>
          <w:sz w:val="10"/>
          <w:szCs w:val="12"/>
        </w:rPr>
        <w:t xml:space="preserve"> </w:t>
      </w:r>
      <w:r w:rsidRPr="00125758">
        <w:rPr>
          <w:vanish/>
          <w:sz w:val="10"/>
          <w:szCs w:val="12"/>
        </w:rPr>
        <w:t>prison</w:t>
      </w:r>
      <w:r w:rsidRPr="00083A9C">
        <w:rPr>
          <w:sz w:val="10"/>
          <w:szCs w:val="12"/>
        </w:rPr>
        <w:t xml:space="preserve"> </w:t>
      </w:r>
      <w:r w:rsidRPr="00125758">
        <w:rPr>
          <w:vanish/>
          <w:sz w:val="10"/>
          <w:szCs w:val="12"/>
        </w:rPr>
        <w:t>regulations</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impinge</w:t>
      </w:r>
      <w:r w:rsidRPr="00083A9C">
        <w:rPr>
          <w:sz w:val="10"/>
          <w:szCs w:val="12"/>
        </w:rPr>
        <w:t xml:space="preserve"> </w:t>
      </w:r>
      <w:r w:rsidRPr="00125758">
        <w:rPr>
          <w:vanish/>
          <w:sz w:val="10"/>
          <w:szCs w:val="12"/>
        </w:rPr>
        <w:t>on</w:t>
      </w:r>
      <w:r w:rsidRPr="00083A9C">
        <w:rPr>
          <w:sz w:val="10"/>
          <w:szCs w:val="12"/>
        </w:rPr>
        <w:t xml:space="preserve"> </w:t>
      </w:r>
      <w:r w:rsidRPr="00125758">
        <w:rPr>
          <w:vanish/>
          <w:sz w:val="10"/>
          <w:szCs w:val="12"/>
        </w:rPr>
        <w:t>inmates’</w:t>
      </w:r>
      <w:r w:rsidRPr="00083A9C">
        <w:rPr>
          <w:sz w:val="10"/>
          <w:szCs w:val="12"/>
        </w:rPr>
        <w:t xml:space="preserve"> </w:t>
      </w:r>
      <w:r w:rsidRPr="00125758">
        <w:rPr>
          <w:vanish/>
          <w:sz w:val="10"/>
          <w:szCs w:val="12"/>
        </w:rPr>
        <w:t>constitutional</w:t>
      </w:r>
      <w:r w:rsidRPr="00083A9C">
        <w:rPr>
          <w:sz w:val="10"/>
          <w:szCs w:val="12"/>
        </w:rPr>
        <w:t xml:space="preserve"> </w:t>
      </w:r>
      <w:r w:rsidRPr="00125758">
        <w:rPr>
          <w:vanish/>
          <w:sz w:val="10"/>
          <w:szCs w:val="12"/>
        </w:rPr>
        <w:t>rights123</w:t>
      </w:r>
      <w:r w:rsidRPr="00083A9C">
        <w:rPr>
          <w:sz w:val="10"/>
          <w:szCs w:val="12"/>
        </w:rPr>
        <w:t xml:space="preserve"> </w:t>
      </w:r>
      <w:r w:rsidRPr="00125758">
        <w:rPr>
          <w:vanish/>
          <w:sz w:val="10"/>
          <w:szCs w:val="12"/>
        </w:rPr>
        <w:t>and</w:t>
      </w:r>
      <w:r w:rsidRPr="00083A9C">
        <w:rPr>
          <w:sz w:val="10"/>
          <w:szCs w:val="12"/>
        </w:rPr>
        <w:t xml:space="preserve"> </w:t>
      </w:r>
      <w:r w:rsidRPr="00125758">
        <w:rPr>
          <w:vanish/>
          <w:sz w:val="10"/>
          <w:szCs w:val="12"/>
        </w:rPr>
        <w:t>ultimately</w:t>
      </w:r>
      <w:r w:rsidRPr="00083A9C">
        <w:rPr>
          <w:sz w:val="10"/>
          <w:szCs w:val="12"/>
        </w:rPr>
        <w:t xml:space="preserve"> </w:t>
      </w:r>
      <w:r w:rsidRPr="00125758">
        <w:rPr>
          <w:vanish/>
          <w:sz w:val="10"/>
          <w:szCs w:val="12"/>
        </w:rPr>
        <w:t>relied</w:t>
      </w:r>
      <w:r w:rsidRPr="00083A9C">
        <w:rPr>
          <w:sz w:val="10"/>
          <w:szCs w:val="12"/>
        </w:rPr>
        <w:t xml:space="preserve"> </w:t>
      </w:r>
      <w:r w:rsidRPr="00125758">
        <w:rPr>
          <w:vanish/>
          <w:sz w:val="10"/>
          <w:szCs w:val="12"/>
        </w:rPr>
        <w:t>in</w:t>
      </w:r>
      <w:r w:rsidRPr="00083A9C">
        <w:rPr>
          <w:sz w:val="10"/>
          <w:szCs w:val="12"/>
        </w:rPr>
        <w:t xml:space="preserve"> </w:t>
      </w:r>
      <w:r w:rsidRPr="00125758">
        <w:rPr>
          <w:vanish/>
          <w:sz w:val="10"/>
          <w:szCs w:val="12"/>
        </w:rPr>
        <w:t>part</w:t>
      </w:r>
      <w:r w:rsidRPr="00083A9C">
        <w:rPr>
          <w:sz w:val="10"/>
          <w:szCs w:val="12"/>
        </w:rPr>
        <w:t xml:space="preserve"> </w:t>
      </w:r>
      <w:r w:rsidRPr="00125758">
        <w:rPr>
          <w:vanish/>
          <w:sz w:val="10"/>
          <w:szCs w:val="12"/>
        </w:rPr>
        <w:t>on</w:t>
      </w:r>
      <w:r w:rsidRPr="00083A9C">
        <w:rPr>
          <w:sz w:val="10"/>
          <w:szCs w:val="12"/>
        </w:rPr>
        <w:t xml:space="preserve"> </w:t>
      </w:r>
      <w:r w:rsidRPr="00125758">
        <w:rPr>
          <w:vanish/>
          <w:sz w:val="10"/>
          <w:szCs w:val="12"/>
        </w:rPr>
        <w:t>Jones</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fashion</w:t>
      </w:r>
      <w:r w:rsidRPr="00083A9C">
        <w:rPr>
          <w:sz w:val="10"/>
          <w:szCs w:val="12"/>
        </w:rPr>
        <w:t xml:space="preserve"> </w:t>
      </w:r>
      <w:r w:rsidRPr="00125758">
        <w:rPr>
          <w:vanish/>
          <w:sz w:val="10"/>
          <w:szCs w:val="12"/>
        </w:rPr>
        <w:t>its</w:t>
      </w:r>
      <w:r w:rsidRPr="00083A9C">
        <w:rPr>
          <w:sz w:val="10"/>
          <w:szCs w:val="12"/>
        </w:rPr>
        <w:t xml:space="preserve"> </w:t>
      </w:r>
      <w:r w:rsidRPr="00125758">
        <w:rPr>
          <w:vanish/>
          <w:sz w:val="10"/>
          <w:szCs w:val="12"/>
        </w:rPr>
        <w:t>general</w:t>
      </w:r>
      <w:r w:rsidRPr="00083A9C">
        <w:rPr>
          <w:sz w:val="10"/>
          <w:szCs w:val="12"/>
        </w:rPr>
        <w:t xml:space="preserve"> </w:t>
      </w:r>
      <w:r w:rsidRPr="00125758">
        <w:rPr>
          <w:vanish/>
          <w:sz w:val="10"/>
          <w:szCs w:val="12"/>
        </w:rPr>
        <w:t>four-part</w:t>
      </w:r>
      <w:r w:rsidRPr="00083A9C">
        <w:rPr>
          <w:sz w:val="10"/>
          <w:szCs w:val="12"/>
        </w:rPr>
        <w:t xml:space="preserve"> </w:t>
      </w:r>
      <w:r w:rsidRPr="00125758">
        <w:rPr>
          <w:vanish/>
          <w:sz w:val="10"/>
          <w:szCs w:val="12"/>
        </w:rPr>
        <w:t>framework</w:t>
      </w:r>
      <w:r w:rsidRPr="00083A9C">
        <w:rPr>
          <w:sz w:val="10"/>
          <w:szCs w:val="12"/>
        </w:rPr>
        <w:t xml:space="preserve"> </w:t>
      </w:r>
      <w:r w:rsidRPr="00125758">
        <w:rPr>
          <w:vanish/>
          <w:sz w:val="10"/>
          <w:szCs w:val="12"/>
        </w:rPr>
        <w:t>for</w:t>
      </w:r>
      <w:r w:rsidRPr="00083A9C">
        <w:rPr>
          <w:sz w:val="10"/>
          <w:szCs w:val="12"/>
        </w:rPr>
        <w:t xml:space="preserve"> </w:t>
      </w:r>
      <w:r w:rsidRPr="00125758">
        <w:rPr>
          <w:vanish/>
          <w:sz w:val="10"/>
          <w:szCs w:val="12"/>
        </w:rPr>
        <w:t>assessing</w:t>
      </w:r>
      <w:r w:rsidRPr="00083A9C">
        <w:rPr>
          <w:sz w:val="10"/>
          <w:szCs w:val="12"/>
        </w:rPr>
        <w:t xml:space="preserve"> </w:t>
      </w:r>
      <w:r w:rsidRPr="00125758">
        <w:rPr>
          <w:vanish/>
          <w:sz w:val="10"/>
          <w:szCs w:val="12"/>
        </w:rPr>
        <w:t>“reasonableness”</w:t>
      </w:r>
      <w:r w:rsidRPr="00083A9C">
        <w:rPr>
          <w:sz w:val="10"/>
          <w:szCs w:val="12"/>
        </w:rPr>
        <w:t xml:space="preserve"> </w:t>
      </w:r>
      <w:r w:rsidRPr="00125758">
        <w:rPr>
          <w:vanish/>
          <w:sz w:val="10"/>
          <w:szCs w:val="12"/>
        </w:rPr>
        <w:t>across</w:t>
      </w:r>
      <w:r w:rsidRPr="00083A9C">
        <w:rPr>
          <w:sz w:val="10"/>
          <w:szCs w:val="12"/>
        </w:rPr>
        <w:t xml:space="preserve"> </w:t>
      </w:r>
      <w:r w:rsidRPr="00125758">
        <w:rPr>
          <w:vanish/>
          <w:sz w:val="10"/>
          <w:szCs w:val="12"/>
        </w:rPr>
        <w:t>prison</w:t>
      </w:r>
      <w:r w:rsidRPr="00083A9C">
        <w:rPr>
          <w:sz w:val="10"/>
          <w:szCs w:val="12"/>
        </w:rPr>
        <w:t xml:space="preserve"> </w:t>
      </w:r>
      <w:r w:rsidRPr="00125758">
        <w:rPr>
          <w:vanish/>
          <w:sz w:val="10"/>
          <w:szCs w:val="12"/>
        </w:rPr>
        <w:t>regulations.124</w:t>
      </w:r>
      <w:r w:rsidRPr="00083A9C">
        <w:rPr>
          <w:sz w:val="10"/>
          <w:szCs w:val="12"/>
        </w:rPr>
        <w:t xml:space="preserve"> </w:t>
      </w:r>
      <w:r w:rsidRPr="00125758">
        <w:rPr>
          <w:vanish/>
          <w:sz w:val="10"/>
          <w:szCs w:val="12"/>
        </w:rPr>
        <w:t>And</w:t>
      </w:r>
      <w:r w:rsidRPr="00083A9C">
        <w:rPr>
          <w:sz w:val="10"/>
          <w:szCs w:val="12"/>
        </w:rPr>
        <w:t xml:space="preserve"> </w:t>
      </w:r>
      <w:r w:rsidRPr="00125758">
        <w:rPr>
          <w:vanish/>
          <w:sz w:val="10"/>
          <w:szCs w:val="12"/>
        </w:rPr>
        <w:t>in</w:t>
      </w:r>
      <w:r w:rsidRPr="00083A9C">
        <w:rPr>
          <w:sz w:val="10"/>
          <w:szCs w:val="12"/>
        </w:rPr>
        <w:t xml:space="preserve"> </w:t>
      </w:r>
      <w:r w:rsidRPr="00125758">
        <w:rPr>
          <w:vanish/>
          <w:sz w:val="10"/>
          <w:szCs w:val="12"/>
        </w:rPr>
        <w:t>Overton</w:t>
      </w:r>
      <w:r w:rsidRPr="00083A9C">
        <w:rPr>
          <w:sz w:val="10"/>
          <w:szCs w:val="12"/>
        </w:rPr>
        <w:t xml:space="preserve"> </w:t>
      </w:r>
      <w:r w:rsidRPr="00125758">
        <w:rPr>
          <w:vanish/>
          <w:sz w:val="10"/>
          <w:szCs w:val="12"/>
        </w:rPr>
        <w:t>v.</w:t>
      </w:r>
      <w:r w:rsidRPr="00083A9C">
        <w:rPr>
          <w:sz w:val="10"/>
          <w:szCs w:val="12"/>
        </w:rPr>
        <w:t xml:space="preserve"> </w:t>
      </w:r>
      <w:r w:rsidRPr="00125758">
        <w:rPr>
          <w:vanish/>
          <w:sz w:val="10"/>
          <w:szCs w:val="12"/>
        </w:rPr>
        <w:t>Bazzetta,</w:t>
      </w:r>
      <w:r w:rsidRPr="00083A9C">
        <w:rPr>
          <w:sz w:val="10"/>
          <w:szCs w:val="12"/>
        </w:rPr>
        <w:t xml:space="preserve"> </w:t>
      </w:r>
      <w:r w:rsidRPr="00125758">
        <w:rPr>
          <w:vanish/>
          <w:sz w:val="10"/>
          <w:szCs w:val="12"/>
        </w:rPr>
        <w:t>125</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Supreme</w:t>
      </w:r>
      <w:r w:rsidRPr="00083A9C">
        <w:rPr>
          <w:sz w:val="10"/>
          <w:szCs w:val="12"/>
        </w:rPr>
        <w:t xml:space="preserve"> </w:t>
      </w:r>
      <w:r w:rsidRPr="00125758">
        <w:rPr>
          <w:vanish/>
          <w:sz w:val="10"/>
          <w:szCs w:val="12"/>
        </w:rPr>
        <w:t>Court</w:t>
      </w:r>
      <w:r w:rsidRPr="00083A9C">
        <w:rPr>
          <w:sz w:val="10"/>
          <w:szCs w:val="12"/>
        </w:rPr>
        <w:t xml:space="preserve"> </w:t>
      </w:r>
      <w:r w:rsidRPr="00125758">
        <w:rPr>
          <w:vanish/>
          <w:sz w:val="10"/>
          <w:szCs w:val="12"/>
        </w:rPr>
        <w:t>again</w:t>
      </w:r>
      <w:r w:rsidRPr="00083A9C">
        <w:rPr>
          <w:sz w:val="10"/>
          <w:szCs w:val="12"/>
        </w:rPr>
        <w:t xml:space="preserve"> </w:t>
      </w:r>
      <w:r w:rsidRPr="00125758">
        <w:rPr>
          <w:vanish/>
          <w:sz w:val="10"/>
          <w:szCs w:val="12"/>
        </w:rPr>
        <w:t>invoked</w:t>
      </w:r>
      <w:r w:rsidRPr="00083A9C">
        <w:rPr>
          <w:sz w:val="10"/>
          <w:szCs w:val="12"/>
        </w:rPr>
        <w:t xml:space="preserve"> </w:t>
      </w:r>
      <w:r w:rsidRPr="00125758">
        <w:rPr>
          <w:vanish/>
          <w:sz w:val="10"/>
          <w:szCs w:val="12"/>
        </w:rPr>
        <w:t>Jones</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emphasize</w:t>
      </w:r>
      <w:r w:rsidRPr="00083A9C">
        <w:rPr>
          <w:sz w:val="10"/>
          <w:szCs w:val="12"/>
        </w:rPr>
        <w:t xml:space="preserve"> </w:t>
      </w:r>
      <w:r w:rsidRPr="00125758">
        <w:rPr>
          <w:vanish/>
          <w:sz w:val="10"/>
          <w:szCs w:val="12"/>
        </w:rPr>
        <w:t>that</w:t>
      </w:r>
      <w:r w:rsidRPr="00083A9C">
        <w:rPr>
          <w:sz w:val="10"/>
          <w:szCs w:val="12"/>
        </w:rPr>
        <w:t xml:space="preserve"> </w:t>
      </w:r>
      <w:r w:rsidRPr="00125758">
        <w:rPr>
          <w:vanish/>
          <w:sz w:val="10"/>
          <w:szCs w:val="12"/>
        </w:rPr>
        <w:t>“freedom</w:t>
      </w:r>
      <w:r w:rsidRPr="00083A9C">
        <w:rPr>
          <w:sz w:val="10"/>
          <w:szCs w:val="12"/>
        </w:rPr>
        <w:t xml:space="preserve"> </w:t>
      </w:r>
      <w:r w:rsidRPr="00125758">
        <w:rPr>
          <w:vanish/>
          <w:sz w:val="10"/>
          <w:szCs w:val="12"/>
        </w:rPr>
        <w:t>of</w:t>
      </w:r>
      <w:r w:rsidRPr="00083A9C">
        <w:rPr>
          <w:sz w:val="10"/>
          <w:szCs w:val="12"/>
        </w:rPr>
        <w:t xml:space="preserve"> </w:t>
      </w:r>
      <w:r w:rsidRPr="00125758">
        <w:rPr>
          <w:vanish/>
          <w:sz w:val="10"/>
          <w:szCs w:val="12"/>
        </w:rPr>
        <w:t>association</w:t>
      </w:r>
      <w:r w:rsidRPr="00083A9C">
        <w:rPr>
          <w:sz w:val="10"/>
          <w:szCs w:val="12"/>
        </w:rPr>
        <w:t xml:space="preserve"> </w:t>
      </w:r>
      <w:r w:rsidRPr="00125758">
        <w:rPr>
          <w:vanish/>
          <w:sz w:val="10"/>
          <w:szCs w:val="12"/>
        </w:rPr>
        <w:t>is</w:t>
      </w:r>
      <w:r w:rsidRPr="00083A9C">
        <w:rPr>
          <w:sz w:val="10"/>
          <w:szCs w:val="12"/>
        </w:rPr>
        <w:t xml:space="preserve"> </w:t>
      </w:r>
      <w:r w:rsidRPr="00125758">
        <w:rPr>
          <w:vanish/>
          <w:sz w:val="10"/>
          <w:szCs w:val="12"/>
        </w:rPr>
        <w:t>among</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rights</w:t>
      </w:r>
      <w:r w:rsidRPr="00083A9C">
        <w:rPr>
          <w:sz w:val="10"/>
          <w:szCs w:val="12"/>
        </w:rPr>
        <w:t xml:space="preserve"> </w:t>
      </w:r>
      <w:r w:rsidRPr="00125758">
        <w:rPr>
          <w:vanish/>
          <w:sz w:val="10"/>
          <w:szCs w:val="12"/>
        </w:rPr>
        <w:t>least</w:t>
      </w:r>
      <w:r w:rsidRPr="00083A9C">
        <w:rPr>
          <w:sz w:val="10"/>
          <w:szCs w:val="12"/>
        </w:rPr>
        <w:t xml:space="preserve"> </w:t>
      </w:r>
      <w:r w:rsidRPr="00125758">
        <w:rPr>
          <w:vanish/>
          <w:sz w:val="10"/>
          <w:szCs w:val="12"/>
        </w:rPr>
        <w:t>compatible</w:t>
      </w:r>
      <w:r w:rsidRPr="00083A9C">
        <w:rPr>
          <w:sz w:val="10"/>
          <w:szCs w:val="12"/>
        </w:rPr>
        <w:t xml:space="preserve"> </w:t>
      </w:r>
      <w:r w:rsidRPr="00125758">
        <w:rPr>
          <w:vanish/>
          <w:sz w:val="10"/>
          <w:szCs w:val="12"/>
        </w:rPr>
        <w:t>with</w:t>
      </w:r>
      <w:r w:rsidRPr="00083A9C">
        <w:rPr>
          <w:sz w:val="10"/>
          <w:szCs w:val="12"/>
        </w:rPr>
        <w:t xml:space="preserve"> </w:t>
      </w:r>
      <w:r w:rsidRPr="00125758">
        <w:rPr>
          <w:vanish/>
          <w:sz w:val="10"/>
          <w:szCs w:val="12"/>
        </w:rPr>
        <w:t>incarceration”126</w:t>
      </w:r>
      <w:r w:rsidRPr="00083A9C">
        <w:rPr>
          <w:sz w:val="10"/>
          <w:szCs w:val="12"/>
        </w:rPr>
        <w:t xml:space="preserve"> </w:t>
      </w:r>
      <w:r w:rsidRPr="00125758">
        <w:rPr>
          <w:vanish/>
          <w:sz w:val="10"/>
          <w:szCs w:val="12"/>
        </w:rPr>
        <w:t>—</w:t>
      </w:r>
      <w:r w:rsidRPr="00083A9C">
        <w:rPr>
          <w:sz w:val="10"/>
          <w:szCs w:val="12"/>
        </w:rPr>
        <w:t xml:space="preserve"> </w:t>
      </w:r>
      <w:r w:rsidRPr="00125758">
        <w:rPr>
          <w:vanish/>
          <w:sz w:val="10"/>
          <w:szCs w:val="12"/>
        </w:rPr>
        <w:t>though</w:t>
      </w:r>
      <w:r w:rsidRPr="00083A9C">
        <w:rPr>
          <w:sz w:val="10"/>
          <w:szCs w:val="12"/>
        </w:rPr>
        <w:t xml:space="preserve"> </w:t>
      </w:r>
      <w:r w:rsidRPr="00125758">
        <w:rPr>
          <w:vanish/>
          <w:sz w:val="10"/>
          <w:szCs w:val="12"/>
        </w:rPr>
        <w:t>it</w:t>
      </w:r>
      <w:r w:rsidRPr="00083A9C">
        <w:rPr>
          <w:sz w:val="10"/>
          <w:szCs w:val="12"/>
        </w:rPr>
        <w:t xml:space="preserve"> </w:t>
      </w:r>
      <w:r w:rsidRPr="00125758">
        <w:rPr>
          <w:vanish/>
          <w:sz w:val="10"/>
          <w:szCs w:val="12"/>
        </w:rPr>
        <w:t>declined</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draw</w:t>
      </w:r>
      <w:r w:rsidRPr="00083A9C">
        <w:rPr>
          <w:sz w:val="10"/>
          <w:szCs w:val="12"/>
        </w:rPr>
        <w:t xml:space="preserve"> </w:t>
      </w:r>
      <w:r w:rsidRPr="00125758">
        <w:rPr>
          <w:vanish/>
          <w:sz w:val="10"/>
          <w:szCs w:val="12"/>
        </w:rPr>
        <w:t>any</w:t>
      </w:r>
      <w:r w:rsidRPr="00083A9C">
        <w:rPr>
          <w:sz w:val="10"/>
          <w:szCs w:val="12"/>
        </w:rPr>
        <w:t xml:space="preserve"> </w:t>
      </w:r>
      <w:r w:rsidRPr="00125758">
        <w:rPr>
          <w:vanish/>
          <w:sz w:val="10"/>
          <w:szCs w:val="12"/>
        </w:rPr>
        <w:t>precise</w:t>
      </w:r>
      <w:r w:rsidRPr="00083A9C">
        <w:rPr>
          <w:sz w:val="10"/>
          <w:szCs w:val="12"/>
        </w:rPr>
        <w:t xml:space="preserve"> </w:t>
      </w:r>
      <w:r w:rsidRPr="00125758">
        <w:rPr>
          <w:vanish/>
          <w:sz w:val="10"/>
          <w:szCs w:val="12"/>
        </w:rPr>
        <w:t>boundaries</w:t>
      </w:r>
      <w:r w:rsidRPr="00083A9C">
        <w:rPr>
          <w:sz w:val="10"/>
          <w:szCs w:val="12"/>
        </w:rPr>
        <w:t xml:space="preserve"> </w:t>
      </w:r>
      <w:r w:rsidRPr="00125758">
        <w:rPr>
          <w:vanish/>
          <w:sz w:val="10"/>
          <w:szCs w:val="12"/>
        </w:rPr>
        <w:t>that</w:t>
      </w:r>
      <w:r w:rsidRPr="00083A9C">
        <w:rPr>
          <w:sz w:val="10"/>
          <w:szCs w:val="12"/>
        </w:rPr>
        <w:t xml:space="preserve"> </w:t>
      </w:r>
      <w:r w:rsidRPr="00125758">
        <w:rPr>
          <w:vanish/>
          <w:sz w:val="10"/>
          <w:szCs w:val="12"/>
        </w:rPr>
        <w:t>would</w:t>
      </w:r>
      <w:r w:rsidRPr="00083A9C">
        <w:rPr>
          <w:sz w:val="10"/>
          <w:szCs w:val="12"/>
        </w:rPr>
        <w:t xml:space="preserve"> </w:t>
      </w:r>
      <w:r w:rsidRPr="00125758">
        <w:rPr>
          <w:vanish/>
          <w:sz w:val="10"/>
          <w:szCs w:val="12"/>
        </w:rPr>
        <w:t>be</w:t>
      </w:r>
      <w:r w:rsidRPr="00083A9C">
        <w:rPr>
          <w:sz w:val="10"/>
          <w:szCs w:val="12"/>
        </w:rPr>
        <w:t xml:space="preserve"> </w:t>
      </w:r>
      <w:r w:rsidRPr="00125758">
        <w:rPr>
          <w:vanish/>
          <w:sz w:val="10"/>
          <w:szCs w:val="12"/>
        </w:rPr>
        <w:t>helpful</w:t>
      </w:r>
      <w:r w:rsidRPr="00083A9C">
        <w:rPr>
          <w:sz w:val="10"/>
          <w:szCs w:val="12"/>
        </w:rPr>
        <w:t xml:space="preserve"> </w:t>
      </w:r>
      <w:r w:rsidRPr="00125758">
        <w:rPr>
          <w:vanish/>
          <w:sz w:val="10"/>
          <w:szCs w:val="12"/>
        </w:rPr>
        <w:t>for</w:t>
      </w:r>
      <w:r w:rsidRPr="00083A9C">
        <w:rPr>
          <w:sz w:val="10"/>
          <w:szCs w:val="12"/>
        </w:rPr>
        <w:t xml:space="preserve"> </w:t>
      </w:r>
      <w:r w:rsidRPr="00125758">
        <w:rPr>
          <w:vanish/>
          <w:sz w:val="10"/>
          <w:szCs w:val="12"/>
        </w:rPr>
        <w:t>determining</w:t>
      </w:r>
      <w:r w:rsidRPr="00083A9C">
        <w:rPr>
          <w:sz w:val="10"/>
          <w:szCs w:val="12"/>
        </w:rPr>
        <w:t xml:space="preserve"> </w:t>
      </w:r>
      <w:r w:rsidRPr="00125758">
        <w:rPr>
          <w:vanish/>
          <w:sz w:val="10"/>
          <w:szCs w:val="12"/>
        </w:rPr>
        <w:t>what,</w:t>
      </w:r>
      <w:r w:rsidRPr="00083A9C">
        <w:rPr>
          <w:sz w:val="10"/>
          <w:szCs w:val="12"/>
        </w:rPr>
        <w:t xml:space="preserve"> </w:t>
      </w:r>
      <w:r w:rsidRPr="00125758">
        <w:rPr>
          <w:vanish/>
          <w:sz w:val="10"/>
          <w:szCs w:val="12"/>
        </w:rPr>
        <w:t>if</w:t>
      </w:r>
      <w:r w:rsidRPr="00083A9C">
        <w:rPr>
          <w:sz w:val="10"/>
          <w:szCs w:val="12"/>
        </w:rPr>
        <w:t xml:space="preserve"> </w:t>
      </w:r>
      <w:r w:rsidRPr="00125758">
        <w:rPr>
          <w:vanish/>
          <w:sz w:val="10"/>
          <w:szCs w:val="12"/>
        </w:rPr>
        <w:t>any,</w:t>
      </w:r>
      <w:r w:rsidRPr="00083A9C">
        <w:rPr>
          <w:sz w:val="10"/>
          <w:szCs w:val="12"/>
        </w:rPr>
        <w:t xml:space="preserve"> </w:t>
      </w:r>
      <w:r w:rsidRPr="00125758">
        <w:rPr>
          <w:vanish/>
          <w:sz w:val="10"/>
          <w:szCs w:val="12"/>
        </w:rPr>
        <w:t>associational</w:t>
      </w:r>
      <w:r w:rsidRPr="00083A9C">
        <w:rPr>
          <w:sz w:val="10"/>
          <w:szCs w:val="12"/>
        </w:rPr>
        <w:t xml:space="preserve"> </w:t>
      </w:r>
      <w:r w:rsidRPr="00125758">
        <w:rPr>
          <w:vanish/>
          <w:sz w:val="10"/>
          <w:szCs w:val="12"/>
        </w:rPr>
        <w:t>rights</w:t>
      </w:r>
      <w:r w:rsidRPr="00083A9C">
        <w:rPr>
          <w:sz w:val="10"/>
          <w:szCs w:val="12"/>
        </w:rPr>
        <w:t xml:space="preserve"> </w:t>
      </w:r>
      <w:r w:rsidRPr="00125758">
        <w:rPr>
          <w:vanish/>
          <w:sz w:val="10"/>
          <w:szCs w:val="12"/>
        </w:rPr>
        <w:t>inmates</w:t>
      </w:r>
      <w:r w:rsidRPr="00083A9C">
        <w:rPr>
          <w:sz w:val="10"/>
          <w:szCs w:val="12"/>
        </w:rPr>
        <w:t xml:space="preserve"> </w:t>
      </w:r>
      <w:r w:rsidRPr="00125758">
        <w:rPr>
          <w:vanish/>
          <w:sz w:val="10"/>
          <w:szCs w:val="12"/>
        </w:rPr>
        <w:t>retain</w:t>
      </w:r>
      <w:r w:rsidRPr="00083A9C">
        <w:rPr>
          <w:sz w:val="10"/>
          <w:szCs w:val="12"/>
        </w:rPr>
        <w:t xml:space="preserve"> </w:t>
      </w:r>
      <w:r w:rsidRPr="00125758">
        <w:rPr>
          <w:vanish/>
          <w:sz w:val="10"/>
          <w:szCs w:val="12"/>
        </w:rPr>
        <w:t>within</w:t>
      </w:r>
      <w:r w:rsidRPr="00083A9C">
        <w:rPr>
          <w:sz w:val="10"/>
          <w:szCs w:val="12"/>
        </w:rPr>
        <w:t xml:space="preserve"> </w:t>
      </w:r>
      <w:r w:rsidRPr="00125758">
        <w:rPr>
          <w:vanish/>
          <w:sz w:val="10"/>
          <w:szCs w:val="12"/>
        </w:rPr>
        <w:t>prison</w:t>
      </w:r>
      <w:r w:rsidRPr="00083A9C">
        <w:rPr>
          <w:sz w:val="10"/>
          <w:szCs w:val="12"/>
        </w:rPr>
        <w:t xml:space="preserve"> </w:t>
      </w:r>
      <w:r w:rsidRPr="00125758">
        <w:rPr>
          <w:vanish/>
          <w:sz w:val="10"/>
          <w:szCs w:val="12"/>
        </w:rPr>
        <w:t>walls,</w:t>
      </w:r>
      <w:r w:rsidRPr="00083A9C">
        <w:rPr>
          <w:sz w:val="10"/>
          <w:szCs w:val="12"/>
        </w:rPr>
        <w:t xml:space="preserve"> </w:t>
      </w:r>
      <w:r w:rsidRPr="00125758">
        <w:rPr>
          <w:vanish/>
          <w:sz w:val="10"/>
          <w:szCs w:val="12"/>
        </w:rPr>
        <w:t>and</w:t>
      </w:r>
      <w:r w:rsidRPr="00083A9C">
        <w:rPr>
          <w:sz w:val="10"/>
          <w:szCs w:val="12"/>
        </w:rPr>
        <w:t xml:space="preserve"> </w:t>
      </w:r>
      <w:r w:rsidRPr="00125758">
        <w:rPr>
          <w:vanish/>
          <w:sz w:val="10"/>
          <w:szCs w:val="12"/>
        </w:rPr>
        <w:t>whether</w:t>
      </w:r>
      <w:r w:rsidRPr="00083A9C">
        <w:rPr>
          <w:sz w:val="10"/>
          <w:szCs w:val="12"/>
        </w:rPr>
        <w:t xml:space="preserve"> </w:t>
      </w:r>
      <w:r w:rsidRPr="00125758">
        <w:rPr>
          <w:vanish/>
          <w:sz w:val="10"/>
          <w:szCs w:val="12"/>
        </w:rPr>
        <w:t>those</w:t>
      </w:r>
      <w:r w:rsidRPr="00083A9C">
        <w:rPr>
          <w:sz w:val="10"/>
          <w:szCs w:val="12"/>
        </w:rPr>
        <w:t xml:space="preserve"> </w:t>
      </w:r>
      <w:r w:rsidRPr="00125758">
        <w:rPr>
          <w:vanish/>
          <w:sz w:val="10"/>
          <w:szCs w:val="12"/>
        </w:rPr>
        <w:t>include</w:t>
      </w:r>
      <w:r w:rsidRPr="00083A9C">
        <w:rPr>
          <w:sz w:val="10"/>
          <w:szCs w:val="12"/>
        </w:rPr>
        <w:t xml:space="preserve"> </w:t>
      </w:r>
      <w:r w:rsidRPr="00125758">
        <w:rPr>
          <w:vanish/>
          <w:sz w:val="10"/>
          <w:szCs w:val="12"/>
        </w:rPr>
        <w:t>strikes.127</w:t>
      </w:r>
      <w:r w:rsidRPr="00083A9C">
        <w:rPr>
          <w:sz w:val="10"/>
          <w:szCs w:val="12"/>
        </w:rPr>
        <w:t xml:space="preserve"> </w:t>
      </w:r>
      <w:r w:rsidRPr="00125758">
        <w:rPr>
          <w:vanish/>
          <w:sz w:val="10"/>
          <w:szCs w:val="12"/>
        </w:rPr>
        <w:t>¶Lower</w:t>
      </w:r>
      <w:r w:rsidRPr="00083A9C">
        <w:rPr>
          <w:sz w:val="10"/>
          <w:szCs w:val="12"/>
        </w:rPr>
        <w:t xml:space="preserve"> </w:t>
      </w:r>
      <w:r w:rsidRPr="00125758">
        <w:rPr>
          <w:vanish/>
          <w:sz w:val="10"/>
          <w:szCs w:val="12"/>
        </w:rPr>
        <w:t>courts</w:t>
      </w:r>
      <w:r w:rsidRPr="00083A9C">
        <w:rPr>
          <w:sz w:val="10"/>
          <w:szCs w:val="12"/>
        </w:rPr>
        <w:t xml:space="preserve"> </w:t>
      </w:r>
      <w:r w:rsidRPr="00125758">
        <w:rPr>
          <w:vanish/>
          <w:sz w:val="10"/>
          <w:szCs w:val="12"/>
        </w:rPr>
        <w:t>have</w:t>
      </w:r>
      <w:r w:rsidRPr="00083A9C">
        <w:rPr>
          <w:sz w:val="10"/>
          <w:szCs w:val="12"/>
        </w:rPr>
        <w:t xml:space="preserve"> </w:t>
      </w:r>
      <w:r w:rsidRPr="00125758">
        <w:rPr>
          <w:vanish/>
          <w:sz w:val="10"/>
          <w:szCs w:val="12"/>
        </w:rPr>
        <w:t>not</w:t>
      </w:r>
      <w:r w:rsidRPr="00083A9C">
        <w:rPr>
          <w:sz w:val="10"/>
          <w:szCs w:val="12"/>
        </w:rPr>
        <w:t xml:space="preserve"> </w:t>
      </w:r>
      <w:r w:rsidRPr="00125758">
        <w:rPr>
          <w:vanish/>
          <w:sz w:val="10"/>
          <w:szCs w:val="12"/>
        </w:rPr>
        <w:t>been</w:t>
      </w:r>
      <w:r w:rsidRPr="00083A9C">
        <w:rPr>
          <w:sz w:val="10"/>
          <w:szCs w:val="12"/>
        </w:rPr>
        <w:t xml:space="preserve"> </w:t>
      </w:r>
      <w:r w:rsidRPr="00125758">
        <w:rPr>
          <w:vanish/>
          <w:sz w:val="10"/>
          <w:szCs w:val="12"/>
        </w:rPr>
        <w:t>as</w:t>
      </w:r>
      <w:r w:rsidRPr="00083A9C">
        <w:rPr>
          <w:sz w:val="10"/>
          <w:szCs w:val="12"/>
        </w:rPr>
        <w:t xml:space="preserve"> </w:t>
      </w:r>
      <w:r w:rsidRPr="00125758">
        <w:rPr>
          <w:vanish/>
          <w:sz w:val="10"/>
          <w:szCs w:val="12"/>
        </w:rPr>
        <w:t>wary</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draw</w:t>
      </w:r>
      <w:r w:rsidRPr="00083A9C">
        <w:rPr>
          <w:sz w:val="10"/>
          <w:szCs w:val="12"/>
        </w:rPr>
        <w:t xml:space="preserve"> </w:t>
      </w:r>
      <w:r w:rsidRPr="00125758">
        <w:rPr>
          <w:vanish/>
          <w:sz w:val="10"/>
          <w:szCs w:val="12"/>
        </w:rPr>
        <w:t>such</w:t>
      </w:r>
      <w:r w:rsidRPr="00083A9C">
        <w:rPr>
          <w:sz w:val="10"/>
          <w:szCs w:val="12"/>
        </w:rPr>
        <w:t xml:space="preserve"> </w:t>
      </w:r>
      <w:r w:rsidRPr="00125758">
        <w:rPr>
          <w:vanish/>
          <w:sz w:val="10"/>
          <w:szCs w:val="12"/>
        </w:rPr>
        <w:t>boundaries.</w:t>
      </w:r>
      <w:r w:rsidRPr="00083A9C">
        <w:rPr>
          <w:sz w:val="10"/>
          <w:szCs w:val="12"/>
        </w:rPr>
        <w:t xml:space="preserve"> </w:t>
      </w:r>
      <w:r w:rsidRPr="00125758">
        <w:rPr>
          <w:vanish/>
          <w:sz w:val="10"/>
          <w:szCs w:val="12"/>
        </w:rPr>
        <w:t>Under</w:t>
      </w:r>
      <w:r w:rsidRPr="00083A9C">
        <w:rPr>
          <w:sz w:val="10"/>
          <w:szCs w:val="12"/>
        </w:rPr>
        <w:t xml:space="preserve"> </w:t>
      </w:r>
      <w:r w:rsidRPr="00125758">
        <w:rPr>
          <w:vanish/>
          <w:sz w:val="10"/>
          <w:szCs w:val="12"/>
        </w:rPr>
        <w:t>Jones,</w:t>
      </w:r>
      <w:r w:rsidRPr="00083A9C">
        <w:rPr>
          <w:sz w:val="10"/>
          <w:szCs w:val="12"/>
        </w:rPr>
        <w:t xml:space="preserve"> </w:t>
      </w:r>
      <w:r w:rsidRPr="00125758">
        <w:rPr>
          <w:vanish/>
          <w:sz w:val="10"/>
          <w:szCs w:val="12"/>
        </w:rPr>
        <w:t>lower</w:t>
      </w:r>
      <w:r w:rsidRPr="00083A9C">
        <w:rPr>
          <w:sz w:val="10"/>
          <w:szCs w:val="12"/>
        </w:rPr>
        <w:t xml:space="preserve"> </w:t>
      </w:r>
      <w:r w:rsidRPr="00125758">
        <w:rPr>
          <w:vanish/>
          <w:sz w:val="10"/>
          <w:szCs w:val="12"/>
        </w:rPr>
        <w:t>federal</w:t>
      </w:r>
      <w:r w:rsidRPr="00083A9C">
        <w:rPr>
          <w:sz w:val="10"/>
          <w:szCs w:val="12"/>
        </w:rPr>
        <w:t xml:space="preserve"> </w:t>
      </w:r>
      <w:r w:rsidRPr="00125758">
        <w:rPr>
          <w:vanish/>
          <w:sz w:val="10"/>
          <w:szCs w:val="12"/>
        </w:rPr>
        <w:t>courts</w:t>
      </w:r>
      <w:r w:rsidRPr="00083A9C">
        <w:rPr>
          <w:sz w:val="10"/>
          <w:szCs w:val="12"/>
        </w:rPr>
        <w:t xml:space="preserve"> </w:t>
      </w:r>
      <w:r w:rsidRPr="00125758">
        <w:rPr>
          <w:vanish/>
          <w:sz w:val="10"/>
          <w:szCs w:val="12"/>
        </w:rPr>
        <w:t>have</w:t>
      </w:r>
      <w:r w:rsidRPr="00083A9C">
        <w:rPr>
          <w:sz w:val="10"/>
          <w:szCs w:val="12"/>
        </w:rPr>
        <w:t xml:space="preserve"> </w:t>
      </w:r>
      <w:r w:rsidRPr="00125758">
        <w:rPr>
          <w:vanish/>
          <w:sz w:val="10"/>
          <w:szCs w:val="12"/>
        </w:rPr>
        <w:t>uniformly</w:t>
      </w:r>
      <w:r w:rsidRPr="00083A9C">
        <w:rPr>
          <w:sz w:val="10"/>
          <w:szCs w:val="12"/>
        </w:rPr>
        <w:t xml:space="preserve"> </w:t>
      </w:r>
      <w:r w:rsidRPr="00125758">
        <w:rPr>
          <w:vanish/>
          <w:sz w:val="10"/>
          <w:szCs w:val="12"/>
        </w:rPr>
        <w:t>held</w:t>
      </w:r>
      <w:r w:rsidRPr="00083A9C">
        <w:rPr>
          <w:sz w:val="10"/>
          <w:szCs w:val="12"/>
        </w:rPr>
        <w:t xml:space="preserve"> </w:t>
      </w:r>
      <w:r w:rsidRPr="00125758">
        <w:rPr>
          <w:vanish/>
          <w:sz w:val="10"/>
          <w:szCs w:val="12"/>
        </w:rPr>
        <w:t>that</w:t>
      </w:r>
      <w:r w:rsidRPr="00083A9C">
        <w:rPr>
          <w:sz w:val="10"/>
          <w:szCs w:val="12"/>
        </w:rPr>
        <w:t xml:space="preserve"> </w:t>
      </w:r>
      <w:r w:rsidRPr="00125758">
        <w:rPr>
          <w:vanish/>
          <w:sz w:val="10"/>
          <w:szCs w:val="12"/>
        </w:rPr>
        <w:t>prisoners</w:t>
      </w:r>
      <w:r w:rsidRPr="00083A9C">
        <w:rPr>
          <w:sz w:val="10"/>
          <w:szCs w:val="12"/>
        </w:rPr>
        <w:t xml:space="preserve"> </w:t>
      </w:r>
      <w:r w:rsidRPr="00125758">
        <w:rPr>
          <w:vanish/>
          <w:sz w:val="10"/>
          <w:szCs w:val="12"/>
        </w:rPr>
        <w:t>have</w:t>
      </w:r>
      <w:r w:rsidRPr="00083A9C">
        <w:rPr>
          <w:sz w:val="10"/>
          <w:szCs w:val="12"/>
        </w:rPr>
        <w:t xml:space="preserve"> </w:t>
      </w:r>
      <w:r w:rsidRPr="00125758">
        <w:rPr>
          <w:vanish/>
          <w:sz w:val="10"/>
          <w:szCs w:val="12"/>
        </w:rPr>
        <w:t>no</w:t>
      </w:r>
      <w:r w:rsidRPr="00083A9C">
        <w:rPr>
          <w:sz w:val="10"/>
          <w:szCs w:val="12"/>
        </w:rPr>
        <w:t xml:space="preserve"> </w:t>
      </w:r>
      <w:r w:rsidRPr="00125758">
        <w:rPr>
          <w:vanish/>
          <w:sz w:val="10"/>
          <w:szCs w:val="12"/>
        </w:rPr>
        <w:t>constitutionally</w:t>
      </w:r>
      <w:r w:rsidRPr="00083A9C">
        <w:rPr>
          <w:sz w:val="10"/>
          <w:szCs w:val="12"/>
        </w:rPr>
        <w:t xml:space="preserve"> </w:t>
      </w:r>
      <w:r w:rsidRPr="00125758">
        <w:rPr>
          <w:vanish/>
          <w:sz w:val="10"/>
          <w:szCs w:val="12"/>
        </w:rPr>
        <w:t>protected</w:t>
      </w:r>
      <w:r w:rsidRPr="00083A9C">
        <w:rPr>
          <w:sz w:val="10"/>
          <w:szCs w:val="12"/>
        </w:rPr>
        <w:t xml:space="preserve"> </w:t>
      </w:r>
      <w:r w:rsidRPr="00125758">
        <w:rPr>
          <w:vanish/>
          <w:sz w:val="10"/>
          <w:szCs w:val="12"/>
        </w:rPr>
        <w:t>right</w:t>
      </w:r>
      <w:r w:rsidRPr="00083A9C">
        <w:rPr>
          <w:sz w:val="10"/>
          <w:szCs w:val="12"/>
        </w:rPr>
        <w:t xml:space="preserve"> </w:t>
      </w:r>
      <w:r w:rsidRPr="00125758">
        <w:rPr>
          <w:vanish/>
          <w:sz w:val="10"/>
          <w:szCs w:val="12"/>
        </w:rPr>
        <w:t>under</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First</w:t>
      </w:r>
      <w:r w:rsidRPr="00083A9C">
        <w:rPr>
          <w:sz w:val="10"/>
          <w:szCs w:val="12"/>
        </w:rPr>
        <w:t xml:space="preserve"> </w:t>
      </w:r>
      <w:r w:rsidRPr="00125758">
        <w:rPr>
          <w:vanish/>
          <w:sz w:val="10"/>
          <w:szCs w:val="12"/>
        </w:rPr>
        <w:t>Amendment</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strike.</w:t>
      </w:r>
      <w:r w:rsidRPr="00083A9C">
        <w:rPr>
          <w:sz w:val="10"/>
          <w:szCs w:val="12"/>
        </w:rPr>
        <w:t xml:space="preserve"> </w:t>
      </w:r>
      <w:r w:rsidRPr="00125758">
        <w:rPr>
          <w:vanish/>
          <w:sz w:val="10"/>
          <w:szCs w:val="12"/>
        </w:rPr>
        <w:t>One</w:t>
      </w:r>
      <w:r w:rsidRPr="00083A9C">
        <w:rPr>
          <w:sz w:val="10"/>
          <w:szCs w:val="12"/>
        </w:rPr>
        <w:t xml:space="preserve"> </w:t>
      </w:r>
      <w:r w:rsidRPr="00125758">
        <w:rPr>
          <w:vanish/>
          <w:sz w:val="10"/>
          <w:szCs w:val="12"/>
        </w:rPr>
        <w:t>district</w:t>
      </w:r>
      <w:r w:rsidRPr="00083A9C">
        <w:rPr>
          <w:sz w:val="10"/>
          <w:szCs w:val="12"/>
        </w:rPr>
        <w:t xml:space="preserve"> </w:t>
      </w:r>
      <w:r w:rsidRPr="00125758">
        <w:rPr>
          <w:vanish/>
          <w:sz w:val="10"/>
          <w:szCs w:val="12"/>
        </w:rPr>
        <w:t>court</w:t>
      </w:r>
      <w:r w:rsidRPr="00083A9C">
        <w:rPr>
          <w:sz w:val="10"/>
          <w:szCs w:val="12"/>
        </w:rPr>
        <w:t xml:space="preserve"> </w:t>
      </w:r>
      <w:r w:rsidRPr="00125758">
        <w:rPr>
          <w:vanish/>
          <w:sz w:val="10"/>
          <w:szCs w:val="12"/>
        </w:rPr>
        <w:t>interpreted</w:t>
      </w:r>
      <w:r w:rsidRPr="00083A9C">
        <w:rPr>
          <w:sz w:val="10"/>
          <w:szCs w:val="12"/>
        </w:rPr>
        <w:t xml:space="preserve"> </w:t>
      </w:r>
      <w:r w:rsidRPr="00125758">
        <w:rPr>
          <w:vanish/>
          <w:sz w:val="10"/>
          <w:szCs w:val="12"/>
        </w:rPr>
        <w:t>Jones</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hold</w:t>
      </w:r>
      <w:r w:rsidRPr="00083A9C">
        <w:rPr>
          <w:sz w:val="10"/>
          <w:szCs w:val="12"/>
        </w:rPr>
        <w:t xml:space="preserve"> </w:t>
      </w:r>
      <w:r w:rsidRPr="00125758">
        <w:rPr>
          <w:vanish/>
          <w:sz w:val="10"/>
          <w:szCs w:val="12"/>
        </w:rPr>
        <w:t>that</w:t>
      </w:r>
      <w:r w:rsidRPr="00083A9C">
        <w:rPr>
          <w:sz w:val="10"/>
          <w:szCs w:val="12"/>
        </w:rPr>
        <w:t xml:space="preserve"> </w:t>
      </w:r>
      <w:r w:rsidRPr="00125758">
        <w:rPr>
          <w:vanish/>
          <w:sz w:val="10"/>
          <w:szCs w:val="12"/>
        </w:rPr>
        <w:t>prison</w:t>
      </w:r>
      <w:r w:rsidRPr="00083A9C">
        <w:rPr>
          <w:sz w:val="10"/>
          <w:szCs w:val="12"/>
        </w:rPr>
        <w:t xml:space="preserve"> </w:t>
      </w:r>
      <w:r w:rsidRPr="00125758">
        <w:rPr>
          <w:vanish/>
          <w:sz w:val="10"/>
          <w:szCs w:val="12"/>
        </w:rPr>
        <w:t>officials</w:t>
      </w:r>
      <w:r w:rsidRPr="00083A9C">
        <w:rPr>
          <w:sz w:val="10"/>
          <w:szCs w:val="12"/>
        </w:rPr>
        <w:t xml:space="preserve"> </w:t>
      </w:r>
      <w:r w:rsidRPr="00125758">
        <w:rPr>
          <w:vanish/>
          <w:sz w:val="10"/>
          <w:szCs w:val="12"/>
        </w:rPr>
        <w:t>may</w:t>
      </w:r>
      <w:r w:rsidRPr="00083A9C">
        <w:rPr>
          <w:sz w:val="10"/>
          <w:szCs w:val="12"/>
        </w:rPr>
        <w:t xml:space="preserve"> </w:t>
      </w:r>
      <w:r w:rsidRPr="00125758">
        <w:rPr>
          <w:vanish/>
          <w:sz w:val="10"/>
          <w:szCs w:val="12"/>
        </w:rPr>
        <w:t>act</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prevent</w:t>
      </w:r>
      <w:r w:rsidRPr="00083A9C">
        <w:rPr>
          <w:sz w:val="10"/>
          <w:szCs w:val="12"/>
        </w:rPr>
        <w:t xml:space="preserve"> </w:t>
      </w:r>
      <w:r w:rsidRPr="00125758">
        <w:rPr>
          <w:vanish/>
          <w:sz w:val="10"/>
          <w:szCs w:val="12"/>
        </w:rPr>
        <w:t>such</w:t>
      </w:r>
      <w:r w:rsidRPr="00083A9C">
        <w:rPr>
          <w:sz w:val="10"/>
          <w:szCs w:val="12"/>
        </w:rPr>
        <w:t xml:space="preserve"> </w:t>
      </w:r>
      <w:r w:rsidRPr="00125758">
        <w:rPr>
          <w:vanish/>
          <w:sz w:val="10"/>
          <w:szCs w:val="12"/>
        </w:rPr>
        <w:t>strikes</w:t>
      </w:r>
      <w:r w:rsidRPr="00083A9C">
        <w:rPr>
          <w:sz w:val="10"/>
          <w:szCs w:val="12"/>
        </w:rPr>
        <w:t xml:space="preserve"> </w:t>
      </w:r>
      <w:r w:rsidRPr="00125758">
        <w:rPr>
          <w:vanish/>
          <w:sz w:val="10"/>
          <w:szCs w:val="12"/>
        </w:rPr>
        <w:t>whenever</w:t>
      </w:r>
      <w:r w:rsidRPr="00083A9C">
        <w:rPr>
          <w:sz w:val="10"/>
          <w:szCs w:val="12"/>
        </w:rPr>
        <w:t xml:space="preserve"> </w:t>
      </w:r>
      <w:r w:rsidRPr="00125758">
        <w:rPr>
          <w:vanish/>
          <w:sz w:val="10"/>
          <w:szCs w:val="12"/>
        </w:rPr>
        <w:t>they</w:t>
      </w:r>
      <w:r w:rsidRPr="00083A9C">
        <w:rPr>
          <w:sz w:val="10"/>
          <w:szCs w:val="12"/>
        </w:rPr>
        <w:t xml:space="preserve"> </w:t>
      </w:r>
      <w:r w:rsidRPr="00125758">
        <w:rPr>
          <w:vanish/>
          <w:sz w:val="10"/>
          <w:szCs w:val="12"/>
        </w:rPr>
        <w:t>have</w:t>
      </w:r>
      <w:r w:rsidRPr="00083A9C">
        <w:rPr>
          <w:sz w:val="10"/>
          <w:szCs w:val="12"/>
        </w:rPr>
        <w:t xml:space="preserve"> </w:t>
      </w:r>
      <w:r w:rsidRPr="00125758">
        <w:rPr>
          <w:vanish/>
          <w:sz w:val="10"/>
          <w:szCs w:val="12"/>
        </w:rPr>
        <w:t>a</w:t>
      </w:r>
      <w:r w:rsidRPr="00083A9C">
        <w:rPr>
          <w:sz w:val="10"/>
          <w:szCs w:val="12"/>
        </w:rPr>
        <w:t xml:space="preserve"> </w:t>
      </w:r>
      <w:r w:rsidRPr="00125758">
        <w:rPr>
          <w:vanish/>
          <w:sz w:val="10"/>
          <w:szCs w:val="12"/>
        </w:rPr>
        <w:t>“good</w:t>
      </w:r>
      <w:r w:rsidRPr="00083A9C">
        <w:rPr>
          <w:sz w:val="10"/>
          <w:szCs w:val="12"/>
        </w:rPr>
        <w:t xml:space="preserve"> </w:t>
      </w:r>
      <w:r w:rsidRPr="00125758">
        <w:rPr>
          <w:vanish/>
          <w:sz w:val="10"/>
          <w:szCs w:val="12"/>
        </w:rPr>
        <w:t>faith”</w:t>
      </w:r>
      <w:r w:rsidRPr="00083A9C">
        <w:rPr>
          <w:sz w:val="10"/>
          <w:szCs w:val="12"/>
        </w:rPr>
        <w:t xml:space="preserve"> </w:t>
      </w:r>
      <w:r w:rsidRPr="00125758">
        <w:rPr>
          <w:vanish/>
          <w:sz w:val="10"/>
          <w:szCs w:val="12"/>
        </w:rPr>
        <w:t>belief</w:t>
      </w:r>
      <w:r w:rsidRPr="00083A9C">
        <w:rPr>
          <w:sz w:val="10"/>
          <w:szCs w:val="12"/>
        </w:rPr>
        <w:t xml:space="preserve"> </w:t>
      </w:r>
      <w:r w:rsidRPr="00125758">
        <w:rPr>
          <w:vanish/>
          <w:sz w:val="10"/>
          <w:szCs w:val="12"/>
        </w:rPr>
        <w:t>that</w:t>
      </w:r>
      <w:r w:rsidRPr="00083A9C">
        <w:rPr>
          <w:sz w:val="10"/>
          <w:szCs w:val="12"/>
        </w:rPr>
        <w:t xml:space="preserve"> </w:t>
      </w:r>
      <w:r w:rsidRPr="00125758">
        <w:rPr>
          <w:vanish/>
          <w:sz w:val="10"/>
          <w:szCs w:val="12"/>
        </w:rPr>
        <w:t>such</w:t>
      </w:r>
      <w:r w:rsidRPr="00083A9C">
        <w:rPr>
          <w:sz w:val="10"/>
          <w:szCs w:val="12"/>
        </w:rPr>
        <w:t xml:space="preserve"> </w:t>
      </w:r>
      <w:r w:rsidRPr="00125758">
        <w:rPr>
          <w:vanish/>
          <w:sz w:val="10"/>
          <w:szCs w:val="12"/>
        </w:rPr>
        <w:t>strikes</w:t>
      </w:r>
      <w:r w:rsidRPr="00083A9C">
        <w:rPr>
          <w:sz w:val="10"/>
          <w:szCs w:val="12"/>
        </w:rPr>
        <w:t xml:space="preserve"> </w:t>
      </w:r>
      <w:r w:rsidRPr="00125758">
        <w:rPr>
          <w:vanish/>
          <w:sz w:val="10"/>
          <w:szCs w:val="12"/>
        </w:rPr>
        <w:t>“threaten</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security</w:t>
      </w:r>
      <w:r w:rsidRPr="00083A9C">
        <w:rPr>
          <w:sz w:val="10"/>
          <w:szCs w:val="12"/>
        </w:rPr>
        <w:t xml:space="preserve"> </w:t>
      </w:r>
      <w:r w:rsidRPr="00125758">
        <w:rPr>
          <w:vanish/>
          <w:sz w:val="10"/>
          <w:szCs w:val="12"/>
        </w:rPr>
        <w:t>of</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institutions</w:t>
      </w:r>
      <w:r w:rsidRPr="00083A9C">
        <w:rPr>
          <w:sz w:val="10"/>
          <w:szCs w:val="12"/>
        </w:rPr>
        <w:t xml:space="preserve"> </w:t>
      </w:r>
      <w:r w:rsidRPr="00125758">
        <w:rPr>
          <w:vanish/>
          <w:sz w:val="10"/>
          <w:szCs w:val="12"/>
        </w:rPr>
        <w:t>they</w:t>
      </w:r>
      <w:r w:rsidRPr="00083A9C">
        <w:rPr>
          <w:sz w:val="10"/>
          <w:szCs w:val="12"/>
        </w:rPr>
        <w:t xml:space="preserve"> </w:t>
      </w:r>
      <w:r w:rsidRPr="00125758">
        <w:rPr>
          <w:vanish/>
          <w:sz w:val="10"/>
          <w:szCs w:val="12"/>
        </w:rPr>
        <w:t>manage.”128</w:t>
      </w:r>
      <w:r w:rsidRPr="00083A9C">
        <w:rPr>
          <w:sz w:val="10"/>
          <w:szCs w:val="12"/>
        </w:rPr>
        <w:t xml:space="preserve"> </w:t>
      </w:r>
      <w:r w:rsidRPr="00125758">
        <w:rPr>
          <w:vanish/>
          <w:sz w:val="10"/>
          <w:szCs w:val="12"/>
        </w:rPr>
        <w:t>Lower</w:t>
      </w:r>
      <w:r w:rsidRPr="00083A9C">
        <w:rPr>
          <w:sz w:val="10"/>
          <w:szCs w:val="12"/>
        </w:rPr>
        <w:t xml:space="preserve"> </w:t>
      </w:r>
      <w:r w:rsidRPr="00125758">
        <w:rPr>
          <w:vanish/>
          <w:sz w:val="10"/>
          <w:szCs w:val="12"/>
        </w:rPr>
        <w:t>courts</w:t>
      </w:r>
      <w:r w:rsidRPr="00083A9C">
        <w:rPr>
          <w:sz w:val="10"/>
          <w:szCs w:val="12"/>
        </w:rPr>
        <w:t xml:space="preserve"> </w:t>
      </w:r>
      <w:r w:rsidRPr="00125758">
        <w:rPr>
          <w:vanish/>
          <w:sz w:val="10"/>
          <w:szCs w:val="12"/>
        </w:rPr>
        <w:t>have</w:t>
      </w:r>
      <w:r w:rsidRPr="00083A9C">
        <w:rPr>
          <w:sz w:val="10"/>
          <w:szCs w:val="12"/>
        </w:rPr>
        <w:t xml:space="preserve"> </w:t>
      </w:r>
      <w:r w:rsidRPr="00125758">
        <w:rPr>
          <w:vanish/>
          <w:sz w:val="10"/>
          <w:szCs w:val="12"/>
        </w:rPr>
        <w:t>rejected</w:t>
      </w:r>
      <w:r w:rsidRPr="00083A9C">
        <w:rPr>
          <w:sz w:val="10"/>
          <w:szCs w:val="12"/>
        </w:rPr>
        <w:t xml:space="preserve"> </w:t>
      </w:r>
      <w:r w:rsidRPr="00125758">
        <w:rPr>
          <w:vanish/>
          <w:sz w:val="10"/>
          <w:szCs w:val="12"/>
        </w:rPr>
        <w:t>a</w:t>
      </w:r>
      <w:r w:rsidRPr="00083A9C">
        <w:rPr>
          <w:sz w:val="10"/>
          <w:szCs w:val="12"/>
        </w:rPr>
        <w:t xml:space="preserve"> </w:t>
      </w:r>
      <w:r w:rsidRPr="00125758">
        <w:rPr>
          <w:vanish/>
          <w:sz w:val="10"/>
          <w:szCs w:val="12"/>
        </w:rPr>
        <w:t>right</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strike</w:t>
      </w:r>
      <w:r w:rsidRPr="00083A9C">
        <w:rPr>
          <w:sz w:val="10"/>
          <w:szCs w:val="12"/>
        </w:rPr>
        <w:t xml:space="preserve"> </w:t>
      </w:r>
      <w:r w:rsidRPr="00125758">
        <w:rPr>
          <w:vanish/>
          <w:sz w:val="10"/>
          <w:szCs w:val="12"/>
        </w:rPr>
        <w:t>by</w:t>
      </w:r>
      <w:r w:rsidRPr="00083A9C">
        <w:rPr>
          <w:sz w:val="10"/>
          <w:szCs w:val="12"/>
        </w:rPr>
        <w:t xml:space="preserve"> </w:t>
      </w:r>
      <w:r w:rsidRPr="00125758">
        <w:rPr>
          <w:vanish/>
          <w:sz w:val="10"/>
          <w:szCs w:val="12"/>
        </w:rPr>
        <w:t>simply</w:t>
      </w:r>
      <w:r w:rsidRPr="00083A9C">
        <w:rPr>
          <w:sz w:val="10"/>
          <w:szCs w:val="12"/>
        </w:rPr>
        <w:t xml:space="preserve"> </w:t>
      </w:r>
      <w:r w:rsidRPr="00125758">
        <w:rPr>
          <w:vanish/>
          <w:sz w:val="10"/>
          <w:szCs w:val="12"/>
        </w:rPr>
        <w:t>citing</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or</w:t>
      </w:r>
      <w:r w:rsidRPr="00083A9C">
        <w:rPr>
          <w:sz w:val="10"/>
          <w:szCs w:val="12"/>
        </w:rPr>
        <w:t xml:space="preserve"> </w:t>
      </w:r>
      <w:r w:rsidRPr="00125758">
        <w:rPr>
          <w:vanish/>
          <w:sz w:val="10"/>
          <w:szCs w:val="12"/>
        </w:rPr>
        <w:t>briefly</w:t>
      </w:r>
      <w:r w:rsidRPr="00083A9C">
        <w:rPr>
          <w:sz w:val="10"/>
          <w:szCs w:val="12"/>
        </w:rPr>
        <w:t xml:space="preserve"> </w:t>
      </w:r>
      <w:r w:rsidRPr="00125758">
        <w:rPr>
          <w:vanish/>
          <w:sz w:val="10"/>
          <w:szCs w:val="12"/>
        </w:rPr>
        <w:t>discussing</w:t>
      </w:r>
      <w:r w:rsidRPr="00083A9C">
        <w:rPr>
          <w:sz w:val="10"/>
          <w:szCs w:val="12"/>
        </w:rPr>
        <w:t xml:space="preserve"> </w:t>
      </w:r>
      <w:r w:rsidRPr="00125758">
        <w:rPr>
          <w:vanish/>
          <w:sz w:val="10"/>
          <w:szCs w:val="12"/>
        </w:rPr>
        <w:t>Jones</w:t>
      </w:r>
      <w:r w:rsidRPr="00083A9C">
        <w:rPr>
          <w:sz w:val="10"/>
          <w:szCs w:val="12"/>
        </w:rPr>
        <w:t xml:space="preserve"> </w:t>
      </w:r>
      <w:r w:rsidRPr="00125758">
        <w:rPr>
          <w:vanish/>
          <w:sz w:val="10"/>
          <w:szCs w:val="12"/>
        </w:rPr>
        <w:t>and</w:t>
      </w:r>
      <w:r w:rsidRPr="00083A9C">
        <w:rPr>
          <w:sz w:val="10"/>
          <w:szCs w:val="12"/>
        </w:rPr>
        <w:t xml:space="preserve"> </w:t>
      </w:r>
      <w:r w:rsidRPr="00125758">
        <w:rPr>
          <w:vanish/>
          <w:sz w:val="10"/>
          <w:szCs w:val="12"/>
        </w:rPr>
        <w:t>contending</w:t>
      </w:r>
      <w:r w:rsidRPr="00083A9C">
        <w:rPr>
          <w:sz w:val="10"/>
          <w:szCs w:val="12"/>
        </w:rPr>
        <w:t xml:space="preserve"> </w:t>
      </w:r>
      <w:r w:rsidRPr="00125758">
        <w:rPr>
          <w:vanish/>
          <w:sz w:val="10"/>
          <w:szCs w:val="12"/>
        </w:rPr>
        <w:t>that</w:t>
      </w:r>
      <w:r w:rsidRPr="00083A9C">
        <w:rPr>
          <w:sz w:val="10"/>
          <w:szCs w:val="12"/>
        </w:rPr>
        <w:t xml:space="preserve"> </w:t>
      </w:r>
      <w:r w:rsidRPr="00125758">
        <w:rPr>
          <w:vanish/>
          <w:sz w:val="10"/>
          <w:szCs w:val="12"/>
        </w:rPr>
        <w:t>it</w:t>
      </w:r>
      <w:r w:rsidRPr="00083A9C">
        <w:rPr>
          <w:sz w:val="10"/>
          <w:szCs w:val="12"/>
        </w:rPr>
        <w:t xml:space="preserve"> </w:t>
      </w:r>
      <w:r w:rsidRPr="00125758">
        <w:rPr>
          <w:vanish/>
          <w:sz w:val="10"/>
          <w:szCs w:val="12"/>
        </w:rPr>
        <w:t>naturally</w:t>
      </w:r>
      <w:r w:rsidRPr="00083A9C">
        <w:rPr>
          <w:sz w:val="10"/>
          <w:szCs w:val="12"/>
        </w:rPr>
        <w:t xml:space="preserve"> </w:t>
      </w:r>
      <w:r w:rsidRPr="00125758">
        <w:rPr>
          <w:vanish/>
          <w:sz w:val="10"/>
          <w:szCs w:val="12"/>
        </w:rPr>
        <w:t>compels</w:t>
      </w:r>
      <w:r w:rsidRPr="00083A9C">
        <w:rPr>
          <w:sz w:val="10"/>
          <w:szCs w:val="12"/>
        </w:rPr>
        <w:t xml:space="preserve"> </w:t>
      </w:r>
      <w:r w:rsidRPr="00125758">
        <w:rPr>
          <w:vanish/>
          <w:sz w:val="10"/>
          <w:szCs w:val="12"/>
        </w:rPr>
        <w:t>such</w:t>
      </w:r>
      <w:r w:rsidRPr="00083A9C">
        <w:rPr>
          <w:sz w:val="10"/>
          <w:szCs w:val="12"/>
        </w:rPr>
        <w:t xml:space="preserve"> </w:t>
      </w:r>
      <w:r w:rsidRPr="00125758">
        <w:rPr>
          <w:vanish/>
          <w:sz w:val="10"/>
          <w:szCs w:val="12"/>
        </w:rPr>
        <w:t>a</w:t>
      </w:r>
      <w:r w:rsidRPr="00083A9C">
        <w:rPr>
          <w:sz w:val="10"/>
          <w:szCs w:val="12"/>
        </w:rPr>
        <w:t xml:space="preserve"> </w:t>
      </w:r>
      <w:r w:rsidRPr="00125758">
        <w:rPr>
          <w:vanish/>
          <w:sz w:val="10"/>
          <w:szCs w:val="12"/>
        </w:rPr>
        <w:t>result,129</w:t>
      </w:r>
      <w:r w:rsidRPr="00083A9C">
        <w:rPr>
          <w:sz w:val="10"/>
          <w:szCs w:val="12"/>
        </w:rPr>
        <w:t xml:space="preserve"> </w:t>
      </w:r>
      <w:r w:rsidRPr="00125758">
        <w:rPr>
          <w:vanish/>
          <w:sz w:val="10"/>
          <w:szCs w:val="12"/>
        </w:rPr>
        <w:t>or</w:t>
      </w:r>
      <w:r w:rsidRPr="00083A9C">
        <w:rPr>
          <w:sz w:val="10"/>
          <w:szCs w:val="12"/>
        </w:rPr>
        <w:t xml:space="preserve"> </w:t>
      </w:r>
      <w:r w:rsidRPr="00125758">
        <w:rPr>
          <w:vanish/>
          <w:sz w:val="10"/>
          <w:szCs w:val="12"/>
        </w:rPr>
        <w:t>by</w:t>
      </w:r>
      <w:r w:rsidRPr="00083A9C">
        <w:rPr>
          <w:sz w:val="10"/>
          <w:szCs w:val="12"/>
        </w:rPr>
        <w:t xml:space="preserve"> </w:t>
      </w:r>
      <w:r w:rsidRPr="00125758">
        <w:rPr>
          <w:vanish/>
          <w:sz w:val="10"/>
          <w:szCs w:val="12"/>
        </w:rPr>
        <w:t>drawing</w:t>
      </w:r>
      <w:r w:rsidRPr="00083A9C">
        <w:rPr>
          <w:sz w:val="10"/>
          <w:szCs w:val="12"/>
        </w:rPr>
        <w:t xml:space="preserve"> </w:t>
      </w:r>
      <w:r w:rsidRPr="00125758">
        <w:rPr>
          <w:vanish/>
          <w:sz w:val="10"/>
          <w:szCs w:val="12"/>
        </w:rPr>
        <w:t>an</w:t>
      </w:r>
      <w:r w:rsidRPr="00083A9C">
        <w:rPr>
          <w:sz w:val="10"/>
          <w:szCs w:val="12"/>
        </w:rPr>
        <w:t xml:space="preserve"> </w:t>
      </w:r>
      <w:r w:rsidRPr="00125758">
        <w:rPr>
          <w:vanish/>
          <w:sz w:val="10"/>
          <w:szCs w:val="12"/>
        </w:rPr>
        <w:t>explicit</w:t>
      </w:r>
      <w:r w:rsidRPr="00083A9C">
        <w:rPr>
          <w:sz w:val="10"/>
          <w:szCs w:val="12"/>
        </w:rPr>
        <w:t xml:space="preserve"> </w:t>
      </w:r>
      <w:r w:rsidRPr="00125758">
        <w:rPr>
          <w:vanish/>
          <w:sz w:val="10"/>
          <w:szCs w:val="12"/>
        </w:rPr>
        <w:t>connection</w:t>
      </w:r>
      <w:r w:rsidRPr="00083A9C">
        <w:rPr>
          <w:sz w:val="10"/>
          <w:szCs w:val="12"/>
        </w:rPr>
        <w:t xml:space="preserve"> </w:t>
      </w:r>
      <w:r w:rsidRPr="00125758">
        <w:rPr>
          <w:vanish/>
          <w:sz w:val="10"/>
          <w:szCs w:val="12"/>
        </w:rPr>
        <w:t>between</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prohibited</w:t>
      </w:r>
      <w:r w:rsidRPr="00083A9C">
        <w:rPr>
          <w:sz w:val="10"/>
          <w:szCs w:val="12"/>
        </w:rPr>
        <w:t xml:space="preserve"> </w:t>
      </w:r>
      <w:r w:rsidRPr="00125758">
        <w:rPr>
          <w:vanish/>
          <w:sz w:val="10"/>
          <w:szCs w:val="12"/>
        </w:rPr>
        <w:t>prison</w:t>
      </w:r>
      <w:r w:rsidRPr="00083A9C">
        <w:rPr>
          <w:sz w:val="10"/>
          <w:szCs w:val="12"/>
        </w:rPr>
        <w:t xml:space="preserve"> </w:t>
      </w:r>
      <w:r w:rsidRPr="00125758">
        <w:rPr>
          <w:vanish/>
          <w:sz w:val="10"/>
          <w:szCs w:val="12"/>
        </w:rPr>
        <w:t>unions</w:t>
      </w:r>
      <w:r w:rsidRPr="00083A9C">
        <w:rPr>
          <w:sz w:val="10"/>
          <w:szCs w:val="12"/>
        </w:rPr>
        <w:t xml:space="preserve"> </w:t>
      </w:r>
      <w:r w:rsidRPr="00125758">
        <w:rPr>
          <w:vanish/>
          <w:sz w:val="10"/>
          <w:szCs w:val="12"/>
        </w:rPr>
        <w:t>at</w:t>
      </w:r>
      <w:r w:rsidRPr="00083A9C">
        <w:rPr>
          <w:sz w:val="10"/>
          <w:szCs w:val="12"/>
        </w:rPr>
        <w:t xml:space="preserve"> </w:t>
      </w:r>
      <w:r w:rsidRPr="00125758">
        <w:rPr>
          <w:vanish/>
          <w:sz w:val="10"/>
          <w:szCs w:val="12"/>
        </w:rPr>
        <w:t>issue</w:t>
      </w:r>
      <w:r w:rsidRPr="00083A9C">
        <w:rPr>
          <w:sz w:val="10"/>
          <w:szCs w:val="12"/>
        </w:rPr>
        <w:t xml:space="preserve"> </w:t>
      </w:r>
      <w:r w:rsidRPr="00125758">
        <w:rPr>
          <w:vanish/>
          <w:sz w:val="10"/>
          <w:szCs w:val="12"/>
        </w:rPr>
        <w:t>in</w:t>
      </w:r>
      <w:r w:rsidRPr="00083A9C">
        <w:rPr>
          <w:sz w:val="10"/>
          <w:szCs w:val="12"/>
        </w:rPr>
        <w:t xml:space="preserve"> </w:t>
      </w:r>
      <w:r w:rsidRPr="00125758">
        <w:rPr>
          <w:vanish/>
          <w:sz w:val="10"/>
          <w:szCs w:val="12"/>
        </w:rPr>
        <w:t>Jones</w:t>
      </w:r>
      <w:r w:rsidRPr="00083A9C">
        <w:rPr>
          <w:sz w:val="10"/>
          <w:szCs w:val="12"/>
        </w:rPr>
        <w:t xml:space="preserve"> </w:t>
      </w:r>
      <w:r w:rsidRPr="00125758">
        <w:rPr>
          <w:vanish/>
          <w:sz w:val="10"/>
          <w:szCs w:val="12"/>
        </w:rPr>
        <w:t>and</w:t>
      </w:r>
      <w:r w:rsidRPr="00083A9C">
        <w:rPr>
          <w:sz w:val="10"/>
          <w:szCs w:val="12"/>
        </w:rPr>
        <w:t xml:space="preserve"> </w:t>
      </w:r>
      <w:r w:rsidRPr="00125758">
        <w:rPr>
          <w:vanish/>
          <w:sz w:val="10"/>
          <w:szCs w:val="12"/>
        </w:rPr>
        <w:t>prison</w:t>
      </w:r>
      <w:r w:rsidRPr="00083A9C">
        <w:rPr>
          <w:sz w:val="10"/>
          <w:szCs w:val="12"/>
        </w:rPr>
        <w:t xml:space="preserve"> </w:t>
      </w:r>
      <w:r w:rsidRPr="00125758">
        <w:rPr>
          <w:vanish/>
          <w:sz w:val="10"/>
          <w:szCs w:val="12"/>
        </w:rPr>
        <w:t>strikes,</w:t>
      </w:r>
      <w:r w:rsidRPr="00083A9C">
        <w:rPr>
          <w:sz w:val="10"/>
          <w:szCs w:val="12"/>
        </w:rPr>
        <w:t xml:space="preserve"> </w:t>
      </w:r>
      <w:r w:rsidRPr="00125758">
        <w:rPr>
          <w:vanish/>
          <w:sz w:val="10"/>
          <w:szCs w:val="12"/>
        </w:rPr>
        <w:t>dubbing</w:t>
      </w:r>
      <w:r w:rsidRPr="00083A9C">
        <w:rPr>
          <w:sz w:val="10"/>
          <w:szCs w:val="12"/>
        </w:rPr>
        <w:t xml:space="preserve"> </w:t>
      </w:r>
      <w:r w:rsidRPr="00125758">
        <w:rPr>
          <w:vanish/>
          <w:sz w:val="10"/>
          <w:szCs w:val="12"/>
        </w:rPr>
        <w:t>strikes</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be</w:t>
      </w:r>
      <w:r w:rsidRPr="00083A9C">
        <w:rPr>
          <w:sz w:val="10"/>
          <w:szCs w:val="12"/>
        </w:rPr>
        <w:t xml:space="preserve"> </w:t>
      </w:r>
      <w:r w:rsidRPr="00125758">
        <w:rPr>
          <w:vanish/>
          <w:sz w:val="10"/>
          <w:szCs w:val="12"/>
        </w:rPr>
        <w:t>“a</w:t>
      </w:r>
      <w:r w:rsidRPr="00083A9C">
        <w:rPr>
          <w:sz w:val="10"/>
          <w:szCs w:val="12"/>
        </w:rPr>
        <w:t xml:space="preserve"> </w:t>
      </w:r>
      <w:r w:rsidRPr="00125758">
        <w:rPr>
          <w:vanish/>
          <w:sz w:val="10"/>
          <w:szCs w:val="12"/>
        </w:rPr>
        <w:t>species</w:t>
      </w:r>
      <w:r w:rsidRPr="00083A9C">
        <w:rPr>
          <w:sz w:val="10"/>
          <w:szCs w:val="12"/>
        </w:rPr>
        <w:t xml:space="preserve"> </w:t>
      </w:r>
      <w:r w:rsidRPr="00125758">
        <w:rPr>
          <w:vanish/>
          <w:sz w:val="10"/>
          <w:szCs w:val="12"/>
        </w:rPr>
        <w:t>of</w:t>
      </w:r>
      <w:r w:rsidRPr="00083A9C">
        <w:rPr>
          <w:sz w:val="10"/>
          <w:szCs w:val="12"/>
        </w:rPr>
        <w:t xml:space="preserve"> </w:t>
      </w:r>
      <w:r w:rsidRPr="00125758">
        <w:rPr>
          <w:vanish/>
          <w:sz w:val="10"/>
          <w:szCs w:val="12"/>
        </w:rPr>
        <w:t>‘organized</w:t>
      </w:r>
      <w:r w:rsidRPr="00083A9C">
        <w:rPr>
          <w:sz w:val="10"/>
          <w:szCs w:val="12"/>
        </w:rPr>
        <w:t xml:space="preserve"> </w:t>
      </w:r>
      <w:r w:rsidRPr="00125758">
        <w:rPr>
          <w:vanish/>
          <w:sz w:val="10"/>
          <w:szCs w:val="12"/>
        </w:rPr>
        <w:t>union</w:t>
      </w:r>
      <w:r w:rsidRPr="00083A9C">
        <w:rPr>
          <w:sz w:val="10"/>
          <w:szCs w:val="12"/>
        </w:rPr>
        <w:t xml:space="preserve"> </w:t>
      </w:r>
      <w:r w:rsidRPr="00125758">
        <w:rPr>
          <w:vanish/>
          <w:sz w:val="10"/>
          <w:szCs w:val="12"/>
        </w:rPr>
        <w:t>activity.’”130</w:t>
      </w:r>
      <w:r w:rsidRPr="00083A9C">
        <w:rPr>
          <w:sz w:val="10"/>
          <w:szCs w:val="12"/>
        </w:rPr>
        <w:t xml:space="preserve"> </w:t>
      </w:r>
      <w:r w:rsidRPr="00125758">
        <w:rPr>
          <w:vanish/>
          <w:sz w:val="10"/>
          <w:szCs w:val="12"/>
        </w:rPr>
        <w:t>They</w:t>
      </w:r>
      <w:r w:rsidRPr="00083A9C">
        <w:rPr>
          <w:sz w:val="10"/>
          <w:szCs w:val="12"/>
        </w:rPr>
        <w:t xml:space="preserve"> </w:t>
      </w:r>
      <w:r w:rsidRPr="00125758">
        <w:rPr>
          <w:vanish/>
          <w:sz w:val="10"/>
          <w:szCs w:val="12"/>
        </w:rPr>
        <w:t>have</w:t>
      </w:r>
      <w:r w:rsidRPr="00083A9C">
        <w:rPr>
          <w:sz w:val="10"/>
          <w:szCs w:val="12"/>
        </w:rPr>
        <w:t xml:space="preserve"> </w:t>
      </w:r>
      <w:r w:rsidRPr="00125758">
        <w:rPr>
          <w:vanish/>
          <w:sz w:val="10"/>
          <w:szCs w:val="12"/>
        </w:rPr>
        <w:t>also</w:t>
      </w:r>
      <w:r w:rsidRPr="00083A9C">
        <w:rPr>
          <w:sz w:val="10"/>
          <w:szCs w:val="12"/>
        </w:rPr>
        <w:t xml:space="preserve"> </w:t>
      </w:r>
      <w:r w:rsidRPr="00125758">
        <w:rPr>
          <w:vanish/>
          <w:sz w:val="10"/>
          <w:szCs w:val="12"/>
        </w:rPr>
        <w:t>done</w:t>
      </w:r>
      <w:r w:rsidRPr="00083A9C">
        <w:rPr>
          <w:sz w:val="10"/>
          <w:szCs w:val="12"/>
        </w:rPr>
        <w:t xml:space="preserve"> </w:t>
      </w:r>
      <w:r w:rsidRPr="00125758">
        <w:rPr>
          <w:vanish/>
          <w:sz w:val="10"/>
          <w:szCs w:val="12"/>
        </w:rPr>
        <w:t>so</w:t>
      </w:r>
      <w:r w:rsidRPr="00083A9C">
        <w:rPr>
          <w:sz w:val="10"/>
          <w:szCs w:val="12"/>
        </w:rPr>
        <w:t xml:space="preserve"> </w:t>
      </w:r>
      <w:r w:rsidRPr="00125758">
        <w:rPr>
          <w:vanish/>
          <w:sz w:val="10"/>
          <w:szCs w:val="12"/>
        </w:rPr>
        <w:t>by</w:t>
      </w:r>
      <w:r w:rsidRPr="00083A9C">
        <w:rPr>
          <w:sz w:val="10"/>
          <w:szCs w:val="12"/>
        </w:rPr>
        <w:t xml:space="preserve"> </w:t>
      </w:r>
      <w:r w:rsidRPr="00125758">
        <w:rPr>
          <w:vanish/>
          <w:sz w:val="10"/>
          <w:szCs w:val="12"/>
        </w:rPr>
        <w:t>delving</w:t>
      </w:r>
      <w:r w:rsidRPr="00083A9C">
        <w:rPr>
          <w:sz w:val="10"/>
          <w:szCs w:val="12"/>
        </w:rPr>
        <w:t xml:space="preserve"> </w:t>
      </w:r>
      <w:r w:rsidRPr="00125758">
        <w:rPr>
          <w:vanish/>
          <w:sz w:val="10"/>
          <w:szCs w:val="12"/>
        </w:rPr>
        <w:t>into</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specifics</w:t>
      </w:r>
      <w:r w:rsidRPr="00083A9C">
        <w:rPr>
          <w:sz w:val="10"/>
          <w:szCs w:val="12"/>
        </w:rPr>
        <w:t xml:space="preserve"> </w:t>
      </w:r>
      <w:r w:rsidRPr="00125758">
        <w:rPr>
          <w:vanish/>
          <w:sz w:val="10"/>
          <w:szCs w:val="12"/>
        </w:rPr>
        <w:t>of</w:t>
      </w:r>
      <w:r w:rsidRPr="00083A9C">
        <w:rPr>
          <w:sz w:val="10"/>
          <w:szCs w:val="12"/>
        </w:rPr>
        <w:t xml:space="preserve"> </w:t>
      </w:r>
      <w:r w:rsidRPr="00125758">
        <w:rPr>
          <w:vanish/>
          <w:sz w:val="10"/>
          <w:szCs w:val="12"/>
        </w:rPr>
        <w:t>why</w:t>
      </w:r>
      <w:r w:rsidRPr="00083A9C">
        <w:rPr>
          <w:sz w:val="10"/>
          <w:szCs w:val="12"/>
        </w:rPr>
        <w:t xml:space="preserve"> </w:t>
      </w:r>
      <w:r w:rsidRPr="00125758">
        <w:rPr>
          <w:vanish/>
          <w:sz w:val="10"/>
          <w:szCs w:val="12"/>
        </w:rPr>
        <w:t>strikes</w:t>
      </w:r>
      <w:r w:rsidRPr="00083A9C">
        <w:rPr>
          <w:sz w:val="10"/>
          <w:szCs w:val="12"/>
        </w:rPr>
        <w:t xml:space="preserve"> </w:t>
      </w:r>
      <w:r w:rsidRPr="00125758">
        <w:rPr>
          <w:vanish/>
          <w:sz w:val="10"/>
          <w:szCs w:val="12"/>
        </w:rPr>
        <w:t>purportedly</w:t>
      </w:r>
      <w:r w:rsidRPr="00083A9C">
        <w:rPr>
          <w:sz w:val="10"/>
          <w:szCs w:val="12"/>
        </w:rPr>
        <w:t xml:space="preserve"> </w:t>
      </w:r>
      <w:r w:rsidRPr="00125758">
        <w:rPr>
          <w:vanish/>
          <w:sz w:val="10"/>
          <w:szCs w:val="12"/>
        </w:rPr>
        <w:t>pose</w:t>
      </w:r>
      <w:r w:rsidRPr="00083A9C">
        <w:rPr>
          <w:sz w:val="10"/>
          <w:szCs w:val="12"/>
        </w:rPr>
        <w:t xml:space="preserve"> </w:t>
      </w:r>
      <w:r w:rsidRPr="00125758">
        <w:rPr>
          <w:vanish/>
          <w:sz w:val="10"/>
          <w:szCs w:val="12"/>
        </w:rPr>
        <w:t>safety</w:t>
      </w:r>
      <w:r w:rsidRPr="00083A9C">
        <w:rPr>
          <w:sz w:val="10"/>
          <w:szCs w:val="12"/>
        </w:rPr>
        <w:t xml:space="preserve"> </w:t>
      </w:r>
      <w:r w:rsidRPr="00125758">
        <w:rPr>
          <w:vanish/>
          <w:sz w:val="10"/>
          <w:szCs w:val="12"/>
        </w:rPr>
        <w:t>and</w:t>
      </w:r>
      <w:r w:rsidRPr="00083A9C">
        <w:rPr>
          <w:sz w:val="10"/>
          <w:szCs w:val="12"/>
        </w:rPr>
        <w:t xml:space="preserve"> </w:t>
      </w:r>
      <w:r w:rsidRPr="00125758">
        <w:rPr>
          <w:vanish/>
          <w:sz w:val="10"/>
          <w:szCs w:val="12"/>
        </w:rPr>
        <w:t>security</w:t>
      </w:r>
      <w:r w:rsidRPr="00083A9C">
        <w:rPr>
          <w:sz w:val="10"/>
          <w:szCs w:val="12"/>
        </w:rPr>
        <w:t xml:space="preserve"> </w:t>
      </w:r>
      <w:r w:rsidRPr="00125758">
        <w:rPr>
          <w:vanish/>
          <w:sz w:val="10"/>
          <w:szCs w:val="12"/>
        </w:rPr>
        <w:t>risks</w:t>
      </w:r>
      <w:r w:rsidRPr="00083A9C">
        <w:rPr>
          <w:sz w:val="10"/>
          <w:szCs w:val="12"/>
        </w:rPr>
        <w:t xml:space="preserve"> </w:t>
      </w:r>
      <w:r w:rsidRPr="00125758">
        <w:rPr>
          <w:vanish/>
          <w:sz w:val="10"/>
          <w:szCs w:val="12"/>
        </w:rPr>
        <w:t>within</w:t>
      </w:r>
      <w:r w:rsidRPr="00083A9C">
        <w:rPr>
          <w:sz w:val="10"/>
          <w:szCs w:val="12"/>
        </w:rPr>
        <w:t xml:space="preserve"> </w:t>
      </w:r>
      <w:r w:rsidRPr="00125758">
        <w:rPr>
          <w:vanish/>
          <w:sz w:val="10"/>
          <w:szCs w:val="12"/>
        </w:rPr>
        <w:t>prisons</w:t>
      </w:r>
      <w:r w:rsidRPr="00083A9C">
        <w:rPr>
          <w:sz w:val="10"/>
          <w:szCs w:val="12"/>
        </w:rPr>
        <w:t xml:space="preserve"> </w:t>
      </w:r>
      <w:r w:rsidRPr="00125758">
        <w:rPr>
          <w:vanish/>
          <w:sz w:val="10"/>
          <w:szCs w:val="12"/>
        </w:rPr>
        <w:t>and</w:t>
      </w:r>
      <w:r w:rsidRPr="00083A9C">
        <w:rPr>
          <w:sz w:val="10"/>
          <w:szCs w:val="12"/>
        </w:rPr>
        <w:t xml:space="preserve"> </w:t>
      </w:r>
      <w:r w:rsidRPr="00125758">
        <w:rPr>
          <w:vanish/>
          <w:sz w:val="10"/>
          <w:szCs w:val="12"/>
        </w:rPr>
        <w:t>why</w:t>
      </w:r>
      <w:r w:rsidRPr="00083A9C">
        <w:rPr>
          <w:sz w:val="10"/>
          <w:szCs w:val="12"/>
        </w:rPr>
        <w:t xml:space="preserve"> </w:t>
      </w:r>
      <w:r w:rsidRPr="00125758">
        <w:rPr>
          <w:vanish/>
          <w:sz w:val="10"/>
          <w:szCs w:val="12"/>
        </w:rPr>
        <w:t>prison</w:t>
      </w:r>
      <w:r w:rsidRPr="00083A9C">
        <w:rPr>
          <w:sz w:val="10"/>
          <w:szCs w:val="12"/>
        </w:rPr>
        <w:t xml:space="preserve"> </w:t>
      </w:r>
      <w:r w:rsidRPr="00125758">
        <w:rPr>
          <w:vanish/>
          <w:sz w:val="10"/>
          <w:szCs w:val="12"/>
        </w:rPr>
        <w:t>regulations</w:t>
      </w:r>
      <w:r w:rsidRPr="00083A9C">
        <w:rPr>
          <w:sz w:val="10"/>
          <w:szCs w:val="12"/>
        </w:rPr>
        <w:t xml:space="preserve"> </w:t>
      </w:r>
      <w:r w:rsidRPr="00125758">
        <w:rPr>
          <w:vanish/>
          <w:sz w:val="10"/>
          <w:szCs w:val="12"/>
        </w:rPr>
        <w:t>barring</w:t>
      </w:r>
      <w:r w:rsidRPr="00083A9C">
        <w:rPr>
          <w:sz w:val="10"/>
          <w:szCs w:val="12"/>
        </w:rPr>
        <w:t xml:space="preserve"> </w:t>
      </w:r>
      <w:r w:rsidRPr="00125758">
        <w:rPr>
          <w:vanish/>
          <w:sz w:val="10"/>
          <w:szCs w:val="12"/>
        </w:rPr>
        <w:t>strikes</w:t>
      </w:r>
      <w:r w:rsidRPr="00083A9C">
        <w:rPr>
          <w:sz w:val="10"/>
          <w:szCs w:val="12"/>
        </w:rPr>
        <w:t xml:space="preserve"> </w:t>
      </w:r>
      <w:r w:rsidRPr="00125758">
        <w:rPr>
          <w:vanish/>
          <w:sz w:val="10"/>
          <w:szCs w:val="12"/>
        </w:rPr>
        <w:t>are</w:t>
      </w:r>
      <w:r w:rsidRPr="00083A9C">
        <w:rPr>
          <w:sz w:val="10"/>
          <w:szCs w:val="12"/>
        </w:rPr>
        <w:t xml:space="preserve"> </w:t>
      </w:r>
      <w:r w:rsidRPr="00125758">
        <w:rPr>
          <w:vanish/>
          <w:sz w:val="10"/>
          <w:szCs w:val="12"/>
        </w:rPr>
        <w:t>therefore</w:t>
      </w:r>
      <w:r w:rsidRPr="00083A9C">
        <w:rPr>
          <w:sz w:val="10"/>
          <w:szCs w:val="12"/>
        </w:rPr>
        <w:t xml:space="preserve"> </w:t>
      </w:r>
      <w:r w:rsidRPr="00125758">
        <w:rPr>
          <w:vanish/>
          <w:sz w:val="10"/>
          <w:szCs w:val="12"/>
        </w:rPr>
        <w:t>rationally</w:t>
      </w:r>
      <w:r w:rsidRPr="00083A9C">
        <w:rPr>
          <w:sz w:val="10"/>
          <w:szCs w:val="12"/>
        </w:rPr>
        <w:t xml:space="preserve"> </w:t>
      </w:r>
      <w:r w:rsidRPr="00125758">
        <w:rPr>
          <w:vanish/>
          <w:sz w:val="10"/>
          <w:szCs w:val="12"/>
        </w:rPr>
        <w:t>related</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legitimate</w:t>
      </w:r>
      <w:r w:rsidRPr="00083A9C">
        <w:rPr>
          <w:sz w:val="10"/>
          <w:szCs w:val="12"/>
        </w:rPr>
        <w:t xml:space="preserve"> </w:t>
      </w:r>
      <w:r w:rsidRPr="00125758">
        <w:rPr>
          <w:vanish/>
          <w:sz w:val="10"/>
          <w:szCs w:val="12"/>
        </w:rPr>
        <w:t>penological</w:t>
      </w:r>
      <w:r w:rsidRPr="00083A9C">
        <w:rPr>
          <w:sz w:val="10"/>
          <w:szCs w:val="12"/>
        </w:rPr>
        <w:t xml:space="preserve"> </w:t>
      </w:r>
      <w:r w:rsidRPr="00125758">
        <w:rPr>
          <w:vanish/>
          <w:sz w:val="10"/>
          <w:szCs w:val="12"/>
        </w:rPr>
        <w:t>goals.131</w:t>
      </w:r>
      <w:r w:rsidRPr="00083A9C">
        <w:rPr>
          <w:sz w:val="10"/>
          <w:szCs w:val="12"/>
        </w:rPr>
        <w:t xml:space="preserve"> </w:t>
      </w:r>
      <w:r w:rsidRPr="00125758">
        <w:rPr>
          <w:vanish/>
          <w:sz w:val="10"/>
          <w:szCs w:val="12"/>
        </w:rPr>
        <w:t>¶</w:t>
      </w:r>
      <w:r w:rsidRPr="00083A9C">
        <w:rPr>
          <w:sz w:val="10"/>
          <w:szCs w:val="12"/>
        </w:rPr>
        <w:t xml:space="preserve"> </w:t>
      </w:r>
      <w:r w:rsidRPr="00125758">
        <w:rPr>
          <w:vanish/>
          <w:sz w:val="10"/>
          <w:szCs w:val="12"/>
        </w:rPr>
        <w:t>Lower</w:t>
      </w:r>
      <w:r w:rsidRPr="00083A9C">
        <w:rPr>
          <w:sz w:val="10"/>
          <w:szCs w:val="12"/>
        </w:rPr>
        <w:t xml:space="preserve"> </w:t>
      </w:r>
      <w:r w:rsidRPr="00125758">
        <w:rPr>
          <w:vanish/>
          <w:sz w:val="10"/>
          <w:szCs w:val="12"/>
        </w:rPr>
        <w:t>courts</w:t>
      </w:r>
      <w:r w:rsidRPr="00083A9C">
        <w:rPr>
          <w:sz w:val="10"/>
          <w:szCs w:val="12"/>
        </w:rPr>
        <w:t xml:space="preserve"> </w:t>
      </w:r>
      <w:r w:rsidRPr="00125758">
        <w:rPr>
          <w:vanish/>
          <w:sz w:val="10"/>
          <w:szCs w:val="12"/>
        </w:rPr>
        <w:t>also</w:t>
      </w:r>
      <w:r w:rsidRPr="00083A9C">
        <w:rPr>
          <w:sz w:val="10"/>
          <w:szCs w:val="12"/>
        </w:rPr>
        <w:t xml:space="preserve"> </w:t>
      </w:r>
      <w:r w:rsidRPr="00125758">
        <w:rPr>
          <w:vanish/>
          <w:sz w:val="10"/>
          <w:szCs w:val="12"/>
        </w:rPr>
        <w:t>have</w:t>
      </w:r>
      <w:r w:rsidRPr="00083A9C">
        <w:rPr>
          <w:sz w:val="10"/>
          <w:szCs w:val="12"/>
        </w:rPr>
        <w:t xml:space="preserve"> </w:t>
      </w:r>
      <w:r w:rsidRPr="00125758">
        <w:rPr>
          <w:vanish/>
          <w:sz w:val="10"/>
          <w:szCs w:val="12"/>
        </w:rPr>
        <w:t>justified</w:t>
      </w:r>
      <w:r w:rsidRPr="00083A9C">
        <w:rPr>
          <w:sz w:val="10"/>
          <w:szCs w:val="12"/>
        </w:rPr>
        <w:t xml:space="preserve"> </w:t>
      </w:r>
      <w:r w:rsidRPr="00125758">
        <w:rPr>
          <w:vanish/>
          <w:sz w:val="10"/>
          <w:szCs w:val="12"/>
        </w:rPr>
        <w:t>upholding</w:t>
      </w:r>
      <w:r w:rsidRPr="00083A9C">
        <w:rPr>
          <w:sz w:val="10"/>
          <w:szCs w:val="12"/>
        </w:rPr>
        <w:t xml:space="preserve"> </w:t>
      </w:r>
      <w:r w:rsidRPr="00125758">
        <w:rPr>
          <w:vanish/>
          <w:sz w:val="10"/>
          <w:szCs w:val="12"/>
        </w:rPr>
        <w:t>prison</w:t>
      </w:r>
      <w:r w:rsidRPr="00083A9C">
        <w:rPr>
          <w:sz w:val="10"/>
          <w:szCs w:val="12"/>
        </w:rPr>
        <w:t xml:space="preserve"> </w:t>
      </w:r>
      <w:r w:rsidRPr="00125758">
        <w:rPr>
          <w:vanish/>
          <w:sz w:val="10"/>
          <w:szCs w:val="12"/>
        </w:rPr>
        <w:t>regulations</w:t>
      </w:r>
      <w:r w:rsidRPr="00083A9C">
        <w:rPr>
          <w:sz w:val="10"/>
          <w:szCs w:val="12"/>
        </w:rPr>
        <w:t xml:space="preserve"> </w:t>
      </w:r>
      <w:r w:rsidRPr="00125758">
        <w:rPr>
          <w:vanish/>
          <w:sz w:val="10"/>
          <w:szCs w:val="12"/>
        </w:rPr>
        <w:t>barring</w:t>
      </w:r>
      <w:r w:rsidRPr="00083A9C">
        <w:rPr>
          <w:sz w:val="10"/>
          <w:szCs w:val="12"/>
        </w:rPr>
        <w:t xml:space="preserve"> </w:t>
      </w:r>
      <w:r w:rsidRPr="00125758">
        <w:rPr>
          <w:vanish/>
          <w:sz w:val="10"/>
          <w:szCs w:val="12"/>
        </w:rPr>
        <w:t>strikes</w:t>
      </w:r>
      <w:r w:rsidRPr="00083A9C">
        <w:rPr>
          <w:sz w:val="10"/>
          <w:szCs w:val="12"/>
        </w:rPr>
        <w:t xml:space="preserve"> </w:t>
      </w:r>
      <w:r w:rsidRPr="00125758">
        <w:rPr>
          <w:vanish/>
          <w:sz w:val="10"/>
          <w:szCs w:val="12"/>
        </w:rPr>
        <w:t>by</w:t>
      </w:r>
      <w:r w:rsidRPr="00083A9C">
        <w:rPr>
          <w:sz w:val="10"/>
          <w:szCs w:val="12"/>
        </w:rPr>
        <w:t xml:space="preserve"> </w:t>
      </w:r>
      <w:r w:rsidRPr="00125758">
        <w:rPr>
          <w:vanish/>
          <w:sz w:val="10"/>
          <w:szCs w:val="12"/>
        </w:rPr>
        <w:t>explicitly</w:t>
      </w:r>
      <w:r w:rsidRPr="00083A9C">
        <w:rPr>
          <w:sz w:val="10"/>
          <w:szCs w:val="12"/>
        </w:rPr>
        <w:t xml:space="preserve"> </w:t>
      </w:r>
      <w:r w:rsidRPr="00125758">
        <w:rPr>
          <w:vanish/>
          <w:sz w:val="10"/>
          <w:szCs w:val="12"/>
        </w:rPr>
        <w:t>or</w:t>
      </w:r>
      <w:r w:rsidRPr="00083A9C">
        <w:rPr>
          <w:sz w:val="10"/>
          <w:szCs w:val="12"/>
        </w:rPr>
        <w:t xml:space="preserve"> </w:t>
      </w:r>
      <w:r w:rsidRPr="00125758">
        <w:rPr>
          <w:vanish/>
          <w:sz w:val="10"/>
          <w:szCs w:val="12"/>
        </w:rPr>
        <w:t>implicitly</w:t>
      </w:r>
      <w:r w:rsidRPr="00083A9C">
        <w:rPr>
          <w:sz w:val="10"/>
          <w:szCs w:val="12"/>
        </w:rPr>
        <w:t xml:space="preserve"> </w:t>
      </w:r>
      <w:r w:rsidRPr="00125758">
        <w:rPr>
          <w:vanish/>
          <w:sz w:val="10"/>
          <w:szCs w:val="12"/>
        </w:rPr>
        <w:t>turning</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the</w:t>
      </w:r>
      <w:r w:rsidRPr="00083A9C">
        <w:rPr>
          <w:sz w:val="10"/>
          <w:szCs w:val="12"/>
        </w:rPr>
        <w:t xml:space="preserve"> </w:t>
      </w:r>
      <w:r w:rsidRPr="00125758">
        <w:rPr>
          <w:vanish/>
          <w:sz w:val="10"/>
          <w:szCs w:val="12"/>
        </w:rPr>
        <w:t>general</w:t>
      </w:r>
      <w:r w:rsidRPr="00083A9C">
        <w:rPr>
          <w:sz w:val="10"/>
          <w:szCs w:val="12"/>
        </w:rPr>
        <w:t xml:space="preserve"> </w:t>
      </w:r>
      <w:r w:rsidRPr="00125758">
        <w:rPr>
          <w:vanish/>
          <w:sz w:val="10"/>
          <w:szCs w:val="12"/>
        </w:rPr>
        <w:t>Turner</w:t>
      </w:r>
      <w:r w:rsidRPr="00083A9C">
        <w:rPr>
          <w:sz w:val="10"/>
          <w:szCs w:val="12"/>
        </w:rPr>
        <w:t xml:space="preserve"> </w:t>
      </w:r>
      <w:r w:rsidRPr="00125758">
        <w:rPr>
          <w:vanish/>
          <w:sz w:val="10"/>
          <w:szCs w:val="12"/>
        </w:rPr>
        <w:t>framework</w:t>
      </w:r>
      <w:r w:rsidRPr="00083A9C">
        <w:rPr>
          <w:sz w:val="10"/>
          <w:szCs w:val="12"/>
        </w:rPr>
        <w:t xml:space="preserve"> </w:t>
      </w:r>
      <w:r w:rsidRPr="00125758">
        <w:rPr>
          <w:vanish/>
          <w:sz w:val="10"/>
          <w:szCs w:val="12"/>
        </w:rPr>
        <w:t>that</w:t>
      </w:r>
      <w:r w:rsidRPr="00083A9C">
        <w:rPr>
          <w:sz w:val="10"/>
          <w:szCs w:val="12"/>
        </w:rPr>
        <w:t xml:space="preserve"> </w:t>
      </w:r>
      <w:r w:rsidRPr="00125758">
        <w:rPr>
          <w:vanish/>
          <w:sz w:val="10"/>
          <w:szCs w:val="12"/>
        </w:rPr>
        <w:t>Jones</w:t>
      </w:r>
      <w:r w:rsidRPr="00083A9C">
        <w:rPr>
          <w:sz w:val="10"/>
          <w:szCs w:val="12"/>
        </w:rPr>
        <w:t xml:space="preserve"> </w:t>
      </w:r>
      <w:r w:rsidRPr="00125758">
        <w:rPr>
          <w:vanish/>
          <w:sz w:val="10"/>
          <w:szCs w:val="12"/>
        </w:rPr>
        <w:t>helped</w:t>
      </w:r>
      <w:r w:rsidRPr="00083A9C">
        <w:rPr>
          <w:sz w:val="10"/>
          <w:szCs w:val="12"/>
        </w:rPr>
        <w:t xml:space="preserve"> </w:t>
      </w:r>
      <w:r w:rsidRPr="00125758">
        <w:rPr>
          <w:vanish/>
          <w:sz w:val="10"/>
          <w:szCs w:val="12"/>
        </w:rPr>
        <w:t>create</w:t>
      </w:r>
      <w:r w:rsidRPr="00083A9C">
        <w:rPr>
          <w:sz w:val="10"/>
          <w:szCs w:val="12"/>
        </w:rPr>
        <w:t xml:space="preserve"> </w:t>
      </w:r>
      <w:r w:rsidRPr="00125758">
        <w:rPr>
          <w:vanish/>
          <w:sz w:val="10"/>
          <w:szCs w:val="12"/>
        </w:rPr>
        <w:t>—</w:t>
      </w:r>
      <w:r w:rsidRPr="00083A9C">
        <w:rPr>
          <w:sz w:val="10"/>
          <w:szCs w:val="12"/>
        </w:rPr>
        <w:t xml:space="preserve"> </w:t>
      </w:r>
      <w:r w:rsidRPr="00125758">
        <w:rPr>
          <w:vanish/>
          <w:sz w:val="10"/>
          <w:szCs w:val="12"/>
        </w:rPr>
        <w:t>including</w:t>
      </w:r>
      <w:r w:rsidRPr="00083A9C">
        <w:rPr>
          <w:sz w:val="10"/>
          <w:szCs w:val="12"/>
        </w:rPr>
        <w:t xml:space="preserve"> </w:t>
      </w:r>
      <w:r w:rsidRPr="00125758">
        <w:rPr>
          <w:vanish/>
          <w:sz w:val="10"/>
          <w:szCs w:val="12"/>
        </w:rPr>
        <w:t>by</w:t>
      </w:r>
      <w:r w:rsidRPr="00083A9C">
        <w:rPr>
          <w:sz w:val="10"/>
          <w:szCs w:val="12"/>
        </w:rPr>
        <w:t xml:space="preserve"> </w:t>
      </w:r>
      <w:r w:rsidRPr="00125758">
        <w:rPr>
          <w:vanish/>
          <w:sz w:val="10"/>
          <w:szCs w:val="12"/>
        </w:rPr>
        <w:t>arguing</w:t>
      </w:r>
      <w:r w:rsidRPr="00083A9C">
        <w:rPr>
          <w:sz w:val="10"/>
          <w:szCs w:val="12"/>
        </w:rPr>
        <w:t xml:space="preserve"> </w:t>
      </w:r>
      <w:r w:rsidRPr="00125758">
        <w:rPr>
          <w:vanish/>
          <w:sz w:val="10"/>
          <w:szCs w:val="12"/>
        </w:rPr>
        <w:t>that</w:t>
      </w:r>
      <w:r w:rsidRPr="00083A9C">
        <w:rPr>
          <w:sz w:val="10"/>
          <w:szCs w:val="12"/>
        </w:rPr>
        <w:t xml:space="preserve"> </w:t>
      </w:r>
      <w:r w:rsidRPr="00125758">
        <w:rPr>
          <w:vanish/>
          <w:sz w:val="10"/>
          <w:szCs w:val="12"/>
        </w:rPr>
        <w:t>there</w:t>
      </w:r>
      <w:r w:rsidRPr="00083A9C">
        <w:rPr>
          <w:sz w:val="10"/>
          <w:szCs w:val="12"/>
        </w:rPr>
        <w:t xml:space="preserve"> </w:t>
      </w:r>
      <w:r w:rsidRPr="00125758">
        <w:rPr>
          <w:vanish/>
          <w:sz w:val="10"/>
          <w:szCs w:val="12"/>
        </w:rPr>
        <w:t>are</w:t>
      </w:r>
      <w:r w:rsidRPr="00083A9C">
        <w:rPr>
          <w:sz w:val="10"/>
          <w:szCs w:val="12"/>
        </w:rPr>
        <w:t xml:space="preserve"> </w:t>
      </w:r>
      <w:r w:rsidRPr="00125758">
        <w:rPr>
          <w:vanish/>
          <w:sz w:val="10"/>
          <w:szCs w:val="12"/>
        </w:rPr>
        <w:t>ready</w:t>
      </w:r>
      <w:r w:rsidRPr="00083A9C">
        <w:rPr>
          <w:sz w:val="10"/>
          <w:szCs w:val="12"/>
        </w:rPr>
        <w:t xml:space="preserve"> </w:t>
      </w:r>
      <w:r w:rsidRPr="00125758">
        <w:rPr>
          <w:vanish/>
          <w:sz w:val="10"/>
          <w:szCs w:val="12"/>
        </w:rPr>
        <w:t>alternatives</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prison</w:t>
      </w:r>
      <w:r w:rsidRPr="00083A9C">
        <w:rPr>
          <w:sz w:val="10"/>
          <w:szCs w:val="12"/>
        </w:rPr>
        <w:t xml:space="preserve"> </w:t>
      </w:r>
      <w:r w:rsidRPr="00125758">
        <w:rPr>
          <w:vanish/>
          <w:sz w:val="10"/>
          <w:szCs w:val="12"/>
        </w:rPr>
        <w:t>strikes,132</w:t>
      </w:r>
      <w:r w:rsidRPr="00083A9C">
        <w:rPr>
          <w:sz w:val="10"/>
          <w:szCs w:val="12"/>
        </w:rPr>
        <w:t xml:space="preserve"> </w:t>
      </w:r>
      <w:r w:rsidRPr="00125758">
        <w:rPr>
          <w:vanish/>
          <w:sz w:val="10"/>
          <w:szCs w:val="12"/>
        </w:rPr>
        <w:t>or</w:t>
      </w:r>
      <w:r w:rsidRPr="00083A9C">
        <w:rPr>
          <w:sz w:val="10"/>
          <w:szCs w:val="12"/>
        </w:rPr>
        <w:t xml:space="preserve"> </w:t>
      </w:r>
      <w:r w:rsidRPr="00125758">
        <w:rPr>
          <w:vanish/>
          <w:sz w:val="10"/>
          <w:szCs w:val="12"/>
        </w:rPr>
        <w:t>that</w:t>
      </w:r>
      <w:r w:rsidRPr="00083A9C">
        <w:rPr>
          <w:sz w:val="10"/>
          <w:szCs w:val="12"/>
        </w:rPr>
        <w:t xml:space="preserve"> </w:t>
      </w:r>
      <w:r w:rsidRPr="00125758">
        <w:rPr>
          <w:vanish/>
          <w:sz w:val="10"/>
          <w:szCs w:val="12"/>
        </w:rPr>
        <w:t>such</w:t>
      </w:r>
      <w:r w:rsidRPr="00083A9C">
        <w:rPr>
          <w:sz w:val="10"/>
          <w:szCs w:val="12"/>
        </w:rPr>
        <w:t xml:space="preserve"> </w:t>
      </w:r>
      <w:r w:rsidRPr="00125758">
        <w:rPr>
          <w:vanish/>
          <w:sz w:val="10"/>
          <w:szCs w:val="12"/>
        </w:rPr>
        <w:t>regulations</w:t>
      </w:r>
      <w:r w:rsidRPr="00083A9C">
        <w:rPr>
          <w:sz w:val="10"/>
          <w:szCs w:val="12"/>
        </w:rPr>
        <w:t xml:space="preserve"> </w:t>
      </w:r>
      <w:r w:rsidRPr="00125758">
        <w:rPr>
          <w:vanish/>
          <w:sz w:val="10"/>
          <w:szCs w:val="12"/>
        </w:rPr>
        <w:t>are</w:t>
      </w:r>
      <w:r w:rsidRPr="00083A9C">
        <w:rPr>
          <w:sz w:val="10"/>
          <w:szCs w:val="12"/>
        </w:rPr>
        <w:t xml:space="preserve"> </w:t>
      </w:r>
      <w:r w:rsidRPr="00125758">
        <w:rPr>
          <w:vanish/>
          <w:sz w:val="10"/>
          <w:szCs w:val="12"/>
        </w:rPr>
        <w:t>generally</w:t>
      </w:r>
      <w:r w:rsidRPr="00083A9C">
        <w:rPr>
          <w:sz w:val="10"/>
          <w:szCs w:val="12"/>
        </w:rPr>
        <w:t xml:space="preserve"> </w:t>
      </w:r>
      <w:r w:rsidRPr="00125758">
        <w:rPr>
          <w:vanish/>
          <w:sz w:val="10"/>
          <w:szCs w:val="12"/>
        </w:rPr>
        <w:t>permissible</w:t>
      </w:r>
      <w:r w:rsidRPr="00083A9C">
        <w:rPr>
          <w:sz w:val="10"/>
          <w:szCs w:val="12"/>
        </w:rPr>
        <w:t xml:space="preserve"> </w:t>
      </w:r>
      <w:r w:rsidRPr="00125758">
        <w:rPr>
          <w:vanish/>
          <w:sz w:val="10"/>
          <w:szCs w:val="12"/>
        </w:rPr>
        <w:t>exercises</w:t>
      </w:r>
      <w:r w:rsidRPr="00083A9C">
        <w:rPr>
          <w:sz w:val="10"/>
          <w:szCs w:val="12"/>
        </w:rPr>
        <w:t xml:space="preserve"> </w:t>
      </w:r>
      <w:r w:rsidRPr="00125758">
        <w:rPr>
          <w:vanish/>
          <w:sz w:val="10"/>
          <w:szCs w:val="12"/>
        </w:rPr>
        <w:t>of</w:t>
      </w:r>
      <w:r w:rsidRPr="00083A9C">
        <w:rPr>
          <w:sz w:val="10"/>
          <w:szCs w:val="12"/>
        </w:rPr>
        <w:t xml:space="preserve"> </w:t>
      </w:r>
      <w:r w:rsidRPr="00125758">
        <w:rPr>
          <w:vanish/>
          <w:sz w:val="10"/>
          <w:szCs w:val="12"/>
        </w:rPr>
        <w:t>penal</w:t>
      </w:r>
      <w:r w:rsidRPr="00083A9C">
        <w:rPr>
          <w:sz w:val="10"/>
          <w:szCs w:val="12"/>
        </w:rPr>
        <w:t xml:space="preserve"> </w:t>
      </w:r>
      <w:r w:rsidRPr="00125758">
        <w:rPr>
          <w:vanish/>
          <w:sz w:val="10"/>
          <w:szCs w:val="12"/>
        </w:rPr>
        <w:t>authority.133</w:t>
      </w:r>
      <w:r w:rsidRPr="00083A9C">
        <w:rPr>
          <w:sz w:val="10"/>
          <w:szCs w:val="12"/>
        </w:rPr>
        <w:t xml:space="preserve"> </w:t>
      </w:r>
      <w:r w:rsidRPr="00125758">
        <w:rPr>
          <w:vanish/>
          <w:sz w:val="10"/>
          <w:szCs w:val="12"/>
        </w:rPr>
        <w:t>And</w:t>
      </w:r>
      <w:r w:rsidRPr="00083A9C">
        <w:rPr>
          <w:sz w:val="10"/>
          <w:szCs w:val="12"/>
        </w:rPr>
        <w:t xml:space="preserve"> </w:t>
      </w:r>
      <w:r w:rsidRPr="00125758">
        <w:rPr>
          <w:vanish/>
          <w:sz w:val="10"/>
          <w:szCs w:val="12"/>
        </w:rPr>
        <w:t>finally,</w:t>
      </w:r>
      <w:r w:rsidRPr="00083A9C">
        <w:rPr>
          <w:sz w:val="10"/>
          <w:szCs w:val="12"/>
        </w:rPr>
        <w:t xml:space="preserve"> </w:t>
      </w:r>
      <w:r w:rsidRPr="00125758">
        <w:rPr>
          <w:vanish/>
          <w:sz w:val="10"/>
          <w:szCs w:val="12"/>
        </w:rPr>
        <w:t>it</w:t>
      </w:r>
      <w:r w:rsidRPr="00083A9C">
        <w:rPr>
          <w:sz w:val="10"/>
          <w:szCs w:val="12"/>
        </w:rPr>
        <w:t xml:space="preserve"> </w:t>
      </w:r>
      <w:r w:rsidRPr="00125758">
        <w:rPr>
          <w:vanish/>
          <w:sz w:val="10"/>
          <w:szCs w:val="12"/>
        </w:rPr>
        <w:t>is</w:t>
      </w:r>
      <w:r w:rsidRPr="00083A9C">
        <w:rPr>
          <w:sz w:val="10"/>
          <w:szCs w:val="12"/>
        </w:rPr>
        <w:t xml:space="preserve"> </w:t>
      </w:r>
      <w:r w:rsidRPr="00125758">
        <w:rPr>
          <w:vanish/>
          <w:sz w:val="10"/>
          <w:szCs w:val="12"/>
        </w:rPr>
        <w:t>worth</w:t>
      </w:r>
      <w:r w:rsidRPr="00083A9C">
        <w:rPr>
          <w:sz w:val="10"/>
          <w:szCs w:val="12"/>
        </w:rPr>
        <w:t xml:space="preserve"> </w:t>
      </w:r>
      <w:r w:rsidRPr="00125758">
        <w:rPr>
          <w:vanish/>
          <w:sz w:val="10"/>
          <w:szCs w:val="12"/>
        </w:rPr>
        <w:t>noting</w:t>
      </w:r>
      <w:r w:rsidRPr="00083A9C">
        <w:rPr>
          <w:sz w:val="10"/>
          <w:szCs w:val="12"/>
        </w:rPr>
        <w:t xml:space="preserve"> </w:t>
      </w:r>
      <w:r w:rsidRPr="00125758">
        <w:rPr>
          <w:vanish/>
          <w:sz w:val="10"/>
          <w:szCs w:val="12"/>
        </w:rPr>
        <w:t>that</w:t>
      </w:r>
      <w:r w:rsidRPr="00083A9C">
        <w:rPr>
          <w:sz w:val="10"/>
          <w:szCs w:val="12"/>
        </w:rPr>
        <w:t xml:space="preserve"> </w:t>
      </w:r>
      <w:r w:rsidRPr="00125758">
        <w:rPr>
          <w:vanish/>
          <w:sz w:val="10"/>
          <w:szCs w:val="12"/>
        </w:rPr>
        <w:t>lower</w:t>
      </w:r>
      <w:r w:rsidRPr="00083A9C">
        <w:rPr>
          <w:sz w:val="10"/>
          <w:szCs w:val="12"/>
        </w:rPr>
        <w:t xml:space="preserve"> </w:t>
      </w:r>
      <w:r w:rsidRPr="00125758">
        <w:rPr>
          <w:vanish/>
          <w:sz w:val="10"/>
          <w:szCs w:val="12"/>
        </w:rPr>
        <w:t>federal</w:t>
      </w:r>
      <w:r w:rsidRPr="00083A9C">
        <w:rPr>
          <w:sz w:val="10"/>
          <w:szCs w:val="12"/>
        </w:rPr>
        <w:t xml:space="preserve"> </w:t>
      </w:r>
      <w:r w:rsidRPr="00125758">
        <w:rPr>
          <w:vanish/>
          <w:sz w:val="10"/>
          <w:szCs w:val="12"/>
        </w:rPr>
        <w:t>courts</w:t>
      </w:r>
      <w:r w:rsidRPr="00083A9C">
        <w:rPr>
          <w:sz w:val="10"/>
          <w:szCs w:val="12"/>
        </w:rPr>
        <w:t xml:space="preserve"> </w:t>
      </w:r>
      <w:r w:rsidRPr="00125758">
        <w:rPr>
          <w:vanish/>
          <w:sz w:val="10"/>
          <w:szCs w:val="12"/>
        </w:rPr>
        <w:t>have,</w:t>
      </w:r>
      <w:r w:rsidRPr="00083A9C">
        <w:rPr>
          <w:sz w:val="10"/>
          <w:szCs w:val="12"/>
        </w:rPr>
        <w:t xml:space="preserve"> </w:t>
      </w:r>
      <w:r w:rsidRPr="00125758">
        <w:rPr>
          <w:vanish/>
          <w:sz w:val="10"/>
          <w:szCs w:val="12"/>
        </w:rPr>
        <w:t>in</w:t>
      </w:r>
      <w:r w:rsidRPr="00083A9C">
        <w:rPr>
          <w:sz w:val="10"/>
          <w:szCs w:val="12"/>
        </w:rPr>
        <w:t xml:space="preserve"> </w:t>
      </w:r>
      <w:r w:rsidRPr="00125758">
        <w:rPr>
          <w:vanish/>
          <w:sz w:val="10"/>
          <w:szCs w:val="12"/>
        </w:rPr>
        <w:t>deferring</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prison</w:t>
      </w:r>
      <w:r w:rsidRPr="00083A9C">
        <w:rPr>
          <w:sz w:val="10"/>
          <w:szCs w:val="12"/>
        </w:rPr>
        <w:t xml:space="preserve"> </w:t>
      </w:r>
      <w:r w:rsidRPr="00125758">
        <w:rPr>
          <w:vanish/>
          <w:sz w:val="10"/>
          <w:szCs w:val="12"/>
        </w:rPr>
        <w:t>offi-</w:t>
      </w:r>
      <w:r w:rsidRPr="00083A9C">
        <w:rPr>
          <w:sz w:val="10"/>
          <w:szCs w:val="12"/>
        </w:rPr>
        <w:t xml:space="preserve"> </w:t>
      </w:r>
      <w:r w:rsidRPr="00125758">
        <w:rPr>
          <w:vanish/>
          <w:sz w:val="10"/>
          <w:szCs w:val="12"/>
        </w:rPr>
        <w:t>cials’</w:t>
      </w:r>
      <w:r w:rsidRPr="00083A9C">
        <w:rPr>
          <w:sz w:val="10"/>
          <w:szCs w:val="12"/>
        </w:rPr>
        <w:t xml:space="preserve"> </w:t>
      </w:r>
      <w:r w:rsidRPr="00125758">
        <w:rPr>
          <w:vanish/>
          <w:sz w:val="10"/>
          <w:szCs w:val="12"/>
        </w:rPr>
        <w:t>judgments</w:t>
      </w:r>
      <w:r w:rsidRPr="00083A9C">
        <w:rPr>
          <w:sz w:val="10"/>
          <w:szCs w:val="12"/>
        </w:rPr>
        <w:t xml:space="preserve"> </w:t>
      </w:r>
      <w:r w:rsidRPr="00125758">
        <w:rPr>
          <w:vanish/>
          <w:sz w:val="10"/>
          <w:szCs w:val="12"/>
        </w:rPr>
        <w:t>regarding</w:t>
      </w:r>
      <w:r w:rsidRPr="00083A9C">
        <w:rPr>
          <w:sz w:val="10"/>
          <w:szCs w:val="12"/>
        </w:rPr>
        <w:t xml:space="preserve"> </w:t>
      </w:r>
      <w:r w:rsidRPr="00125758">
        <w:rPr>
          <w:vanish/>
          <w:sz w:val="10"/>
          <w:szCs w:val="12"/>
        </w:rPr>
        <w:t>security,</w:t>
      </w:r>
      <w:r w:rsidRPr="00083A9C">
        <w:rPr>
          <w:sz w:val="10"/>
          <w:szCs w:val="12"/>
        </w:rPr>
        <w:t xml:space="preserve"> </w:t>
      </w:r>
      <w:r w:rsidRPr="00125758">
        <w:rPr>
          <w:vanish/>
          <w:sz w:val="10"/>
          <w:szCs w:val="12"/>
        </w:rPr>
        <w:t>also</w:t>
      </w:r>
      <w:r w:rsidRPr="00083A9C">
        <w:rPr>
          <w:sz w:val="10"/>
          <w:szCs w:val="12"/>
        </w:rPr>
        <w:t xml:space="preserve"> </w:t>
      </w:r>
      <w:r w:rsidRPr="00125758">
        <w:rPr>
          <w:vanish/>
          <w:sz w:val="10"/>
          <w:szCs w:val="12"/>
        </w:rPr>
        <w:t>permitted</w:t>
      </w:r>
      <w:r w:rsidRPr="00083A9C">
        <w:rPr>
          <w:sz w:val="10"/>
          <w:szCs w:val="12"/>
        </w:rPr>
        <w:t xml:space="preserve"> </w:t>
      </w:r>
      <w:r w:rsidRPr="00125758">
        <w:rPr>
          <w:vanish/>
          <w:sz w:val="10"/>
          <w:szCs w:val="12"/>
        </w:rPr>
        <w:t>all</w:t>
      </w:r>
      <w:r w:rsidRPr="00083A9C">
        <w:rPr>
          <w:sz w:val="10"/>
          <w:szCs w:val="12"/>
        </w:rPr>
        <w:t xml:space="preserve"> </w:t>
      </w:r>
      <w:r w:rsidRPr="00125758">
        <w:rPr>
          <w:vanish/>
          <w:sz w:val="10"/>
          <w:szCs w:val="12"/>
        </w:rPr>
        <w:t>manner</w:t>
      </w:r>
      <w:r w:rsidRPr="00083A9C">
        <w:rPr>
          <w:sz w:val="10"/>
          <w:szCs w:val="12"/>
        </w:rPr>
        <w:t xml:space="preserve"> </w:t>
      </w:r>
      <w:r w:rsidRPr="00125758">
        <w:rPr>
          <w:vanish/>
          <w:sz w:val="10"/>
          <w:szCs w:val="12"/>
        </w:rPr>
        <w:t>of</w:t>
      </w:r>
      <w:r w:rsidRPr="00083A9C">
        <w:rPr>
          <w:sz w:val="10"/>
          <w:szCs w:val="12"/>
        </w:rPr>
        <w:t xml:space="preserve"> </w:t>
      </w:r>
      <w:r w:rsidRPr="00125758">
        <w:rPr>
          <w:vanish/>
          <w:sz w:val="10"/>
          <w:szCs w:val="12"/>
        </w:rPr>
        <w:t>regulations</w:t>
      </w:r>
      <w:r w:rsidRPr="00083A9C">
        <w:rPr>
          <w:sz w:val="10"/>
          <w:szCs w:val="12"/>
        </w:rPr>
        <w:t xml:space="preserve"> </w:t>
      </w:r>
      <w:r w:rsidRPr="00125758">
        <w:rPr>
          <w:vanish/>
          <w:sz w:val="10"/>
          <w:szCs w:val="12"/>
        </w:rPr>
        <w:t>designed</w:t>
      </w:r>
      <w:r w:rsidRPr="00083A9C">
        <w:rPr>
          <w:sz w:val="10"/>
          <w:szCs w:val="12"/>
        </w:rPr>
        <w:t xml:space="preserve"> </w:t>
      </w:r>
      <w:r w:rsidRPr="00125758">
        <w:rPr>
          <w:vanish/>
          <w:sz w:val="10"/>
          <w:szCs w:val="12"/>
        </w:rPr>
        <w:t>to</w:t>
      </w:r>
      <w:r w:rsidRPr="00083A9C">
        <w:rPr>
          <w:sz w:val="10"/>
          <w:szCs w:val="12"/>
        </w:rPr>
        <w:t xml:space="preserve"> </w:t>
      </w:r>
      <w:r w:rsidRPr="00125758">
        <w:rPr>
          <w:vanish/>
          <w:sz w:val="10"/>
          <w:szCs w:val="12"/>
        </w:rPr>
        <w:t>punish</w:t>
      </w:r>
      <w:r w:rsidRPr="00083A9C">
        <w:rPr>
          <w:sz w:val="10"/>
          <w:szCs w:val="12"/>
        </w:rPr>
        <w:t xml:space="preserve"> </w:t>
      </w:r>
      <w:r w:rsidRPr="00125758">
        <w:rPr>
          <w:vanish/>
          <w:sz w:val="10"/>
          <w:szCs w:val="12"/>
        </w:rPr>
        <w:t>strikers134</w:t>
      </w:r>
      <w:r w:rsidRPr="00083A9C">
        <w:rPr>
          <w:sz w:val="10"/>
          <w:szCs w:val="12"/>
        </w:rPr>
        <w:t xml:space="preserve"> </w:t>
      </w:r>
      <w:r w:rsidRPr="00125758">
        <w:rPr>
          <w:vanish/>
          <w:sz w:val="10"/>
          <w:szCs w:val="12"/>
        </w:rPr>
        <w:t>and</w:t>
      </w:r>
      <w:r w:rsidRPr="00083A9C">
        <w:rPr>
          <w:sz w:val="10"/>
          <w:szCs w:val="12"/>
        </w:rPr>
        <w:t xml:space="preserve"> </w:t>
      </w:r>
      <w:r w:rsidRPr="00125758">
        <w:rPr>
          <w:vanish/>
          <w:sz w:val="10"/>
          <w:szCs w:val="12"/>
        </w:rPr>
        <w:t>aid</w:t>
      </w:r>
      <w:r w:rsidRPr="00083A9C">
        <w:rPr>
          <w:sz w:val="10"/>
          <w:szCs w:val="12"/>
        </w:rPr>
        <w:t xml:space="preserve"> </w:t>
      </w:r>
      <w:r w:rsidRPr="00125758">
        <w:rPr>
          <w:vanish/>
          <w:sz w:val="10"/>
          <w:szCs w:val="12"/>
        </w:rPr>
        <w:t>officials</w:t>
      </w:r>
      <w:r w:rsidRPr="00083A9C">
        <w:rPr>
          <w:sz w:val="10"/>
          <w:szCs w:val="12"/>
        </w:rPr>
        <w:t xml:space="preserve"> </w:t>
      </w:r>
      <w:r w:rsidRPr="00125758">
        <w:rPr>
          <w:vanish/>
          <w:sz w:val="10"/>
          <w:szCs w:val="12"/>
        </w:rPr>
        <w:t>in</w:t>
      </w:r>
      <w:r w:rsidRPr="00083A9C">
        <w:rPr>
          <w:sz w:val="10"/>
          <w:szCs w:val="12"/>
        </w:rPr>
        <w:t xml:space="preserve"> </w:t>
      </w:r>
      <w:r w:rsidRPr="00125758">
        <w:rPr>
          <w:vanish/>
          <w:sz w:val="10"/>
          <w:szCs w:val="12"/>
        </w:rPr>
        <w:t>preventing</w:t>
      </w:r>
      <w:r w:rsidRPr="00083A9C">
        <w:rPr>
          <w:sz w:val="10"/>
          <w:szCs w:val="12"/>
        </w:rPr>
        <w:t xml:space="preserve"> </w:t>
      </w:r>
      <w:r w:rsidRPr="00125758">
        <w:rPr>
          <w:vanish/>
          <w:sz w:val="10"/>
          <w:szCs w:val="12"/>
        </w:rPr>
        <w:t>strikes</w:t>
      </w:r>
      <w:r w:rsidRPr="00083A9C">
        <w:rPr>
          <w:sz w:val="10"/>
          <w:szCs w:val="12"/>
        </w:rPr>
        <w:t xml:space="preserve"> </w:t>
      </w:r>
      <w:r w:rsidRPr="00125758">
        <w:rPr>
          <w:vanish/>
          <w:sz w:val="10"/>
          <w:szCs w:val="12"/>
        </w:rPr>
        <w:t>from</w:t>
      </w:r>
      <w:r w:rsidRPr="00083A9C">
        <w:rPr>
          <w:sz w:val="10"/>
          <w:szCs w:val="12"/>
        </w:rPr>
        <w:t xml:space="preserve"> </w:t>
      </w:r>
      <w:r w:rsidRPr="00125758">
        <w:rPr>
          <w:vanish/>
          <w:sz w:val="10"/>
          <w:szCs w:val="12"/>
        </w:rPr>
        <w:t>occurring.135</w:t>
      </w:r>
      <w:r w:rsidRPr="00083A9C">
        <w:rPr>
          <w:sz w:val="10"/>
          <w:szCs w:val="12"/>
        </w:rPr>
        <w:t xml:space="preserve"> </w:t>
      </w:r>
      <w:r w:rsidRPr="00125758">
        <w:rPr>
          <w:vanish/>
          <w:sz w:val="10"/>
          <w:szCs w:val="12"/>
        </w:rPr>
        <w:t>In</w:t>
      </w:r>
      <w:r w:rsidRPr="00083A9C">
        <w:rPr>
          <w:sz w:val="10"/>
          <w:szCs w:val="12"/>
        </w:rPr>
        <w:t xml:space="preserve"> </w:t>
      </w:r>
      <w:r w:rsidRPr="00125758">
        <w:rPr>
          <w:vanish/>
          <w:sz w:val="10"/>
          <w:szCs w:val="12"/>
        </w:rPr>
        <w:t>short,</w:t>
      </w:r>
      <w:r w:rsidRPr="00083A9C">
        <w:rPr>
          <w:sz w:val="10"/>
          <w:szCs w:val="12"/>
        </w:rPr>
        <w:t xml:space="preserve"> </w:t>
      </w:r>
      <w:r w:rsidRPr="00125758">
        <w:rPr>
          <w:vanish/>
          <w:sz w:val="10"/>
          <w:szCs w:val="12"/>
        </w:rPr>
        <w:t>there</w:t>
      </w:r>
      <w:r w:rsidRPr="00083A9C">
        <w:rPr>
          <w:sz w:val="10"/>
          <w:szCs w:val="12"/>
        </w:rPr>
        <w:t xml:space="preserve"> </w:t>
      </w:r>
      <w:r w:rsidRPr="00125758">
        <w:rPr>
          <w:vanish/>
          <w:sz w:val="10"/>
          <w:szCs w:val="12"/>
        </w:rPr>
        <w:t>exists</w:t>
      </w:r>
      <w:r w:rsidRPr="00083A9C">
        <w:rPr>
          <w:sz w:val="10"/>
          <w:szCs w:val="12"/>
        </w:rPr>
        <w:t xml:space="preserve"> </w:t>
      </w:r>
      <w:r w:rsidRPr="00125758">
        <w:rPr>
          <w:vanish/>
          <w:sz w:val="10"/>
          <w:szCs w:val="12"/>
        </w:rPr>
        <w:t>little,</w:t>
      </w:r>
      <w:r w:rsidRPr="00083A9C">
        <w:rPr>
          <w:sz w:val="10"/>
          <w:szCs w:val="12"/>
        </w:rPr>
        <w:t xml:space="preserve"> </w:t>
      </w:r>
      <w:r w:rsidRPr="00125758">
        <w:rPr>
          <w:vanish/>
          <w:sz w:val="10"/>
          <w:szCs w:val="12"/>
        </w:rPr>
        <w:t>if</w:t>
      </w:r>
      <w:r w:rsidRPr="00083A9C">
        <w:rPr>
          <w:sz w:val="10"/>
          <w:szCs w:val="12"/>
        </w:rPr>
        <w:t xml:space="preserve"> </w:t>
      </w:r>
      <w:r w:rsidRPr="00125758">
        <w:rPr>
          <w:vanish/>
          <w:sz w:val="10"/>
          <w:szCs w:val="12"/>
        </w:rPr>
        <w:t>any,</w:t>
      </w:r>
      <w:r w:rsidRPr="00083A9C">
        <w:rPr>
          <w:sz w:val="10"/>
          <w:szCs w:val="12"/>
        </w:rPr>
        <w:t xml:space="preserve"> </w:t>
      </w:r>
      <w:r w:rsidRPr="00125758">
        <w:rPr>
          <w:vanish/>
          <w:sz w:val="10"/>
          <w:szCs w:val="12"/>
        </w:rPr>
        <w:t>room</w:t>
      </w:r>
      <w:r w:rsidRPr="00083A9C">
        <w:rPr>
          <w:sz w:val="10"/>
          <w:szCs w:val="12"/>
        </w:rPr>
        <w:t xml:space="preserve"> </w:t>
      </w:r>
      <w:r w:rsidRPr="00125758">
        <w:rPr>
          <w:vanish/>
          <w:sz w:val="10"/>
          <w:szCs w:val="12"/>
        </w:rPr>
        <w:t>under</w:t>
      </w:r>
      <w:r w:rsidRPr="00083A9C">
        <w:rPr>
          <w:sz w:val="10"/>
          <w:szCs w:val="12"/>
        </w:rPr>
        <w:t xml:space="preserve"> </w:t>
      </w:r>
      <w:r w:rsidRPr="00125758">
        <w:rPr>
          <w:vanish/>
          <w:sz w:val="10"/>
          <w:szCs w:val="12"/>
        </w:rPr>
        <w:t>current</w:t>
      </w:r>
      <w:r w:rsidRPr="00083A9C">
        <w:rPr>
          <w:sz w:val="10"/>
          <w:szCs w:val="12"/>
        </w:rPr>
        <w:t xml:space="preserve"> </w:t>
      </w:r>
      <w:r w:rsidRPr="00125758">
        <w:rPr>
          <w:vanish/>
          <w:sz w:val="10"/>
          <w:szCs w:val="12"/>
        </w:rPr>
        <w:t>constitutional</w:t>
      </w:r>
      <w:r w:rsidRPr="00083A9C">
        <w:rPr>
          <w:sz w:val="10"/>
          <w:szCs w:val="12"/>
        </w:rPr>
        <w:t xml:space="preserve"> </w:t>
      </w:r>
      <w:r w:rsidRPr="00125758">
        <w:rPr>
          <w:vanish/>
          <w:sz w:val="10"/>
          <w:szCs w:val="12"/>
        </w:rPr>
        <w:t>case</w:t>
      </w:r>
      <w:r w:rsidRPr="00083A9C">
        <w:rPr>
          <w:sz w:val="10"/>
          <w:szCs w:val="12"/>
        </w:rPr>
        <w:t xml:space="preserve"> </w:t>
      </w:r>
      <w:r w:rsidRPr="00125758">
        <w:rPr>
          <w:vanish/>
          <w:sz w:val="10"/>
          <w:szCs w:val="12"/>
        </w:rPr>
        <w:t>law</w:t>
      </w:r>
      <w:r w:rsidRPr="00083A9C">
        <w:rPr>
          <w:sz w:val="10"/>
          <w:szCs w:val="12"/>
        </w:rPr>
        <w:t xml:space="preserve"> </w:t>
      </w:r>
      <w:r w:rsidRPr="00125758">
        <w:rPr>
          <w:vanish/>
          <w:sz w:val="10"/>
          <w:szCs w:val="12"/>
        </w:rPr>
        <w:t>for</w:t>
      </w:r>
      <w:r w:rsidRPr="00083A9C">
        <w:rPr>
          <w:sz w:val="10"/>
          <w:szCs w:val="12"/>
        </w:rPr>
        <w:t xml:space="preserve"> </w:t>
      </w:r>
      <w:r w:rsidRPr="00125758">
        <w:rPr>
          <w:vanish/>
          <w:sz w:val="10"/>
          <w:szCs w:val="12"/>
        </w:rPr>
        <w:t>protecting</w:t>
      </w:r>
      <w:r w:rsidRPr="00083A9C">
        <w:rPr>
          <w:sz w:val="10"/>
          <w:szCs w:val="12"/>
        </w:rPr>
        <w:t xml:space="preserve"> </w:t>
      </w:r>
      <w:r w:rsidRPr="00125758">
        <w:rPr>
          <w:vanish/>
          <w:sz w:val="10"/>
          <w:szCs w:val="12"/>
        </w:rPr>
        <w:t>prison</w:t>
      </w:r>
      <w:r w:rsidRPr="00083A9C">
        <w:rPr>
          <w:sz w:val="10"/>
          <w:szCs w:val="12"/>
        </w:rPr>
        <w:t xml:space="preserve"> </w:t>
      </w:r>
      <w:r w:rsidRPr="00125758">
        <w:rPr>
          <w:vanish/>
          <w:sz w:val="10"/>
          <w:szCs w:val="12"/>
        </w:rPr>
        <w:t>strikes.</w:t>
      </w:r>
      <w:r w:rsidRPr="00083A9C">
        <w:rPr>
          <w:sz w:val="10"/>
          <w:szCs w:val="12"/>
        </w:rPr>
        <w:t xml:space="preserve"> </w:t>
      </w:r>
    </w:p>
    <w:p w14:paraId="40EA08E6" w14:textId="77777777" w:rsidR="009166F4" w:rsidRPr="00083A9C" w:rsidRDefault="009166F4" w:rsidP="009166F4">
      <w:pPr>
        <w:pStyle w:val="Heading4"/>
        <w:rPr>
          <w:rFonts w:cs="Calibri"/>
        </w:rPr>
      </w:pPr>
      <w:r w:rsidRPr="00083A9C">
        <w:rPr>
          <w:rFonts w:cs="Calibri"/>
        </w:rPr>
        <w:t>Incarceration disproportionately affects people of color, which causes a permanent reduction in job opportunities and quality of life. Rezal 21</w:t>
      </w:r>
    </w:p>
    <w:p w14:paraId="6D64254F" w14:textId="77777777" w:rsidR="009166F4" w:rsidRPr="00083A9C" w:rsidRDefault="009166F4" w:rsidP="009166F4">
      <w:r w:rsidRPr="00125758">
        <w:rPr>
          <w:vanish/>
        </w:rPr>
        <w:t>Adriana</w:t>
      </w:r>
      <w:r w:rsidRPr="00083A9C">
        <w:t xml:space="preserve"> </w:t>
      </w:r>
      <w:r w:rsidRPr="00125758">
        <w:rPr>
          <w:vanish/>
        </w:rPr>
        <w:t>Rezal</w:t>
      </w:r>
      <w:r w:rsidRPr="00083A9C">
        <w:t xml:space="preserve"> </w:t>
      </w:r>
      <w:r w:rsidRPr="00125758">
        <w:rPr>
          <w:vanish/>
        </w:rPr>
        <w:t>[data</w:t>
      </w:r>
      <w:r w:rsidRPr="00083A9C">
        <w:t xml:space="preserve"> </w:t>
      </w:r>
      <w:r w:rsidRPr="00125758">
        <w:rPr>
          <w:vanish/>
        </w:rPr>
        <w:t>journalism</w:t>
      </w:r>
      <w:r w:rsidRPr="00083A9C">
        <w:t xml:space="preserve"> </w:t>
      </w:r>
      <w:r w:rsidRPr="00125758">
        <w:rPr>
          <w:vanish/>
        </w:rPr>
        <w:t>fellow</w:t>
      </w:r>
      <w:r w:rsidRPr="00083A9C">
        <w:t xml:space="preserve"> </w:t>
      </w:r>
      <w:r w:rsidRPr="00125758">
        <w:rPr>
          <w:vanish/>
        </w:rPr>
        <w:t>with</w:t>
      </w:r>
      <w:r w:rsidRPr="00083A9C">
        <w:t xml:space="preserve"> </w:t>
      </w:r>
      <w:r w:rsidRPr="00125758">
        <w:rPr>
          <w:vanish/>
        </w:rPr>
        <w:t>U.S.</w:t>
      </w:r>
      <w:r w:rsidRPr="00083A9C">
        <w:t xml:space="preserve"> </w:t>
      </w:r>
      <w:r w:rsidRPr="00125758">
        <w:rPr>
          <w:vanish/>
        </w:rPr>
        <w:t>News</w:t>
      </w:r>
      <w:r w:rsidRPr="00083A9C">
        <w:t xml:space="preserve"> </w:t>
      </w:r>
      <w:r w:rsidRPr="00125758">
        <w:rPr>
          <w:vanish/>
        </w:rPr>
        <w:t>and</w:t>
      </w:r>
      <w:r w:rsidRPr="00083A9C">
        <w:t xml:space="preserve"> </w:t>
      </w:r>
      <w:r w:rsidRPr="00125758">
        <w:rPr>
          <w:vanish/>
        </w:rPr>
        <w:t>World</w:t>
      </w:r>
      <w:r w:rsidRPr="00083A9C">
        <w:t xml:space="preserve"> </w:t>
      </w:r>
      <w:r w:rsidRPr="00125758">
        <w:rPr>
          <w:vanish/>
        </w:rPr>
        <w:t>Report],</w:t>
      </w:r>
      <w:r w:rsidRPr="00083A9C">
        <w:t xml:space="preserve"> </w:t>
      </w:r>
      <w:r w:rsidRPr="00125758">
        <w:rPr>
          <w:vanish/>
        </w:rPr>
        <w:t>21</w:t>
      </w:r>
      <w:r w:rsidRPr="00083A9C">
        <w:t xml:space="preserve"> </w:t>
      </w:r>
      <w:r w:rsidRPr="00125758">
        <w:rPr>
          <w:vanish/>
        </w:rPr>
        <w:t>-</w:t>
      </w:r>
      <w:r w:rsidRPr="00083A9C">
        <w:t xml:space="preserve"> </w:t>
      </w:r>
      <w:r w:rsidRPr="00125758">
        <w:rPr>
          <w:vanish/>
        </w:rPr>
        <w:t>("A</w:t>
      </w:r>
      <w:r w:rsidRPr="00083A9C">
        <w:t xml:space="preserve"> </w:t>
      </w:r>
      <w:r w:rsidRPr="00125758">
        <w:rPr>
          <w:vanish/>
        </w:rPr>
        <w:t>New</w:t>
      </w:r>
      <w:r w:rsidRPr="00083A9C">
        <w:t xml:space="preserve"> </w:t>
      </w:r>
      <w:r w:rsidRPr="00125758">
        <w:rPr>
          <w:vanish/>
        </w:rPr>
        <w:t>Report</w:t>
      </w:r>
      <w:r w:rsidRPr="00083A9C">
        <w:t xml:space="preserve"> </w:t>
      </w:r>
      <w:r w:rsidRPr="00125758">
        <w:rPr>
          <w:vanish/>
        </w:rPr>
        <w:t>Explores</w:t>
      </w:r>
      <w:r w:rsidRPr="00083A9C">
        <w:t xml:space="preserve"> </w:t>
      </w:r>
      <w:r w:rsidRPr="00125758">
        <w:rPr>
          <w:vanish/>
        </w:rPr>
        <w:t>Racial</w:t>
      </w:r>
      <w:r w:rsidRPr="00083A9C">
        <w:t xml:space="preserve"> </w:t>
      </w:r>
      <w:r w:rsidRPr="00125758">
        <w:rPr>
          <w:vanish/>
        </w:rPr>
        <w:t>Disparities</w:t>
      </w:r>
      <w:r w:rsidRPr="00083A9C">
        <w:t xml:space="preserve"> </w:t>
      </w:r>
      <w:r w:rsidRPr="00125758">
        <w:rPr>
          <w:vanish/>
        </w:rPr>
        <w:t>in</w:t>
      </w:r>
      <w:r w:rsidRPr="00083A9C">
        <w:t xml:space="preserve"> </w:t>
      </w:r>
      <w:r w:rsidRPr="00125758">
        <w:rPr>
          <w:vanish/>
        </w:rPr>
        <w:t>America’s</w:t>
      </w:r>
      <w:r w:rsidRPr="00083A9C">
        <w:t xml:space="preserve"> </w:t>
      </w:r>
      <w:r w:rsidRPr="00125758">
        <w:rPr>
          <w:vanish/>
        </w:rPr>
        <w:t>Incarceration</w:t>
      </w:r>
      <w:r w:rsidRPr="00083A9C">
        <w:t xml:space="preserve"> </w:t>
      </w:r>
      <w:r w:rsidRPr="00125758">
        <w:rPr>
          <w:vanish/>
        </w:rPr>
        <w:t>Rates,"</w:t>
      </w:r>
      <w:r w:rsidRPr="00083A9C">
        <w:t xml:space="preserve"> </w:t>
      </w:r>
      <w:r w:rsidRPr="00125758">
        <w:rPr>
          <w:vanish/>
        </w:rPr>
        <w:t>US</w:t>
      </w:r>
      <w:r w:rsidRPr="00083A9C">
        <w:t xml:space="preserve"> </w:t>
      </w:r>
      <w:r w:rsidRPr="00125758">
        <w:rPr>
          <w:vanish/>
        </w:rPr>
        <w:t>News</w:t>
      </w:r>
      <w:r w:rsidRPr="00083A9C">
        <w:t xml:space="preserve"> </w:t>
      </w:r>
      <w:r w:rsidRPr="00125758">
        <w:rPr>
          <w:vanish/>
        </w:rPr>
        <w:t>&amp;</w:t>
      </w:r>
      <w:r w:rsidRPr="00083A9C">
        <w:t xml:space="preserve"> </w:t>
      </w:r>
      <w:r w:rsidRPr="00125758">
        <w:rPr>
          <w:vanish/>
        </w:rPr>
        <w:t>World</w:t>
      </w:r>
      <w:r w:rsidRPr="00083A9C">
        <w:t xml:space="preserve"> </w:t>
      </w:r>
      <w:r w:rsidRPr="00125758">
        <w:rPr>
          <w:vanish/>
        </w:rPr>
        <w:t>Report,</w:t>
      </w:r>
      <w:r w:rsidRPr="00083A9C">
        <w:t xml:space="preserve"> </w:t>
      </w:r>
      <w:r w:rsidRPr="00125758">
        <w:rPr>
          <w:vanish/>
        </w:rPr>
        <w:t>10-3-21,</w:t>
      </w:r>
      <w:r w:rsidRPr="00083A9C">
        <w:t xml:space="preserve"> </w:t>
      </w:r>
      <w:r w:rsidRPr="00125758">
        <w:rPr>
          <w:vanish/>
        </w:rPr>
        <w:t>accessed</w:t>
      </w:r>
      <w:r w:rsidRPr="00083A9C">
        <w:t xml:space="preserve"> </w:t>
      </w:r>
      <w:r w:rsidRPr="00125758">
        <w:rPr>
          <w:vanish/>
        </w:rPr>
        <w:t>11-3-2021,</w:t>
      </w:r>
      <w:r w:rsidRPr="00083A9C">
        <w:t xml:space="preserve"> </w:t>
      </w:r>
      <w:r w:rsidRPr="00125758">
        <w:rPr>
          <w:vanish/>
        </w:rPr>
        <w:t>https://www.usnews.com/news/best-states/articles/2021-10-13/report-highlights-staggering-racial-disparities-in-us-incarceration-rates)//LF</w:t>
      </w:r>
    </w:p>
    <w:p w14:paraId="35F84C06" w14:textId="77777777" w:rsidR="009166F4" w:rsidRPr="00083A9C" w:rsidRDefault="009166F4" w:rsidP="009166F4">
      <w:pPr>
        <w:ind w:left="720"/>
        <w:rPr>
          <w:sz w:val="14"/>
        </w:rPr>
      </w:pPr>
      <w:r w:rsidRPr="00125758">
        <w:rPr>
          <w:vanish/>
          <w:sz w:val="14"/>
        </w:rPr>
        <w:t>A</w:t>
      </w:r>
      <w:r w:rsidRPr="00083A9C">
        <w:rPr>
          <w:sz w:val="14"/>
        </w:rPr>
        <w:t xml:space="preserve"> </w:t>
      </w:r>
      <w:r w:rsidRPr="00125758">
        <w:rPr>
          <w:vanish/>
          <w:sz w:val="14"/>
        </w:rPr>
        <w:t>national</w:t>
      </w:r>
      <w:r w:rsidRPr="00083A9C">
        <w:rPr>
          <w:sz w:val="14"/>
        </w:rPr>
        <w:t xml:space="preserve"> </w:t>
      </w:r>
      <w:r w:rsidRPr="00125758">
        <w:rPr>
          <w:vanish/>
          <w:sz w:val="14"/>
        </w:rPr>
        <w:t>view</w:t>
      </w:r>
      <w:r w:rsidRPr="00083A9C">
        <w:rPr>
          <w:sz w:val="14"/>
        </w:rPr>
        <w:t xml:space="preserve"> </w:t>
      </w:r>
      <w:r w:rsidRPr="00125758">
        <w:rPr>
          <w:vanish/>
          <w:sz w:val="14"/>
        </w:rPr>
        <w:t>of</w:t>
      </w:r>
      <w:r w:rsidRPr="00083A9C">
        <w:rPr>
          <w:sz w:val="14"/>
        </w:rPr>
        <w:t xml:space="preserve"> </w:t>
      </w:r>
      <w:r w:rsidRPr="00125758">
        <w:rPr>
          <w:vanish/>
          <w:sz w:val="14"/>
        </w:rPr>
        <w:t>U.S.</w:t>
      </w:r>
      <w:r w:rsidRPr="00083A9C">
        <w:rPr>
          <w:sz w:val="14"/>
        </w:rPr>
        <w:t xml:space="preserve"> </w:t>
      </w:r>
      <w:r w:rsidRPr="00125758">
        <w:rPr>
          <w:vanish/>
          <w:sz w:val="14"/>
        </w:rPr>
        <w:t>incarcerated</w:t>
      </w:r>
      <w:r w:rsidRPr="00083A9C">
        <w:rPr>
          <w:sz w:val="14"/>
        </w:rPr>
        <w:t xml:space="preserve"> </w:t>
      </w:r>
      <w:r w:rsidRPr="00125758">
        <w:rPr>
          <w:vanish/>
          <w:sz w:val="14"/>
        </w:rPr>
        <w:t>populations</w:t>
      </w:r>
      <w:r w:rsidRPr="00083A9C">
        <w:rPr>
          <w:sz w:val="14"/>
        </w:rPr>
        <w:t xml:space="preserve"> </w:t>
      </w:r>
      <w:r w:rsidRPr="00125758">
        <w:rPr>
          <w:vanish/>
          <w:sz w:val="14"/>
        </w:rPr>
        <w:t>by</w:t>
      </w:r>
      <w:r w:rsidRPr="00083A9C">
        <w:rPr>
          <w:sz w:val="14"/>
        </w:rPr>
        <w:t xml:space="preserve"> </w:t>
      </w:r>
      <w:r w:rsidRPr="00125758">
        <w:rPr>
          <w:vanish/>
          <w:sz w:val="14"/>
        </w:rPr>
        <w:t>race</w:t>
      </w:r>
      <w:r w:rsidRPr="00083A9C">
        <w:rPr>
          <w:sz w:val="14"/>
        </w:rPr>
        <w:t xml:space="preserve"> </w:t>
      </w:r>
      <w:r w:rsidRPr="00125758">
        <w:rPr>
          <w:vanish/>
          <w:sz w:val="14"/>
        </w:rPr>
        <w:t>and</w:t>
      </w:r>
      <w:r w:rsidRPr="00083A9C">
        <w:rPr>
          <w:sz w:val="14"/>
        </w:rPr>
        <w:t xml:space="preserve"> </w:t>
      </w:r>
      <w:r w:rsidRPr="00125758">
        <w:rPr>
          <w:vanish/>
          <w:sz w:val="14"/>
        </w:rPr>
        <w:t>ethnicity</w:t>
      </w:r>
      <w:r w:rsidRPr="00083A9C">
        <w:rPr>
          <w:sz w:val="14"/>
        </w:rPr>
        <w:t xml:space="preserve"> </w:t>
      </w:r>
      <w:r w:rsidRPr="00125758">
        <w:rPr>
          <w:vanish/>
          <w:sz w:val="14"/>
        </w:rPr>
        <w:t>shows</w:t>
      </w:r>
      <w:r w:rsidRPr="00083A9C">
        <w:rPr>
          <w:sz w:val="14"/>
        </w:rPr>
        <w:t xml:space="preserve"> </w:t>
      </w:r>
      <w:r w:rsidRPr="00125758">
        <w:rPr>
          <w:vanish/>
          <w:sz w:val="14"/>
        </w:rPr>
        <w:t>high</w:t>
      </w:r>
      <w:r w:rsidRPr="00083A9C">
        <w:rPr>
          <w:sz w:val="14"/>
        </w:rPr>
        <w:t xml:space="preserve"> </w:t>
      </w:r>
      <w:r w:rsidRPr="00125758">
        <w:rPr>
          <w:vanish/>
          <w:sz w:val="14"/>
        </w:rPr>
        <w:t>rates</w:t>
      </w:r>
      <w:r w:rsidRPr="00083A9C">
        <w:rPr>
          <w:sz w:val="14"/>
        </w:rPr>
        <w:t xml:space="preserve"> </w:t>
      </w:r>
      <w:r w:rsidRPr="00125758">
        <w:rPr>
          <w:vanish/>
          <w:sz w:val="14"/>
        </w:rPr>
        <w:t>of</w:t>
      </w:r>
      <w:r w:rsidRPr="00083A9C">
        <w:rPr>
          <w:sz w:val="14"/>
        </w:rPr>
        <w:t xml:space="preserve"> </w:t>
      </w:r>
      <w:r w:rsidRPr="00125758">
        <w:rPr>
          <w:vanish/>
          <w:sz w:val="14"/>
        </w:rPr>
        <w:t>disparity</w:t>
      </w:r>
      <w:r w:rsidRPr="00083A9C">
        <w:rPr>
          <w:sz w:val="14"/>
        </w:rPr>
        <w:t xml:space="preserve"> </w:t>
      </w:r>
      <w:r w:rsidRPr="00125758">
        <w:rPr>
          <w:vanish/>
          <w:sz w:val="14"/>
        </w:rPr>
        <w:t>among</w:t>
      </w:r>
      <w:r w:rsidRPr="00083A9C">
        <w:rPr>
          <w:sz w:val="14"/>
        </w:rPr>
        <w:t xml:space="preserve"> </w:t>
      </w:r>
      <w:r w:rsidRPr="00125758">
        <w:rPr>
          <w:vanish/>
          <w:sz w:val="14"/>
        </w:rPr>
        <w:t>the</w:t>
      </w:r>
      <w:r w:rsidRPr="00083A9C">
        <w:rPr>
          <w:sz w:val="14"/>
        </w:rPr>
        <w:t xml:space="preserve"> </w:t>
      </w:r>
      <w:r w:rsidRPr="00125758">
        <w:rPr>
          <w:vanish/>
          <w:sz w:val="14"/>
        </w:rPr>
        <w:t>country's</w:t>
      </w:r>
      <w:r w:rsidRPr="00083A9C">
        <w:rPr>
          <w:sz w:val="14"/>
        </w:rPr>
        <w:t xml:space="preserve"> </w:t>
      </w:r>
      <w:r w:rsidRPr="00125758">
        <w:rPr>
          <w:vanish/>
          <w:sz w:val="14"/>
        </w:rPr>
        <w:t>communities</w:t>
      </w:r>
      <w:r w:rsidRPr="00083A9C">
        <w:rPr>
          <w:sz w:val="14"/>
        </w:rPr>
        <w:t xml:space="preserve"> </w:t>
      </w:r>
      <w:r w:rsidRPr="00125758">
        <w:rPr>
          <w:vanish/>
          <w:sz w:val="14"/>
        </w:rPr>
        <w:t>of</w:t>
      </w:r>
      <w:r w:rsidRPr="00083A9C">
        <w:rPr>
          <w:sz w:val="14"/>
        </w:rPr>
        <w:t xml:space="preserve"> </w:t>
      </w:r>
      <w:r w:rsidRPr="00125758">
        <w:rPr>
          <w:vanish/>
          <w:sz w:val="14"/>
        </w:rPr>
        <w:t>color</w:t>
      </w:r>
      <w:r w:rsidRPr="00083A9C">
        <w:rPr>
          <w:sz w:val="14"/>
        </w:rPr>
        <w:t xml:space="preserve"> </w:t>
      </w:r>
      <w:r w:rsidRPr="00125758">
        <w:rPr>
          <w:vanish/>
          <w:sz w:val="14"/>
        </w:rPr>
        <w:t>and</w:t>
      </w:r>
      <w:r w:rsidRPr="00083A9C">
        <w:rPr>
          <w:sz w:val="14"/>
        </w:rPr>
        <w:t xml:space="preserve"> </w:t>
      </w:r>
      <w:r w:rsidRPr="00125758">
        <w:rPr>
          <w:vanish/>
          <w:sz w:val="14"/>
        </w:rPr>
        <w:t>white</w:t>
      </w:r>
      <w:r w:rsidRPr="00083A9C">
        <w:rPr>
          <w:sz w:val="14"/>
        </w:rPr>
        <w:t xml:space="preserve"> </w:t>
      </w:r>
      <w:r w:rsidRPr="00125758">
        <w:rPr>
          <w:vanish/>
          <w:sz w:val="14"/>
        </w:rPr>
        <w:t>Americans,</w:t>
      </w:r>
      <w:r w:rsidRPr="00083A9C">
        <w:rPr>
          <w:sz w:val="14"/>
        </w:rPr>
        <w:t xml:space="preserve"> </w:t>
      </w:r>
      <w:r w:rsidRPr="00125758">
        <w:rPr>
          <w:vanish/>
          <w:sz w:val="14"/>
        </w:rPr>
        <w:t>especially</w:t>
      </w:r>
      <w:r w:rsidRPr="00083A9C">
        <w:rPr>
          <w:sz w:val="14"/>
        </w:rPr>
        <w:t xml:space="preserve"> </w:t>
      </w:r>
      <w:r w:rsidRPr="00125758">
        <w:rPr>
          <w:vanish/>
          <w:sz w:val="14"/>
        </w:rPr>
        <w:t>among</w:t>
      </w:r>
      <w:r w:rsidRPr="00083A9C">
        <w:rPr>
          <w:sz w:val="14"/>
        </w:rPr>
        <w:t xml:space="preserve"> </w:t>
      </w:r>
      <w:r w:rsidRPr="00125758">
        <w:rPr>
          <w:vanish/>
          <w:sz w:val="14"/>
        </w:rPr>
        <w:t>Black</w:t>
      </w:r>
      <w:r w:rsidRPr="00083A9C">
        <w:rPr>
          <w:sz w:val="14"/>
        </w:rPr>
        <w:t xml:space="preserve"> </w:t>
      </w:r>
      <w:r w:rsidRPr="00125758">
        <w:rPr>
          <w:vanish/>
          <w:sz w:val="14"/>
        </w:rPr>
        <w:t>communities</w:t>
      </w:r>
      <w:r w:rsidRPr="00125758">
        <w:rPr>
          <w:b/>
          <w:bCs/>
          <w:vanish/>
          <w:sz w:val="14"/>
        </w:rPr>
        <w:t>.</w:t>
      </w:r>
      <w:r w:rsidRPr="00083A9C">
        <w:rPr>
          <w:b/>
          <w:bCs/>
          <w:sz w:val="14"/>
        </w:rPr>
        <w:t xml:space="preserve"> </w:t>
      </w:r>
      <w:r w:rsidRPr="00125758">
        <w:rPr>
          <w:b/>
          <w:bCs/>
          <w:vanish/>
          <w:sz w:val="14"/>
        </w:rPr>
        <w:t>While</w:t>
      </w:r>
      <w:r w:rsidRPr="00083A9C">
        <w:rPr>
          <w:sz w:val="14"/>
        </w:rPr>
        <w:t xml:space="preserve"> </w:t>
      </w:r>
      <w:r w:rsidRPr="00083A9C">
        <w:rPr>
          <w:b/>
          <w:bCs/>
          <w:highlight w:val="yellow"/>
          <w:u w:val="single"/>
        </w:rPr>
        <w:t>Black Americans are</w:t>
      </w:r>
      <w:r w:rsidRPr="00083A9C">
        <w:rPr>
          <w:b/>
          <w:bCs/>
          <w:u w:val="single"/>
        </w:rPr>
        <w:t xml:space="preserve"> </w:t>
      </w:r>
      <w:r w:rsidRPr="00125758">
        <w:rPr>
          <w:vanish/>
          <w:sz w:val="14"/>
        </w:rPr>
        <w:t>on</w:t>
      </w:r>
      <w:r w:rsidRPr="00083A9C">
        <w:rPr>
          <w:sz w:val="14"/>
        </w:rPr>
        <w:t xml:space="preserve"> </w:t>
      </w:r>
      <w:r w:rsidRPr="00125758">
        <w:rPr>
          <w:vanish/>
          <w:sz w:val="14"/>
        </w:rPr>
        <w:t>average</w:t>
      </w:r>
      <w:r w:rsidRPr="00083A9C">
        <w:rPr>
          <w:b/>
          <w:bCs/>
          <w:u w:val="single"/>
        </w:rPr>
        <w:t xml:space="preserve"> </w:t>
      </w:r>
      <w:r w:rsidRPr="00083A9C">
        <w:rPr>
          <w:b/>
          <w:bCs/>
          <w:highlight w:val="yellow"/>
          <w:u w:val="single"/>
        </w:rPr>
        <w:t>4.8 times more likely to be incarcerated than white Americans</w:t>
      </w:r>
      <w:r w:rsidRPr="00125758">
        <w:rPr>
          <w:b/>
          <w:bCs/>
          <w:vanish/>
          <w:u w:val="single"/>
        </w:rPr>
        <w:t>,</w:t>
      </w:r>
      <w:r w:rsidRPr="00083A9C">
        <w:rPr>
          <w:b/>
          <w:bCs/>
          <w:u w:val="single"/>
        </w:rPr>
        <w:t xml:space="preserve"> </w:t>
      </w:r>
      <w:r w:rsidRPr="00083A9C">
        <w:rPr>
          <w:b/>
          <w:bCs/>
          <w:highlight w:val="yellow"/>
          <w:u w:val="single"/>
        </w:rPr>
        <w:t>in some states</w:t>
      </w:r>
      <w:r w:rsidRPr="00083A9C">
        <w:rPr>
          <w:b/>
          <w:bCs/>
          <w:u w:val="single"/>
        </w:rPr>
        <w:t xml:space="preserve"> </w:t>
      </w:r>
      <w:r w:rsidRPr="00125758">
        <w:rPr>
          <w:vanish/>
          <w:sz w:val="14"/>
        </w:rPr>
        <w:t>such</w:t>
      </w:r>
      <w:r w:rsidRPr="00083A9C">
        <w:rPr>
          <w:sz w:val="14"/>
        </w:rPr>
        <w:t xml:space="preserve"> </w:t>
      </w:r>
      <w:r w:rsidRPr="00125758">
        <w:rPr>
          <w:vanish/>
          <w:sz w:val="14"/>
        </w:rPr>
        <w:t>as</w:t>
      </w:r>
      <w:r w:rsidRPr="00083A9C">
        <w:rPr>
          <w:sz w:val="14"/>
        </w:rPr>
        <w:t xml:space="preserve"> </w:t>
      </w:r>
      <w:hyperlink r:id="rId10" w:history="1">
        <w:r w:rsidRPr="00125758">
          <w:rPr>
            <w:rStyle w:val="Hyperlink"/>
            <w:vanish/>
            <w:sz w:val="14"/>
          </w:rPr>
          <w:t>New</w:t>
        </w:r>
        <w:r w:rsidRPr="00083A9C">
          <w:rPr>
            <w:rStyle w:val="Hyperlink"/>
            <w:sz w:val="14"/>
          </w:rPr>
          <w:t xml:space="preserve"> </w:t>
        </w:r>
        <w:r w:rsidRPr="00125758">
          <w:rPr>
            <w:rStyle w:val="Hyperlink"/>
            <w:vanish/>
            <w:sz w:val="14"/>
          </w:rPr>
          <w:t>Jersey</w:t>
        </w:r>
      </w:hyperlink>
      <w:r w:rsidRPr="00125758">
        <w:rPr>
          <w:vanish/>
          <w:sz w:val="14"/>
        </w:rPr>
        <w:t>,</w:t>
      </w:r>
      <w:r w:rsidRPr="00083A9C">
        <w:rPr>
          <w:sz w:val="14"/>
        </w:rPr>
        <w:t xml:space="preserve"> </w:t>
      </w:r>
      <w:r w:rsidRPr="00125758">
        <w:rPr>
          <w:vanish/>
          <w:sz w:val="14"/>
        </w:rPr>
        <w:t>Black</w:t>
      </w:r>
      <w:r w:rsidRPr="00083A9C">
        <w:rPr>
          <w:sz w:val="14"/>
        </w:rPr>
        <w:t xml:space="preserve"> </w:t>
      </w:r>
      <w:r w:rsidRPr="00125758">
        <w:rPr>
          <w:vanish/>
          <w:sz w:val="14"/>
        </w:rPr>
        <w:t>Americans</w:t>
      </w:r>
      <w:r w:rsidRPr="00083A9C">
        <w:rPr>
          <w:sz w:val="14"/>
        </w:rPr>
        <w:t xml:space="preserve"> </w:t>
      </w:r>
      <w:r w:rsidRPr="00125758">
        <w:rPr>
          <w:vanish/>
          <w:sz w:val="14"/>
        </w:rPr>
        <w:t>can</w:t>
      </w:r>
      <w:r w:rsidRPr="00083A9C">
        <w:rPr>
          <w:sz w:val="14"/>
        </w:rPr>
        <w:t xml:space="preserve"> </w:t>
      </w:r>
      <w:r w:rsidRPr="00125758">
        <w:rPr>
          <w:vanish/>
          <w:sz w:val="14"/>
        </w:rPr>
        <w:t>be</w:t>
      </w:r>
      <w:r w:rsidRPr="00083A9C">
        <w:rPr>
          <w:sz w:val="14"/>
        </w:rPr>
        <w:t xml:space="preserve"> </w:t>
      </w:r>
      <w:r w:rsidRPr="00083A9C">
        <w:rPr>
          <w:b/>
          <w:bCs/>
          <w:highlight w:val="yellow"/>
          <w:u w:val="single"/>
        </w:rPr>
        <w:t>up to 12.5 times more likely to be incarcerated</w:t>
      </w:r>
      <w:r w:rsidRPr="00083A9C">
        <w:rPr>
          <w:b/>
          <w:bCs/>
          <w:u w:val="single"/>
        </w:rPr>
        <w:t xml:space="preserve"> </w:t>
      </w:r>
      <w:r w:rsidRPr="00125758">
        <w:rPr>
          <w:vanish/>
          <w:sz w:val="14"/>
        </w:rPr>
        <w:t>than</w:t>
      </w:r>
      <w:r w:rsidRPr="00083A9C">
        <w:rPr>
          <w:sz w:val="14"/>
        </w:rPr>
        <w:t xml:space="preserve"> </w:t>
      </w:r>
      <w:r w:rsidRPr="00125758">
        <w:rPr>
          <w:vanish/>
          <w:sz w:val="14"/>
        </w:rPr>
        <w:t>white</w:t>
      </w:r>
      <w:r w:rsidRPr="00083A9C">
        <w:rPr>
          <w:sz w:val="14"/>
        </w:rPr>
        <w:t xml:space="preserve"> </w:t>
      </w:r>
      <w:r w:rsidRPr="00125758">
        <w:rPr>
          <w:vanish/>
          <w:sz w:val="14"/>
        </w:rPr>
        <w:t>Americans.</w:t>
      </w:r>
      <w:r w:rsidRPr="00083A9C">
        <w:rPr>
          <w:sz w:val="14"/>
        </w:rPr>
        <w:t xml:space="preserve"> </w:t>
      </w:r>
      <w:hyperlink r:id="rId11" w:history="1">
        <w:r w:rsidRPr="00125758">
          <w:rPr>
            <w:rStyle w:val="Hyperlink"/>
            <w:vanish/>
            <w:sz w:val="14"/>
          </w:rPr>
          <w:t>Hawaii</w:t>
        </w:r>
      </w:hyperlink>
      <w:r w:rsidRPr="00083A9C">
        <w:rPr>
          <w:sz w:val="14"/>
        </w:rPr>
        <w:t xml:space="preserve"> </w:t>
      </w:r>
      <w:r w:rsidRPr="00125758">
        <w:rPr>
          <w:vanish/>
          <w:sz w:val="14"/>
        </w:rPr>
        <w:t>demonstrates</w:t>
      </w:r>
      <w:r w:rsidRPr="00083A9C">
        <w:rPr>
          <w:sz w:val="14"/>
        </w:rPr>
        <w:t xml:space="preserve"> </w:t>
      </w:r>
      <w:r w:rsidRPr="00125758">
        <w:rPr>
          <w:vanish/>
          <w:sz w:val="14"/>
        </w:rPr>
        <w:t>the</w:t>
      </w:r>
      <w:r w:rsidRPr="00083A9C">
        <w:rPr>
          <w:sz w:val="14"/>
        </w:rPr>
        <w:t xml:space="preserve"> </w:t>
      </w:r>
      <w:r w:rsidRPr="00125758">
        <w:rPr>
          <w:vanish/>
          <w:sz w:val="14"/>
        </w:rPr>
        <w:t>lowest</w:t>
      </w:r>
      <w:r w:rsidRPr="00083A9C">
        <w:rPr>
          <w:sz w:val="14"/>
        </w:rPr>
        <w:t xml:space="preserve"> </w:t>
      </w:r>
      <w:r w:rsidRPr="00125758">
        <w:rPr>
          <w:vanish/>
          <w:sz w:val="14"/>
        </w:rPr>
        <w:t>differential</w:t>
      </w:r>
      <w:r w:rsidRPr="00083A9C">
        <w:rPr>
          <w:sz w:val="14"/>
        </w:rPr>
        <w:t xml:space="preserve"> </w:t>
      </w:r>
      <w:r w:rsidRPr="00125758">
        <w:rPr>
          <w:vanish/>
          <w:sz w:val="14"/>
        </w:rPr>
        <w:t>of</w:t>
      </w:r>
      <w:r w:rsidRPr="00083A9C">
        <w:rPr>
          <w:sz w:val="14"/>
        </w:rPr>
        <w:t xml:space="preserve"> </w:t>
      </w:r>
      <w:r w:rsidRPr="00125758">
        <w:rPr>
          <w:vanish/>
          <w:sz w:val="14"/>
        </w:rPr>
        <w:t>Black</w:t>
      </w:r>
      <w:r w:rsidRPr="00083A9C">
        <w:rPr>
          <w:sz w:val="14"/>
        </w:rPr>
        <w:t xml:space="preserve"> </w:t>
      </w:r>
      <w:r w:rsidRPr="00125758">
        <w:rPr>
          <w:vanish/>
          <w:sz w:val="14"/>
        </w:rPr>
        <w:t>to</w:t>
      </w:r>
      <w:r w:rsidRPr="00083A9C">
        <w:rPr>
          <w:sz w:val="14"/>
        </w:rPr>
        <w:t xml:space="preserve"> </w:t>
      </w:r>
      <w:r w:rsidRPr="00125758">
        <w:rPr>
          <w:vanish/>
          <w:sz w:val="14"/>
        </w:rPr>
        <w:t>white</w:t>
      </w:r>
      <w:r w:rsidRPr="00083A9C">
        <w:rPr>
          <w:sz w:val="14"/>
        </w:rPr>
        <w:t xml:space="preserve"> </w:t>
      </w:r>
      <w:r w:rsidRPr="00125758">
        <w:rPr>
          <w:vanish/>
          <w:sz w:val="14"/>
        </w:rPr>
        <w:t>American</w:t>
      </w:r>
      <w:r w:rsidRPr="00083A9C">
        <w:rPr>
          <w:sz w:val="14"/>
        </w:rPr>
        <w:t xml:space="preserve"> </w:t>
      </w:r>
      <w:r w:rsidRPr="00125758">
        <w:rPr>
          <w:vanish/>
          <w:sz w:val="14"/>
        </w:rPr>
        <w:t>imprisonment,</w:t>
      </w:r>
      <w:r w:rsidRPr="00083A9C">
        <w:rPr>
          <w:sz w:val="14"/>
        </w:rPr>
        <w:t xml:space="preserve"> </w:t>
      </w:r>
      <w:r w:rsidRPr="00125758">
        <w:rPr>
          <w:vanish/>
          <w:sz w:val="14"/>
        </w:rPr>
        <w:t>as</w:t>
      </w:r>
      <w:r w:rsidRPr="00083A9C">
        <w:rPr>
          <w:sz w:val="14"/>
        </w:rPr>
        <w:t xml:space="preserve"> </w:t>
      </w:r>
      <w:r w:rsidRPr="00125758">
        <w:rPr>
          <w:vanish/>
          <w:sz w:val="14"/>
        </w:rPr>
        <w:t>shown</w:t>
      </w:r>
      <w:r w:rsidRPr="00083A9C">
        <w:rPr>
          <w:sz w:val="14"/>
        </w:rPr>
        <w:t xml:space="preserve"> </w:t>
      </w:r>
      <w:r w:rsidRPr="00125758">
        <w:rPr>
          <w:vanish/>
          <w:sz w:val="14"/>
        </w:rPr>
        <w:t>by</w:t>
      </w:r>
      <w:r w:rsidRPr="00083A9C">
        <w:rPr>
          <w:sz w:val="14"/>
        </w:rPr>
        <w:t xml:space="preserve"> </w:t>
      </w:r>
      <w:r w:rsidRPr="00125758">
        <w:rPr>
          <w:vanish/>
          <w:sz w:val="14"/>
        </w:rPr>
        <w:t>the</w:t>
      </w:r>
      <w:r w:rsidRPr="00083A9C">
        <w:rPr>
          <w:sz w:val="14"/>
        </w:rPr>
        <w:t xml:space="preserve"> </w:t>
      </w:r>
      <w:r w:rsidRPr="00125758">
        <w:rPr>
          <w:vanish/>
          <w:sz w:val="14"/>
        </w:rPr>
        <w:t>map</w:t>
      </w:r>
      <w:r w:rsidRPr="00083A9C">
        <w:rPr>
          <w:sz w:val="14"/>
        </w:rPr>
        <w:t xml:space="preserve"> </w:t>
      </w:r>
      <w:r w:rsidRPr="00125758">
        <w:rPr>
          <w:vanish/>
          <w:sz w:val="14"/>
        </w:rPr>
        <w:t>below.</w:t>
      </w:r>
      <w:r w:rsidRPr="00083A9C">
        <w:rPr>
          <w:sz w:val="14"/>
        </w:rPr>
        <w:t xml:space="preserve"> </w:t>
      </w:r>
      <w:r w:rsidRPr="00125758">
        <w:rPr>
          <w:vanish/>
          <w:sz w:val="14"/>
        </w:rPr>
        <w:t>However,</w:t>
      </w:r>
      <w:r w:rsidRPr="00083A9C">
        <w:rPr>
          <w:sz w:val="14"/>
        </w:rPr>
        <w:t xml:space="preserve"> </w:t>
      </w:r>
      <w:r w:rsidRPr="00125758">
        <w:rPr>
          <w:vanish/>
          <w:sz w:val="14"/>
        </w:rPr>
        <w:t>Black</w:t>
      </w:r>
      <w:r w:rsidRPr="00083A9C">
        <w:rPr>
          <w:sz w:val="14"/>
        </w:rPr>
        <w:t xml:space="preserve"> </w:t>
      </w:r>
      <w:r w:rsidRPr="00125758">
        <w:rPr>
          <w:vanish/>
          <w:sz w:val="14"/>
        </w:rPr>
        <w:t>Americans</w:t>
      </w:r>
      <w:r w:rsidRPr="00083A9C">
        <w:rPr>
          <w:sz w:val="14"/>
        </w:rPr>
        <w:t xml:space="preserve"> </w:t>
      </w:r>
      <w:r w:rsidRPr="00125758">
        <w:rPr>
          <w:vanish/>
          <w:sz w:val="14"/>
        </w:rPr>
        <w:t>in</w:t>
      </w:r>
      <w:r w:rsidRPr="00083A9C">
        <w:rPr>
          <w:sz w:val="14"/>
        </w:rPr>
        <w:t xml:space="preserve"> </w:t>
      </w:r>
      <w:r w:rsidRPr="00125758">
        <w:rPr>
          <w:vanish/>
          <w:sz w:val="14"/>
        </w:rPr>
        <w:t>Hawaii</w:t>
      </w:r>
      <w:r w:rsidRPr="00083A9C">
        <w:rPr>
          <w:sz w:val="14"/>
        </w:rPr>
        <w:t xml:space="preserve"> </w:t>
      </w:r>
      <w:r w:rsidRPr="00125758">
        <w:rPr>
          <w:vanish/>
          <w:sz w:val="14"/>
        </w:rPr>
        <w:t>are</w:t>
      </w:r>
      <w:r w:rsidRPr="00083A9C">
        <w:rPr>
          <w:sz w:val="14"/>
        </w:rPr>
        <w:t xml:space="preserve"> </w:t>
      </w:r>
      <w:r w:rsidRPr="00125758">
        <w:rPr>
          <w:vanish/>
          <w:sz w:val="14"/>
        </w:rPr>
        <w:t>still</w:t>
      </w:r>
      <w:r w:rsidRPr="00083A9C">
        <w:rPr>
          <w:sz w:val="14"/>
        </w:rPr>
        <w:t xml:space="preserve"> </w:t>
      </w:r>
      <w:r w:rsidRPr="00125758">
        <w:rPr>
          <w:vanish/>
          <w:sz w:val="14"/>
        </w:rPr>
        <w:t>over</w:t>
      </w:r>
      <w:r w:rsidRPr="00083A9C">
        <w:rPr>
          <w:sz w:val="14"/>
        </w:rPr>
        <w:t xml:space="preserve"> </w:t>
      </w:r>
      <w:r w:rsidRPr="00125758">
        <w:rPr>
          <w:vanish/>
          <w:sz w:val="14"/>
        </w:rPr>
        <w:t>twice</w:t>
      </w:r>
      <w:r w:rsidRPr="00083A9C">
        <w:rPr>
          <w:sz w:val="14"/>
        </w:rPr>
        <w:t xml:space="preserve"> </w:t>
      </w:r>
      <w:r w:rsidRPr="00125758">
        <w:rPr>
          <w:vanish/>
          <w:sz w:val="14"/>
        </w:rPr>
        <w:t>as</w:t>
      </w:r>
      <w:r w:rsidRPr="00083A9C">
        <w:rPr>
          <w:sz w:val="14"/>
        </w:rPr>
        <w:t xml:space="preserve"> </w:t>
      </w:r>
      <w:r w:rsidRPr="00125758">
        <w:rPr>
          <w:vanish/>
          <w:sz w:val="14"/>
        </w:rPr>
        <w:t>likely</w:t>
      </w:r>
      <w:r w:rsidRPr="00083A9C">
        <w:rPr>
          <w:sz w:val="14"/>
        </w:rPr>
        <w:t xml:space="preserve"> </w:t>
      </w:r>
      <w:r w:rsidRPr="00125758">
        <w:rPr>
          <w:vanish/>
          <w:sz w:val="14"/>
        </w:rPr>
        <w:t>to</w:t>
      </w:r>
      <w:r w:rsidRPr="00083A9C">
        <w:rPr>
          <w:sz w:val="14"/>
        </w:rPr>
        <w:t xml:space="preserve"> </w:t>
      </w:r>
      <w:r w:rsidRPr="00125758">
        <w:rPr>
          <w:vanish/>
          <w:sz w:val="14"/>
        </w:rPr>
        <w:t>be</w:t>
      </w:r>
      <w:r w:rsidRPr="00083A9C">
        <w:rPr>
          <w:sz w:val="14"/>
        </w:rPr>
        <w:t xml:space="preserve"> </w:t>
      </w:r>
      <w:r w:rsidRPr="00125758">
        <w:rPr>
          <w:vanish/>
          <w:sz w:val="14"/>
        </w:rPr>
        <w:t>incarcerated</w:t>
      </w:r>
      <w:r w:rsidRPr="00083A9C">
        <w:rPr>
          <w:sz w:val="14"/>
        </w:rPr>
        <w:t xml:space="preserve"> </w:t>
      </w:r>
      <w:r w:rsidRPr="00125758">
        <w:rPr>
          <w:vanish/>
          <w:sz w:val="14"/>
        </w:rPr>
        <w:t>than</w:t>
      </w:r>
      <w:r w:rsidRPr="00083A9C">
        <w:rPr>
          <w:sz w:val="14"/>
        </w:rPr>
        <w:t xml:space="preserve"> </w:t>
      </w:r>
      <w:r w:rsidRPr="00125758">
        <w:rPr>
          <w:vanish/>
          <w:sz w:val="14"/>
        </w:rPr>
        <w:t>white</w:t>
      </w:r>
      <w:r w:rsidRPr="00083A9C">
        <w:rPr>
          <w:sz w:val="14"/>
        </w:rPr>
        <w:t xml:space="preserve"> </w:t>
      </w:r>
      <w:r w:rsidRPr="00125758">
        <w:rPr>
          <w:vanish/>
          <w:sz w:val="14"/>
        </w:rPr>
        <w:t>residents.</w:t>
      </w:r>
      <w:r w:rsidRPr="00083A9C">
        <w:rPr>
          <w:sz w:val="14"/>
        </w:rPr>
        <w:t xml:space="preserve"> </w:t>
      </w:r>
      <w:r w:rsidRPr="00125758">
        <w:rPr>
          <w:vanish/>
          <w:sz w:val="14"/>
        </w:rPr>
        <w:t>While</w:t>
      </w:r>
      <w:r w:rsidRPr="00083A9C">
        <w:rPr>
          <w:sz w:val="14"/>
        </w:rPr>
        <w:t xml:space="preserve"> </w:t>
      </w:r>
      <w:r w:rsidRPr="00125758">
        <w:rPr>
          <w:vanish/>
          <w:sz w:val="14"/>
        </w:rPr>
        <w:t>Latino</w:t>
      </w:r>
      <w:r w:rsidRPr="00083A9C">
        <w:rPr>
          <w:sz w:val="14"/>
        </w:rPr>
        <w:t xml:space="preserve"> </w:t>
      </w:r>
      <w:r w:rsidRPr="00125758">
        <w:rPr>
          <w:vanish/>
          <w:sz w:val="14"/>
        </w:rPr>
        <w:t>individuals</w:t>
      </w:r>
      <w:r w:rsidRPr="00083A9C">
        <w:rPr>
          <w:sz w:val="14"/>
        </w:rPr>
        <w:t xml:space="preserve"> </w:t>
      </w:r>
      <w:r w:rsidRPr="00125758">
        <w:rPr>
          <w:vanish/>
          <w:sz w:val="14"/>
        </w:rPr>
        <w:t>are</w:t>
      </w:r>
      <w:r w:rsidRPr="00083A9C">
        <w:rPr>
          <w:sz w:val="14"/>
        </w:rPr>
        <w:t xml:space="preserve"> </w:t>
      </w:r>
      <w:r w:rsidRPr="00125758">
        <w:rPr>
          <w:vanish/>
          <w:sz w:val="14"/>
        </w:rPr>
        <w:t>on</w:t>
      </w:r>
      <w:r w:rsidRPr="00083A9C">
        <w:rPr>
          <w:sz w:val="14"/>
        </w:rPr>
        <w:t xml:space="preserve"> </w:t>
      </w:r>
      <w:r w:rsidRPr="00125758">
        <w:rPr>
          <w:vanish/>
          <w:sz w:val="14"/>
        </w:rPr>
        <w:t>average</w:t>
      </w:r>
      <w:r w:rsidRPr="00083A9C">
        <w:rPr>
          <w:sz w:val="14"/>
        </w:rPr>
        <w:t xml:space="preserve"> </w:t>
      </w:r>
      <w:r w:rsidRPr="00125758">
        <w:rPr>
          <w:vanish/>
          <w:sz w:val="14"/>
        </w:rPr>
        <w:t>1.3</w:t>
      </w:r>
      <w:r w:rsidRPr="00083A9C">
        <w:rPr>
          <w:sz w:val="14"/>
        </w:rPr>
        <w:t xml:space="preserve"> </w:t>
      </w:r>
      <w:r w:rsidRPr="00125758">
        <w:rPr>
          <w:vanish/>
          <w:sz w:val="14"/>
        </w:rPr>
        <w:t>times</w:t>
      </w:r>
      <w:r w:rsidRPr="00083A9C">
        <w:rPr>
          <w:sz w:val="14"/>
        </w:rPr>
        <w:t xml:space="preserve"> </w:t>
      </w:r>
      <w:r w:rsidRPr="00125758">
        <w:rPr>
          <w:vanish/>
          <w:sz w:val="14"/>
        </w:rPr>
        <w:t>more</w:t>
      </w:r>
      <w:r w:rsidRPr="00083A9C">
        <w:rPr>
          <w:sz w:val="14"/>
        </w:rPr>
        <w:t xml:space="preserve"> </w:t>
      </w:r>
      <w:r w:rsidRPr="00125758">
        <w:rPr>
          <w:vanish/>
          <w:sz w:val="14"/>
        </w:rPr>
        <w:t>likely</w:t>
      </w:r>
      <w:r w:rsidRPr="00083A9C">
        <w:rPr>
          <w:sz w:val="14"/>
        </w:rPr>
        <w:t xml:space="preserve"> </w:t>
      </w:r>
      <w:r w:rsidRPr="00125758">
        <w:rPr>
          <w:vanish/>
          <w:sz w:val="14"/>
        </w:rPr>
        <w:t>to</w:t>
      </w:r>
      <w:r w:rsidRPr="00083A9C">
        <w:rPr>
          <w:sz w:val="14"/>
        </w:rPr>
        <w:t xml:space="preserve"> </w:t>
      </w:r>
      <w:r w:rsidRPr="00125758">
        <w:rPr>
          <w:vanish/>
          <w:sz w:val="14"/>
        </w:rPr>
        <w:t>be</w:t>
      </w:r>
      <w:r w:rsidRPr="00083A9C">
        <w:rPr>
          <w:sz w:val="14"/>
        </w:rPr>
        <w:t xml:space="preserve"> </w:t>
      </w:r>
      <w:r w:rsidRPr="00125758">
        <w:rPr>
          <w:vanish/>
          <w:sz w:val="14"/>
        </w:rPr>
        <w:t>incarcerated</w:t>
      </w:r>
      <w:r w:rsidRPr="00083A9C">
        <w:rPr>
          <w:sz w:val="14"/>
        </w:rPr>
        <w:t xml:space="preserve"> </w:t>
      </w:r>
      <w:r w:rsidRPr="00125758">
        <w:rPr>
          <w:vanish/>
          <w:sz w:val="14"/>
        </w:rPr>
        <w:t>than</w:t>
      </w:r>
      <w:r w:rsidRPr="00083A9C">
        <w:rPr>
          <w:sz w:val="14"/>
        </w:rPr>
        <w:t xml:space="preserve"> </w:t>
      </w:r>
      <w:r w:rsidRPr="00125758">
        <w:rPr>
          <w:vanish/>
          <w:sz w:val="14"/>
        </w:rPr>
        <w:t>whites</w:t>
      </w:r>
      <w:r w:rsidRPr="00083A9C">
        <w:rPr>
          <w:sz w:val="14"/>
        </w:rPr>
        <w:t xml:space="preserve"> </w:t>
      </w:r>
      <w:r w:rsidRPr="00125758">
        <w:rPr>
          <w:vanish/>
          <w:sz w:val="14"/>
        </w:rPr>
        <w:t>in</w:t>
      </w:r>
      <w:r w:rsidRPr="00083A9C">
        <w:rPr>
          <w:sz w:val="14"/>
        </w:rPr>
        <w:t xml:space="preserve"> </w:t>
      </w:r>
      <w:r w:rsidRPr="00125758">
        <w:rPr>
          <w:vanish/>
          <w:sz w:val="14"/>
        </w:rPr>
        <w:t>the</w:t>
      </w:r>
      <w:r w:rsidRPr="00083A9C">
        <w:rPr>
          <w:sz w:val="14"/>
        </w:rPr>
        <w:t xml:space="preserve"> </w:t>
      </w:r>
      <w:r w:rsidRPr="00125758">
        <w:rPr>
          <w:vanish/>
          <w:sz w:val="14"/>
        </w:rPr>
        <w:t>U.S.,</w:t>
      </w:r>
      <w:r w:rsidRPr="00083A9C">
        <w:rPr>
          <w:sz w:val="14"/>
        </w:rPr>
        <w:t xml:space="preserve"> </w:t>
      </w:r>
      <w:r w:rsidRPr="00125758">
        <w:rPr>
          <w:vanish/>
          <w:sz w:val="14"/>
        </w:rPr>
        <w:t>in</w:t>
      </w:r>
      <w:r w:rsidRPr="00083A9C">
        <w:rPr>
          <w:sz w:val="14"/>
        </w:rPr>
        <w:t xml:space="preserve"> </w:t>
      </w:r>
      <w:r w:rsidRPr="00125758">
        <w:rPr>
          <w:vanish/>
          <w:sz w:val="14"/>
        </w:rPr>
        <w:t>some</w:t>
      </w:r>
      <w:r w:rsidRPr="00083A9C">
        <w:rPr>
          <w:sz w:val="14"/>
        </w:rPr>
        <w:t xml:space="preserve"> </w:t>
      </w:r>
      <w:r w:rsidRPr="00125758">
        <w:rPr>
          <w:vanish/>
          <w:sz w:val="14"/>
        </w:rPr>
        <w:t>states</w:t>
      </w:r>
      <w:r w:rsidRPr="00083A9C">
        <w:rPr>
          <w:sz w:val="14"/>
        </w:rPr>
        <w:t xml:space="preserve"> </w:t>
      </w:r>
      <w:r w:rsidRPr="00125758">
        <w:rPr>
          <w:vanish/>
          <w:sz w:val="14"/>
        </w:rPr>
        <w:t>such</w:t>
      </w:r>
      <w:r w:rsidRPr="00083A9C">
        <w:rPr>
          <w:sz w:val="14"/>
        </w:rPr>
        <w:t xml:space="preserve"> </w:t>
      </w:r>
      <w:r w:rsidRPr="00125758">
        <w:rPr>
          <w:vanish/>
          <w:sz w:val="14"/>
        </w:rPr>
        <w:t>as</w:t>
      </w:r>
      <w:hyperlink r:id="rId12" w:history="1">
        <w:r w:rsidRPr="00083A9C">
          <w:rPr>
            <w:rStyle w:val="Hyperlink"/>
            <w:sz w:val="14"/>
          </w:rPr>
          <w:t xml:space="preserve"> </w:t>
        </w:r>
        <w:r w:rsidRPr="00125758">
          <w:rPr>
            <w:rStyle w:val="Hyperlink"/>
            <w:vanish/>
            <w:sz w:val="14"/>
          </w:rPr>
          <w:t>Massachusetts</w:t>
        </w:r>
      </w:hyperlink>
      <w:r w:rsidRPr="00125758">
        <w:rPr>
          <w:vanish/>
          <w:sz w:val="14"/>
        </w:rPr>
        <w:t>,</w:t>
      </w:r>
      <w:r w:rsidRPr="00083A9C">
        <w:rPr>
          <w:sz w:val="14"/>
        </w:rPr>
        <w:t xml:space="preserve"> </w:t>
      </w:r>
      <w:r w:rsidRPr="00125758">
        <w:rPr>
          <w:vanish/>
          <w:sz w:val="14"/>
        </w:rPr>
        <w:t>Latino</w:t>
      </w:r>
      <w:r w:rsidRPr="00083A9C">
        <w:rPr>
          <w:sz w:val="14"/>
        </w:rPr>
        <w:t xml:space="preserve"> </w:t>
      </w:r>
      <w:r w:rsidRPr="00125758">
        <w:rPr>
          <w:vanish/>
          <w:sz w:val="14"/>
        </w:rPr>
        <w:t>populations</w:t>
      </w:r>
      <w:r w:rsidRPr="00083A9C">
        <w:rPr>
          <w:sz w:val="14"/>
        </w:rPr>
        <w:t xml:space="preserve"> </w:t>
      </w:r>
      <w:r w:rsidRPr="00125758">
        <w:rPr>
          <w:vanish/>
          <w:sz w:val="14"/>
        </w:rPr>
        <w:t>are</w:t>
      </w:r>
      <w:r w:rsidRPr="00083A9C">
        <w:rPr>
          <w:sz w:val="14"/>
        </w:rPr>
        <w:t xml:space="preserve"> </w:t>
      </w:r>
      <w:r w:rsidRPr="00125758">
        <w:rPr>
          <w:vanish/>
          <w:sz w:val="14"/>
        </w:rPr>
        <w:t>up</w:t>
      </w:r>
      <w:r w:rsidRPr="00083A9C">
        <w:rPr>
          <w:sz w:val="14"/>
        </w:rPr>
        <w:t xml:space="preserve"> </w:t>
      </w:r>
      <w:r w:rsidRPr="00125758">
        <w:rPr>
          <w:vanish/>
          <w:sz w:val="14"/>
        </w:rPr>
        <w:t>to</w:t>
      </w:r>
      <w:r w:rsidRPr="00083A9C">
        <w:rPr>
          <w:sz w:val="14"/>
        </w:rPr>
        <w:t xml:space="preserve"> </w:t>
      </w:r>
      <w:r w:rsidRPr="00125758">
        <w:rPr>
          <w:vanish/>
          <w:sz w:val="14"/>
        </w:rPr>
        <w:t>4.1</w:t>
      </w:r>
      <w:r w:rsidRPr="00083A9C">
        <w:rPr>
          <w:sz w:val="14"/>
        </w:rPr>
        <w:t xml:space="preserve"> </w:t>
      </w:r>
      <w:r w:rsidRPr="00125758">
        <w:rPr>
          <w:vanish/>
          <w:sz w:val="14"/>
        </w:rPr>
        <w:t>times</w:t>
      </w:r>
      <w:r w:rsidRPr="00083A9C">
        <w:rPr>
          <w:sz w:val="14"/>
        </w:rPr>
        <w:t xml:space="preserve"> </w:t>
      </w:r>
      <w:r w:rsidRPr="00125758">
        <w:rPr>
          <w:vanish/>
          <w:sz w:val="14"/>
        </w:rPr>
        <w:t>more</w:t>
      </w:r>
      <w:r w:rsidRPr="00083A9C">
        <w:rPr>
          <w:sz w:val="14"/>
        </w:rPr>
        <w:t xml:space="preserve"> </w:t>
      </w:r>
      <w:r w:rsidRPr="00125758">
        <w:rPr>
          <w:vanish/>
          <w:sz w:val="14"/>
        </w:rPr>
        <w:t>likely</w:t>
      </w:r>
      <w:r w:rsidRPr="00083A9C">
        <w:rPr>
          <w:sz w:val="14"/>
        </w:rPr>
        <w:t xml:space="preserve"> </w:t>
      </w:r>
      <w:r w:rsidRPr="00125758">
        <w:rPr>
          <w:vanish/>
          <w:sz w:val="14"/>
        </w:rPr>
        <w:t>to</w:t>
      </w:r>
      <w:r w:rsidRPr="00083A9C">
        <w:rPr>
          <w:sz w:val="14"/>
        </w:rPr>
        <w:t xml:space="preserve"> </w:t>
      </w:r>
      <w:r w:rsidRPr="00125758">
        <w:rPr>
          <w:vanish/>
          <w:sz w:val="14"/>
        </w:rPr>
        <w:t>be</w:t>
      </w:r>
      <w:r w:rsidRPr="00083A9C">
        <w:rPr>
          <w:sz w:val="14"/>
        </w:rPr>
        <w:t xml:space="preserve"> </w:t>
      </w:r>
      <w:r w:rsidRPr="00125758">
        <w:rPr>
          <w:vanish/>
          <w:sz w:val="14"/>
        </w:rPr>
        <w:t>incarcerated</w:t>
      </w:r>
      <w:r w:rsidRPr="00083A9C">
        <w:rPr>
          <w:sz w:val="14"/>
        </w:rPr>
        <w:t xml:space="preserve"> </w:t>
      </w:r>
      <w:r w:rsidRPr="00125758">
        <w:rPr>
          <w:vanish/>
          <w:sz w:val="14"/>
        </w:rPr>
        <w:t>than</w:t>
      </w:r>
      <w:r w:rsidRPr="00083A9C">
        <w:rPr>
          <w:sz w:val="14"/>
        </w:rPr>
        <w:t xml:space="preserve"> </w:t>
      </w:r>
      <w:r w:rsidRPr="00125758">
        <w:rPr>
          <w:vanish/>
          <w:sz w:val="14"/>
        </w:rPr>
        <w:t>whites.</w:t>
      </w:r>
      <w:r w:rsidRPr="00083A9C">
        <w:rPr>
          <w:sz w:val="14"/>
        </w:rPr>
        <w:t xml:space="preserve"> </w:t>
      </w:r>
      <w:r w:rsidRPr="00125758">
        <w:rPr>
          <w:vanish/>
          <w:sz w:val="14"/>
        </w:rPr>
        <w:t>In</w:t>
      </w:r>
      <w:r w:rsidRPr="00083A9C">
        <w:rPr>
          <w:sz w:val="14"/>
        </w:rPr>
        <w:t xml:space="preserve"> </w:t>
      </w:r>
      <w:r w:rsidRPr="00125758">
        <w:rPr>
          <w:vanish/>
          <w:sz w:val="14"/>
        </w:rPr>
        <w:t>20</w:t>
      </w:r>
      <w:r w:rsidRPr="00083A9C">
        <w:rPr>
          <w:sz w:val="14"/>
        </w:rPr>
        <w:t xml:space="preserve"> </w:t>
      </w:r>
      <w:r w:rsidRPr="00125758">
        <w:rPr>
          <w:vanish/>
          <w:sz w:val="14"/>
        </w:rPr>
        <w:t>states,</w:t>
      </w:r>
      <w:r w:rsidRPr="00083A9C">
        <w:rPr>
          <w:sz w:val="14"/>
        </w:rPr>
        <w:t xml:space="preserve"> </w:t>
      </w:r>
      <w:r w:rsidRPr="00125758">
        <w:rPr>
          <w:vanish/>
          <w:sz w:val="14"/>
        </w:rPr>
        <w:t>including</w:t>
      </w:r>
      <w:r w:rsidRPr="00083A9C">
        <w:rPr>
          <w:sz w:val="14"/>
        </w:rPr>
        <w:t xml:space="preserve"> </w:t>
      </w:r>
      <w:r w:rsidRPr="00125758">
        <w:rPr>
          <w:vanish/>
          <w:sz w:val="14"/>
        </w:rPr>
        <w:t>Oklahoma,</w:t>
      </w:r>
      <w:r w:rsidRPr="00083A9C">
        <w:rPr>
          <w:sz w:val="14"/>
        </w:rPr>
        <w:t xml:space="preserve"> </w:t>
      </w:r>
      <w:r w:rsidRPr="00125758">
        <w:rPr>
          <w:vanish/>
          <w:sz w:val="14"/>
        </w:rPr>
        <w:t>North</w:t>
      </w:r>
      <w:r w:rsidRPr="00083A9C">
        <w:rPr>
          <w:sz w:val="14"/>
        </w:rPr>
        <w:t xml:space="preserve"> </w:t>
      </w:r>
      <w:r w:rsidRPr="00125758">
        <w:rPr>
          <w:vanish/>
          <w:sz w:val="14"/>
        </w:rPr>
        <w:t>Carolina</w:t>
      </w:r>
      <w:r w:rsidRPr="00083A9C">
        <w:rPr>
          <w:sz w:val="14"/>
        </w:rPr>
        <w:t xml:space="preserve"> </w:t>
      </w:r>
      <w:r w:rsidRPr="00125758">
        <w:rPr>
          <w:vanish/>
          <w:sz w:val="14"/>
        </w:rPr>
        <w:t>and</w:t>
      </w:r>
      <w:r w:rsidRPr="00083A9C">
        <w:rPr>
          <w:sz w:val="14"/>
        </w:rPr>
        <w:t xml:space="preserve"> </w:t>
      </w:r>
      <w:r w:rsidRPr="00125758">
        <w:rPr>
          <w:vanish/>
          <w:sz w:val="14"/>
        </w:rPr>
        <w:t>New</w:t>
      </w:r>
      <w:r w:rsidRPr="00083A9C">
        <w:rPr>
          <w:sz w:val="14"/>
        </w:rPr>
        <w:t xml:space="preserve"> </w:t>
      </w:r>
      <w:r w:rsidRPr="00125758">
        <w:rPr>
          <w:vanish/>
          <w:sz w:val="14"/>
        </w:rPr>
        <w:t>Hampshire,</w:t>
      </w:r>
      <w:r w:rsidRPr="00083A9C">
        <w:rPr>
          <w:sz w:val="14"/>
        </w:rPr>
        <w:t xml:space="preserve"> </w:t>
      </w:r>
      <w:r w:rsidRPr="00125758">
        <w:rPr>
          <w:vanish/>
          <w:sz w:val="14"/>
        </w:rPr>
        <w:t>the</w:t>
      </w:r>
      <w:r w:rsidRPr="00083A9C">
        <w:rPr>
          <w:sz w:val="14"/>
        </w:rPr>
        <w:t xml:space="preserve"> </w:t>
      </w:r>
      <w:r w:rsidRPr="00125758">
        <w:rPr>
          <w:vanish/>
          <w:sz w:val="14"/>
        </w:rPr>
        <w:t>data</w:t>
      </w:r>
      <w:r w:rsidRPr="00083A9C">
        <w:rPr>
          <w:sz w:val="14"/>
        </w:rPr>
        <w:t xml:space="preserve"> </w:t>
      </w:r>
      <w:r w:rsidRPr="00125758">
        <w:rPr>
          <w:vanish/>
          <w:sz w:val="14"/>
        </w:rPr>
        <w:t>in</w:t>
      </w:r>
      <w:r w:rsidRPr="00083A9C">
        <w:rPr>
          <w:sz w:val="14"/>
        </w:rPr>
        <w:t xml:space="preserve"> </w:t>
      </w:r>
      <w:r w:rsidRPr="00125758">
        <w:rPr>
          <w:vanish/>
          <w:sz w:val="14"/>
        </w:rPr>
        <w:t>the</w:t>
      </w:r>
      <w:r w:rsidRPr="00083A9C">
        <w:rPr>
          <w:sz w:val="14"/>
        </w:rPr>
        <w:t xml:space="preserve"> </w:t>
      </w:r>
      <w:r w:rsidRPr="00125758">
        <w:rPr>
          <w:vanish/>
          <w:sz w:val="14"/>
        </w:rPr>
        <w:t>report</w:t>
      </w:r>
      <w:r w:rsidRPr="00083A9C">
        <w:rPr>
          <w:sz w:val="14"/>
        </w:rPr>
        <w:t xml:space="preserve"> </w:t>
      </w:r>
      <w:r w:rsidRPr="00125758">
        <w:rPr>
          <w:vanish/>
          <w:sz w:val="14"/>
        </w:rPr>
        <w:t>shows</w:t>
      </w:r>
      <w:r w:rsidRPr="00083A9C">
        <w:rPr>
          <w:sz w:val="14"/>
        </w:rPr>
        <w:t xml:space="preserve"> </w:t>
      </w:r>
      <w:r w:rsidRPr="00125758">
        <w:rPr>
          <w:vanish/>
          <w:sz w:val="14"/>
        </w:rPr>
        <w:t>the</w:t>
      </w:r>
      <w:r w:rsidRPr="00083A9C">
        <w:rPr>
          <w:sz w:val="14"/>
        </w:rPr>
        <w:t xml:space="preserve"> </w:t>
      </w:r>
      <w:r w:rsidRPr="00125758">
        <w:rPr>
          <w:vanish/>
          <w:sz w:val="14"/>
        </w:rPr>
        <w:t>likelihood</w:t>
      </w:r>
      <w:r w:rsidRPr="00083A9C">
        <w:rPr>
          <w:sz w:val="14"/>
        </w:rPr>
        <w:t xml:space="preserve"> </w:t>
      </w:r>
      <w:r w:rsidRPr="00125758">
        <w:rPr>
          <w:vanish/>
          <w:sz w:val="14"/>
        </w:rPr>
        <w:t>of</w:t>
      </w:r>
      <w:r w:rsidRPr="00083A9C">
        <w:rPr>
          <w:sz w:val="14"/>
        </w:rPr>
        <w:t xml:space="preserve"> </w:t>
      </w:r>
      <w:r w:rsidRPr="00125758">
        <w:rPr>
          <w:vanish/>
          <w:sz w:val="14"/>
        </w:rPr>
        <w:t>imprisonment</w:t>
      </w:r>
      <w:r w:rsidRPr="00083A9C">
        <w:rPr>
          <w:sz w:val="14"/>
        </w:rPr>
        <w:t xml:space="preserve"> </w:t>
      </w:r>
      <w:r w:rsidRPr="00125758">
        <w:rPr>
          <w:vanish/>
          <w:sz w:val="14"/>
        </w:rPr>
        <w:t>is</w:t>
      </w:r>
      <w:r w:rsidRPr="00083A9C">
        <w:rPr>
          <w:sz w:val="14"/>
        </w:rPr>
        <w:t xml:space="preserve"> </w:t>
      </w:r>
      <w:r w:rsidRPr="00125758">
        <w:rPr>
          <w:vanish/>
          <w:sz w:val="14"/>
        </w:rPr>
        <w:t>higher</w:t>
      </w:r>
      <w:r w:rsidRPr="00083A9C">
        <w:rPr>
          <w:sz w:val="14"/>
        </w:rPr>
        <w:t xml:space="preserve"> </w:t>
      </w:r>
      <w:r w:rsidRPr="00125758">
        <w:rPr>
          <w:vanish/>
          <w:sz w:val="14"/>
        </w:rPr>
        <w:t>for</w:t>
      </w:r>
      <w:r w:rsidRPr="00083A9C">
        <w:rPr>
          <w:sz w:val="14"/>
        </w:rPr>
        <w:t xml:space="preserve"> </w:t>
      </w:r>
      <w:r w:rsidRPr="00125758">
        <w:rPr>
          <w:vanish/>
          <w:sz w:val="14"/>
        </w:rPr>
        <w:t>whites</w:t>
      </w:r>
      <w:r w:rsidRPr="00083A9C">
        <w:rPr>
          <w:sz w:val="14"/>
        </w:rPr>
        <w:t xml:space="preserve"> </w:t>
      </w:r>
      <w:r w:rsidRPr="00125758">
        <w:rPr>
          <w:vanish/>
          <w:sz w:val="14"/>
        </w:rPr>
        <w:t>compared</w:t>
      </w:r>
      <w:r w:rsidRPr="00083A9C">
        <w:rPr>
          <w:sz w:val="14"/>
        </w:rPr>
        <w:t xml:space="preserve"> </w:t>
      </w:r>
      <w:r w:rsidRPr="00125758">
        <w:rPr>
          <w:vanish/>
          <w:sz w:val="14"/>
        </w:rPr>
        <w:t>to</w:t>
      </w:r>
      <w:r w:rsidRPr="00083A9C">
        <w:rPr>
          <w:sz w:val="14"/>
        </w:rPr>
        <w:t xml:space="preserve"> </w:t>
      </w:r>
      <w:r w:rsidRPr="00125758">
        <w:rPr>
          <w:vanish/>
          <w:sz w:val="14"/>
        </w:rPr>
        <w:t>the</w:t>
      </w:r>
      <w:r w:rsidRPr="00083A9C">
        <w:rPr>
          <w:sz w:val="14"/>
        </w:rPr>
        <w:t xml:space="preserve"> </w:t>
      </w:r>
      <w:r w:rsidRPr="00125758">
        <w:rPr>
          <w:vanish/>
          <w:sz w:val="14"/>
        </w:rPr>
        <w:t>Latino</w:t>
      </w:r>
      <w:r w:rsidRPr="00083A9C">
        <w:rPr>
          <w:sz w:val="14"/>
        </w:rPr>
        <w:t xml:space="preserve"> </w:t>
      </w:r>
      <w:r w:rsidRPr="00125758">
        <w:rPr>
          <w:vanish/>
          <w:sz w:val="14"/>
        </w:rPr>
        <w:t>population.</w:t>
      </w:r>
      <w:r w:rsidRPr="00083A9C">
        <w:rPr>
          <w:sz w:val="14"/>
        </w:rPr>
        <w:t xml:space="preserve"> </w:t>
      </w:r>
      <w:r w:rsidRPr="00125758">
        <w:rPr>
          <w:vanish/>
          <w:sz w:val="14"/>
        </w:rPr>
        <w:t>However</w:t>
      </w:r>
      <w:r w:rsidRPr="00083A9C">
        <w:rPr>
          <w:sz w:val="14"/>
        </w:rPr>
        <w:t xml:space="preserve"> </w:t>
      </w:r>
      <w:r w:rsidRPr="00125758">
        <w:rPr>
          <w:vanish/>
          <w:sz w:val="14"/>
        </w:rPr>
        <w:t>the</w:t>
      </w:r>
      <w:r w:rsidRPr="00083A9C">
        <w:rPr>
          <w:sz w:val="14"/>
        </w:rPr>
        <w:t xml:space="preserve"> </w:t>
      </w:r>
      <w:r w:rsidRPr="00125758">
        <w:rPr>
          <w:vanish/>
          <w:sz w:val="14"/>
        </w:rPr>
        <w:t>report</w:t>
      </w:r>
      <w:r w:rsidRPr="00083A9C">
        <w:rPr>
          <w:sz w:val="14"/>
        </w:rPr>
        <w:t xml:space="preserve"> </w:t>
      </w:r>
      <w:r w:rsidRPr="00125758">
        <w:rPr>
          <w:vanish/>
          <w:sz w:val="14"/>
        </w:rPr>
        <w:t>emphasizes</w:t>
      </w:r>
      <w:r w:rsidRPr="00083A9C">
        <w:rPr>
          <w:sz w:val="14"/>
        </w:rPr>
        <w:t xml:space="preserve"> </w:t>
      </w:r>
      <w:r w:rsidRPr="00125758">
        <w:rPr>
          <w:vanish/>
          <w:sz w:val="14"/>
        </w:rPr>
        <w:t>the</w:t>
      </w:r>
      <w:r w:rsidRPr="00083A9C">
        <w:rPr>
          <w:sz w:val="14"/>
        </w:rPr>
        <w:t xml:space="preserve"> </w:t>
      </w:r>
      <w:r w:rsidRPr="00125758">
        <w:rPr>
          <w:vanish/>
          <w:sz w:val="14"/>
        </w:rPr>
        <w:t>unreliability</w:t>
      </w:r>
      <w:r w:rsidRPr="00083A9C">
        <w:rPr>
          <w:sz w:val="14"/>
        </w:rPr>
        <w:t xml:space="preserve"> </w:t>
      </w:r>
      <w:r w:rsidRPr="00125758">
        <w:rPr>
          <w:vanish/>
          <w:sz w:val="14"/>
        </w:rPr>
        <w:t>of</w:t>
      </w:r>
      <w:r w:rsidRPr="00083A9C">
        <w:rPr>
          <w:sz w:val="14"/>
        </w:rPr>
        <w:t xml:space="preserve"> </w:t>
      </w:r>
      <w:r w:rsidRPr="00125758">
        <w:rPr>
          <w:vanish/>
          <w:sz w:val="14"/>
        </w:rPr>
        <w:t>ethnicity</w:t>
      </w:r>
      <w:r w:rsidRPr="00083A9C">
        <w:rPr>
          <w:sz w:val="14"/>
        </w:rPr>
        <w:t xml:space="preserve"> </w:t>
      </w:r>
      <w:r w:rsidRPr="00125758">
        <w:rPr>
          <w:vanish/>
          <w:sz w:val="14"/>
        </w:rPr>
        <w:t>data</w:t>
      </w:r>
      <w:r w:rsidRPr="00083A9C">
        <w:rPr>
          <w:sz w:val="14"/>
        </w:rPr>
        <w:t xml:space="preserve"> </w:t>
      </w:r>
      <w:r w:rsidRPr="00125758">
        <w:rPr>
          <w:vanish/>
          <w:sz w:val="14"/>
        </w:rPr>
        <w:t>possibly</w:t>
      </w:r>
      <w:r w:rsidRPr="00083A9C">
        <w:rPr>
          <w:sz w:val="14"/>
        </w:rPr>
        <w:t xml:space="preserve"> </w:t>
      </w:r>
      <w:r w:rsidRPr="00125758">
        <w:rPr>
          <w:vanish/>
          <w:sz w:val="14"/>
        </w:rPr>
        <w:t>contributing</w:t>
      </w:r>
      <w:r w:rsidRPr="00083A9C">
        <w:rPr>
          <w:sz w:val="14"/>
        </w:rPr>
        <w:t xml:space="preserve"> </w:t>
      </w:r>
      <w:r w:rsidRPr="00125758">
        <w:rPr>
          <w:vanish/>
          <w:sz w:val="14"/>
        </w:rPr>
        <w:t>to</w:t>
      </w:r>
      <w:r w:rsidRPr="00083A9C">
        <w:rPr>
          <w:sz w:val="14"/>
        </w:rPr>
        <w:t xml:space="preserve"> </w:t>
      </w:r>
      <w:r w:rsidRPr="00125758">
        <w:rPr>
          <w:vanish/>
          <w:sz w:val="14"/>
        </w:rPr>
        <w:t>an</w:t>
      </w:r>
      <w:r w:rsidRPr="00083A9C">
        <w:rPr>
          <w:sz w:val="14"/>
        </w:rPr>
        <w:t xml:space="preserve"> </w:t>
      </w:r>
      <w:r w:rsidRPr="00125758">
        <w:rPr>
          <w:vanish/>
          <w:sz w:val="14"/>
        </w:rPr>
        <w:t>underestimation</w:t>
      </w:r>
      <w:r w:rsidRPr="00083A9C">
        <w:rPr>
          <w:sz w:val="14"/>
        </w:rPr>
        <w:t xml:space="preserve"> </w:t>
      </w:r>
      <w:r w:rsidRPr="00125758">
        <w:rPr>
          <w:vanish/>
          <w:sz w:val="14"/>
        </w:rPr>
        <w:t>of</w:t>
      </w:r>
      <w:r w:rsidRPr="00083A9C">
        <w:rPr>
          <w:sz w:val="14"/>
        </w:rPr>
        <w:t xml:space="preserve"> </w:t>
      </w:r>
      <w:r w:rsidRPr="00125758">
        <w:rPr>
          <w:vanish/>
          <w:sz w:val="14"/>
        </w:rPr>
        <w:t>Black</w:t>
      </w:r>
      <w:r w:rsidRPr="00083A9C">
        <w:rPr>
          <w:sz w:val="14"/>
        </w:rPr>
        <w:t xml:space="preserve"> </w:t>
      </w:r>
      <w:r w:rsidRPr="00125758">
        <w:rPr>
          <w:vanish/>
          <w:sz w:val="14"/>
        </w:rPr>
        <w:t>and</w:t>
      </w:r>
      <w:r w:rsidRPr="00083A9C">
        <w:rPr>
          <w:sz w:val="14"/>
        </w:rPr>
        <w:t xml:space="preserve"> </w:t>
      </w:r>
      <w:r w:rsidRPr="00125758">
        <w:rPr>
          <w:vanish/>
          <w:sz w:val="14"/>
        </w:rPr>
        <w:t>Latino</w:t>
      </w:r>
      <w:r w:rsidRPr="00083A9C">
        <w:rPr>
          <w:sz w:val="14"/>
        </w:rPr>
        <w:t xml:space="preserve"> </w:t>
      </w:r>
      <w:r w:rsidRPr="00125758">
        <w:rPr>
          <w:vanish/>
          <w:sz w:val="14"/>
        </w:rPr>
        <w:t>American</w:t>
      </w:r>
      <w:r w:rsidRPr="00083A9C">
        <w:rPr>
          <w:sz w:val="14"/>
        </w:rPr>
        <w:t xml:space="preserve"> </w:t>
      </w:r>
      <w:r w:rsidRPr="00125758">
        <w:rPr>
          <w:vanish/>
          <w:sz w:val="14"/>
        </w:rPr>
        <w:t>data.</w:t>
      </w:r>
      <w:r w:rsidRPr="00083A9C">
        <w:rPr>
          <w:sz w:val="14"/>
        </w:rPr>
        <w:t xml:space="preserve"> </w:t>
      </w:r>
      <w:r w:rsidRPr="00125758">
        <w:rPr>
          <w:vanish/>
          <w:sz w:val="14"/>
        </w:rPr>
        <w:t>"An</w:t>
      </w:r>
      <w:r w:rsidRPr="00083A9C">
        <w:rPr>
          <w:sz w:val="14"/>
        </w:rPr>
        <w:t xml:space="preserve"> </w:t>
      </w:r>
      <w:r w:rsidRPr="00125758">
        <w:rPr>
          <w:vanish/>
          <w:sz w:val="14"/>
        </w:rPr>
        <w:t>example</w:t>
      </w:r>
      <w:r w:rsidRPr="00083A9C">
        <w:rPr>
          <w:sz w:val="14"/>
        </w:rPr>
        <w:t xml:space="preserve"> </w:t>
      </w:r>
      <w:r w:rsidRPr="00125758">
        <w:rPr>
          <w:vanish/>
          <w:sz w:val="14"/>
        </w:rPr>
        <w:t>lies</w:t>
      </w:r>
      <w:r w:rsidRPr="00083A9C">
        <w:rPr>
          <w:sz w:val="14"/>
        </w:rPr>
        <w:t xml:space="preserve"> </w:t>
      </w:r>
      <w:r w:rsidRPr="00125758">
        <w:rPr>
          <w:vanish/>
          <w:sz w:val="14"/>
        </w:rPr>
        <w:t>in</w:t>
      </w:r>
      <w:r w:rsidRPr="00083A9C">
        <w:rPr>
          <w:sz w:val="14"/>
        </w:rPr>
        <w:t xml:space="preserve"> </w:t>
      </w:r>
      <w:r w:rsidRPr="00125758">
        <w:rPr>
          <w:vanish/>
          <w:sz w:val="14"/>
        </w:rPr>
        <w:t>Florida,</w:t>
      </w:r>
      <w:r w:rsidRPr="00083A9C">
        <w:rPr>
          <w:sz w:val="14"/>
        </w:rPr>
        <w:t xml:space="preserve"> </w:t>
      </w:r>
      <w:r w:rsidRPr="00125758">
        <w:rPr>
          <w:vanish/>
          <w:sz w:val="14"/>
        </w:rPr>
        <w:t>which</w:t>
      </w:r>
      <w:r w:rsidRPr="00083A9C">
        <w:rPr>
          <w:sz w:val="14"/>
        </w:rPr>
        <w:t xml:space="preserve"> </w:t>
      </w:r>
      <w:r w:rsidRPr="00125758">
        <w:rPr>
          <w:vanish/>
          <w:sz w:val="14"/>
        </w:rPr>
        <w:t>claims</w:t>
      </w:r>
      <w:r w:rsidRPr="00083A9C">
        <w:rPr>
          <w:sz w:val="14"/>
        </w:rPr>
        <w:t xml:space="preserve"> </w:t>
      </w:r>
      <w:r w:rsidRPr="00125758">
        <w:rPr>
          <w:vanish/>
          <w:sz w:val="14"/>
        </w:rPr>
        <w:t>that</w:t>
      </w:r>
      <w:r w:rsidRPr="00083A9C">
        <w:rPr>
          <w:sz w:val="14"/>
        </w:rPr>
        <w:t xml:space="preserve"> </w:t>
      </w:r>
      <w:r w:rsidRPr="00125758">
        <w:rPr>
          <w:vanish/>
          <w:sz w:val="14"/>
        </w:rPr>
        <w:t>13%</w:t>
      </w:r>
      <w:r w:rsidRPr="00083A9C">
        <w:rPr>
          <w:sz w:val="14"/>
        </w:rPr>
        <w:t xml:space="preserve"> </w:t>
      </w:r>
      <w:r w:rsidRPr="00125758">
        <w:rPr>
          <w:vanish/>
          <w:sz w:val="14"/>
        </w:rPr>
        <w:t>of</w:t>
      </w:r>
      <w:r w:rsidRPr="00083A9C">
        <w:rPr>
          <w:sz w:val="14"/>
        </w:rPr>
        <w:t xml:space="preserve"> </w:t>
      </w:r>
      <w:r w:rsidRPr="00125758">
        <w:rPr>
          <w:vanish/>
          <w:sz w:val="14"/>
        </w:rPr>
        <w:t>its</w:t>
      </w:r>
      <w:r w:rsidRPr="00083A9C">
        <w:rPr>
          <w:sz w:val="14"/>
        </w:rPr>
        <w:t xml:space="preserve"> </w:t>
      </w:r>
      <w:r w:rsidRPr="00125758">
        <w:rPr>
          <w:vanish/>
          <w:sz w:val="14"/>
        </w:rPr>
        <w:t>prison</w:t>
      </w:r>
      <w:r w:rsidRPr="00083A9C">
        <w:rPr>
          <w:sz w:val="14"/>
        </w:rPr>
        <w:t xml:space="preserve"> </w:t>
      </w:r>
      <w:r w:rsidRPr="00125758">
        <w:rPr>
          <w:vanish/>
          <w:sz w:val="14"/>
        </w:rPr>
        <w:t>population</w:t>
      </w:r>
      <w:r w:rsidRPr="00083A9C">
        <w:rPr>
          <w:sz w:val="14"/>
        </w:rPr>
        <w:t xml:space="preserve"> </w:t>
      </w:r>
      <w:r w:rsidRPr="00125758">
        <w:rPr>
          <w:vanish/>
          <w:sz w:val="14"/>
        </w:rPr>
        <w:t>is</w:t>
      </w:r>
      <w:r w:rsidRPr="00083A9C">
        <w:rPr>
          <w:sz w:val="14"/>
        </w:rPr>
        <w:t xml:space="preserve"> </w:t>
      </w:r>
      <w:r w:rsidRPr="00125758">
        <w:rPr>
          <w:vanish/>
          <w:sz w:val="14"/>
        </w:rPr>
        <w:t>Latinx</w:t>
      </w:r>
      <w:r w:rsidRPr="00083A9C">
        <w:rPr>
          <w:sz w:val="14"/>
        </w:rPr>
        <w:t xml:space="preserve"> </w:t>
      </w:r>
      <w:r w:rsidRPr="00125758">
        <w:rPr>
          <w:vanish/>
          <w:sz w:val="14"/>
        </w:rPr>
        <w:t>though</w:t>
      </w:r>
      <w:r w:rsidRPr="00083A9C">
        <w:rPr>
          <w:sz w:val="14"/>
        </w:rPr>
        <w:t xml:space="preserve"> </w:t>
      </w:r>
      <w:r w:rsidRPr="00125758">
        <w:rPr>
          <w:vanish/>
          <w:sz w:val="14"/>
        </w:rPr>
        <w:t>more</w:t>
      </w:r>
      <w:r w:rsidRPr="00083A9C">
        <w:rPr>
          <w:sz w:val="14"/>
        </w:rPr>
        <w:t xml:space="preserve"> </w:t>
      </w:r>
      <w:r w:rsidRPr="00125758">
        <w:rPr>
          <w:vanish/>
          <w:sz w:val="14"/>
        </w:rPr>
        <w:t>than</w:t>
      </w:r>
      <w:r w:rsidRPr="00083A9C">
        <w:rPr>
          <w:sz w:val="14"/>
        </w:rPr>
        <w:t xml:space="preserve"> </w:t>
      </w:r>
      <w:r w:rsidRPr="00125758">
        <w:rPr>
          <w:vanish/>
          <w:sz w:val="14"/>
        </w:rPr>
        <w:t>one</w:t>
      </w:r>
      <w:r w:rsidRPr="00083A9C">
        <w:rPr>
          <w:sz w:val="14"/>
        </w:rPr>
        <w:t xml:space="preserve"> </w:t>
      </w:r>
      <w:r w:rsidRPr="00125758">
        <w:rPr>
          <w:vanish/>
          <w:sz w:val="14"/>
        </w:rPr>
        <w:t>quarter</w:t>
      </w:r>
      <w:r w:rsidRPr="00083A9C">
        <w:rPr>
          <w:sz w:val="14"/>
        </w:rPr>
        <w:t xml:space="preserve"> </w:t>
      </w:r>
      <w:r w:rsidRPr="00125758">
        <w:rPr>
          <w:vanish/>
          <w:sz w:val="14"/>
        </w:rPr>
        <w:t>of</w:t>
      </w:r>
      <w:r w:rsidRPr="00083A9C">
        <w:rPr>
          <w:sz w:val="14"/>
        </w:rPr>
        <w:t xml:space="preserve"> </w:t>
      </w:r>
      <w:r w:rsidRPr="00125758">
        <w:rPr>
          <w:vanish/>
          <w:sz w:val="14"/>
        </w:rPr>
        <w:t>its</w:t>
      </w:r>
      <w:r w:rsidRPr="00083A9C">
        <w:rPr>
          <w:sz w:val="14"/>
        </w:rPr>
        <w:t xml:space="preserve"> </w:t>
      </w:r>
      <w:r w:rsidRPr="00125758">
        <w:rPr>
          <w:vanish/>
          <w:sz w:val="14"/>
        </w:rPr>
        <w:t>residents</w:t>
      </w:r>
      <w:r w:rsidRPr="00083A9C">
        <w:rPr>
          <w:sz w:val="14"/>
        </w:rPr>
        <w:t xml:space="preserve"> </w:t>
      </w:r>
      <w:r w:rsidRPr="00125758">
        <w:rPr>
          <w:vanish/>
          <w:sz w:val="14"/>
        </w:rPr>
        <w:t>are</w:t>
      </w:r>
      <w:r w:rsidRPr="00083A9C">
        <w:rPr>
          <w:sz w:val="14"/>
        </w:rPr>
        <w:t xml:space="preserve"> </w:t>
      </w:r>
      <w:r w:rsidRPr="00125758">
        <w:rPr>
          <w:vanish/>
          <w:sz w:val="14"/>
        </w:rPr>
        <w:t>Latinx,"</w:t>
      </w:r>
      <w:r w:rsidRPr="00083A9C">
        <w:rPr>
          <w:sz w:val="14"/>
        </w:rPr>
        <w:t xml:space="preserve"> </w:t>
      </w:r>
      <w:r w:rsidRPr="00125758">
        <w:rPr>
          <w:vanish/>
          <w:sz w:val="14"/>
        </w:rPr>
        <w:t>(a</w:t>
      </w:r>
      <w:r w:rsidRPr="00083A9C">
        <w:rPr>
          <w:sz w:val="14"/>
        </w:rPr>
        <w:t xml:space="preserve"> </w:t>
      </w:r>
      <w:r w:rsidRPr="00125758">
        <w:rPr>
          <w:vanish/>
          <w:sz w:val="14"/>
        </w:rPr>
        <w:t>gender</w:t>
      </w:r>
      <w:r w:rsidRPr="00083A9C">
        <w:rPr>
          <w:sz w:val="14"/>
        </w:rPr>
        <w:t xml:space="preserve"> </w:t>
      </w:r>
      <w:r w:rsidRPr="00125758">
        <w:rPr>
          <w:vanish/>
          <w:sz w:val="14"/>
        </w:rPr>
        <w:t>neutral</w:t>
      </w:r>
      <w:r w:rsidRPr="00083A9C">
        <w:rPr>
          <w:sz w:val="14"/>
        </w:rPr>
        <w:t xml:space="preserve"> </w:t>
      </w:r>
      <w:r w:rsidRPr="00125758">
        <w:rPr>
          <w:vanish/>
          <w:sz w:val="14"/>
        </w:rPr>
        <w:t>term</w:t>
      </w:r>
      <w:r w:rsidRPr="00083A9C">
        <w:rPr>
          <w:sz w:val="14"/>
        </w:rPr>
        <w:t xml:space="preserve"> </w:t>
      </w:r>
      <w:r w:rsidRPr="00125758">
        <w:rPr>
          <w:vanish/>
          <w:sz w:val="14"/>
        </w:rPr>
        <w:t>for</w:t>
      </w:r>
      <w:r w:rsidRPr="00083A9C">
        <w:rPr>
          <w:sz w:val="14"/>
        </w:rPr>
        <w:t xml:space="preserve"> </w:t>
      </w:r>
      <w:r w:rsidRPr="00125758">
        <w:rPr>
          <w:vanish/>
          <w:sz w:val="14"/>
        </w:rPr>
        <w:t>'Latino,'</w:t>
      </w:r>
      <w:r w:rsidRPr="00083A9C">
        <w:rPr>
          <w:sz w:val="14"/>
        </w:rPr>
        <w:t xml:space="preserve"> </w:t>
      </w:r>
      <w:r w:rsidRPr="00125758">
        <w:rPr>
          <w:vanish/>
          <w:sz w:val="14"/>
        </w:rPr>
        <w:t>according</w:t>
      </w:r>
      <w:r w:rsidRPr="00083A9C">
        <w:rPr>
          <w:sz w:val="14"/>
        </w:rPr>
        <w:t xml:space="preserve"> </w:t>
      </w:r>
      <w:r w:rsidRPr="00125758">
        <w:rPr>
          <w:vanish/>
          <w:sz w:val="14"/>
        </w:rPr>
        <w:t>to</w:t>
      </w:r>
      <w:r w:rsidRPr="00083A9C">
        <w:rPr>
          <w:sz w:val="14"/>
        </w:rPr>
        <w:t xml:space="preserve"> </w:t>
      </w:r>
      <w:r w:rsidRPr="00125758">
        <w:rPr>
          <w:vanish/>
          <w:sz w:val="14"/>
        </w:rPr>
        <w:t>the</w:t>
      </w:r>
      <w:r w:rsidRPr="00083A9C">
        <w:rPr>
          <w:sz w:val="14"/>
        </w:rPr>
        <w:t xml:space="preserve"> </w:t>
      </w:r>
      <w:r w:rsidRPr="00125758">
        <w:rPr>
          <w:vanish/>
          <w:sz w:val="14"/>
        </w:rPr>
        <w:t>report.</w:t>
      </w:r>
      <w:r w:rsidRPr="00083A9C">
        <w:rPr>
          <w:sz w:val="14"/>
        </w:rPr>
        <w:t xml:space="preserve"> </w:t>
      </w:r>
      <w:r w:rsidRPr="00125758">
        <w:rPr>
          <w:vanish/>
          <w:sz w:val="14"/>
        </w:rPr>
        <w:t>"There</w:t>
      </w:r>
      <w:r w:rsidRPr="00083A9C">
        <w:rPr>
          <w:sz w:val="14"/>
        </w:rPr>
        <w:t xml:space="preserve"> </w:t>
      </w:r>
      <w:r w:rsidRPr="00125758">
        <w:rPr>
          <w:vanish/>
          <w:sz w:val="14"/>
        </w:rPr>
        <w:t>are</w:t>
      </w:r>
      <w:r w:rsidRPr="00083A9C">
        <w:rPr>
          <w:sz w:val="14"/>
        </w:rPr>
        <w:t xml:space="preserve"> </w:t>
      </w:r>
      <w:r w:rsidRPr="00125758">
        <w:rPr>
          <w:vanish/>
          <w:sz w:val="14"/>
        </w:rPr>
        <w:t>most</w:t>
      </w:r>
      <w:r w:rsidRPr="00083A9C">
        <w:rPr>
          <w:sz w:val="14"/>
        </w:rPr>
        <w:t xml:space="preserve"> </w:t>
      </w:r>
      <w:r w:rsidRPr="00125758">
        <w:rPr>
          <w:vanish/>
          <w:sz w:val="14"/>
        </w:rPr>
        <w:t>assuredly</w:t>
      </w:r>
      <w:r w:rsidRPr="00083A9C">
        <w:rPr>
          <w:sz w:val="14"/>
        </w:rPr>
        <w:t xml:space="preserve"> </w:t>
      </w:r>
      <w:r w:rsidRPr="00125758">
        <w:rPr>
          <w:vanish/>
          <w:sz w:val="14"/>
        </w:rPr>
        <w:t>more</w:t>
      </w:r>
      <w:r w:rsidRPr="00083A9C">
        <w:rPr>
          <w:sz w:val="14"/>
        </w:rPr>
        <w:t xml:space="preserve"> </w:t>
      </w:r>
      <w:r w:rsidRPr="00125758">
        <w:rPr>
          <w:vanish/>
          <w:sz w:val="14"/>
        </w:rPr>
        <w:t>Latinx</w:t>
      </w:r>
      <w:r w:rsidRPr="00083A9C">
        <w:rPr>
          <w:sz w:val="14"/>
        </w:rPr>
        <w:t xml:space="preserve"> </w:t>
      </w:r>
      <w:r w:rsidRPr="00125758">
        <w:rPr>
          <w:vanish/>
          <w:sz w:val="14"/>
        </w:rPr>
        <w:t>people</w:t>
      </w:r>
      <w:r w:rsidRPr="00083A9C">
        <w:rPr>
          <w:sz w:val="14"/>
        </w:rPr>
        <w:t xml:space="preserve"> </w:t>
      </w:r>
      <w:r w:rsidRPr="00125758">
        <w:rPr>
          <w:vanish/>
          <w:sz w:val="14"/>
        </w:rPr>
        <w:t>in</w:t>
      </w:r>
      <w:r w:rsidRPr="00083A9C">
        <w:rPr>
          <w:sz w:val="14"/>
        </w:rPr>
        <w:t xml:space="preserve"> </w:t>
      </w:r>
      <w:r w:rsidRPr="00125758">
        <w:rPr>
          <w:vanish/>
          <w:sz w:val="14"/>
        </w:rPr>
        <w:t>prison</w:t>
      </w:r>
      <w:r w:rsidRPr="00083A9C">
        <w:rPr>
          <w:sz w:val="14"/>
        </w:rPr>
        <w:t xml:space="preserve"> </w:t>
      </w:r>
      <w:r w:rsidRPr="00125758">
        <w:rPr>
          <w:vanish/>
          <w:sz w:val="14"/>
        </w:rPr>
        <w:t>than</w:t>
      </w:r>
      <w:r w:rsidRPr="00083A9C">
        <w:rPr>
          <w:sz w:val="14"/>
        </w:rPr>
        <w:t xml:space="preserve"> </w:t>
      </w:r>
      <w:r w:rsidRPr="00125758">
        <w:rPr>
          <w:vanish/>
          <w:sz w:val="14"/>
        </w:rPr>
        <w:t>are</w:t>
      </w:r>
      <w:r w:rsidRPr="00083A9C">
        <w:rPr>
          <w:sz w:val="14"/>
        </w:rPr>
        <w:t xml:space="preserve"> </w:t>
      </w:r>
      <w:r w:rsidRPr="00125758">
        <w:rPr>
          <w:vanish/>
          <w:sz w:val="14"/>
        </w:rPr>
        <w:t>officially</w:t>
      </w:r>
      <w:r w:rsidRPr="00083A9C">
        <w:rPr>
          <w:sz w:val="14"/>
        </w:rPr>
        <w:t xml:space="preserve"> </w:t>
      </w:r>
      <w:r w:rsidRPr="00125758">
        <w:rPr>
          <w:vanish/>
          <w:sz w:val="14"/>
        </w:rPr>
        <w:t>reported</w:t>
      </w:r>
      <w:r w:rsidRPr="00083A9C">
        <w:rPr>
          <w:sz w:val="14"/>
        </w:rPr>
        <w:t xml:space="preserve"> </w:t>
      </w:r>
      <w:r w:rsidRPr="00125758">
        <w:rPr>
          <w:vanish/>
          <w:sz w:val="14"/>
        </w:rPr>
        <w:t>but</w:t>
      </w:r>
      <w:r w:rsidRPr="00083A9C">
        <w:rPr>
          <w:sz w:val="14"/>
        </w:rPr>
        <w:t xml:space="preserve"> </w:t>
      </w:r>
      <w:r w:rsidRPr="00125758">
        <w:rPr>
          <w:vanish/>
          <w:sz w:val="14"/>
        </w:rPr>
        <w:t>the</w:t>
      </w:r>
      <w:r w:rsidRPr="00083A9C">
        <w:rPr>
          <w:sz w:val="14"/>
        </w:rPr>
        <w:t xml:space="preserve"> </w:t>
      </w:r>
      <w:r w:rsidRPr="00125758">
        <w:rPr>
          <w:vanish/>
          <w:sz w:val="14"/>
        </w:rPr>
        <w:t>exact</w:t>
      </w:r>
      <w:r w:rsidRPr="00083A9C">
        <w:rPr>
          <w:sz w:val="14"/>
        </w:rPr>
        <w:t xml:space="preserve"> </w:t>
      </w:r>
      <w:r w:rsidRPr="00125758">
        <w:rPr>
          <w:vanish/>
          <w:sz w:val="14"/>
        </w:rPr>
        <w:t>number</w:t>
      </w:r>
      <w:r w:rsidRPr="00083A9C">
        <w:rPr>
          <w:sz w:val="14"/>
        </w:rPr>
        <w:t xml:space="preserve"> </w:t>
      </w:r>
      <w:r w:rsidRPr="00125758">
        <w:rPr>
          <w:vanish/>
          <w:sz w:val="14"/>
        </w:rPr>
        <w:t>is</w:t>
      </w:r>
      <w:r w:rsidRPr="00083A9C">
        <w:rPr>
          <w:sz w:val="14"/>
        </w:rPr>
        <w:t xml:space="preserve"> </w:t>
      </w:r>
      <w:r w:rsidRPr="00125758">
        <w:rPr>
          <w:vanish/>
          <w:sz w:val="14"/>
        </w:rPr>
        <w:t>unknown."</w:t>
      </w:r>
      <w:r w:rsidRPr="00083A9C">
        <w:rPr>
          <w:sz w:val="14"/>
        </w:rPr>
        <w:t xml:space="preserve"> </w:t>
      </w:r>
      <w:r w:rsidRPr="00125758">
        <w:rPr>
          <w:vanish/>
          <w:sz w:val="14"/>
        </w:rPr>
        <w:t>When</w:t>
      </w:r>
      <w:r w:rsidRPr="00083A9C">
        <w:rPr>
          <w:sz w:val="14"/>
        </w:rPr>
        <w:t xml:space="preserve"> </w:t>
      </w:r>
      <w:r w:rsidRPr="00125758">
        <w:rPr>
          <w:vanish/>
          <w:sz w:val="14"/>
        </w:rPr>
        <w:t>it</w:t>
      </w:r>
      <w:r w:rsidRPr="00083A9C">
        <w:rPr>
          <w:sz w:val="14"/>
        </w:rPr>
        <w:t xml:space="preserve"> </w:t>
      </w:r>
      <w:r w:rsidRPr="00125758">
        <w:rPr>
          <w:vanish/>
          <w:sz w:val="14"/>
        </w:rPr>
        <w:t>comes</w:t>
      </w:r>
      <w:r w:rsidRPr="00083A9C">
        <w:rPr>
          <w:sz w:val="14"/>
        </w:rPr>
        <w:t xml:space="preserve"> </w:t>
      </w:r>
      <w:r w:rsidRPr="00125758">
        <w:rPr>
          <w:vanish/>
          <w:sz w:val="14"/>
        </w:rPr>
        <w:t>to</w:t>
      </w:r>
      <w:r w:rsidRPr="00083A9C">
        <w:rPr>
          <w:sz w:val="14"/>
        </w:rPr>
        <w:t xml:space="preserve"> </w:t>
      </w:r>
      <w:r w:rsidRPr="00125758">
        <w:rPr>
          <w:vanish/>
          <w:sz w:val="14"/>
        </w:rPr>
        <w:t>incarceration,</w:t>
      </w:r>
      <w:r w:rsidRPr="00083A9C">
        <w:rPr>
          <w:b/>
          <w:bCs/>
          <w:u w:val="single"/>
        </w:rPr>
        <w:t xml:space="preserve"> </w:t>
      </w:r>
      <w:r w:rsidRPr="00083A9C">
        <w:rPr>
          <w:b/>
          <w:bCs/>
          <w:highlight w:val="yellow"/>
          <w:u w:val="single"/>
        </w:rPr>
        <w:t>the</w:t>
      </w:r>
      <w:r w:rsidRPr="00083A9C">
        <w:rPr>
          <w:b/>
          <w:bCs/>
          <w:u w:val="single"/>
        </w:rPr>
        <w:t xml:space="preserve"> </w:t>
      </w:r>
      <w:r w:rsidRPr="00083A9C">
        <w:rPr>
          <w:b/>
          <w:bCs/>
          <w:highlight w:val="yellow"/>
          <w:u w:val="single"/>
        </w:rPr>
        <w:t xml:space="preserve">U.S. is a world leader with 1.2 million people in state prisons </w:t>
      </w:r>
      <w:r w:rsidRPr="00125758">
        <w:rPr>
          <w:vanish/>
          <w:sz w:val="14"/>
        </w:rPr>
        <w:t>across</w:t>
      </w:r>
      <w:r w:rsidRPr="00083A9C">
        <w:rPr>
          <w:sz w:val="14"/>
        </w:rPr>
        <w:t xml:space="preserve"> </w:t>
      </w:r>
      <w:r w:rsidRPr="00125758">
        <w:rPr>
          <w:vanish/>
          <w:sz w:val="14"/>
        </w:rPr>
        <w:t>the</w:t>
      </w:r>
      <w:r w:rsidRPr="00083A9C">
        <w:rPr>
          <w:sz w:val="14"/>
        </w:rPr>
        <w:t xml:space="preserve"> </w:t>
      </w:r>
      <w:r w:rsidRPr="00125758">
        <w:rPr>
          <w:vanish/>
          <w:sz w:val="14"/>
        </w:rPr>
        <w:t>country</w:t>
      </w:r>
      <w:r w:rsidRPr="00125758">
        <w:rPr>
          <w:b/>
          <w:bCs/>
          <w:vanish/>
          <w:u w:val="single"/>
        </w:rPr>
        <w:t>.</w:t>
      </w:r>
      <w:r w:rsidRPr="00083A9C">
        <w:rPr>
          <w:sz w:val="14"/>
        </w:rPr>
        <w:t xml:space="preserve"> </w:t>
      </w:r>
      <w:r w:rsidRPr="00125758">
        <w:rPr>
          <w:vanish/>
          <w:sz w:val="14"/>
        </w:rPr>
        <w:t>According</w:t>
      </w:r>
      <w:r w:rsidRPr="00083A9C">
        <w:rPr>
          <w:sz w:val="14"/>
        </w:rPr>
        <w:t xml:space="preserve"> </w:t>
      </w:r>
      <w:r w:rsidRPr="00125758">
        <w:rPr>
          <w:vanish/>
          <w:sz w:val="14"/>
        </w:rPr>
        <w:t>to</w:t>
      </w:r>
      <w:r w:rsidRPr="00083A9C">
        <w:rPr>
          <w:sz w:val="14"/>
        </w:rPr>
        <w:t xml:space="preserve"> </w:t>
      </w:r>
      <w:r w:rsidRPr="00125758">
        <w:rPr>
          <w:vanish/>
          <w:sz w:val="14"/>
        </w:rPr>
        <w:t>the</w:t>
      </w:r>
      <w:r w:rsidRPr="00083A9C">
        <w:rPr>
          <w:sz w:val="14"/>
        </w:rPr>
        <w:t xml:space="preserve"> </w:t>
      </w:r>
      <w:r w:rsidRPr="00125758">
        <w:rPr>
          <w:vanish/>
          <w:sz w:val="14"/>
        </w:rPr>
        <w:t>report,</w:t>
      </w:r>
      <w:r w:rsidRPr="00083A9C">
        <w:rPr>
          <w:sz w:val="14"/>
        </w:rPr>
        <w:t xml:space="preserve"> </w:t>
      </w:r>
      <w:r w:rsidRPr="00083A9C">
        <w:rPr>
          <w:b/>
          <w:bCs/>
          <w:highlight w:val="yellow"/>
          <w:u w:val="single"/>
        </w:rPr>
        <w:t xml:space="preserve">imprisonment is </w:t>
      </w:r>
      <w:r w:rsidRPr="00125758">
        <w:rPr>
          <w:vanish/>
          <w:sz w:val="14"/>
        </w:rPr>
        <w:t>a</w:t>
      </w:r>
      <w:r w:rsidRPr="00083A9C">
        <w:rPr>
          <w:b/>
          <w:bCs/>
          <w:highlight w:val="yellow"/>
          <w:u w:val="single"/>
        </w:rPr>
        <w:t xml:space="preserve"> life-altering </w:t>
      </w:r>
      <w:r w:rsidRPr="00125758">
        <w:rPr>
          <w:vanish/>
          <w:sz w:val="14"/>
        </w:rPr>
        <w:t>event</w:t>
      </w:r>
      <w:r w:rsidRPr="00083A9C">
        <w:rPr>
          <w:sz w:val="14"/>
        </w:rPr>
        <w:t xml:space="preserve"> </w:t>
      </w:r>
      <w:r w:rsidRPr="00125758">
        <w:rPr>
          <w:vanish/>
          <w:sz w:val="14"/>
        </w:rPr>
        <w:t>that</w:t>
      </w:r>
      <w:r w:rsidRPr="00083A9C">
        <w:rPr>
          <w:sz w:val="14"/>
        </w:rPr>
        <w:t xml:space="preserve"> </w:t>
      </w:r>
      <w:r w:rsidRPr="00125758">
        <w:rPr>
          <w:vanish/>
          <w:sz w:val="14"/>
        </w:rPr>
        <w:t>can</w:t>
      </w:r>
      <w:r w:rsidRPr="00083A9C">
        <w:rPr>
          <w:sz w:val="14"/>
        </w:rPr>
        <w:t xml:space="preserve"> </w:t>
      </w:r>
      <w:r w:rsidRPr="00125758">
        <w:rPr>
          <w:vanish/>
          <w:sz w:val="14"/>
        </w:rPr>
        <w:t>create</w:t>
      </w:r>
      <w:r w:rsidRPr="00083A9C">
        <w:rPr>
          <w:sz w:val="14"/>
        </w:rPr>
        <w:t xml:space="preserve"> </w:t>
      </w:r>
      <w:r w:rsidRPr="00125758">
        <w:rPr>
          <w:vanish/>
          <w:sz w:val="14"/>
        </w:rPr>
        <w:t>negative</w:t>
      </w:r>
      <w:r w:rsidRPr="00083A9C">
        <w:rPr>
          <w:sz w:val="14"/>
        </w:rPr>
        <w:t xml:space="preserve"> </w:t>
      </w:r>
      <w:r w:rsidRPr="00125758">
        <w:rPr>
          <w:vanish/>
          <w:sz w:val="14"/>
        </w:rPr>
        <w:t>impacts</w:t>
      </w:r>
      <w:r w:rsidRPr="00083A9C">
        <w:rPr>
          <w:sz w:val="14"/>
        </w:rPr>
        <w:t xml:space="preserve"> </w:t>
      </w:r>
      <w:r w:rsidRPr="00125758">
        <w:rPr>
          <w:vanish/>
          <w:sz w:val="14"/>
        </w:rPr>
        <w:t>on</w:t>
      </w:r>
      <w:r w:rsidRPr="00083A9C">
        <w:rPr>
          <w:sz w:val="14"/>
        </w:rPr>
        <w:t xml:space="preserve"> </w:t>
      </w:r>
      <w:r w:rsidRPr="00125758">
        <w:rPr>
          <w:vanish/>
          <w:sz w:val="14"/>
        </w:rPr>
        <w:t>the</w:t>
      </w:r>
      <w:r w:rsidRPr="00083A9C">
        <w:rPr>
          <w:sz w:val="14"/>
        </w:rPr>
        <w:t xml:space="preserve"> </w:t>
      </w:r>
      <w:r w:rsidRPr="00125758">
        <w:rPr>
          <w:vanish/>
          <w:sz w:val="14"/>
        </w:rPr>
        <w:t>individual</w:t>
      </w:r>
      <w:r w:rsidRPr="00083A9C">
        <w:rPr>
          <w:sz w:val="14"/>
        </w:rPr>
        <w:t xml:space="preserve"> </w:t>
      </w:r>
      <w:r w:rsidRPr="00125758">
        <w:rPr>
          <w:vanish/>
          <w:sz w:val="14"/>
        </w:rPr>
        <w:t>and</w:t>
      </w:r>
      <w:r w:rsidRPr="00083A9C">
        <w:rPr>
          <w:sz w:val="14"/>
        </w:rPr>
        <w:t xml:space="preserve"> </w:t>
      </w:r>
      <w:r w:rsidRPr="00125758">
        <w:rPr>
          <w:vanish/>
          <w:sz w:val="14"/>
        </w:rPr>
        <w:t>societal</w:t>
      </w:r>
      <w:r w:rsidRPr="00083A9C">
        <w:rPr>
          <w:sz w:val="14"/>
        </w:rPr>
        <w:t xml:space="preserve"> </w:t>
      </w:r>
      <w:r w:rsidRPr="00125758">
        <w:rPr>
          <w:vanish/>
          <w:sz w:val="14"/>
        </w:rPr>
        <w:t>level.</w:t>
      </w:r>
      <w:r w:rsidRPr="00083A9C">
        <w:rPr>
          <w:sz w:val="14"/>
        </w:rPr>
        <w:t xml:space="preserve"> </w:t>
      </w:r>
      <w:r w:rsidRPr="00083A9C">
        <w:rPr>
          <w:b/>
          <w:bCs/>
          <w:highlight w:val="yellow"/>
          <w:u w:val="single"/>
        </w:rPr>
        <w:t xml:space="preserve">Individuals released </w:t>
      </w:r>
      <w:r w:rsidRPr="00125758">
        <w:rPr>
          <w:vanish/>
          <w:sz w:val="14"/>
        </w:rPr>
        <w:t>from</w:t>
      </w:r>
      <w:r w:rsidRPr="00083A9C">
        <w:rPr>
          <w:sz w:val="14"/>
        </w:rPr>
        <w:t xml:space="preserve"> </w:t>
      </w:r>
      <w:r w:rsidRPr="00125758">
        <w:rPr>
          <w:vanish/>
          <w:sz w:val="14"/>
        </w:rPr>
        <w:t>incarceration</w:t>
      </w:r>
      <w:r w:rsidRPr="00083A9C">
        <w:rPr>
          <w:b/>
          <w:bCs/>
          <w:u w:val="single"/>
        </w:rPr>
        <w:t xml:space="preserve"> </w:t>
      </w:r>
      <w:r w:rsidRPr="00125758">
        <w:rPr>
          <w:vanish/>
          <w:sz w:val="14"/>
        </w:rPr>
        <w:t>may</w:t>
      </w:r>
      <w:r w:rsidRPr="00083A9C">
        <w:rPr>
          <w:b/>
          <w:bCs/>
          <w:u w:val="single"/>
        </w:rPr>
        <w:t xml:space="preserve"> </w:t>
      </w:r>
      <w:r w:rsidRPr="00083A9C">
        <w:rPr>
          <w:b/>
          <w:bCs/>
          <w:highlight w:val="yellow"/>
          <w:u w:val="single"/>
        </w:rPr>
        <w:t>have</w:t>
      </w:r>
      <w:r w:rsidRPr="00083A9C">
        <w:rPr>
          <w:b/>
          <w:bCs/>
          <w:u w:val="single"/>
        </w:rPr>
        <w:t xml:space="preserve"> </w:t>
      </w:r>
      <w:r w:rsidRPr="00083A9C">
        <w:rPr>
          <w:b/>
          <w:bCs/>
          <w:highlight w:val="yellow"/>
          <w:u w:val="single"/>
        </w:rPr>
        <w:t>difficulty gaining employment, finding stable housing and experience reduced lifetime earnings.</w:t>
      </w:r>
      <w:r w:rsidRPr="00083A9C">
        <w:rPr>
          <w:b/>
          <w:bCs/>
          <w:u w:val="single"/>
        </w:rPr>
        <w:t xml:space="preserve"> </w:t>
      </w:r>
      <w:r w:rsidRPr="00125758">
        <w:rPr>
          <w:vanish/>
          <w:sz w:val="14"/>
        </w:rPr>
        <w:t>Additionally</w:t>
      </w:r>
      <w:r w:rsidRPr="00125758">
        <w:rPr>
          <w:b/>
          <w:bCs/>
          <w:vanish/>
          <w:u w:val="single"/>
        </w:rPr>
        <w:t>,</w:t>
      </w:r>
      <w:r w:rsidRPr="00083A9C">
        <w:rPr>
          <w:b/>
          <w:bCs/>
          <w:u w:val="single"/>
        </w:rPr>
        <w:t xml:space="preserve"> </w:t>
      </w:r>
      <w:r w:rsidRPr="00083A9C">
        <w:rPr>
          <w:b/>
          <w:bCs/>
          <w:highlight w:val="yellow"/>
          <w:u w:val="single"/>
        </w:rPr>
        <w:t>high levels of incarceration within communities</w:t>
      </w:r>
      <w:r w:rsidRPr="00083A9C">
        <w:rPr>
          <w:b/>
          <w:bCs/>
          <w:u w:val="single"/>
        </w:rPr>
        <w:t xml:space="preserve"> </w:t>
      </w:r>
      <w:r w:rsidRPr="00125758">
        <w:rPr>
          <w:vanish/>
          <w:sz w:val="14"/>
        </w:rPr>
        <w:t>can</w:t>
      </w:r>
      <w:r w:rsidRPr="00083A9C">
        <w:rPr>
          <w:b/>
          <w:bCs/>
          <w:u w:val="single"/>
        </w:rPr>
        <w:t xml:space="preserve"> </w:t>
      </w:r>
      <w:r w:rsidRPr="00083A9C">
        <w:rPr>
          <w:b/>
          <w:bCs/>
          <w:highlight w:val="yellow"/>
          <w:u w:val="single"/>
        </w:rPr>
        <w:t xml:space="preserve">result in increased crime </w:t>
      </w:r>
      <w:r w:rsidRPr="00125758">
        <w:rPr>
          <w:vanish/>
          <w:sz w:val="14"/>
        </w:rPr>
        <w:t>rates</w:t>
      </w:r>
      <w:r w:rsidRPr="00083A9C">
        <w:rPr>
          <w:sz w:val="14"/>
        </w:rPr>
        <w:t xml:space="preserve"> </w:t>
      </w:r>
      <w:r w:rsidRPr="00125758">
        <w:rPr>
          <w:vanish/>
          <w:sz w:val="14"/>
        </w:rPr>
        <w:t>and</w:t>
      </w:r>
      <w:r w:rsidRPr="00083A9C">
        <w:rPr>
          <w:sz w:val="14"/>
        </w:rPr>
        <w:t xml:space="preserve"> </w:t>
      </w:r>
      <w:r w:rsidRPr="00125758">
        <w:rPr>
          <w:vanish/>
          <w:sz w:val="14"/>
        </w:rPr>
        <w:t>contribute</w:t>
      </w:r>
      <w:r w:rsidRPr="00083A9C">
        <w:rPr>
          <w:sz w:val="14"/>
        </w:rPr>
        <w:t xml:space="preserve"> </w:t>
      </w:r>
      <w:r w:rsidRPr="00125758">
        <w:rPr>
          <w:vanish/>
          <w:sz w:val="14"/>
        </w:rPr>
        <w:t>to</w:t>
      </w:r>
      <w:r w:rsidRPr="00083A9C">
        <w:rPr>
          <w:sz w:val="14"/>
        </w:rPr>
        <w:t xml:space="preserve"> </w:t>
      </w:r>
      <w:r w:rsidRPr="00125758">
        <w:rPr>
          <w:vanish/>
          <w:sz w:val="14"/>
        </w:rPr>
        <w:t>neighborhood</w:t>
      </w:r>
      <w:r w:rsidRPr="00083A9C">
        <w:rPr>
          <w:sz w:val="14"/>
        </w:rPr>
        <w:t xml:space="preserve"> </w:t>
      </w:r>
      <w:r w:rsidRPr="00125758">
        <w:rPr>
          <w:vanish/>
          <w:sz w:val="14"/>
        </w:rPr>
        <w:t>deterioration,</w:t>
      </w:r>
      <w:r w:rsidRPr="00083A9C">
        <w:rPr>
          <w:sz w:val="14"/>
        </w:rPr>
        <w:t xml:space="preserve"> </w:t>
      </w:r>
      <w:r w:rsidRPr="00125758">
        <w:rPr>
          <w:vanish/>
          <w:sz w:val="14"/>
        </w:rPr>
        <w:t>according</w:t>
      </w:r>
      <w:r w:rsidRPr="00083A9C">
        <w:rPr>
          <w:sz w:val="14"/>
        </w:rPr>
        <w:t xml:space="preserve"> </w:t>
      </w:r>
      <w:r w:rsidRPr="00125758">
        <w:rPr>
          <w:vanish/>
          <w:sz w:val="14"/>
        </w:rPr>
        <w:t>to</w:t>
      </w:r>
      <w:r w:rsidRPr="00083A9C">
        <w:rPr>
          <w:sz w:val="14"/>
        </w:rPr>
        <w:t xml:space="preserve"> </w:t>
      </w:r>
      <w:r w:rsidRPr="00125758">
        <w:rPr>
          <w:vanish/>
          <w:sz w:val="14"/>
        </w:rPr>
        <w:t>the</w:t>
      </w:r>
      <w:r w:rsidRPr="00083A9C">
        <w:rPr>
          <w:sz w:val="14"/>
        </w:rPr>
        <w:t xml:space="preserve"> </w:t>
      </w:r>
      <w:r w:rsidRPr="00125758">
        <w:rPr>
          <w:vanish/>
          <w:sz w:val="14"/>
        </w:rPr>
        <w:t>study.</w:t>
      </w:r>
      <w:r w:rsidRPr="00083A9C">
        <w:rPr>
          <w:sz w:val="14"/>
        </w:rPr>
        <w:t xml:space="preserve"> </w:t>
      </w:r>
      <w:r w:rsidRPr="00125758">
        <w:rPr>
          <w:vanish/>
          <w:sz w:val="14"/>
        </w:rPr>
        <w:t>Although</w:t>
      </w:r>
      <w:r w:rsidRPr="00083A9C">
        <w:rPr>
          <w:sz w:val="14"/>
        </w:rPr>
        <w:t xml:space="preserve"> </w:t>
      </w:r>
      <w:r w:rsidRPr="00125758">
        <w:rPr>
          <w:vanish/>
          <w:sz w:val="14"/>
        </w:rPr>
        <w:t>the</w:t>
      </w:r>
      <w:r w:rsidRPr="00083A9C">
        <w:rPr>
          <w:sz w:val="14"/>
        </w:rPr>
        <w:t xml:space="preserve"> </w:t>
      </w:r>
      <w:r w:rsidRPr="00125758">
        <w:rPr>
          <w:vanish/>
          <w:sz w:val="14"/>
        </w:rPr>
        <w:t>U.S.</w:t>
      </w:r>
      <w:r w:rsidRPr="00083A9C">
        <w:rPr>
          <w:sz w:val="14"/>
        </w:rPr>
        <w:t xml:space="preserve"> </w:t>
      </w:r>
      <w:r w:rsidRPr="00125758">
        <w:rPr>
          <w:vanish/>
          <w:sz w:val="14"/>
        </w:rPr>
        <w:t>remains</w:t>
      </w:r>
      <w:r w:rsidRPr="00083A9C">
        <w:rPr>
          <w:sz w:val="14"/>
        </w:rPr>
        <w:t xml:space="preserve"> </w:t>
      </w:r>
      <w:r w:rsidRPr="00125758">
        <w:rPr>
          <w:vanish/>
          <w:sz w:val="14"/>
        </w:rPr>
        <w:t>a</w:t>
      </w:r>
      <w:r w:rsidRPr="00083A9C">
        <w:rPr>
          <w:sz w:val="14"/>
        </w:rPr>
        <w:t xml:space="preserve"> </w:t>
      </w:r>
      <w:r w:rsidRPr="00125758">
        <w:rPr>
          <w:vanish/>
          <w:sz w:val="14"/>
        </w:rPr>
        <w:t>world</w:t>
      </w:r>
      <w:r w:rsidRPr="00083A9C">
        <w:rPr>
          <w:sz w:val="14"/>
        </w:rPr>
        <w:t xml:space="preserve"> </w:t>
      </w:r>
      <w:r w:rsidRPr="00125758">
        <w:rPr>
          <w:vanish/>
          <w:sz w:val="14"/>
        </w:rPr>
        <w:t>leader</w:t>
      </w:r>
      <w:r w:rsidRPr="00083A9C">
        <w:rPr>
          <w:sz w:val="14"/>
        </w:rPr>
        <w:t xml:space="preserve"> </w:t>
      </w:r>
      <w:r w:rsidRPr="00125758">
        <w:rPr>
          <w:vanish/>
          <w:sz w:val="14"/>
        </w:rPr>
        <w:t>in</w:t>
      </w:r>
      <w:r w:rsidRPr="00083A9C">
        <w:rPr>
          <w:sz w:val="14"/>
        </w:rPr>
        <w:t xml:space="preserve"> </w:t>
      </w:r>
      <w:r w:rsidRPr="00125758">
        <w:rPr>
          <w:vanish/>
          <w:sz w:val="14"/>
        </w:rPr>
        <w:t>imprisonment,</w:t>
      </w:r>
      <w:r w:rsidRPr="00083A9C">
        <w:rPr>
          <w:sz w:val="14"/>
        </w:rPr>
        <w:t xml:space="preserve"> </w:t>
      </w:r>
      <w:r w:rsidRPr="00125758">
        <w:rPr>
          <w:vanish/>
          <w:sz w:val="14"/>
        </w:rPr>
        <w:t>The</w:t>
      </w:r>
      <w:r w:rsidRPr="00083A9C">
        <w:rPr>
          <w:sz w:val="14"/>
        </w:rPr>
        <w:t xml:space="preserve"> </w:t>
      </w:r>
      <w:r w:rsidRPr="00125758">
        <w:rPr>
          <w:vanish/>
          <w:sz w:val="14"/>
        </w:rPr>
        <w:t>Sentencing</w:t>
      </w:r>
      <w:r w:rsidRPr="00083A9C">
        <w:rPr>
          <w:sz w:val="14"/>
        </w:rPr>
        <w:t xml:space="preserve"> </w:t>
      </w:r>
      <w:r w:rsidRPr="00125758">
        <w:rPr>
          <w:vanish/>
          <w:sz w:val="14"/>
        </w:rPr>
        <w:t>Project</w:t>
      </w:r>
      <w:r w:rsidRPr="00083A9C">
        <w:rPr>
          <w:sz w:val="14"/>
        </w:rPr>
        <w:t xml:space="preserve"> </w:t>
      </w:r>
      <w:r w:rsidRPr="00125758">
        <w:rPr>
          <w:vanish/>
          <w:sz w:val="14"/>
        </w:rPr>
        <w:t>reports</w:t>
      </w:r>
      <w:r w:rsidRPr="00083A9C">
        <w:rPr>
          <w:sz w:val="14"/>
        </w:rPr>
        <w:t xml:space="preserve"> </w:t>
      </w:r>
      <w:r w:rsidRPr="00125758">
        <w:rPr>
          <w:vanish/>
          <w:sz w:val="14"/>
        </w:rPr>
        <w:t>that</w:t>
      </w:r>
      <w:r w:rsidRPr="00083A9C">
        <w:rPr>
          <w:sz w:val="14"/>
        </w:rPr>
        <w:t xml:space="preserve"> </w:t>
      </w:r>
      <w:r w:rsidRPr="00125758">
        <w:rPr>
          <w:vanish/>
          <w:sz w:val="14"/>
        </w:rPr>
        <w:t>nine</w:t>
      </w:r>
      <w:r w:rsidRPr="00083A9C">
        <w:rPr>
          <w:sz w:val="14"/>
        </w:rPr>
        <w:t xml:space="preserve"> </w:t>
      </w:r>
      <w:r w:rsidRPr="00125758">
        <w:rPr>
          <w:vanish/>
          <w:sz w:val="14"/>
        </w:rPr>
        <w:t>states</w:t>
      </w:r>
      <w:r w:rsidRPr="00083A9C">
        <w:rPr>
          <w:sz w:val="14"/>
        </w:rPr>
        <w:t xml:space="preserve"> </w:t>
      </w:r>
      <w:r w:rsidRPr="00125758">
        <w:rPr>
          <w:vanish/>
          <w:sz w:val="14"/>
        </w:rPr>
        <w:t>have</w:t>
      </w:r>
      <w:r w:rsidRPr="00083A9C">
        <w:rPr>
          <w:sz w:val="14"/>
        </w:rPr>
        <w:t xml:space="preserve"> </w:t>
      </w:r>
      <w:r w:rsidRPr="00125758">
        <w:rPr>
          <w:vanish/>
          <w:sz w:val="14"/>
        </w:rPr>
        <w:t>been</w:t>
      </w:r>
      <w:r w:rsidRPr="00083A9C">
        <w:rPr>
          <w:sz w:val="14"/>
        </w:rPr>
        <w:t xml:space="preserve"> </w:t>
      </w:r>
      <w:r w:rsidRPr="00125758">
        <w:rPr>
          <w:vanish/>
          <w:sz w:val="14"/>
        </w:rPr>
        <w:t>successful</w:t>
      </w:r>
      <w:r w:rsidRPr="00083A9C">
        <w:rPr>
          <w:sz w:val="14"/>
        </w:rPr>
        <w:t xml:space="preserve"> </w:t>
      </w:r>
      <w:r w:rsidRPr="00125758">
        <w:rPr>
          <w:vanish/>
          <w:sz w:val="14"/>
        </w:rPr>
        <w:t>in</w:t>
      </w:r>
      <w:r w:rsidRPr="00083A9C">
        <w:rPr>
          <w:sz w:val="14"/>
        </w:rPr>
        <w:t xml:space="preserve"> </w:t>
      </w:r>
      <w:r w:rsidRPr="00125758">
        <w:rPr>
          <w:vanish/>
          <w:sz w:val="14"/>
        </w:rPr>
        <w:t>decreasing</w:t>
      </w:r>
      <w:r w:rsidRPr="00083A9C">
        <w:rPr>
          <w:sz w:val="14"/>
        </w:rPr>
        <w:t xml:space="preserve"> </w:t>
      </w:r>
      <w:r w:rsidRPr="00125758">
        <w:rPr>
          <w:vanish/>
          <w:sz w:val="14"/>
        </w:rPr>
        <w:t>their</w:t>
      </w:r>
      <w:r w:rsidRPr="00083A9C">
        <w:rPr>
          <w:sz w:val="14"/>
        </w:rPr>
        <w:t xml:space="preserve"> </w:t>
      </w:r>
      <w:r w:rsidRPr="00125758">
        <w:rPr>
          <w:vanish/>
          <w:sz w:val="14"/>
        </w:rPr>
        <w:t>incarcerated</w:t>
      </w:r>
      <w:r w:rsidRPr="00083A9C">
        <w:rPr>
          <w:sz w:val="14"/>
        </w:rPr>
        <w:t xml:space="preserve"> </w:t>
      </w:r>
      <w:r w:rsidRPr="00125758">
        <w:rPr>
          <w:vanish/>
          <w:sz w:val="14"/>
        </w:rPr>
        <w:t>population</w:t>
      </w:r>
      <w:r w:rsidRPr="00083A9C">
        <w:rPr>
          <w:sz w:val="14"/>
        </w:rPr>
        <w:t xml:space="preserve"> </w:t>
      </w:r>
      <w:r w:rsidRPr="00125758">
        <w:rPr>
          <w:vanish/>
          <w:sz w:val="14"/>
        </w:rPr>
        <w:t>by</w:t>
      </w:r>
      <w:r w:rsidRPr="00083A9C">
        <w:rPr>
          <w:sz w:val="14"/>
        </w:rPr>
        <w:t xml:space="preserve"> </w:t>
      </w:r>
      <w:r w:rsidRPr="00125758">
        <w:rPr>
          <w:vanish/>
          <w:sz w:val="14"/>
        </w:rPr>
        <w:t>more</w:t>
      </w:r>
      <w:r w:rsidRPr="00083A9C">
        <w:rPr>
          <w:sz w:val="14"/>
        </w:rPr>
        <w:t xml:space="preserve"> </w:t>
      </w:r>
      <w:r w:rsidRPr="00125758">
        <w:rPr>
          <w:vanish/>
          <w:sz w:val="14"/>
        </w:rPr>
        <w:t>than</w:t>
      </w:r>
      <w:r w:rsidRPr="00083A9C">
        <w:rPr>
          <w:sz w:val="14"/>
        </w:rPr>
        <w:t xml:space="preserve"> </w:t>
      </w:r>
      <w:r w:rsidRPr="00125758">
        <w:rPr>
          <w:vanish/>
          <w:sz w:val="14"/>
        </w:rPr>
        <w:t>30%</w:t>
      </w:r>
      <w:r w:rsidRPr="00083A9C">
        <w:rPr>
          <w:sz w:val="14"/>
        </w:rPr>
        <w:t xml:space="preserve"> </w:t>
      </w:r>
      <w:r w:rsidRPr="00125758">
        <w:rPr>
          <w:vanish/>
          <w:sz w:val="14"/>
        </w:rPr>
        <w:t>in</w:t>
      </w:r>
      <w:r w:rsidRPr="00083A9C">
        <w:rPr>
          <w:sz w:val="14"/>
        </w:rPr>
        <w:t xml:space="preserve"> </w:t>
      </w:r>
      <w:r w:rsidRPr="00125758">
        <w:rPr>
          <w:vanish/>
          <w:sz w:val="14"/>
        </w:rPr>
        <w:t>recent</w:t>
      </w:r>
      <w:r w:rsidRPr="00083A9C">
        <w:rPr>
          <w:sz w:val="14"/>
        </w:rPr>
        <w:t xml:space="preserve"> </w:t>
      </w:r>
      <w:r w:rsidRPr="00125758">
        <w:rPr>
          <w:vanish/>
          <w:sz w:val="14"/>
        </w:rPr>
        <w:t>years</w:t>
      </w:r>
      <w:r w:rsidRPr="00083A9C">
        <w:rPr>
          <w:sz w:val="14"/>
        </w:rPr>
        <w:t xml:space="preserve"> </w:t>
      </w:r>
      <w:r w:rsidRPr="00125758">
        <w:rPr>
          <w:vanish/>
          <w:sz w:val="14"/>
        </w:rPr>
        <w:t>as</w:t>
      </w:r>
      <w:r w:rsidRPr="00083A9C">
        <w:rPr>
          <w:sz w:val="14"/>
        </w:rPr>
        <w:t xml:space="preserve"> </w:t>
      </w:r>
      <w:r w:rsidRPr="00125758">
        <w:rPr>
          <w:vanish/>
          <w:sz w:val="14"/>
        </w:rPr>
        <w:t>a</w:t>
      </w:r>
      <w:r w:rsidRPr="00083A9C">
        <w:rPr>
          <w:sz w:val="14"/>
        </w:rPr>
        <w:t xml:space="preserve"> </w:t>
      </w:r>
      <w:r w:rsidRPr="00125758">
        <w:rPr>
          <w:vanish/>
          <w:sz w:val="14"/>
        </w:rPr>
        <w:t>result</w:t>
      </w:r>
      <w:r w:rsidRPr="00083A9C">
        <w:rPr>
          <w:sz w:val="14"/>
        </w:rPr>
        <w:t xml:space="preserve"> </w:t>
      </w:r>
      <w:r w:rsidRPr="00125758">
        <w:rPr>
          <w:vanish/>
          <w:sz w:val="14"/>
        </w:rPr>
        <w:t>of</w:t>
      </w:r>
      <w:r w:rsidRPr="00083A9C">
        <w:rPr>
          <w:sz w:val="14"/>
        </w:rPr>
        <w:t xml:space="preserve"> </w:t>
      </w:r>
      <w:r w:rsidRPr="00125758">
        <w:rPr>
          <w:vanish/>
          <w:sz w:val="14"/>
        </w:rPr>
        <w:t>policy</w:t>
      </w:r>
      <w:r w:rsidRPr="00083A9C">
        <w:rPr>
          <w:sz w:val="14"/>
        </w:rPr>
        <w:t xml:space="preserve"> </w:t>
      </w:r>
      <w:r w:rsidRPr="00125758">
        <w:rPr>
          <w:vanish/>
          <w:sz w:val="14"/>
        </w:rPr>
        <w:t>reforms</w:t>
      </w:r>
      <w:r w:rsidRPr="00083A9C">
        <w:rPr>
          <w:sz w:val="14"/>
        </w:rPr>
        <w:t xml:space="preserve"> </w:t>
      </w:r>
      <w:r w:rsidRPr="00125758">
        <w:rPr>
          <w:vanish/>
          <w:sz w:val="14"/>
        </w:rPr>
        <w:t>and</w:t>
      </w:r>
      <w:r w:rsidRPr="00083A9C">
        <w:rPr>
          <w:sz w:val="14"/>
        </w:rPr>
        <w:t xml:space="preserve"> </w:t>
      </w:r>
      <w:r w:rsidRPr="00125758">
        <w:rPr>
          <w:vanish/>
          <w:sz w:val="14"/>
        </w:rPr>
        <w:t>reduced</w:t>
      </w:r>
      <w:r w:rsidRPr="00083A9C">
        <w:rPr>
          <w:sz w:val="14"/>
        </w:rPr>
        <w:t xml:space="preserve"> </w:t>
      </w:r>
      <w:r w:rsidRPr="00125758">
        <w:rPr>
          <w:vanish/>
          <w:sz w:val="14"/>
        </w:rPr>
        <w:t>prison</w:t>
      </w:r>
      <w:r w:rsidRPr="00083A9C">
        <w:rPr>
          <w:sz w:val="14"/>
        </w:rPr>
        <w:t xml:space="preserve"> </w:t>
      </w:r>
      <w:r w:rsidRPr="00125758">
        <w:rPr>
          <w:vanish/>
          <w:sz w:val="14"/>
        </w:rPr>
        <w:t>admissions</w:t>
      </w:r>
      <w:r w:rsidRPr="00083A9C">
        <w:rPr>
          <w:sz w:val="14"/>
        </w:rPr>
        <w:t xml:space="preserve"> </w:t>
      </w:r>
      <w:r w:rsidRPr="00125758">
        <w:rPr>
          <w:vanish/>
          <w:sz w:val="14"/>
        </w:rPr>
        <w:t>and</w:t>
      </w:r>
      <w:r w:rsidRPr="00083A9C">
        <w:rPr>
          <w:sz w:val="14"/>
        </w:rPr>
        <w:t xml:space="preserve"> </w:t>
      </w:r>
      <w:r w:rsidRPr="00125758">
        <w:rPr>
          <w:vanish/>
          <w:sz w:val="14"/>
        </w:rPr>
        <w:t>lengths</w:t>
      </w:r>
      <w:r w:rsidRPr="00083A9C">
        <w:rPr>
          <w:sz w:val="14"/>
        </w:rPr>
        <w:t xml:space="preserve"> </w:t>
      </w:r>
      <w:r w:rsidRPr="00125758">
        <w:rPr>
          <w:vanish/>
          <w:sz w:val="14"/>
        </w:rPr>
        <w:t>of</w:t>
      </w:r>
      <w:r w:rsidRPr="00083A9C">
        <w:rPr>
          <w:sz w:val="14"/>
        </w:rPr>
        <w:t xml:space="preserve"> </w:t>
      </w:r>
      <w:r w:rsidRPr="00125758">
        <w:rPr>
          <w:vanish/>
          <w:sz w:val="14"/>
        </w:rPr>
        <w:t>stay.</w:t>
      </w:r>
      <w:r w:rsidRPr="00083A9C">
        <w:rPr>
          <w:sz w:val="14"/>
        </w:rPr>
        <w:t xml:space="preserve"> </w:t>
      </w:r>
      <w:r w:rsidRPr="00125758">
        <w:rPr>
          <w:vanish/>
          <w:sz w:val="14"/>
        </w:rPr>
        <w:t>These</w:t>
      </w:r>
      <w:r w:rsidRPr="00083A9C">
        <w:rPr>
          <w:sz w:val="14"/>
        </w:rPr>
        <w:t xml:space="preserve"> </w:t>
      </w:r>
      <w:r w:rsidRPr="00125758">
        <w:rPr>
          <w:vanish/>
          <w:sz w:val="14"/>
        </w:rPr>
        <w:t>states</w:t>
      </w:r>
      <w:r w:rsidRPr="00083A9C">
        <w:rPr>
          <w:sz w:val="14"/>
        </w:rPr>
        <w:t xml:space="preserve"> </w:t>
      </w:r>
      <w:r w:rsidRPr="00125758">
        <w:rPr>
          <w:vanish/>
          <w:sz w:val="14"/>
        </w:rPr>
        <w:t>include</w:t>
      </w:r>
      <w:r w:rsidRPr="00083A9C">
        <w:rPr>
          <w:sz w:val="14"/>
        </w:rPr>
        <w:t xml:space="preserve"> </w:t>
      </w:r>
      <w:r w:rsidRPr="00125758">
        <w:rPr>
          <w:vanish/>
          <w:sz w:val="14"/>
        </w:rPr>
        <w:t>Alaska,</w:t>
      </w:r>
      <w:r w:rsidRPr="00083A9C">
        <w:rPr>
          <w:sz w:val="14"/>
        </w:rPr>
        <w:t xml:space="preserve"> </w:t>
      </w:r>
      <w:r w:rsidRPr="00125758">
        <w:rPr>
          <w:vanish/>
          <w:sz w:val="14"/>
        </w:rPr>
        <w:t>New</w:t>
      </w:r>
      <w:r w:rsidRPr="00083A9C">
        <w:rPr>
          <w:sz w:val="14"/>
        </w:rPr>
        <w:t xml:space="preserve"> </w:t>
      </w:r>
      <w:r w:rsidRPr="00125758">
        <w:rPr>
          <w:vanish/>
          <w:sz w:val="14"/>
        </w:rPr>
        <w:t>Jersey,</w:t>
      </w:r>
      <w:r w:rsidRPr="00083A9C">
        <w:rPr>
          <w:sz w:val="14"/>
        </w:rPr>
        <w:t xml:space="preserve"> </w:t>
      </w:r>
      <w:r w:rsidRPr="00125758">
        <w:rPr>
          <w:vanish/>
          <w:sz w:val="14"/>
        </w:rPr>
        <w:t>New</w:t>
      </w:r>
      <w:r w:rsidRPr="00083A9C">
        <w:rPr>
          <w:sz w:val="14"/>
        </w:rPr>
        <w:t xml:space="preserve"> </w:t>
      </w:r>
      <w:r w:rsidRPr="00125758">
        <w:rPr>
          <w:vanish/>
          <w:sz w:val="14"/>
        </w:rPr>
        <w:t>York,</w:t>
      </w:r>
      <w:r w:rsidRPr="00083A9C">
        <w:rPr>
          <w:sz w:val="14"/>
        </w:rPr>
        <w:t xml:space="preserve"> </w:t>
      </w:r>
      <w:r w:rsidRPr="00125758">
        <w:rPr>
          <w:vanish/>
          <w:sz w:val="14"/>
        </w:rPr>
        <w:t>Connecticut,</w:t>
      </w:r>
      <w:r w:rsidRPr="00083A9C">
        <w:rPr>
          <w:sz w:val="14"/>
        </w:rPr>
        <w:t xml:space="preserve"> </w:t>
      </w:r>
      <w:r w:rsidRPr="00125758">
        <w:rPr>
          <w:vanish/>
          <w:sz w:val="14"/>
        </w:rPr>
        <w:t>Alabama,</w:t>
      </w:r>
      <w:r w:rsidRPr="00083A9C">
        <w:rPr>
          <w:sz w:val="14"/>
        </w:rPr>
        <w:t xml:space="preserve"> </w:t>
      </w:r>
      <w:r w:rsidRPr="00125758">
        <w:rPr>
          <w:vanish/>
          <w:sz w:val="14"/>
        </w:rPr>
        <w:t>Rhode</w:t>
      </w:r>
      <w:r w:rsidRPr="00083A9C">
        <w:rPr>
          <w:sz w:val="14"/>
        </w:rPr>
        <w:t xml:space="preserve"> </w:t>
      </w:r>
      <w:r w:rsidRPr="00125758">
        <w:rPr>
          <w:vanish/>
          <w:sz w:val="14"/>
        </w:rPr>
        <w:t>Island,</w:t>
      </w:r>
      <w:r w:rsidRPr="00083A9C">
        <w:rPr>
          <w:sz w:val="14"/>
        </w:rPr>
        <w:t xml:space="preserve"> </w:t>
      </w:r>
      <w:r w:rsidRPr="00125758">
        <w:rPr>
          <w:vanish/>
          <w:sz w:val="14"/>
        </w:rPr>
        <w:t>Vermont,</w:t>
      </w:r>
      <w:r w:rsidRPr="00083A9C">
        <w:rPr>
          <w:sz w:val="14"/>
        </w:rPr>
        <w:t xml:space="preserve"> </w:t>
      </w:r>
      <w:r w:rsidRPr="00125758">
        <w:rPr>
          <w:vanish/>
          <w:sz w:val="14"/>
        </w:rPr>
        <w:t>Hawaii</w:t>
      </w:r>
      <w:r w:rsidRPr="00083A9C">
        <w:rPr>
          <w:sz w:val="14"/>
        </w:rPr>
        <w:t xml:space="preserve"> </w:t>
      </w:r>
      <w:r w:rsidRPr="00125758">
        <w:rPr>
          <w:vanish/>
          <w:sz w:val="14"/>
        </w:rPr>
        <w:t>and</w:t>
      </w:r>
      <w:r w:rsidRPr="00083A9C">
        <w:rPr>
          <w:sz w:val="14"/>
        </w:rPr>
        <w:t xml:space="preserve"> </w:t>
      </w:r>
      <w:r w:rsidRPr="00125758">
        <w:rPr>
          <w:vanish/>
          <w:sz w:val="14"/>
        </w:rPr>
        <w:t>California.</w:t>
      </w:r>
      <w:r w:rsidRPr="00083A9C">
        <w:rPr>
          <w:sz w:val="14"/>
        </w:rPr>
        <w:t xml:space="preserve"> </w:t>
      </w:r>
      <w:r w:rsidRPr="00125758">
        <w:rPr>
          <w:vanish/>
          <w:sz w:val="14"/>
        </w:rPr>
        <w:t>The</w:t>
      </w:r>
      <w:r w:rsidRPr="00083A9C">
        <w:rPr>
          <w:sz w:val="14"/>
        </w:rPr>
        <w:t xml:space="preserve"> </w:t>
      </w:r>
      <w:r w:rsidRPr="00125758">
        <w:rPr>
          <w:vanish/>
          <w:sz w:val="14"/>
        </w:rPr>
        <w:t>report</w:t>
      </w:r>
      <w:r w:rsidRPr="00083A9C">
        <w:rPr>
          <w:sz w:val="14"/>
        </w:rPr>
        <w:t xml:space="preserve"> </w:t>
      </w:r>
      <w:r w:rsidRPr="00125758">
        <w:rPr>
          <w:vanish/>
          <w:sz w:val="14"/>
        </w:rPr>
        <w:t>cites</w:t>
      </w:r>
      <w:r w:rsidRPr="00083A9C">
        <w:rPr>
          <w:sz w:val="14"/>
        </w:rPr>
        <w:t xml:space="preserve"> </w:t>
      </w:r>
      <w:r w:rsidRPr="00125758">
        <w:rPr>
          <w:vanish/>
          <w:sz w:val="14"/>
        </w:rPr>
        <w:t>a</w:t>
      </w:r>
      <w:r w:rsidRPr="00083A9C">
        <w:rPr>
          <w:sz w:val="14"/>
        </w:rPr>
        <w:t xml:space="preserve"> </w:t>
      </w:r>
      <w:r w:rsidRPr="00125758">
        <w:rPr>
          <w:vanish/>
          <w:sz w:val="14"/>
        </w:rPr>
        <w:t>number</w:t>
      </w:r>
      <w:r w:rsidRPr="00083A9C">
        <w:rPr>
          <w:sz w:val="14"/>
        </w:rPr>
        <w:t xml:space="preserve"> </w:t>
      </w:r>
      <w:r w:rsidRPr="00125758">
        <w:rPr>
          <w:vanish/>
          <w:sz w:val="14"/>
        </w:rPr>
        <w:t>of</w:t>
      </w:r>
      <w:r w:rsidRPr="00083A9C">
        <w:rPr>
          <w:sz w:val="14"/>
        </w:rPr>
        <w:t xml:space="preserve"> </w:t>
      </w:r>
      <w:r w:rsidRPr="00125758">
        <w:rPr>
          <w:vanish/>
          <w:sz w:val="14"/>
        </w:rPr>
        <w:t>causes</w:t>
      </w:r>
      <w:r w:rsidRPr="00083A9C">
        <w:rPr>
          <w:sz w:val="14"/>
        </w:rPr>
        <w:t xml:space="preserve"> </w:t>
      </w:r>
      <w:r w:rsidRPr="00125758">
        <w:rPr>
          <w:vanish/>
          <w:sz w:val="14"/>
        </w:rPr>
        <w:t>for</w:t>
      </w:r>
      <w:r w:rsidRPr="00083A9C">
        <w:rPr>
          <w:sz w:val="14"/>
        </w:rPr>
        <w:t xml:space="preserve"> </w:t>
      </w:r>
      <w:r w:rsidRPr="00125758">
        <w:rPr>
          <w:vanish/>
          <w:sz w:val="14"/>
        </w:rPr>
        <w:t>racial</w:t>
      </w:r>
      <w:r w:rsidRPr="00083A9C">
        <w:rPr>
          <w:sz w:val="14"/>
        </w:rPr>
        <w:t xml:space="preserve"> </w:t>
      </w:r>
      <w:r w:rsidRPr="00125758">
        <w:rPr>
          <w:vanish/>
          <w:sz w:val="14"/>
        </w:rPr>
        <w:t>disparity</w:t>
      </w:r>
      <w:r w:rsidRPr="00083A9C">
        <w:rPr>
          <w:sz w:val="14"/>
        </w:rPr>
        <w:t xml:space="preserve"> </w:t>
      </w:r>
      <w:r w:rsidRPr="00125758">
        <w:rPr>
          <w:vanish/>
          <w:sz w:val="14"/>
        </w:rPr>
        <w:t>within</w:t>
      </w:r>
      <w:r w:rsidRPr="00083A9C">
        <w:rPr>
          <w:sz w:val="14"/>
        </w:rPr>
        <w:t xml:space="preserve"> </w:t>
      </w:r>
      <w:r w:rsidRPr="00125758">
        <w:rPr>
          <w:vanish/>
          <w:sz w:val="14"/>
        </w:rPr>
        <w:t>U.S.</w:t>
      </w:r>
      <w:r w:rsidRPr="00083A9C">
        <w:rPr>
          <w:sz w:val="14"/>
        </w:rPr>
        <w:t xml:space="preserve"> </w:t>
      </w:r>
      <w:r w:rsidRPr="00125758">
        <w:rPr>
          <w:vanish/>
          <w:sz w:val="14"/>
        </w:rPr>
        <w:t>prisons.</w:t>
      </w:r>
      <w:r w:rsidRPr="00083A9C">
        <w:rPr>
          <w:sz w:val="14"/>
        </w:rPr>
        <w:t xml:space="preserve"> </w:t>
      </w:r>
      <w:r w:rsidRPr="00125758">
        <w:rPr>
          <w:vanish/>
          <w:sz w:val="14"/>
        </w:rPr>
        <w:t>According</w:t>
      </w:r>
      <w:r w:rsidRPr="00083A9C">
        <w:rPr>
          <w:sz w:val="14"/>
        </w:rPr>
        <w:t xml:space="preserve"> </w:t>
      </w:r>
      <w:r w:rsidRPr="00125758">
        <w:rPr>
          <w:vanish/>
          <w:sz w:val="14"/>
        </w:rPr>
        <w:t>to</w:t>
      </w:r>
      <w:r w:rsidRPr="00083A9C">
        <w:rPr>
          <w:sz w:val="14"/>
        </w:rPr>
        <w:t xml:space="preserve"> </w:t>
      </w:r>
      <w:r w:rsidRPr="00125758">
        <w:rPr>
          <w:vanish/>
          <w:sz w:val="14"/>
        </w:rPr>
        <w:t>the</w:t>
      </w:r>
      <w:r w:rsidRPr="00083A9C">
        <w:rPr>
          <w:sz w:val="14"/>
        </w:rPr>
        <w:t xml:space="preserve"> </w:t>
      </w:r>
      <w:r w:rsidRPr="00125758">
        <w:rPr>
          <w:vanish/>
          <w:sz w:val="14"/>
        </w:rPr>
        <w:t>report</w:t>
      </w:r>
      <w:r w:rsidRPr="00125758">
        <w:rPr>
          <w:b/>
          <w:bCs/>
          <w:vanish/>
          <w:u w:val="single"/>
        </w:rPr>
        <w:t>,</w:t>
      </w:r>
      <w:r w:rsidRPr="00083A9C">
        <w:rPr>
          <w:b/>
          <w:bCs/>
          <w:u w:val="single"/>
        </w:rPr>
        <w:t xml:space="preserve"> </w:t>
      </w:r>
      <w:r w:rsidRPr="00125758">
        <w:rPr>
          <w:vanish/>
          <w:sz w:val="14"/>
        </w:rPr>
        <w:t>the</w:t>
      </w:r>
      <w:r w:rsidRPr="00083A9C">
        <w:rPr>
          <w:b/>
          <w:bCs/>
          <w:u w:val="single"/>
        </w:rPr>
        <w:t xml:space="preserve"> </w:t>
      </w:r>
      <w:r w:rsidRPr="00083A9C">
        <w:rPr>
          <w:b/>
          <w:bCs/>
          <w:highlight w:val="yellow"/>
          <w:u w:val="single"/>
        </w:rPr>
        <w:t>nation's history of white supremacy</w:t>
      </w:r>
      <w:r w:rsidRPr="00083A9C">
        <w:rPr>
          <w:b/>
          <w:bCs/>
          <w:u w:val="single"/>
        </w:rPr>
        <w:t xml:space="preserve"> </w:t>
      </w:r>
      <w:r w:rsidRPr="00125758">
        <w:rPr>
          <w:vanish/>
          <w:sz w:val="14"/>
        </w:rPr>
        <w:t>over</w:t>
      </w:r>
      <w:r w:rsidRPr="00083A9C">
        <w:rPr>
          <w:sz w:val="14"/>
        </w:rPr>
        <w:t xml:space="preserve"> </w:t>
      </w:r>
      <w:r w:rsidRPr="00125758">
        <w:rPr>
          <w:vanish/>
          <w:sz w:val="14"/>
        </w:rPr>
        <w:t>Black</w:t>
      </w:r>
      <w:r w:rsidRPr="00083A9C">
        <w:rPr>
          <w:sz w:val="14"/>
        </w:rPr>
        <w:t xml:space="preserve"> </w:t>
      </w:r>
      <w:r w:rsidRPr="00125758">
        <w:rPr>
          <w:vanish/>
          <w:sz w:val="14"/>
        </w:rPr>
        <w:t>people</w:t>
      </w:r>
      <w:r w:rsidRPr="00083A9C">
        <w:rPr>
          <w:b/>
          <w:bCs/>
          <w:u w:val="single"/>
        </w:rPr>
        <w:t xml:space="preserve"> </w:t>
      </w:r>
      <w:r w:rsidRPr="00083A9C">
        <w:rPr>
          <w:b/>
          <w:bCs/>
          <w:highlight w:val="yellow"/>
          <w:u w:val="single"/>
        </w:rPr>
        <w:t>created a legacy of racial subordination that impacts</w:t>
      </w:r>
      <w:r w:rsidRPr="00083A9C">
        <w:rPr>
          <w:b/>
          <w:bCs/>
          <w:u w:val="single"/>
        </w:rPr>
        <w:t xml:space="preserve"> </w:t>
      </w:r>
      <w:r w:rsidRPr="00125758">
        <w:rPr>
          <w:vanish/>
          <w:sz w:val="14"/>
        </w:rPr>
        <w:t>their</w:t>
      </w:r>
      <w:r w:rsidRPr="00083A9C">
        <w:rPr>
          <w:b/>
          <w:bCs/>
          <w:u w:val="single"/>
        </w:rPr>
        <w:t xml:space="preserve"> </w:t>
      </w:r>
      <w:r w:rsidRPr="00083A9C">
        <w:rPr>
          <w:b/>
          <w:bCs/>
          <w:highlight w:val="yellow"/>
          <w:u w:val="single"/>
        </w:rPr>
        <w:t>criminal justice</w:t>
      </w:r>
      <w:r w:rsidRPr="00083A9C">
        <w:rPr>
          <w:b/>
          <w:bCs/>
          <w:u w:val="single"/>
        </w:rPr>
        <w:t xml:space="preserve"> </w:t>
      </w:r>
      <w:r w:rsidRPr="00125758">
        <w:rPr>
          <w:vanish/>
          <w:sz w:val="14"/>
        </w:rPr>
        <w:t>outcomes</w:t>
      </w:r>
      <w:r w:rsidRPr="00083A9C">
        <w:rPr>
          <w:b/>
          <w:bCs/>
          <w:u w:val="single"/>
        </w:rPr>
        <w:t xml:space="preserve"> </w:t>
      </w:r>
      <w:r w:rsidRPr="00083A9C">
        <w:rPr>
          <w:b/>
          <w:bCs/>
          <w:highlight w:val="yellow"/>
          <w:u w:val="single"/>
        </w:rPr>
        <w:t>today</w:t>
      </w:r>
      <w:r w:rsidRPr="00125758">
        <w:rPr>
          <w:b/>
          <w:bCs/>
          <w:vanish/>
          <w:u w:val="single"/>
        </w:rPr>
        <w:t>.</w:t>
      </w:r>
      <w:r w:rsidRPr="00083A9C">
        <w:rPr>
          <w:b/>
          <w:bCs/>
          <w:u w:val="single"/>
        </w:rPr>
        <w:t xml:space="preserve"> </w:t>
      </w:r>
      <w:r w:rsidRPr="00125758">
        <w:rPr>
          <w:vanish/>
          <w:sz w:val="14"/>
        </w:rPr>
        <w:t>The</w:t>
      </w:r>
      <w:r w:rsidRPr="00083A9C">
        <w:rPr>
          <w:sz w:val="14"/>
        </w:rPr>
        <w:t xml:space="preserve"> </w:t>
      </w:r>
      <w:r w:rsidRPr="00125758">
        <w:rPr>
          <w:vanish/>
          <w:sz w:val="14"/>
        </w:rPr>
        <w:t>report</w:t>
      </w:r>
      <w:r w:rsidRPr="00083A9C">
        <w:rPr>
          <w:sz w:val="14"/>
        </w:rPr>
        <w:t xml:space="preserve"> </w:t>
      </w:r>
      <w:r w:rsidRPr="00125758">
        <w:rPr>
          <w:vanish/>
          <w:sz w:val="14"/>
        </w:rPr>
        <w:t>also</w:t>
      </w:r>
      <w:r w:rsidRPr="00083A9C">
        <w:rPr>
          <w:sz w:val="14"/>
        </w:rPr>
        <w:t xml:space="preserve"> </w:t>
      </w:r>
      <w:r w:rsidRPr="00125758">
        <w:rPr>
          <w:vanish/>
          <w:sz w:val="14"/>
        </w:rPr>
        <w:t>asserts</w:t>
      </w:r>
      <w:r w:rsidRPr="00083A9C">
        <w:rPr>
          <w:sz w:val="14"/>
        </w:rPr>
        <w:t xml:space="preserve"> </w:t>
      </w:r>
      <w:r w:rsidRPr="00125758">
        <w:rPr>
          <w:vanish/>
          <w:sz w:val="14"/>
        </w:rPr>
        <w:t>that</w:t>
      </w:r>
      <w:r w:rsidRPr="00083A9C">
        <w:rPr>
          <w:sz w:val="14"/>
        </w:rPr>
        <w:t xml:space="preserve"> </w:t>
      </w:r>
      <w:r w:rsidRPr="00125758">
        <w:rPr>
          <w:vanish/>
          <w:sz w:val="14"/>
        </w:rPr>
        <w:t>communities</w:t>
      </w:r>
      <w:r w:rsidRPr="00083A9C">
        <w:rPr>
          <w:sz w:val="14"/>
        </w:rPr>
        <w:t xml:space="preserve"> </w:t>
      </w:r>
      <w:r w:rsidRPr="00125758">
        <w:rPr>
          <w:vanish/>
          <w:sz w:val="14"/>
        </w:rPr>
        <w:t>of</w:t>
      </w:r>
      <w:r w:rsidRPr="00083A9C">
        <w:rPr>
          <w:sz w:val="14"/>
        </w:rPr>
        <w:t xml:space="preserve"> </w:t>
      </w:r>
      <w:r w:rsidRPr="00125758">
        <w:rPr>
          <w:vanish/>
          <w:sz w:val="14"/>
        </w:rPr>
        <w:t>color,</w:t>
      </w:r>
      <w:r w:rsidRPr="00083A9C">
        <w:rPr>
          <w:sz w:val="14"/>
        </w:rPr>
        <w:t xml:space="preserve"> </w:t>
      </w:r>
      <w:r w:rsidRPr="00125758">
        <w:rPr>
          <w:vanish/>
          <w:sz w:val="14"/>
        </w:rPr>
        <w:t>especially</w:t>
      </w:r>
      <w:r w:rsidRPr="00083A9C">
        <w:rPr>
          <w:sz w:val="14"/>
        </w:rPr>
        <w:t xml:space="preserve"> </w:t>
      </w:r>
      <w:r w:rsidRPr="00125758">
        <w:rPr>
          <w:vanish/>
          <w:sz w:val="14"/>
        </w:rPr>
        <w:t>Black</w:t>
      </w:r>
      <w:r w:rsidRPr="00083A9C">
        <w:rPr>
          <w:sz w:val="14"/>
        </w:rPr>
        <w:t xml:space="preserve"> </w:t>
      </w:r>
      <w:r w:rsidRPr="00125758">
        <w:rPr>
          <w:vanish/>
          <w:sz w:val="14"/>
        </w:rPr>
        <w:t>Americans,</w:t>
      </w:r>
      <w:r w:rsidRPr="00083A9C">
        <w:rPr>
          <w:sz w:val="14"/>
        </w:rPr>
        <w:t xml:space="preserve"> </w:t>
      </w:r>
      <w:r w:rsidRPr="00125758">
        <w:rPr>
          <w:vanish/>
          <w:sz w:val="14"/>
        </w:rPr>
        <w:t>are</w:t>
      </w:r>
      <w:r w:rsidRPr="00083A9C">
        <w:rPr>
          <w:sz w:val="14"/>
        </w:rPr>
        <w:t xml:space="preserve"> </w:t>
      </w:r>
      <w:r w:rsidRPr="00125758">
        <w:rPr>
          <w:vanish/>
          <w:sz w:val="14"/>
        </w:rPr>
        <w:t>negatively</w:t>
      </w:r>
      <w:r w:rsidRPr="00083A9C">
        <w:rPr>
          <w:sz w:val="14"/>
        </w:rPr>
        <w:t xml:space="preserve"> </w:t>
      </w:r>
      <w:r w:rsidRPr="00125758">
        <w:rPr>
          <w:vanish/>
          <w:sz w:val="14"/>
        </w:rPr>
        <w:t>affected</w:t>
      </w:r>
      <w:r w:rsidRPr="00083A9C">
        <w:rPr>
          <w:sz w:val="14"/>
        </w:rPr>
        <w:t xml:space="preserve"> </w:t>
      </w:r>
      <w:r w:rsidRPr="00125758">
        <w:rPr>
          <w:vanish/>
          <w:sz w:val="14"/>
        </w:rPr>
        <w:t>by</w:t>
      </w:r>
      <w:r w:rsidRPr="00083A9C">
        <w:rPr>
          <w:sz w:val="14"/>
        </w:rPr>
        <w:t xml:space="preserve"> </w:t>
      </w:r>
      <w:r w:rsidRPr="00125758">
        <w:rPr>
          <w:vanish/>
          <w:sz w:val="14"/>
        </w:rPr>
        <w:t>biased</w:t>
      </w:r>
      <w:r w:rsidRPr="00083A9C">
        <w:rPr>
          <w:sz w:val="14"/>
        </w:rPr>
        <w:t xml:space="preserve"> </w:t>
      </w:r>
      <w:r w:rsidRPr="00125758">
        <w:rPr>
          <w:vanish/>
          <w:sz w:val="14"/>
        </w:rPr>
        <w:t>policies</w:t>
      </w:r>
      <w:r w:rsidRPr="00083A9C">
        <w:rPr>
          <w:sz w:val="14"/>
        </w:rPr>
        <w:t xml:space="preserve"> </w:t>
      </w:r>
      <w:r w:rsidRPr="00125758">
        <w:rPr>
          <w:vanish/>
          <w:sz w:val="14"/>
        </w:rPr>
        <w:t>and</w:t>
      </w:r>
      <w:r w:rsidRPr="00083A9C">
        <w:rPr>
          <w:sz w:val="14"/>
        </w:rPr>
        <w:t xml:space="preserve"> </w:t>
      </w:r>
      <w:r w:rsidRPr="00125758">
        <w:rPr>
          <w:vanish/>
          <w:sz w:val="14"/>
        </w:rPr>
        <w:t>practices</w:t>
      </w:r>
      <w:r w:rsidRPr="00083A9C">
        <w:rPr>
          <w:sz w:val="14"/>
        </w:rPr>
        <w:t xml:space="preserve"> </w:t>
      </w:r>
      <w:r w:rsidRPr="00125758">
        <w:rPr>
          <w:vanish/>
          <w:sz w:val="14"/>
        </w:rPr>
        <w:t>including</w:t>
      </w:r>
      <w:r w:rsidRPr="00083A9C">
        <w:rPr>
          <w:sz w:val="14"/>
        </w:rPr>
        <w:t xml:space="preserve"> </w:t>
      </w:r>
      <w:r w:rsidRPr="00125758">
        <w:rPr>
          <w:vanish/>
          <w:sz w:val="14"/>
        </w:rPr>
        <w:t>police-citizen</w:t>
      </w:r>
      <w:r w:rsidRPr="00083A9C">
        <w:rPr>
          <w:sz w:val="14"/>
        </w:rPr>
        <w:t xml:space="preserve"> </w:t>
      </w:r>
      <w:r w:rsidRPr="00125758">
        <w:rPr>
          <w:vanish/>
          <w:sz w:val="14"/>
        </w:rPr>
        <w:t>relations,</w:t>
      </w:r>
      <w:r w:rsidRPr="00083A9C">
        <w:rPr>
          <w:sz w:val="14"/>
        </w:rPr>
        <w:t xml:space="preserve"> </w:t>
      </w:r>
      <w:r w:rsidRPr="00125758">
        <w:rPr>
          <w:vanish/>
          <w:sz w:val="14"/>
        </w:rPr>
        <w:t>pre-trial</w:t>
      </w:r>
      <w:r w:rsidRPr="00083A9C">
        <w:rPr>
          <w:sz w:val="14"/>
        </w:rPr>
        <w:t xml:space="preserve"> </w:t>
      </w:r>
      <w:r w:rsidRPr="00125758">
        <w:rPr>
          <w:vanish/>
          <w:sz w:val="14"/>
        </w:rPr>
        <w:t>detention,</w:t>
      </w:r>
      <w:r w:rsidRPr="00083A9C">
        <w:rPr>
          <w:sz w:val="14"/>
        </w:rPr>
        <w:t xml:space="preserve"> </w:t>
      </w:r>
      <w:r w:rsidRPr="00125758">
        <w:rPr>
          <w:vanish/>
          <w:sz w:val="14"/>
        </w:rPr>
        <w:t>the</w:t>
      </w:r>
      <w:r w:rsidRPr="00083A9C">
        <w:rPr>
          <w:sz w:val="14"/>
        </w:rPr>
        <w:t xml:space="preserve"> </w:t>
      </w:r>
      <w:r w:rsidRPr="00125758">
        <w:rPr>
          <w:vanish/>
          <w:sz w:val="14"/>
        </w:rPr>
        <w:t>weight</w:t>
      </w:r>
      <w:r w:rsidRPr="00083A9C">
        <w:rPr>
          <w:sz w:val="14"/>
        </w:rPr>
        <w:t xml:space="preserve"> </w:t>
      </w:r>
      <w:r w:rsidRPr="00125758">
        <w:rPr>
          <w:vanish/>
          <w:sz w:val="14"/>
        </w:rPr>
        <w:t>criminal</w:t>
      </w:r>
      <w:r w:rsidRPr="00083A9C">
        <w:rPr>
          <w:sz w:val="14"/>
        </w:rPr>
        <w:t xml:space="preserve"> </w:t>
      </w:r>
      <w:r w:rsidRPr="00125758">
        <w:rPr>
          <w:vanish/>
          <w:sz w:val="14"/>
        </w:rPr>
        <w:t>history</w:t>
      </w:r>
      <w:r w:rsidRPr="00083A9C">
        <w:rPr>
          <w:sz w:val="14"/>
        </w:rPr>
        <w:t xml:space="preserve"> </w:t>
      </w:r>
      <w:r w:rsidRPr="00125758">
        <w:rPr>
          <w:vanish/>
          <w:sz w:val="14"/>
        </w:rPr>
        <w:t>records</w:t>
      </w:r>
      <w:r w:rsidRPr="00083A9C">
        <w:rPr>
          <w:sz w:val="14"/>
        </w:rPr>
        <w:t xml:space="preserve"> </w:t>
      </w:r>
      <w:r w:rsidRPr="00125758">
        <w:rPr>
          <w:vanish/>
          <w:sz w:val="14"/>
        </w:rPr>
        <w:t>can</w:t>
      </w:r>
      <w:r w:rsidRPr="00083A9C">
        <w:rPr>
          <w:sz w:val="14"/>
        </w:rPr>
        <w:t xml:space="preserve"> </w:t>
      </w:r>
      <w:r w:rsidRPr="00125758">
        <w:rPr>
          <w:vanish/>
          <w:sz w:val="14"/>
        </w:rPr>
        <w:t>carry</w:t>
      </w:r>
      <w:r w:rsidRPr="00083A9C">
        <w:rPr>
          <w:sz w:val="14"/>
        </w:rPr>
        <w:t xml:space="preserve"> </w:t>
      </w:r>
      <w:r w:rsidRPr="00125758">
        <w:rPr>
          <w:vanish/>
          <w:sz w:val="14"/>
        </w:rPr>
        <w:t>in</w:t>
      </w:r>
      <w:r w:rsidRPr="00083A9C">
        <w:rPr>
          <w:sz w:val="14"/>
        </w:rPr>
        <w:t xml:space="preserve"> </w:t>
      </w:r>
      <w:r w:rsidRPr="00125758">
        <w:rPr>
          <w:vanish/>
          <w:sz w:val="14"/>
        </w:rPr>
        <w:t>sentencing</w:t>
      </w:r>
      <w:r w:rsidRPr="00083A9C">
        <w:rPr>
          <w:sz w:val="14"/>
        </w:rPr>
        <w:t xml:space="preserve"> </w:t>
      </w:r>
      <w:r w:rsidRPr="00125758">
        <w:rPr>
          <w:vanish/>
          <w:sz w:val="14"/>
        </w:rPr>
        <w:t>and</w:t>
      </w:r>
      <w:r w:rsidRPr="00083A9C">
        <w:rPr>
          <w:sz w:val="14"/>
        </w:rPr>
        <w:t xml:space="preserve"> </w:t>
      </w:r>
      <w:r w:rsidRPr="00125758">
        <w:rPr>
          <w:vanish/>
          <w:sz w:val="14"/>
        </w:rPr>
        <w:t>unequal</w:t>
      </w:r>
      <w:r w:rsidRPr="00083A9C">
        <w:rPr>
          <w:sz w:val="14"/>
        </w:rPr>
        <w:t xml:space="preserve"> </w:t>
      </w:r>
      <w:r w:rsidRPr="00125758">
        <w:rPr>
          <w:vanish/>
          <w:sz w:val="14"/>
        </w:rPr>
        <w:t>prosecutorial</w:t>
      </w:r>
      <w:r w:rsidRPr="00083A9C">
        <w:rPr>
          <w:sz w:val="14"/>
        </w:rPr>
        <w:t xml:space="preserve"> </w:t>
      </w:r>
      <w:r w:rsidRPr="00125758">
        <w:rPr>
          <w:vanish/>
          <w:sz w:val="14"/>
        </w:rPr>
        <w:t>charging</w:t>
      </w:r>
      <w:r w:rsidRPr="00083A9C">
        <w:rPr>
          <w:sz w:val="14"/>
          <w:highlight w:val="yellow"/>
        </w:rPr>
        <w:t>.</w:t>
      </w:r>
      <w:r w:rsidRPr="00083A9C">
        <w:rPr>
          <w:sz w:val="14"/>
        </w:rPr>
        <w:t xml:space="preserve"> </w:t>
      </w:r>
    </w:p>
    <w:p w14:paraId="118953A1" w14:textId="77777777" w:rsidR="009166F4" w:rsidRPr="00083A9C" w:rsidRDefault="009166F4" w:rsidP="009166F4">
      <w:pPr>
        <w:pStyle w:val="Heading4"/>
        <w:rPr>
          <w:rFonts w:cs="Calibri"/>
        </w:rPr>
      </w:pPr>
      <w:r w:rsidRPr="00083A9C">
        <w:rPr>
          <w:rFonts w:cs="Calibri"/>
        </w:rPr>
        <w:t>Prison working conditions are terrible—prisoners work in unsafe conditions and accrue thousands of dollars in debt. Eisen 20</w:t>
      </w:r>
    </w:p>
    <w:p w14:paraId="5C5A0BF9" w14:textId="77777777" w:rsidR="009166F4" w:rsidRPr="00083A9C" w:rsidRDefault="009166F4" w:rsidP="009166F4">
      <w:r w:rsidRPr="00125758">
        <w:rPr>
          <w:vanish/>
        </w:rPr>
        <w:t>Lauren-Brooke</w:t>
      </w:r>
      <w:r w:rsidRPr="00083A9C">
        <w:t xml:space="preserve"> </w:t>
      </w:r>
      <w:r w:rsidRPr="00125758">
        <w:rPr>
          <w:vanish/>
        </w:rPr>
        <w:t>Eisen</w:t>
      </w:r>
      <w:r w:rsidRPr="00083A9C">
        <w:t xml:space="preserve"> </w:t>
      </w:r>
      <w:r w:rsidRPr="00125758">
        <w:rPr>
          <w:vanish/>
        </w:rPr>
        <w:t>[director</w:t>
      </w:r>
      <w:r w:rsidRPr="00083A9C">
        <w:t xml:space="preserve"> </w:t>
      </w:r>
      <w:r w:rsidRPr="00125758">
        <w:rPr>
          <w:vanish/>
        </w:rPr>
        <w:t>of</w:t>
      </w:r>
      <w:r w:rsidRPr="00083A9C">
        <w:t xml:space="preserve"> </w:t>
      </w:r>
      <w:r w:rsidRPr="00125758">
        <w:rPr>
          <w:vanish/>
        </w:rPr>
        <w:t>the</w:t>
      </w:r>
      <w:r w:rsidRPr="00083A9C">
        <w:t xml:space="preserve"> </w:t>
      </w:r>
      <w:r w:rsidRPr="00125758">
        <w:rPr>
          <w:vanish/>
        </w:rPr>
        <w:t>Brennan</w:t>
      </w:r>
      <w:r w:rsidRPr="00083A9C">
        <w:t xml:space="preserve"> </w:t>
      </w:r>
      <w:r w:rsidRPr="00125758">
        <w:rPr>
          <w:vanish/>
        </w:rPr>
        <w:t>Center’s</w:t>
      </w:r>
      <w:r w:rsidRPr="00083A9C">
        <w:t xml:space="preserve"> </w:t>
      </w:r>
      <w:r w:rsidRPr="00125758">
        <w:rPr>
          <w:vanish/>
        </w:rPr>
        <w:t>Justice</w:t>
      </w:r>
      <w:r w:rsidRPr="00083A9C">
        <w:t xml:space="preserve"> </w:t>
      </w:r>
      <w:r w:rsidRPr="00125758">
        <w:rPr>
          <w:vanish/>
        </w:rPr>
        <w:t>Program</w:t>
      </w:r>
      <w:r w:rsidRPr="00083A9C">
        <w:t xml:space="preserve"> </w:t>
      </w:r>
      <w:r w:rsidRPr="00125758">
        <w:rPr>
          <w:vanish/>
        </w:rPr>
        <w:t>where</w:t>
      </w:r>
      <w:r w:rsidRPr="00083A9C">
        <w:t xml:space="preserve"> </w:t>
      </w:r>
      <w:r w:rsidRPr="00125758">
        <w:rPr>
          <w:vanish/>
        </w:rPr>
        <w:t>she</w:t>
      </w:r>
      <w:r w:rsidRPr="00083A9C">
        <w:t xml:space="preserve"> </w:t>
      </w:r>
      <w:r w:rsidRPr="00125758">
        <w:rPr>
          <w:vanish/>
        </w:rPr>
        <w:t>leads</w:t>
      </w:r>
      <w:r w:rsidRPr="00083A9C">
        <w:t xml:space="preserve"> </w:t>
      </w:r>
      <w:r w:rsidRPr="00125758">
        <w:rPr>
          <w:vanish/>
        </w:rPr>
        <w:t>the</w:t>
      </w:r>
      <w:r w:rsidRPr="00083A9C">
        <w:t xml:space="preserve"> </w:t>
      </w:r>
      <w:r w:rsidRPr="00125758">
        <w:rPr>
          <w:vanish/>
        </w:rPr>
        <w:t>organization’s</w:t>
      </w:r>
      <w:r w:rsidRPr="00083A9C">
        <w:t xml:space="preserve"> </w:t>
      </w:r>
      <w:r w:rsidRPr="00125758">
        <w:rPr>
          <w:vanish/>
        </w:rPr>
        <w:t>work</w:t>
      </w:r>
      <w:r w:rsidRPr="00083A9C">
        <w:t xml:space="preserve"> </w:t>
      </w:r>
      <w:r w:rsidRPr="00125758">
        <w:rPr>
          <w:vanish/>
        </w:rPr>
        <w:t>to</w:t>
      </w:r>
      <w:r w:rsidRPr="00083A9C">
        <w:t xml:space="preserve"> </w:t>
      </w:r>
      <w:r w:rsidRPr="00125758">
        <w:rPr>
          <w:vanish/>
        </w:rPr>
        <w:t>end</w:t>
      </w:r>
      <w:r w:rsidRPr="00083A9C">
        <w:t xml:space="preserve"> </w:t>
      </w:r>
      <w:r w:rsidRPr="00125758">
        <w:rPr>
          <w:vanish/>
        </w:rPr>
        <w:t>mass</w:t>
      </w:r>
      <w:r w:rsidRPr="00083A9C">
        <w:t xml:space="preserve"> </w:t>
      </w:r>
      <w:r w:rsidRPr="00125758">
        <w:rPr>
          <w:vanish/>
        </w:rPr>
        <w:t>incarceration],</w:t>
      </w:r>
      <w:r w:rsidRPr="00083A9C">
        <w:t xml:space="preserve"> </w:t>
      </w:r>
      <w:r w:rsidRPr="00125758">
        <w:rPr>
          <w:vanish/>
        </w:rPr>
        <w:t>20</w:t>
      </w:r>
      <w:r w:rsidRPr="00083A9C">
        <w:t xml:space="preserve"> </w:t>
      </w:r>
      <w:r w:rsidRPr="00125758">
        <w:rPr>
          <w:vanish/>
        </w:rPr>
        <w:t>-</w:t>
      </w:r>
      <w:r w:rsidRPr="00083A9C">
        <w:t xml:space="preserve"> </w:t>
      </w:r>
      <w:r w:rsidRPr="00125758">
        <w:rPr>
          <w:vanish/>
        </w:rPr>
        <w:t>("Covid-19</w:t>
      </w:r>
      <w:r w:rsidRPr="00083A9C">
        <w:t xml:space="preserve"> </w:t>
      </w:r>
      <w:r w:rsidRPr="00125758">
        <w:rPr>
          <w:vanish/>
        </w:rPr>
        <w:t>Highlights</w:t>
      </w:r>
      <w:r w:rsidRPr="00083A9C">
        <w:t xml:space="preserve"> </w:t>
      </w:r>
      <w:r w:rsidRPr="00125758">
        <w:rPr>
          <w:vanish/>
        </w:rPr>
        <w:t>the</w:t>
      </w:r>
      <w:r w:rsidRPr="00083A9C">
        <w:t xml:space="preserve"> </w:t>
      </w:r>
      <w:r w:rsidRPr="00125758">
        <w:rPr>
          <w:vanish/>
        </w:rPr>
        <w:t>Need</w:t>
      </w:r>
      <w:r w:rsidRPr="00083A9C">
        <w:t xml:space="preserve"> </w:t>
      </w:r>
      <w:r w:rsidRPr="00125758">
        <w:rPr>
          <w:vanish/>
        </w:rPr>
        <w:t>for</w:t>
      </w:r>
      <w:r w:rsidRPr="00083A9C">
        <w:t xml:space="preserve"> </w:t>
      </w:r>
      <w:r w:rsidRPr="00125758">
        <w:rPr>
          <w:vanish/>
        </w:rPr>
        <w:t>Prison</w:t>
      </w:r>
      <w:r w:rsidRPr="00083A9C">
        <w:t xml:space="preserve"> </w:t>
      </w:r>
      <w:r w:rsidRPr="00125758">
        <w:rPr>
          <w:vanish/>
        </w:rPr>
        <w:t>Labor</w:t>
      </w:r>
      <w:r w:rsidRPr="00083A9C">
        <w:t xml:space="preserve"> </w:t>
      </w:r>
      <w:r w:rsidRPr="00125758">
        <w:rPr>
          <w:vanish/>
        </w:rPr>
        <w:t>Reform,"</w:t>
      </w:r>
      <w:r w:rsidRPr="00083A9C">
        <w:t xml:space="preserve"> </w:t>
      </w:r>
      <w:r w:rsidRPr="00125758">
        <w:rPr>
          <w:vanish/>
        </w:rPr>
        <w:t>Brennan</w:t>
      </w:r>
      <w:r w:rsidRPr="00083A9C">
        <w:t xml:space="preserve"> </w:t>
      </w:r>
      <w:r w:rsidRPr="00125758">
        <w:rPr>
          <w:vanish/>
        </w:rPr>
        <w:t>Center</w:t>
      </w:r>
      <w:r w:rsidRPr="00083A9C">
        <w:t xml:space="preserve"> </w:t>
      </w:r>
      <w:r w:rsidRPr="00125758">
        <w:rPr>
          <w:vanish/>
        </w:rPr>
        <w:t>for</w:t>
      </w:r>
      <w:r w:rsidRPr="00083A9C">
        <w:t xml:space="preserve"> </w:t>
      </w:r>
      <w:r w:rsidRPr="00125758">
        <w:rPr>
          <w:vanish/>
        </w:rPr>
        <w:t>Justice,</w:t>
      </w:r>
      <w:r w:rsidRPr="00083A9C">
        <w:t xml:space="preserve"> </w:t>
      </w:r>
      <w:r w:rsidRPr="00125758">
        <w:rPr>
          <w:vanish/>
        </w:rPr>
        <w:t>4-17-2020,</w:t>
      </w:r>
      <w:r w:rsidRPr="00083A9C">
        <w:t xml:space="preserve"> </w:t>
      </w:r>
      <w:r w:rsidRPr="00125758">
        <w:rPr>
          <w:vanish/>
        </w:rPr>
        <w:t>accessed</w:t>
      </w:r>
      <w:r w:rsidRPr="00083A9C">
        <w:t xml:space="preserve"> </w:t>
      </w:r>
      <w:r w:rsidRPr="00125758">
        <w:rPr>
          <w:vanish/>
        </w:rPr>
        <w:t>11-4-2021,</w:t>
      </w:r>
      <w:r w:rsidRPr="00083A9C">
        <w:t xml:space="preserve"> </w:t>
      </w:r>
      <w:r w:rsidRPr="00125758">
        <w:rPr>
          <w:vanish/>
        </w:rPr>
        <w:t>https://www.brennancenter.org/our-work/analysis-opinion/covid-19-highlights-need-prison-labor-reform)//ML</w:t>
      </w:r>
    </w:p>
    <w:p w14:paraId="058A2A0D" w14:textId="77777777" w:rsidR="009166F4" w:rsidRPr="00083A9C" w:rsidRDefault="009166F4" w:rsidP="009166F4">
      <w:pPr>
        <w:ind w:left="720"/>
        <w:rPr>
          <w:sz w:val="16"/>
        </w:rPr>
      </w:pPr>
      <w:r w:rsidRPr="00125758">
        <w:rPr>
          <w:vanish/>
          <w:sz w:val="16"/>
        </w:rPr>
        <w:t>For</w:t>
      </w:r>
      <w:r w:rsidRPr="00083A9C">
        <w:rPr>
          <w:sz w:val="16"/>
        </w:rPr>
        <w:t xml:space="preserve"> </w:t>
      </w:r>
      <w:r w:rsidRPr="00125758">
        <w:rPr>
          <w:vanish/>
          <w:sz w:val="16"/>
        </w:rPr>
        <w:t>decades,</w:t>
      </w:r>
      <w:r w:rsidRPr="00083A9C">
        <w:rPr>
          <w:sz w:val="16"/>
        </w:rPr>
        <w:t xml:space="preserve"> </w:t>
      </w:r>
      <w:r w:rsidRPr="00125758">
        <w:rPr>
          <w:vanish/>
          <w:sz w:val="16"/>
        </w:rPr>
        <w:t>prisoners</w:t>
      </w:r>
      <w:r w:rsidRPr="00083A9C">
        <w:rPr>
          <w:sz w:val="16"/>
        </w:rPr>
        <w:t xml:space="preserve"> </w:t>
      </w:r>
      <w:r w:rsidRPr="00125758">
        <w:rPr>
          <w:vanish/>
          <w:sz w:val="16"/>
        </w:rPr>
        <w:t>in</w:t>
      </w:r>
      <w:r w:rsidRPr="00083A9C">
        <w:rPr>
          <w:sz w:val="16"/>
        </w:rPr>
        <w:t xml:space="preserve"> </w:t>
      </w:r>
      <w:r w:rsidRPr="00125758">
        <w:rPr>
          <w:vanish/>
          <w:sz w:val="16"/>
        </w:rPr>
        <w:t>American</w:t>
      </w:r>
      <w:r w:rsidRPr="00083A9C">
        <w:rPr>
          <w:sz w:val="16"/>
        </w:rPr>
        <w:t xml:space="preserve"> </w:t>
      </w:r>
      <w:r w:rsidRPr="00125758">
        <w:rPr>
          <w:vanish/>
          <w:sz w:val="16"/>
        </w:rPr>
        <w:t>correctional</w:t>
      </w:r>
      <w:r w:rsidRPr="00083A9C">
        <w:rPr>
          <w:sz w:val="16"/>
        </w:rPr>
        <w:t xml:space="preserve"> </w:t>
      </w:r>
      <w:r w:rsidRPr="00125758">
        <w:rPr>
          <w:vanish/>
          <w:sz w:val="16"/>
        </w:rPr>
        <w:t>facilities</w:t>
      </w:r>
      <w:r w:rsidRPr="00083A9C">
        <w:rPr>
          <w:sz w:val="16"/>
        </w:rPr>
        <w:t xml:space="preserve"> </w:t>
      </w:r>
      <w:r w:rsidRPr="00125758">
        <w:rPr>
          <w:vanish/>
          <w:sz w:val="16"/>
        </w:rPr>
        <w:t>have</w:t>
      </w:r>
      <w:r w:rsidRPr="00083A9C">
        <w:rPr>
          <w:sz w:val="16"/>
        </w:rPr>
        <w:t xml:space="preserve"> </w:t>
      </w:r>
      <w:r w:rsidRPr="00125758">
        <w:rPr>
          <w:vanish/>
          <w:sz w:val="16"/>
        </w:rPr>
        <w:t>worked</w:t>
      </w:r>
      <w:r w:rsidRPr="00083A9C">
        <w:rPr>
          <w:sz w:val="16"/>
        </w:rPr>
        <w:t xml:space="preserve"> </w:t>
      </w:r>
      <w:r w:rsidRPr="00125758">
        <w:rPr>
          <w:vanish/>
          <w:sz w:val="16"/>
        </w:rPr>
        <w:t>for</w:t>
      </w:r>
      <w:r w:rsidRPr="00083A9C">
        <w:rPr>
          <w:sz w:val="16"/>
        </w:rPr>
        <w:t xml:space="preserve"> </w:t>
      </w:r>
      <w:r w:rsidRPr="00125758">
        <w:rPr>
          <w:vanish/>
          <w:sz w:val="16"/>
        </w:rPr>
        <w:t>no</w:t>
      </w:r>
      <w:r w:rsidRPr="00083A9C">
        <w:rPr>
          <w:sz w:val="16"/>
        </w:rPr>
        <w:t xml:space="preserve"> </w:t>
      </w:r>
      <w:r w:rsidRPr="00125758">
        <w:rPr>
          <w:vanish/>
          <w:sz w:val="16"/>
        </w:rPr>
        <w:t>wages</w:t>
      </w:r>
      <w:r w:rsidRPr="00083A9C">
        <w:rPr>
          <w:sz w:val="16"/>
        </w:rPr>
        <w:t xml:space="preserve"> </w:t>
      </w:r>
      <w:r w:rsidRPr="00125758">
        <w:rPr>
          <w:vanish/>
          <w:sz w:val="16"/>
        </w:rPr>
        <w:t>or</w:t>
      </w:r>
      <w:r w:rsidRPr="00083A9C">
        <w:rPr>
          <w:sz w:val="16"/>
        </w:rPr>
        <w:t xml:space="preserve"> </w:t>
      </w:r>
      <w:r w:rsidRPr="00125758">
        <w:rPr>
          <w:vanish/>
          <w:sz w:val="16"/>
        </w:rPr>
        <w:t>mere</w:t>
      </w:r>
      <w:r w:rsidRPr="00083A9C">
        <w:rPr>
          <w:sz w:val="16"/>
        </w:rPr>
        <w:t xml:space="preserve"> </w:t>
      </w:r>
      <w:r w:rsidRPr="00125758">
        <w:rPr>
          <w:vanish/>
          <w:sz w:val="16"/>
        </w:rPr>
        <w:t>pennies</w:t>
      </w:r>
      <w:r w:rsidRPr="00083A9C">
        <w:rPr>
          <w:sz w:val="16"/>
        </w:rPr>
        <w:t xml:space="preserve"> </w:t>
      </w:r>
      <w:r w:rsidRPr="00125758">
        <w:rPr>
          <w:vanish/>
          <w:sz w:val="16"/>
        </w:rPr>
        <w:t>an</w:t>
      </w:r>
      <w:r w:rsidRPr="00083A9C">
        <w:rPr>
          <w:sz w:val="16"/>
        </w:rPr>
        <w:t xml:space="preserve"> </w:t>
      </w:r>
      <w:r w:rsidRPr="00125758">
        <w:rPr>
          <w:vanish/>
          <w:sz w:val="16"/>
        </w:rPr>
        <w:t>hour.</w:t>
      </w:r>
      <w:r w:rsidRPr="00083A9C">
        <w:rPr>
          <w:sz w:val="16"/>
        </w:rPr>
        <w:t xml:space="preserve"> </w:t>
      </w:r>
      <w:r w:rsidRPr="00125758">
        <w:rPr>
          <w:vanish/>
          <w:sz w:val="16"/>
        </w:rPr>
        <w:t>As</w:t>
      </w:r>
      <w:r w:rsidRPr="00083A9C">
        <w:rPr>
          <w:sz w:val="16"/>
        </w:rPr>
        <w:t xml:space="preserve"> </w:t>
      </w:r>
      <w:r w:rsidRPr="00125758">
        <w:rPr>
          <w:vanish/>
          <w:sz w:val="16"/>
        </w:rPr>
        <w:t>the</w:t>
      </w:r>
      <w:r w:rsidRPr="00083A9C">
        <w:rPr>
          <w:sz w:val="16"/>
        </w:rPr>
        <w:t xml:space="preserve"> </w:t>
      </w:r>
      <w:r w:rsidRPr="00125758">
        <w:rPr>
          <w:vanish/>
          <w:sz w:val="16"/>
        </w:rPr>
        <w:t>United</w:t>
      </w:r>
      <w:r w:rsidRPr="00083A9C">
        <w:rPr>
          <w:sz w:val="16"/>
        </w:rPr>
        <w:t xml:space="preserve"> </w:t>
      </w:r>
      <w:r w:rsidRPr="00125758">
        <w:rPr>
          <w:vanish/>
          <w:sz w:val="16"/>
        </w:rPr>
        <w:t>States</w:t>
      </w:r>
      <w:r w:rsidRPr="00083A9C">
        <w:rPr>
          <w:sz w:val="16"/>
        </w:rPr>
        <w:t xml:space="preserve"> </w:t>
      </w:r>
      <w:r w:rsidRPr="00125758">
        <w:rPr>
          <w:vanish/>
          <w:sz w:val="16"/>
        </w:rPr>
        <w:t>attempts</w:t>
      </w:r>
      <w:r w:rsidRPr="00083A9C">
        <w:rPr>
          <w:sz w:val="16"/>
        </w:rPr>
        <w:t xml:space="preserve"> </w:t>
      </w:r>
      <w:r w:rsidRPr="00125758">
        <w:rPr>
          <w:vanish/>
          <w:sz w:val="16"/>
        </w:rPr>
        <w:t>to</w:t>
      </w:r>
      <w:r w:rsidRPr="00083A9C">
        <w:rPr>
          <w:sz w:val="16"/>
        </w:rPr>
        <w:t xml:space="preserve"> </w:t>
      </w:r>
      <w:r w:rsidRPr="00125758">
        <w:rPr>
          <w:vanish/>
          <w:sz w:val="16"/>
        </w:rPr>
        <w:t>reduce</w:t>
      </w:r>
      <w:r w:rsidRPr="00083A9C">
        <w:rPr>
          <w:sz w:val="16"/>
        </w:rPr>
        <w:t xml:space="preserve"> </w:t>
      </w:r>
      <w:r w:rsidRPr="00125758">
        <w:rPr>
          <w:vanish/>
          <w:sz w:val="16"/>
        </w:rPr>
        <w:t>transmission</w:t>
      </w:r>
      <w:r w:rsidRPr="00083A9C">
        <w:rPr>
          <w:sz w:val="16"/>
        </w:rPr>
        <w:t xml:space="preserve"> </w:t>
      </w:r>
      <w:r w:rsidRPr="00125758">
        <w:rPr>
          <w:vanish/>
          <w:sz w:val="16"/>
        </w:rPr>
        <w:t>of</w:t>
      </w:r>
      <w:r w:rsidRPr="00083A9C">
        <w:rPr>
          <w:sz w:val="16"/>
        </w:rPr>
        <w:t xml:space="preserve"> </w:t>
      </w:r>
      <w:r w:rsidRPr="00125758">
        <w:rPr>
          <w:vanish/>
          <w:sz w:val="16"/>
        </w:rPr>
        <w:t>Covid-19,</w:t>
      </w:r>
      <w:r w:rsidRPr="00083A9C">
        <w:rPr>
          <w:sz w:val="16"/>
        </w:rPr>
        <w:t xml:space="preserve"> </w:t>
      </w:r>
      <w:r w:rsidRPr="00125758">
        <w:rPr>
          <w:vanish/>
          <w:sz w:val="16"/>
        </w:rPr>
        <w:t>more</w:t>
      </w:r>
      <w:r w:rsidRPr="00083A9C">
        <w:rPr>
          <w:sz w:val="16"/>
        </w:rPr>
        <w:t xml:space="preserve"> </w:t>
      </w:r>
      <w:r w:rsidRPr="00125758">
        <w:rPr>
          <w:vanish/>
          <w:sz w:val="16"/>
        </w:rPr>
        <w:t>than</w:t>
      </w:r>
      <w:r w:rsidRPr="00083A9C">
        <w:rPr>
          <w:sz w:val="16"/>
        </w:rPr>
        <w:t xml:space="preserve"> </w:t>
      </w:r>
      <w:r w:rsidRPr="00125758">
        <w:rPr>
          <w:vanish/>
          <w:sz w:val="16"/>
        </w:rPr>
        <w:t>a</w:t>
      </w:r>
      <w:r w:rsidRPr="00083A9C">
        <w:rPr>
          <w:sz w:val="16"/>
        </w:rPr>
        <w:t xml:space="preserve"> </w:t>
      </w:r>
      <w:r w:rsidRPr="00125758">
        <w:rPr>
          <w:vanish/>
          <w:sz w:val="16"/>
        </w:rPr>
        <w:t>dozen</w:t>
      </w:r>
      <w:r w:rsidRPr="00083A9C">
        <w:rPr>
          <w:sz w:val="16"/>
        </w:rPr>
        <w:t xml:space="preserve"> </w:t>
      </w:r>
      <w:r w:rsidRPr="00125758">
        <w:rPr>
          <w:vanish/>
          <w:sz w:val="16"/>
        </w:rPr>
        <w:t>states</w:t>
      </w:r>
      <w:r w:rsidRPr="00083A9C">
        <w:rPr>
          <w:sz w:val="16"/>
        </w:rPr>
        <w:t xml:space="preserve"> </w:t>
      </w:r>
      <w:r w:rsidRPr="00125758">
        <w:rPr>
          <w:vanish/>
          <w:sz w:val="16"/>
        </w:rPr>
        <w:t>are</w:t>
      </w:r>
      <w:r w:rsidRPr="00083A9C">
        <w:rPr>
          <w:sz w:val="16"/>
        </w:rPr>
        <w:t xml:space="preserve"> </w:t>
      </w:r>
      <w:r w:rsidRPr="00125758">
        <w:rPr>
          <w:vanish/>
          <w:sz w:val="16"/>
        </w:rPr>
        <w:t>now</w:t>
      </w:r>
      <w:r w:rsidRPr="00083A9C">
        <w:rPr>
          <w:sz w:val="16"/>
        </w:rPr>
        <w:t xml:space="preserve"> </w:t>
      </w:r>
      <w:r w:rsidRPr="00125758">
        <w:rPr>
          <w:vanish/>
          <w:sz w:val="16"/>
        </w:rPr>
        <w:t>relying</w:t>
      </w:r>
      <w:r w:rsidRPr="00083A9C">
        <w:rPr>
          <w:sz w:val="16"/>
        </w:rPr>
        <w:t xml:space="preserve"> </w:t>
      </w:r>
      <w:r w:rsidRPr="00125758">
        <w:rPr>
          <w:vanish/>
          <w:sz w:val="16"/>
        </w:rPr>
        <w:t>on</w:t>
      </w:r>
      <w:r w:rsidRPr="00083A9C">
        <w:rPr>
          <w:sz w:val="16"/>
        </w:rPr>
        <w:t xml:space="preserve"> </w:t>
      </w:r>
      <w:r w:rsidRPr="00125758">
        <w:rPr>
          <w:vanish/>
          <w:sz w:val="16"/>
        </w:rPr>
        <w:t>this</w:t>
      </w:r>
      <w:r w:rsidRPr="00083A9C">
        <w:rPr>
          <w:sz w:val="16"/>
        </w:rPr>
        <w:t xml:space="preserve"> </w:t>
      </w:r>
      <w:r w:rsidRPr="00125758">
        <w:rPr>
          <w:vanish/>
          <w:sz w:val="16"/>
        </w:rPr>
        <w:t>captive</w:t>
      </w:r>
      <w:r w:rsidRPr="00083A9C">
        <w:rPr>
          <w:sz w:val="16"/>
        </w:rPr>
        <w:t xml:space="preserve"> </w:t>
      </w:r>
      <w:r w:rsidRPr="00125758">
        <w:rPr>
          <w:vanish/>
          <w:sz w:val="16"/>
        </w:rPr>
        <w:t>labor</w:t>
      </w:r>
      <w:r w:rsidRPr="00083A9C">
        <w:rPr>
          <w:sz w:val="16"/>
        </w:rPr>
        <w:t xml:space="preserve"> </w:t>
      </w:r>
      <w:r w:rsidRPr="00125758">
        <w:rPr>
          <w:vanish/>
          <w:sz w:val="16"/>
        </w:rPr>
        <w:t>force</w:t>
      </w:r>
      <w:r w:rsidRPr="00083A9C">
        <w:rPr>
          <w:sz w:val="16"/>
        </w:rPr>
        <w:t xml:space="preserve"> </w:t>
      </w:r>
      <w:r w:rsidRPr="00125758">
        <w:rPr>
          <w:vanish/>
          <w:sz w:val="16"/>
        </w:rPr>
        <w:t>to</w:t>
      </w:r>
      <w:r w:rsidRPr="00083A9C">
        <w:rPr>
          <w:sz w:val="16"/>
        </w:rPr>
        <w:t xml:space="preserve"> </w:t>
      </w:r>
      <w:r w:rsidRPr="00125758">
        <w:rPr>
          <w:vanish/>
          <w:sz w:val="16"/>
        </w:rPr>
        <w:t>manufacture</w:t>
      </w:r>
      <w:r w:rsidRPr="00083A9C">
        <w:rPr>
          <w:sz w:val="16"/>
        </w:rPr>
        <w:t xml:space="preserve"> </w:t>
      </w:r>
      <w:r w:rsidRPr="00125758">
        <w:rPr>
          <w:vanish/>
          <w:sz w:val="16"/>
        </w:rPr>
        <w:t>personal</w:t>
      </w:r>
      <w:r w:rsidRPr="00083A9C">
        <w:rPr>
          <w:sz w:val="16"/>
        </w:rPr>
        <w:t xml:space="preserve"> </w:t>
      </w:r>
      <w:r w:rsidRPr="00125758">
        <w:rPr>
          <w:vanish/>
          <w:sz w:val="16"/>
        </w:rPr>
        <w:t>protective</w:t>
      </w:r>
      <w:r w:rsidRPr="00083A9C">
        <w:rPr>
          <w:sz w:val="16"/>
        </w:rPr>
        <w:t xml:space="preserve"> </w:t>
      </w:r>
      <w:r w:rsidRPr="00125758">
        <w:rPr>
          <w:vanish/>
          <w:sz w:val="16"/>
        </w:rPr>
        <w:t>equipment</w:t>
      </w:r>
      <w:r w:rsidRPr="00083A9C">
        <w:rPr>
          <w:sz w:val="16"/>
        </w:rPr>
        <w:t xml:space="preserve"> </w:t>
      </w:r>
      <w:r w:rsidRPr="00125758">
        <w:rPr>
          <w:vanish/>
          <w:sz w:val="16"/>
        </w:rPr>
        <w:t>badly</w:t>
      </w:r>
      <w:r w:rsidRPr="00083A9C">
        <w:rPr>
          <w:sz w:val="16"/>
        </w:rPr>
        <w:t xml:space="preserve"> </w:t>
      </w:r>
      <w:r w:rsidRPr="00125758">
        <w:rPr>
          <w:vanish/>
          <w:sz w:val="16"/>
        </w:rPr>
        <w:t>needed</w:t>
      </w:r>
      <w:r w:rsidRPr="00083A9C">
        <w:rPr>
          <w:sz w:val="16"/>
        </w:rPr>
        <w:t xml:space="preserve"> </w:t>
      </w:r>
      <w:r w:rsidRPr="00125758">
        <w:rPr>
          <w:vanish/>
          <w:sz w:val="16"/>
        </w:rPr>
        <w:t>by</w:t>
      </w:r>
      <w:r w:rsidRPr="00083A9C">
        <w:rPr>
          <w:sz w:val="16"/>
        </w:rPr>
        <w:t xml:space="preserve"> </w:t>
      </w:r>
      <w:r w:rsidRPr="00125758">
        <w:rPr>
          <w:vanish/>
          <w:sz w:val="16"/>
        </w:rPr>
        <w:t>healthcare</w:t>
      </w:r>
      <w:r w:rsidRPr="00083A9C">
        <w:rPr>
          <w:sz w:val="16"/>
        </w:rPr>
        <w:t xml:space="preserve"> </w:t>
      </w:r>
      <w:r w:rsidRPr="00125758">
        <w:rPr>
          <w:vanish/>
          <w:sz w:val="16"/>
        </w:rPr>
        <w:t>workers</w:t>
      </w:r>
      <w:r w:rsidRPr="00083A9C">
        <w:rPr>
          <w:sz w:val="16"/>
        </w:rPr>
        <w:t xml:space="preserve"> </w:t>
      </w:r>
      <w:r w:rsidRPr="00125758">
        <w:rPr>
          <w:vanish/>
          <w:sz w:val="16"/>
        </w:rPr>
        <w:t>and</w:t>
      </w:r>
      <w:r w:rsidRPr="00083A9C">
        <w:rPr>
          <w:sz w:val="16"/>
        </w:rPr>
        <w:t xml:space="preserve"> </w:t>
      </w:r>
      <w:r w:rsidRPr="00125758">
        <w:rPr>
          <w:vanish/>
          <w:sz w:val="16"/>
        </w:rPr>
        <w:t>other</w:t>
      </w:r>
      <w:r w:rsidRPr="00083A9C">
        <w:rPr>
          <w:sz w:val="16"/>
        </w:rPr>
        <w:t xml:space="preserve"> </w:t>
      </w:r>
      <w:r w:rsidRPr="00125758">
        <w:rPr>
          <w:vanish/>
          <w:sz w:val="16"/>
        </w:rPr>
        <w:t>frontline</w:t>
      </w:r>
      <w:r w:rsidRPr="00083A9C">
        <w:rPr>
          <w:sz w:val="16"/>
        </w:rPr>
        <w:t xml:space="preserve"> </w:t>
      </w:r>
      <w:r w:rsidRPr="00125758">
        <w:rPr>
          <w:vanish/>
          <w:sz w:val="16"/>
        </w:rPr>
        <w:t>responders.¶</w:t>
      </w:r>
      <w:r w:rsidRPr="00083A9C">
        <w:rPr>
          <w:sz w:val="16"/>
        </w:rPr>
        <w:t xml:space="preserve"> </w:t>
      </w:r>
      <w:hyperlink r:id="rId13" w:tgtFrame="_blank" w:history="1">
        <w:r w:rsidRPr="00125758">
          <w:rPr>
            <w:rStyle w:val="StyleUnderline"/>
            <w:vanish/>
            <w:sz w:val="16"/>
            <w:u w:val="none"/>
          </w:rPr>
          <w:t>Prisoners</w:t>
        </w:r>
        <w:r w:rsidRPr="00083A9C">
          <w:rPr>
            <w:rStyle w:val="StyleUnderline"/>
            <w:sz w:val="16"/>
            <w:u w:val="none"/>
          </w:rPr>
          <w:t xml:space="preserve"> </w:t>
        </w:r>
        <w:r w:rsidRPr="00125758">
          <w:rPr>
            <w:rStyle w:val="StyleUnderline"/>
            <w:vanish/>
            <w:sz w:val="16"/>
            <w:u w:val="none"/>
          </w:rPr>
          <w:t>in</w:t>
        </w:r>
        <w:r w:rsidRPr="00083A9C">
          <w:rPr>
            <w:rStyle w:val="StyleUnderline"/>
            <w:sz w:val="16"/>
            <w:u w:val="none"/>
          </w:rPr>
          <w:t xml:space="preserve"> </w:t>
        </w:r>
        <w:r w:rsidRPr="00125758">
          <w:rPr>
            <w:rStyle w:val="StyleUnderline"/>
            <w:vanish/>
            <w:sz w:val="16"/>
            <w:u w:val="none"/>
          </w:rPr>
          <w:t>Missouri</w:t>
        </w:r>
      </w:hyperlink>
      <w:r w:rsidRPr="00083A9C">
        <w:rPr>
          <w:rStyle w:val="StyleUnderline"/>
          <w:sz w:val="16"/>
          <w:u w:val="none"/>
        </w:rPr>
        <w:t xml:space="preserve"> </w:t>
      </w:r>
      <w:r w:rsidRPr="00125758">
        <w:rPr>
          <w:rStyle w:val="StyleUnderline"/>
          <w:vanish/>
          <w:sz w:val="16"/>
          <w:u w:val="none"/>
        </w:rPr>
        <w:t>are</w:t>
      </w:r>
      <w:r w:rsidRPr="00083A9C">
        <w:rPr>
          <w:rStyle w:val="StyleUnderline"/>
          <w:sz w:val="16"/>
          <w:u w:val="none"/>
        </w:rPr>
        <w:t xml:space="preserve"> </w:t>
      </w:r>
      <w:r w:rsidRPr="00125758">
        <w:rPr>
          <w:rStyle w:val="StyleUnderline"/>
          <w:vanish/>
          <w:sz w:val="16"/>
          <w:u w:val="none"/>
        </w:rPr>
        <w:t>currently</w:t>
      </w:r>
      <w:r w:rsidRPr="00083A9C">
        <w:rPr>
          <w:rStyle w:val="StyleUnderline"/>
          <w:sz w:val="16"/>
          <w:u w:val="none"/>
        </w:rPr>
        <w:t xml:space="preserve"> </w:t>
      </w:r>
      <w:r w:rsidRPr="00125758">
        <w:rPr>
          <w:rStyle w:val="StyleUnderline"/>
          <w:vanish/>
          <w:sz w:val="16"/>
          <w:u w:val="none"/>
        </w:rPr>
        <w:t>earning</w:t>
      </w:r>
      <w:r w:rsidRPr="00083A9C">
        <w:rPr>
          <w:rStyle w:val="StyleUnderline"/>
          <w:sz w:val="16"/>
          <w:u w:val="none"/>
        </w:rPr>
        <w:t xml:space="preserve"> </w:t>
      </w:r>
      <w:r w:rsidRPr="00125758">
        <w:rPr>
          <w:rStyle w:val="StyleUnderline"/>
          <w:vanish/>
          <w:sz w:val="16"/>
          <w:u w:val="none"/>
        </w:rPr>
        <w:t>between</w:t>
      </w:r>
      <w:r w:rsidRPr="00083A9C">
        <w:rPr>
          <w:rStyle w:val="StyleUnderline"/>
          <w:sz w:val="16"/>
          <w:u w:val="none"/>
        </w:rPr>
        <w:t xml:space="preserve"> </w:t>
      </w:r>
      <w:r w:rsidRPr="00125758">
        <w:rPr>
          <w:rStyle w:val="StyleUnderline"/>
          <w:vanish/>
          <w:sz w:val="16"/>
          <w:u w:val="none"/>
        </w:rPr>
        <w:t>$0.30</w:t>
      </w:r>
      <w:r w:rsidRPr="00083A9C">
        <w:rPr>
          <w:rStyle w:val="StyleUnderline"/>
          <w:sz w:val="16"/>
          <w:u w:val="none"/>
        </w:rPr>
        <w:t xml:space="preserve"> </w:t>
      </w:r>
      <w:r w:rsidRPr="00125758">
        <w:rPr>
          <w:rStyle w:val="StyleUnderline"/>
          <w:vanish/>
          <w:sz w:val="16"/>
          <w:u w:val="none"/>
        </w:rPr>
        <w:t>and</w:t>
      </w:r>
      <w:r w:rsidRPr="00083A9C">
        <w:rPr>
          <w:rStyle w:val="StyleUnderline"/>
          <w:sz w:val="16"/>
          <w:u w:val="none"/>
        </w:rPr>
        <w:t xml:space="preserve"> </w:t>
      </w:r>
      <w:r w:rsidRPr="00125758">
        <w:rPr>
          <w:rStyle w:val="StyleUnderline"/>
          <w:vanish/>
          <w:sz w:val="16"/>
          <w:u w:val="none"/>
        </w:rPr>
        <w:t>$0.71</w:t>
      </w:r>
      <w:r w:rsidRPr="00083A9C">
        <w:rPr>
          <w:rStyle w:val="StyleUnderline"/>
          <w:sz w:val="16"/>
          <w:u w:val="none"/>
        </w:rPr>
        <w:t xml:space="preserve"> </w:t>
      </w:r>
      <w:r w:rsidRPr="00125758">
        <w:rPr>
          <w:rStyle w:val="StyleUnderline"/>
          <w:vanish/>
          <w:sz w:val="16"/>
          <w:u w:val="none"/>
        </w:rPr>
        <w:t>an</w:t>
      </w:r>
      <w:r w:rsidRPr="00083A9C">
        <w:rPr>
          <w:rStyle w:val="StyleUnderline"/>
          <w:sz w:val="16"/>
          <w:u w:val="none"/>
        </w:rPr>
        <w:t xml:space="preserve"> </w:t>
      </w:r>
      <w:r w:rsidRPr="00125758">
        <w:rPr>
          <w:rStyle w:val="StyleUnderline"/>
          <w:vanish/>
          <w:sz w:val="16"/>
          <w:u w:val="none"/>
        </w:rPr>
        <w:t>hour</w:t>
      </w:r>
      <w:r w:rsidRPr="00083A9C">
        <w:rPr>
          <w:rStyle w:val="StyleUnderline"/>
          <w:sz w:val="16"/>
          <w:u w:val="none"/>
        </w:rPr>
        <w:t xml:space="preserve"> </w:t>
      </w:r>
      <w:r w:rsidRPr="00125758">
        <w:rPr>
          <w:rStyle w:val="StyleUnderline"/>
          <w:vanish/>
          <w:sz w:val="16"/>
          <w:u w:val="none"/>
        </w:rPr>
        <w:t>to</w:t>
      </w:r>
      <w:r w:rsidRPr="00083A9C">
        <w:rPr>
          <w:rStyle w:val="StyleUnderline"/>
          <w:sz w:val="16"/>
          <w:u w:val="none"/>
        </w:rPr>
        <w:t xml:space="preserve"> </w:t>
      </w:r>
      <w:r w:rsidRPr="00125758">
        <w:rPr>
          <w:rStyle w:val="StyleUnderline"/>
          <w:vanish/>
          <w:sz w:val="16"/>
          <w:u w:val="none"/>
        </w:rPr>
        <w:t>produce</w:t>
      </w:r>
      <w:r w:rsidRPr="00083A9C">
        <w:rPr>
          <w:rStyle w:val="StyleUnderline"/>
          <w:sz w:val="16"/>
          <w:u w:val="none"/>
        </w:rPr>
        <w:t xml:space="preserve"> </w:t>
      </w:r>
      <w:r w:rsidRPr="00125758">
        <w:rPr>
          <w:rStyle w:val="StyleUnderline"/>
          <w:vanish/>
          <w:sz w:val="16"/>
          <w:u w:val="none"/>
        </w:rPr>
        <w:t>hand</w:t>
      </w:r>
      <w:r w:rsidRPr="00083A9C">
        <w:rPr>
          <w:rStyle w:val="StyleUnderline"/>
          <w:sz w:val="16"/>
          <w:u w:val="none"/>
        </w:rPr>
        <w:t xml:space="preserve"> </w:t>
      </w:r>
      <w:r w:rsidRPr="00125758">
        <w:rPr>
          <w:rStyle w:val="StyleUnderline"/>
          <w:vanish/>
          <w:sz w:val="16"/>
          <w:u w:val="none"/>
        </w:rPr>
        <w:t>sanitizer,</w:t>
      </w:r>
      <w:r w:rsidRPr="00083A9C">
        <w:rPr>
          <w:rStyle w:val="StyleUnderline"/>
          <w:sz w:val="16"/>
          <w:u w:val="none"/>
        </w:rPr>
        <w:t xml:space="preserve"> </w:t>
      </w:r>
      <w:r w:rsidRPr="00125758">
        <w:rPr>
          <w:rStyle w:val="StyleUnderline"/>
          <w:vanish/>
          <w:sz w:val="16"/>
          <w:u w:val="none"/>
        </w:rPr>
        <w:t>toilet</w:t>
      </w:r>
      <w:r w:rsidRPr="00083A9C">
        <w:rPr>
          <w:rStyle w:val="StyleUnderline"/>
          <w:sz w:val="16"/>
          <w:u w:val="none"/>
        </w:rPr>
        <w:t xml:space="preserve"> </w:t>
      </w:r>
      <w:r w:rsidRPr="00125758">
        <w:rPr>
          <w:rStyle w:val="StyleUnderline"/>
          <w:vanish/>
          <w:sz w:val="16"/>
          <w:u w:val="none"/>
        </w:rPr>
        <w:t>paper,</w:t>
      </w:r>
      <w:r w:rsidRPr="00083A9C">
        <w:rPr>
          <w:rStyle w:val="StyleUnderline"/>
          <w:sz w:val="16"/>
          <w:u w:val="none"/>
        </w:rPr>
        <w:t xml:space="preserve"> </w:t>
      </w:r>
      <w:r w:rsidRPr="00125758">
        <w:rPr>
          <w:rStyle w:val="StyleUnderline"/>
          <w:vanish/>
          <w:sz w:val="16"/>
          <w:u w:val="none"/>
        </w:rPr>
        <w:t>and</w:t>
      </w:r>
      <w:r w:rsidRPr="00083A9C">
        <w:rPr>
          <w:rStyle w:val="StyleUnderline"/>
          <w:sz w:val="16"/>
          <w:u w:val="none"/>
        </w:rPr>
        <w:t xml:space="preserve"> </w:t>
      </w:r>
      <w:r w:rsidRPr="00125758">
        <w:rPr>
          <w:rStyle w:val="StyleUnderline"/>
          <w:vanish/>
          <w:sz w:val="16"/>
          <w:u w:val="none"/>
        </w:rPr>
        <w:t>protective</w:t>
      </w:r>
      <w:r w:rsidRPr="00083A9C">
        <w:rPr>
          <w:rStyle w:val="StyleUnderline"/>
          <w:sz w:val="16"/>
          <w:u w:val="none"/>
        </w:rPr>
        <w:t xml:space="preserve"> </w:t>
      </w:r>
      <w:r w:rsidRPr="00125758">
        <w:rPr>
          <w:rStyle w:val="StyleUnderline"/>
          <w:vanish/>
          <w:sz w:val="16"/>
          <w:u w:val="none"/>
        </w:rPr>
        <w:t>gowns</w:t>
      </w:r>
      <w:r w:rsidRPr="00083A9C">
        <w:rPr>
          <w:rStyle w:val="StyleUnderline"/>
          <w:sz w:val="16"/>
          <w:u w:val="none"/>
        </w:rPr>
        <w:t xml:space="preserve"> </w:t>
      </w:r>
      <w:r w:rsidRPr="00125758">
        <w:rPr>
          <w:rStyle w:val="StyleUnderline"/>
          <w:vanish/>
          <w:sz w:val="16"/>
          <w:u w:val="none"/>
        </w:rPr>
        <w:t>that</w:t>
      </w:r>
      <w:r w:rsidRPr="00083A9C">
        <w:rPr>
          <w:rStyle w:val="StyleUnderline"/>
          <w:sz w:val="16"/>
          <w:u w:val="none"/>
        </w:rPr>
        <w:t xml:space="preserve"> </w:t>
      </w:r>
      <w:r w:rsidRPr="00125758">
        <w:rPr>
          <w:rStyle w:val="StyleUnderline"/>
          <w:vanish/>
          <w:sz w:val="16"/>
          <w:u w:val="none"/>
        </w:rPr>
        <w:t>will</w:t>
      </w:r>
      <w:r w:rsidRPr="00083A9C">
        <w:rPr>
          <w:rStyle w:val="StyleUnderline"/>
          <w:sz w:val="16"/>
          <w:u w:val="none"/>
        </w:rPr>
        <w:t xml:space="preserve"> </w:t>
      </w:r>
      <w:r w:rsidRPr="00125758">
        <w:rPr>
          <w:rStyle w:val="StyleUnderline"/>
          <w:vanish/>
          <w:sz w:val="16"/>
          <w:u w:val="none"/>
        </w:rPr>
        <w:t>be</w:t>
      </w:r>
      <w:r w:rsidRPr="00083A9C">
        <w:rPr>
          <w:rStyle w:val="StyleUnderline"/>
          <w:sz w:val="16"/>
          <w:u w:val="none"/>
        </w:rPr>
        <w:t xml:space="preserve"> </w:t>
      </w:r>
      <w:r w:rsidRPr="00125758">
        <w:rPr>
          <w:rStyle w:val="StyleUnderline"/>
          <w:vanish/>
          <w:sz w:val="16"/>
          <w:u w:val="none"/>
        </w:rPr>
        <w:t>distributed</w:t>
      </w:r>
      <w:r w:rsidRPr="00083A9C">
        <w:rPr>
          <w:rStyle w:val="StyleUnderline"/>
          <w:sz w:val="16"/>
          <w:u w:val="none"/>
        </w:rPr>
        <w:t xml:space="preserve"> </w:t>
      </w:r>
      <w:r w:rsidRPr="00125758">
        <w:rPr>
          <w:rStyle w:val="StyleUnderline"/>
          <w:vanish/>
          <w:sz w:val="16"/>
          <w:u w:val="none"/>
        </w:rPr>
        <w:t>across</w:t>
      </w:r>
      <w:r w:rsidRPr="00083A9C">
        <w:rPr>
          <w:rStyle w:val="StyleUnderline"/>
          <w:sz w:val="16"/>
          <w:u w:val="none"/>
        </w:rPr>
        <w:t xml:space="preserve"> </w:t>
      </w:r>
      <w:r w:rsidRPr="00125758">
        <w:rPr>
          <w:rStyle w:val="StyleUnderline"/>
          <w:vanish/>
          <w:sz w:val="16"/>
          <w:u w:val="none"/>
        </w:rPr>
        <w:t>the</w:t>
      </w:r>
      <w:r w:rsidRPr="00083A9C">
        <w:rPr>
          <w:rStyle w:val="StyleUnderline"/>
          <w:sz w:val="16"/>
          <w:u w:val="none"/>
        </w:rPr>
        <w:t xml:space="preserve"> </w:t>
      </w:r>
      <w:r w:rsidRPr="00125758">
        <w:rPr>
          <w:rStyle w:val="StyleUnderline"/>
          <w:vanish/>
          <w:sz w:val="16"/>
          <w:u w:val="none"/>
        </w:rPr>
        <w:t>state.</w:t>
      </w:r>
      <w:r w:rsidRPr="00083A9C">
        <w:rPr>
          <w:rStyle w:val="StyleUnderline"/>
          <w:sz w:val="16"/>
          <w:u w:val="none"/>
        </w:rPr>
        <w:t xml:space="preserve"> </w:t>
      </w:r>
      <w:r w:rsidRPr="00125758">
        <w:rPr>
          <w:rStyle w:val="StyleUnderline"/>
          <w:vanish/>
          <w:sz w:val="16"/>
          <w:u w:val="none"/>
        </w:rPr>
        <w:t>In</w:t>
      </w:r>
      <w:r w:rsidRPr="00083A9C">
        <w:rPr>
          <w:rStyle w:val="StyleUnderline"/>
          <w:sz w:val="16"/>
          <w:u w:val="none"/>
        </w:rPr>
        <w:t xml:space="preserve"> </w:t>
      </w:r>
      <w:r w:rsidRPr="00125758">
        <w:rPr>
          <w:rStyle w:val="StyleUnderline"/>
          <w:vanish/>
          <w:sz w:val="16"/>
          <w:u w:val="none"/>
        </w:rPr>
        <w:t>Louisiana,</w:t>
      </w:r>
      <w:r w:rsidRPr="00083A9C">
        <w:rPr>
          <w:rStyle w:val="StyleUnderline"/>
          <w:sz w:val="16"/>
          <w:u w:val="none"/>
        </w:rPr>
        <w:t xml:space="preserve"> </w:t>
      </w:r>
      <w:r w:rsidRPr="00125758">
        <w:rPr>
          <w:rStyle w:val="StyleUnderline"/>
          <w:vanish/>
          <w:sz w:val="16"/>
          <w:u w:val="none"/>
        </w:rPr>
        <w:t>prisoners</w:t>
      </w:r>
      <w:r w:rsidRPr="00083A9C">
        <w:rPr>
          <w:rStyle w:val="StyleUnderline"/>
          <w:sz w:val="16"/>
          <w:u w:val="none"/>
        </w:rPr>
        <w:t xml:space="preserve"> </w:t>
      </w:r>
      <w:r w:rsidRPr="00125758">
        <w:rPr>
          <w:rStyle w:val="StyleUnderline"/>
          <w:vanish/>
          <w:sz w:val="16"/>
          <w:u w:val="none"/>
        </w:rPr>
        <w:t>are</w:t>
      </w:r>
      <w:r w:rsidRPr="00083A9C">
        <w:rPr>
          <w:rStyle w:val="StyleUnderline"/>
          <w:sz w:val="16"/>
          <w:u w:val="none"/>
        </w:rPr>
        <w:t xml:space="preserve"> </w:t>
      </w:r>
      <w:hyperlink r:id="rId14" w:tgtFrame="_blank" w:history="1">
        <w:r w:rsidRPr="00125758">
          <w:rPr>
            <w:rStyle w:val="StyleUnderline"/>
            <w:vanish/>
            <w:sz w:val="16"/>
            <w:u w:val="none"/>
          </w:rPr>
          <w:t>making</w:t>
        </w:r>
        <w:r w:rsidRPr="00083A9C">
          <w:rPr>
            <w:rStyle w:val="StyleUnderline"/>
            <w:sz w:val="16"/>
            <w:u w:val="none"/>
          </w:rPr>
          <w:t xml:space="preserve"> </w:t>
        </w:r>
        <w:r w:rsidRPr="00125758">
          <w:rPr>
            <w:rStyle w:val="StyleUnderline"/>
            <w:vanish/>
            <w:sz w:val="16"/>
            <w:u w:val="none"/>
          </w:rPr>
          <w:t>hand</w:t>
        </w:r>
        <w:r w:rsidRPr="00083A9C">
          <w:rPr>
            <w:rStyle w:val="StyleUnderline"/>
            <w:sz w:val="16"/>
            <w:u w:val="none"/>
          </w:rPr>
          <w:t xml:space="preserve"> </w:t>
        </w:r>
        <w:r w:rsidRPr="00125758">
          <w:rPr>
            <w:rStyle w:val="StyleUnderline"/>
            <w:vanish/>
            <w:sz w:val="16"/>
            <w:u w:val="none"/>
          </w:rPr>
          <w:t>sanitizer</w:t>
        </w:r>
      </w:hyperlink>
      <w:r w:rsidRPr="00083A9C">
        <w:rPr>
          <w:rStyle w:val="StyleUnderline"/>
          <w:sz w:val="16"/>
          <w:u w:val="none"/>
        </w:rPr>
        <w:t xml:space="preserve"> </w:t>
      </w:r>
      <w:r w:rsidRPr="00125758">
        <w:rPr>
          <w:rStyle w:val="StyleUnderline"/>
          <w:vanish/>
          <w:sz w:val="16"/>
          <w:u w:val="none"/>
        </w:rPr>
        <w:t>for</w:t>
      </w:r>
      <w:r w:rsidRPr="00083A9C">
        <w:rPr>
          <w:rStyle w:val="StyleUnderline"/>
          <w:sz w:val="16"/>
          <w:u w:val="none"/>
        </w:rPr>
        <w:t xml:space="preserve"> </w:t>
      </w:r>
      <w:r w:rsidRPr="00125758">
        <w:rPr>
          <w:rStyle w:val="StyleUnderline"/>
          <w:vanish/>
          <w:sz w:val="16"/>
          <w:u w:val="none"/>
        </w:rPr>
        <w:t>about</w:t>
      </w:r>
      <w:r w:rsidRPr="00083A9C">
        <w:rPr>
          <w:rStyle w:val="StyleUnderline"/>
          <w:sz w:val="16"/>
          <w:u w:val="none"/>
        </w:rPr>
        <w:t xml:space="preserve"> </w:t>
      </w:r>
      <w:r w:rsidRPr="00125758">
        <w:rPr>
          <w:rStyle w:val="StyleUnderline"/>
          <w:vanish/>
          <w:sz w:val="16"/>
          <w:u w:val="none"/>
        </w:rPr>
        <w:t>$0.40</w:t>
      </w:r>
      <w:r w:rsidRPr="00083A9C">
        <w:rPr>
          <w:rStyle w:val="StyleUnderline"/>
          <w:sz w:val="16"/>
          <w:u w:val="none"/>
        </w:rPr>
        <w:t xml:space="preserve"> </w:t>
      </w:r>
      <w:r w:rsidRPr="00125758">
        <w:rPr>
          <w:rStyle w:val="StyleUnderline"/>
          <w:vanish/>
          <w:sz w:val="16"/>
          <w:u w:val="none"/>
        </w:rPr>
        <w:t>an</w:t>
      </w:r>
      <w:r w:rsidRPr="00083A9C">
        <w:rPr>
          <w:rStyle w:val="StyleUnderline"/>
          <w:sz w:val="16"/>
          <w:u w:val="none"/>
        </w:rPr>
        <w:t xml:space="preserve"> </w:t>
      </w:r>
      <w:r w:rsidRPr="00125758">
        <w:rPr>
          <w:rStyle w:val="StyleUnderline"/>
          <w:vanish/>
          <w:sz w:val="16"/>
          <w:u w:val="none"/>
        </w:rPr>
        <w:t>hour.</w:t>
      </w:r>
      <w:r w:rsidRPr="00083A9C">
        <w:rPr>
          <w:sz w:val="16"/>
        </w:rPr>
        <w:t xml:space="preserve"> </w:t>
      </w:r>
      <w:r w:rsidRPr="00125758">
        <w:rPr>
          <w:vanish/>
          <w:sz w:val="16"/>
        </w:rPr>
        <w:t>And</w:t>
      </w:r>
      <w:r w:rsidRPr="00083A9C">
        <w:rPr>
          <w:sz w:val="16"/>
        </w:rPr>
        <w:t xml:space="preserve"> </w:t>
      </w:r>
      <w:r w:rsidRPr="00125758">
        <w:rPr>
          <w:rStyle w:val="StyleUnderline"/>
          <w:vanish/>
          <w:sz w:val="16"/>
          <w:u w:val="none"/>
        </w:rPr>
        <w:t>in</w:t>
      </w:r>
      <w:r w:rsidRPr="00083A9C">
        <w:rPr>
          <w:rStyle w:val="StyleUnderline"/>
          <w:sz w:val="16"/>
          <w:u w:val="none"/>
        </w:rPr>
        <w:t xml:space="preserve"> </w:t>
      </w:r>
      <w:r w:rsidRPr="00125758">
        <w:rPr>
          <w:rStyle w:val="StyleUnderline"/>
          <w:vanish/>
          <w:sz w:val="16"/>
          <w:u w:val="none"/>
        </w:rPr>
        <w:t>Arkansas,</w:t>
      </w:r>
      <w:r w:rsidRPr="00083A9C">
        <w:rPr>
          <w:rStyle w:val="StyleUnderline"/>
          <w:sz w:val="16"/>
          <w:u w:val="none"/>
        </w:rPr>
        <w:t xml:space="preserve"> </w:t>
      </w:r>
      <w:r w:rsidRPr="00125758">
        <w:rPr>
          <w:rStyle w:val="StyleUnderline"/>
          <w:vanish/>
          <w:sz w:val="16"/>
          <w:u w:val="none"/>
        </w:rPr>
        <w:t>where</w:t>
      </w:r>
      <w:r w:rsidRPr="00083A9C">
        <w:rPr>
          <w:rStyle w:val="StyleUnderline"/>
          <w:sz w:val="16"/>
          <w:u w:val="none"/>
        </w:rPr>
        <w:t xml:space="preserve"> </w:t>
      </w:r>
      <w:r w:rsidRPr="00125758">
        <w:rPr>
          <w:rStyle w:val="StyleUnderline"/>
          <w:vanish/>
          <w:sz w:val="16"/>
          <w:u w:val="none"/>
        </w:rPr>
        <w:t>incarcerated</w:t>
      </w:r>
      <w:r w:rsidRPr="00083A9C">
        <w:rPr>
          <w:rStyle w:val="StyleUnderline"/>
          <w:sz w:val="16"/>
          <w:u w:val="none"/>
        </w:rPr>
        <w:t xml:space="preserve"> </w:t>
      </w:r>
      <w:r w:rsidRPr="00125758">
        <w:rPr>
          <w:rStyle w:val="StyleUnderline"/>
          <w:vanish/>
          <w:sz w:val="16"/>
          <w:u w:val="none"/>
        </w:rPr>
        <w:t>workers</w:t>
      </w:r>
      <w:r w:rsidRPr="00083A9C">
        <w:rPr>
          <w:rStyle w:val="StyleUnderline"/>
          <w:sz w:val="16"/>
          <w:u w:val="none"/>
        </w:rPr>
        <w:t xml:space="preserve"> </w:t>
      </w:r>
      <w:r w:rsidRPr="00125758">
        <w:rPr>
          <w:rStyle w:val="StyleUnderline"/>
          <w:vanish/>
          <w:sz w:val="16"/>
          <w:u w:val="none"/>
        </w:rPr>
        <w:t>are</w:t>
      </w:r>
      <w:r w:rsidRPr="00083A9C">
        <w:rPr>
          <w:rStyle w:val="StyleUnderline"/>
          <w:sz w:val="16"/>
          <w:u w:val="none"/>
        </w:rPr>
        <w:t xml:space="preserve"> </w:t>
      </w:r>
      <w:hyperlink r:id="rId15" w:tgtFrame="_blank" w:history="1">
        <w:r w:rsidRPr="00125758">
          <w:rPr>
            <w:rStyle w:val="StyleUnderline"/>
            <w:vanish/>
            <w:sz w:val="16"/>
            <w:u w:val="none"/>
          </w:rPr>
          <w:t>producing</w:t>
        </w:r>
      </w:hyperlink>
      <w:r w:rsidRPr="00083A9C">
        <w:rPr>
          <w:rStyle w:val="StyleUnderline"/>
          <w:sz w:val="16"/>
          <w:u w:val="none"/>
        </w:rPr>
        <w:t xml:space="preserve"> </w:t>
      </w:r>
      <w:r w:rsidRPr="00125758">
        <w:rPr>
          <w:rStyle w:val="StyleUnderline"/>
          <w:vanish/>
          <w:sz w:val="16"/>
          <w:u w:val="none"/>
        </w:rPr>
        <w:t>cloth</w:t>
      </w:r>
      <w:r w:rsidRPr="00083A9C">
        <w:rPr>
          <w:rStyle w:val="StyleUnderline"/>
          <w:sz w:val="16"/>
          <w:u w:val="none"/>
        </w:rPr>
        <w:t xml:space="preserve"> </w:t>
      </w:r>
      <w:r w:rsidRPr="00125758">
        <w:rPr>
          <w:rStyle w:val="StyleUnderline"/>
          <w:vanish/>
          <w:sz w:val="16"/>
          <w:u w:val="none"/>
        </w:rPr>
        <w:t>masks</w:t>
      </w:r>
      <w:r w:rsidRPr="00083A9C">
        <w:rPr>
          <w:rStyle w:val="StyleUnderline"/>
          <w:sz w:val="16"/>
          <w:u w:val="none"/>
        </w:rPr>
        <w:t xml:space="preserve"> </w:t>
      </w:r>
      <w:r w:rsidRPr="00125758">
        <w:rPr>
          <w:rStyle w:val="StyleUnderline"/>
          <w:vanish/>
          <w:sz w:val="16"/>
          <w:u w:val="none"/>
        </w:rPr>
        <w:t>for</w:t>
      </w:r>
      <w:r w:rsidRPr="00083A9C">
        <w:rPr>
          <w:rStyle w:val="StyleUnderline"/>
          <w:sz w:val="16"/>
          <w:u w:val="none"/>
        </w:rPr>
        <w:t xml:space="preserve"> </w:t>
      </w:r>
      <w:r w:rsidRPr="00125758">
        <w:rPr>
          <w:rStyle w:val="StyleUnderline"/>
          <w:vanish/>
          <w:sz w:val="16"/>
          <w:u w:val="none"/>
        </w:rPr>
        <w:t>prisoners,</w:t>
      </w:r>
      <w:r w:rsidRPr="00083A9C">
        <w:rPr>
          <w:rStyle w:val="StyleUnderline"/>
          <w:sz w:val="16"/>
          <w:u w:val="none"/>
        </w:rPr>
        <w:t xml:space="preserve"> </w:t>
      </w:r>
      <w:r w:rsidRPr="00125758">
        <w:rPr>
          <w:rStyle w:val="StyleUnderline"/>
          <w:vanish/>
          <w:sz w:val="16"/>
          <w:u w:val="none"/>
        </w:rPr>
        <w:t>correctional</w:t>
      </w:r>
      <w:r w:rsidRPr="00083A9C">
        <w:rPr>
          <w:rStyle w:val="StyleUnderline"/>
          <w:sz w:val="16"/>
          <w:u w:val="none"/>
        </w:rPr>
        <w:t xml:space="preserve"> </w:t>
      </w:r>
      <w:r w:rsidRPr="00125758">
        <w:rPr>
          <w:rStyle w:val="StyleUnderline"/>
          <w:vanish/>
          <w:sz w:val="16"/>
          <w:u w:val="none"/>
        </w:rPr>
        <w:t>officers,</w:t>
      </w:r>
      <w:r w:rsidRPr="00083A9C">
        <w:rPr>
          <w:rStyle w:val="StyleUnderline"/>
          <w:sz w:val="16"/>
          <w:u w:val="none"/>
        </w:rPr>
        <w:t xml:space="preserve"> </w:t>
      </w:r>
      <w:r w:rsidRPr="00125758">
        <w:rPr>
          <w:rStyle w:val="StyleUnderline"/>
          <w:vanish/>
          <w:sz w:val="16"/>
          <w:u w:val="none"/>
        </w:rPr>
        <w:t>and</w:t>
      </w:r>
      <w:r w:rsidRPr="00083A9C">
        <w:rPr>
          <w:rStyle w:val="StyleUnderline"/>
          <w:sz w:val="16"/>
          <w:u w:val="none"/>
        </w:rPr>
        <w:t xml:space="preserve"> </w:t>
      </w:r>
      <w:r w:rsidRPr="00125758">
        <w:rPr>
          <w:rStyle w:val="StyleUnderline"/>
          <w:vanish/>
          <w:sz w:val="16"/>
          <w:u w:val="none"/>
        </w:rPr>
        <w:t>other</w:t>
      </w:r>
      <w:r w:rsidRPr="00083A9C">
        <w:rPr>
          <w:rStyle w:val="StyleUnderline"/>
          <w:sz w:val="16"/>
          <w:u w:val="none"/>
        </w:rPr>
        <w:t xml:space="preserve"> </w:t>
      </w:r>
      <w:r w:rsidRPr="00125758">
        <w:rPr>
          <w:rStyle w:val="StyleUnderline"/>
          <w:vanish/>
          <w:sz w:val="16"/>
          <w:u w:val="none"/>
        </w:rPr>
        <w:t>government</w:t>
      </w:r>
      <w:r w:rsidRPr="00083A9C">
        <w:rPr>
          <w:rStyle w:val="StyleUnderline"/>
          <w:sz w:val="16"/>
          <w:u w:val="none"/>
        </w:rPr>
        <w:t xml:space="preserve"> </w:t>
      </w:r>
      <w:r w:rsidRPr="00125758">
        <w:rPr>
          <w:rStyle w:val="StyleUnderline"/>
          <w:vanish/>
          <w:sz w:val="16"/>
          <w:u w:val="none"/>
        </w:rPr>
        <w:t>workers,</w:t>
      </w:r>
      <w:r w:rsidRPr="00083A9C">
        <w:rPr>
          <w:rStyle w:val="StyleUnderline"/>
          <w:sz w:val="16"/>
          <w:u w:val="none"/>
        </w:rPr>
        <w:t xml:space="preserve"> </w:t>
      </w:r>
      <w:r w:rsidRPr="00125758">
        <w:rPr>
          <w:rStyle w:val="StyleUnderline"/>
          <w:vanish/>
          <w:sz w:val="16"/>
          <w:u w:val="none"/>
        </w:rPr>
        <w:t>their</w:t>
      </w:r>
      <w:r w:rsidRPr="00083A9C">
        <w:rPr>
          <w:rStyle w:val="StyleUnderline"/>
          <w:sz w:val="16"/>
          <w:u w:val="none"/>
        </w:rPr>
        <w:t xml:space="preserve"> </w:t>
      </w:r>
      <w:r w:rsidRPr="00125758">
        <w:rPr>
          <w:rStyle w:val="StyleUnderline"/>
          <w:vanish/>
          <w:sz w:val="16"/>
          <w:u w:val="none"/>
        </w:rPr>
        <w:t>labor</w:t>
      </w:r>
      <w:r w:rsidRPr="00083A9C">
        <w:rPr>
          <w:rStyle w:val="StyleUnderline"/>
          <w:sz w:val="16"/>
          <w:u w:val="none"/>
        </w:rPr>
        <w:t xml:space="preserve"> </w:t>
      </w:r>
      <w:r w:rsidRPr="00125758">
        <w:rPr>
          <w:rStyle w:val="StyleUnderline"/>
          <w:vanish/>
          <w:sz w:val="16"/>
          <w:u w:val="none"/>
        </w:rPr>
        <w:t>is</w:t>
      </w:r>
      <w:r w:rsidRPr="00083A9C">
        <w:rPr>
          <w:rStyle w:val="StyleUnderline"/>
          <w:sz w:val="16"/>
          <w:u w:val="none"/>
        </w:rPr>
        <w:t xml:space="preserve"> </w:t>
      </w:r>
      <w:r w:rsidRPr="00125758">
        <w:rPr>
          <w:rStyle w:val="StyleUnderline"/>
          <w:vanish/>
          <w:sz w:val="16"/>
          <w:u w:val="none"/>
        </w:rPr>
        <w:t>entirely</w:t>
      </w:r>
      <w:r w:rsidRPr="00083A9C">
        <w:rPr>
          <w:rStyle w:val="StyleUnderline"/>
          <w:sz w:val="16"/>
          <w:u w:val="none"/>
        </w:rPr>
        <w:t xml:space="preserve"> </w:t>
      </w:r>
      <w:r w:rsidRPr="00125758">
        <w:rPr>
          <w:rStyle w:val="StyleUnderline"/>
          <w:vanish/>
          <w:sz w:val="16"/>
          <w:u w:val="none"/>
        </w:rPr>
        <w:t>uncompensated.¶</w:t>
      </w:r>
      <w:r w:rsidRPr="00083A9C">
        <w:rPr>
          <w:rStyle w:val="StyleUnderline"/>
          <w:sz w:val="16"/>
          <w:u w:val="none"/>
        </w:rPr>
        <w:t xml:space="preserve"> </w:t>
      </w:r>
      <w:r w:rsidRPr="00125758">
        <w:rPr>
          <w:rStyle w:val="StyleUnderline"/>
          <w:vanish/>
          <w:sz w:val="16"/>
          <w:u w:val="none"/>
        </w:rPr>
        <w:t>This</w:t>
      </w:r>
      <w:r w:rsidRPr="00083A9C">
        <w:rPr>
          <w:rStyle w:val="StyleUnderline"/>
          <w:sz w:val="16"/>
          <w:u w:val="none"/>
        </w:rPr>
        <w:t xml:space="preserve"> </w:t>
      </w:r>
      <w:r w:rsidRPr="00125758">
        <w:rPr>
          <w:rStyle w:val="StyleUnderline"/>
          <w:vanish/>
          <w:sz w:val="16"/>
          <w:u w:val="none"/>
        </w:rPr>
        <w:t>unprecedented</w:t>
      </w:r>
      <w:r w:rsidRPr="00083A9C">
        <w:rPr>
          <w:rStyle w:val="StyleUnderline"/>
          <w:sz w:val="16"/>
          <w:u w:val="none"/>
        </w:rPr>
        <w:t xml:space="preserve"> </w:t>
      </w:r>
      <w:r w:rsidRPr="00125758">
        <w:rPr>
          <w:rStyle w:val="StyleUnderline"/>
          <w:vanish/>
          <w:sz w:val="16"/>
          <w:u w:val="none"/>
        </w:rPr>
        <w:t>health</w:t>
      </w:r>
      <w:r w:rsidRPr="00083A9C">
        <w:rPr>
          <w:rStyle w:val="StyleUnderline"/>
          <w:sz w:val="16"/>
          <w:u w:val="none"/>
        </w:rPr>
        <w:t xml:space="preserve"> </w:t>
      </w:r>
      <w:r w:rsidRPr="00125758">
        <w:rPr>
          <w:rStyle w:val="StyleUnderline"/>
          <w:vanish/>
          <w:sz w:val="16"/>
          <w:u w:val="none"/>
        </w:rPr>
        <w:t>emergency</w:t>
      </w:r>
      <w:r w:rsidRPr="00083A9C">
        <w:rPr>
          <w:rStyle w:val="StyleUnderline"/>
          <w:sz w:val="16"/>
          <w:u w:val="none"/>
        </w:rPr>
        <w:t xml:space="preserve"> </w:t>
      </w:r>
      <w:r w:rsidRPr="00125758">
        <w:rPr>
          <w:rStyle w:val="StyleUnderline"/>
          <w:vanish/>
          <w:sz w:val="16"/>
          <w:u w:val="none"/>
        </w:rPr>
        <w:t>is</w:t>
      </w:r>
      <w:r w:rsidRPr="00083A9C">
        <w:rPr>
          <w:rStyle w:val="StyleUnderline"/>
          <w:sz w:val="16"/>
          <w:u w:val="none"/>
        </w:rPr>
        <w:t xml:space="preserve"> </w:t>
      </w:r>
      <w:r w:rsidRPr="00125758">
        <w:rPr>
          <w:rStyle w:val="StyleUnderline"/>
          <w:vanish/>
          <w:sz w:val="16"/>
          <w:u w:val="none"/>
        </w:rPr>
        <w:t>re-exposing</w:t>
      </w:r>
      <w:r w:rsidRPr="00083A9C">
        <w:rPr>
          <w:rStyle w:val="StyleUnderline"/>
          <w:sz w:val="16"/>
          <w:u w:val="none"/>
        </w:rPr>
        <w:t xml:space="preserve"> </w:t>
      </w:r>
      <w:r w:rsidRPr="00125758">
        <w:rPr>
          <w:rStyle w:val="StyleUnderline"/>
          <w:vanish/>
          <w:sz w:val="16"/>
          <w:u w:val="none"/>
        </w:rPr>
        <w:t>how</w:t>
      </w:r>
      <w:r w:rsidRPr="00083A9C">
        <w:rPr>
          <w:rStyle w:val="StyleUnderline"/>
          <w:sz w:val="16"/>
          <w:u w:val="none"/>
        </w:rPr>
        <w:t xml:space="preserve"> </w:t>
      </w:r>
      <w:r w:rsidRPr="00125758">
        <w:rPr>
          <w:rStyle w:val="StyleUnderline"/>
          <w:vanish/>
          <w:sz w:val="16"/>
          <w:u w:val="none"/>
        </w:rPr>
        <w:t>our</w:t>
      </w:r>
      <w:r w:rsidRPr="00083A9C">
        <w:rPr>
          <w:rStyle w:val="StyleUnderline"/>
          <w:sz w:val="16"/>
          <w:u w:val="none"/>
        </w:rPr>
        <w:t xml:space="preserve"> </w:t>
      </w:r>
      <w:r w:rsidRPr="00125758">
        <w:rPr>
          <w:rStyle w:val="StyleUnderline"/>
          <w:vanish/>
          <w:sz w:val="16"/>
          <w:u w:val="none"/>
        </w:rPr>
        <w:t>country’s</w:t>
      </w:r>
      <w:r w:rsidRPr="00083A9C">
        <w:rPr>
          <w:rStyle w:val="StyleUnderline"/>
          <w:sz w:val="16"/>
          <w:u w:val="none"/>
        </w:rPr>
        <w:t xml:space="preserve"> </w:t>
      </w:r>
      <w:r w:rsidRPr="00125758">
        <w:rPr>
          <w:rStyle w:val="StyleUnderline"/>
          <w:vanish/>
          <w:sz w:val="16"/>
          <w:u w:val="none"/>
        </w:rPr>
        <w:t>long-held</w:t>
      </w:r>
      <w:r w:rsidRPr="00083A9C">
        <w:rPr>
          <w:rStyle w:val="StyleUnderline"/>
          <w:sz w:val="16"/>
          <w:u w:val="none"/>
        </w:rPr>
        <w:t xml:space="preserve"> </w:t>
      </w:r>
      <w:r w:rsidRPr="00125758">
        <w:rPr>
          <w:rStyle w:val="StyleUnderline"/>
          <w:vanish/>
          <w:sz w:val="16"/>
          <w:u w:val="none"/>
        </w:rPr>
        <w:t>practice</w:t>
      </w:r>
      <w:r w:rsidRPr="00083A9C">
        <w:rPr>
          <w:rStyle w:val="StyleUnderline"/>
          <w:sz w:val="16"/>
          <w:u w:val="none"/>
        </w:rPr>
        <w:t xml:space="preserve"> </w:t>
      </w:r>
      <w:r w:rsidRPr="00125758">
        <w:rPr>
          <w:rStyle w:val="StyleUnderline"/>
          <w:vanish/>
          <w:sz w:val="16"/>
          <w:u w:val="none"/>
        </w:rPr>
        <w:t>of</w:t>
      </w:r>
      <w:r w:rsidRPr="00083A9C">
        <w:rPr>
          <w:rStyle w:val="StyleUnderline"/>
          <w:sz w:val="16"/>
          <w:u w:val="none"/>
        </w:rPr>
        <w:t xml:space="preserve"> </w:t>
      </w:r>
      <w:r w:rsidRPr="00125758">
        <w:rPr>
          <w:rStyle w:val="StyleUnderline"/>
          <w:vanish/>
          <w:sz w:val="16"/>
          <w:u w:val="none"/>
        </w:rPr>
        <w:t>paying</w:t>
      </w:r>
      <w:r w:rsidRPr="00083A9C">
        <w:rPr>
          <w:rStyle w:val="StyleUnderline"/>
          <w:sz w:val="16"/>
          <w:u w:val="none"/>
        </w:rPr>
        <w:t xml:space="preserve"> </w:t>
      </w:r>
      <w:r w:rsidRPr="00125758">
        <w:rPr>
          <w:rStyle w:val="StyleUnderline"/>
          <w:vanish/>
          <w:sz w:val="16"/>
          <w:u w:val="none"/>
        </w:rPr>
        <w:t>nothing</w:t>
      </w:r>
      <w:r w:rsidRPr="00083A9C">
        <w:rPr>
          <w:rStyle w:val="StyleUnderline"/>
          <w:sz w:val="16"/>
          <w:u w:val="none"/>
        </w:rPr>
        <w:t xml:space="preserve"> </w:t>
      </w:r>
      <w:r w:rsidRPr="00125758">
        <w:rPr>
          <w:rStyle w:val="StyleUnderline"/>
          <w:vanish/>
          <w:sz w:val="16"/>
          <w:u w:val="none"/>
        </w:rPr>
        <w:t>or</w:t>
      </w:r>
      <w:r w:rsidRPr="00083A9C">
        <w:rPr>
          <w:rStyle w:val="StyleUnderline"/>
          <w:sz w:val="16"/>
          <w:u w:val="none"/>
        </w:rPr>
        <w:t xml:space="preserve"> </w:t>
      </w:r>
      <w:r w:rsidRPr="00125758">
        <w:rPr>
          <w:rStyle w:val="StyleUnderline"/>
          <w:vanish/>
          <w:sz w:val="16"/>
          <w:u w:val="none"/>
        </w:rPr>
        <w:t>next-to-nothing</w:t>
      </w:r>
      <w:r w:rsidRPr="00083A9C">
        <w:rPr>
          <w:rStyle w:val="StyleUnderline"/>
          <w:sz w:val="16"/>
          <w:u w:val="none"/>
        </w:rPr>
        <w:t xml:space="preserve"> </w:t>
      </w:r>
      <w:r w:rsidRPr="00125758">
        <w:rPr>
          <w:rStyle w:val="StyleUnderline"/>
          <w:vanish/>
          <w:sz w:val="16"/>
          <w:u w:val="none"/>
        </w:rPr>
        <w:t>for</w:t>
      </w:r>
      <w:r w:rsidRPr="00083A9C">
        <w:rPr>
          <w:rStyle w:val="StyleUnderline"/>
          <w:sz w:val="16"/>
          <w:u w:val="none"/>
        </w:rPr>
        <w:t xml:space="preserve"> </w:t>
      </w:r>
      <w:r w:rsidRPr="00125758">
        <w:rPr>
          <w:rStyle w:val="StyleUnderline"/>
          <w:vanish/>
          <w:sz w:val="16"/>
          <w:u w:val="none"/>
        </w:rPr>
        <w:t>incarcerated</w:t>
      </w:r>
      <w:r w:rsidRPr="00083A9C">
        <w:rPr>
          <w:rStyle w:val="StyleUnderline"/>
          <w:sz w:val="16"/>
          <w:u w:val="none"/>
        </w:rPr>
        <w:t xml:space="preserve"> </w:t>
      </w:r>
      <w:r w:rsidRPr="00125758">
        <w:rPr>
          <w:rStyle w:val="StyleUnderline"/>
          <w:vanish/>
          <w:sz w:val="16"/>
          <w:u w:val="none"/>
        </w:rPr>
        <w:t>labor,</w:t>
      </w:r>
      <w:r w:rsidRPr="00083A9C">
        <w:rPr>
          <w:rStyle w:val="StyleUnderline"/>
          <w:sz w:val="16"/>
          <w:u w:val="none"/>
        </w:rPr>
        <w:t xml:space="preserve"> </w:t>
      </w:r>
      <w:r w:rsidRPr="00125758">
        <w:rPr>
          <w:rStyle w:val="StyleUnderline"/>
          <w:vanish/>
          <w:sz w:val="16"/>
          <w:u w:val="none"/>
        </w:rPr>
        <w:t>with</w:t>
      </w:r>
      <w:r w:rsidRPr="00083A9C">
        <w:rPr>
          <w:rStyle w:val="StyleUnderline"/>
          <w:sz w:val="16"/>
          <w:u w:val="none"/>
        </w:rPr>
        <w:t xml:space="preserve"> </w:t>
      </w:r>
      <w:r w:rsidRPr="00125758">
        <w:rPr>
          <w:rStyle w:val="StyleUnderline"/>
          <w:vanish/>
          <w:sz w:val="16"/>
          <w:u w:val="none"/>
        </w:rPr>
        <w:t>no</w:t>
      </w:r>
      <w:r w:rsidRPr="00083A9C">
        <w:rPr>
          <w:rStyle w:val="StyleUnderline"/>
          <w:sz w:val="16"/>
          <w:u w:val="none"/>
        </w:rPr>
        <w:t xml:space="preserve"> </w:t>
      </w:r>
      <w:r w:rsidRPr="00125758">
        <w:rPr>
          <w:rStyle w:val="StyleUnderline"/>
          <w:vanish/>
          <w:sz w:val="16"/>
          <w:u w:val="none"/>
        </w:rPr>
        <w:t>labor</w:t>
      </w:r>
      <w:r w:rsidRPr="00083A9C">
        <w:rPr>
          <w:rStyle w:val="StyleUnderline"/>
          <w:sz w:val="16"/>
          <w:u w:val="none"/>
        </w:rPr>
        <w:t xml:space="preserve"> </w:t>
      </w:r>
      <w:r w:rsidRPr="00125758">
        <w:rPr>
          <w:rStyle w:val="StyleUnderline"/>
          <w:vanish/>
          <w:sz w:val="16"/>
          <w:u w:val="none"/>
        </w:rPr>
        <w:t>protections,</w:t>
      </w:r>
      <w:r w:rsidRPr="00083A9C">
        <w:rPr>
          <w:rStyle w:val="StyleUnderline"/>
          <w:sz w:val="16"/>
          <w:u w:val="none"/>
        </w:rPr>
        <w:t xml:space="preserve"> </w:t>
      </w:r>
      <w:r w:rsidRPr="00125758">
        <w:rPr>
          <w:rStyle w:val="StyleUnderline"/>
          <w:vanish/>
          <w:sz w:val="16"/>
          <w:u w:val="none"/>
        </w:rPr>
        <w:t>is</w:t>
      </w:r>
      <w:r w:rsidRPr="00083A9C">
        <w:rPr>
          <w:rStyle w:val="StyleUnderline"/>
          <w:sz w:val="16"/>
          <w:u w:val="none"/>
        </w:rPr>
        <w:t xml:space="preserve"> </w:t>
      </w:r>
      <w:r w:rsidRPr="00125758">
        <w:rPr>
          <w:rStyle w:val="StyleUnderline"/>
          <w:vanish/>
          <w:sz w:val="16"/>
          <w:u w:val="none"/>
        </w:rPr>
        <w:t>akin</w:t>
      </w:r>
      <w:r w:rsidRPr="00083A9C">
        <w:rPr>
          <w:rStyle w:val="StyleUnderline"/>
          <w:sz w:val="16"/>
          <w:u w:val="none"/>
        </w:rPr>
        <w:t xml:space="preserve"> </w:t>
      </w:r>
      <w:r w:rsidRPr="00125758">
        <w:rPr>
          <w:rStyle w:val="StyleUnderline"/>
          <w:vanish/>
          <w:sz w:val="16"/>
          <w:u w:val="none"/>
        </w:rPr>
        <w:t>to</w:t>
      </w:r>
      <w:r w:rsidRPr="00083A9C">
        <w:rPr>
          <w:rStyle w:val="StyleUnderline"/>
          <w:sz w:val="16"/>
          <w:u w:val="none"/>
        </w:rPr>
        <w:t xml:space="preserve"> </w:t>
      </w:r>
      <w:r w:rsidRPr="00125758">
        <w:rPr>
          <w:rStyle w:val="StyleUnderline"/>
          <w:vanish/>
          <w:sz w:val="16"/>
          <w:u w:val="none"/>
        </w:rPr>
        <w:t>modern-day</w:t>
      </w:r>
      <w:r w:rsidRPr="00083A9C">
        <w:rPr>
          <w:rStyle w:val="StyleUnderline"/>
          <w:sz w:val="16"/>
          <w:u w:val="none"/>
        </w:rPr>
        <w:t xml:space="preserve"> </w:t>
      </w:r>
      <w:r w:rsidRPr="00125758">
        <w:rPr>
          <w:rStyle w:val="StyleUnderline"/>
          <w:vanish/>
          <w:sz w:val="16"/>
          <w:u w:val="none"/>
        </w:rPr>
        <w:t>slavery.¶</w:t>
      </w:r>
      <w:r w:rsidRPr="00083A9C">
        <w:rPr>
          <w:rStyle w:val="StyleUnderline"/>
          <w:sz w:val="16"/>
          <w:u w:val="none"/>
        </w:rPr>
        <w:t xml:space="preserve"> </w:t>
      </w:r>
      <w:r w:rsidRPr="00125758">
        <w:rPr>
          <w:vanish/>
          <w:sz w:val="16"/>
        </w:rPr>
        <w:t>Prisoners</w:t>
      </w:r>
      <w:r w:rsidRPr="00083A9C">
        <w:rPr>
          <w:sz w:val="16"/>
        </w:rPr>
        <w:t xml:space="preserve"> </w:t>
      </w:r>
      <w:r w:rsidRPr="00125758">
        <w:rPr>
          <w:vanish/>
          <w:sz w:val="16"/>
        </w:rPr>
        <w:t>are</w:t>
      </w:r>
      <w:r w:rsidRPr="00083A9C">
        <w:rPr>
          <w:sz w:val="16"/>
        </w:rPr>
        <w:t xml:space="preserve"> </w:t>
      </w:r>
      <w:r w:rsidRPr="00125758">
        <w:rPr>
          <w:vanish/>
          <w:sz w:val="16"/>
        </w:rPr>
        <w:t>not</w:t>
      </w:r>
      <w:r w:rsidRPr="00083A9C">
        <w:rPr>
          <w:sz w:val="16"/>
        </w:rPr>
        <w:t xml:space="preserve"> </w:t>
      </w:r>
      <w:r w:rsidRPr="00125758">
        <w:rPr>
          <w:vanish/>
          <w:sz w:val="16"/>
        </w:rPr>
        <w:t>protected</w:t>
      </w:r>
      <w:r w:rsidRPr="00083A9C">
        <w:rPr>
          <w:sz w:val="16"/>
        </w:rPr>
        <w:t xml:space="preserve"> </w:t>
      </w:r>
      <w:r w:rsidRPr="00125758">
        <w:rPr>
          <w:vanish/>
          <w:sz w:val="16"/>
        </w:rPr>
        <w:t>by</w:t>
      </w:r>
      <w:r w:rsidRPr="00083A9C">
        <w:rPr>
          <w:sz w:val="16"/>
        </w:rPr>
        <w:t xml:space="preserve"> </w:t>
      </w:r>
      <w:r w:rsidRPr="00125758">
        <w:rPr>
          <w:vanish/>
          <w:sz w:val="16"/>
        </w:rPr>
        <w:t>the</w:t>
      </w:r>
      <w:r w:rsidRPr="00083A9C">
        <w:rPr>
          <w:sz w:val="16"/>
        </w:rPr>
        <w:t xml:space="preserve"> </w:t>
      </w:r>
      <w:r w:rsidRPr="00125758">
        <w:rPr>
          <w:vanish/>
          <w:sz w:val="16"/>
        </w:rPr>
        <w:t>Fair</w:t>
      </w:r>
      <w:r w:rsidRPr="00083A9C">
        <w:rPr>
          <w:sz w:val="16"/>
        </w:rPr>
        <w:t xml:space="preserve"> </w:t>
      </w:r>
      <w:r w:rsidRPr="00125758">
        <w:rPr>
          <w:vanish/>
          <w:sz w:val="16"/>
        </w:rPr>
        <w:t>Labor</w:t>
      </w:r>
      <w:r w:rsidRPr="00083A9C">
        <w:rPr>
          <w:sz w:val="16"/>
        </w:rPr>
        <w:t xml:space="preserve"> </w:t>
      </w:r>
      <w:r w:rsidRPr="00125758">
        <w:rPr>
          <w:vanish/>
          <w:sz w:val="16"/>
        </w:rPr>
        <w:t>Standards</w:t>
      </w:r>
      <w:r w:rsidRPr="00083A9C">
        <w:rPr>
          <w:sz w:val="16"/>
        </w:rPr>
        <w:t xml:space="preserve"> </w:t>
      </w:r>
      <w:r w:rsidRPr="00125758">
        <w:rPr>
          <w:vanish/>
          <w:sz w:val="16"/>
        </w:rPr>
        <w:t>Act</w:t>
      </w:r>
      <w:r w:rsidRPr="00083A9C">
        <w:rPr>
          <w:sz w:val="16"/>
        </w:rPr>
        <w:t xml:space="preserve"> </w:t>
      </w:r>
      <w:r w:rsidRPr="00125758">
        <w:rPr>
          <w:vanish/>
          <w:sz w:val="16"/>
        </w:rPr>
        <w:t>(FLSA),</w:t>
      </w:r>
      <w:r w:rsidRPr="00083A9C">
        <w:rPr>
          <w:sz w:val="16"/>
        </w:rPr>
        <w:t xml:space="preserve"> </w:t>
      </w:r>
      <w:r w:rsidRPr="00125758">
        <w:rPr>
          <w:vanish/>
          <w:sz w:val="16"/>
        </w:rPr>
        <w:t>the</w:t>
      </w:r>
      <w:r w:rsidRPr="00083A9C">
        <w:rPr>
          <w:sz w:val="16"/>
        </w:rPr>
        <w:t xml:space="preserve"> </w:t>
      </w:r>
      <w:r w:rsidRPr="00125758">
        <w:rPr>
          <w:vanish/>
          <w:sz w:val="16"/>
        </w:rPr>
        <w:t>federal</w:t>
      </w:r>
      <w:r w:rsidRPr="00083A9C">
        <w:rPr>
          <w:sz w:val="16"/>
        </w:rPr>
        <w:t xml:space="preserve"> </w:t>
      </w:r>
      <w:r w:rsidRPr="00125758">
        <w:rPr>
          <w:vanish/>
          <w:sz w:val="16"/>
        </w:rPr>
        <w:t>law</w:t>
      </w:r>
      <w:r w:rsidRPr="00083A9C">
        <w:rPr>
          <w:sz w:val="16"/>
        </w:rPr>
        <w:t xml:space="preserve"> </w:t>
      </w:r>
      <w:r w:rsidRPr="00125758">
        <w:rPr>
          <w:vanish/>
          <w:sz w:val="16"/>
        </w:rPr>
        <w:t>establishing</w:t>
      </w:r>
      <w:r w:rsidRPr="00083A9C">
        <w:rPr>
          <w:sz w:val="16"/>
        </w:rPr>
        <w:t xml:space="preserve"> </w:t>
      </w:r>
      <w:r w:rsidRPr="00125758">
        <w:rPr>
          <w:vanish/>
          <w:sz w:val="16"/>
        </w:rPr>
        <w:t>minimum</w:t>
      </w:r>
      <w:r w:rsidRPr="00083A9C">
        <w:rPr>
          <w:sz w:val="16"/>
        </w:rPr>
        <w:t xml:space="preserve"> </w:t>
      </w:r>
      <w:r w:rsidRPr="00125758">
        <w:rPr>
          <w:vanish/>
          <w:sz w:val="16"/>
        </w:rPr>
        <w:t>wage</w:t>
      </w:r>
      <w:r w:rsidRPr="00083A9C">
        <w:rPr>
          <w:sz w:val="16"/>
        </w:rPr>
        <w:t xml:space="preserve"> </w:t>
      </w:r>
      <w:r w:rsidRPr="00125758">
        <w:rPr>
          <w:vanish/>
          <w:sz w:val="16"/>
        </w:rPr>
        <w:t>and</w:t>
      </w:r>
      <w:r w:rsidRPr="00083A9C">
        <w:rPr>
          <w:sz w:val="16"/>
        </w:rPr>
        <w:t xml:space="preserve"> </w:t>
      </w:r>
      <w:r w:rsidRPr="00125758">
        <w:rPr>
          <w:vanish/>
          <w:sz w:val="16"/>
        </w:rPr>
        <w:t>overtime</w:t>
      </w:r>
      <w:r w:rsidRPr="00083A9C">
        <w:rPr>
          <w:sz w:val="16"/>
        </w:rPr>
        <w:t xml:space="preserve"> </w:t>
      </w:r>
      <w:r w:rsidRPr="00125758">
        <w:rPr>
          <w:vanish/>
          <w:sz w:val="16"/>
        </w:rPr>
        <w:t>pay</w:t>
      </w:r>
      <w:r w:rsidRPr="00083A9C">
        <w:rPr>
          <w:sz w:val="16"/>
        </w:rPr>
        <w:t xml:space="preserve"> </w:t>
      </w:r>
      <w:r w:rsidRPr="00125758">
        <w:rPr>
          <w:vanish/>
          <w:sz w:val="16"/>
        </w:rPr>
        <w:t>eligibility</w:t>
      </w:r>
      <w:r w:rsidRPr="00083A9C">
        <w:rPr>
          <w:sz w:val="16"/>
        </w:rPr>
        <w:t xml:space="preserve"> </w:t>
      </w:r>
      <w:r w:rsidRPr="00125758">
        <w:rPr>
          <w:vanish/>
          <w:sz w:val="16"/>
        </w:rPr>
        <w:t>for</w:t>
      </w:r>
      <w:r w:rsidRPr="00083A9C">
        <w:rPr>
          <w:sz w:val="16"/>
        </w:rPr>
        <w:t xml:space="preserve"> </w:t>
      </w:r>
      <w:r w:rsidRPr="00125758">
        <w:rPr>
          <w:vanish/>
          <w:sz w:val="16"/>
        </w:rPr>
        <w:t>both</w:t>
      </w:r>
      <w:r w:rsidRPr="00083A9C">
        <w:rPr>
          <w:sz w:val="16"/>
        </w:rPr>
        <w:t xml:space="preserve"> </w:t>
      </w:r>
      <w:r w:rsidRPr="00125758">
        <w:rPr>
          <w:vanish/>
          <w:sz w:val="16"/>
        </w:rPr>
        <w:t>private</w:t>
      </w:r>
      <w:r w:rsidRPr="00083A9C">
        <w:rPr>
          <w:sz w:val="16"/>
        </w:rPr>
        <w:t xml:space="preserve"> </w:t>
      </w:r>
      <w:r w:rsidRPr="00125758">
        <w:rPr>
          <w:vanish/>
          <w:sz w:val="16"/>
        </w:rPr>
        <w:t>sector</w:t>
      </w:r>
      <w:r w:rsidRPr="00083A9C">
        <w:rPr>
          <w:sz w:val="16"/>
        </w:rPr>
        <w:t xml:space="preserve"> </w:t>
      </w:r>
      <w:r w:rsidRPr="00125758">
        <w:rPr>
          <w:vanish/>
          <w:sz w:val="16"/>
        </w:rPr>
        <w:t>and</w:t>
      </w:r>
      <w:r w:rsidRPr="00083A9C">
        <w:rPr>
          <w:sz w:val="16"/>
        </w:rPr>
        <w:t xml:space="preserve"> </w:t>
      </w:r>
      <w:r w:rsidRPr="00125758">
        <w:rPr>
          <w:vanish/>
          <w:sz w:val="16"/>
        </w:rPr>
        <w:t>government</w:t>
      </w:r>
      <w:r w:rsidRPr="00083A9C">
        <w:rPr>
          <w:sz w:val="16"/>
        </w:rPr>
        <w:t xml:space="preserve"> </w:t>
      </w:r>
      <w:r w:rsidRPr="00125758">
        <w:rPr>
          <w:vanish/>
          <w:sz w:val="16"/>
        </w:rPr>
        <w:t>workers.</w:t>
      </w:r>
      <w:r w:rsidRPr="00083A9C">
        <w:rPr>
          <w:sz w:val="16"/>
        </w:rPr>
        <w:t xml:space="preserve"> </w:t>
      </w:r>
      <w:r w:rsidRPr="00125758">
        <w:rPr>
          <w:vanish/>
          <w:sz w:val="16"/>
        </w:rPr>
        <w:t>In</w:t>
      </w:r>
      <w:r w:rsidRPr="00083A9C">
        <w:rPr>
          <w:sz w:val="16"/>
        </w:rPr>
        <w:t xml:space="preserve"> </w:t>
      </w:r>
      <w:r w:rsidRPr="00125758">
        <w:rPr>
          <w:vanish/>
          <w:sz w:val="16"/>
        </w:rPr>
        <w:t>1993,</w:t>
      </w:r>
      <w:r w:rsidRPr="00083A9C">
        <w:rPr>
          <w:sz w:val="16"/>
        </w:rPr>
        <w:t xml:space="preserve"> </w:t>
      </w:r>
      <w:r w:rsidRPr="00125758">
        <w:rPr>
          <w:vanish/>
          <w:sz w:val="16"/>
        </w:rPr>
        <w:t>a</w:t>
      </w:r>
      <w:r w:rsidRPr="00083A9C">
        <w:rPr>
          <w:sz w:val="16"/>
        </w:rPr>
        <w:t xml:space="preserve"> </w:t>
      </w:r>
      <w:r w:rsidRPr="00125758">
        <w:rPr>
          <w:vanish/>
          <w:sz w:val="16"/>
        </w:rPr>
        <w:t>federal</w:t>
      </w:r>
      <w:r w:rsidRPr="00083A9C">
        <w:rPr>
          <w:sz w:val="16"/>
        </w:rPr>
        <w:t xml:space="preserve"> </w:t>
      </w:r>
      <w:r w:rsidRPr="00125758">
        <w:rPr>
          <w:vanish/>
          <w:sz w:val="16"/>
        </w:rPr>
        <w:t>appeals</w:t>
      </w:r>
      <w:r w:rsidRPr="00083A9C">
        <w:rPr>
          <w:sz w:val="16"/>
        </w:rPr>
        <w:t xml:space="preserve"> </w:t>
      </w:r>
      <w:r w:rsidRPr="00125758">
        <w:rPr>
          <w:vanish/>
          <w:sz w:val="16"/>
        </w:rPr>
        <w:t>court</w:t>
      </w:r>
      <w:r w:rsidRPr="00083A9C">
        <w:rPr>
          <w:sz w:val="16"/>
        </w:rPr>
        <w:t xml:space="preserve"> </w:t>
      </w:r>
      <w:hyperlink r:id="rId16" w:tgtFrame="_blank" w:history="1">
        <w:r w:rsidRPr="00125758">
          <w:rPr>
            <w:rStyle w:val="Hyperlink"/>
            <w:vanish/>
            <w:sz w:val="16"/>
          </w:rPr>
          <w:t>held</w:t>
        </w:r>
      </w:hyperlink>
      <w:r w:rsidRPr="00083A9C">
        <w:rPr>
          <w:sz w:val="16"/>
        </w:rPr>
        <w:t xml:space="preserve"> </w:t>
      </w:r>
      <w:r w:rsidRPr="00125758">
        <w:rPr>
          <w:vanish/>
          <w:sz w:val="16"/>
        </w:rPr>
        <w:t>that</w:t>
      </w:r>
      <w:r w:rsidRPr="00083A9C">
        <w:rPr>
          <w:sz w:val="16"/>
        </w:rPr>
        <w:t xml:space="preserve"> </w:t>
      </w:r>
      <w:r w:rsidRPr="00125758">
        <w:rPr>
          <w:vanish/>
          <w:sz w:val="16"/>
        </w:rPr>
        <w:t>it</w:t>
      </w:r>
      <w:r w:rsidRPr="00083A9C">
        <w:rPr>
          <w:sz w:val="16"/>
        </w:rPr>
        <w:t xml:space="preserve"> </w:t>
      </w:r>
      <w:r w:rsidRPr="00125758">
        <w:rPr>
          <w:vanish/>
          <w:sz w:val="16"/>
        </w:rPr>
        <w:t>is</w:t>
      </w:r>
      <w:r w:rsidRPr="00083A9C">
        <w:rPr>
          <w:sz w:val="16"/>
        </w:rPr>
        <w:t xml:space="preserve"> </w:t>
      </w:r>
      <w:r w:rsidRPr="00125758">
        <w:rPr>
          <w:vanish/>
          <w:sz w:val="16"/>
        </w:rPr>
        <w:t>up</w:t>
      </w:r>
      <w:r w:rsidRPr="00083A9C">
        <w:rPr>
          <w:sz w:val="16"/>
        </w:rPr>
        <w:t xml:space="preserve"> </w:t>
      </w:r>
      <w:r w:rsidRPr="00125758">
        <w:rPr>
          <w:vanish/>
          <w:sz w:val="16"/>
        </w:rPr>
        <w:t>to</w:t>
      </w:r>
      <w:r w:rsidRPr="00083A9C">
        <w:rPr>
          <w:sz w:val="16"/>
        </w:rPr>
        <w:t xml:space="preserve"> </w:t>
      </w:r>
      <w:r w:rsidRPr="00125758">
        <w:rPr>
          <w:vanish/>
          <w:sz w:val="16"/>
        </w:rPr>
        <w:t>Congress,</w:t>
      </w:r>
      <w:r w:rsidRPr="00083A9C">
        <w:rPr>
          <w:sz w:val="16"/>
        </w:rPr>
        <w:t xml:space="preserve"> </w:t>
      </w:r>
      <w:r w:rsidRPr="00125758">
        <w:rPr>
          <w:vanish/>
          <w:sz w:val="16"/>
        </w:rPr>
        <w:t>not</w:t>
      </w:r>
      <w:r w:rsidRPr="00083A9C">
        <w:rPr>
          <w:sz w:val="16"/>
        </w:rPr>
        <w:t xml:space="preserve"> </w:t>
      </w:r>
      <w:r w:rsidRPr="00125758">
        <w:rPr>
          <w:vanish/>
          <w:sz w:val="16"/>
        </w:rPr>
        <w:t>the</w:t>
      </w:r>
      <w:r w:rsidRPr="00083A9C">
        <w:rPr>
          <w:sz w:val="16"/>
        </w:rPr>
        <w:t xml:space="preserve"> </w:t>
      </w:r>
      <w:r w:rsidRPr="00125758">
        <w:rPr>
          <w:vanish/>
          <w:sz w:val="16"/>
        </w:rPr>
        <w:t>courts,</w:t>
      </w:r>
      <w:r w:rsidRPr="00083A9C">
        <w:rPr>
          <w:sz w:val="16"/>
        </w:rPr>
        <w:t xml:space="preserve"> </w:t>
      </w:r>
      <w:r w:rsidRPr="00125758">
        <w:rPr>
          <w:vanish/>
          <w:sz w:val="16"/>
        </w:rPr>
        <w:t>to</w:t>
      </w:r>
      <w:r w:rsidRPr="00083A9C">
        <w:rPr>
          <w:sz w:val="16"/>
        </w:rPr>
        <w:t xml:space="preserve"> </w:t>
      </w:r>
      <w:r w:rsidRPr="00125758">
        <w:rPr>
          <w:vanish/>
          <w:sz w:val="16"/>
        </w:rPr>
        <w:t>decide</w:t>
      </w:r>
      <w:r w:rsidRPr="00083A9C">
        <w:rPr>
          <w:sz w:val="16"/>
        </w:rPr>
        <w:t xml:space="preserve"> </w:t>
      </w:r>
      <w:r w:rsidRPr="00125758">
        <w:rPr>
          <w:vanish/>
          <w:sz w:val="16"/>
        </w:rPr>
        <w:t>whether</w:t>
      </w:r>
      <w:r w:rsidRPr="00083A9C">
        <w:rPr>
          <w:sz w:val="16"/>
        </w:rPr>
        <w:t xml:space="preserve"> </w:t>
      </w:r>
      <w:r w:rsidRPr="00125758">
        <w:rPr>
          <w:vanish/>
          <w:sz w:val="16"/>
        </w:rPr>
        <w:t>the</w:t>
      </w:r>
      <w:r w:rsidRPr="00083A9C">
        <w:rPr>
          <w:sz w:val="16"/>
        </w:rPr>
        <w:t xml:space="preserve"> </w:t>
      </w:r>
      <w:r w:rsidRPr="00125758">
        <w:rPr>
          <w:vanish/>
          <w:sz w:val="16"/>
        </w:rPr>
        <w:t>FLSA</w:t>
      </w:r>
      <w:r w:rsidRPr="00083A9C">
        <w:rPr>
          <w:sz w:val="16"/>
        </w:rPr>
        <w:t xml:space="preserve"> </w:t>
      </w:r>
      <w:r w:rsidRPr="00125758">
        <w:rPr>
          <w:vanish/>
          <w:sz w:val="16"/>
        </w:rPr>
        <w:t>applies</w:t>
      </w:r>
      <w:r w:rsidRPr="00083A9C">
        <w:rPr>
          <w:sz w:val="16"/>
        </w:rPr>
        <w:t xml:space="preserve"> </w:t>
      </w:r>
      <w:r w:rsidRPr="00125758">
        <w:rPr>
          <w:vanish/>
          <w:sz w:val="16"/>
        </w:rPr>
        <w:t>to</w:t>
      </w:r>
      <w:r w:rsidRPr="00083A9C">
        <w:rPr>
          <w:sz w:val="16"/>
        </w:rPr>
        <w:t xml:space="preserve"> </w:t>
      </w:r>
      <w:r w:rsidRPr="00125758">
        <w:rPr>
          <w:vanish/>
          <w:sz w:val="16"/>
        </w:rPr>
        <w:t>incarcerated</w:t>
      </w:r>
      <w:r w:rsidRPr="00083A9C">
        <w:rPr>
          <w:sz w:val="16"/>
        </w:rPr>
        <w:t xml:space="preserve"> </w:t>
      </w:r>
      <w:r w:rsidRPr="00125758">
        <w:rPr>
          <w:vanish/>
          <w:sz w:val="16"/>
        </w:rPr>
        <w:t>workers.¶</w:t>
      </w:r>
      <w:r w:rsidRPr="00083A9C">
        <w:rPr>
          <w:sz w:val="16"/>
        </w:rPr>
        <w:t xml:space="preserve"> </w:t>
      </w:r>
      <w:r w:rsidRPr="00125758">
        <w:rPr>
          <w:vanish/>
          <w:sz w:val="16"/>
        </w:rPr>
        <w:t>Courts</w:t>
      </w:r>
      <w:r w:rsidRPr="00083A9C">
        <w:rPr>
          <w:sz w:val="16"/>
        </w:rPr>
        <w:t xml:space="preserve"> </w:t>
      </w:r>
      <w:r w:rsidRPr="00125758">
        <w:rPr>
          <w:vanish/>
          <w:sz w:val="16"/>
        </w:rPr>
        <w:t>have</w:t>
      </w:r>
      <w:r w:rsidRPr="00083A9C">
        <w:rPr>
          <w:sz w:val="16"/>
        </w:rPr>
        <w:t xml:space="preserve"> </w:t>
      </w:r>
      <w:r w:rsidRPr="00125758">
        <w:rPr>
          <w:vanish/>
          <w:sz w:val="16"/>
        </w:rPr>
        <w:t>also</w:t>
      </w:r>
      <w:r w:rsidRPr="00083A9C">
        <w:rPr>
          <w:sz w:val="16"/>
        </w:rPr>
        <w:t xml:space="preserve"> </w:t>
      </w:r>
      <w:hyperlink r:id="rId17" w:tgtFrame="_blank" w:history="1">
        <w:r w:rsidRPr="00125758">
          <w:rPr>
            <w:rStyle w:val="Hyperlink"/>
            <w:vanish/>
            <w:sz w:val="16"/>
          </w:rPr>
          <w:t>ruled</w:t>
        </w:r>
      </w:hyperlink>
      <w:r w:rsidRPr="00083A9C">
        <w:rPr>
          <w:sz w:val="16"/>
        </w:rPr>
        <w:t xml:space="preserve"> </w:t>
      </w:r>
      <w:r w:rsidRPr="00125758">
        <w:rPr>
          <w:vanish/>
          <w:sz w:val="16"/>
        </w:rPr>
        <w:t>that</w:t>
      </w:r>
      <w:r w:rsidRPr="00083A9C">
        <w:rPr>
          <w:sz w:val="16"/>
        </w:rPr>
        <w:t xml:space="preserve"> </w:t>
      </w:r>
      <w:r w:rsidRPr="00125758">
        <w:rPr>
          <w:vanish/>
          <w:sz w:val="16"/>
        </w:rPr>
        <w:t>the</w:t>
      </w:r>
      <w:r w:rsidRPr="00083A9C">
        <w:rPr>
          <w:sz w:val="16"/>
        </w:rPr>
        <w:t xml:space="preserve"> </w:t>
      </w:r>
      <w:r w:rsidRPr="00125758">
        <w:rPr>
          <w:vanish/>
          <w:sz w:val="16"/>
        </w:rPr>
        <w:t>National</w:t>
      </w:r>
      <w:r w:rsidRPr="00083A9C">
        <w:rPr>
          <w:sz w:val="16"/>
        </w:rPr>
        <w:t xml:space="preserve"> </w:t>
      </w:r>
      <w:r w:rsidRPr="00125758">
        <w:rPr>
          <w:vanish/>
          <w:sz w:val="16"/>
        </w:rPr>
        <w:t>Labor</w:t>
      </w:r>
      <w:r w:rsidRPr="00083A9C">
        <w:rPr>
          <w:sz w:val="16"/>
        </w:rPr>
        <w:t xml:space="preserve"> </w:t>
      </w:r>
      <w:r w:rsidRPr="00125758">
        <w:rPr>
          <w:vanish/>
          <w:sz w:val="16"/>
        </w:rPr>
        <w:t>Relations</w:t>
      </w:r>
      <w:r w:rsidRPr="00083A9C">
        <w:rPr>
          <w:sz w:val="16"/>
        </w:rPr>
        <w:t xml:space="preserve"> </w:t>
      </w:r>
      <w:r w:rsidRPr="00125758">
        <w:rPr>
          <w:vanish/>
          <w:sz w:val="16"/>
        </w:rPr>
        <w:t>Act,</w:t>
      </w:r>
      <w:r w:rsidRPr="00083A9C">
        <w:rPr>
          <w:sz w:val="16"/>
        </w:rPr>
        <w:t xml:space="preserve"> </w:t>
      </w:r>
      <w:r w:rsidRPr="00125758">
        <w:rPr>
          <w:vanish/>
          <w:sz w:val="16"/>
        </w:rPr>
        <w:t>which</w:t>
      </w:r>
      <w:r w:rsidRPr="00083A9C">
        <w:rPr>
          <w:sz w:val="16"/>
        </w:rPr>
        <w:t xml:space="preserve"> </w:t>
      </w:r>
      <w:r w:rsidRPr="00125758">
        <w:rPr>
          <w:vanish/>
          <w:sz w:val="16"/>
        </w:rPr>
        <w:t>guarantees</w:t>
      </w:r>
      <w:r w:rsidRPr="00083A9C">
        <w:rPr>
          <w:sz w:val="16"/>
        </w:rPr>
        <w:t xml:space="preserve"> </w:t>
      </w:r>
      <w:r w:rsidRPr="00125758">
        <w:rPr>
          <w:vanish/>
          <w:sz w:val="16"/>
        </w:rPr>
        <w:t>the</w:t>
      </w:r>
      <w:r w:rsidRPr="00083A9C">
        <w:rPr>
          <w:sz w:val="16"/>
        </w:rPr>
        <w:t xml:space="preserve"> </w:t>
      </w:r>
      <w:r w:rsidRPr="00125758">
        <w:rPr>
          <w:vanish/>
          <w:sz w:val="16"/>
        </w:rPr>
        <w:t>right</w:t>
      </w:r>
      <w:r w:rsidRPr="00083A9C">
        <w:rPr>
          <w:sz w:val="16"/>
        </w:rPr>
        <w:t xml:space="preserve"> </w:t>
      </w:r>
      <w:r w:rsidRPr="00125758">
        <w:rPr>
          <w:vanish/>
          <w:sz w:val="16"/>
        </w:rPr>
        <w:t>of</w:t>
      </w:r>
      <w:r w:rsidRPr="00083A9C">
        <w:rPr>
          <w:sz w:val="16"/>
        </w:rPr>
        <w:t xml:space="preserve"> </w:t>
      </w:r>
      <w:r w:rsidRPr="00125758">
        <w:rPr>
          <w:vanish/>
          <w:sz w:val="16"/>
        </w:rPr>
        <w:t>private</w:t>
      </w:r>
      <w:r w:rsidRPr="00083A9C">
        <w:rPr>
          <w:sz w:val="16"/>
        </w:rPr>
        <w:t xml:space="preserve"> </w:t>
      </w:r>
      <w:r w:rsidRPr="00125758">
        <w:rPr>
          <w:vanish/>
          <w:sz w:val="16"/>
        </w:rPr>
        <w:t>sector</w:t>
      </w:r>
      <w:r w:rsidRPr="00083A9C">
        <w:rPr>
          <w:sz w:val="16"/>
        </w:rPr>
        <w:t xml:space="preserve"> </w:t>
      </w:r>
      <w:r w:rsidRPr="00125758">
        <w:rPr>
          <w:vanish/>
          <w:sz w:val="16"/>
        </w:rPr>
        <w:t>employees</w:t>
      </w:r>
      <w:r w:rsidRPr="00083A9C">
        <w:rPr>
          <w:sz w:val="16"/>
        </w:rPr>
        <w:t xml:space="preserve"> </w:t>
      </w:r>
      <w:r w:rsidRPr="00125758">
        <w:rPr>
          <w:vanish/>
          <w:sz w:val="16"/>
        </w:rPr>
        <w:t>to</w:t>
      </w:r>
      <w:r w:rsidRPr="00083A9C">
        <w:rPr>
          <w:sz w:val="16"/>
        </w:rPr>
        <w:t xml:space="preserve"> </w:t>
      </w:r>
      <w:r w:rsidRPr="00125758">
        <w:rPr>
          <w:vanish/>
          <w:sz w:val="16"/>
        </w:rPr>
        <w:t>collective</w:t>
      </w:r>
      <w:r w:rsidRPr="00083A9C">
        <w:rPr>
          <w:sz w:val="16"/>
        </w:rPr>
        <w:t xml:space="preserve"> </w:t>
      </w:r>
      <w:r w:rsidRPr="00125758">
        <w:rPr>
          <w:vanish/>
          <w:sz w:val="16"/>
        </w:rPr>
        <w:t>bargaining,</w:t>
      </w:r>
      <w:r w:rsidRPr="00083A9C">
        <w:rPr>
          <w:sz w:val="16"/>
        </w:rPr>
        <w:t xml:space="preserve"> </w:t>
      </w:r>
      <w:r w:rsidRPr="00125758">
        <w:rPr>
          <w:vanish/>
          <w:sz w:val="16"/>
        </w:rPr>
        <w:t>does</w:t>
      </w:r>
      <w:r w:rsidRPr="00083A9C">
        <w:rPr>
          <w:sz w:val="16"/>
        </w:rPr>
        <w:t xml:space="preserve"> </w:t>
      </w:r>
      <w:r w:rsidRPr="00125758">
        <w:rPr>
          <w:vanish/>
          <w:sz w:val="16"/>
        </w:rPr>
        <w:t>not</w:t>
      </w:r>
      <w:r w:rsidRPr="00083A9C">
        <w:rPr>
          <w:sz w:val="16"/>
        </w:rPr>
        <w:t xml:space="preserve"> </w:t>
      </w:r>
      <w:r w:rsidRPr="00125758">
        <w:rPr>
          <w:vanish/>
          <w:sz w:val="16"/>
        </w:rPr>
        <w:t>apply</w:t>
      </w:r>
      <w:r w:rsidRPr="00083A9C">
        <w:rPr>
          <w:sz w:val="16"/>
        </w:rPr>
        <w:t xml:space="preserve"> </w:t>
      </w:r>
      <w:r w:rsidRPr="00125758">
        <w:rPr>
          <w:vanish/>
          <w:sz w:val="16"/>
        </w:rPr>
        <w:t>in</w:t>
      </w:r>
      <w:r w:rsidRPr="00083A9C">
        <w:rPr>
          <w:sz w:val="16"/>
        </w:rPr>
        <w:t xml:space="preserve"> </w:t>
      </w:r>
      <w:r w:rsidRPr="00125758">
        <w:rPr>
          <w:vanish/>
          <w:sz w:val="16"/>
        </w:rPr>
        <w:t>prisoners.¶</w:t>
      </w:r>
      <w:r w:rsidRPr="00083A9C">
        <w:rPr>
          <w:sz w:val="16"/>
        </w:rPr>
        <w:t xml:space="preserve"> </w:t>
      </w:r>
      <w:r w:rsidRPr="00125758">
        <w:rPr>
          <w:vanish/>
          <w:sz w:val="16"/>
        </w:rPr>
        <w:t>Even</w:t>
      </w:r>
      <w:r w:rsidRPr="00083A9C">
        <w:rPr>
          <w:sz w:val="16"/>
        </w:rPr>
        <w:t xml:space="preserve"> </w:t>
      </w:r>
      <w:r w:rsidRPr="00125758">
        <w:rPr>
          <w:vanish/>
          <w:sz w:val="16"/>
        </w:rPr>
        <w:t>worse</w:t>
      </w:r>
      <w:r w:rsidRPr="00083A9C">
        <w:rPr>
          <w:sz w:val="16"/>
          <w:highlight w:val="yellow"/>
        </w:rPr>
        <w:t xml:space="preserve">, </w:t>
      </w:r>
      <w:r w:rsidRPr="00083A9C">
        <w:rPr>
          <w:rStyle w:val="StyleUnderline"/>
          <w:highlight w:val="yellow"/>
        </w:rPr>
        <w:t>prisoners are excluded from</w:t>
      </w:r>
      <w:r w:rsidRPr="00083A9C">
        <w:rPr>
          <w:rStyle w:val="StyleUnderline"/>
        </w:rPr>
        <w:t xml:space="preserve"> </w:t>
      </w:r>
      <w:r w:rsidRPr="00125758">
        <w:rPr>
          <w:rStyle w:val="StyleUnderline"/>
          <w:vanish/>
          <w:sz w:val="16"/>
          <w:u w:val="none"/>
        </w:rPr>
        <w:t>the</w:t>
      </w:r>
      <w:r w:rsidRPr="00083A9C">
        <w:rPr>
          <w:rStyle w:val="StyleUnderline"/>
          <w:sz w:val="16"/>
          <w:u w:val="none"/>
        </w:rPr>
        <w:t xml:space="preserve"> </w:t>
      </w:r>
      <w:r w:rsidRPr="00125758">
        <w:rPr>
          <w:rStyle w:val="StyleUnderline"/>
          <w:vanish/>
          <w:sz w:val="16"/>
          <w:u w:val="none"/>
        </w:rPr>
        <w:t>U.S.</w:t>
      </w:r>
      <w:r w:rsidRPr="00083A9C">
        <w:rPr>
          <w:rStyle w:val="StyleUnderline"/>
          <w:sz w:val="16"/>
          <w:u w:val="none"/>
        </w:rPr>
        <w:t xml:space="preserve"> </w:t>
      </w:r>
      <w:r w:rsidRPr="00125758">
        <w:rPr>
          <w:rStyle w:val="StyleUnderline"/>
          <w:vanish/>
          <w:sz w:val="16"/>
          <w:u w:val="none"/>
        </w:rPr>
        <w:t>Occupational</w:t>
      </w:r>
      <w:r w:rsidRPr="00083A9C">
        <w:rPr>
          <w:rStyle w:val="StyleUnderline"/>
          <w:sz w:val="16"/>
          <w:u w:val="none"/>
        </w:rPr>
        <w:t xml:space="preserve"> </w:t>
      </w:r>
      <w:r w:rsidRPr="00125758">
        <w:rPr>
          <w:rStyle w:val="StyleUnderline"/>
          <w:vanish/>
          <w:sz w:val="16"/>
          <w:u w:val="none"/>
        </w:rPr>
        <w:t>Health</w:t>
      </w:r>
      <w:r w:rsidRPr="00083A9C">
        <w:rPr>
          <w:rStyle w:val="StyleUnderline"/>
          <w:sz w:val="16"/>
          <w:u w:val="none"/>
        </w:rPr>
        <w:t xml:space="preserve"> </w:t>
      </w:r>
      <w:r w:rsidRPr="00125758">
        <w:rPr>
          <w:rStyle w:val="StyleUnderline"/>
          <w:vanish/>
          <w:sz w:val="16"/>
          <w:u w:val="none"/>
        </w:rPr>
        <w:t>and</w:t>
      </w:r>
      <w:r w:rsidRPr="00083A9C">
        <w:rPr>
          <w:rStyle w:val="StyleUnderline"/>
          <w:sz w:val="16"/>
          <w:u w:val="none"/>
        </w:rPr>
        <w:t xml:space="preserve"> </w:t>
      </w:r>
      <w:r w:rsidRPr="00125758">
        <w:rPr>
          <w:rStyle w:val="StyleUnderline"/>
          <w:vanish/>
          <w:sz w:val="16"/>
          <w:u w:val="none"/>
        </w:rPr>
        <w:t>Safety</w:t>
      </w:r>
      <w:r w:rsidRPr="00083A9C">
        <w:rPr>
          <w:rStyle w:val="StyleUnderline"/>
          <w:sz w:val="16"/>
          <w:u w:val="none"/>
        </w:rPr>
        <w:t xml:space="preserve"> </w:t>
      </w:r>
      <w:r w:rsidRPr="00125758">
        <w:rPr>
          <w:rStyle w:val="StyleUnderline"/>
          <w:vanish/>
          <w:sz w:val="16"/>
          <w:u w:val="none"/>
        </w:rPr>
        <w:t>Administra</w:t>
      </w:r>
      <w:r w:rsidRPr="00125758">
        <w:rPr>
          <w:rStyle w:val="StyleUnderline"/>
          <w:vanish/>
          <w:sz w:val="16"/>
        </w:rPr>
        <w:t>tio</w:t>
      </w:r>
      <w:r w:rsidRPr="00125758">
        <w:rPr>
          <w:rStyle w:val="StyleUnderline"/>
          <w:vanish/>
        </w:rPr>
        <w:t>n</w:t>
      </w:r>
      <w:r w:rsidRPr="00083A9C">
        <w:rPr>
          <w:rStyle w:val="StyleUnderline"/>
        </w:rPr>
        <w:t xml:space="preserve"> </w:t>
      </w:r>
      <w:r w:rsidRPr="00083A9C">
        <w:rPr>
          <w:rStyle w:val="StyleUnderline"/>
          <w:highlight w:val="yellow"/>
        </w:rPr>
        <w:t>protections that require employers to provide a safe working environment.</w:t>
      </w:r>
      <w:r w:rsidRPr="00083A9C">
        <w:rPr>
          <w:rStyle w:val="StyleUnderline"/>
        </w:rPr>
        <w:t xml:space="preserve"> </w:t>
      </w:r>
      <w:r w:rsidRPr="00083A9C">
        <w:rPr>
          <w:rStyle w:val="StyleUnderline"/>
          <w:highlight w:val="yellow"/>
        </w:rPr>
        <w:t xml:space="preserve">This dehumanizing lack of protection for prison workers </w:t>
      </w:r>
      <w:r w:rsidRPr="00125758">
        <w:rPr>
          <w:rStyle w:val="StyleUnderline"/>
          <w:vanish/>
          <w:sz w:val="16"/>
          <w:u w:val="none"/>
        </w:rPr>
        <w:t>has</w:t>
      </w:r>
      <w:r w:rsidRPr="00083A9C">
        <w:rPr>
          <w:rStyle w:val="StyleUnderline"/>
          <w:sz w:val="16"/>
          <w:u w:val="none"/>
        </w:rPr>
        <w:t xml:space="preserve"> </w:t>
      </w:r>
      <w:r w:rsidRPr="00125758">
        <w:rPr>
          <w:rStyle w:val="StyleUnderline"/>
          <w:vanish/>
          <w:sz w:val="16"/>
          <w:u w:val="none"/>
        </w:rPr>
        <w:t>long</w:t>
      </w:r>
      <w:r w:rsidRPr="00083A9C">
        <w:rPr>
          <w:rStyle w:val="StyleUnderline"/>
        </w:rPr>
        <w:t xml:space="preserve"> </w:t>
      </w:r>
      <w:r w:rsidRPr="00083A9C">
        <w:rPr>
          <w:rStyle w:val="StyleUnderline"/>
          <w:highlight w:val="yellow"/>
        </w:rPr>
        <w:t xml:space="preserve">subjected them to conditions that have </w:t>
      </w:r>
      <w:hyperlink r:id="rId18" w:tgtFrame="_blank" w:history="1">
        <w:r w:rsidRPr="00083A9C">
          <w:rPr>
            <w:rStyle w:val="StyleUnderline"/>
            <w:highlight w:val="yellow"/>
          </w:rPr>
          <w:t>endangered their physical safety</w:t>
        </w:r>
      </w:hyperlink>
      <w:r w:rsidRPr="00125758">
        <w:rPr>
          <w:rStyle w:val="StyleUnderline"/>
          <w:vanish/>
        </w:rPr>
        <w:t>.¶</w:t>
      </w:r>
      <w:r w:rsidRPr="00083A9C">
        <w:rPr>
          <w:rStyle w:val="StyleUnderline"/>
        </w:rPr>
        <w:t xml:space="preserve"> </w:t>
      </w:r>
      <w:r w:rsidRPr="00083A9C">
        <w:rPr>
          <w:rStyle w:val="StyleUnderline"/>
          <w:highlight w:val="yellow"/>
        </w:rPr>
        <w:t xml:space="preserve">Amid a health threat that </w:t>
      </w:r>
      <w:hyperlink r:id="rId19" w:tgtFrame="_blank" w:history="1">
        <w:r w:rsidRPr="00083A9C">
          <w:rPr>
            <w:rStyle w:val="StyleUnderline"/>
            <w:highlight w:val="yellow"/>
          </w:rPr>
          <w:t>worsens in crowd</w:t>
        </w:r>
        <w:r w:rsidRPr="00083A9C">
          <w:rPr>
            <w:rStyle w:val="StyleUnderline"/>
            <w:highlight w:val="yellow"/>
          </w:rPr>
          <w:t>e</w:t>
        </w:r>
        <w:r w:rsidRPr="00083A9C">
          <w:rPr>
            <w:rStyle w:val="StyleUnderline"/>
            <w:highlight w:val="yellow"/>
          </w:rPr>
          <w:t>d environments</w:t>
        </w:r>
      </w:hyperlink>
      <w:r w:rsidRPr="00125758">
        <w:rPr>
          <w:rStyle w:val="StyleUnderline"/>
          <w:vanish/>
        </w:rPr>
        <w:t>,</w:t>
      </w:r>
      <w:r w:rsidRPr="00083A9C">
        <w:rPr>
          <w:rStyle w:val="StyleUnderline"/>
        </w:rPr>
        <w:t xml:space="preserve"> </w:t>
      </w:r>
      <w:r w:rsidRPr="00083A9C">
        <w:rPr>
          <w:rStyle w:val="StyleUnderline"/>
          <w:highlight w:val="yellow"/>
        </w:rPr>
        <w:t>many prisoners are working withou</w:t>
      </w:r>
      <w:r w:rsidRPr="00125758">
        <w:rPr>
          <w:rStyle w:val="StyleUnderline"/>
          <w:vanish/>
        </w:rPr>
        <w:t>t</w:t>
      </w:r>
      <w:r w:rsidRPr="00083A9C">
        <w:rPr>
          <w:rStyle w:val="StyleUnderline"/>
        </w:rPr>
        <w:t xml:space="preserve"> </w:t>
      </w:r>
      <w:r w:rsidRPr="00125758">
        <w:rPr>
          <w:rStyle w:val="StyleUnderline"/>
          <w:vanish/>
          <w:sz w:val="16"/>
          <w:u w:val="none"/>
        </w:rPr>
        <w:t>any</w:t>
      </w:r>
      <w:r w:rsidRPr="00083A9C">
        <w:rPr>
          <w:rStyle w:val="StyleUnderline"/>
          <w:sz w:val="16"/>
          <w:u w:val="none"/>
        </w:rPr>
        <w:t xml:space="preserve"> </w:t>
      </w:r>
      <w:r w:rsidRPr="00125758">
        <w:rPr>
          <w:rStyle w:val="StyleUnderline"/>
          <w:vanish/>
          <w:sz w:val="16"/>
          <w:u w:val="none"/>
        </w:rPr>
        <w:t>mandated</w:t>
      </w:r>
      <w:r w:rsidRPr="00083A9C">
        <w:rPr>
          <w:rStyle w:val="StyleUnderline"/>
        </w:rPr>
        <w:t xml:space="preserve"> </w:t>
      </w:r>
      <w:r w:rsidRPr="00083A9C">
        <w:rPr>
          <w:rStyle w:val="StyleUnderline"/>
          <w:highlight w:val="yellow"/>
        </w:rPr>
        <w:t>protections</w:t>
      </w:r>
      <w:r w:rsidRPr="00125758">
        <w:rPr>
          <w:vanish/>
          <w:sz w:val="16"/>
        </w:rPr>
        <w:t>.</w:t>
      </w:r>
      <w:r w:rsidRPr="00083A9C">
        <w:rPr>
          <w:sz w:val="16"/>
        </w:rPr>
        <w:t xml:space="preserve"> </w:t>
      </w:r>
      <w:r w:rsidRPr="00125758">
        <w:rPr>
          <w:vanish/>
          <w:sz w:val="16"/>
        </w:rPr>
        <w:t>Congress</w:t>
      </w:r>
      <w:r w:rsidRPr="00083A9C">
        <w:rPr>
          <w:sz w:val="16"/>
        </w:rPr>
        <w:t xml:space="preserve"> </w:t>
      </w:r>
      <w:r w:rsidRPr="00125758">
        <w:rPr>
          <w:vanish/>
          <w:sz w:val="16"/>
        </w:rPr>
        <w:t>must</w:t>
      </w:r>
      <w:r w:rsidRPr="00083A9C">
        <w:rPr>
          <w:sz w:val="16"/>
        </w:rPr>
        <w:t xml:space="preserve"> </w:t>
      </w:r>
      <w:r w:rsidRPr="00125758">
        <w:rPr>
          <w:vanish/>
          <w:sz w:val="16"/>
        </w:rPr>
        <w:t>amend</w:t>
      </w:r>
      <w:r w:rsidRPr="00083A9C">
        <w:rPr>
          <w:sz w:val="16"/>
        </w:rPr>
        <w:t xml:space="preserve"> </w:t>
      </w:r>
      <w:r w:rsidRPr="00125758">
        <w:rPr>
          <w:vanish/>
          <w:sz w:val="16"/>
        </w:rPr>
        <w:t>the</w:t>
      </w:r>
      <w:r w:rsidRPr="00083A9C">
        <w:rPr>
          <w:sz w:val="16"/>
        </w:rPr>
        <w:t xml:space="preserve"> </w:t>
      </w:r>
      <w:r w:rsidRPr="00125758">
        <w:rPr>
          <w:vanish/>
          <w:sz w:val="16"/>
        </w:rPr>
        <w:t>language</w:t>
      </w:r>
      <w:r w:rsidRPr="00083A9C">
        <w:rPr>
          <w:sz w:val="16"/>
        </w:rPr>
        <w:t xml:space="preserve"> </w:t>
      </w:r>
      <w:r w:rsidRPr="00125758">
        <w:rPr>
          <w:vanish/>
          <w:sz w:val="16"/>
        </w:rPr>
        <w:t>of</w:t>
      </w:r>
      <w:r w:rsidRPr="00083A9C">
        <w:rPr>
          <w:sz w:val="16"/>
        </w:rPr>
        <w:t xml:space="preserve"> </w:t>
      </w:r>
      <w:r w:rsidRPr="00125758">
        <w:rPr>
          <w:vanish/>
          <w:sz w:val="16"/>
        </w:rPr>
        <w:t>federal</w:t>
      </w:r>
      <w:r w:rsidRPr="00083A9C">
        <w:rPr>
          <w:sz w:val="16"/>
        </w:rPr>
        <w:t xml:space="preserve"> </w:t>
      </w:r>
      <w:r w:rsidRPr="00125758">
        <w:rPr>
          <w:vanish/>
          <w:sz w:val="16"/>
        </w:rPr>
        <w:t>employment</w:t>
      </w:r>
      <w:r w:rsidRPr="00083A9C">
        <w:rPr>
          <w:sz w:val="16"/>
        </w:rPr>
        <w:t xml:space="preserve"> </w:t>
      </w:r>
      <w:r w:rsidRPr="00125758">
        <w:rPr>
          <w:vanish/>
          <w:sz w:val="16"/>
        </w:rPr>
        <w:t>protections</w:t>
      </w:r>
      <w:r w:rsidRPr="00083A9C">
        <w:rPr>
          <w:sz w:val="16"/>
        </w:rPr>
        <w:t xml:space="preserve"> </w:t>
      </w:r>
      <w:r w:rsidRPr="00125758">
        <w:rPr>
          <w:vanish/>
          <w:sz w:val="16"/>
        </w:rPr>
        <w:t>to</w:t>
      </w:r>
      <w:r w:rsidRPr="00083A9C">
        <w:rPr>
          <w:sz w:val="16"/>
        </w:rPr>
        <w:t xml:space="preserve"> </w:t>
      </w:r>
      <w:r w:rsidRPr="00125758">
        <w:rPr>
          <w:vanish/>
          <w:sz w:val="16"/>
        </w:rPr>
        <w:t>explicitly</w:t>
      </w:r>
      <w:r w:rsidRPr="00083A9C">
        <w:rPr>
          <w:sz w:val="16"/>
        </w:rPr>
        <w:t xml:space="preserve"> </w:t>
      </w:r>
      <w:r w:rsidRPr="00125758">
        <w:rPr>
          <w:vanish/>
          <w:sz w:val="16"/>
        </w:rPr>
        <w:t>extend</w:t>
      </w:r>
      <w:r w:rsidRPr="00083A9C">
        <w:rPr>
          <w:sz w:val="16"/>
        </w:rPr>
        <w:t xml:space="preserve"> </w:t>
      </w:r>
      <w:r w:rsidRPr="00125758">
        <w:rPr>
          <w:vanish/>
          <w:sz w:val="16"/>
        </w:rPr>
        <w:t>to</w:t>
      </w:r>
      <w:r w:rsidRPr="00083A9C">
        <w:rPr>
          <w:sz w:val="16"/>
        </w:rPr>
        <w:t xml:space="preserve"> </w:t>
      </w:r>
      <w:r w:rsidRPr="00125758">
        <w:rPr>
          <w:vanish/>
          <w:sz w:val="16"/>
        </w:rPr>
        <w:t>work</w:t>
      </w:r>
      <w:r w:rsidRPr="00083A9C">
        <w:rPr>
          <w:sz w:val="16"/>
        </w:rPr>
        <w:t xml:space="preserve"> </w:t>
      </w:r>
      <w:r w:rsidRPr="00125758">
        <w:rPr>
          <w:vanish/>
          <w:sz w:val="16"/>
        </w:rPr>
        <w:t>behind</w:t>
      </w:r>
      <w:r w:rsidRPr="00083A9C">
        <w:rPr>
          <w:sz w:val="16"/>
        </w:rPr>
        <w:t xml:space="preserve"> </w:t>
      </w:r>
      <w:r w:rsidRPr="00125758">
        <w:rPr>
          <w:vanish/>
          <w:sz w:val="16"/>
        </w:rPr>
        <w:t>bars.¶</w:t>
      </w:r>
      <w:r w:rsidRPr="00083A9C">
        <w:rPr>
          <w:sz w:val="16"/>
        </w:rPr>
        <w:t xml:space="preserve"> </w:t>
      </w:r>
      <w:r w:rsidRPr="00125758">
        <w:rPr>
          <w:vanish/>
          <w:sz w:val="16"/>
        </w:rPr>
        <w:t>Forced</w:t>
      </w:r>
      <w:r w:rsidRPr="00083A9C">
        <w:rPr>
          <w:sz w:val="16"/>
        </w:rPr>
        <w:t xml:space="preserve"> </w:t>
      </w:r>
      <w:r w:rsidRPr="00125758">
        <w:rPr>
          <w:vanish/>
          <w:sz w:val="16"/>
        </w:rPr>
        <w:t>labor</w:t>
      </w:r>
      <w:r w:rsidRPr="00083A9C">
        <w:rPr>
          <w:sz w:val="16"/>
        </w:rPr>
        <w:t xml:space="preserve"> </w:t>
      </w:r>
      <w:r w:rsidRPr="00125758">
        <w:rPr>
          <w:vanish/>
          <w:sz w:val="16"/>
        </w:rPr>
        <w:t>in</w:t>
      </w:r>
      <w:r w:rsidRPr="00083A9C">
        <w:rPr>
          <w:sz w:val="16"/>
        </w:rPr>
        <w:t xml:space="preserve"> </w:t>
      </w:r>
      <w:r w:rsidRPr="00125758">
        <w:rPr>
          <w:vanish/>
          <w:sz w:val="16"/>
        </w:rPr>
        <w:t>prisons</w:t>
      </w:r>
      <w:r w:rsidRPr="00083A9C">
        <w:rPr>
          <w:sz w:val="16"/>
        </w:rPr>
        <w:t xml:space="preserve"> </w:t>
      </w:r>
      <w:r w:rsidRPr="00125758">
        <w:rPr>
          <w:vanish/>
          <w:sz w:val="16"/>
        </w:rPr>
        <w:t>has</w:t>
      </w:r>
      <w:r w:rsidRPr="00083A9C">
        <w:rPr>
          <w:sz w:val="16"/>
        </w:rPr>
        <w:t xml:space="preserve"> </w:t>
      </w:r>
      <w:r w:rsidRPr="00125758">
        <w:rPr>
          <w:vanish/>
          <w:sz w:val="16"/>
        </w:rPr>
        <w:t>its</w:t>
      </w:r>
      <w:r w:rsidRPr="00083A9C">
        <w:rPr>
          <w:sz w:val="16"/>
        </w:rPr>
        <w:t xml:space="preserve"> </w:t>
      </w:r>
      <w:r w:rsidRPr="00125758">
        <w:rPr>
          <w:vanish/>
          <w:sz w:val="16"/>
        </w:rPr>
        <w:t>roots</w:t>
      </w:r>
      <w:r w:rsidRPr="00083A9C">
        <w:rPr>
          <w:sz w:val="16"/>
        </w:rPr>
        <w:t xml:space="preserve"> </w:t>
      </w:r>
      <w:r w:rsidRPr="00125758">
        <w:rPr>
          <w:vanish/>
          <w:sz w:val="16"/>
        </w:rPr>
        <w:t>in</w:t>
      </w:r>
      <w:r w:rsidRPr="00083A9C">
        <w:rPr>
          <w:sz w:val="16"/>
        </w:rPr>
        <w:t xml:space="preserve"> </w:t>
      </w:r>
      <w:r w:rsidRPr="00125758">
        <w:rPr>
          <w:vanish/>
          <w:sz w:val="16"/>
        </w:rPr>
        <w:t>the</w:t>
      </w:r>
      <w:r w:rsidRPr="00083A9C">
        <w:rPr>
          <w:sz w:val="16"/>
        </w:rPr>
        <w:t xml:space="preserve"> </w:t>
      </w:r>
      <w:r w:rsidRPr="00125758">
        <w:rPr>
          <w:vanish/>
          <w:sz w:val="16"/>
        </w:rPr>
        <w:t>post-Civil</w:t>
      </w:r>
      <w:r w:rsidRPr="00083A9C">
        <w:rPr>
          <w:sz w:val="16"/>
        </w:rPr>
        <w:t xml:space="preserve"> </w:t>
      </w:r>
      <w:r w:rsidRPr="00125758">
        <w:rPr>
          <w:vanish/>
          <w:sz w:val="16"/>
        </w:rPr>
        <w:t>War</w:t>
      </w:r>
      <w:r w:rsidRPr="00083A9C">
        <w:rPr>
          <w:sz w:val="16"/>
        </w:rPr>
        <w:t xml:space="preserve"> </w:t>
      </w:r>
      <w:r w:rsidRPr="00125758">
        <w:rPr>
          <w:vanish/>
          <w:sz w:val="16"/>
        </w:rPr>
        <w:t>Reconstruction</w:t>
      </w:r>
      <w:r w:rsidRPr="00083A9C">
        <w:rPr>
          <w:sz w:val="16"/>
        </w:rPr>
        <w:t xml:space="preserve"> </w:t>
      </w:r>
      <w:r w:rsidRPr="00125758">
        <w:rPr>
          <w:vanish/>
          <w:sz w:val="16"/>
        </w:rPr>
        <w:t>period,</w:t>
      </w:r>
      <w:r w:rsidRPr="00083A9C">
        <w:rPr>
          <w:sz w:val="16"/>
        </w:rPr>
        <w:t xml:space="preserve"> </w:t>
      </w:r>
      <w:r w:rsidRPr="00125758">
        <w:rPr>
          <w:vanish/>
          <w:sz w:val="16"/>
        </w:rPr>
        <w:t>when</w:t>
      </w:r>
      <w:r w:rsidRPr="00083A9C">
        <w:rPr>
          <w:sz w:val="16"/>
        </w:rPr>
        <w:t xml:space="preserve"> </w:t>
      </w:r>
      <w:r w:rsidRPr="00125758">
        <w:rPr>
          <w:vanish/>
          <w:sz w:val="16"/>
        </w:rPr>
        <w:t>Southern</w:t>
      </w:r>
      <w:r w:rsidRPr="00083A9C">
        <w:rPr>
          <w:sz w:val="16"/>
        </w:rPr>
        <w:t xml:space="preserve"> </w:t>
      </w:r>
      <w:r w:rsidRPr="00125758">
        <w:rPr>
          <w:vanish/>
          <w:sz w:val="16"/>
        </w:rPr>
        <w:t>planters</w:t>
      </w:r>
      <w:r w:rsidRPr="00083A9C">
        <w:rPr>
          <w:sz w:val="16"/>
        </w:rPr>
        <w:t xml:space="preserve"> </w:t>
      </w:r>
      <w:r w:rsidRPr="00125758">
        <w:rPr>
          <w:vanish/>
          <w:sz w:val="16"/>
        </w:rPr>
        <w:t>faced</w:t>
      </w:r>
      <w:r w:rsidRPr="00083A9C">
        <w:rPr>
          <w:sz w:val="16"/>
        </w:rPr>
        <w:t xml:space="preserve"> </w:t>
      </w:r>
      <w:r w:rsidRPr="00125758">
        <w:rPr>
          <w:vanish/>
          <w:sz w:val="16"/>
        </w:rPr>
        <w:t>the</w:t>
      </w:r>
      <w:r w:rsidRPr="00083A9C">
        <w:rPr>
          <w:sz w:val="16"/>
        </w:rPr>
        <w:t xml:space="preserve"> </w:t>
      </w:r>
      <w:r w:rsidRPr="00125758">
        <w:rPr>
          <w:vanish/>
          <w:sz w:val="16"/>
        </w:rPr>
        <w:t>need</w:t>
      </w:r>
      <w:r w:rsidRPr="00083A9C">
        <w:rPr>
          <w:sz w:val="16"/>
        </w:rPr>
        <w:t xml:space="preserve"> </w:t>
      </w:r>
      <w:r w:rsidRPr="00125758">
        <w:rPr>
          <w:vanish/>
          <w:sz w:val="16"/>
        </w:rPr>
        <w:t>to</w:t>
      </w:r>
      <w:r w:rsidRPr="00083A9C">
        <w:rPr>
          <w:sz w:val="16"/>
        </w:rPr>
        <w:t xml:space="preserve"> </w:t>
      </w:r>
      <w:r w:rsidRPr="00125758">
        <w:rPr>
          <w:vanish/>
          <w:sz w:val="16"/>
        </w:rPr>
        <w:t>pay</w:t>
      </w:r>
      <w:r w:rsidRPr="00083A9C">
        <w:rPr>
          <w:sz w:val="16"/>
        </w:rPr>
        <w:t xml:space="preserve"> </w:t>
      </w:r>
      <w:r w:rsidRPr="00125758">
        <w:rPr>
          <w:vanish/>
          <w:sz w:val="16"/>
        </w:rPr>
        <w:t>the</w:t>
      </w:r>
      <w:r w:rsidRPr="00083A9C">
        <w:rPr>
          <w:sz w:val="16"/>
        </w:rPr>
        <w:t xml:space="preserve"> </w:t>
      </w:r>
      <w:r w:rsidRPr="00125758">
        <w:rPr>
          <w:vanish/>
          <w:sz w:val="16"/>
        </w:rPr>
        <w:t>labor</w:t>
      </w:r>
      <w:r w:rsidRPr="00083A9C">
        <w:rPr>
          <w:sz w:val="16"/>
        </w:rPr>
        <w:t xml:space="preserve"> </w:t>
      </w:r>
      <w:r w:rsidRPr="00125758">
        <w:rPr>
          <w:vanish/>
          <w:sz w:val="16"/>
        </w:rPr>
        <w:t>force</w:t>
      </w:r>
      <w:r w:rsidRPr="00083A9C">
        <w:rPr>
          <w:sz w:val="16"/>
        </w:rPr>
        <w:t xml:space="preserve"> </w:t>
      </w:r>
      <w:r w:rsidRPr="00125758">
        <w:rPr>
          <w:vanish/>
          <w:sz w:val="16"/>
        </w:rPr>
        <w:t>that</w:t>
      </w:r>
      <w:r w:rsidRPr="00083A9C">
        <w:rPr>
          <w:sz w:val="16"/>
        </w:rPr>
        <w:t xml:space="preserve"> </w:t>
      </w:r>
      <w:r w:rsidRPr="00125758">
        <w:rPr>
          <w:vanish/>
          <w:sz w:val="16"/>
        </w:rPr>
        <w:t>had</w:t>
      </w:r>
      <w:r w:rsidRPr="00083A9C">
        <w:rPr>
          <w:sz w:val="16"/>
        </w:rPr>
        <w:t xml:space="preserve"> </w:t>
      </w:r>
      <w:r w:rsidRPr="00125758">
        <w:rPr>
          <w:vanish/>
          <w:sz w:val="16"/>
        </w:rPr>
        <w:t>long</w:t>
      </w:r>
      <w:r w:rsidRPr="00083A9C">
        <w:rPr>
          <w:sz w:val="16"/>
        </w:rPr>
        <w:t xml:space="preserve"> </w:t>
      </w:r>
      <w:r w:rsidRPr="00125758">
        <w:rPr>
          <w:vanish/>
          <w:sz w:val="16"/>
        </w:rPr>
        <w:t>worked</w:t>
      </w:r>
      <w:r w:rsidRPr="00083A9C">
        <w:rPr>
          <w:sz w:val="16"/>
        </w:rPr>
        <w:t xml:space="preserve"> </w:t>
      </w:r>
      <w:r w:rsidRPr="00125758">
        <w:rPr>
          <w:vanish/>
          <w:sz w:val="16"/>
        </w:rPr>
        <w:t>for</w:t>
      </w:r>
      <w:r w:rsidRPr="00083A9C">
        <w:rPr>
          <w:sz w:val="16"/>
        </w:rPr>
        <w:t xml:space="preserve"> </w:t>
      </w:r>
      <w:r w:rsidRPr="00125758">
        <w:rPr>
          <w:vanish/>
          <w:sz w:val="16"/>
        </w:rPr>
        <w:t>free</w:t>
      </w:r>
      <w:r w:rsidRPr="00083A9C">
        <w:rPr>
          <w:sz w:val="16"/>
        </w:rPr>
        <w:t xml:space="preserve"> </w:t>
      </w:r>
      <w:r w:rsidRPr="00125758">
        <w:rPr>
          <w:vanish/>
          <w:sz w:val="16"/>
        </w:rPr>
        <w:t>under</w:t>
      </w:r>
      <w:r w:rsidRPr="00083A9C">
        <w:rPr>
          <w:sz w:val="16"/>
        </w:rPr>
        <w:t xml:space="preserve"> </w:t>
      </w:r>
      <w:r w:rsidRPr="00125758">
        <w:rPr>
          <w:vanish/>
          <w:sz w:val="16"/>
        </w:rPr>
        <w:t>brutal</w:t>
      </w:r>
      <w:r w:rsidRPr="00083A9C">
        <w:rPr>
          <w:sz w:val="16"/>
        </w:rPr>
        <w:t xml:space="preserve"> </w:t>
      </w:r>
      <w:r w:rsidRPr="00125758">
        <w:rPr>
          <w:vanish/>
          <w:sz w:val="16"/>
        </w:rPr>
        <w:t>conditions</w:t>
      </w:r>
      <w:r w:rsidRPr="00083A9C">
        <w:rPr>
          <w:sz w:val="16"/>
        </w:rPr>
        <w:t xml:space="preserve"> </w:t>
      </w:r>
      <w:r w:rsidRPr="00125758">
        <w:rPr>
          <w:vanish/>
          <w:sz w:val="16"/>
        </w:rPr>
        <w:t>to</w:t>
      </w:r>
      <w:r w:rsidRPr="00083A9C">
        <w:rPr>
          <w:sz w:val="16"/>
        </w:rPr>
        <w:t xml:space="preserve"> </w:t>
      </w:r>
      <w:r w:rsidRPr="00125758">
        <w:rPr>
          <w:vanish/>
          <w:sz w:val="16"/>
        </w:rPr>
        <w:t>produce</w:t>
      </w:r>
      <w:r w:rsidRPr="00083A9C">
        <w:rPr>
          <w:sz w:val="16"/>
        </w:rPr>
        <w:t xml:space="preserve"> </w:t>
      </w:r>
      <w:r w:rsidRPr="00125758">
        <w:rPr>
          <w:vanish/>
          <w:sz w:val="16"/>
        </w:rPr>
        <w:t>the</w:t>
      </w:r>
      <w:r w:rsidRPr="00083A9C">
        <w:rPr>
          <w:sz w:val="16"/>
        </w:rPr>
        <w:t xml:space="preserve"> </w:t>
      </w:r>
      <w:r w:rsidRPr="00125758">
        <w:rPr>
          <w:vanish/>
          <w:sz w:val="16"/>
        </w:rPr>
        <w:t>economic</w:t>
      </w:r>
      <w:r w:rsidRPr="00083A9C">
        <w:rPr>
          <w:sz w:val="16"/>
        </w:rPr>
        <w:t xml:space="preserve"> </w:t>
      </w:r>
      <w:r w:rsidRPr="00125758">
        <w:rPr>
          <w:vanish/>
          <w:sz w:val="16"/>
        </w:rPr>
        <w:t>capital</w:t>
      </w:r>
      <w:r w:rsidRPr="00083A9C">
        <w:rPr>
          <w:sz w:val="16"/>
        </w:rPr>
        <w:t xml:space="preserve"> </w:t>
      </w:r>
      <w:r w:rsidRPr="00125758">
        <w:rPr>
          <w:vanish/>
          <w:sz w:val="16"/>
        </w:rPr>
        <w:t>of</w:t>
      </w:r>
      <w:r w:rsidRPr="00083A9C">
        <w:rPr>
          <w:sz w:val="16"/>
        </w:rPr>
        <w:t xml:space="preserve"> </w:t>
      </w:r>
      <w:r w:rsidRPr="00125758">
        <w:rPr>
          <w:vanish/>
          <w:sz w:val="16"/>
        </w:rPr>
        <w:t>the</w:t>
      </w:r>
      <w:r w:rsidRPr="00083A9C">
        <w:rPr>
          <w:sz w:val="16"/>
        </w:rPr>
        <w:t xml:space="preserve"> </w:t>
      </w:r>
      <w:r w:rsidRPr="00125758">
        <w:rPr>
          <w:vanish/>
          <w:sz w:val="16"/>
        </w:rPr>
        <w:t>South.¶</w:t>
      </w:r>
      <w:r w:rsidRPr="00083A9C">
        <w:rPr>
          <w:sz w:val="16"/>
        </w:rPr>
        <w:t xml:space="preserve"> </w:t>
      </w:r>
      <w:r w:rsidRPr="00125758">
        <w:rPr>
          <w:vanish/>
          <w:sz w:val="16"/>
        </w:rPr>
        <w:t>Though</w:t>
      </w:r>
      <w:r w:rsidRPr="00083A9C">
        <w:rPr>
          <w:sz w:val="16"/>
        </w:rPr>
        <w:t xml:space="preserve"> </w:t>
      </w:r>
      <w:r w:rsidRPr="00125758">
        <w:rPr>
          <w:vanish/>
          <w:sz w:val="16"/>
        </w:rPr>
        <w:t>the</w:t>
      </w:r>
      <w:r w:rsidRPr="00083A9C">
        <w:rPr>
          <w:sz w:val="16"/>
        </w:rPr>
        <w:t xml:space="preserve"> </w:t>
      </w:r>
      <w:r w:rsidRPr="00125758">
        <w:rPr>
          <w:vanish/>
          <w:sz w:val="16"/>
        </w:rPr>
        <w:t>13th</w:t>
      </w:r>
      <w:r w:rsidRPr="00083A9C">
        <w:rPr>
          <w:sz w:val="16"/>
        </w:rPr>
        <w:t xml:space="preserve"> </w:t>
      </w:r>
      <w:r w:rsidRPr="00125758">
        <w:rPr>
          <w:vanish/>
          <w:sz w:val="16"/>
        </w:rPr>
        <w:t>Amendment</w:t>
      </w:r>
      <w:r w:rsidRPr="00083A9C">
        <w:rPr>
          <w:sz w:val="16"/>
        </w:rPr>
        <w:t xml:space="preserve"> </w:t>
      </w:r>
      <w:r w:rsidRPr="00125758">
        <w:rPr>
          <w:vanish/>
          <w:sz w:val="16"/>
        </w:rPr>
        <w:t>abolished</w:t>
      </w:r>
      <w:r w:rsidRPr="00083A9C">
        <w:rPr>
          <w:sz w:val="16"/>
        </w:rPr>
        <w:t xml:space="preserve"> </w:t>
      </w:r>
      <w:r w:rsidRPr="00125758">
        <w:rPr>
          <w:vanish/>
          <w:sz w:val="16"/>
        </w:rPr>
        <w:t>“involuntary</w:t>
      </w:r>
      <w:r w:rsidRPr="00083A9C">
        <w:rPr>
          <w:sz w:val="16"/>
        </w:rPr>
        <w:t xml:space="preserve"> </w:t>
      </w:r>
      <w:r w:rsidRPr="00125758">
        <w:rPr>
          <w:vanish/>
          <w:sz w:val="16"/>
        </w:rPr>
        <w:t>servitude,”</w:t>
      </w:r>
      <w:r w:rsidRPr="00083A9C">
        <w:rPr>
          <w:sz w:val="16"/>
        </w:rPr>
        <w:t xml:space="preserve"> </w:t>
      </w:r>
      <w:r w:rsidRPr="00125758">
        <w:rPr>
          <w:vanish/>
          <w:sz w:val="16"/>
        </w:rPr>
        <w:t>it</w:t>
      </w:r>
      <w:r w:rsidRPr="00083A9C">
        <w:rPr>
          <w:sz w:val="16"/>
        </w:rPr>
        <w:t xml:space="preserve"> </w:t>
      </w:r>
      <w:r w:rsidRPr="00125758">
        <w:rPr>
          <w:vanish/>
          <w:sz w:val="16"/>
        </w:rPr>
        <w:t>excused</w:t>
      </w:r>
      <w:r w:rsidRPr="00083A9C">
        <w:rPr>
          <w:sz w:val="16"/>
        </w:rPr>
        <w:t xml:space="preserve"> </w:t>
      </w:r>
      <w:r w:rsidRPr="00125758">
        <w:rPr>
          <w:vanish/>
          <w:sz w:val="16"/>
        </w:rPr>
        <w:t>forcible</w:t>
      </w:r>
      <w:r w:rsidRPr="00083A9C">
        <w:rPr>
          <w:sz w:val="16"/>
        </w:rPr>
        <w:t xml:space="preserve"> </w:t>
      </w:r>
      <w:r w:rsidRPr="00125758">
        <w:rPr>
          <w:vanish/>
          <w:sz w:val="16"/>
        </w:rPr>
        <w:t>labor</w:t>
      </w:r>
      <w:r w:rsidRPr="00083A9C">
        <w:rPr>
          <w:sz w:val="16"/>
        </w:rPr>
        <w:t xml:space="preserve"> </w:t>
      </w:r>
      <w:r w:rsidRPr="00125758">
        <w:rPr>
          <w:vanish/>
          <w:sz w:val="16"/>
        </w:rPr>
        <w:t>as</w:t>
      </w:r>
      <w:r w:rsidRPr="00083A9C">
        <w:rPr>
          <w:sz w:val="16"/>
        </w:rPr>
        <w:t xml:space="preserve"> </w:t>
      </w:r>
      <w:r w:rsidRPr="00125758">
        <w:rPr>
          <w:vanish/>
          <w:sz w:val="16"/>
        </w:rPr>
        <w:t>punishment</w:t>
      </w:r>
      <w:r w:rsidRPr="00083A9C">
        <w:rPr>
          <w:sz w:val="16"/>
        </w:rPr>
        <w:t xml:space="preserve"> </w:t>
      </w:r>
      <w:r w:rsidRPr="00125758">
        <w:rPr>
          <w:vanish/>
          <w:sz w:val="16"/>
        </w:rPr>
        <w:t>for</w:t>
      </w:r>
      <w:r w:rsidRPr="00083A9C">
        <w:rPr>
          <w:sz w:val="16"/>
        </w:rPr>
        <w:t xml:space="preserve"> </w:t>
      </w:r>
      <w:r w:rsidRPr="00125758">
        <w:rPr>
          <w:vanish/>
          <w:sz w:val="16"/>
        </w:rPr>
        <w:t>those</w:t>
      </w:r>
      <w:r w:rsidRPr="00083A9C">
        <w:rPr>
          <w:sz w:val="16"/>
        </w:rPr>
        <w:t xml:space="preserve"> </w:t>
      </w:r>
      <w:r w:rsidRPr="00125758">
        <w:rPr>
          <w:vanish/>
          <w:sz w:val="16"/>
        </w:rPr>
        <w:t>convicted</w:t>
      </w:r>
      <w:r w:rsidRPr="00083A9C">
        <w:rPr>
          <w:sz w:val="16"/>
        </w:rPr>
        <w:t xml:space="preserve"> </w:t>
      </w:r>
      <w:r w:rsidRPr="00125758">
        <w:rPr>
          <w:vanish/>
          <w:sz w:val="16"/>
        </w:rPr>
        <w:t>of</w:t>
      </w:r>
      <w:r w:rsidRPr="00083A9C">
        <w:rPr>
          <w:sz w:val="16"/>
        </w:rPr>
        <w:t xml:space="preserve"> </w:t>
      </w:r>
      <w:r w:rsidRPr="00125758">
        <w:rPr>
          <w:vanish/>
          <w:sz w:val="16"/>
        </w:rPr>
        <w:t>crimes.</w:t>
      </w:r>
      <w:r w:rsidRPr="00083A9C">
        <w:rPr>
          <w:sz w:val="16"/>
        </w:rPr>
        <w:t xml:space="preserve"> </w:t>
      </w:r>
      <w:r w:rsidRPr="00125758">
        <w:rPr>
          <w:vanish/>
          <w:sz w:val="16"/>
        </w:rPr>
        <w:t>As</w:t>
      </w:r>
      <w:r w:rsidRPr="00083A9C">
        <w:rPr>
          <w:sz w:val="16"/>
        </w:rPr>
        <w:t xml:space="preserve"> </w:t>
      </w:r>
      <w:r w:rsidRPr="00125758">
        <w:rPr>
          <w:vanish/>
          <w:sz w:val="16"/>
        </w:rPr>
        <w:t>a</w:t>
      </w:r>
      <w:r w:rsidRPr="00083A9C">
        <w:rPr>
          <w:sz w:val="16"/>
        </w:rPr>
        <w:t xml:space="preserve"> </w:t>
      </w:r>
      <w:r w:rsidRPr="00125758">
        <w:rPr>
          <w:vanish/>
          <w:sz w:val="16"/>
        </w:rPr>
        <w:t>result,</w:t>
      </w:r>
      <w:r w:rsidRPr="00083A9C">
        <w:rPr>
          <w:sz w:val="16"/>
        </w:rPr>
        <w:t xml:space="preserve"> </w:t>
      </w:r>
      <w:r w:rsidRPr="00125758">
        <w:rPr>
          <w:vanish/>
          <w:sz w:val="16"/>
        </w:rPr>
        <w:t>Southern</w:t>
      </w:r>
      <w:r w:rsidRPr="00083A9C">
        <w:rPr>
          <w:sz w:val="16"/>
        </w:rPr>
        <w:t xml:space="preserve"> </w:t>
      </w:r>
      <w:r w:rsidRPr="00125758">
        <w:rPr>
          <w:vanish/>
          <w:sz w:val="16"/>
        </w:rPr>
        <w:t>states</w:t>
      </w:r>
      <w:r w:rsidRPr="00083A9C">
        <w:rPr>
          <w:sz w:val="16"/>
        </w:rPr>
        <w:t xml:space="preserve"> </w:t>
      </w:r>
      <w:r w:rsidRPr="00125758">
        <w:rPr>
          <w:vanish/>
          <w:sz w:val="16"/>
        </w:rPr>
        <w:t>codified</w:t>
      </w:r>
      <w:r w:rsidRPr="00083A9C">
        <w:rPr>
          <w:sz w:val="16"/>
        </w:rPr>
        <w:t xml:space="preserve"> </w:t>
      </w:r>
      <w:r w:rsidRPr="00125758">
        <w:rPr>
          <w:vanish/>
          <w:sz w:val="16"/>
        </w:rPr>
        <w:t>punitive</w:t>
      </w:r>
      <w:r w:rsidRPr="00083A9C">
        <w:rPr>
          <w:sz w:val="16"/>
        </w:rPr>
        <w:t xml:space="preserve"> </w:t>
      </w:r>
      <w:r w:rsidRPr="00125758">
        <w:rPr>
          <w:vanish/>
          <w:sz w:val="16"/>
        </w:rPr>
        <w:t>laws,</w:t>
      </w:r>
      <w:r w:rsidRPr="00083A9C">
        <w:rPr>
          <w:sz w:val="16"/>
        </w:rPr>
        <w:t xml:space="preserve"> </w:t>
      </w:r>
      <w:r w:rsidRPr="00125758">
        <w:rPr>
          <w:vanish/>
          <w:sz w:val="16"/>
        </w:rPr>
        <w:t>known</w:t>
      </w:r>
      <w:r w:rsidRPr="00083A9C">
        <w:rPr>
          <w:sz w:val="16"/>
        </w:rPr>
        <w:t xml:space="preserve"> </w:t>
      </w:r>
      <w:r w:rsidRPr="00125758">
        <w:rPr>
          <w:vanish/>
          <w:sz w:val="16"/>
        </w:rPr>
        <w:t>as</w:t>
      </w:r>
      <w:r w:rsidRPr="00083A9C">
        <w:rPr>
          <w:sz w:val="16"/>
        </w:rPr>
        <w:t xml:space="preserve"> </w:t>
      </w:r>
      <w:r w:rsidRPr="00125758">
        <w:rPr>
          <w:vanish/>
          <w:sz w:val="16"/>
        </w:rPr>
        <w:t>the</w:t>
      </w:r>
      <w:r w:rsidRPr="00083A9C">
        <w:rPr>
          <w:sz w:val="16"/>
        </w:rPr>
        <w:t xml:space="preserve"> </w:t>
      </w:r>
      <w:r w:rsidRPr="00125758">
        <w:rPr>
          <w:vanish/>
          <w:sz w:val="16"/>
        </w:rPr>
        <w:t>Black</w:t>
      </w:r>
      <w:r w:rsidRPr="00083A9C">
        <w:rPr>
          <w:sz w:val="16"/>
        </w:rPr>
        <w:t xml:space="preserve"> </w:t>
      </w:r>
      <w:r w:rsidRPr="00125758">
        <w:rPr>
          <w:vanish/>
          <w:sz w:val="16"/>
        </w:rPr>
        <w:t>Codes,</w:t>
      </w:r>
      <w:r w:rsidRPr="00083A9C">
        <w:rPr>
          <w:sz w:val="16"/>
        </w:rPr>
        <w:t xml:space="preserve"> </w:t>
      </w:r>
      <w:r w:rsidRPr="00125758">
        <w:rPr>
          <w:vanish/>
          <w:sz w:val="16"/>
        </w:rPr>
        <w:t>to</w:t>
      </w:r>
      <w:r w:rsidRPr="00083A9C">
        <w:rPr>
          <w:sz w:val="16"/>
        </w:rPr>
        <w:t xml:space="preserve"> </w:t>
      </w:r>
      <w:r w:rsidRPr="00125758">
        <w:rPr>
          <w:vanish/>
          <w:sz w:val="16"/>
        </w:rPr>
        <w:t>arbitrarily</w:t>
      </w:r>
      <w:r w:rsidRPr="00083A9C">
        <w:rPr>
          <w:sz w:val="16"/>
        </w:rPr>
        <w:t xml:space="preserve"> </w:t>
      </w:r>
      <w:r w:rsidRPr="00125758">
        <w:rPr>
          <w:vanish/>
          <w:sz w:val="16"/>
        </w:rPr>
        <w:t>criminalize</w:t>
      </w:r>
      <w:r w:rsidRPr="00083A9C">
        <w:rPr>
          <w:sz w:val="16"/>
        </w:rPr>
        <w:t xml:space="preserve"> </w:t>
      </w:r>
      <w:r w:rsidRPr="00125758">
        <w:rPr>
          <w:vanish/>
          <w:sz w:val="16"/>
        </w:rPr>
        <w:t>the</w:t>
      </w:r>
      <w:r w:rsidRPr="00083A9C">
        <w:rPr>
          <w:sz w:val="16"/>
        </w:rPr>
        <w:t xml:space="preserve"> </w:t>
      </w:r>
      <w:r w:rsidRPr="00125758">
        <w:rPr>
          <w:vanish/>
          <w:sz w:val="16"/>
        </w:rPr>
        <w:t>activity</w:t>
      </w:r>
      <w:r w:rsidRPr="00083A9C">
        <w:rPr>
          <w:sz w:val="16"/>
        </w:rPr>
        <w:t xml:space="preserve"> </w:t>
      </w:r>
      <w:r w:rsidRPr="00125758">
        <w:rPr>
          <w:vanish/>
          <w:sz w:val="16"/>
        </w:rPr>
        <w:t>of</w:t>
      </w:r>
      <w:r w:rsidRPr="00083A9C">
        <w:rPr>
          <w:sz w:val="16"/>
        </w:rPr>
        <w:t xml:space="preserve"> </w:t>
      </w:r>
      <w:r w:rsidRPr="00125758">
        <w:rPr>
          <w:vanish/>
          <w:sz w:val="16"/>
        </w:rPr>
        <w:t>their</w:t>
      </w:r>
      <w:r w:rsidRPr="00083A9C">
        <w:rPr>
          <w:sz w:val="16"/>
        </w:rPr>
        <w:t xml:space="preserve"> </w:t>
      </w:r>
      <w:r w:rsidRPr="00125758">
        <w:rPr>
          <w:vanish/>
          <w:sz w:val="16"/>
        </w:rPr>
        <w:t>former</w:t>
      </w:r>
      <w:r w:rsidRPr="00083A9C">
        <w:rPr>
          <w:sz w:val="16"/>
        </w:rPr>
        <w:t xml:space="preserve"> </w:t>
      </w:r>
      <w:r w:rsidRPr="00125758">
        <w:rPr>
          <w:vanish/>
          <w:sz w:val="16"/>
        </w:rPr>
        <w:t>slaves.</w:t>
      </w:r>
      <w:r w:rsidRPr="00083A9C">
        <w:rPr>
          <w:sz w:val="16"/>
        </w:rPr>
        <w:t xml:space="preserve"> </w:t>
      </w:r>
      <w:r w:rsidRPr="00125758">
        <w:rPr>
          <w:vanish/>
          <w:sz w:val="16"/>
        </w:rPr>
        <w:t>Loitering</w:t>
      </w:r>
      <w:r w:rsidRPr="00083A9C">
        <w:rPr>
          <w:sz w:val="16"/>
        </w:rPr>
        <w:t xml:space="preserve"> </w:t>
      </w:r>
      <w:r w:rsidRPr="00125758">
        <w:rPr>
          <w:vanish/>
          <w:sz w:val="16"/>
        </w:rPr>
        <w:t>and</w:t>
      </w:r>
      <w:r w:rsidRPr="00083A9C">
        <w:rPr>
          <w:sz w:val="16"/>
        </w:rPr>
        <w:t xml:space="preserve"> </w:t>
      </w:r>
      <w:r w:rsidRPr="00125758">
        <w:rPr>
          <w:vanish/>
          <w:sz w:val="16"/>
        </w:rPr>
        <w:t>congregating</w:t>
      </w:r>
      <w:r w:rsidRPr="00083A9C">
        <w:rPr>
          <w:sz w:val="16"/>
        </w:rPr>
        <w:t xml:space="preserve"> </w:t>
      </w:r>
      <w:r w:rsidRPr="00125758">
        <w:rPr>
          <w:vanish/>
          <w:sz w:val="16"/>
        </w:rPr>
        <w:t>after</w:t>
      </w:r>
      <w:r w:rsidRPr="00083A9C">
        <w:rPr>
          <w:sz w:val="16"/>
        </w:rPr>
        <w:t xml:space="preserve"> </w:t>
      </w:r>
      <w:r w:rsidRPr="00125758">
        <w:rPr>
          <w:vanish/>
          <w:sz w:val="16"/>
        </w:rPr>
        <w:t>dark,</w:t>
      </w:r>
      <w:r w:rsidRPr="00083A9C">
        <w:rPr>
          <w:sz w:val="16"/>
        </w:rPr>
        <w:t xml:space="preserve"> </w:t>
      </w:r>
      <w:r w:rsidRPr="00125758">
        <w:rPr>
          <w:vanish/>
          <w:sz w:val="16"/>
        </w:rPr>
        <w:t>among</w:t>
      </w:r>
      <w:r w:rsidRPr="00083A9C">
        <w:rPr>
          <w:sz w:val="16"/>
        </w:rPr>
        <w:t xml:space="preserve"> </w:t>
      </w:r>
      <w:r w:rsidRPr="00125758">
        <w:rPr>
          <w:vanish/>
          <w:sz w:val="16"/>
        </w:rPr>
        <w:t>other</w:t>
      </w:r>
      <w:r w:rsidRPr="00083A9C">
        <w:rPr>
          <w:sz w:val="16"/>
        </w:rPr>
        <w:t xml:space="preserve"> </w:t>
      </w:r>
      <w:r w:rsidRPr="00125758">
        <w:rPr>
          <w:vanish/>
          <w:sz w:val="16"/>
        </w:rPr>
        <w:t>innocuous</w:t>
      </w:r>
      <w:r w:rsidRPr="00083A9C">
        <w:rPr>
          <w:sz w:val="16"/>
        </w:rPr>
        <w:t xml:space="preserve"> </w:t>
      </w:r>
      <w:r w:rsidRPr="00125758">
        <w:rPr>
          <w:vanish/>
          <w:sz w:val="16"/>
        </w:rPr>
        <w:t>activities,</w:t>
      </w:r>
      <w:r w:rsidRPr="00083A9C">
        <w:rPr>
          <w:sz w:val="16"/>
        </w:rPr>
        <w:t xml:space="preserve"> </w:t>
      </w:r>
      <w:r w:rsidRPr="00125758">
        <w:rPr>
          <w:vanish/>
          <w:sz w:val="16"/>
        </w:rPr>
        <w:t>suddenly</w:t>
      </w:r>
      <w:r w:rsidRPr="00083A9C">
        <w:rPr>
          <w:sz w:val="16"/>
        </w:rPr>
        <w:t xml:space="preserve"> </w:t>
      </w:r>
      <w:r w:rsidRPr="00125758">
        <w:rPr>
          <w:vanish/>
          <w:sz w:val="16"/>
        </w:rPr>
        <w:t>became</w:t>
      </w:r>
      <w:r w:rsidRPr="00083A9C">
        <w:rPr>
          <w:sz w:val="16"/>
        </w:rPr>
        <w:t xml:space="preserve"> </w:t>
      </w:r>
      <w:r w:rsidRPr="00125758">
        <w:rPr>
          <w:vanish/>
          <w:sz w:val="16"/>
        </w:rPr>
        <w:t>criminal.</w:t>
      </w:r>
      <w:r w:rsidRPr="00083A9C">
        <w:rPr>
          <w:sz w:val="16"/>
        </w:rPr>
        <w:t xml:space="preserve"> </w:t>
      </w:r>
      <w:r w:rsidRPr="00125758">
        <w:rPr>
          <w:vanish/>
          <w:sz w:val="16"/>
        </w:rPr>
        <w:t>Arrest</w:t>
      </w:r>
      <w:r w:rsidRPr="00083A9C">
        <w:rPr>
          <w:sz w:val="16"/>
        </w:rPr>
        <w:t xml:space="preserve"> </w:t>
      </w:r>
      <w:r w:rsidRPr="00125758">
        <w:rPr>
          <w:vanish/>
          <w:sz w:val="16"/>
        </w:rPr>
        <w:t>and</w:t>
      </w:r>
      <w:r w:rsidRPr="00083A9C">
        <w:rPr>
          <w:sz w:val="16"/>
        </w:rPr>
        <w:t xml:space="preserve"> </w:t>
      </w:r>
      <w:r w:rsidRPr="00125758">
        <w:rPr>
          <w:vanish/>
          <w:sz w:val="16"/>
        </w:rPr>
        <w:t>convictions</w:t>
      </w:r>
      <w:r w:rsidRPr="00083A9C">
        <w:rPr>
          <w:sz w:val="16"/>
        </w:rPr>
        <w:t xml:space="preserve"> </w:t>
      </w:r>
      <w:r w:rsidRPr="00125758">
        <w:rPr>
          <w:vanish/>
          <w:sz w:val="16"/>
        </w:rPr>
        <w:t>bound</w:t>
      </w:r>
      <w:r w:rsidRPr="00083A9C">
        <w:rPr>
          <w:sz w:val="16"/>
        </w:rPr>
        <w:t xml:space="preserve"> </w:t>
      </w:r>
      <w:r w:rsidRPr="00125758">
        <w:rPr>
          <w:vanish/>
          <w:sz w:val="16"/>
        </w:rPr>
        <w:t>these</w:t>
      </w:r>
      <w:r w:rsidRPr="00083A9C">
        <w:rPr>
          <w:sz w:val="16"/>
        </w:rPr>
        <w:t xml:space="preserve"> </w:t>
      </w:r>
      <w:r w:rsidRPr="00125758">
        <w:rPr>
          <w:vanish/>
          <w:sz w:val="16"/>
        </w:rPr>
        <w:t>alleged</w:t>
      </w:r>
      <w:r w:rsidRPr="00083A9C">
        <w:rPr>
          <w:sz w:val="16"/>
        </w:rPr>
        <w:t xml:space="preserve"> </w:t>
      </w:r>
      <w:r w:rsidRPr="00125758">
        <w:rPr>
          <w:vanish/>
          <w:sz w:val="16"/>
        </w:rPr>
        <w:t>criminals</w:t>
      </w:r>
      <w:r w:rsidRPr="00083A9C">
        <w:rPr>
          <w:sz w:val="16"/>
        </w:rPr>
        <w:t xml:space="preserve"> </w:t>
      </w:r>
      <w:r w:rsidRPr="00125758">
        <w:rPr>
          <w:vanish/>
          <w:sz w:val="16"/>
        </w:rPr>
        <w:t>to</w:t>
      </w:r>
      <w:r w:rsidRPr="00083A9C">
        <w:rPr>
          <w:sz w:val="16"/>
        </w:rPr>
        <w:t xml:space="preserve"> </w:t>
      </w:r>
      <w:r w:rsidRPr="00125758">
        <w:rPr>
          <w:vanish/>
          <w:sz w:val="16"/>
        </w:rPr>
        <w:t>terms</w:t>
      </w:r>
      <w:r w:rsidRPr="00083A9C">
        <w:rPr>
          <w:sz w:val="16"/>
        </w:rPr>
        <w:t xml:space="preserve"> </w:t>
      </w:r>
      <w:r w:rsidRPr="00125758">
        <w:rPr>
          <w:vanish/>
          <w:sz w:val="16"/>
        </w:rPr>
        <w:t>of</w:t>
      </w:r>
      <w:r w:rsidRPr="00083A9C">
        <w:rPr>
          <w:sz w:val="16"/>
        </w:rPr>
        <w:t xml:space="preserve"> </w:t>
      </w:r>
      <w:r w:rsidRPr="00125758">
        <w:rPr>
          <w:vanish/>
          <w:sz w:val="16"/>
        </w:rPr>
        <w:t>incarceration,</w:t>
      </w:r>
      <w:r w:rsidRPr="00083A9C">
        <w:rPr>
          <w:sz w:val="16"/>
        </w:rPr>
        <w:t xml:space="preserve"> </w:t>
      </w:r>
      <w:r w:rsidRPr="00125758">
        <w:rPr>
          <w:vanish/>
          <w:sz w:val="16"/>
        </w:rPr>
        <w:t>often</w:t>
      </w:r>
      <w:r w:rsidRPr="00083A9C">
        <w:rPr>
          <w:sz w:val="16"/>
        </w:rPr>
        <w:t xml:space="preserve"> </w:t>
      </w:r>
      <w:r w:rsidRPr="00125758">
        <w:rPr>
          <w:vanish/>
          <w:sz w:val="16"/>
        </w:rPr>
        <w:t>sentenced</w:t>
      </w:r>
      <w:r w:rsidRPr="00083A9C">
        <w:rPr>
          <w:sz w:val="16"/>
        </w:rPr>
        <w:t xml:space="preserve"> </w:t>
      </w:r>
      <w:r w:rsidRPr="00125758">
        <w:rPr>
          <w:vanish/>
          <w:sz w:val="16"/>
        </w:rPr>
        <w:t>to</w:t>
      </w:r>
      <w:r w:rsidRPr="00083A9C">
        <w:rPr>
          <w:sz w:val="16"/>
        </w:rPr>
        <w:t xml:space="preserve"> </w:t>
      </w:r>
      <w:r w:rsidRPr="00125758">
        <w:rPr>
          <w:vanish/>
          <w:sz w:val="16"/>
        </w:rPr>
        <w:t>unpaid</w:t>
      </w:r>
      <w:r w:rsidRPr="00083A9C">
        <w:rPr>
          <w:sz w:val="16"/>
        </w:rPr>
        <w:t xml:space="preserve"> </w:t>
      </w:r>
      <w:r w:rsidRPr="00125758">
        <w:rPr>
          <w:vanish/>
          <w:sz w:val="16"/>
        </w:rPr>
        <w:t>labor</w:t>
      </w:r>
      <w:r w:rsidRPr="00083A9C">
        <w:rPr>
          <w:sz w:val="16"/>
        </w:rPr>
        <w:t xml:space="preserve"> </w:t>
      </w:r>
      <w:r w:rsidRPr="00125758">
        <w:rPr>
          <w:vanish/>
          <w:sz w:val="16"/>
        </w:rPr>
        <w:t>for</w:t>
      </w:r>
      <w:r w:rsidRPr="00083A9C">
        <w:rPr>
          <w:sz w:val="16"/>
        </w:rPr>
        <w:t xml:space="preserve"> </w:t>
      </w:r>
      <w:r w:rsidRPr="00125758">
        <w:rPr>
          <w:vanish/>
          <w:sz w:val="16"/>
        </w:rPr>
        <w:t>wealthy</w:t>
      </w:r>
      <w:r w:rsidRPr="00083A9C">
        <w:rPr>
          <w:sz w:val="16"/>
        </w:rPr>
        <w:t xml:space="preserve"> </w:t>
      </w:r>
      <w:r w:rsidRPr="00125758">
        <w:rPr>
          <w:vanish/>
          <w:sz w:val="16"/>
        </w:rPr>
        <w:t>plantation</w:t>
      </w:r>
      <w:r w:rsidRPr="00083A9C">
        <w:rPr>
          <w:sz w:val="16"/>
        </w:rPr>
        <w:t xml:space="preserve"> </w:t>
      </w:r>
      <w:r w:rsidRPr="00125758">
        <w:rPr>
          <w:vanish/>
          <w:sz w:val="16"/>
        </w:rPr>
        <w:t>owners.¶</w:t>
      </w:r>
      <w:r w:rsidRPr="00083A9C">
        <w:rPr>
          <w:sz w:val="16"/>
        </w:rPr>
        <w:t xml:space="preserve"> </w:t>
      </w:r>
      <w:r w:rsidRPr="00125758">
        <w:rPr>
          <w:vanish/>
          <w:sz w:val="16"/>
        </w:rPr>
        <w:t>In</w:t>
      </w:r>
      <w:r w:rsidRPr="00083A9C">
        <w:rPr>
          <w:sz w:val="16"/>
        </w:rPr>
        <w:t xml:space="preserve"> </w:t>
      </w:r>
      <w:r w:rsidRPr="00125758">
        <w:rPr>
          <w:vanish/>
          <w:sz w:val="16"/>
        </w:rPr>
        <w:t>the</w:t>
      </w:r>
      <w:r w:rsidRPr="00083A9C">
        <w:rPr>
          <w:sz w:val="16"/>
        </w:rPr>
        <w:t xml:space="preserve"> </w:t>
      </w:r>
      <w:r w:rsidRPr="00125758">
        <w:rPr>
          <w:vanish/>
          <w:sz w:val="16"/>
        </w:rPr>
        <w:t>following</w:t>
      </w:r>
      <w:r w:rsidRPr="00083A9C">
        <w:rPr>
          <w:sz w:val="16"/>
        </w:rPr>
        <w:t xml:space="preserve"> </w:t>
      </w:r>
      <w:r w:rsidRPr="00125758">
        <w:rPr>
          <w:vanish/>
          <w:sz w:val="16"/>
        </w:rPr>
        <w:t>decades,</w:t>
      </w:r>
      <w:r w:rsidRPr="00083A9C">
        <w:rPr>
          <w:sz w:val="16"/>
        </w:rPr>
        <w:t xml:space="preserve"> </w:t>
      </w:r>
      <w:r w:rsidRPr="00125758">
        <w:rPr>
          <w:vanish/>
          <w:sz w:val="16"/>
        </w:rPr>
        <w:t>Southern</w:t>
      </w:r>
      <w:r w:rsidRPr="00083A9C">
        <w:rPr>
          <w:sz w:val="16"/>
        </w:rPr>
        <w:t xml:space="preserve"> </w:t>
      </w:r>
      <w:r w:rsidRPr="00125758">
        <w:rPr>
          <w:vanish/>
          <w:sz w:val="16"/>
        </w:rPr>
        <w:t>states</w:t>
      </w:r>
      <w:r w:rsidRPr="00083A9C">
        <w:rPr>
          <w:sz w:val="16"/>
        </w:rPr>
        <w:t xml:space="preserve"> </w:t>
      </w:r>
      <w:r w:rsidRPr="00125758">
        <w:rPr>
          <w:vanish/>
          <w:sz w:val="16"/>
        </w:rPr>
        <w:t>—</w:t>
      </w:r>
      <w:r w:rsidRPr="00083A9C">
        <w:rPr>
          <w:sz w:val="16"/>
        </w:rPr>
        <w:t xml:space="preserve"> </w:t>
      </w:r>
      <w:r w:rsidRPr="00125758">
        <w:rPr>
          <w:vanish/>
          <w:sz w:val="16"/>
        </w:rPr>
        <w:t>desperate</w:t>
      </w:r>
      <w:r w:rsidRPr="00083A9C">
        <w:rPr>
          <w:sz w:val="16"/>
        </w:rPr>
        <w:t xml:space="preserve"> </w:t>
      </w:r>
      <w:r w:rsidRPr="00125758">
        <w:rPr>
          <w:vanish/>
          <w:sz w:val="16"/>
        </w:rPr>
        <w:t>for</w:t>
      </w:r>
      <w:r w:rsidRPr="00083A9C">
        <w:rPr>
          <w:sz w:val="16"/>
        </w:rPr>
        <w:t xml:space="preserve"> </w:t>
      </w:r>
      <w:r w:rsidRPr="00125758">
        <w:rPr>
          <w:vanish/>
          <w:sz w:val="16"/>
        </w:rPr>
        <w:t>cheap</w:t>
      </w:r>
      <w:r w:rsidRPr="00083A9C">
        <w:rPr>
          <w:sz w:val="16"/>
        </w:rPr>
        <w:t xml:space="preserve"> </w:t>
      </w:r>
      <w:r w:rsidRPr="00125758">
        <w:rPr>
          <w:vanish/>
          <w:sz w:val="16"/>
        </w:rPr>
        <w:t>labor</w:t>
      </w:r>
      <w:r w:rsidRPr="00083A9C">
        <w:rPr>
          <w:sz w:val="16"/>
        </w:rPr>
        <w:t xml:space="preserve"> </w:t>
      </w:r>
      <w:r w:rsidRPr="00125758">
        <w:rPr>
          <w:vanish/>
          <w:sz w:val="16"/>
        </w:rPr>
        <w:t>and</w:t>
      </w:r>
      <w:r w:rsidRPr="00083A9C">
        <w:rPr>
          <w:sz w:val="16"/>
        </w:rPr>
        <w:t xml:space="preserve"> </w:t>
      </w:r>
      <w:r w:rsidRPr="00125758">
        <w:rPr>
          <w:vanish/>
          <w:sz w:val="16"/>
        </w:rPr>
        <w:t>revenue</w:t>
      </w:r>
      <w:r w:rsidRPr="00083A9C">
        <w:rPr>
          <w:sz w:val="16"/>
        </w:rPr>
        <w:t xml:space="preserve"> </w:t>
      </w:r>
      <w:r w:rsidRPr="00125758">
        <w:rPr>
          <w:vanish/>
          <w:sz w:val="16"/>
        </w:rPr>
        <w:t>—</w:t>
      </w:r>
      <w:r w:rsidRPr="00083A9C">
        <w:rPr>
          <w:sz w:val="16"/>
        </w:rPr>
        <w:t xml:space="preserve"> </w:t>
      </w:r>
      <w:r w:rsidRPr="00125758">
        <w:rPr>
          <w:vanish/>
          <w:sz w:val="16"/>
        </w:rPr>
        <w:t>widely</w:t>
      </w:r>
      <w:r w:rsidRPr="00083A9C">
        <w:rPr>
          <w:sz w:val="16"/>
        </w:rPr>
        <w:t xml:space="preserve"> </w:t>
      </w:r>
      <w:r w:rsidRPr="00125758">
        <w:rPr>
          <w:vanish/>
          <w:sz w:val="16"/>
        </w:rPr>
        <w:t>began</w:t>
      </w:r>
      <w:r w:rsidRPr="00083A9C">
        <w:rPr>
          <w:sz w:val="16"/>
        </w:rPr>
        <w:t xml:space="preserve"> </w:t>
      </w:r>
      <w:r w:rsidRPr="00125758">
        <w:rPr>
          <w:vanish/>
          <w:sz w:val="16"/>
        </w:rPr>
        <w:t>leasing</w:t>
      </w:r>
      <w:r w:rsidRPr="00083A9C">
        <w:rPr>
          <w:sz w:val="16"/>
        </w:rPr>
        <w:t xml:space="preserve"> </w:t>
      </w:r>
      <w:r w:rsidRPr="00125758">
        <w:rPr>
          <w:vanish/>
          <w:sz w:val="16"/>
        </w:rPr>
        <w:t>prisoners</w:t>
      </w:r>
      <w:r w:rsidRPr="00083A9C">
        <w:rPr>
          <w:sz w:val="16"/>
        </w:rPr>
        <w:t xml:space="preserve"> </w:t>
      </w:r>
      <w:r w:rsidRPr="00125758">
        <w:rPr>
          <w:vanish/>
          <w:sz w:val="16"/>
        </w:rPr>
        <w:t>to</w:t>
      </w:r>
      <w:r w:rsidRPr="00083A9C">
        <w:rPr>
          <w:sz w:val="16"/>
        </w:rPr>
        <w:t xml:space="preserve"> </w:t>
      </w:r>
      <w:r w:rsidRPr="00125758">
        <w:rPr>
          <w:vanish/>
          <w:sz w:val="16"/>
        </w:rPr>
        <w:t>local</w:t>
      </w:r>
      <w:r w:rsidRPr="00083A9C">
        <w:rPr>
          <w:sz w:val="16"/>
        </w:rPr>
        <w:t xml:space="preserve"> </w:t>
      </w:r>
      <w:r w:rsidRPr="00125758">
        <w:rPr>
          <w:vanish/>
          <w:sz w:val="16"/>
        </w:rPr>
        <w:t>planters</w:t>
      </w:r>
      <w:r w:rsidRPr="00083A9C">
        <w:rPr>
          <w:sz w:val="16"/>
        </w:rPr>
        <w:t xml:space="preserve"> </w:t>
      </w:r>
      <w:r w:rsidRPr="00125758">
        <w:rPr>
          <w:vanish/>
          <w:sz w:val="16"/>
        </w:rPr>
        <w:t>and</w:t>
      </w:r>
      <w:r w:rsidRPr="00083A9C">
        <w:rPr>
          <w:sz w:val="16"/>
        </w:rPr>
        <w:t xml:space="preserve"> </w:t>
      </w:r>
      <w:r w:rsidRPr="00125758">
        <w:rPr>
          <w:vanish/>
          <w:sz w:val="16"/>
        </w:rPr>
        <w:t>Northern</w:t>
      </w:r>
      <w:r w:rsidRPr="00083A9C">
        <w:rPr>
          <w:sz w:val="16"/>
        </w:rPr>
        <w:t xml:space="preserve"> </w:t>
      </w:r>
      <w:r w:rsidRPr="00125758">
        <w:rPr>
          <w:vanish/>
          <w:sz w:val="16"/>
        </w:rPr>
        <w:t>industrialists</w:t>
      </w:r>
      <w:r w:rsidRPr="00083A9C">
        <w:rPr>
          <w:sz w:val="16"/>
        </w:rPr>
        <w:t xml:space="preserve"> </w:t>
      </w:r>
      <w:r w:rsidRPr="00125758">
        <w:rPr>
          <w:vanish/>
          <w:sz w:val="16"/>
        </w:rPr>
        <w:t>who</w:t>
      </w:r>
      <w:r w:rsidRPr="00083A9C">
        <w:rPr>
          <w:sz w:val="16"/>
        </w:rPr>
        <w:t xml:space="preserve"> </w:t>
      </w:r>
      <w:r w:rsidRPr="00125758">
        <w:rPr>
          <w:vanish/>
          <w:sz w:val="16"/>
        </w:rPr>
        <w:t>took</w:t>
      </w:r>
      <w:r w:rsidRPr="00083A9C">
        <w:rPr>
          <w:sz w:val="16"/>
        </w:rPr>
        <w:t xml:space="preserve"> </w:t>
      </w:r>
      <w:r w:rsidRPr="00125758">
        <w:rPr>
          <w:vanish/>
          <w:sz w:val="16"/>
        </w:rPr>
        <w:t>responsibility</w:t>
      </w:r>
      <w:r w:rsidRPr="00083A9C">
        <w:rPr>
          <w:sz w:val="16"/>
        </w:rPr>
        <w:t xml:space="preserve"> </w:t>
      </w:r>
      <w:r w:rsidRPr="00125758">
        <w:rPr>
          <w:vanish/>
          <w:sz w:val="16"/>
        </w:rPr>
        <w:t>for</w:t>
      </w:r>
      <w:r w:rsidRPr="00083A9C">
        <w:rPr>
          <w:sz w:val="16"/>
        </w:rPr>
        <w:t xml:space="preserve"> </w:t>
      </w:r>
      <w:r w:rsidRPr="00125758">
        <w:rPr>
          <w:vanish/>
          <w:sz w:val="16"/>
        </w:rPr>
        <w:t>their</w:t>
      </w:r>
      <w:r w:rsidRPr="00083A9C">
        <w:rPr>
          <w:sz w:val="16"/>
        </w:rPr>
        <w:t xml:space="preserve"> </w:t>
      </w:r>
      <w:r w:rsidRPr="00125758">
        <w:rPr>
          <w:vanish/>
          <w:sz w:val="16"/>
        </w:rPr>
        <w:t>housing</w:t>
      </w:r>
      <w:r w:rsidRPr="00083A9C">
        <w:rPr>
          <w:sz w:val="16"/>
        </w:rPr>
        <w:t xml:space="preserve"> </w:t>
      </w:r>
      <w:r w:rsidRPr="00125758">
        <w:rPr>
          <w:vanish/>
          <w:sz w:val="16"/>
        </w:rPr>
        <w:t>and</w:t>
      </w:r>
      <w:r w:rsidRPr="00083A9C">
        <w:rPr>
          <w:sz w:val="16"/>
        </w:rPr>
        <w:t xml:space="preserve"> </w:t>
      </w:r>
      <w:r w:rsidRPr="00125758">
        <w:rPr>
          <w:vanish/>
          <w:sz w:val="16"/>
        </w:rPr>
        <w:t>feeding,</w:t>
      </w:r>
      <w:r w:rsidRPr="00083A9C">
        <w:rPr>
          <w:sz w:val="16"/>
        </w:rPr>
        <w:t xml:space="preserve"> </w:t>
      </w:r>
      <w:r w:rsidRPr="00125758">
        <w:rPr>
          <w:vanish/>
          <w:sz w:val="16"/>
        </w:rPr>
        <w:t>a</w:t>
      </w:r>
      <w:r w:rsidRPr="00083A9C">
        <w:rPr>
          <w:sz w:val="16"/>
        </w:rPr>
        <w:t xml:space="preserve"> </w:t>
      </w:r>
      <w:r w:rsidRPr="00125758">
        <w:rPr>
          <w:vanish/>
          <w:sz w:val="16"/>
        </w:rPr>
        <w:t>practice</w:t>
      </w:r>
      <w:r w:rsidRPr="00083A9C">
        <w:rPr>
          <w:sz w:val="16"/>
        </w:rPr>
        <w:t xml:space="preserve"> </w:t>
      </w:r>
      <w:r w:rsidRPr="00125758">
        <w:rPr>
          <w:vanish/>
          <w:sz w:val="16"/>
        </w:rPr>
        <w:t>known</w:t>
      </w:r>
      <w:r w:rsidRPr="00083A9C">
        <w:rPr>
          <w:sz w:val="16"/>
        </w:rPr>
        <w:t xml:space="preserve"> </w:t>
      </w:r>
      <w:r w:rsidRPr="00125758">
        <w:rPr>
          <w:vanish/>
          <w:sz w:val="16"/>
        </w:rPr>
        <w:t>as</w:t>
      </w:r>
      <w:r w:rsidRPr="00083A9C">
        <w:rPr>
          <w:sz w:val="16"/>
        </w:rPr>
        <w:t xml:space="preserve"> </w:t>
      </w:r>
      <w:r w:rsidRPr="00125758">
        <w:rPr>
          <w:vanish/>
          <w:sz w:val="16"/>
        </w:rPr>
        <w:t>convict</w:t>
      </w:r>
      <w:r w:rsidRPr="00083A9C">
        <w:rPr>
          <w:sz w:val="16"/>
        </w:rPr>
        <w:t xml:space="preserve"> </w:t>
      </w:r>
      <w:r w:rsidRPr="00125758">
        <w:rPr>
          <w:vanish/>
          <w:sz w:val="16"/>
        </w:rPr>
        <w:t>leasing.¶</w:t>
      </w:r>
      <w:r w:rsidRPr="00083A9C">
        <w:rPr>
          <w:sz w:val="16"/>
        </w:rPr>
        <w:t xml:space="preserve"> </w:t>
      </w:r>
      <w:r w:rsidRPr="00125758">
        <w:rPr>
          <w:vanish/>
          <w:sz w:val="16"/>
        </w:rPr>
        <w:t>Under</w:t>
      </w:r>
      <w:r w:rsidRPr="00083A9C">
        <w:rPr>
          <w:sz w:val="16"/>
        </w:rPr>
        <w:t xml:space="preserve"> </w:t>
      </w:r>
      <w:r w:rsidRPr="00125758">
        <w:rPr>
          <w:vanish/>
          <w:sz w:val="16"/>
        </w:rPr>
        <w:t>this</w:t>
      </w:r>
      <w:r w:rsidRPr="00083A9C">
        <w:rPr>
          <w:sz w:val="16"/>
        </w:rPr>
        <w:t xml:space="preserve"> </w:t>
      </w:r>
      <w:r w:rsidRPr="00125758">
        <w:rPr>
          <w:vanish/>
          <w:sz w:val="16"/>
        </w:rPr>
        <w:t>system,</w:t>
      </w:r>
      <w:r w:rsidRPr="00083A9C">
        <w:rPr>
          <w:sz w:val="16"/>
        </w:rPr>
        <w:t xml:space="preserve"> </w:t>
      </w:r>
      <w:r w:rsidRPr="00125758">
        <w:rPr>
          <w:vanish/>
          <w:sz w:val="16"/>
        </w:rPr>
        <w:t>the</w:t>
      </w:r>
      <w:r w:rsidRPr="00083A9C">
        <w:rPr>
          <w:sz w:val="16"/>
        </w:rPr>
        <w:t xml:space="preserve"> </w:t>
      </w:r>
      <w:r w:rsidRPr="00125758">
        <w:rPr>
          <w:vanish/>
          <w:sz w:val="16"/>
        </w:rPr>
        <w:t>captive</w:t>
      </w:r>
      <w:r w:rsidRPr="00083A9C">
        <w:rPr>
          <w:sz w:val="16"/>
        </w:rPr>
        <w:t xml:space="preserve"> </w:t>
      </w:r>
      <w:r w:rsidRPr="00125758">
        <w:rPr>
          <w:vanish/>
          <w:sz w:val="16"/>
        </w:rPr>
        <w:t>labor</w:t>
      </w:r>
      <w:r w:rsidRPr="00083A9C">
        <w:rPr>
          <w:sz w:val="16"/>
        </w:rPr>
        <w:t xml:space="preserve"> </w:t>
      </w:r>
      <w:r w:rsidRPr="00125758">
        <w:rPr>
          <w:vanish/>
          <w:sz w:val="16"/>
        </w:rPr>
        <w:t>market</w:t>
      </w:r>
      <w:r w:rsidRPr="00083A9C">
        <w:rPr>
          <w:sz w:val="16"/>
        </w:rPr>
        <w:t xml:space="preserve"> </w:t>
      </w:r>
      <w:r w:rsidRPr="00125758">
        <w:rPr>
          <w:vanish/>
          <w:sz w:val="16"/>
        </w:rPr>
        <w:t>worked</w:t>
      </w:r>
      <w:r w:rsidRPr="00083A9C">
        <w:rPr>
          <w:sz w:val="16"/>
        </w:rPr>
        <w:t xml:space="preserve"> </w:t>
      </w:r>
      <w:r w:rsidRPr="00125758">
        <w:rPr>
          <w:vanish/>
          <w:sz w:val="16"/>
        </w:rPr>
        <w:t>long</w:t>
      </w:r>
      <w:r w:rsidRPr="00083A9C">
        <w:rPr>
          <w:sz w:val="16"/>
        </w:rPr>
        <w:t xml:space="preserve"> </w:t>
      </w:r>
      <w:r w:rsidRPr="00125758">
        <w:rPr>
          <w:vanish/>
          <w:sz w:val="16"/>
        </w:rPr>
        <w:t>hours</w:t>
      </w:r>
      <w:r w:rsidRPr="00083A9C">
        <w:rPr>
          <w:sz w:val="16"/>
        </w:rPr>
        <w:t xml:space="preserve"> </w:t>
      </w:r>
      <w:r w:rsidRPr="00125758">
        <w:rPr>
          <w:vanish/>
          <w:sz w:val="16"/>
        </w:rPr>
        <w:t>in</w:t>
      </w:r>
      <w:r w:rsidRPr="00083A9C">
        <w:rPr>
          <w:sz w:val="16"/>
        </w:rPr>
        <w:t xml:space="preserve"> </w:t>
      </w:r>
      <w:r w:rsidRPr="00125758">
        <w:rPr>
          <w:vanish/>
          <w:sz w:val="16"/>
        </w:rPr>
        <w:t>unsafe</w:t>
      </w:r>
      <w:r w:rsidRPr="00083A9C">
        <w:rPr>
          <w:sz w:val="16"/>
        </w:rPr>
        <w:t xml:space="preserve"> </w:t>
      </w:r>
      <w:r w:rsidRPr="00125758">
        <w:rPr>
          <w:vanish/>
          <w:sz w:val="16"/>
        </w:rPr>
        <w:t>conditions,</w:t>
      </w:r>
      <w:r w:rsidRPr="00083A9C">
        <w:rPr>
          <w:sz w:val="16"/>
        </w:rPr>
        <w:t xml:space="preserve"> </w:t>
      </w:r>
      <w:r w:rsidRPr="00125758">
        <w:rPr>
          <w:vanish/>
          <w:sz w:val="16"/>
        </w:rPr>
        <w:t>often</w:t>
      </w:r>
      <w:r w:rsidRPr="00083A9C">
        <w:rPr>
          <w:sz w:val="16"/>
        </w:rPr>
        <w:t xml:space="preserve"> </w:t>
      </w:r>
      <w:r w:rsidRPr="00125758">
        <w:rPr>
          <w:vanish/>
          <w:sz w:val="16"/>
        </w:rPr>
        <w:t>treated</w:t>
      </w:r>
      <w:r w:rsidRPr="00083A9C">
        <w:rPr>
          <w:sz w:val="16"/>
        </w:rPr>
        <w:t xml:space="preserve"> </w:t>
      </w:r>
      <w:r w:rsidRPr="00125758">
        <w:rPr>
          <w:vanish/>
          <w:sz w:val="16"/>
        </w:rPr>
        <w:t>as</w:t>
      </w:r>
      <w:r w:rsidRPr="00083A9C">
        <w:rPr>
          <w:sz w:val="16"/>
        </w:rPr>
        <w:t xml:space="preserve"> </w:t>
      </w:r>
      <w:hyperlink r:id="rId20" w:tgtFrame="_blank" w:history="1">
        <w:r w:rsidRPr="00125758">
          <w:rPr>
            <w:rStyle w:val="Hyperlink"/>
            <w:vanish/>
            <w:sz w:val="16"/>
          </w:rPr>
          <w:t>poorly</w:t>
        </w:r>
      </w:hyperlink>
      <w:r w:rsidRPr="00083A9C">
        <w:rPr>
          <w:sz w:val="16"/>
        </w:rPr>
        <w:t xml:space="preserve"> </w:t>
      </w:r>
      <w:r w:rsidRPr="00125758">
        <w:rPr>
          <w:vanish/>
          <w:sz w:val="16"/>
        </w:rPr>
        <w:t>as</w:t>
      </w:r>
      <w:r w:rsidRPr="00083A9C">
        <w:rPr>
          <w:sz w:val="16"/>
        </w:rPr>
        <w:t xml:space="preserve"> </w:t>
      </w:r>
      <w:r w:rsidRPr="00125758">
        <w:rPr>
          <w:vanish/>
          <w:sz w:val="16"/>
        </w:rPr>
        <w:t>they</w:t>
      </w:r>
      <w:r w:rsidRPr="00083A9C">
        <w:rPr>
          <w:sz w:val="16"/>
        </w:rPr>
        <w:t xml:space="preserve"> </w:t>
      </w:r>
      <w:r w:rsidRPr="00125758">
        <w:rPr>
          <w:vanish/>
          <w:sz w:val="16"/>
        </w:rPr>
        <w:t>had</w:t>
      </w:r>
      <w:r w:rsidRPr="00083A9C">
        <w:rPr>
          <w:sz w:val="16"/>
        </w:rPr>
        <w:t xml:space="preserve"> </w:t>
      </w:r>
      <w:r w:rsidRPr="00125758">
        <w:rPr>
          <w:vanish/>
          <w:sz w:val="16"/>
        </w:rPr>
        <w:t>been</w:t>
      </w:r>
      <w:r w:rsidRPr="00083A9C">
        <w:rPr>
          <w:sz w:val="16"/>
        </w:rPr>
        <w:t xml:space="preserve"> </w:t>
      </w:r>
      <w:r w:rsidRPr="00125758">
        <w:rPr>
          <w:vanish/>
          <w:sz w:val="16"/>
        </w:rPr>
        <w:t>as</w:t>
      </w:r>
      <w:r w:rsidRPr="00083A9C">
        <w:rPr>
          <w:sz w:val="16"/>
        </w:rPr>
        <w:t xml:space="preserve"> </w:t>
      </w:r>
      <w:r w:rsidRPr="00125758">
        <w:rPr>
          <w:vanish/>
          <w:sz w:val="16"/>
        </w:rPr>
        <w:t>slaves.</w:t>
      </w:r>
      <w:r w:rsidRPr="00083A9C">
        <w:rPr>
          <w:sz w:val="16"/>
        </w:rPr>
        <w:t xml:space="preserve"> </w:t>
      </w:r>
      <w:r w:rsidRPr="00125758">
        <w:rPr>
          <w:vanish/>
          <w:sz w:val="16"/>
        </w:rPr>
        <w:t>Records</w:t>
      </w:r>
      <w:r w:rsidRPr="00083A9C">
        <w:rPr>
          <w:sz w:val="16"/>
        </w:rPr>
        <w:t xml:space="preserve"> </w:t>
      </w:r>
      <w:hyperlink r:id="rId21" w:anchor="v=onepage&amp;q=Robert%20Zieger%2C%20%E2%80%9CFor%20Jobs%20and%20Freedom%3A%20Race%20and%20Labor%20in%20America%20Since%201965.%E2%80%9D&amp;f=false" w:tgtFrame="_blank" w:history="1">
        <w:r w:rsidRPr="00125758">
          <w:rPr>
            <w:rStyle w:val="Hyperlink"/>
            <w:vanish/>
            <w:sz w:val="16"/>
          </w:rPr>
          <w:t>approximate</w:t>
        </w:r>
      </w:hyperlink>
      <w:r w:rsidRPr="00083A9C">
        <w:rPr>
          <w:sz w:val="16"/>
        </w:rPr>
        <w:t xml:space="preserve"> </w:t>
      </w:r>
      <w:r w:rsidRPr="00125758">
        <w:rPr>
          <w:vanish/>
          <w:sz w:val="16"/>
        </w:rPr>
        <w:t>that</w:t>
      </w:r>
      <w:r w:rsidRPr="00083A9C">
        <w:rPr>
          <w:sz w:val="16"/>
        </w:rPr>
        <w:t xml:space="preserve"> </w:t>
      </w:r>
      <w:r w:rsidRPr="00125758">
        <w:rPr>
          <w:vanish/>
          <w:sz w:val="16"/>
        </w:rPr>
        <w:t>on</w:t>
      </w:r>
      <w:r w:rsidRPr="00083A9C">
        <w:rPr>
          <w:sz w:val="16"/>
        </w:rPr>
        <w:t xml:space="preserve"> </w:t>
      </w:r>
      <w:r w:rsidRPr="00125758">
        <w:rPr>
          <w:vanish/>
          <w:sz w:val="16"/>
        </w:rPr>
        <w:t>an</w:t>
      </w:r>
      <w:r w:rsidRPr="00083A9C">
        <w:rPr>
          <w:sz w:val="16"/>
        </w:rPr>
        <w:t xml:space="preserve"> </w:t>
      </w:r>
      <w:r w:rsidRPr="00125758">
        <w:rPr>
          <w:vanish/>
          <w:sz w:val="16"/>
        </w:rPr>
        <w:t>average</w:t>
      </w:r>
      <w:r w:rsidRPr="00083A9C">
        <w:rPr>
          <w:sz w:val="16"/>
        </w:rPr>
        <w:t xml:space="preserve"> </w:t>
      </w:r>
      <w:r w:rsidRPr="00125758">
        <w:rPr>
          <w:vanish/>
          <w:sz w:val="16"/>
        </w:rPr>
        <w:t>day</w:t>
      </w:r>
      <w:r w:rsidRPr="00083A9C">
        <w:rPr>
          <w:sz w:val="16"/>
        </w:rPr>
        <w:t xml:space="preserve"> </w:t>
      </w:r>
      <w:r w:rsidRPr="00125758">
        <w:rPr>
          <w:vanish/>
          <w:sz w:val="16"/>
        </w:rPr>
        <w:t>between</w:t>
      </w:r>
      <w:r w:rsidRPr="00083A9C">
        <w:rPr>
          <w:sz w:val="16"/>
        </w:rPr>
        <w:t xml:space="preserve"> </w:t>
      </w:r>
      <w:r w:rsidRPr="00125758">
        <w:rPr>
          <w:vanish/>
          <w:sz w:val="16"/>
        </w:rPr>
        <w:t>1885</w:t>
      </w:r>
      <w:r w:rsidRPr="00083A9C">
        <w:rPr>
          <w:sz w:val="16"/>
        </w:rPr>
        <w:t xml:space="preserve"> </w:t>
      </w:r>
      <w:r w:rsidRPr="00125758">
        <w:rPr>
          <w:vanish/>
          <w:sz w:val="16"/>
        </w:rPr>
        <w:t>and</w:t>
      </w:r>
      <w:r w:rsidRPr="00083A9C">
        <w:rPr>
          <w:sz w:val="16"/>
        </w:rPr>
        <w:t xml:space="preserve"> </w:t>
      </w:r>
      <w:r w:rsidRPr="00125758">
        <w:rPr>
          <w:vanish/>
          <w:sz w:val="16"/>
        </w:rPr>
        <w:t>1920,</w:t>
      </w:r>
      <w:r w:rsidRPr="00083A9C">
        <w:rPr>
          <w:sz w:val="16"/>
        </w:rPr>
        <w:t xml:space="preserve"> </w:t>
      </w:r>
      <w:r w:rsidRPr="00125758">
        <w:rPr>
          <w:vanish/>
          <w:sz w:val="16"/>
        </w:rPr>
        <w:t>10,000</w:t>
      </w:r>
      <w:r w:rsidRPr="00083A9C">
        <w:rPr>
          <w:sz w:val="16"/>
        </w:rPr>
        <w:t xml:space="preserve"> </w:t>
      </w:r>
      <w:r w:rsidRPr="00125758">
        <w:rPr>
          <w:vanish/>
          <w:sz w:val="16"/>
        </w:rPr>
        <w:t>to</w:t>
      </w:r>
      <w:r w:rsidRPr="00083A9C">
        <w:rPr>
          <w:sz w:val="16"/>
        </w:rPr>
        <w:t xml:space="preserve"> </w:t>
      </w:r>
      <w:r w:rsidRPr="00125758">
        <w:rPr>
          <w:vanish/>
          <w:sz w:val="16"/>
        </w:rPr>
        <w:t>20,000</w:t>
      </w:r>
      <w:r w:rsidRPr="00083A9C">
        <w:rPr>
          <w:sz w:val="16"/>
        </w:rPr>
        <w:t xml:space="preserve"> </w:t>
      </w:r>
      <w:r w:rsidRPr="00125758">
        <w:rPr>
          <w:vanish/>
          <w:sz w:val="16"/>
        </w:rPr>
        <w:t>prisoners</w:t>
      </w:r>
      <w:r w:rsidRPr="00083A9C">
        <w:rPr>
          <w:sz w:val="16"/>
        </w:rPr>
        <w:t xml:space="preserve"> </w:t>
      </w:r>
      <w:r w:rsidRPr="00125758">
        <w:rPr>
          <w:vanish/>
          <w:sz w:val="16"/>
        </w:rPr>
        <w:t>—</w:t>
      </w:r>
      <w:r w:rsidRPr="00083A9C">
        <w:rPr>
          <w:sz w:val="16"/>
        </w:rPr>
        <w:t xml:space="preserve"> </w:t>
      </w:r>
      <w:r w:rsidRPr="00125758">
        <w:rPr>
          <w:vanish/>
          <w:sz w:val="16"/>
        </w:rPr>
        <w:t>the</w:t>
      </w:r>
      <w:r w:rsidRPr="00083A9C">
        <w:rPr>
          <w:sz w:val="16"/>
        </w:rPr>
        <w:t xml:space="preserve"> </w:t>
      </w:r>
      <w:r w:rsidRPr="00125758">
        <w:rPr>
          <w:vanish/>
          <w:sz w:val="16"/>
        </w:rPr>
        <w:t>overwhelming</w:t>
      </w:r>
      <w:r w:rsidRPr="00083A9C">
        <w:rPr>
          <w:sz w:val="16"/>
        </w:rPr>
        <w:t xml:space="preserve"> </w:t>
      </w:r>
      <w:r w:rsidRPr="00125758">
        <w:rPr>
          <w:vanish/>
          <w:sz w:val="16"/>
        </w:rPr>
        <w:t>majority</w:t>
      </w:r>
      <w:r w:rsidRPr="00083A9C">
        <w:rPr>
          <w:sz w:val="16"/>
        </w:rPr>
        <w:t xml:space="preserve"> </w:t>
      </w:r>
      <w:r w:rsidRPr="00125758">
        <w:rPr>
          <w:vanish/>
          <w:sz w:val="16"/>
        </w:rPr>
        <w:t>of</w:t>
      </w:r>
      <w:r w:rsidRPr="00083A9C">
        <w:rPr>
          <w:sz w:val="16"/>
        </w:rPr>
        <w:t xml:space="preserve"> </w:t>
      </w:r>
      <w:r w:rsidRPr="00125758">
        <w:rPr>
          <w:vanish/>
          <w:sz w:val="16"/>
        </w:rPr>
        <w:t>them</w:t>
      </w:r>
      <w:r w:rsidRPr="00083A9C">
        <w:rPr>
          <w:sz w:val="16"/>
        </w:rPr>
        <w:t xml:space="preserve"> </w:t>
      </w:r>
      <w:r w:rsidRPr="00125758">
        <w:rPr>
          <w:vanish/>
          <w:sz w:val="16"/>
        </w:rPr>
        <w:t>Black</w:t>
      </w:r>
      <w:r w:rsidRPr="00083A9C">
        <w:rPr>
          <w:sz w:val="16"/>
        </w:rPr>
        <w:t xml:space="preserve"> </w:t>
      </w:r>
      <w:r w:rsidRPr="00125758">
        <w:rPr>
          <w:vanish/>
          <w:sz w:val="16"/>
        </w:rPr>
        <w:t>Americans</w:t>
      </w:r>
      <w:r w:rsidRPr="00083A9C">
        <w:rPr>
          <w:sz w:val="16"/>
        </w:rPr>
        <w:t xml:space="preserve"> </w:t>
      </w:r>
      <w:r w:rsidRPr="00125758">
        <w:rPr>
          <w:vanish/>
          <w:sz w:val="16"/>
        </w:rPr>
        <w:t>—</w:t>
      </w:r>
      <w:r w:rsidRPr="00083A9C">
        <w:rPr>
          <w:sz w:val="16"/>
        </w:rPr>
        <w:t xml:space="preserve"> </w:t>
      </w:r>
      <w:r w:rsidRPr="00125758">
        <w:rPr>
          <w:vanish/>
          <w:sz w:val="16"/>
        </w:rPr>
        <w:t>continued</w:t>
      </w:r>
      <w:r w:rsidRPr="00083A9C">
        <w:rPr>
          <w:sz w:val="16"/>
        </w:rPr>
        <w:t xml:space="preserve"> </w:t>
      </w:r>
      <w:r w:rsidRPr="00125758">
        <w:rPr>
          <w:vanish/>
          <w:sz w:val="16"/>
        </w:rPr>
        <w:t>to</w:t>
      </w:r>
      <w:r w:rsidRPr="00083A9C">
        <w:rPr>
          <w:sz w:val="16"/>
        </w:rPr>
        <w:t xml:space="preserve"> </w:t>
      </w:r>
      <w:r w:rsidRPr="00125758">
        <w:rPr>
          <w:vanish/>
          <w:sz w:val="16"/>
        </w:rPr>
        <w:t>toil</w:t>
      </w:r>
      <w:r w:rsidRPr="00083A9C">
        <w:rPr>
          <w:sz w:val="16"/>
        </w:rPr>
        <w:t xml:space="preserve"> </w:t>
      </w:r>
      <w:r w:rsidRPr="00125758">
        <w:rPr>
          <w:vanish/>
          <w:sz w:val="16"/>
        </w:rPr>
        <w:t>under</w:t>
      </w:r>
      <w:r w:rsidRPr="00083A9C">
        <w:rPr>
          <w:sz w:val="16"/>
        </w:rPr>
        <w:t xml:space="preserve"> </w:t>
      </w:r>
      <w:r w:rsidRPr="00125758">
        <w:rPr>
          <w:vanish/>
          <w:sz w:val="16"/>
        </w:rPr>
        <w:t>these</w:t>
      </w:r>
      <w:r w:rsidRPr="00083A9C">
        <w:rPr>
          <w:sz w:val="16"/>
        </w:rPr>
        <w:t xml:space="preserve"> </w:t>
      </w:r>
      <w:r w:rsidRPr="00125758">
        <w:rPr>
          <w:vanish/>
          <w:sz w:val="16"/>
        </w:rPr>
        <w:t>insufferable</w:t>
      </w:r>
      <w:r w:rsidRPr="00083A9C">
        <w:rPr>
          <w:sz w:val="16"/>
        </w:rPr>
        <w:t xml:space="preserve"> </w:t>
      </w:r>
      <w:r w:rsidRPr="00125758">
        <w:rPr>
          <w:vanish/>
          <w:sz w:val="16"/>
        </w:rPr>
        <w:t>circumstances.¶</w:t>
      </w:r>
      <w:r w:rsidRPr="00083A9C">
        <w:rPr>
          <w:sz w:val="16"/>
        </w:rPr>
        <w:t xml:space="preserve"> </w:t>
      </w:r>
      <w:r w:rsidRPr="00125758">
        <w:rPr>
          <w:vanish/>
          <w:sz w:val="16"/>
        </w:rPr>
        <w:t>In</w:t>
      </w:r>
      <w:r w:rsidRPr="00083A9C">
        <w:rPr>
          <w:sz w:val="16"/>
        </w:rPr>
        <w:t xml:space="preserve"> </w:t>
      </w:r>
      <w:r w:rsidRPr="00125758">
        <w:rPr>
          <w:vanish/>
          <w:sz w:val="16"/>
        </w:rPr>
        <w:t>the</w:t>
      </w:r>
      <w:r w:rsidRPr="00083A9C">
        <w:rPr>
          <w:sz w:val="16"/>
        </w:rPr>
        <w:t xml:space="preserve"> </w:t>
      </w:r>
      <w:r w:rsidRPr="00125758">
        <w:rPr>
          <w:vanish/>
          <w:sz w:val="16"/>
        </w:rPr>
        <w:t>1930s,</w:t>
      </w:r>
      <w:r w:rsidRPr="00083A9C">
        <w:rPr>
          <w:sz w:val="16"/>
        </w:rPr>
        <w:t xml:space="preserve"> </w:t>
      </w:r>
      <w:r w:rsidRPr="00125758">
        <w:rPr>
          <w:vanish/>
          <w:sz w:val="16"/>
        </w:rPr>
        <w:t>a</w:t>
      </w:r>
      <w:r w:rsidRPr="00083A9C">
        <w:rPr>
          <w:sz w:val="16"/>
        </w:rPr>
        <w:t xml:space="preserve"> </w:t>
      </w:r>
      <w:hyperlink r:id="rId22" w:tgtFrame="_blank" w:history="1">
        <w:r w:rsidRPr="00125758">
          <w:rPr>
            <w:rStyle w:val="Hyperlink"/>
            <w:vanish/>
            <w:sz w:val="16"/>
          </w:rPr>
          <w:t>series</w:t>
        </w:r>
        <w:r w:rsidRPr="00083A9C">
          <w:rPr>
            <w:rStyle w:val="Hyperlink"/>
            <w:sz w:val="16"/>
          </w:rPr>
          <w:t xml:space="preserve"> </w:t>
        </w:r>
        <w:r w:rsidRPr="00125758">
          <w:rPr>
            <w:rStyle w:val="Hyperlink"/>
            <w:vanish/>
            <w:sz w:val="16"/>
          </w:rPr>
          <w:t>of</w:t>
        </w:r>
        <w:r w:rsidRPr="00083A9C">
          <w:rPr>
            <w:rStyle w:val="Hyperlink"/>
            <w:sz w:val="16"/>
          </w:rPr>
          <w:t xml:space="preserve"> </w:t>
        </w:r>
        <w:r w:rsidRPr="00125758">
          <w:rPr>
            <w:rStyle w:val="Hyperlink"/>
            <w:vanish/>
            <w:sz w:val="16"/>
          </w:rPr>
          <w:t>laws</w:t>
        </w:r>
      </w:hyperlink>
      <w:r w:rsidRPr="00083A9C">
        <w:rPr>
          <w:sz w:val="16"/>
        </w:rPr>
        <w:t xml:space="preserve"> </w:t>
      </w:r>
      <w:r w:rsidRPr="00125758">
        <w:rPr>
          <w:vanish/>
          <w:sz w:val="16"/>
        </w:rPr>
        <w:t>prohibited</w:t>
      </w:r>
      <w:r w:rsidRPr="00083A9C">
        <w:rPr>
          <w:sz w:val="16"/>
        </w:rPr>
        <w:t xml:space="preserve"> </w:t>
      </w:r>
      <w:r w:rsidRPr="00125758">
        <w:rPr>
          <w:vanish/>
          <w:sz w:val="16"/>
        </w:rPr>
        <w:t>state</w:t>
      </w:r>
      <w:r w:rsidRPr="00083A9C">
        <w:rPr>
          <w:sz w:val="16"/>
        </w:rPr>
        <w:t xml:space="preserve"> </w:t>
      </w:r>
      <w:r w:rsidRPr="00125758">
        <w:rPr>
          <w:vanish/>
          <w:sz w:val="16"/>
        </w:rPr>
        <w:t>prisons</w:t>
      </w:r>
      <w:r w:rsidRPr="00083A9C">
        <w:rPr>
          <w:sz w:val="16"/>
        </w:rPr>
        <w:t xml:space="preserve"> </w:t>
      </w:r>
      <w:r w:rsidRPr="00125758">
        <w:rPr>
          <w:vanish/>
          <w:sz w:val="16"/>
        </w:rPr>
        <w:t>from</w:t>
      </w:r>
      <w:r w:rsidRPr="00083A9C">
        <w:rPr>
          <w:sz w:val="16"/>
        </w:rPr>
        <w:t xml:space="preserve"> </w:t>
      </w:r>
      <w:r w:rsidRPr="00125758">
        <w:rPr>
          <w:vanish/>
          <w:sz w:val="16"/>
        </w:rPr>
        <w:t>using</w:t>
      </w:r>
      <w:r w:rsidRPr="00083A9C">
        <w:rPr>
          <w:sz w:val="16"/>
        </w:rPr>
        <w:t xml:space="preserve"> </w:t>
      </w:r>
      <w:r w:rsidRPr="00125758">
        <w:rPr>
          <w:vanish/>
          <w:sz w:val="16"/>
        </w:rPr>
        <w:t>prison</w:t>
      </w:r>
      <w:r w:rsidRPr="00083A9C">
        <w:rPr>
          <w:sz w:val="16"/>
        </w:rPr>
        <w:t xml:space="preserve"> </w:t>
      </w:r>
      <w:r w:rsidRPr="00125758">
        <w:rPr>
          <w:vanish/>
          <w:sz w:val="16"/>
        </w:rPr>
        <w:t>labor,</w:t>
      </w:r>
      <w:r w:rsidRPr="00083A9C">
        <w:rPr>
          <w:sz w:val="16"/>
        </w:rPr>
        <w:t xml:space="preserve"> </w:t>
      </w:r>
      <w:r w:rsidRPr="00125758">
        <w:rPr>
          <w:vanish/>
          <w:sz w:val="16"/>
        </w:rPr>
        <w:t>but</w:t>
      </w:r>
      <w:r w:rsidRPr="00083A9C">
        <w:rPr>
          <w:sz w:val="16"/>
        </w:rPr>
        <w:t xml:space="preserve"> </w:t>
      </w:r>
      <w:r w:rsidRPr="00125758">
        <w:rPr>
          <w:vanish/>
          <w:sz w:val="16"/>
        </w:rPr>
        <w:t>the</w:t>
      </w:r>
      <w:r w:rsidRPr="00083A9C">
        <w:rPr>
          <w:sz w:val="16"/>
        </w:rPr>
        <w:t xml:space="preserve"> </w:t>
      </w:r>
      <w:r w:rsidRPr="00125758">
        <w:rPr>
          <w:vanish/>
          <w:sz w:val="16"/>
        </w:rPr>
        <w:t>federal</w:t>
      </w:r>
      <w:r w:rsidRPr="00083A9C">
        <w:rPr>
          <w:sz w:val="16"/>
        </w:rPr>
        <w:t xml:space="preserve"> </w:t>
      </w:r>
      <w:r w:rsidRPr="00125758">
        <w:rPr>
          <w:vanish/>
          <w:sz w:val="16"/>
        </w:rPr>
        <w:t>government</w:t>
      </w:r>
      <w:r w:rsidRPr="00083A9C">
        <w:rPr>
          <w:sz w:val="16"/>
        </w:rPr>
        <w:t xml:space="preserve"> </w:t>
      </w:r>
      <w:r w:rsidRPr="00125758">
        <w:rPr>
          <w:vanish/>
          <w:sz w:val="16"/>
        </w:rPr>
        <w:t>continued</w:t>
      </w:r>
      <w:r w:rsidRPr="00083A9C">
        <w:rPr>
          <w:sz w:val="16"/>
        </w:rPr>
        <w:t xml:space="preserve"> </w:t>
      </w:r>
      <w:r w:rsidRPr="00125758">
        <w:rPr>
          <w:vanish/>
          <w:sz w:val="16"/>
        </w:rPr>
        <w:t>to</w:t>
      </w:r>
      <w:r w:rsidRPr="00083A9C">
        <w:rPr>
          <w:sz w:val="16"/>
        </w:rPr>
        <w:t xml:space="preserve"> </w:t>
      </w:r>
      <w:r w:rsidRPr="00125758">
        <w:rPr>
          <w:vanish/>
          <w:sz w:val="16"/>
        </w:rPr>
        <w:t>rely</w:t>
      </w:r>
      <w:r w:rsidRPr="00083A9C">
        <w:rPr>
          <w:sz w:val="16"/>
        </w:rPr>
        <w:t xml:space="preserve"> </w:t>
      </w:r>
      <w:r w:rsidRPr="00125758">
        <w:rPr>
          <w:vanish/>
          <w:sz w:val="16"/>
        </w:rPr>
        <w:t>on</w:t>
      </w:r>
      <w:r w:rsidRPr="00083A9C">
        <w:rPr>
          <w:sz w:val="16"/>
        </w:rPr>
        <w:t xml:space="preserve"> </w:t>
      </w:r>
      <w:r w:rsidRPr="00125758">
        <w:rPr>
          <w:vanish/>
          <w:sz w:val="16"/>
        </w:rPr>
        <w:t>this</w:t>
      </w:r>
      <w:r w:rsidRPr="00083A9C">
        <w:rPr>
          <w:sz w:val="16"/>
        </w:rPr>
        <w:t xml:space="preserve"> </w:t>
      </w:r>
      <w:r w:rsidRPr="00125758">
        <w:rPr>
          <w:vanish/>
          <w:sz w:val="16"/>
        </w:rPr>
        <w:t>workforce</w:t>
      </w:r>
      <w:r w:rsidRPr="00083A9C">
        <w:rPr>
          <w:sz w:val="16"/>
        </w:rPr>
        <w:t xml:space="preserve"> </w:t>
      </w:r>
      <w:r w:rsidRPr="00125758">
        <w:rPr>
          <w:vanish/>
          <w:sz w:val="16"/>
        </w:rPr>
        <w:t>to</w:t>
      </w:r>
      <w:r w:rsidRPr="00083A9C">
        <w:rPr>
          <w:sz w:val="16"/>
        </w:rPr>
        <w:t xml:space="preserve"> </w:t>
      </w:r>
      <w:r w:rsidRPr="00125758">
        <w:rPr>
          <w:vanish/>
          <w:sz w:val="16"/>
        </w:rPr>
        <w:t>meet</w:t>
      </w:r>
      <w:r w:rsidRPr="00083A9C">
        <w:rPr>
          <w:sz w:val="16"/>
        </w:rPr>
        <w:t xml:space="preserve"> </w:t>
      </w:r>
      <w:r w:rsidRPr="00125758">
        <w:rPr>
          <w:vanish/>
          <w:sz w:val="16"/>
        </w:rPr>
        <w:t>the</w:t>
      </w:r>
      <w:r w:rsidRPr="00083A9C">
        <w:rPr>
          <w:sz w:val="16"/>
        </w:rPr>
        <w:t xml:space="preserve"> </w:t>
      </w:r>
      <w:r w:rsidRPr="00125758">
        <w:rPr>
          <w:vanish/>
          <w:sz w:val="16"/>
        </w:rPr>
        <w:t>demands</w:t>
      </w:r>
      <w:r w:rsidRPr="00083A9C">
        <w:rPr>
          <w:sz w:val="16"/>
        </w:rPr>
        <w:t xml:space="preserve"> </w:t>
      </w:r>
      <w:r w:rsidRPr="00125758">
        <w:rPr>
          <w:vanish/>
          <w:sz w:val="16"/>
        </w:rPr>
        <w:t>of</w:t>
      </w:r>
      <w:r w:rsidRPr="00083A9C">
        <w:rPr>
          <w:sz w:val="16"/>
        </w:rPr>
        <w:t xml:space="preserve"> </w:t>
      </w:r>
      <w:r w:rsidRPr="00125758">
        <w:rPr>
          <w:vanish/>
          <w:sz w:val="16"/>
        </w:rPr>
        <w:t>the</w:t>
      </w:r>
      <w:r w:rsidRPr="00083A9C">
        <w:rPr>
          <w:sz w:val="16"/>
        </w:rPr>
        <w:t xml:space="preserve"> </w:t>
      </w:r>
      <w:r w:rsidRPr="00125758">
        <w:rPr>
          <w:vanish/>
          <w:sz w:val="16"/>
        </w:rPr>
        <w:t>rapidly</w:t>
      </w:r>
      <w:r w:rsidRPr="00083A9C">
        <w:rPr>
          <w:sz w:val="16"/>
        </w:rPr>
        <w:t xml:space="preserve"> </w:t>
      </w:r>
      <w:r w:rsidRPr="00125758">
        <w:rPr>
          <w:vanish/>
          <w:sz w:val="16"/>
        </w:rPr>
        <w:t>changing</w:t>
      </w:r>
      <w:r w:rsidRPr="00083A9C">
        <w:rPr>
          <w:sz w:val="16"/>
        </w:rPr>
        <w:t xml:space="preserve"> </w:t>
      </w:r>
      <w:r w:rsidRPr="00125758">
        <w:rPr>
          <w:vanish/>
          <w:sz w:val="16"/>
        </w:rPr>
        <w:t>markets</w:t>
      </w:r>
      <w:r w:rsidRPr="00083A9C">
        <w:rPr>
          <w:sz w:val="16"/>
        </w:rPr>
        <w:t xml:space="preserve"> </w:t>
      </w:r>
      <w:r w:rsidRPr="00125758">
        <w:rPr>
          <w:vanish/>
          <w:sz w:val="16"/>
        </w:rPr>
        <w:t>of</w:t>
      </w:r>
      <w:r w:rsidRPr="00083A9C">
        <w:rPr>
          <w:sz w:val="16"/>
        </w:rPr>
        <w:t xml:space="preserve"> </w:t>
      </w:r>
      <w:r w:rsidRPr="00125758">
        <w:rPr>
          <w:vanish/>
          <w:sz w:val="16"/>
        </w:rPr>
        <w:t>mid-century.</w:t>
      </w:r>
      <w:r w:rsidRPr="00083A9C">
        <w:rPr>
          <w:sz w:val="16"/>
        </w:rPr>
        <w:t xml:space="preserve"> </w:t>
      </w:r>
      <w:r w:rsidRPr="00125758">
        <w:rPr>
          <w:vanish/>
          <w:sz w:val="16"/>
        </w:rPr>
        <w:t>By</w:t>
      </w:r>
      <w:r w:rsidRPr="00083A9C">
        <w:rPr>
          <w:sz w:val="16"/>
        </w:rPr>
        <w:t xml:space="preserve"> </w:t>
      </w:r>
      <w:r w:rsidRPr="00125758">
        <w:rPr>
          <w:vanish/>
          <w:sz w:val="16"/>
        </w:rPr>
        <w:t>1979,</w:t>
      </w:r>
      <w:r w:rsidRPr="00083A9C">
        <w:rPr>
          <w:sz w:val="16"/>
        </w:rPr>
        <w:t xml:space="preserve"> </w:t>
      </w:r>
      <w:r w:rsidRPr="00125758">
        <w:rPr>
          <w:vanish/>
          <w:sz w:val="16"/>
        </w:rPr>
        <w:t>Congress</w:t>
      </w:r>
      <w:r w:rsidRPr="00083A9C">
        <w:rPr>
          <w:sz w:val="16"/>
        </w:rPr>
        <w:t xml:space="preserve"> </w:t>
      </w:r>
      <w:r w:rsidRPr="00125758">
        <w:rPr>
          <w:vanish/>
          <w:sz w:val="16"/>
        </w:rPr>
        <w:t>passed</w:t>
      </w:r>
      <w:r w:rsidRPr="00083A9C">
        <w:rPr>
          <w:sz w:val="16"/>
        </w:rPr>
        <w:t xml:space="preserve"> </w:t>
      </w:r>
      <w:hyperlink r:id="rId23" w:tgtFrame="_blank" w:history="1">
        <w:r w:rsidRPr="00125758">
          <w:rPr>
            <w:rStyle w:val="Hyperlink"/>
            <w:vanish/>
            <w:sz w:val="16"/>
          </w:rPr>
          <w:t>legislation</w:t>
        </w:r>
      </w:hyperlink>
      <w:r w:rsidRPr="00083A9C">
        <w:rPr>
          <w:sz w:val="16"/>
        </w:rPr>
        <w:t xml:space="preserve"> </w:t>
      </w:r>
      <w:r w:rsidRPr="00125758">
        <w:rPr>
          <w:vanish/>
          <w:sz w:val="16"/>
        </w:rPr>
        <w:t>allowing</w:t>
      </w:r>
      <w:r w:rsidRPr="00083A9C">
        <w:rPr>
          <w:sz w:val="16"/>
        </w:rPr>
        <w:t xml:space="preserve"> </w:t>
      </w:r>
      <w:r w:rsidRPr="00125758">
        <w:rPr>
          <w:vanish/>
          <w:sz w:val="16"/>
        </w:rPr>
        <w:t>state</w:t>
      </w:r>
      <w:r w:rsidRPr="00083A9C">
        <w:rPr>
          <w:sz w:val="16"/>
        </w:rPr>
        <w:t xml:space="preserve"> </w:t>
      </w:r>
      <w:r w:rsidRPr="00125758">
        <w:rPr>
          <w:vanish/>
          <w:sz w:val="16"/>
        </w:rPr>
        <w:t>corrections</w:t>
      </w:r>
      <w:r w:rsidRPr="00083A9C">
        <w:rPr>
          <w:sz w:val="16"/>
        </w:rPr>
        <w:t xml:space="preserve"> </w:t>
      </w:r>
      <w:r w:rsidRPr="00125758">
        <w:rPr>
          <w:vanish/>
          <w:sz w:val="16"/>
        </w:rPr>
        <w:t>officials</w:t>
      </w:r>
      <w:r w:rsidRPr="00083A9C">
        <w:rPr>
          <w:sz w:val="16"/>
        </w:rPr>
        <w:t xml:space="preserve"> </w:t>
      </w:r>
      <w:r w:rsidRPr="00125758">
        <w:rPr>
          <w:vanish/>
          <w:sz w:val="16"/>
        </w:rPr>
        <w:t>to</w:t>
      </w:r>
      <w:r w:rsidRPr="00083A9C">
        <w:rPr>
          <w:sz w:val="16"/>
        </w:rPr>
        <w:t xml:space="preserve"> </w:t>
      </w:r>
      <w:r w:rsidRPr="00125758">
        <w:rPr>
          <w:vanish/>
          <w:sz w:val="16"/>
        </w:rPr>
        <w:t>collaborate</w:t>
      </w:r>
      <w:r w:rsidRPr="00083A9C">
        <w:rPr>
          <w:sz w:val="16"/>
        </w:rPr>
        <w:t xml:space="preserve"> </w:t>
      </w:r>
      <w:r w:rsidRPr="00125758">
        <w:rPr>
          <w:vanish/>
          <w:sz w:val="16"/>
        </w:rPr>
        <w:t>with</w:t>
      </w:r>
      <w:r w:rsidRPr="00083A9C">
        <w:rPr>
          <w:sz w:val="16"/>
        </w:rPr>
        <w:t xml:space="preserve"> </w:t>
      </w:r>
      <w:r w:rsidRPr="00125758">
        <w:rPr>
          <w:vanish/>
          <w:sz w:val="16"/>
        </w:rPr>
        <w:t>private</w:t>
      </w:r>
      <w:r w:rsidRPr="00083A9C">
        <w:rPr>
          <w:sz w:val="16"/>
        </w:rPr>
        <w:t xml:space="preserve"> </w:t>
      </w:r>
      <w:r w:rsidRPr="00125758">
        <w:rPr>
          <w:vanish/>
          <w:sz w:val="16"/>
        </w:rPr>
        <w:t>industries</w:t>
      </w:r>
      <w:r w:rsidRPr="00083A9C">
        <w:rPr>
          <w:sz w:val="16"/>
        </w:rPr>
        <w:t xml:space="preserve"> </w:t>
      </w:r>
      <w:r w:rsidRPr="00125758">
        <w:rPr>
          <w:vanish/>
          <w:sz w:val="16"/>
        </w:rPr>
        <w:t>to</w:t>
      </w:r>
      <w:r w:rsidRPr="00083A9C">
        <w:rPr>
          <w:sz w:val="16"/>
        </w:rPr>
        <w:t xml:space="preserve"> </w:t>
      </w:r>
      <w:r w:rsidRPr="00125758">
        <w:rPr>
          <w:vanish/>
          <w:sz w:val="16"/>
        </w:rPr>
        <w:t>produce</w:t>
      </w:r>
      <w:r w:rsidRPr="00083A9C">
        <w:rPr>
          <w:sz w:val="16"/>
        </w:rPr>
        <w:t xml:space="preserve"> </w:t>
      </w:r>
      <w:r w:rsidRPr="00125758">
        <w:rPr>
          <w:vanish/>
          <w:sz w:val="16"/>
        </w:rPr>
        <w:t>prison-made</w:t>
      </w:r>
      <w:r w:rsidRPr="00083A9C">
        <w:rPr>
          <w:sz w:val="16"/>
        </w:rPr>
        <w:t xml:space="preserve"> </w:t>
      </w:r>
      <w:r w:rsidRPr="00125758">
        <w:rPr>
          <w:vanish/>
          <w:sz w:val="16"/>
        </w:rPr>
        <w:t>goods,</w:t>
      </w:r>
      <w:r w:rsidRPr="00083A9C">
        <w:rPr>
          <w:sz w:val="16"/>
        </w:rPr>
        <w:t xml:space="preserve"> </w:t>
      </w:r>
      <w:r w:rsidRPr="00125758">
        <w:rPr>
          <w:vanish/>
          <w:sz w:val="16"/>
        </w:rPr>
        <w:t>birthing</w:t>
      </w:r>
      <w:r w:rsidRPr="00083A9C">
        <w:rPr>
          <w:sz w:val="16"/>
        </w:rPr>
        <w:t xml:space="preserve"> </w:t>
      </w:r>
      <w:r w:rsidRPr="00125758">
        <w:rPr>
          <w:vanish/>
          <w:sz w:val="16"/>
        </w:rPr>
        <w:t>the</w:t>
      </w:r>
      <w:r w:rsidRPr="00083A9C">
        <w:rPr>
          <w:sz w:val="16"/>
        </w:rPr>
        <w:t xml:space="preserve"> </w:t>
      </w:r>
      <w:r w:rsidRPr="00125758">
        <w:rPr>
          <w:vanish/>
          <w:sz w:val="16"/>
        </w:rPr>
        <w:t>modern</w:t>
      </w:r>
      <w:r w:rsidRPr="00083A9C">
        <w:rPr>
          <w:sz w:val="16"/>
        </w:rPr>
        <w:t xml:space="preserve"> </w:t>
      </w:r>
      <w:r w:rsidRPr="00125758">
        <w:rPr>
          <w:vanish/>
          <w:sz w:val="16"/>
        </w:rPr>
        <w:t>era</w:t>
      </w:r>
      <w:r w:rsidRPr="00083A9C">
        <w:rPr>
          <w:sz w:val="16"/>
        </w:rPr>
        <w:t xml:space="preserve"> </w:t>
      </w:r>
      <w:r w:rsidRPr="00125758">
        <w:rPr>
          <w:vanish/>
          <w:sz w:val="16"/>
        </w:rPr>
        <w:t>of</w:t>
      </w:r>
      <w:r w:rsidRPr="00083A9C">
        <w:rPr>
          <w:sz w:val="16"/>
        </w:rPr>
        <w:t xml:space="preserve"> </w:t>
      </w:r>
      <w:r w:rsidRPr="00125758">
        <w:rPr>
          <w:vanish/>
          <w:sz w:val="16"/>
        </w:rPr>
        <w:t>prison</w:t>
      </w:r>
      <w:r w:rsidRPr="00083A9C">
        <w:rPr>
          <w:sz w:val="16"/>
        </w:rPr>
        <w:t xml:space="preserve"> </w:t>
      </w:r>
      <w:r w:rsidRPr="00125758">
        <w:rPr>
          <w:vanish/>
          <w:sz w:val="16"/>
        </w:rPr>
        <w:t>labor.</w:t>
      </w:r>
      <w:r w:rsidRPr="00083A9C">
        <w:rPr>
          <w:sz w:val="16"/>
        </w:rPr>
        <w:t xml:space="preserve"> </w:t>
      </w:r>
      <w:r w:rsidRPr="00125758">
        <w:rPr>
          <w:vanish/>
          <w:sz w:val="16"/>
        </w:rPr>
        <w:t>¶</w:t>
      </w:r>
      <w:r w:rsidRPr="00083A9C">
        <w:rPr>
          <w:sz w:val="16"/>
        </w:rPr>
        <w:t xml:space="preserve"> </w:t>
      </w:r>
      <w:r w:rsidRPr="00125758">
        <w:rPr>
          <w:vanish/>
          <w:sz w:val="16"/>
        </w:rPr>
        <w:t>Today,</w:t>
      </w:r>
      <w:r w:rsidRPr="00083A9C">
        <w:rPr>
          <w:sz w:val="16"/>
        </w:rPr>
        <w:t xml:space="preserve"> </w:t>
      </w:r>
      <w:hyperlink r:id="rId24" w:tgtFrame="_blank" w:history="1">
        <w:r w:rsidRPr="00125758">
          <w:rPr>
            <w:rStyle w:val="Hyperlink"/>
            <w:vanish/>
            <w:sz w:val="16"/>
          </w:rPr>
          <w:t>approximately</w:t>
        </w:r>
        <w:r w:rsidRPr="00083A9C">
          <w:rPr>
            <w:rStyle w:val="Hyperlink"/>
            <w:sz w:val="16"/>
          </w:rPr>
          <w:t xml:space="preserve"> </w:t>
        </w:r>
        <w:r w:rsidRPr="00125758">
          <w:rPr>
            <w:rStyle w:val="Hyperlink"/>
            <w:vanish/>
            <w:sz w:val="16"/>
          </w:rPr>
          <w:t>55</w:t>
        </w:r>
        <w:r w:rsidRPr="00083A9C">
          <w:rPr>
            <w:rStyle w:val="Hyperlink"/>
            <w:sz w:val="16"/>
          </w:rPr>
          <w:t xml:space="preserve"> </w:t>
        </w:r>
        <w:r w:rsidRPr="00125758">
          <w:rPr>
            <w:rStyle w:val="Hyperlink"/>
            <w:vanish/>
            <w:sz w:val="16"/>
          </w:rPr>
          <w:t>percent</w:t>
        </w:r>
      </w:hyperlink>
      <w:r w:rsidRPr="00083A9C">
        <w:rPr>
          <w:sz w:val="16"/>
        </w:rPr>
        <w:t xml:space="preserve"> </w:t>
      </w:r>
      <w:r w:rsidRPr="00125758">
        <w:rPr>
          <w:vanish/>
          <w:sz w:val="16"/>
        </w:rPr>
        <w:t>of</w:t>
      </w:r>
      <w:r w:rsidRPr="00083A9C">
        <w:rPr>
          <w:sz w:val="16"/>
        </w:rPr>
        <w:t xml:space="preserve"> </w:t>
      </w:r>
      <w:r w:rsidRPr="00125758">
        <w:rPr>
          <w:vanish/>
          <w:sz w:val="16"/>
        </w:rPr>
        <w:t>the</w:t>
      </w:r>
      <w:r w:rsidRPr="00083A9C">
        <w:rPr>
          <w:sz w:val="16"/>
        </w:rPr>
        <w:t xml:space="preserve"> </w:t>
      </w:r>
      <w:r w:rsidRPr="00125758">
        <w:rPr>
          <w:vanish/>
          <w:sz w:val="16"/>
        </w:rPr>
        <w:t>American</w:t>
      </w:r>
      <w:r w:rsidRPr="00083A9C">
        <w:rPr>
          <w:sz w:val="16"/>
        </w:rPr>
        <w:t xml:space="preserve"> </w:t>
      </w:r>
      <w:r w:rsidRPr="00125758">
        <w:rPr>
          <w:vanish/>
          <w:sz w:val="16"/>
        </w:rPr>
        <w:t>prison</w:t>
      </w:r>
      <w:r w:rsidRPr="00083A9C">
        <w:rPr>
          <w:sz w:val="16"/>
        </w:rPr>
        <w:t xml:space="preserve"> </w:t>
      </w:r>
      <w:r w:rsidRPr="00125758">
        <w:rPr>
          <w:vanish/>
          <w:sz w:val="16"/>
        </w:rPr>
        <w:t>population</w:t>
      </w:r>
      <w:r w:rsidRPr="00083A9C">
        <w:rPr>
          <w:sz w:val="16"/>
        </w:rPr>
        <w:t xml:space="preserve"> </w:t>
      </w:r>
      <w:r w:rsidRPr="00125758">
        <w:rPr>
          <w:vanish/>
          <w:sz w:val="16"/>
        </w:rPr>
        <w:t>works</w:t>
      </w:r>
      <w:r w:rsidRPr="00083A9C">
        <w:rPr>
          <w:sz w:val="16"/>
        </w:rPr>
        <w:t xml:space="preserve"> </w:t>
      </w:r>
      <w:r w:rsidRPr="00125758">
        <w:rPr>
          <w:vanish/>
          <w:sz w:val="16"/>
        </w:rPr>
        <w:t>while</w:t>
      </w:r>
      <w:r w:rsidRPr="00083A9C">
        <w:rPr>
          <w:sz w:val="16"/>
        </w:rPr>
        <w:t xml:space="preserve"> </w:t>
      </w:r>
      <w:r w:rsidRPr="00125758">
        <w:rPr>
          <w:vanish/>
          <w:sz w:val="16"/>
        </w:rPr>
        <w:t>serving</w:t>
      </w:r>
      <w:r w:rsidRPr="00083A9C">
        <w:rPr>
          <w:sz w:val="16"/>
        </w:rPr>
        <w:t xml:space="preserve"> </w:t>
      </w:r>
      <w:r w:rsidRPr="00125758">
        <w:rPr>
          <w:vanish/>
          <w:sz w:val="16"/>
        </w:rPr>
        <w:t>their</w:t>
      </w:r>
      <w:r w:rsidRPr="00083A9C">
        <w:rPr>
          <w:sz w:val="16"/>
        </w:rPr>
        <w:t xml:space="preserve"> </w:t>
      </w:r>
      <w:r w:rsidRPr="00125758">
        <w:rPr>
          <w:vanish/>
          <w:sz w:val="16"/>
        </w:rPr>
        <w:t>sentences.</w:t>
      </w:r>
      <w:r w:rsidRPr="00083A9C">
        <w:rPr>
          <w:sz w:val="16"/>
        </w:rPr>
        <w:t xml:space="preserve"> </w:t>
      </w:r>
      <w:r w:rsidRPr="00125758">
        <w:rPr>
          <w:vanish/>
          <w:sz w:val="16"/>
        </w:rPr>
        <w:t>Prison</w:t>
      </w:r>
      <w:r w:rsidRPr="00083A9C">
        <w:rPr>
          <w:sz w:val="16"/>
        </w:rPr>
        <w:t xml:space="preserve"> </w:t>
      </w:r>
      <w:r w:rsidRPr="00125758">
        <w:rPr>
          <w:vanish/>
          <w:sz w:val="16"/>
        </w:rPr>
        <w:t>jobs</w:t>
      </w:r>
      <w:r w:rsidRPr="00083A9C">
        <w:rPr>
          <w:sz w:val="16"/>
        </w:rPr>
        <w:t xml:space="preserve"> </w:t>
      </w:r>
      <w:r w:rsidRPr="00125758">
        <w:rPr>
          <w:vanish/>
          <w:sz w:val="16"/>
        </w:rPr>
        <w:t>are</w:t>
      </w:r>
      <w:r w:rsidRPr="00083A9C">
        <w:rPr>
          <w:sz w:val="16"/>
        </w:rPr>
        <w:t xml:space="preserve"> </w:t>
      </w:r>
      <w:r w:rsidRPr="00125758">
        <w:rPr>
          <w:vanish/>
          <w:sz w:val="16"/>
        </w:rPr>
        <w:t>broadly</w:t>
      </w:r>
      <w:r w:rsidRPr="00083A9C">
        <w:rPr>
          <w:sz w:val="16"/>
        </w:rPr>
        <w:t xml:space="preserve"> </w:t>
      </w:r>
      <w:r w:rsidRPr="00125758">
        <w:rPr>
          <w:vanish/>
          <w:sz w:val="16"/>
        </w:rPr>
        <w:t>divided</w:t>
      </w:r>
      <w:r w:rsidRPr="00083A9C">
        <w:rPr>
          <w:sz w:val="16"/>
        </w:rPr>
        <w:t xml:space="preserve"> </w:t>
      </w:r>
      <w:r w:rsidRPr="00125758">
        <w:rPr>
          <w:vanish/>
          <w:sz w:val="16"/>
        </w:rPr>
        <w:t>into</w:t>
      </w:r>
      <w:r w:rsidRPr="00083A9C">
        <w:rPr>
          <w:sz w:val="16"/>
        </w:rPr>
        <w:t xml:space="preserve"> </w:t>
      </w:r>
      <w:r w:rsidRPr="00125758">
        <w:rPr>
          <w:vanish/>
          <w:sz w:val="16"/>
        </w:rPr>
        <w:t>two</w:t>
      </w:r>
      <w:r w:rsidRPr="00083A9C">
        <w:rPr>
          <w:sz w:val="16"/>
        </w:rPr>
        <w:t xml:space="preserve"> </w:t>
      </w:r>
      <w:r w:rsidRPr="00125758">
        <w:rPr>
          <w:vanish/>
          <w:sz w:val="16"/>
        </w:rPr>
        <w:t>categories:</w:t>
      </w:r>
      <w:r w:rsidRPr="00083A9C">
        <w:rPr>
          <w:sz w:val="16"/>
        </w:rPr>
        <w:t xml:space="preserve"> </w:t>
      </w:r>
      <w:r w:rsidRPr="00125758">
        <w:rPr>
          <w:vanish/>
          <w:sz w:val="16"/>
        </w:rPr>
        <w:t>prison</w:t>
      </w:r>
      <w:r w:rsidRPr="00083A9C">
        <w:rPr>
          <w:sz w:val="16"/>
        </w:rPr>
        <w:t xml:space="preserve"> </w:t>
      </w:r>
      <w:r w:rsidRPr="00125758">
        <w:rPr>
          <w:vanish/>
          <w:sz w:val="16"/>
        </w:rPr>
        <w:t>support</w:t>
      </w:r>
      <w:r w:rsidRPr="00083A9C">
        <w:rPr>
          <w:sz w:val="16"/>
        </w:rPr>
        <w:t xml:space="preserve"> </w:t>
      </w:r>
      <w:r w:rsidRPr="00125758">
        <w:rPr>
          <w:vanish/>
          <w:sz w:val="16"/>
        </w:rPr>
        <w:t>work</w:t>
      </w:r>
      <w:r w:rsidRPr="00083A9C">
        <w:rPr>
          <w:sz w:val="16"/>
        </w:rPr>
        <w:t xml:space="preserve"> </w:t>
      </w:r>
      <w:r w:rsidRPr="00125758">
        <w:rPr>
          <w:vanish/>
          <w:sz w:val="16"/>
        </w:rPr>
        <w:t>—</w:t>
      </w:r>
      <w:r w:rsidRPr="00083A9C">
        <w:rPr>
          <w:sz w:val="16"/>
        </w:rPr>
        <w:t xml:space="preserve"> </w:t>
      </w:r>
      <w:r w:rsidRPr="00125758">
        <w:rPr>
          <w:vanish/>
          <w:sz w:val="16"/>
        </w:rPr>
        <w:t>such</w:t>
      </w:r>
      <w:r w:rsidRPr="00083A9C">
        <w:rPr>
          <w:sz w:val="16"/>
        </w:rPr>
        <w:t xml:space="preserve"> </w:t>
      </w:r>
      <w:r w:rsidRPr="00125758">
        <w:rPr>
          <w:vanish/>
          <w:sz w:val="16"/>
        </w:rPr>
        <w:t>as</w:t>
      </w:r>
      <w:r w:rsidRPr="00083A9C">
        <w:rPr>
          <w:sz w:val="16"/>
        </w:rPr>
        <w:t xml:space="preserve"> </w:t>
      </w:r>
      <w:r w:rsidRPr="00125758">
        <w:rPr>
          <w:vanish/>
          <w:sz w:val="16"/>
        </w:rPr>
        <w:t>food</w:t>
      </w:r>
      <w:r w:rsidRPr="00083A9C">
        <w:rPr>
          <w:sz w:val="16"/>
        </w:rPr>
        <w:t xml:space="preserve"> </w:t>
      </w:r>
      <w:r w:rsidRPr="00125758">
        <w:rPr>
          <w:vanish/>
          <w:sz w:val="16"/>
        </w:rPr>
        <w:t>preparation,</w:t>
      </w:r>
      <w:r w:rsidRPr="00083A9C">
        <w:rPr>
          <w:sz w:val="16"/>
        </w:rPr>
        <w:t xml:space="preserve"> </w:t>
      </w:r>
      <w:r w:rsidRPr="00125758">
        <w:rPr>
          <w:vanish/>
          <w:sz w:val="16"/>
        </w:rPr>
        <w:t>laundry</w:t>
      </w:r>
      <w:r w:rsidRPr="00083A9C">
        <w:rPr>
          <w:sz w:val="16"/>
        </w:rPr>
        <w:t xml:space="preserve"> </w:t>
      </w:r>
      <w:r w:rsidRPr="00125758">
        <w:rPr>
          <w:vanish/>
          <w:sz w:val="16"/>
        </w:rPr>
        <w:t>services,</w:t>
      </w:r>
      <w:r w:rsidRPr="00083A9C">
        <w:rPr>
          <w:sz w:val="16"/>
        </w:rPr>
        <w:t xml:space="preserve"> </w:t>
      </w:r>
      <w:r w:rsidRPr="00125758">
        <w:rPr>
          <w:vanish/>
          <w:sz w:val="16"/>
        </w:rPr>
        <w:t>and</w:t>
      </w:r>
      <w:r w:rsidRPr="00083A9C">
        <w:rPr>
          <w:sz w:val="16"/>
        </w:rPr>
        <w:t xml:space="preserve"> </w:t>
      </w:r>
      <w:r w:rsidRPr="00125758">
        <w:rPr>
          <w:vanish/>
          <w:sz w:val="16"/>
        </w:rPr>
        <w:t>maintenance</w:t>
      </w:r>
      <w:r w:rsidRPr="00083A9C">
        <w:rPr>
          <w:sz w:val="16"/>
        </w:rPr>
        <w:t xml:space="preserve"> </w:t>
      </w:r>
      <w:r w:rsidRPr="00125758">
        <w:rPr>
          <w:vanish/>
          <w:sz w:val="16"/>
        </w:rPr>
        <w:t>work</w:t>
      </w:r>
      <w:r w:rsidRPr="00083A9C">
        <w:rPr>
          <w:sz w:val="16"/>
        </w:rPr>
        <w:t xml:space="preserve"> </w:t>
      </w:r>
      <w:r w:rsidRPr="00125758">
        <w:rPr>
          <w:vanish/>
          <w:sz w:val="16"/>
        </w:rPr>
        <w:t>—</w:t>
      </w:r>
      <w:r w:rsidRPr="00083A9C">
        <w:rPr>
          <w:sz w:val="16"/>
        </w:rPr>
        <w:t xml:space="preserve"> </w:t>
      </w:r>
      <w:r w:rsidRPr="00125758">
        <w:rPr>
          <w:vanish/>
          <w:sz w:val="16"/>
        </w:rPr>
        <w:t>and</w:t>
      </w:r>
      <w:r w:rsidRPr="00083A9C">
        <w:rPr>
          <w:sz w:val="16"/>
        </w:rPr>
        <w:t xml:space="preserve"> </w:t>
      </w:r>
      <w:r w:rsidRPr="00125758">
        <w:rPr>
          <w:vanish/>
          <w:sz w:val="16"/>
        </w:rPr>
        <w:t>“correctional</w:t>
      </w:r>
      <w:r w:rsidRPr="00083A9C">
        <w:rPr>
          <w:sz w:val="16"/>
        </w:rPr>
        <w:t xml:space="preserve"> </w:t>
      </w:r>
      <w:r w:rsidRPr="00125758">
        <w:rPr>
          <w:vanish/>
          <w:sz w:val="16"/>
        </w:rPr>
        <w:t>industries”</w:t>
      </w:r>
      <w:r w:rsidRPr="00083A9C">
        <w:rPr>
          <w:sz w:val="16"/>
        </w:rPr>
        <w:t xml:space="preserve"> </w:t>
      </w:r>
      <w:r w:rsidRPr="00125758">
        <w:rPr>
          <w:vanish/>
          <w:sz w:val="16"/>
        </w:rPr>
        <w:t>jobs,</w:t>
      </w:r>
      <w:r w:rsidRPr="00083A9C">
        <w:rPr>
          <w:sz w:val="16"/>
        </w:rPr>
        <w:t xml:space="preserve"> </w:t>
      </w:r>
      <w:r w:rsidRPr="00125758">
        <w:rPr>
          <w:vanish/>
          <w:sz w:val="16"/>
        </w:rPr>
        <w:t>in</w:t>
      </w:r>
      <w:r w:rsidRPr="00083A9C">
        <w:rPr>
          <w:sz w:val="16"/>
        </w:rPr>
        <w:t xml:space="preserve"> </w:t>
      </w:r>
      <w:r w:rsidRPr="00125758">
        <w:rPr>
          <w:vanish/>
          <w:sz w:val="16"/>
        </w:rPr>
        <w:t>which</w:t>
      </w:r>
      <w:r w:rsidRPr="00083A9C">
        <w:rPr>
          <w:sz w:val="16"/>
        </w:rPr>
        <w:t xml:space="preserve"> </w:t>
      </w:r>
      <w:r w:rsidRPr="00125758">
        <w:rPr>
          <w:vanish/>
          <w:sz w:val="16"/>
        </w:rPr>
        <w:t>prisoners</w:t>
      </w:r>
      <w:r w:rsidRPr="00083A9C">
        <w:rPr>
          <w:sz w:val="16"/>
        </w:rPr>
        <w:t xml:space="preserve"> </w:t>
      </w:r>
      <w:r w:rsidRPr="00125758">
        <w:rPr>
          <w:vanish/>
          <w:sz w:val="16"/>
        </w:rPr>
        <w:t>might</w:t>
      </w:r>
      <w:r w:rsidRPr="00083A9C">
        <w:rPr>
          <w:sz w:val="16"/>
        </w:rPr>
        <w:t xml:space="preserve"> </w:t>
      </w:r>
      <w:r w:rsidRPr="00125758">
        <w:rPr>
          <w:vanish/>
          <w:sz w:val="16"/>
        </w:rPr>
        <w:t>make</w:t>
      </w:r>
      <w:r w:rsidRPr="00083A9C">
        <w:rPr>
          <w:sz w:val="16"/>
        </w:rPr>
        <w:t xml:space="preserve"> </w:t>
      </w:r>
      <w:r w:rsidRPr="00125758">
        <w:rPr>
          <w:vanish/>
          <w:sz w:val="16"/>
        </w:rPr>
        <w:t>license</w:t>
      </w:r>
      <w:r w:rsidRPr="00083A9C">
        <w:rPr>
          <w:sz w:val="16"/>
        </w:rPr>
        <w:t xml:space="preserve"> </w:t>
      </w:r>
      <w:r w:rsidRPr="00125758">
        <w:rPr>
          <w:vanish/>
          <w:sz w:val="16"/>
        </w:rPr>
        <w:t>plates,</w:t>
      </w:r>
      <w:r w:rsidRPr="00083A9C">
        <w:rPr>
          <w:sz w:val="16"/>
        </w:rPr>
        <w:t xml:space="preserve"> </w:t>
      </w:r>
      <w:r w:rsidRPr="00125758">
        <w:rPr>
          <w:vanish/>
          <w:sz w:val="16"/>
        </w:rPr>
        <w:t>sew</w:t>
      </w:r>
      <w:r w:rsidRPr="00083A9C">
        <w:rPr>
          <w:sz w:val="16"/>
        </w:rPr>
        <w:t xml:space="preserve"> </w:t>
      </w:r>
      <w:r w:rsidRPr="00125758">
        <w:rPr>
          <w:vanish/>
          <w:sz w:val="16"/>
        </w:rPr>
        <w:t>military</w:t>
      </w:r>
      <w:r w:rsidRPr="00083A9C">
        <w:rPr>
          <w:sz w:val="16"/>
        </w:rPr>
        <w:t xml:space="preserve"> </w:t>
      </w:r>
      <w:r w:rsidRPr="00125758">
        <w:rPr>
          <w:vanish/>
          <w:sz w:val="16"/>
        </w:rPr>
        <w:t>uniforms,</w:t>
      </w:r>
      <w:r w:rsidRPr="00083A9C">
        <w:rPr>
          <w:sz w:val="16"/>
        </w:rPr>
        <w:t xml:space="preserve"> </w:t>
      </w:r>
      <w:r w:rsidRPr="00125758">
        <w:rPr>
          <w:vanish/>
          <w:sz w:val="16"/>
        </w:rPr>
        <w:t>or</w:t>
      </w:r>
      <w:r w:rsidRPr="00083A9C">
        <w:rPr>
          <w:sz w:val="16"/>
        </w:rPr>
        <w:t xml:space="preserve"> </w:t>
      </w:r>
      <w:r w:rsidRPr="00125758">
        <w:rPr>
          <w:vanish/>
          <w:sz w:val="16"/>
        </w:rPr>
        <w:t>staff</w:t>
      </w:r>
      <w:r w:rsidRPr="00083A9C">
        <w:rPr>
          <w:sz w:val="16"/>
        </w:rPr>
        <w:t xml:space="preserve"> </w:t>
      </w:r>
      <w:r w:rsidRPr="00125758">
        <w:rPr>
          <w:vanish/>
          <w:sz w:val="16"/>
        </w:rPr>
        <w:t>a</w:t>
      </w:r>
      <w:r w:rsidRPr="00083A9C">
        <w:rPr>
          <w:sz w:val="16"/>
        </w:rPr>
        <w:t xml:space="preserve"> </w:t>
      </w:r>
      <w:r w:rsidRPr="00125758">
        <w:rPr>
          <w:vanish/>
          <w:sz w:val="16"/>
        </w:rPr>
        <w:t>call</w:t>
      </w:r>
      <w:r w:rsidRPr="00083A9C">
        <w:rPr>
          <w:sz w:val="16"/>
        </w:rPr>
        <w:t xml:space="preserve"> </w:t>
      </w:r>
      <w:r w:rsidRPr="00125758">
        <w:rPr>
          <w:vanish/>
          <w:sz w:val="16"/>
        </w:rPr>
        <w:t>center.</w:t>
      </w:r>
      <w:r w:rsidRPr="00083A9C">
        <w:rPr>
          <w:sz w:val="16"/>
        </w:rPr>
        <w:t xml:space="preserve"> </w:t>
      </w:r>
      <w:r w:rsidRPr="00125758">
        <w:rPr>
          <w:vanish/>
          <w:sz w:val="16"/>
        </w:rPr>
        <w:t>It</w:t>
      </w:r>
      <w:r w:rsidRPr="00083A9C">
        <w:rPr>
          <w:sz w:val="16"/>
        </w:rPr>
        <w:t xml:space="preserve"> </w:t>
      </w:r>
      <w:r w:rsidRPr="00125758">
        <w:rPr>
          <w:vanish/>
          <w:sz w:val="16"/>
        </w:rPr>
        <w:t>is</w:t>
      </w:r>
      <w:r w:rsidRPr="00083A9C">
        <w:rPr>
          <w:sz w:val="16"/>
        </w:rPr>
        <w:t xml:space="preserve"> </w:t>
      </w:r>
      <w:r w:rsidRPr="00125758">
        <w:rPr>
          <w:vanish/>
          <w:sz w:val="16"/>
        </w:rPr>
        <w:t>prisoners</w:t>
      </w:r>
      <w:r w:rsidRPr="00083A9C">
        <w:rPr>
          <w:sz w:val="16"/>
        </w:rPr>
        <w:t xml:space="preserve"> </w:t>
      </w:r>
      <w:r w:rsidRPr="00125758">
        <w:rPr>
          <w:vanish/>
          <w:sz w:val="16"/>
        </w:rPr>
        <w:t>in</w:t>
      </w:r>
      <w:r w:rsidRPr="00083A9C">
        <w:rPr>
          <w:sz w:val="16"/>
        </w:rPr>
        <w:t xml:space="preserve"> </w:t>
      </w:r>
      <w:r w:rsidRPr="00125758">
        <w:rPr>
          <w:vanish/>
          <w:sz w:val="16"/>
        </w:rPr>
        <w:t>correctional</w:t>
      </w:r>
      <w:r w:rsidRPr="00083A9C">
        <w:rPr>
          <w:sz w:val="16"/>
        </w:rPr>
        <w:t xml:space="preserve"> </w:t>
      </w:r>
      <w:r w:rsidRPr="00125758">
        <w:rPr>
          <w:vanish/>
          <w:sz w:val="16"/>
        </w:rPr>
        <w:t>industries</w:t>
      </w:r>
      <w:r w:rsidRPr="00083A9C">
        <w:rPr>
          <w:sz w:val="16"/>
        </w:rPr>
        <w:t xml:space="preserve"> </w:t>
      </w:r>
      <w:r w:rsidRPr="00125758">
        <w:rPr>
          <w:vanish/>
          <w:sz w:val="16"/>
        </w:rPr>
        <w:t>who</w:t>
      </w:r>
      <w:r w:rsidRPr="00083A9C">
        <w:rPr>
          <w:sz w:val="16"/>
        </w:rPr>
        <w:t xml:space="preserve"> </w:t>
      </w:r>
      <w:r w:rsidRPr="00125758">
        <w:rPr>
          <w:vanish/>
          <w:sz w:val="16"/>
        </w:rPr>
        <w:t>are</w:t>
      </w:r>
      <w:r w:rsidRPr="00083A9C">
        <w:rPr>
          <w:sz w:val="16"/>
        </w:rPr>
        <w:t xml:space="preserve"> </w:t>
      </w:r>
      <w:r w:rsidRPr="00125758">
        <w:rPr>
          <w:vanish/>
          <w:sz w:val="16"/>
        </w:rPr>
        <w:t>currently</w:t>
      </w:r>
      <w:r w:rsidRPr="00083A9C">
        <w:rPr>
          <w:sz w:val="16"/>
        </w:rPr>
        <w:t xml:space="preserve"> </w:t>
      </w:r>
      <w:r w:rsidRPr="00125758">
        <w:rPr>
          <w:vanish/>
          <w:sz w:val="16"/>
        </w:rPr>
        <w:t>being</w:t>
      </w:r>
      <w:r w:rsidRPr="00083A9C">
        <w:rPr>
          <w:sz w:val="16"/>
        </w:rPr>
        <w:t xml:space="preserve"> </w:t>
      </w:r>
      <w:r w:rsidRPr="00125758">
        <w:rPr>
          <w:vanish/>
          <w:sz w:val="16"/>
        </w:rPr>
        <w:t>deployed</w:t>
      </w:r>
      <w:r w:rsidRPr="00083A9C">
        <w:rPr>
          <w:sz w:val="16"/>
        </w:rPr>
        <w:t xml:space="preserve"> </w:t>
      </w:r>
      <w:r w:rsidRPr="00125758">
        <w:rPr>
          <w:vanish/>
          <w:sz w:val="16"/>
        </w:rPr>
        <w:t>to</w:t>
      </w:r>
      <w:r w:rsidRPr="00083A9C">
        <w:rPr>
          <w:sz w:val="16"/>
        </w:rPr>
        <w:t xml:space="preserve"> </w:t>
      </w:r>
      <w:r w:rsidRPr="00125758">
        <w:rPr>
          <w:vanish/>
          <w:sz w:val="16"/>
        </w:rPr>
        <w:t>help</w:t>
      </w:r>
      <w:r w:rsidRPr="00083A9C">
        <w:rPr>
          <w:sz w:val="16"/>
        </w:rPr>
        <w:t xml:space="preserve"> </w:t>
      </w:r>
      <w:r w:rsidRPr="00125758">
        <w:rPr>
          <w:vanish/>
          <w:sz w:val="16"/>
        </w:rPr>
        <w:t>meet</w:t>
      </w:r>
      <w:r w:rsidRPr="00083A9C">
        <w:rPr>
          <w:sz w:val="16"/>
        </w:rPr>
        <w:t xml:space="preserve"> </w:t>
      </w:r>
      <w:r w:rsidRPr="00125758">
        <w:rPr>
          <w:vanish/>
          <w:sz w:val="16"/>
        </w:rPr>
        <w:t>the</w:t>
      </w:r>
      <w:r w:rsidRPr="00083A9C">
        <w:rPr>
          <w:sz w:val="16"/>
        </w:rPr>
        <w:t xml:space="preserve"> </w:t>
      </w:r>
      <w:r w:rsidRPr="00125758">
        <w:rPr>
          <w:vanish/>
          <w:sz w:val="16"/>
        </w:rPr>
        <w:t>nation’s</w:t>
      </w:r>
      <w:r w:rsidRPr="00083A9C">
        <w:rPr>
          <w:sz w:val="16"/>
        </w:rPr>
        <w:t xml:space="preserve"> </w:t>
      </w:r>
      <w:r w:rsidRPr="00125758">
        <w:rPr>
          <w:vanish/>
          <w:sz w:val="16"/>
        </w:rPr>
        <w:t>need</w:t>
      </w:r>
      <w:r w:rsidRPr="00083A9C">
        <w:rPr>
          <w:sz w:val="16"/>
        </w:rPr>
        <w:t xml:space="preserve"> </w:t>
      </w:r>
      <w:r w:rsidRPr="00125758">
        <w:rPr>
          <w:vanish/>
          <w:sz w:val="16"/>
        </w:rPr>
        <w:t>for</w:t>
      </w:r>
      <w:r w:rsidRPr="00083A9C">
        <w:rPr>
          <w:sz w:val="16"/>
        </w:rPr>
        <w:t xml:space="preserve"> </w:t>
      </w:r>
      <w:r w:rsidRPr="00125758">
        <w:rPr>
          <w:vanish/>
          <w:sz w:val="16"/>
        </w:rPr>
        <w:t>protective</w:t>
      </w:r>
      <w:r w:rsidRPr="00083A9C">
        <w:rPr>
          <w:sz w:val="16"/>
        </w:rPr>
        <w:t xml:space="preserve"> </w:t>
      </w:r>
      <w:r w:rsidRPr="00125758">
        <w:rPr>
          <w:vanish/>
          <w:sz w:val="16"/>
        </w:rPr>
        <w:t>gear.¶</w:t>
      </w:r>
      <w:r w:rsidRPr="00083A9C">
        <w:rPr>
          <w:sz w:val="16"/>
        </w:rPr>
        <w:t xml:space="preserve"> </w:t>
      </w:r>
      <w:r w:rsidRPr="00125758">
        <w:rPr>
          <w:rStyle w:val="StyleUnderline"/>
          <w:vanish/>
          <w:sz w:val="16"/>
          <w:u w:val="none"/>
        </w:rPr>
        <w:t>While</w:t>
      </w:r>
      <w:r w:rsidRPr="00083A9C">
        <w:rPr>
          <w:rStyle w:val="StyleUnderline"/>
          <w:sz w:val="16"/>
          <w:u w:val="none"/>
        </w:rPr>
        <w:t xml:space="preserve"> </w:t>
      </w:r>
      <w:r w:rsidRPr="00125758">
        <w:rPr>
          <w:rStyle w:val="StyleUnderline"/>
          <w:vanish/>
          <w:sz w:val="16"/>
          <w:u w:val="none"/>
        </w:rPr>
        <w:t>so</w:t>
      </w:r>
      <w:r w:rsidRPr="00083A9C">
        <w:rPr>
          <w:rStyle w:val="StyleUnderline"/>
          <w:sz w:val="16"/>
          <w:u w:val="none"/>
        </w:rPr>
        <w:t xml:space="preserve"> </w:t>
      </w:r>
      <w:r w:rsidRPr="00125758">
        <w:rPr>
          <w:rStyle w:val="StyleUnderline"/>
          <w:vanish/>
          <w:sz w:val="16"/>
          <w:u w:val="none"/>
        </w:rPr>
        <w:t>many</w:t>
      </w:r>
      <w:r w:rsidRPr="00083A9C">
        <w:rPr>
          <w:rStyle w:val="StyleUnderline"/>
          <w:sz w:val="16"/>
          <w:u w:val="none"/>
        </w:rPr>
        <w:t xml:space="preserve"> </w:t>
      </w:r>
      <w:r w:rsidRPr="00125758">
        <w:rPr>
          <w:rStyle w:val="StyleUnderline"/>
          <w:vanish/>
          <w:sz w:val="16"/>
          <w:u w:val="none"/>
        </w:rPr>
        <w:t>behind</w:t>
      </w:r>
      <w:r w:rsidRPr="00083A9C">
        <w:rPr>
          <w:rStyle w:val="StyleUnderline"/>
          <w:sz w:val="16"/>
          <w:u w:val="none"/>
        </w:rPr>
        <w:t xml:space="preserve"> </w:t>
      </w:r>
      <w:r w:rsidRPr="00125758">
        <w:rPr>
          <w:rStyle w:val="StyleUnderline"/>
          <w:vanish/>
          <w:sz w:val="16"/>
          <w:u w:val="none"/>
        </w:rPr>
        <w:t>bars</w:t>
      </w:r>
      <w:r w:rsidRPr="00083A9C">
        <w:rPr>
          <w:rStyle w:val="StyleUnderline"/>
          <w:sz w:val="16"/>
          <w:u w:val="none"/>
        </w:rPr>
        <w:t xml:space="preserve"> </w:t>
      </w:r>
      <w:r w:rsidRPr="00125758">
        <w:rPr>
          <w:rStyle w:val="StyleUnderline"/>
          <w:vanish/>
          <w:sz w:val="16"/>
          <w:u w:val="none"/>
        </w:rPr>
        <w:t>are</w:t>
      </w:r>
      <w:r w:rsidRPr="00083A9C">
        <w:rPr>
          <w:rStyle w:val="StyleUnderline"/>
          <w:sz w:val="16"/>
          <w:u w:val="none"/>
        </w:rPr>
        <w:t xml:space="preserve"> </w:t>
      </w:r>
      <w:r w:rsidRPr="00125758">
        <w:rPr>
          <w:rStyle w:val="StyleUnderline"/>
          <w:vanish/>
          <w:sz w:val="16"/>
          <w:u w:val="none"/>
        </w:rPr>
        <w:t>manufacturing</w:t>
      </w:r>
      <w:r w:rsidRPr="00083A9C">
        <w:rPr>
          <w:rStyle w:val="StyleUnderline"/>
          <w:sz w:val="16"/>
          <w:u w:val="none"/>
        </w:rPr>
        <w:t xml:space="preserve"> </w:t>
      </w:r>
      <w:r w:rsidRPr="00125758">
        <w:rPr>
          <w:rStyle w:val="StyleUnderline"/>
          <w:vanish/>
          <w:sz w:val="16"/>
          <w:u w:val="none"/>
        </w:rPr>
        <w:t>items</w:t>
      </w:r>
      <w:r w:rsidRPr="00083A9C">
        <w:rPr>
          <w:rStyle w:val="StyleUnderline"/>
          <w:sz w:val="16"/>
          <w:u w:val="none"/>
        </w:rPr>
        <w:t xml:space="preserve"> </w:t>
      </w:r>
      <w:r w:rsidRPr="00125758">
        <w:rPr>
          <w:rStyle w:val="StyleUnderline"/>
          <w:vanish/>
          <w:sz w:val="16"/>
          <w:u w:val="none"/>
        </w:rPr>
        <w:t>the</w:t>
      </w:r>
      <w:r w:rsidRPr="00083A9C">
        <w:rPr>
          <w:rStyle w:val="StyleUnderline"/>
          <w:sz w:val="16"/>
          <w:u w:val="none"/>
        </w:rPr>
        <w:t xml:space="preserve"> </w:t>
      </w:r>
      <w:r w:rsidRPr="00125758">
        <w:rPr>
          <w:rStyle w:val="StyleUnderline"/>
          <w:vanish/>
          <w:sz w:val="16"/>
          <w:u w:val="none"/>
        </w:rPr>
        <w:t>country</w:t>
      </w:r>
      <w:r w:rsidRPr="00083A9C">
        <w:rPr>
          <w:rStyle w:val="StyleUnderline"/>
          <w:sz w:val="16"/>
          <w:u w:val="none"/>
        </w:rPr>
        <w:t xml:space="preserve"> </w:t>
      </w:r>
      <w:r w:rsidRPr="00125758">
        <w:rPr>
          <w:rStyle w:val="StyleUnderline"/>
          <w:vanish/>
          <w:sz w:val="16"/>
          <w:u w:val="none"/>
        </w:rPr>
        <w:t>desperately</w:t>
      </w:r>
      <w:r w:rsidRPr="00083A9C">
        <w:rPr>
          <w:rStyle w:val="StyleUnderline"/>
          <w:sz w:val="16"/>
          <w:u w:val="none"/>
        </w:rPr>
        <w:t xml:space="preserve"> </w:t>
      </w:r>
      <w:r w:rsidRPr="00125758">
        <w:rPr>
          <w:rStyle w:val="StyleUnderline"/>
          <w:vanish/>
          <w:sz w:val="16"/>
          <w:u w:val="none"/>
        </w:rPr>
        <w:t>needs</w:t>
      </w:r>
      <w:r w:rsidRPr="00083A9C">
        <w:rPr>
          <w:rStyle w:val="StyleUnderline"/>
          <w:sz w:val="16"/>
          <w:u w:val="none"/>
        </w:rPr>
        <w:t xml:space="preserve"> </w:t>
      </w:r>
      <w:r w:rsidRPr="00125758">
        <w:rPr>
          <w:rStyle w:val="StyleUnderline"/>
          <w:vanish/>
          <w:sz w:val="16"/>
          <w:u w:val="none"/>
        </w:rPr>
        <w:t>to</w:t>
      </w:r>
      <w:r w:rsidRPr="00083A9C">
        <w:rPr>
          <w:rStyle w:val="StyleUnderline"/>
          <w:sz w:val="16"/>
          <w:u w:val="none"/>
        </w:rPr>
        <w:t xml:space="preserve"> </w:t>
      </w:r>
      <w:r w:rsidRPr="00125758">
        <w:rPr>
          <w:rStyle w:val="StyleUnderline"/>
          <w:vanish/>
          <w:sz w:val="16"/>
          <w:u w:val="none"/>
        </w:rPr>
        <w:t>combat</w:t>
      </w:r>
      <w:r w:rsidRPr="00083A9C">
        <w:rPr>
          <w:rStyle w:val="StyleUnderline"/>
          <w:sz w:val="16"/>
          <w:u w:val="none"/>
        </w:rPr>
        <w:t xml:space="preserve"> </w:t>
      </w:r>
      <w:r w:rsidRPr="00125758">
        <w:rPr>
          <w:rStyle w:val="StyleUnderline"/>
          <w:vanish/>
          <w:sz w:val="16"/>
          <w:u w:val="none"/>
        </w:rPr>
        <w:t>our</w:t>
      </w:r>
      <w:r w:rsidRPr="00083A9C">
        <w:rPr>
          <w:rStyle w:val="StyleUnderline"/>
          <w:sz w:val="16"/>
          <w:u w:val="none"/>
        </w:rPr>
        <w:t xml:space="preserve"> </w:t>
      </w:r>
      <w:r w:rsidRPr="00125758">
        <w:rPr>
          <w:rStyle w:val="StyleUnderline"/>
          <w:vanish/>
          <w:sz w:val="16"/>
          <w:u w:val="none"/>
        </w:rPr>
        <w:t>current</w:t>
      </w:r>
      <w:r w:rsidRPr="00083A9C">
        <w:rPr>
          <w:rStyle w:val="StyleUnderline"/>
          <w:sz w:val="16"/>
          <w:u w:val="none"/>
        </w:rPr>
        <w:t xml:space="preserve"> </w:t>
      </w:r>
      <w:r w:rsidRPr="00125758">
        <w:rPr>
          <w:rStyle w:val="StyleUnderline"/>
          <w:vanish/>
          <w:sz w:val="16"/>
          <w:u w:val="none"/>
        </w:rPr>
        <w:t>health</w:t>
      </w:r>
      <w:r w:rsidRPr="00083A9C">
        <w:rPr>
          <w:rStyle w:val="StyleUnderline"/>
          <w:sz w:val="16"/>
          <w:u w:val="none"/>
        </w:rPr>
        <w:t xml:space="preserve"> </w:t>
      </w:r>
      <w:r w:rsidRPr="00125758">
        <w:rPr>
          <w:rStyle w:val="StyleUnderline"/>
          <w:vanish/>
          <w:sz w:val="16"/>
          <w:u w:val="none"/>
        </w:rPr>
        <w:t>crisis,</w:t>
      </w:r>
      <w:r w:rsidRPr="00083A9C">
        <w:rPr>
          <w:rStyle w:val="StyleUnderline"/>
          <w:sz w:val="16"/>
          <w:u w:val="none"/>
        </w:rPr>
        <w:t xml:space="preserve"> </w:t>
      </w:r>
      <w:r w:rsidRPr="00125758">
        <w:rPr>
          <w:rStyle w:val="StyleUnderline"/>
          <w:vanish/>
          <w:sz w:val="16"/>
          <w:u w:val="none"/>
        </w:rPr>
        <w:t>their</w:t>
      </w:r>
      <w:r w:rsidRPr="00083A9C">
        <w:rPr>
          <w:rStyle w:val="StyleUnderline"/>
          <w:sz w:val="16"/>
          <w:u w:val="none"/>
        </w:rPr>
        <w:t xml:space="preserve"> </w:t>
      </w:r>
      <w:r w:rsidRPr="00125758">
        <w:rPr>
          <w:rStyle w:val="StyleUnderline"/>
          <w:vanish/>
          <w:sz w:val="16"/>
          <w:u w:val="none"/>
        </w:rPr>
        <w:t>low</w:t>
      </w:r>
      <w:r w:rsidRPr="00083A9C">
        <w:rPr>
          <w:rStyle w:val="StyleUnderline"/>
          <w:sz w:val="16"/>
          <w:u w:val="none"/>
        </w:rPr>
        <w:t xml:space="preserve"> </w:t>
      </w:r>
      <w:r w:rsidRPr="00125758">
        <w:rPr>
          <w:rStyle w:val="StyleUnderline"/>
          <w:vanish/>
          <w:sz w:val="16"/>
          <w:u w:val="none"/>
        </w:rPr>
        <w:t>wages</w:t>
      </w:r>
      <w:r w:rsidRPr="00083A9C">
        <w:rPr>
          <w:rStyle w:val="StyleUnderline"/>
          <w:sz w:val="16"/>
          <w:u w:val="none"/>
        </w:rPr>
        <w:t xml:space="preserve"> </w:t>
      </w:r>
      <w:r w:rsidRPr="00125758">
        <w:rPr>
          <w:rStyle w:val="StyleUnderline"/>
          <w:vanish/>
          <w:sz w:val="16"/>
          <w:u w:val="none"/>
        </w:rPr>
        <w:t>and</w:t>
      </w:r>
      <w:r w:rsidRPr="00083A9C">
        <w:rPr>
          <w:rStyle w:val="StyleUnderline"/>
          <w:sz w:val="16"/>
          <w:u w:val="none"/>
        </w:rPr>
        <w:t xml:space="preserve"> </w:t>
      </w:r>
      <w:r w:rsidRPr="00125758">
        <w:rPr>
          <w:rStyle w:val="StyleUnderline"/>
          <w:vanish/>
          <w:sz w:val="16"/>
          <w:u w:val="none"/>
        </w:rPr>
        <w:t>lack</w:t>
      </w:r>
      <w:r w:rsidRPr="00083A9C">
        <w:rPr>
          <w:rStyle w:val="StyleUnderline"/>
          <w:sz w:val="16"/>
          <w:u w:val="none"/>
        </w:rPr>
        <w:t xml:space="preserve"> </w:t>
      </w:r>
      <w:r w:rsidRPr="00125758">
        <w:rPr>
          <w:rStyle w:val="StyleUnderline"/>
          <w:vanish/>
          <w:sz w:val="16"/>
          <w:u w:val="none"/>
        </w:rPr>
        <w:t>of</w:t>
      </w:r>
      <w:r w:rsidRPr="00083A9C">
        <w:rPr>
          <w:rStyle w:val="StyleUnderline"/>
          <w:sz w:val="16"/>
          <w:u w:val="none"/>
        </w:rPr>
        <w:t xml:space="preserve"> </w:t>
      </w:r>
      <w:r w:rsidRPr="00125758">
        <w:rPr>
          <w:rStyle w:val="StyleUnderline"/>
          <w:vanish/>
          <w:sz w:val="16"/>
          <w:u w:val="none"/>
        </w:rPr>
        <w:t>labor</w:t>
      </w:r>
      <w:r w:rsidRPr="00083A9C">
        <w:rPr>
          <w:rStyle w:val="StyleUnderline"/>
          <w:sz w:val="16"/>
          <w:u w:val="none"/>
        </w:rPr>
        <w:t xml:space="preserve"> </w:t>
      </w:r>
      <w:r w:rsidRPr="00125758">
        <w:rPr>
          <w:rStyle w:val="StyleUnderline"/>
          <w:vanish/>
          <w:sz w:val="16"/>
          <w:u w:val="none"/>
        </w:rPr>
        <w:t>protections</w:t>
      </w:r>
      <w:r w:rsidRPr="00083A9C">
        <w:rPr>
          <w:rStyle w:val="StyleUnderline"/>
          <w:sz w:val="16"/>
          <w:u w:val="none"/>
        </w:rPr>
        <w:t xml:space="preserve"> </w:t>
      </w:r>
      <w:r w:rsidRPr="00125758">
        <w:rPr>
          <w:rStyle w:val="StyleUnderline"/>
          <w:vanish/>
          <w:sz w:val="16"/>
          <w:u w:val="none"/>
        </w:rPr>
        <w:t>—</w:t>
      </w:r>
      <w:r w:rsidRPr="00083A9C">
        <w:rPr>
          <w:rStyle w:val="StyleUnderline"/>
          <w:sz w:val="16"/>
          <w:u w:val="none"/>
        </w:rPr>
        <w:t xml:space="preserve"> </w:t>
      </w:r>
      <w:r w:rsidRPr="00125758">
        <w:rPr>
          <w:rStyle w:val="StyleUnderline"/>
          <w:vanish/>
          <w:sz w:val="16"/>
          <w:u w:val="none"/>
        </w:rPr>
        <w:t>among</w:t>
      </w:r>
      <w:r w:rsidRPr="00083A9C">
        <w:rPr>
          <w:rStyle w:val="StyleUnderline"/>
          <w:sz w:val="16"/>
          <w:u w:val="none"/>
        </w:rPr>
        <w:t xml:space="preserve"> </w:t>
      </w:r>
      <w:r w:rsidRPr="00125758">
        <w:rPr>
          <w:rStyle w:val="StyleUnderline"/>
          <w:vanish/>
          <w:sz w:val="16"/>
          <w:u w:val="none"/>
        </w:rPr>
        <w:t>myriad</w:t>
      </w:r>
      <w:r w:rsidRPr="00083A9C">
        <w:rPr>
          <w:rStyle w:val="StyleUnderline"/>
          <w:sz w:val="16"/>
          <w:u w:val="none"/>
        </w:rPr>
        <w:t xml:space="preserve"> </w:t>
      </w:r>
      <w:r w:rsidRPr="00125758">
        <w:rPr>
          <w:rStyle w:val="StyleUnderline"/>
          <w:vanish/>
          <w:sz w:val="16"/>
          <w:u w:val="none"/>
        </w:rPr>
        <w:t>other</w:t>
      </w:r>
      <w:r w:rsidRPr="00083A9C">
        <w:rPr>
          <w:rStyle w:val="StyleUnderline"/>
          <w:sz w:val="16"/>
          <w:u w:val="none"/>
        </w:rPr>
        <w:t xml:space="preserve"> </w:t>
      </w:r>
      <w:r w:rsidRPr="00125758">
        <w:rPr>
          <w:rStyle w:val="StyleUnderline"/>
          <w:vanish/>
          <w:sz w:val="16"/>
          <w:u w:val="none"/>
        </w:rPr>
        <w:t>factors</w:t>
      </w:r>
      <w:r w:rsidRPr="00083A9C">
        <w:rPr>
          <w:rStyle w:val="StyleUnderline"/>
          <w:sz w:val="16"/>
          <w:u w:val="none"/>
        </w:rPr>
        <w:t xml:space="preserve"> </w:t>
      </w:r>
      <w:r w:rsidRPr="00125758">
        <w:rPr>
          <w:rStyle w:val="StyleUnderline"/>
          <w:vanish/>
          <w:sz w:val="16"/>
          <w:u w:val="none"/>
        </w:rPr>
        <w:t>—</w:t>
      </w:r>
      <w:r w:rsidRPr="00083A9C">
        <w:rPr>
          <w:rStyle w:val="StyleUnderline"/>
          <w:sz w:val="16"/>
          <w:u w:val="none"/>
        </w:rPr>
        <w:t xml:space="preserve"> </w:t>
      </w:r>
      <w:r w:rsidRPr="00125758">
        <w:rPr>
          <w:rStyle w:val="StyleUnderline"/>
          <w:vanish/>
          <w:sz w:val="16"/>
          <w:u w:val="none"/>
        </w:rPr>
        <w:t>mean</w:t>
      </w:r>
      <w:r w:rsidRPr="00083A9C">
        <w:rPr>
          <w:rStyle w:val="StyleUnderline"/>
          <w:sz w:val="16"/>
          <w:u w:val="none"/>
        </w:rPr>
        <w:t xml:space="preserve"> </w:t>
      </w:r>
      <w:r w:rsidRPr="00125758">
        <w:rPr>
          <w:rStyle w:val="StyleUnderline"/>
          <w:vanish/>
          <w:sz w:val="16"/>
          <w:u w:val="none"/>
        </w:rPr>
        <w:t>they</w:t>
      </w:r>
      <w:r w:rsidRPr="00083A9C">
        <w:rPr>
          <w:rStyle w:val="StyleUnderline"/>
          <w:sz w:val="16"/>
          <w:u w:val="none"/>
        </w:rPr>
        <w:t xml:space="preserve"> </w:t>
      </w:r>
      <w:r w:rsidRPr="00125758">
        <w:rPr>
          <w:rStyle w:val="StyleUnderline"/>
          <w:vanish/>
          <w:sz w:val="16"/>
          <w:u w:val="none"/>
        </w:rPr>
        <w:t>are</w:t>
      </w:r>
      <w:r w:rsidRPr="00083A9C">
        <w:rPr>
          <w:rStyle w:val="StyleUnderline"/>
          <w:sz w:val="16"/>
          <w:u w:val="none"/>
        </w:rPr>
        <w:t xml:space="preserve"> </w:t>
      </w:r>
      <w:r w:rsidRPr="00125758">
        <w:rPr>
          <w:rStyle w:val="StyleUnderline"/>
          <w:vanish/>
          <w:sz w:val="16"/>
          <w:u w:val="none"/>
        </w:rPr>
        <w:t>not</w:t>
      </w:r>
      <w:r w:rsidRPr="00083A9C">
        <w:rPr>
          <w:rStyle w:val="StyleUnderline"/>
          <w:sz w:val="16"/>
          <w:u w:val="none"/>
        </w:rPr>
        <w:t xml:space="preserve"> </w:t>
      </w:r>
      <w:r w:rsidRPr="00125758">
        <w:rPr>
          <w:rStyle w:val="StyleUnderline"/>
          <w:vanish/>
          <w:sz w:val="16"/>
          <w:u w:val="none"/>
        </w:rPr>
        <w:t>accorded</w:t>
      </w:r>
      <w:r w:rsidRPr="00083A9C">
        <w:rPr>
          <w:rStyle w:val="StyleUnderline"/>
          <w:sz w:val="16"/>
          <w:u w:val="none"/>
        </w:rPr>
        <w:t xml:space="preserve"> </w:t>
      </w:r>
      <w:r w:rsidRPr="00125758">
        <w:rPr>
          <w:rStyle w:val="StyleUnderline"/>
          <w:vanish/>
          <w:sz w:val="16"/>
          <w:u w:val="none"/>
        </w:rPr>
        <w:t>the</w:t>
      </w:r>
      <w:r w:rsidRPr="00083A9C">
        <w:rPr>
          <w:rStyle w:val="StyleUnderline"/>
          <w:sz w:val="16"/>
          <w:u w:val="none"/>
        </w:rPr>
        <w:t xml:space="preserve"> </w:t>
      </w:r>
      <w:r w:rsidRPr="00125758">
        <w:rPr>
          <w:rStyle w:val="StyleUnderline"/>
          <w:vanish/>
          <w:sz w:val="16"/>
          <w:u w:val="none"/>
        </w:rPr>
        <w:t>same</w:t>
      </w:r>
      <w:r w:rsidRPr="00083A9C">
        <w:rPr>
          <w:rStyle w:val="StyleUnderline"/>
          <w:sz w:val="16"/>
          <w:u w:val="none"/>
        </w:rPr>
        <w:t xml:space="preserve"> </w:t>
      </w:r>
      <w:r w:rsidRPr="00125758">
        <w:rPr>
          <w:rStyle w:val="StyleUnderline"/>
          <w:vanish/>
          <w:sz w:val="16"/>
          <w:u w:val="none"/>
        </w:rPr>
        <w:t>benefits</w:t>
      </w:r>
      <w:r w:rsidRPr="00083A9C">
        <w:rPr>
          <w:rStyle w:val="StyleUnderline"/>
          <w:sz w:val="16"/>
          <w:u w:val="none"/>
        </w:rPr>
        <w:t xml:space="preserve"> </w:t>
      </w:r>
      <w:r w:rsidRPr="00125758">
        <w:rPr>
          <w:rStyle w:val="StyleUnderline"/>
          <w:vanish/>
          <w:sz w:val="16"/>
          <w:u w:val="none"/>
        </w:rPr>
        <w:t>or</w:t>
      </w:r>
      <w:r w:rsidRPr="00083A9C">
        <w:rPr>
          <w:rStyle w:val="StyleUnderline"/>
          <w:sz w:val="16"/>
          <w:u w:val="none"/>
        </w:rPr>
        <w:t xml:space="preserve"> </w:t>
      </w:r>
      <w:r w:rsidRPr="00125758">
        <w:rPr>
          <w:rStyle w:val="StyleUnderline"/>
          <w:vanish/>
          <w:sz w:val="16"/>
          <w:u w:val="none"/>
        </w:rPr>
        <w:t>recognition</w:t>
      </w:r>
      <w:r w:rsidRPr="00083A9C">
        <w:rPr>
          <w:rStyle w:val="StyleUnderline"/>
          <w:sz w:val="16"/>
          <w:u w:val="none"/>
        </w:rPr>
        <w:t xml:space="preserve"> </w:t>
      </w:r>
      <w:r w:rsidRPr="00125758">
        <w:rPr>
          <w:rStyle w:val="StyleUnderline"/>
          <w:vanish/>
          <w:sz w:val="16"/>
          <w:u w:val="none"/>
        </w:rPr>
        <w:t>as</w:t>
      </w:r>
      <w:r w:rsidRPr="00083A9C">
        <w:rPr>
          <w:rStyle w:val="StyleUnderline"/>
          <w:sz w:val="16"/>
          <w:u w:val="none"/>
        </w:rPr>
        <w:t xml:space="preserve"> </w:t>
      </w:r>
      <w:r w:rsidRPr="00125758">
        <w:rPr>
          <w:rStyle w:val="StyleUnderline"/>
          <w:vanish/>
          <w:sz w:val="16"/>
          <w:u w:val="none"/>
        </w:rPr>
        <w:t>other</w:t>
      </w:r>
      <w:r w:rsidRPr="00083A9C">
        <w:rPr>
          <w:rStyle w:val="StyleUnderline"/>
          <w:sz w:val="16"/>
          <w:u w:val="none"/>
        </w:rPr>
        <w:t xml:space="preserve"> </w:t>
      </w:r>
      <w:r w:rsidRPr="00125758">
        <w:rPr>
          <w:rStyle w:val="StyleUnderline"/>
          <w:vanish/>
          <w:sz w:val="16"/>
          <w:u w:val="none"/>
        </w:rPr>
        <w:t>workers.¶</w:t>
      </w:r>
      <w:r w:rsidRPr="00083A9C">
        <w:rPr>
          <w:rStyle w:val="StyleUnderline"/>
          <w:sz w:val="16"/>
          <w:u w:val="none"/>
        </w:rPr>
        <w:t xml:space="preserve"> </w:t>
      </w:r>
      <w:r w:rsidRPr="00125758">
        <w:rPr>
          <w:vanish/>
          <w:sz w:val="16"/>
        </w:rPr>
        <w:t>What’s</w:t>
      </w:r>
      <w:r w:rsidRPr="00083A9C">
        <w:rPr>
          <w:sz w:val="16"/>
        </w:rPr>
        <w:t xml:space="preserve"> </w:t>
      </w:r>
      <w:r w:rsidRPr="00125758">
        <w:rPr>
          <w:vanish/>
          <w:sz w:val="16"/>
        </w:rPr>
        <w:t>more</w:t>
      </w:r>
      <w:r w:rsidRPr="00083A9C">
        <w:rPr>
          <w:rStyle w:val="StyleUnderline"/>
          <w:highlight w:val="yellow"/>
        </w:rPr>
        <w:t>, the measly cents per hour</w:t>
      </w:r>
      <w:r w:rsidRPr="00083A9C">
        <w:rPr>
          <w:rStyle w:val="StyleUnderline"/>
        </w:rPr>
        <w:t xml:space="preserve"> </w:t>
      </w:r>
      <w:r w:rsidRPr="00083A9C">
        <w:rPr>
          <w:rStyle w:val="StyleUnderline"/>
          <w:highlight w:val="yellow"/>
        </w:rPr>
        <w:t>that is</w:t>
      </w:r>
      <w:r w:rsidRPr="00083A9C">
        <w:rPr>
          <w:rStyle w:val="StyleUnderline"/>
        </w:rPr>
        <w:t xml:space="preserve"> </w:t>
      </w:r>
      <w:r w:rsidRPr="00125758">
        <w:rPr>
          <w:rStyle w:val="StyleUnderline"/>
          <w:vanish/>
          <w:sz w:val="16"/>
          <w:u w:val="none"/>
        </w:rPr>
        <w:t>typical</w:t>
      </w:r>
      <w:r w:rsidRPr="00083A9C">
        <w:rPr>
          <w:rStyle w:val="StyleUnderline"/>
        </w:rPr>
        <w:t xml:space="preserve"> </w:t>
      </w:r>
      <w:r w:rsidRPr="00083A9C">
        <w:rPr>
          <w:rStyle w:val="StyleUnderline"/>
          <w:highlight w:val="yellow"/>
        </w:rPr>
        <w:t>compensation across often-dangerous prison jobs is not nearly enough to cover the court fees</w:t>
      </w:r>
      <w:r w:rsidRPr="00083A9C">
        <w:rPr>
          <w:rStyle w:val="StyleUnderline"/>
        </w:rPr>
        <w:t xml:space="preserve"> </w:t>
      </w:r>
      <w:r w:rsidRPr="00125758">
        <w:rPr>
          <w:rStyle w:val="StyleUnderline"/>
          <w:vanish/>
          <w:sz w:val="16"/>
          <w:u w:val="none"/>
        </w:rPr>
        <w:t>and</w:t>
      </w:r>
      <w:r w:rsidRPr="00083A9C">
        <w:rPr>
          <w:rStyle w:val="StyleUnderline"/>
          <w:sz w:val="16"/>
          <w:u w:val="none"/>
        </w:rPr>
        <w:t xml:space="preserve"> </w:t>
      </w:r>
      <w:r w:rsidRPr="00125758">
        <w:rPr>
          <w:rStyle w:val="StyleUnderline"/>
          <w:vanish/>
          <w:sz w:val="16"/>
          <w:u w:val="none"/>
        </w:rPr>
        <w:t>fines,</w:t>
      </w:r>
      <w:r w:rsidRPr="00083A9C">
        <w:rPr>
          <w:rStyle w:val="StyleUnderline"/>
        </w:rPr>
        <w:t xml:space="preserve"> </w:t>
      </w:r>
      <w:r w:rsidRPr="00083A9C">
        <w:rPr>
          <w:rStyle w:val="StyleUnderline"/>
          <w:highlight w:val="yellow"/>
        </w:rPr>
        <w:t xml:space="preserve">restitution, child support, </w:t>
      </w:r>
      <w:r w:rsidRPr="00125758">
        <w:rPr>
          <w:rStyle w:val="StyleUnderline"/>
          <w:vanish/>
          <w:sz w:val="16"/>
          <w:u w:val="none"/>
        </w:rPr>
        <w:t>and</w:t>
      </w:r>
      <w:r w:rsidRPr="00083A9C">
        <w:rPr>
          <w:rStyle w:val="StyleUnderline"/>
        </w:rPr>
        <w:t xml:space="preserve"> </w:t>
      </w:r>
      <w:r w:rsidRPr="00083A9C">
        <w:rPr>
          <w:rStyle w:val="StyleUnderline"/>
          <w:highlight w:val="yellow"/>
        </w:rPr>
        <w:t xml:space="preserve">room and board </w:t>
      </w:r>
      <w:r w:rsidRPr="00083A9C">
        <w:rPr>
          <w:rStyle w:val="StyleUnderline"/>
          <w:sz w:val="16"/>
          <w:highlight w:val="yellow"/>
          <w:u w:val="none"/>
        </w:rPr>
        <w:t>expenses</w:t>
      </w:r>
      <w:r w:rsidRPr="00083A9C">
        <w:rPr>
          <w:rStyle w:val="StyleUnderline"/>
          <w:sz w:val="16"/>
          <w:u w:val="none"/>
        </w:rPr>
        <w:t xml:space="preserve"> </w:t>
      </w:r>
      <w:r w:rsidRPr="00125758">
        <w:rPr>
          <w:rStyle w:val="StyleUnderline"/>
          <w:vanish/>
          <w:sz w:val="16"/>
          <w:u w:val="none"/>
        </w:rPr>
        <w:t>that</w:t>
      </w:r>
      <w:r w:rsidRPr="00083A9C">
        <w:rPr>
          <w:rStyle w:val="StyleUnderline"/>
          <w:sz w:val="16"/>
          <w:u w:val="none"/>
        </w:rPr>
        <w:t xml:space="preserve"> </w:t>
      </w:r>
      <w:r w:rsidRPr="00125758">
        <w:rPr>
          <w:rStyle w:val="StyleUnderline"/>
          <w:vanish/>
          <w:sz w:val="16"/>
          <w:u w:val="none"/>
        </w:rPr>
        <w:t>most</w:t>
      </w:r>
      <w:r w:rsidRPr="00083A9C">
        <w:rPr>
          <w:rStyle w:val="StyleUnderline"/>
          <w:sz w:val="16"/>
          <w:u w:val="none"/>
        </w:rPr>
        <w:t xml:space="preserve"> </w:t>
      </w:r>
      <w:r w:rsidRPr="00125758">
        <w:rPr>
          <w:rStyle w:val="StyleUnderline"/>
          <w:vanish/>
          <w:sz w:val="16"/>
          <w:u w:val="none"/>
        </w:rPr>
        <w:t>state</w:t>
      </w:r>
      <w:r w:rsidRPr="00083A9C">
        <w:rPr>
          <w:rStyle w:val="StyleUnderline"/>
          <w:sz w:val="16"/>
          <w:u w:val="none"/>
        </w:rPr>
        <w:t xml:space="preserve"> </w:t>
      </w:r>
      <w:r w:rsidRPr="00125758">
        <w:rPr>
          <w:rStyle w:val="StyleUnderline"/>
          <w:vanish/>
          <w:sz w:val="16"/>
          <w:u w:val="none"/>
        </w:rPr>
        <w:t>departments</w:t>
      </w:r>
      <w:r w:rsidRPr="00083A9C">
        <w:rPr>
          <w:rStyle w:val="StyleUnderline"/>
          <w:sz w:val="16"/>
          <w:u w:val="none"/>
        </w:rPr>
        <w:t xml:space="preserve"> </w:t>
      </w:r>
      <w:r w:rsidRPr="00125758">
        <w:rPr>
          <w:rStyle w:val="StyleUnderline"/>
          <w:vanish/>
          <w:sz w:val="16"/>
          <w:u w:val="none"/>
        </w:rPr>
        <w:t>of</w:t>
      </w:r>
      <w:r w:rsidRPr="00083A9C">
        <w:rPr>
          <w:rStyle w:val="StyleUnderline"/>
          <w:sz w:val="16"/>
          <w:u w:val="none"/>
        </w:rPr>
        <w:t xml:space="preserve"> </w:t>
      </w:r>
      <w:r w:rsidRPr="00125758">
        <w:rPr>
          <w:rStyle w:val="StyleUnderline"/>
          <w:vanish/>
          <w:sz w:val="16"/>
          <w:u w:val="none"/>
        </w:rPr>
        <w:t>corrections</w:t>
      </w:r>
      <w:r w:rsidRPr="00083A9C">
        <w:rPr>
          <w:rStyle w:val="StyleUnderline"/>
          <w:sz w:val="16"/>
          <w:u w:val="none"/>
        </w:rPr>
        <w:t xml:space="preserve"> </w:t>
      </w:r>
      <w:r w:rsidRPr="00125758">
        <w:rPr>
          <w:rStyle w:val="StyleUnderline"/>
          <w:vanish/>
          <w:sz w:val="16"/>
          <w:u w:val="none"/>
        </w:rPr>
        <w:t>deduct</w:t>
      </w:r>
      <w:r w:rsidRPr="00083A9C">
        <w:rPr>
          <w:rStyle w:val="StyleUnderline"/>
          <w:sz w:val="16"/>
          <w:u w:val="none"/>
        </w:rPr>
        <w:t xml:space="preserve"> </w:t>
      </w:r>
      <w:r w:rsidRPr="00125758">
        <w:rPr>
          <w:rStyle w:val="StyleUnderline"/>
          <w:vanish/>
          <w:sz w:val="16"/>
          <w:u w:val="none"/>
        </w:rPr>
        <w:t>from</w:t>
      </w:r>
      <w:r w:rsidRPr="00083A9C">
        <w:rPr>
          <w:rStyle w:val="StyleUnderline"/>
          <w:sz w:val="16"/>
          <w:u w:val="none"/>
        </w:rPr>
        <w:t xml:space="preserve"> </w:t>
      </w:r>
      <w:r w:rsidRPr="00125758">
        <w:rPr>
          <w:rStyle w:val="StyleUnderline"/>
          <w:vanish/>
          <w:sz w:val="16"/>
          <w:u w:val="none"/>
        </w:rPr>
        <w:t>prisoners’</w:t>
      </w:r>
      <w:r w:rsidRPr="00083A9C">
        <w:rPr>
          <w:rStyle w:val="StyleUnderline"/>
          <w:sz w:val="16"/>
          <w:u w:val="none"/>
        </w:rPr>
        <w:t xml:space="preserve"> </w:t>
      </w:r>
      <w:r w:rsidRPr="00125758">
        <w:rPr>
          <w:rStyle w:val="StyleUnderline"/>
          <w:vanish/>
          <w:sz w:val="16"/>
          <w:u w:val="none"/>
        </w:rPr>
        <w:t>earnings.</w:t>
      </w:r>
      <w:r w:rsidRPr="00083A9C">
        <w:rPr>
          <w:rStyle w:val="StyleUnderline"/>
          <w:sz w:val="16"/>
          <w:u w:val="none"/>
        </w:rPr>
        <w:t xml:space="preserve"> </w:t>
      </w:r>
      <w:r w:rsidRPr="00125758">
        <w:rPr>
          <w:rStyle w:val="StyleUnderline"/>
          <w:vanish/>
          <w:sz w:val="16"/>
          <w:u w:val="none"/>
        </w:rPr>
        <w:t>When</w:t>
      </w:r>
      <w:r w:rsidRPr="00083A9C">
        <w:rPr>
          <w:rStyle w:val="StyleUnderline"/>
          <w:sz w:val="16"/>
          <w:u w:val="none"/>
        </w:rPr>
        <w:t xml:space="preserve"> </w:t>
      </w:r>
      <w:r w:rsidRPr="00125758">
        <w:rPr>
          <w:rStyle w:val="StyleUnderline"/>
          <w:vanish/>
          <w:sz w:val="16"/>
          <w:u w:val="none"/>
        </w:rPr>
        <w:t>there</w:t>
      </w:r>
      <w:r w:rsidRPr="00083A9C">
        <w:rPr>
          <w:rStyle w:val="StyleUnderline"/>
          <w:sz w:val="16"/>
          <w:u w:val="none"/>
        </w:rPr>
        <w:t xml:space="preserve"> </w:t>
      </w:r>
      <w:r w:rsidRPr="00125758">
        <w:rPr>
          <w:rStyle w:val="StyleUnderline"/>
          <w:vanish/>
          <w:sz w:val="16"/>
          <w:u w:val="none"/>
        </w:rPr>
        <w:t>is</w:t>
      </w:r>
      <w:r w:rsidRPr="00083A9C">
        <w:rPr>
          <w:rStyle w:val="StyleUnderline"/>
          <w:sz w:val="16"/>
          <w:u w:val="none"/>
        </w:rPr>
        <w:t xml:space="preserve"> </w:t>
      </w:r>
      <w:r w:rsidRPr="00125758">
        <w:rPr>
          <w:rStyle w:val="StyleUnderline"/>
          <w:vanish/>
          <w:sz w:val="16"/>
          <w:u w:val="none"/>
        </w:rPr>
        <w:t>anything</w:t>
      </w:r>
      <w:r w:rsidRPr="00083A9C">
        <w:rPr>
          <w:rStyle w:val="StyleUnderline"/>
          <w:sz w:val="16"/>
          <w:u w:val="none"/>
        </w:rPr>
        <w:t xml:space="preserve"> </w:t>
      </w:r>
      <w:r w:rsidRPr="00125758">
        <w:rPr>
          <w:rStyle w:val="StyleUnderline"/>
          <w:vanish/>
          <w:sz w:val="16"/>
          <w:u w:val="none"/>
        </w:rPr>
        <w:t>left,</w:t>
      </w:r>
      <w:r w:rsidRPr="00083A9C">
        <w:rPr>
          <w:rStyle w:val="StyleUnderline"/>
          <w:sz w:val="16"/>
          <w:u w:val="none"/>
        </w:rPr>
        <w:t xml:space="preserve"> </w:t>
      </w:r>
      <w:r w:rsidRPr="00125758">
        <w:rPr>
          <w:rStyle w:val="StyleUnderline"/>
          <w:vanish/>
          <w:sz w:val="16"/>
          <w:u w:val="none"/>
        </w:rPr>
        <w:t>it</w:t>
      </w:r>
      <w:r w:rsidRPr="00083A9C">
        <w:rPr>
          <w:rStyle w:val="StyleUnderline"/>
          <w:sz w:val="16"/>
          <w:u w:val="none"/>
        </w:rPr>
        <w:t xml:space="preserve"> </w:t>
      </w:r>
      <w:r w:rsidRPr="00125758">
        <w:rPr>
          <w:rStyle w:val="StyleUnderline"/>
          <w:vanish/>
          <w:sz w:val="16"/>
          <w:u w:val="none"/>
        </w:rPr>
        <w:t>is</w:t>
      </w:r>
      <w:r w:rsidRPr="00083A9C">
        <w:rPr>
          <w:rStyle w:val="StyleUnderline"/>
          <w:sz w:val="16"/>
          <w:u w:val="none"/>
        </w:rPr>
        <w:t xml:space="preserve"> </w:t>
      </w:r>
      <w:r w:rsidRPr="00125758">
        <w:rPr>
          <w:rStyle w:val="StyleUnderline"/>
          <w:vanish/>
          <w:sz w:val="16"/>
          <w:u w:val="none"/>
        </w:rPr>
        <w:t>barely</w:t>
      </w:r>
      <w:r w:rsidRPr="00083A9C">
        <w:rPr>
          <w:rStyle w:val="StyleUnderline"/>
          <w:sz w:val="16"/>
          <w:u w:val="none"/>
        </w:rPr>
        <w:t xml:space="preserve"> </w:t>
      </w:r>
      <w:r w:rsidRPr="00125758">
        <w:rPr>
          <w:rStyle w:val="StyleUnderline"/>
          <w:vanish/>
          <w:sz w:val="16"/>
          <w:u w:val="none"/>
        </w:rPr>
        <w:t>enough</w:t>
      </w:r>
      <w:r w:rsidRPr="00083A9C">
        <w:rPr>
          <w:rStyle w:val="StyleUnderline"/>
          <w:sz w:val="16"/>
          <w:u w:val="none"/>
        </w:rPr>
        <w:t xml:space="preserve"> </w:t>
      </w:r>
      <w:r w:rsidRPr="00125758">
        <w:rPr>
          <w:rStyle w:val="StyleUnderline"/>
          <w:vanish/>
          <w:sz w:val="16"/>
          <w:u w:val="none"/>
        </w:rPr>
        <w:t>to</w:t>
      </w:r>
      <w:r w:rsidRPr="00083A9C">
        <w:rPr>
          <w:rStyle w:val="StyleUnderline"/>
          <w:sz w:val="16"/>
          <w:u w:val="none"/>
        </w:rPr>
        <w:t xml:space="preserve"> </w:t>
      </w:r>
      <w:r w:rsidRPr="00125758">
        <w:rPr>
          <w:rStyle w:val="StyleUnderline"/>
          <w:vanish/>
          <w:sz w:val="16"/>
          <w:u w:val="none"/>
        </w:rPr>
        <w:t>pay</w:t>
      </w:r>
      <w:r w:rsidRPr="00083A9C">
        <w:rPr>
          <w:rStyle w:val="StyleUnderline"/>
          <w:sz w:val="16"/>
          <w:u w:val="none"/>
        </w:rPr>
        <w:t xml:space="preserve"> </w:t>
      </w:r>
      <w:r w:rsidRPr="00125758">
        <w:rPr>
          <w:rStyle w:val="StyleUnderline"/>
          <w:vanish/>
          <w:sz w:val="16"/>
          <w:u w:val="none"/>
        </w:rPr>
        <w:t>for</w:t>
      </w:r>
      <w:r w:rsidRPr="00083A9C">
        <w:rPr>
          <w:rStyle w:val="StyleUnderline"/>
          <w:sz w:val="16"/>
          <w:u w:val="none"/>
        </w:rPr>
        <w:t xml:space="preserve"> </w:t>
      </w:r>
      <w:r w:rsidRPr="00125758">
        <w:rPr>
          <w:rStyle w:val="StyleUnderline"/>
          <w:vanish/>
          <w:sz w:val="16"/>
          <w:u w:val="none"/>
        </w:rPr>
        <w:t>commissary</w:t>
      </w:r>
      <w:r w:rsidRPr="00083A9C">
        <w:rPr>
          <w:rStyle w:val="StyleUnderline"/>
          <w:sz w:val="16"/>
          <w:u w:val="none"/>
        </w:rPr>
        <w:t xml:space="preserve"> </w:t>
      </w:r>
      <w:r w:rsidRPr="00125758">
        <w:rPr>
          <w:rStyle w:val="StyleUnderline"/>
          <w:vanish/>
          <w:sz w:val="16"/>
          <w:u w:val="none"/>
        </w:rPr>
        <w:t>goods</w:t>
      </w:r>
      <w:r w:rsidRPr="00083A9C">
        <w:rPr>
          <w:rStyle w:val="StyleUnderline"/>
          <w:sz w:val="16"/>
          <w:u w:val="none"/>
        </w:rPr>
        <w:t xml:space="preserve"> </w:t>
      </w:r>
      <w:r w:rsidRPr="00125758">
        <w:rPr>
          <w:rStyle w:val="StyleUnderline"/>
          <w:vanish/>
          <w:sz w:val="16"/>
          <w:u w:val="none"/>
        </w:rPr>
        <w:t>such</w:t>
      </w:r>
      <w:r w:rsidRPr="00083A9C">
        <w:rPr>
          <w:rStyle w:val="StyleUnderline"/>
          <w:sz w:val="16"/>
          <w:u w:val="none"/>
        </w:rPr>
        <w:t xml:space="preserve"> </w:t>
      </w:r>
      <w:r w:rsidRPr="00125758">
        <w:rPr>
          <w:rStyle w:val="StyleUnderline"/>
          <w:vanish/>
          <w:sz w:val="16"/>
          <w:u w:val="none"/>
        </w:rPr>
        <w:t>as</w:t>
      </w:r>
      <w:r w:rsidRPr="00083A9C">
        <w:rPr>
          <w:rStyle w:val="StyleUnderline"/>
        </w:rPr>
        <w:t xml:space="preserve"> </w:t>
      </w:r>
      <w:r w:rsidRPr="00083A9C">
        <w:rPr>
          <w:rStyle w:val="StyleUnderline"/>
          <w:highlight w:val="yellow"/>
        </w:rPr>
        <w:t>food, hygienic products, and toiletries</w:t>
      </w:r>
      <w:r w:rsidRPr="00125758">
        <w:rPr>
          <w:rStyle w:val="StyleUnderline"/>
          <w:vanish/>
        </w:rPr>
        <w:t>,</w:t>
      </w:r>
      <w:r w:rsidRPr="00083A9C">
        <w:rPr>
          <w:rStyle w:val="StyleUnderline"/>
        </w:rPr>
        <w:t xml:space="preserve"> </w:t>
      </w:r>
      <w:r w:rsidRPr="00125758">
        <w:rPr>
          <w:rStyle w:val="StyleUnderline"/>
          <w:vanish/>
          <w:sz w:val="16"/>
          <w:u w:val="none"/>
        </w:rPr>
        <w:t>let</w:t>
      </w:r>
      <w:r w:rsidRPr="00083A9C">
        <w:rPr>
          <w:rStyle w:val="StyleUnderline"/>
          <w:sz w:val="16"/>
          <w:u w:val="none"/>
        </w:rPr>
        <w:t xml:space="preserve"> </w:t>
      </w:r>
      <w:r w:rsidRPr="00125758">
        <w:rPr>
          <w:rStyle w:val="StyleUnderline"/>
          <w:vanish/>
          <w:sz w:val="16"/>
          <w:u w:val="none"/>
        </w:rPr>
        <w:t>alone</w:t>
      </w:r>
      <w:r w:rsidRPr="00083A9C">
        <w:rPr>
          <w:rStyle w:val="StyleUnderline"/>
          <w:sz w:val="16"/>
          <w:u w:val="none"/>
        </w:rPr>
        <w:t xml:space="preserve"> </w:t>
      </w:r>
      <w:r w:rsidRPr="00125758">
        <w:rPr>
          <w:rStyle w:val="StyleUnderline"/>
          <w:vanish/>
          <w:sz w:val="16"/>
          <w:u w:val="none"/>
        </w:rPr>
        <w:t>marked-up</w:t>
      </w:r>
      <w:r w:rsidRPr="00083A9C">
        <w:rPr>
          <w:rStyle w:val="StyleUnderline"/>
          <w:sz w:val="16"/>
          <w:u w:val="none"/>
        </w:rPr>
        <w:t xml:space="preserve"> </w:t>
      </w:r>
      <w:r w:rsidRPr="00125758">
        <w:rPr>
          <w:rStyle w:val="StyleUnderline"/>
          <w:vanish/>
          <w:sz w:val="16"/>
          <w:u w:val="none"/>
        </w:rPr>
        <w:t>email</w:t>
      </w:r>
      <w:r w:rsidRPr="00083A9C">
        <w:rPr>
          <w:rStyle w:val="StyleUnderline"/>
          <w:sz w:val="16"/>
          <w:u w:val="none"/>
        </w:rPr>
        <w:t xml:space="preserve"> </w:t>
      </w:r>
      <w:r w:rsidRPr="00125758">
        <w:rPr>
          <w:rStyle w:val="StyleUnderline"/>
          <w:vanish/>
          <w:sz w:val="16"/>
          <w:u w:val="none"/>
        </w:rPr>
        <w:t>services</w:t>
      </w:r>
      <w:r w:rsidRPr="00083A9C">
        <w:rPr>
          <w:rStyle w:val="StyleUnderline"/>
          <w:sz w:val="16"/>
          <w:u w:val="none"/>
        </w:rPr>
        <w:t xml:space="preserve"> </w:t>
      </w:r>
      <w:r w:rsidRPr="00125758">
        <w:rPr>
          <w:rStyle w:val="StyleUnderline"/>
          <w:vanish/>
          <w:sz w:val="16"/>
          <w:u w:val="none"/>
        </w:rPr>
        <w:t>that</w:t>
      </w:r>
      <w:r w:rsidRPr="00083A9C">
        <w:rPr>
          <w:rStyle w:val="StyleUnderline"/>
          <w:sz w:val="16"/>
          <w:u w:val="none"/>
        </w:rPr>
        <w:t xml:space="preserve"> </w:t>
      </w:r>
      <w:r w:rsidRPr="00125758">
        <w:rPr>
          <w:rStyle w:val="StyleUnderline"/>
          <w:vanish/>
          <w:sz w:val="16"/>
          <w:u w:val="none"/>
        </w:rPr>
        <w:t>prisoners</w:t>
      </w:r>
      <w:r w:rsidRPr="00083A9C">
        <w:rPr>
          <w:rStyle w:val="StyleUnderline"/>
          <w:sz w:val="16"/>
          <w:u w:val="none"/>
        </w:rPr>
        <w:t xml:space="preserve"> </w:t>
      </w:r>
      <w:r w:rsidRPr="00125758">
        <w:rPr>
          <w:rStyle w:val="StyleUnderline"/>
          <w:vanish/>
          <w:sz w:val="16"/>
          <w:u w:val="none"/>
        </w:rPr>
        <w:t>rely</w:t>
      </w:r>
      <w:r w:rsidRPr="00083A9C">
        <w:rPr>
          <w:rStyle w:val="StyleUnderline"/>
          <w:sz w:val="16"/>
          <w:u w:val="none"/>
        </w:rPr>
        <w:t xml:space="preserve"> </w:t>
      </w:r>
      <w:r w:rsidRPr="00125758">
        <w:rPr>
          <w:rStyle w:val="StyleUnderline"/>
          <w:vanish/>
          <w:sz w:val="16"/>
          <w:u w:val="none"/>
        </w:rPr>
        <w:t>on</w:t>
      </w:r>
      <w:r w:rsidRPr="00083A9C">
        <w:rPr>
          <w:rStyle w:val="StyleUnderline"/>
          <w:sz w:val="16"/>
          <w:u w:val="none"/>
        </w:rPr>
        <w:t xml:space="preserve"> </w:t>
      </w:r>
      <w:r w:rsidRPr="00125758">
        <w:rPr>
          <w:rStyle w:val="StyleUnderline"/>
          <w:vanish/>
          <w:sz w:val="16"/>
          <w:u w:val="none"/>
        </w:rPr>
        <w:t>to</w:t>
      </w:r>
      <w:r w:rsidRPr="00083A9C">
        <w:rPr>
          <w:rStyle w:val="StyleUnderline"/>
          <w:sz w:val="16"/>
          <w:u w:val="none"/>
        </w:rPr>
        <w:t xml:space="preserve"> </w:t>
      </w:r>
      <w:r w:rsidRPr="00125758">
        <w:rPr>
          <w:rStyle w:val="StyleUnderline"/>
          <w:vanish/>
          <w:sz w:val="16"/>
          <w:u w:val="none"/>
        </w:rPr>
        <w:t>stay</w:t>
      </w:r>
      <w:r w:rsidRPr="00083A9C">
        <w:rPr>
          <w:rStyle w:val="StyleUnderline"/>
          <w:sz w:val="16"/>
          <w:u w:val="none"/>
        </w:rPr>
        <w:t xml:space="preserve"> </w:t>
      </w:r>
      <w:r w:rsidRPr="00125758">
        <w:rPr>
          <w:rStyle w:val="StyleUnderline"/>
          <w:vanish/>
          <w:sz w:val="16"/>
          <w:u w:val="none"/>
        </w:rPr>
        <w:t>in</w:t>
      </w:r>
      <w:r w:rsidRPr="00083A9C">
        <w:rPr>
          <w:rStyle w:val="StyleUnderline"/>
          <w:sz w:val="16"/>
          <w:u w:val="none"/>
        </w:rPr>
        <w:t xml:space="preserve"> </w:t>
      </w:r>
      <w:r w:rsidRPr="00125758">
        <w:rPr>
          <w:rStyle w:val="StyleUnderline"/>
          <w:vanish/>
          <w:sz w:val="16"/>
          <w:u w:val="none"/>
        </w:rPr>
        <w:t>touch</w:t>
      </w:r>
      <w:r w:rsidRPr="00083A9C">
        <w:rPr>
          <w:rStyle w:val="StyleUnderline"/>
          <w:sz w:val="16"/>
          <w:u w:val="none"/>
        </w:rPr>
        <w:t xml:space="preserve"> </w:t>
      </w:r>
      <w:r w:rsidRPr="00125758">
        <w:rPr>
          <w:rStyle w:val="StyleUnderline"/>
          <w:vanish/>
          <w:sz w:val="16"/>
          <w:u w:val="none"/>
        </w:rPr>
        <w:t>with</w:t>
      </w:r>
      <w:r w:rsidRPr="00083A9C">
        <w:rPr>
          <w:rStyle w:val="StyleUnderline"/>
          <w:sz w:val="16"/>
          <w:u w:val="none"/>
        </w:rPr>
        <w:t xml:space="preserve"> </w:t>
      </w:r>
      <w:r w:rsidRPr="00125758">
        <w:rPr>
          <w:rStyle w:val="StyleUnderline"/>
          <w:vanish/>
          <w:sz w:val="16"/>
          <w:u w:val="none"/>
        </w:rPr>
        <w:t>their</w:t>
      </w:r>
      <w:r w:rsidRPr="00083A9C">
        <w:rPr>
          <w:rStyle w:val="StyleUnderline"/>
          <w:sz w:val="16"/>
          <w:u w:val="none"/>
        </w:rPr>
        <w:t xml:space="preserve"> </w:t>
      </w:r>
      <w:r w:rsidRPr="00125758">
        <w:rPr>
          <w:rStyle w:val="StyleUnderline"/>
          <w:vanish/>
          <w:sz w:val="16"/>
          <w:u w:val="none"/>
        </w:rPr>
        <w:t>loved</w:t>
      </w:r>
      <w:r w:rsidRPr="00083A9C">
        <w:rPr>
          <w:rStyle w:val="StyleUnderline"/>
          <w:sz w:val="16"/>
          <w:u w:val="none"/>
        </w:rPr>
        <w:t xml:space="preserve"> </w:t>
      </w:r>
      <w:r w:rsidRPr="00125758">
        <w:rPr>
          <w:rStyle w:val="StyleUnderline"/>
          <w:vanish/>
          <w:sz w:val="16"/>
          <w:u w:val="none"/>
        </w:rPr>
        <w:t>ones</w:t>
      </w:r>
      <w:r w:rsidRPr="00083A9C">
        <w:rPr>
          <w:rStyle w:val="StyleUnderline"/>
          <w:highlight w:val="yellow"/>
        </w:rPr>
        <w:t>. Despite working for yea</w:t>
      </w:r>
      <w:r w:rsidRPr="00125758">
        <w:rPr>
          <w:rStyle w:val="StyleUnderline"/>
          <w:vanish/>
        </w:rPr>
        <w:t>rs,</w:t>
      </w:r>
      <w:r w:rsidRPr="00083A9C">
        <w:rPr>
          <w:rStyle w:val="StyleUnderline"/>
        </w:rPr>
        <w:t xml:space="preserve"> </w:t>
      </w:r>
      <w:r w:rsidRPr="00125758">
        <w:rPr>
          <w:rStyle w:val="StyleUnderline"/>
          <w:vanish/>
          <w:sz w:val="16"/>
          <w:u w:val="none"/>
        </w:rPr>
        <w:t>many</w:t>
      </w:r>
      <w:r w:rsidRPr="00083A9C">
        <w:rPr>
          <w:rStyle w:val="StyleUnderline"/>
        </w:rPr>
        <w:t xml:space="preserve"> </w:t>
      </w:r>
      <w:r w:rsidRPr="00083A9C">
        <w:rPr>
          <w:rStyle w:val="StyleUnderline"/>
          <w:highlight w:val="yellow"/>
        </w:rPr>
        <w:t>prisoners are left with thousands of dollars in</w:t>
      </w:r>
      <w:r w:rsidRPr="00083A9C">
        <w:rPr>
          <w:rStyle w:val="StyleUnderline"/>
        </w:rPr>
        <w:t xml:space="preserve"> </w:t>
      </w:r>
      <w:r w:rsidRPr="00125758">
        <w:rPr>
          <w:rStyle w:val="StyleUnderline"/>
          <w:strike/>
          <w:vanish/>
          <w:sz w:val="16"/>
          <w:u w:val="none"/>
        </w:rPr>
        <w:t>crippling</w:t>
      </w:r>
      <w:r w:rsidRPr="00083A9C">
        <w:rPr>
          <w:rStyle w:val="StyleUnderline"/>
        </w:rPr>
        <w:t xml:space="preserve"> </w:t>
      </w:r>
      <w:r w:rsidRPr="00083A9C">
        <w:rPr>
          <w:rStyle w:val="StyleUnderline"/>
          <w:highlight w:val="yellow"/>
        </w:rPr>
        <w:t>debt</w:t>
      </w:r>
      <w:r w:rsidRPr="00083A9C">
        <w:rPr>
          <w:rStyle w:val="StyleUnderline"/>
        </w:rPr>
        <w:t xml:space="preserve"> </w:t>
      </w:r>
      <w:r w:rsidRPr="00083A9C">
        <w:rPr>
          <w:rStyle w:val="StyleUnderline"/>
          <w:highlight w:val="yellow"/>
        </w:rPr>
        <w:t>by the time they complete their sentences.¶</w:t>
      </w:r>
      <w:r w:rsidRPr="00083A9C">
        <w:rPr>
          <w:rStyle w:val="StyleUnderline"/>
        </w:rPr>
        <w:t xml:space="preserve"> </w:t>
      </w:r>
      <w:r w:rsidRPr="00125758">
        <w:rPr>
          <w:vanish/>
          <w:sz w:val="16"/>
        </w:rPr>
        <w:t>In</w:t>
      </w:r>
      <w:r w:rsidRPr="00083A9C">
        <w:rPr>
          <w:sz w:val="16"/>
        </w:rPr>
        <w:t xml:space="preserve"> </w:t>
      </w:r>
      <w:r w:rsidRPr="00125758">
        <w:rPr>
          <w:vanish/>
          <w:sz w:val="16"/>
        </w:rPr>
        <w:t>2018,</w:t>
      </w:r>
      <w:r w:rsidRPr="00083A9C">
        <w:rPr>
          <w:sz w:val="16"/>
        </w:rPr>
        <w:t xml:space="preserve"> </w:t>
      </w:r>
      <w:r w:rsidRPr="00125758">
        <w:rPr>
          <w:vanish/>
          <w:sz w:val="16"/>
        </w:rPr>
        <w:t>prisoners</w:t>
      </w:r>
      <w:r w:rsidRPr="00083A9C">
        <w:rPr>
          <w:sz w:val="16"/>
        </w:rPr>
        <w:t xml:space="preserve"> </w:t>
      </w:r>
      <w:r w:rsidRPr="00125758">
        <w:rPr>
          <w:vanish/>
          <w:sz w:val="16"/>
        </w:rPr>
        <w:t>in</w:t>
      </w:r>
      <w:r w:rsidRPr="00083A9C">
        <w:rPr>
          <w:sz w:val="16"/>
        </w:rPr>
        <w:t xml:space="preserve"> </w:t>
      </w:r>
      <w:r w:rsidRPr="00125758">
        <w:rPr>
          <w:vanish/>
          <w:sz w:val="16"/>
        </w:rPr>
        <w:t>dozens</w:t>
      </w:r>
      <w:r w:rsidRPr="00083A9C">
        <w:rPr>
          <w:sz w:val="16"/>
        </w:rPr>
        <w:t xml:space="preserve"> </w:t>
      </w:r>
      <w:r w:rsidRPr="00125758">
        <w:rPr>
          <w:vanish/>
          <w:sz w:val="16"/>
        </w:rPr>
        <w:t>of</w:t>
      </w:r>
      <w:r w:rsidRPr="00083A9C">
        <w:rPr>
          <w:sz w:val="16"/>
        </w:rPr>
        <w:t xml:space="preserve"> </w:t>
      </w:r>
      <w:r w:rsidRPr="00125758">
        <w:rPr>
          <w:vanish/>
          <w:sz w:val="16"/>
        </w:rPr>
        <w:t>facilities</w:t>
      </w:r>
      <w:r w:rsidRPr="00083A9C">
        <w:rPr>
          <w:sz w:val="16"/>
        </w:rPr>
        <w:t xml:space="preserve"> </w:t>
      </w:r>
      <w:r w:rsidRPr="00125758">
        <w:rPr>
          <w:vanish/>
          <w:sz w:val="16"/>
        </w:rPr>
        <w:t>across</w:t>
      </w:r>
      <w:r w:rsidRPr="00083A9C">
        <w:rPr>
          <w:sz w:val="16"/>
        </w:rPr>
        <w:t xml:space="preserve"> </w:t>
      </w:r>
      <w:r w:rsidRPr="00125758">
        <w:rPr>
          <w:vanish/>
          <w:sz w:val="16"/>
        </w:rPr>
        <w:t>the</w:t>
      </w:r>
      <w:r w:rsidRPr="00083A9C">
        <w:rPr>
          <w:sz w:val="16"/>
        </w:rPr>
        <w:t xml:space="preserve"> </w:t>
      </w:r>
      <w:r w:rsidRPr="00125758">
        <w:rPr>
          <w:vanish/>
          <w:sz w:val="16"/>
        </w:rPr>
        <w:t>country</w:t>
      </w:r>
      <w:r w:rsidRPr="00083A9C">
        <w:rPr>
          <w:sz w:val="16"/>
        </w:rPr>
        <w:t xml:space="preserve"> </w:t>
      </w:r>
      <w:r w:rsidRPr="00125758">
        <w:rPr>
          <w:vanish/>
          <w:sz w:val="16"/>
        </w:rPr>
        <w:t>went</w:t>
      </w:r>
      <w:r w:rsidRPr="00083A9C">
        <w:rPr>
          <w:sz w:val="16"/>
        </w:rPr>
        <w:t xml:space="preserve"> </w:t>
      </w:r>
      <w:r w:rsidRPr="00125758">
        <w:rPr>
          <w:vanish/>
          <w:sz w:val="16"/>
        </w:rPr>
        <w:t>on</w:t>
      </w:r>
      <w:r w:rsidRPr="00083A9C">
        <w:rPr>
          <w:sz w:val="16"/>
        </w:rPr>
        <w:t xml:space="preserve"> </w:t>
      </w:r>
      <w:r w:rsidRPr="00125758">
        <w:rPr>
          <w:vanish/>
          <w:sz w:val="16"/>
        </w:rPr>
        <w:t>strike</w:t>
      </w:r>
      <w:r w:rsidRPr="00083A9C">
        <w:rPr>
          <w:sz w:val="16"/>
        </w:rPr>
        <w:t xml:space="preserve"> </w:t>
      </w:r>
      <w:r w:rsidRPr="00125758">
        <w:rPr>
          <w:vanish/>
          <w:sz w:val="16"/>
        </w:rPr>
        <w:t>and</w:t>
      </w:r>
      <w:r w:rsidRPr="00083A9C">
        <w:rPr>
          <w:sz w:val="16"/>
        </w:rPr>
        <w:t xml:space="preserve"> </w:t>
      </w:r>
      <w:r w:rsidRPr="00125758">
        <w:rPr>
          <w:vanish/>
          <w:sz w:val="16"/>
        </w:rPr>
        <w:t>issued</w:t>
      </w:r>
      <w:r w:rsidRPr="00083A9C">
        <w:rPr>
          <w:sz w:val="16"/>
        </w:rPr>
        <w:t xml:space="preserve"> </w:t>
      </w:r>
      <w:r w:rsidRPr="00125758">
        <w:rPr>
          <w:vanish/>
          <w:sz w:val="16"/>
        </w:rPr>
        <w:t>a</w:t>
      </w:r>
      <w:r w:rsidRPr="00083A9C">
        <w:rPr>
          <w:sz w:val="16"/>
        </w:rPr>
        <w:t xml:space="preserve"> </w:t>
      </w:r>
      <w:hyperlink r:id="rId25" w:tgtFrame="_blank" w:history="1">
        <w:r w:rsidRPr="00125758">
          <w:rPr>
            <w:rStyle w:val="Hyperlink"/>
            <w:vanish/>
            <w:sz w:val="16"/>
          </w:rPr>
          <w:t>list</w:t>
        </w:r>
        <w:r w:rsidRPr="00083A9C">
          <w:rPr>
            <w:rStyle w:val="Hyperlink"/>
            <w:sz w:val="16"/>
          </w:rPr>
          <w:t xml:space="preserve"> </w:t>
        </w:r>
        <w:r w:rsidRPr="00125758">
          <w:rPr>
            <w:rStyle w:val="Hyperlink"/>
            <w:vanish/>
            <w:sz w:val="16"/>
          </w:rPr>
          <w:t>of</w:t>
        </w:r>
        <w:r w:rsidRPr="00083A9C">
          <w:rPr>
            <w:rStyle w:val="Hyperlink"/>
            <w:sz w:val="16"/>
          </w:rPr>
          <w:t xml:space="preserve"> </w:t>
        </w:r>
        <w:r w:rsidRPr="00125758">
          <w:rPr>
            <w:rStyle w:val="Hyperlink"/>
            <w:vanish/>
            <w:sz w:val="16"/>
          </w:rPr>
          <w:t>demands</w:t>
        </w:r>
      </w:hyperlink>
      <w:r w:rsidRPr="00125758">
        <w:rPr>
          <w:vanish/>
          <w:sz w:val="16"/>
        </w:rPr>
        <w:t>,</w:t>
      </w:r>
      <w:r w:rsidRPr="00083A9C">
        <w:rPr>
          <w:sz w:val="16"/>
        </w:rPr>
        <w:t xml:space="preserve"> </w:t>
      </w:r>
      <w:r w:rsidRPr="00125758">
        <w:rPr>
          <w:vanish/>
          <w:sz w:val="16"/>
        </w:rPr>
        <w:t>which</w:t>
      </w:r>
      <w:r w:rsidRPr="00083A9C">
        <w:rPr>
          <w:sz w:val="16"/>
        </w:rPr>
        <w:t xml:space="preserve"> </w:t>
      </w:r>
      <w:r w:rsidRPr="00125758">
        <w:rPr>
          <w:vanish/>
          <w:sz w:val="16"/>
        </w:rPr>
        <w:t>included</w:t>
      </w:r>
      <w:r w:rsidRPr="00083A9C">
        <w:rPr>
          <w:sz w:val="16"/>
        </w:rPr>
        <w:t xml:space="preserve"> </w:t>
      </w:r>
      <w:r w:rsidRPr="00125758">
        <w:rPr>
          <w:vanish/>
          <w:sz w:val="16"/>
        </w:rPr>
        <w:t>“an</w:t>
      </w:r>
      <w:r w:rsidRPr="00083A9C">
        <w:rPr>
          <w:sz w:val="16"/>
        </w:rPr>
        <w:t xml:space="preserve"> </w:t>
      </w:r>
      <w:r w:rsidRPr="00125758">
        <w:rPr>
          <w:vanish/>
          <w:sz w:val="16"/>
        </w:rPr>
        <w:t>immediate</w:t>
      </w:r>
      <w:r w:rsidRPr="00083A9C">
        <w:rPr>
          <w:sz w:val="16"/>
        </w:rPr>
        <w:t xml:space="preserve"> </w:t>
      </w:r>
      <w:r w:rsidRPr="00125758">
        <w:rPr>
          <w:vanish/>
          <w:sz w:val="16"/>
        </w:rPr>
        <w:t>end</w:t>
      </w:r>
      <w:r w:rsidRPr="00083A9C">
        <w:rPr>
          <w:sz w:val="16"/>
        </w:rPr>
        <w:t xml:space="preserve"> </w:t>
      </w:r>
      <w:r w:rsidRPr="00125758">
        <w:rPr>
          <w:vanish/>
          <w:sz w:val="16"/>
        </w:rPr>
        <w:t>to</w:t>
      </w:r>
      <w:r w:rsidRPr="00083A9C">
        <w:rPr>
          <w:sz w:val="16"/>
        </w:rPr>
        <w:t xml:space="preserve"> </w:t>
      </w:r>
      <w:r w:rsidRPr="00125758">
        <w:rPr>
          <w:vanish/>
          <w:sz w:val="16"/>
        </w:rPr>
        <w:t>prison</w:t>
      </w:r>
      <w:r w:rsidRPr="00083A9C">
        <w:rPr>
          <w:sz w:val="16"/>
        </w:rPr>
        <w:t xml:space="preserve"> </w:t>
      </w:r>
      <w:r w:rsidRPr="00125758">
        <w:rPr>
          <w:vanish/>
          <w:sz w:val="16"/>
        </w:rPr>
        <w:t>slavery”</w:t>
      </w:r>
      <w:r w:rsidRPr="00083A9C">
        <w:rPr>
          <w:sz w:val="16"/>
        </w:rPr>
        <w:t xml:space="preserve"> </w:t>
      </w:r>
      <w:r w:rsidRPr="00125758">
        <w:rPr>
          <w:vanish/>
          <w:sz w:val="16"/>
        </w:rPr>
        <w:t>and</w:t>
      </w:r>
      <w:r w:rsidRPr="00083A9C">
        <w:rPr>
          <w:sz w:val="16"/>
        </w:rPr>
        <w:t xml:space="preserve"> </w:t>
      </w:r>
      <w:r w:rsidRPr="00125758">
        <w:rPr>
          <w:vanish/>
          <w:sz w:val="16"/>
        </w:rPr>
        <w:t>that</w:t>
      </w:r>
      <w:r w:rsidRPr="00083A9C">
        <w:rPr>
          <w:sz w:val="16"/>
        </w:rPr>
        <w:t xml:space="preserve"> </w:t>
      </w:r>
      <w:r w:rsidRPr="00125758">
        <w:rPr>
          <w:vanish/>
          <w:sz w:val="16"/>
        </w:rPr>
        <w:t>prisoners</w:t>
      </w:r>
      <w:r w:rsidRPr="00083A9C">
        <w:rPr>
          <w:sz w:val="16"/>
        </w:rPr>
        <w:t xml:space="preserve"> </w:t>
      </w:r>
      <w:r w:rsidRPr="00125758">
        <w:rPr>
          <w:vanish/>
          <w:sz w:val="16"/>
        </w:rPr>
        <w:t>be</w:t>
      </w:r>
      <w:r w:rsidRPr="00083A9C">
        <w:rPr>
          <w:sz w:val="16"/>
        </w:rPr>
        <w:t xml:space="preserve"> </w:t>
      </w:r>
      <w:r w:rsidRPr="00125758">
        <w:rPr>
          <w:vanish/>
          <w:sz w:val="16"/>
        </w:rPr>
        <w:t>“paid</w:t>
      </w:r>
      <w:r w:rsidRPr="00083A9C">
        <w:rPr>
          <w:sz w:val="16"/>
        </w:rPr>
        <w:t xml:space="preserve"> </w:t>
      </w:r>
      <w:r w:rsidRPr="00125758">
        <w:rPr>
          <w:vanish/>
          <w:sz w:val="16"/>
        </w:rPr>
        <w:t>the</w:t>
      </w:r>
      <w:r w:rsidRPr="00083A9C">
        <w:rPr>
          <w:sz w:val="16"/>
        </w:rPr>
        <w:t xml:space="preserve"> </w:t>
      </w:r>
      <w:r w:rsidRPr="00125758">
        <w:rPr>
          <w:vanish/>
          <w:sz w:val="16"/>
        </w:rPr>
        <w:t>prevailing</w:t>
      </w:r>
      <w:r w:rsidRPr="00083A9C">
        <w:rPr>
          <w:sz w:val="16"/>
        </w:rPr>
        <w:t xml:space="preserve"> </w:t>
      </w:r>
      <w:r w:rsidRPr="00125758">
        <w:rPr>
          <w:vanish/>
          <w:sz w:val="16"/>
        </w:rPr>
        <w:t>wage</w:t>
      </w:r>
      <w:r w:rsidRPr="00083A9C">
        <w:rPr>
          <w:sz w:val="16"/>
        </w:rPr>
        <w:t xml:space="preserve"> </w:t>
      </w:r>
      <w:r w:rsidRPr="00125758">
        <w:rPr>
          <w:vanish/>
          <w:sz w:val="16"/>
        </w:rPr>
        <w:t>in</w:t>
      </w:r>
      <w:r w:rsidRPr="00083A9C">
        <w:rPr>
          <w:sz w:val="16"/>
        </w:rPr>
        <w:t xml:space="preserve"> </w:t>
      </w:r>
      <w:r w:rsidRPr="00125758">
        <w:rPr>
          <w:vanish/>
          <w:sz w:val="16"/>
        </w:rPr>
        <w:t>their</w:t>
      </w:r>
      <w:r w:rsidRPr="00083A9C">
        <w:rPr>
          <w:sz w:val="16"/>
        </w:rPr>
        <w:t xml:space="preserve"> </w:t>
      </w:r>
      <w:r w:rsidRPr="00125758">
        <w:rPr>
          <w:vanish/>
          <w:sz w:val="16"/>
        </w:rPr>
        <w:t>state</w:t>
      </w:r>
      <w:r w:rsidRPr="00083A9C">
        <w:rPr>
          <w:sz w:val="16"/>
        </w:rPr>
        <w:t xml:space="preserve"> </w:t>
      </w:r>
      <w:r w:rsidRPr="00125758">
        <w:rPr>
          <w:vanish/>
          <w:sz w:val="16"/>
        </w:rPr>
        <w:t>or</w:t>
      </w:r>
      <w:r w:rsidRPr="00083A9C">
        <w:rPr>
          <w:sz w:val="16"/>
        </w:rPr>
        <w:t xml:space="preserve"> </w:t>
      </w:r>
      <w:r w:rsidRPr="00125758">
        <w:rPr>
          <w:vanish/>
          <w:sz w:val="16"/>
        </w:rPr>
        <w:t>territory</w:t>
      </w:r>
      <w:r w:rsidRPr="00083A9C">
        <w:rPr>
          <w:sz w:val="16"/>
        </w:rPr>
        <w:t xml:space="preserve"> </w:t>
      </w:r>
      <w:r w:rsidRPr="00125758">
        <w:rPr>
          <w:vanish/>
          <w:sz w:val="16"/>
        </w:rPr>
        <w:t>for</w:t>
      </w:r>
      <w:r w:rsidRPr="00083A9C">
        <w:rPr>
          <w:sz w:val="16"/>
        </w:rPr>
        <w:t xml:space="preserve"> </w:t>
      </w:r>
      <w:r w:rsidRPr="00125758">
        <w:rPr>
          <w:vanish/>
          <w:sz w:val="16"/>
        </w:rPr>
        <w:t>their</w:t>
      </w:r>
      <w:r w:rsidRPr="00083A9C">
        <w:rPr>
          <w:sz w:val="16"/>
        </w:rPr>
        <w:t xml:space="preserve"> </w:t>
      </w:r>
      <w:r w:rsidRPr="00125758">
        <w:rPr>
          <w:vanish/>
          <w:sz w:val="16"/>
        </w:rPr>
        <w:t>labor.”¶</w:t>
      </w:r>
      <w:r w:rsidRPr="00083A9C">
        <w:rPr>
          <w:sz w:val="16"/>
        </w:rPr>
        <w:t xml:space="preserve"> </w:t>
      </w:r>
      <w:r w:rsidRPr="00125758">
        <w:rPr>
          <w:vanish/>
          <w:sz w:val="16"/>
        </w:rPr>
        <w:t>This</w:t>
      </w:r>
      <w:r w:rsidRPr="00083A9C">
        <w:rPr>
          <w:sz w:val="16"/>
        </w:rPr>
        <w:t xml:space="preserve"> </w:t>
      </w:r>
      <w:r w:rsidRPr="00125758">
        <w:rPr>
          <w:vanish/>
          <w:sz w:val="16"/>
        </w:rPr>
        <w:t>time</w:t>
      </w:r>
      <w:r w:rsidRPr="00083A9C">
        <w:rPr>
          <w:sz w:val="16"/>
        </w:rPr>
        <w:t xml:space="preserve"> </w:t>
      </w:r>
      <w:r w:rsidRPr="00125758">
        <w:rPr>
          <w:vanish/>
          <w:sz w:val="16"/>
        </w:rPr>
        <w:t>of</w:t>
      </w:r>
      <w:r w:rsidRPr="00083A9C">
        <w:rPr>
          <w:sz w:val="16"/>
        </w:rPr>
        <w:t xml:space="preserve"> </w:t>
      </w:r>
      <w:r w:rsidRPr="00125758">
        <w:rPr>
          <w:vanish/>
          <w:sz w:val="16"/>
        </w:rPr>
        <w:t>national</w:t>
      </w:r>
      <w:r w:rsidRPr="00083A9C">
        <w:rPr>
          <w:sz w:val="16"/>
        </w:rPr>
        <w:t xml:space="preserve"> </w:t>
      </w:r>
      <w:r w:rsidRPr="00125758">
        <w:rPr>
          <w:vanish/>
          <w:sz w:val="16"/>
        </w:rPr>
        <w:t>emergency</w:t>
      </w:r>
      <w:r w:rsidRPr="00083A9C">
        <w:rPr>
          <w:sz w:val="16"/>
        </w:rPr>
        <w:t xml:space="preserve"> </w:t>
      </w:r>
      <w:r w:rsidRPr="00125758">
        <w:rPr>
          <w:vanish/>
          <w:sz w:val="16"/>
        </w:rPr>
        <w:t>requires</w:t>
      </w:r>
      <w:r w:rsidRPr="00083A9C">
        <w:rPr>
          <w:sz w:val="16"/>
        </w:rPr>
        <w:t xml:space="preserve"> </w:t>
      </w:r>
      <w:r w:rsidRPr="00125758">
        <w:rPr>
          <w:vanish/>
          <w:sz w:val="16"/>
        </w:rPr>
        <w:t>that</w:t>
      </w:r>
      <w:r w:rsidRPr="00083A9C">
        <w:rPr>
          <w:sz w:val="16"/>
        </w:rPr>
        <w:t xml:space="preserve"> </w:t>
      </w:r>
      <w:r w:rsidRPr="00125758">
        <w:rPr>
          <w:vanish/>
          <w:sz w:val="16"/>
        </w:rPr>
        <w:t>everyone</w:t>
      </w:r>
      <w:r w:rsidRPr="00083A9C">
        <w:rPr>
          <w:sz w:val="16"/>
        </w:rPr>
        <w:t xml:space="preserve"> </w:t>
      </w:r>
      <w:r w:rsidRPr="00125758">
        <w:rPr>
          <w:vanish/>
          <w:sz w:val="16"/>
        </w:rPr>
        <w:t>do</w:t>
      </w:r>
      <w:r w:rsidRPr="00083A9C">
        <w:rPr>
          <w:sz w:val="16"/>
        </w:rPr>
        <w:t xml:space="preserve"> </w:t>
      </w:r>
      <w:r w:rsidRPr="00125758">
        <w:rPr>
          <w:vanish/>
          <w:sz w:val="16"/>
        </w:rPr>
        <w:t>their</w:t>
      </w:r>
      <w:r w:rsidRPr="00083A9C">
        <w:rPr>
          <w:sz w:val="16"/>
        </w:rPr>
        <w:t xml:space="preserve"> </w:t>
      </w:r>
      <w:r w:rsidRPr="00125758">
        <w:rPr>
          <w:vanish/>
          <w:sz w:val="16"/>
        </w:rPr>
        <w:t>part</w:t>
      </w:r>
      <w:r w:rsidRPr="00083A9C">
        <w:rPr>
          <w:sz w:val="16"/>
        </w:rPr>
        <w:t xml:space="preserve"> </w:t>
      </w:r>
      <w:r w:rsidRPr="00125758">
        <w:rPr>
          <w:vanish/>
          <w:sz w:val="16"/>
        </w:rPr>
        <w:t>to</w:t>
      </w:r>
      <w:r w:rsidRPr="00083A9C">
        <w:rPr>
          <w:sz w:val="16"/>
        </w:rPr>
        <w:t xml:space="preserve"> </w:t>
      </w:r>
      <w:r w:rsidRPr="00125758">
        <w:rPr>
          <w:vanish/>
          <w:sz w:val="16"/>
        </w:rPr>
        <w:t>slow</w:t>
      </w:r>
      <w:r w:rsidRPr="00083A9C">
        <w:rPr>
          <w:sz w:val="16"/>
        </w:rPr>
        <w:t xml:space="preserve"> </w:t>
      </w:r>
      <w:r w:rsidRPr="00125758">
        <w:rPr>
          <w:vanish/>
          <w:sz w:val="16"/>
        </w:rPr>
        <w:t>the</w:t>
      </w:r>
      <w:r w:rsidRPr="00083A9C">
        <w:rPr>
          <w:sz w:val="16"/>
        </w:rPr>
        <w:t xml:space="preserve"> </w:t>
      </w:r>
      <w:r w:rsidRPr="00125758">
        <w:rPr>
          <w:vanish/>
          <w:sz w:val="16"/>
        </w:rPr>
        <w:t>spread</w:t>
      </w:r>
      <w:r w:rsidRPr="00083A9C">
        <w:rPr>
          <w:sz w:val="16"/>
        </w:rPr>
        <w:t xml:space="preserve"> </w:t>
      </w:r>
      <w:r w:rsidRPr="00125758">
        <w:rPr>
          <w:vanish/>
          <w:sz w:val="16"/>
        </w:rPr>
        <w:t>of</w:t>
      </w:r>
      <w:r w:rsidRPr="00083A9C">
        <w:rPr>
          <w:sz w:val="16"/>
        </w:rPr>
        <w:t xml:space="preserve"> </w:t>
      </w:r>
      <w:r w:rsidRPr="00125758">
        <w:rPr>
          <w:vanish/>
          <w:sz w:val="16"/>
        </w:rPr>
        <w:t>coronavirus.</w:t>
      </w:r>
      <w:r w:rsidRPr="00083A9C">
        <w:rPr>
          <w:sz w:val="16"/>
        </w:rPr>
        <w:t xml:space="preserve"> </w:t>
      </w:r>
      <w:r w:rsidRPr="00125758">
        <w:rPr>
          <w:vanish/>
          <w:sz w:val="16"/>
        </w:rPr>
        <w:t>The</w:t>
      </w:r>
      <w:r w:rsidRPr="00083A9C">
        <w:rPr>
          <w:sz w:val="16"/>
        </w:rPr>
        <w:t xml:space="preserve"> </w:t>
      </w:r>
      <w:r w:rsidRPr="00125758">
        <w:rPr>
          <w:vanish/>
          <w:sz w:val="16"/>
        </w:rPr>
        <w:t>significant</w:t>
      </w:r>
      <w:r w:rsidRPr="00083A9C">
        <w:rPr>
          <w:sz w:val="16"/>
        </w:rPr>
        <w:t xml:space="preserve"> </w:t>
      </w:r>
      <w:r w:rsidRPr="00125758">
        <w:rPr>
          <w:vanish/>
          <w:sz w:val="16"/>
        </w:rPr>
        <w:t>shortage</w:t>
      </w:r>
      <w:r w:rsidRPr="00083A9C">
        <w:rPr>
          <w:sz w:val="16"/>
        </w:rPr>
        <w:t xml:space="preserve"> </w:t>
      </w:r>
      <w:r w:rsidRPr="00125758">
        <w:rPr>
          <w:vanish/>
          <w:sz w:val="16"/>
        </w:rPr>
        <w:t>of</w:t>
      </w:r>
      <w:r w:rsidRPr="00083A9C">
        <w:rPr>
          <w:sz w:val="16"/>
        </w:rPr>
        <w:t xml:space="preserve"> </w:t>
      </w:r>
      <w:r w:rsidRPr="00125758">
        <w:rPr>
          <w:vanish/>
          <w:sz w:val="16"/>
        </w:rPr>
        <w:t>face</w:t>
      </w:r>
      <w:r w:rsidRPr="00083A9C">
        <w:rPr>
          <w:sz w:val="16"/>
        </w:rPr>
        <w:t xml:space="preserve"> </w:t>
      </w:r>
      <w:r w:rsidRPr="00125758">
        <w:rPr>
          <w:vanish/>
          <w:sz w:val="16"/>
        </w:rPr>
        <w:t>masks,</w:t>
      </w:r>
      <w:r w:rsidRPr="00083A9C">
        <w:rPr>
          <w:sz w:val="16"/>
        </w:rPr>
        <w:t xml:space="preserve"> </w:t>
      </w:r>
      <w:r w:rsidRPr="00125758">
        <w:rPr>
          <w:vanish/>
          <w:sz w:val="16"/>
        </w:rPr>
        <w:t>protective</w:t>
      </w:r>
      <w:r w:rsidRPr="00083A9C">
        <w:rPr>
          <w:sz w:val="16"/>
        </w:rPr>
        <w:t xml:space="preserve"> </w:t>
      </w:r>
      <w:r w:rsidRPr="00125758">
        <w:rPr>
          <w:vanish/>
          <w:sz w:val="16"/>
        </w:rPr>
        <w:t>gowns,</w:t>
      </w:r>
      <w:r w:rsidRPr="00083A9C">
        <w:rPr>
          <w:sz w:val="16"/>
        </w:rPr>
        <w:t xml:space="preserve"> </w:t>
      </w:r>
      <w:r w:rsidRPr="00125758">
        <w:rPr>
          <w:vanish/>
          <w:sz w:val="16"/>
        </w:rPr>
        <w:t>and</w:t>
      </w:r>
      <w:r w:rsidRPr="00083A9C">
        <w:rPr>
          <w:sz w:val="16"/>
        </w:rPr>
        <w:t xml:space="preserve"> </w:t>
      </w:r>
      <w:r w:rsidRPr="00125758">
        <w:rPr>
          <w:vanish/>
          <w:sz w:val="16"/>
        </w:rPr>
        <w:t>hand</w:t>
      </w:r>
      <w:r w:rsidRPr="00083A9C">
        <w:rPr>
          <w:sz w:val="16"/>
        </w:rPr>
        <w:t xml:space="preserve"> </w:t>
      </w:r>
      <w:r w:rsidRPr="00125758">
        <w:rPr>
          <w:vanish/>
          <w:sz w:val="16"/>
        </w:rPr>
        <w:t>sanitizer</w:t>
      </w:r>
      <w:r w:rsidRPr="00083A9C">
        <w:rPr>
          <w:sz w:val="16"/>
        </w:rPr>
        <w:t xml:space="preserve"> </w:t>
      </w:r>
      <w:r w:rsidRPr="00125758">
        <w:rPr>
          <w:vanish/>
          <w:sz w:val="16"/>
        </w:rPr>
        <w:t>that</w:t>
      </w:r>
      <w:r w:rsidRPr="00083A9C">
        <w:rPr>
          <w:sz w:val="16"/>
        </w:rPr>
        <w:t xml:space="preserve"> </w:t>
      </w:r>
      <w:r w:rsidRPr="00125758">
        <w:rPr>
          <w:vanish/>
          <w:sz w:val="16"/>
        </w:rPr>
        <w:t>is</w:t>
      </w:r>
      <w:r w:rsidRPr="00083A9C">
        <w:rPr>
          <w:sz w:val="16"/>
        </w:rPr>
        <w:t xml:space="preserve"> </w:t>
      </w:r>
      <w:r w:rsidRPr="00125758">
        <w:rPr>
          <w:vanish/>
          <w:sz w:val="16"/>
        </w:rPr>
        <w:t>putting</w:t>
      </w:r>
      <w:r w:rsidRPr="00083A9C">
        <w:rPr>
          <w:sz w:val="16"/>
        </w:rPr>
        <w:t xml:space="preserve"> </w:t>
      </w:r>
      <w:r w:rsidRPr="00125758">
        <w:rPr>
          <w:vanish/>
          <w:sz w:val="16"/>
        </w:rPr>
        <w:t>the</w:t>
      </w:r>
      <w:r w:rsidRPr="00083A9C">
        <w:rPr>
          <w:sz w:val="16"/>
        </w:rPr>
        <w:t xml:space="preserve"> </w:t>
      </w:r>
      <w:r w:rsidRPr="00125758">
        <w:rPr>
          <w:vanish/>
          <w:sz w:val="16"/>
        </w:rPr>
        <w:t>lives</w:t>
      </w:r>
      <w:r w:rsidRPr="00083A9C">
        <w:rPr>
          <w:sz w:val="16"/>
        </w:rPr>
        <w:t xml:space="preserve"> </w:t>
      </w:r>
      <w:r w:rsidRPr="00125758">
        <w:rPr>
          <w:vanish/>
          <w:sz w:val="16"/>
        </w:rPr>
        <w:t>of</w:t>
      </w:r>
      <w:r w:rsidRPr="00083A9C">
        <w:rPr>
          <w:sz w:val="16"/>
        </w:rPr>
        <w:t xml:space="preserve"> </w:t>
      </w:r>
      <w:r w:rsidRPr="00125758">
        <w:rPr>
          <w:vanish/>
          <w:sz w:val="16"/>
        </w:rPr>
        <w:t>our</w:t>
      </w:r>
      <w:r w:rsidRPr="00083A9C">
        <w:rPr>
          <w:sz w:val="16"/>
        </w:rPr>
        <w:t xml:space="preserve"> </w:t>
      </w:r>
      <w:r w:rsidRPr="00125758">
        <w:rPr>
          <w:vanish/>
          <w:sz w:val="16"/>
        </w:rPr>
        <w:t>frontline</w:t>
      </w:r>
      <w:r w:rsidRPr="00083A9C">
        <w:rPr>
          <w:sz w:val="16"/>
        </w:rPr>
        <w:t xml:space="preserve"> </w:t>
      </w:r>
      <w:r w:rsidRPr="00125758">
        <w:rPr>
          <w:vanish/>
          <w:sz w:val="16"/>
        </w:rPr>
        <w:t>workers</w:t>
      </w:r>
      <w:r w:rsidRPr="00083A9C">
        <w:rPr>
          <w:sz w:val="16"/>
        </w:rPr>
        <w:t xml:space="preserve"> </w:t>
      </w:r>
      <w:r w:rsidRPr="00125758">
        <w:rPr>
          <w:vanish/>
          <w:sz w:val="16"/>
        </w:rPr>
        <w:t>in</w:t>
      </w:r>
      <w:r w:rsidRPr="00083A9C">
        <w:rPr>
          <w:sz w:val="16"/>
        </w:rPr>
        <w:t xml:space="preserve"> </w:t>
      </w:r>
      <w:r w:rsidRPr="00125758">
        <w:rPr>
          <w:vanish/>
          <w:sz w:val="16"/>
        </w:rPr>
        <w:t>jeopardy</w:t>
      </w:r>
      <w:r w:rsidRPr="00083A9C">
        <w:rPr>
          <w:sz w:val="16"/>
        </w:rPr>
        <w:t xml:space="preserve"> </w:t>
      </w:r>
      <w:r w:rsidRPr="00125758">
        <w:rPr>
          <w:vanish/>
          <w:sz w:val="16"/>
        </w:rPr>
        <w:t>necessitates</w:t>
      </w:r>
      <w:r w:rsidRPr="00083A9C">
        <w:rPr>
          <w:sz w:val="16"/>
        </w:rPr>
        <w:t xml:space="preserve"> </w:t>
      </w:r>
      <w:r w:rsidRPr="00125758">
        <w:rPr>
          <w:vanish/>
          <w:sz w:val="16"/>
        </w:rPr>
        <w:t>bold</w:t>
      </w:r>
      <w:r w:rsidRPr="00083A9C">
        <w:rPr>
          <w:sz w:val="16"/>
        </w:rPr>
        <w:t xml:space="preserve"> </w:t>
      </w:r>
      <w:r w:rsidRPr="00125758">
        <w:rPr>
          <w:vanish/>
          <w:sz w:val="16"/>
        </w:rPr>
        <w:t>and</w:t>
      </w:r>
      <w:r w:rsidRPr="00083A9C">
        <w:rPr>
          <w:sz w:val="16"/>
        </w:rPr>
        <w:t xml:space="preserve"> </w:t>
      </w:r>
      <w:r w:rsidRPr="00125758">
        <w:rPr>
          <w:vanish/>
          <w:sz w:val="16"/>
        </w:rPr>
        <w:t>swift</w:t>
      </w:r>
      <w:r w:rsidRPr="00083A9C">
        <w:rPr>
          <w:sz w:val="16"/>
        </w:rPr>
        <w:t xml:space="preserve"> </w:t>
      </w:r>
      <w:r w:rsidRPr="00125758">
        <w:rPr>
          <w:vanish/>
          <w:sz w:val="16"/>
        </w:rPr>
        <w:t>action.</w:t>
      </w:r>
      <w:r w:rsidRPr="00083A9C">
        <w:rPr>
          <w:sz w:val="16"/>
        </w:rPr>
        <w:t xml:space="preserve"> </w:t>
      </w:r>
      <w:r w:rsidRPr="00125758">
        <w:rPr>
          <w:vanish/>
          <w:sz w:val="16"/>
        </w:rPr>
        <w:t>But</w:t>
      </w:r>
      <w:r w:rsidRPr="00083A9C">
        <w:rPr>
          <w:sz w:val="16"/>
        </w:rPr>
        <w:t xml:space="preserve"> </w:t>
      </w:r>
      <w:r w:rsidRPr="00125758">
        <w:rPr>
          <w:rStyle w:val="StyleUnderline"/>
          <w:vanish/>
          <w:sz w:val="16"/>
          <w:u w:val="none"/>
        </w:rPr>
        <w:t>if</w:t>
      </w:r>
      <w:r w:rsidRPr="00083A9C">
        <w:rPr>
          <w:rStyle w:val="StyleUnderline"/>
          <w:sz w:val="16"/>
          <w:u w:val="none"/>
        </w:rPr>
        <w:t xml:space="preserve"> </w:t>
      </w:r>
      <w:r w:rsidRPr="00125758">
        <w:rPr>
          <w:rStyle w:val="StyleUnderline"/>
          <w:vanish/>
          <w:sz w:val="16"/>
          <w:u w:val="none"/>
        </w:rPr>
        <w:t>the</w:t>
      </w:r>
      <w:r w:rsidRPr="00083A9C">
        <w:rPr>
          <w:rStyle w:val="StyleUnderline"/>
          <w:sz w:val="16"/>
          <w:u w:val="none"/>
        </w:rPr>
        <w:t xml:space="preserve"> </w:t>
      </w:r>
      <w:r w:rsidRPr="00125758">
        <w:rPr>
          <w:rStyle w:val="StyleUnderline"/>
          <w:vanish/>
          <w:sz w:val="16"/>
          <w:u w:val="none"/>
        </w:rPr>
        <w:t>states</w:t>
      </w:r>
      <w:r w:rsidRPr="00083A9C">
        <w:rPr>
          <w:rStyle w:val="StyleUnderline"/>
          <w:sz w:val="16"/>
          <w:u w:val="none"/>
        </w:rPr>
        <w:t xml:space="preserve"> </w:t>
      </w:r>
      <w:r w:rsidRPr="00125758">
        <w:rPr>
          <w:rStyle w:val="StyleUnderline"/>
          <w:vanish/>
          <w:sz w:val="16"/>
          <w:u w:val="none"/>
        </w:rPr>
        <w:t>and</w:t>
      </w:r>
      <w:r w:rsidRPr="00083A9C">
        <w:rPr>
          <w:rStyle w:val="StyleUnderline"/>
          <w:sz w:val="16"/>
          <w:u w:val="none"/>
        </w:rPr>
        <w:t xml:space="preserve"> </w:t>
      </w:r>
      <w:hyperlink r:id="rId26" w:tgtFrame="_blank" w:history="1">
        <w:r w:rsidRPr="00125758">
          <w:rPr>
            <w:rStyle w:val="StyleUnderline"/>
            <w:vanish/>
            <w:sz w:val="16"/>
            <w:u w:val="none"/>
          </w:rPr>
          <w:t>federal</w:t>
        </w:r>
      </w:hyperlink>
      <w:r w:rsidRPr="00083A9C">
        <w:rPr>
          <w:rStyle w:val="StyleUnderline"/>
          <w:sz w:val="16"/>
          <w:u w:val="none"/>
        </w:rPr>
        <w:t xml:space="preserve"> </w:t>
      </w:r>
      <w:r w:rsidRPr="00125758">
        <w:rPr>
          <w:rStyle w:val="StyleUnderline"/>
          <w:vanish/>
          <w:sz w:val="16"/>
          <w:u w:val="none"/>
        </w:rPr>
        <w:t>government</w:t>
      </w:r>
      <w:r w:rsidRPr="00083A9C">
        <w:rPr>
          <w:rStyle w:val="StyleUnderline"/>
          <w:sz w:val="16"/>
          <w:u w:val="none"/>
        </w:rPr>
        <w:t xml:space="preserve"> </w:t>
      </w:r>
      <w:r w:rsidRPr="00125758">
        <w:rPr>
          <w:rStyle w:val="StyleUnderline"/>
          <w:vanish/>
          <w:sz w:val="16"/>
          <w:u w:val="none"/>
        </w:rPr>
        <w:t>are</w:t>
      </w:r>
      <w:r w:rsidRPr="00083A9C">
        <w:rPr>
          <w:rStyle w:val="StyleUnderline"/>
          <w:sz w:val="16"/>
          <w:u w:val="none"/>
        </w:rPr>
        <w:t xml:space="preserve"> </w:t>
      </w:r>
      <w:r w:rsidRPr="00125758">
        <w:rPr>
          <w:rStyle w:val="StyleUnderline"/>
          <w:vanish/>
          <w:sz w:val="16"/>
          <w:u w:val="none"/>
        </w:rPr>
        <w:t>going</w:t>
      </w:r>
      <w:r w:rsidRPr="00083A9C">
        <w:rPr>
          <w:rStyle w:val="StyleUnderline"/>
          <w:sz w:val="16"/>
          <w:u w:val="none"/>
        </w:rPr>
        <w:t xml:space="preserve"> </w:t>
      </w:r>
      <w:r w:rsidRPr="00125758">
        <w:rPr>
          <w:rStyle w:val="StyleUnderline"/>
          <w:vanish/>
          <w:sz w:val="16"/>
          <w:u w:val="none"/>
        </w:rPr>
        <w:t>to</w:t>
      </w:r>
      <w:r w:rsidRPr="00083A9C">
        <w:rPr>
          <w:rStyle w:val="StyleUnderline"/>
          <w:sz w:val="16"/>
          <w:u w:val="none"/>
        </w:rPr>
        <w:t xml:space="preserve"> </w:t>
      </w:r>
      <w:r w:rsidRPr="00125758">
        <w:rPr>
          <w:rStyle w:val="StyleUnderline"/>
          <w:vanish/>
          <w:sz w:val="16"/>
          <w:u w:val="none"/>
        </w:rPr>
        <w:t>rely</w:t>
      </w:r>
      <w:r w:rsidRPr="00083A9C">
        <w:rPr>
          <w:rStyle w:val="StyleUnderline"/>
          <w:sz w:val="16"/>
          <w:u w:val="none"/>
        </w:rPr>
        <w:t xml:space="preserve"> </w:t>
      </w:r>
      <w:r w:rsidRPr="00125758">
        <w:rPr>
          <w:rStyle w:val="StyleUnderline"/>
          <w:vanish/>
          <w:sz w:val="16"/>
          <w:u w:val="none"/>
        </w:rPr>
        <w:t>on</w:t>
      </w:r>
      <w:r w:rsidRPr="00083A9C">
        <w:rPr>
          <w:rStyle w:val="StyleUnderline"/>
          <w:sz w:val="16"/>
          <w:u w:val="none"/>
        </w:rPr>
        <w:t xml:space="preserve"> </w:t>
      </w:r>
      <w:r w:rsidRPr="00125758">
        <w:rPr>
          <w:rStyle w:val="StyleUnderline"/>
          <w:vanish/>
          <w:sz w:val="16"/>
          <w:u w:val="none"/>
        </w:rPr>
        <w:t>correctional</w:t>
      </w:r>
      <w:r w:rsidRPr="00083A9C">
        <w:rPr>
          <w:rStyle w:val="StyleUnderline"/>
          <w:sz w:val="16"/>
          <w:u w:val="none"/>
        </w:rPr>
        <w:t xml:space="preserve"> </w:t>
      </w:r>
      <w:r w:rsidRPr="00125758">
        <w:rPr>
          <w:rStyle w:val="StyleUnderline"/>
          <w:vanish/>
          <w:sz w:val="16"/>
          <w:u w:val="none"/>
        </w:rPr>
        <w:t>labor</w:t>
      </w:r>
      <w:r w:rsidRPr="00083A9C">
        <w:rPr>
          <w:rStyle w:val="StyleUnderline"/>
          <w:sz w:val="16"/>
          <w:u w:val="none"/>
        </w:rPr>
        <w:t xml:space="preserve"> </w:t>
      </w:r>
      <w:r w:rsidRPr="00125758">
        <w:rPr>
          <w:rStyle w:val="StyleUnderline"/>
          <w:vanish/>
          <w:sz w:val="16"/>
          <w:u w:val="none"/>
        </w:rPr>
        <w:t>to</w:t>
      </w:r>
      <w:r w:rsidRPr="00083A9C">
        <w:rPr>
          <w:rStyle w:val="StyleUnderline"/>
          <w:sz w:val="16"/>
          <w:u w:val="none"/>
        </w:rPr>
        <w:t xml:space="preserve"> </w:t>
      </w:r>
      <w:r w:rsidRPr="00125758">
        <w:rPr>
          <w:rStyle w:val="StyleUnderline"/>
          <w:vanish/>
          <w:sz w:val="16"/>
          <w:u w:val="none"/>
        </w:rPr>
        <w:t>manufacture</w:t>
      </w:r>
      <w:r w:rsidRPr="00083A9C">
        <w:rPr>
          <w:rStyle w:val="StyleUnderline"/>
          <w:sz w:val="16"/>
          <w:u w:val="none"/>
        </w:rPr>
        <w:t xml:space="preserve"> </w:t>
      </w:r>
      <w:r w:rsidRPr="00125758">
        <w:rPr>
          <w:rStyle w:val="StyleUnderline"/>
          <w:vanish/>
          <w:sz w:val="16"/>
          <w:u w:val="none"/>
        </w:rPr>
        <w:t>this</w:t>
      </w:r>
      <w:r w:rsidRPr="00083A9C">
        <w:rPr>
          <w:rStyle w:val="StyleUnderline"/>
          <w:sz w:val="16"/>
          <w:u w:val="none"/>
        </w:rPr>
        <w:t xml:space="preserve"> </w:t>
      </w:r>
      <w:r w:rsidRPr="00125758">
        <w:rPr>
          <w:rStyle w:val="StyleUnderline"/>
          <w:vanish/>
          <w:sz w:val="16"/>
          <w:u w:val="none"/>
        </w:rPr>
        <w:t>equipment,</w:t>
      </w:r>
      <w:r w:rsidRPr="00083A9C">
        <w:rPr>
          <w:rStyle w:val="StyleUnderline"/>
          <w:sz w:val="16"/>
          <w:u w:val="none"/>
        </w:rPr>
        <w:t xml:space="preserve"> </w:t>
      </w:r>
      <w:r w:rsidRPr="00125758">
        <w:rPr>
          <w:rStyle w:val="StyleUnderline"/>
          <w:vanish/>
          <w:sz w:val="16"/>
          <w:u w:val="none"/>
        </w:rPr>
        <w:t>they</w:t>
      </w:r>
      <w:r w:rsidRPr="00083A9C">
        <w:rPr>
          <w:rStyle w:val="StyleUnderline"/>
          <w:sz w:val="16"/>
          <w:u w:val="none"/>
        </w:rPr>
        <w:t xml:space="preserve"> </w:t>
      </w:r>
      <w:r w:rsidRPr="00125758">
        <w:rPr>
          <w:rStyle w:val="StyleUnderline"/>
          <w:vanish/>
          <w:sz w:val="16"/>
          <w:u w:val="none"/>
        </w:rPr>
        <w:t>need</w:t>
      </w:r>
      <w:r w:rsidRPr="00083A9C">
        <w:rPr>
          <w:rStyle w:val="StyleUnderline"/>
          <w:sz w:val="16"/>
          <w:u w:val="none"/>
        </w:rPr>
        <w:t xml:space="preserve"> </w:t>
      </w:r>
      <w:r w:rsidRPr="00125758">
        <w:rPr>
          <w:rStyle w:val="StyleUnderline"/>
          <w:vanish/>
          <w:sz w:val="16"/>
          <w:u w:val="none"/>
        </w:rPr>
        <w:t>to</w:t>
      </w:r>
      <w:r w:rsidRPr="00083A9C">
        <w:rPr>
          <w:rStyle w:val="StyleUnderline"/>
          <w:sz w:val="16"/>
          <w:u w:val="none"/>
        </w:rPr>
        <w:t xml:space="preserve"> </w:t>
      </w:r>
      <w:r w:rsidRPr="00125758">
        <w:rPr>
          <w:rStyle w:val="StyleUnderline"/>
          <w:vanish/>
          <w:sz w:val="16"/>
          <w:u w:val="none"/>
        </w:rPr>
        <w:t>improve</w:t>
      </w:r>
      <w:r w:rsidRPr="00083A9C">
        <w:rPr>
          <w:rStyle w:val="StyleUnderline"/>
          <w:sz w:val="16"/>
          <w:u w:val="none"/>
        </w:rPr>
        <w:t xml:space="preserve"> </w:t>
      </w:r>
      <w:r w:rsidRPr="00125758">
        <w:rPr>
          <w:rStyle w:val="StyleUnderline"/>
          <w:vanish/>
          <w:sz w:val="16"/>
          <w:u w:val="none"/>
        </w:rPr>
        <w:t>the</w:t>
      </w:r>
      <w:r w:rsidRPr="00083A9C">
        <w:rPr>
          <w:rStyle w:val="StyleUnderline"/>
          <w:sz w:val="16"/>
          <w:u w:val="none"/>
        </w:rPr>
        <w:t xml:space="preserve"> </w:t>
      </w:r>
      <w:r w:rsidRPr="00125758">
        <w:rPr>
          <w:rStyle w:val="StyleUnderline"/>
          <w:vanish/>
          <w:sz w:val="16"/>
          <w:u w:val="none"/>
        </w:rPr>
        <w:t>wages</w:t>
      </w:r>
      <w:r w:rsidRPr="00083A9C">
        <w:rPr>
          <w:rStyle w:val="StyleUnderline"/>
          <w:sz w:val="16"/>
          <w:u w:val="none"/>
        </w:rPr>
        <w:t xml:space="preserve"> </w:t>
      </w:r>
      <w:r w:rsidRPr="00125758">
        <w:rPr>
          <w:rStyle w:val="StyleUnderline"/>
          <w:vanish/>
          <w:sz w:val="16"/>
          <w:u w:val="none"/>
        </w:rPr>
        <w:t>and</w:t>
      </w:r>
      <w:r w:rsidRPr="00083A9C">
        <w:rPr>
          <w:rStyle w:val="StyleUnderline"/>
          <w:sz w:val="16"/>
          <w:u w:val="none"/>
        </w:rPr>
        <w:t xml:space="preserve"> </w:t>
      </w:r>
      <w:r w:rsidRPr="00125758">
        <w:rPr>
          <w:rStyle w:val="StyleUnderline"/>
          <w:vanish/>
          <w:sz w:val="16"/>
          <w:u w:val="none"/>
        </w:rPr>
        <w:t>labor</w:t>
      </w:r>
      <w:r w:rsidRPr="00083A9C">
        <w:rPr>
          <w:rStyle w:val="StyleUnderline"/>
          <w:sz w:val="16"/>
          <w:u w:val="none"/>
        </w:rPr>
        <w:t xml:space="preserve"> </w:t>
      </w:r>
      <w:r w:rsidRPr="00125758">
        <w:rPr>
          <w:rStyle w:val="StyleUnderline"/>
          <w:vanish/>
          <w:sz w:val="16"/>
          <w:u w:val="none"/>
        </w:rPr>
        <w:t>protections</w:t>
      </w:r>
      <w:r w:rsidRPr="00083A9C">
        <w:rPr>
          <w:rStyle w:val="StyleUnderline"/>
          <w:sz w:val="16"/>
          <w:u w:val="none"/>
        </w:rPr>
        <w:t xml:space="preserve"> </w:t>
      </w:r>
      <w:r w:rsidRPr="00125758">
        <w:rPr>
          <w:rStyle w:val="StyleUnderline"/>
          <w:vanish/>
          <w:sz w:val="16"/>
          <w:u w:val="none"/>
        </w:rPr>
        <w:t>of</w:t>
      </w:r>
      <w:r w:rsidRPr="00083A9C">
        <w:rPr>
          <w:rStyle w:val="StyleUnderline"/>
          <w:sz w:val="16"/>
          <w:u w:val="none"/>
        </w:rPr>
        <w:t xml:space="preserve"> </w:t>
      </w:r>
      <w:r w:rsidRPr="00125758">
        <w:rPr>
          <w:rStyle w:val="StyleUnderline"/>
          <w:vanish/>
          <w:sz w:val="16"/>
          <w:u w:val="none"/>
        </w:rPr>
        <w:t>our</w:t>
      </w:r>
      <w:r w:rsidRPr="00083A9C">
        <w:rPr>
          <w:rStyle w:val="StyleUnderline"/>
          <w:sz w:val="16"/>
          <w:u w:val="none"/>
        </w:rPr>
        <w:t xml:space="preserve"> </w:t>
      </w:r>
      <w:r w:rsidRPr="00125758">
        <w:rPr>
          <w:rStyle w:val="StyleUnderline"/>
          <w:vanish/>
          <w:sz w:val="16"/>
          <w:u w:val="none"/>
        </w:rPr>
        <w:t>incarcerated</w:t>
      </w:r>
      <w:r w:rsidRPr="00083A9C">
        <w:rPr>
          <w:rStyle w:val="StyleUnderline"/>
          <w:sz w:val="16"/>
          <w:u w:val="none"/>
        </w:rPr>
        <w:t xml:space="preserve"> </w:t>
      </w:r>
      <w:r w:rsidRPr="00125758">
        <w:rPr>
          <w:rStyle w:val="StyleUnderline"/>
          <w:vanish/>
          <w:sz w:val="16"/>
          <w:u w:val="none"/>
        </w:rPr>
        <w:t>workers</w:t>
      </w:r>
      <w:r w:rsidRPr="00125758">
        <w:rPr>
          <w:vanish/>
          <w:sz w:val="16"/>
        </w:rPr>
        <w:t>.</w:t>
      </w:r>
      <w:r w:rsidRPr="00083A9C">
        <w:rPr>
          <w:sz w:val="16"/>
        </w:rPr>
        <w:t xml:space="preserve"> </w:t>
      </w:r>
      <w:r w:rsidRPr="00125758">
        <w:rPr>
          <w:vanish/>
          <w:sz w:val="16"/>
        </w:rPr>
        <w:t>To</w:t>
      </w:r>
      <w:r w:rsidRPr="00083A9C">
        <w:rPr>
          <w:sz w:val="16"/>
        </w:rPr>
        <w:t xml:space="preserve"> </w:t>
      </w:r>
      <w:r w:rsidRPr="00125758">
        <w:rPr>
          <w:vanish/>
          <w:sz w:val="16"/>
        </w:rPr>
        <w:t>fail</w:t>
      </w:r>
      <w:r w:rsidRPr="00083A9C">
        <w:rPr>
          <w:sz w:val="16"/>
        </w:rPr>
        <w:t xml:space="preserve"> </w:t>
      </w:r>
      <w:r w:rsidRPr="00125758">
        <w:rPr>
          <w:vanish/>
          <w:sz w:val="16"/>
        </w:rPr>
        <w:t>to</w:t>
      </w:r>
      <w:r w:rsidRPr="00083A9C">
        <w:rPr>
          <w:sz w:val="16"/>
        </w:rPr>
        <w:t xml:space="preserve"> </w:t>
      </w:r>
      <w:r w:rsidRPr="00125758">
        <w:rPr>
          <w:vanish/>
          <w:sz w:val="16"/>
        </w:rPr>
        <w:t>do</w:t>
      </w:r>
      <w:r w:rsidRPr="00083A9C">
        <w:rPr>
          <w:sz w:val="16"/>
        </w:rPr>
        <w:t xml:space="preserve"> </w:t>
      </w:r>
      <w:r w:rsidRPr="00125758">
        <w:rPr>
          <w:vanish/>
          <w:sz w:val="16"/>
        </w:rPr>
        <w:t>so</w:t>
      </w:r>
      <w:r w:rsidRPr="00083A9C">
        <w:rPr>
          <w:sz w:val="16"/>
        </w:rPr>
        <w:t xml:space="preserve"> </w:t>
      </w:r>
      <w:r w:rsidRPr="00125758">
        <w:rPr>
          <w:vanish/>
          <w:sz w:val="16"/>
        </w:rPr>
        <w:t>is</w:t>
      </w:r>
      <w:r w:rsidRPr="00083A9C">
        <w:rPr>
          <w:sz w:val="16"/>
        </w:rPr>
        <w:t xml:space="preserve"> </w:t>
      </w:r>
      <w:r w:rsidRPr="00125758">
        <w:rPr>
          <w:vanish/>
          <w:sz w:val="16"/>
        </w:rPr>
        <w:t>not</w:t>
      </w:r>
      <w:r w:rsidRPr="00083A9C">
        <w:rPr>
          <w:sz w:val="16"/>
        </w:rPr>
        <w:t xml:space="preserve"> </w:t>
      </w:r>
      <w:r w:rsidRPr="00125758">
        <w:rPr>
          <w:vanish/>
          <w:sz w:val="16"/>
        </w:rPr>
        <w:t>far</w:t>
      </w:r>
      <w:r w:rsidRPr="00083A9C">
        <w:rPr>
          <w:sz w:val="16"/>
        </w:rPr>
        <w:t xml:space="preserve"> </w:t>
      </w:r>
      <w:r w:rsidRPr="00125758">
        <w:rPr>
          <w:vanish/>
          <w:sz w:val="16"/>
        </w:rPr>
        <w:t>off</w:t>
      </w:r>
      <w:r w:rsidRPr="00083A9C">
        <w:rPr>
          <w:sz w:val="16"/>
        </w:rPr>
        <w:t xml:space="preserve"> </w:t>
      </w:r>
      <w:r w:rsidRPr="00125758">
        <w:rPr>
          <w:vanish/>
          <w:sz w:val="16"/>
        </w:rPr>
        <w:t>from</w:t>
      </w:r>
      <w:r w:rsidRPr="00083A9C">
        <w:rPr>
          <w:sz w:val="16"/>
        </w:rPr>
        <w:t xml:space="preserve"> </w:t>
      </w:r>
      <w:r w:rsidRPr="00125758">
        <w:rPr>
          <w:vanish/>
          <w:sz w:val="16"/>
        </w:rPr>
        <w:t>the</w:t>
      </w:r>
      <w:r w:rsidRPr="00083A9C">
        <w:rPr>
          <w:sz w:val="16"/>
        </w:rPr>
        <w:t xml:space="preserve"> </w:t>
      </w:r>
      <w:r w:rsidRPr="00125758">
        <w:rPr>
          <w:vanish/>
          <w:sz w:val="16"/>
        </w:rPr>
        <w:t>devaluation</w:t>
      </w:r>
      <w:r w:rsidRPr="00083A9C">
        <w:rPr>
          <w:sz w:val="16"/>
        </w:rPr>
        <w:t xml:space="preserve"> </w:t>
      </w:r>
      <w:r w:rsidRPr="00125758">
        <w:rPr>
          <w:vanish/>
          <w:sz w:val="16"/>
        </w:rPr>
        <w:t>and</w:t>
      </w:r>
      <w:r w:rsidRPr="00083A9C">
        <w:rPr>
          <w:sz w:val="16"/>
        </w:rPr>
        <w:t xml:space="preserve"> </w:t>
      </w:r>
      <w:r w:rsidRPr="00125758">
        <w:rPr>
          <w:vanish/>
          <w:sz w:val="16"/>
        </w:rPr>
        <w:t>brutalization</w:t>
      </w:r>
      <w:r w:rsidRPr="00083A9C">
        <w:rPr>
          <w:sz w:val="16"/>
        </w:rPr>
        <w:t xml:space="preserve"> </w:t>
      </w:r>
      <w:r w:rsidRPr="00125758">
        <w:rPr>
          <w:vanish/>
          <w:sz w:val="16"/>
        </w:rPr>
        <w:t>of</w:t>
      </w:r>
      <w:r w:rsidRPr="00083A9C">
        <w:rPr>
          <w:sz w:val="16"/>
        </w:rPr>
        <w:t xml:space="preserve"> </w:t>
      </w:r>
      <w:r w:rsidRPr="00125758">
        <w:rPr>
          <w:vanish/>
          <w:sz w:val="16"/>
        </w:rPr>
        <w:t>slave</w:t>
      </w:r>
      <w:r w:rsidRPr="00083A9C">
        <w:rPr>
          <w:sz w:val="16"/>
        </w:rPr>
        <w:t xml:space="preserve"> </w:t>
      </w:r>
      <w:r w:rsidRPr="00125758">
        <w:rPr>
          <w:vanish/>
          <w:sz w:val="16"/>
        </w:rPr>
        <w:t>labor</w:t>
      </w:r>
      <w:r w:rsidRPr="00083A9C">
        <w:rPr>
          <w:sz w:val="16"/>
        </w:rPr>
        <w:t xml:space="preserve"> </w:t>
      </w:r>
      <w:r w:rsidRPr="00125758">
        <w:rPr>
          <w:vanish/>
          <w:sz w:val="16"/>
        </w:rPr>
        <w:t>that</w:t>
      </w:r>
      <w:r w:rsidRPr="00083A9C">
        <w:rPr>
          <w:sz w:val="16"/>
        </w:rPr>
        <w:t xml:space="preserve"> </w:t>
      </w:r>
      <w:r w:rsidRPr="00125758">
        <w:rPr>
          <w:vanish/>
          <w:sz w:val="16"/>
        </w:rPr>
        <w:t>was</w:t>
      </w:r>
      <w:r w:rsidRPr="00083A9C">
        <w:rPr>
          <w:sz w:val="16"/>
        </w:rPr>
        <w:t xml:space="preserve"> </w:t>
      </w:r>
      <w:r w:rsidRPr="00125758">
        <w:rPr>
          <w:vanish/>
          <w:sz w:val="16"/>
        </w:rPr>
        <w:t>ostensibly</w:t>
      </w:r>
      <w:r w:rsidRPr="00083A9C">
        <w:rPr>
          <w:sz w:val="16"/>
        </w:rPr>
        <w:t xml:space="preserve"> </w:t>
      </w:r>
      <w:r w:rsidRPr="00125758">
        <w:rPr>
          <w:vanish/>
          <w:sz w:val="16"/>
        </w:rPr>
        <w:t>abandoned</w:t>
      </w:r>
      <w:r w:rsidRPr="00083A9C">
        <w:rPr>
          <w:sz w:val="16"/>
        </w:rPr>
        <w:t xml:space="preserve"> </w:t>
      </w:r>
      <w:r w:rsidRPr="00125758">
        <w:rPr>
          <w:vanish/>
          <w:sz w:val="16"/>
        </w:rPr>
        <w:t>a</w:t>
      </w:r>
      <w:r w:rsidRPr="00083A9C">
        <w:rPr>
          <w:sz w:val="16"/>
        </w:rPr>
        <w:t xml:space="preserve"> </w:t>
      </w:r>
      <w:r w:rsidRPr="00125758">
        <w:rPr>
          <w:vanish/>
          <w:sz w:val="16"/>
        </w:rPr>
        <w:t>century</w:t>
      </w:r>
      <w:r w:rsidRPr="00083A9C">
        <w:rPr>
          <w:sz w:val="16"/>
        </w:rPr>
        <w:t xml:space="preserve"> </w:t>
      </w:r>
      <w:r w:rsidRPr="00125758">
        <w:rPr>
          <w:vanish/>
          <w:sz w:val="16"/>
        </w:rPr>
        <w:t>and</w:t>
      </w:r>
      <w:r w:rsidRPr="00083A9C">
        <w:rPr>
          <w:sz w:val="16"/>
        </w:rPr>
        <w:t xml:space="preserve"> </w:t>
      </w:r>
      <w:r w:rsidRPr="00125758">
        <w:rPr>
          <w:vanish/>
          <w:sz w:val="16"/>
        </w:rPr>
        <w:t>a</w:t>
      </w:r>
      <w:r w:rsidRPr="00083A9C">
        <w:rPr>
          <w:sz w:val="16"/>
        </w:rPr>
        <w:t xml:space="preserve"> </w:t>
      </w:r>
      <w:r w:rsidRPr="00125758">
        <w:rPr>
          <w:vanish/>
          <w:sz w:val="16"/>
        </w:rPr>
        <w:t>half</w:t>
      </w:r>
      <w:r w:rsidRPr="00083A9C">
        <w:rPr>
          <w:sz w:val="16"/>
        </w:rPr>
        <w:t xml:space="preserve"> </w:t>
      </w:r>
      <w:r w:rsidRPr="00125758">
        <w:rPr>
          <w:vanish/>
          <w:sz w:val="16"/>
        </w:rPr>
        <w:t>ago.</w:t>
      </w:r>
    </w:p>
    <w:p w14:paraId="207BD8FD" w14:textId="77777777" w:rsidR="009166F4" w:rsidRPr="00083A9C" w:rsidRDefault="009166F4" w:rsidP="009166F4">
      <w:pPr>
        <w:pStyle w:val="Heading4"/>
        <w:rPr>
          <w:rFonts w:cs="Calibri"/>
        </w:rPr>
      </w:pPr>
      <w:r w:rsidRPr="00083A9C">
        <w:rPr>
          <w:rFonts w:cs="Calibri"/>
        </w:rPr>
        <w:t>Prisoners make almost no money for their labor. Fulcher 15</w:t>
      </w:r>
    </w:p>
    <w:p w14:paraId="4A403874" w14:textId="77777777" w:rsidR="009166F4" w:rsidRPr="00083A9C" w:rsidRDefault="009166F4" w:rsidP="009166F4">
      <w:r w:rsidRPr="00125758">
        <w:rPr>
          <w:vanish/>
        </w:rPr>
        <w:t>Patrice</w:t>
      </w:r>
      <w:r w:rsidRPr="00083A9C">
        <w:t xml:space="preserve"> </w:t>
      </w:r>
      <w:r w:rsidRPr="00125758">
        <w:rPr>
          <w:vanish/>
        </w:rPr>
        <w:t>A.</w:t>
      </w:r>
      <w:r w:rsidRPr="00083A9C">
        <w:t xml:space="preserve"> </w:t>
      </w:r>
      <w:r w:rsidRPr="00125758">
        <w:rPr>
          <w:vanish/>
        </w:rPr>
        <w:t>Fulcher</w:t>
      </w:r>
      <w:r w:rsidRPr="00083A9C">
        <w:t xml:space="preserve"> </w:t>
      </w:r>
      <w:r w:rsidRPr="00125758">
        <w:rPr>
          <w:vanish/>
        </w:rPr>
        <w:t>[Associate</w:t>
      </w:r>
      <w:r w:rsidRPr="00083A9C">
        <w:t xml:space="preserve"> </w:t>
      </w:r>
      <w:r w:rsidRPr="00125758">
        <w:rPr>
          <w:vanish/>
        </w:rPr>
        <w:t>Professor</w:t>
      </w:r>
      <w:r w:rsidRPr="00083A9C">
        <w:t xml:space="preserve"> </w:t>
      </w:r>
      <w:r w:rsidRPr="00125758">
        <w:rPr>
          <w:vanish/>
        </w:rPr>
        <w:t>at</w:t>
      </w:r>
      <w:r w:rsidRPr="00083A9C">
        <w:t xml:space="preserve"> </w:t>
      </w:r>
      <w:r w:rsidRPr="00125758">
        <w:rPr>
          <w:vanish/>
        </w:rPr>
        <w:t>The</w:t>
      </w:r>
      <w:r w:rsidRPr="00083A9C">
        <w:t xml:space="preserve"> </w:t>
      </w:r>
      <w:r w:rsidRPr="00125758">
        <w:rPr>
          <w:vanish/>
        </w:rPr>
        <w:t>John</w:t>
      </w:r>
      <w:r w:rsidRPr="00083A9C">
        <w:t xml:space="preserve"> </w:t>
      </w:r>
      <w:r w:rsidRPr="00125758">
        <w:rPr>
          <w:vanish/>
        </w:rPr>
        <w:t>Marshall</w:t>
      </w:r>
      <w:r w:rsidRPr="00083A9C">
        <w:t xml:space="preserve"> </w:t>
      </w:r>
      <w:r w:rsidRPr="00125758">
        <w:rPr>
          <w:vanish/>
        </w:rPr>
        <w:t>Law</w:t>
      </w:r>
      <w:r w:rsidRPr="00083A9C">
        <w:t xml:space="preserve"> </w:t>
      </w:r>
      <w:r w:rsidRPr="00125758">
        <w:rPr>
          <w:vanish/>
        </w:rPr>
        <w:t>School],</w:t>
      </w:r>
      <w:r w:rsidRPr="00083A9C">
        <w:t xml:space="preserve"> </w:t>
      </w:r>
      <w:r w:rsidRPr="00125758">
        <w:rPr>
          <w:vanish/>
        </w:rPr>
        <w:t>15</w:t>
      </w:r>
      <w:r w:rsidRPr="00083A9C">
        <w:t xml:space="preserve"> </w:t>
      </w:r>
      <w:r w:rsidRPr="00125758">
        <w:rPr>
          <w:vanish/>
        </w:rPr>
        <w:t>-</w:t>
      </w:r>
      <w:r w:rsidRPr="00083A9C">
        <w:t xml:space="preserve"> </w:t>
      </w:r>
      <w:r w:rsidRPr="00125758">
        <w:rPr>
          <w:vanish/>
        </w:rPr>
        <w:t>(","</w:t>
      </w:r>
      <w:r w:rsidRPr="00083A9C">
        <w:t xml:space="preserve"> </w:t>
      </w:r>
      <w:r w:rsidRPr="00125758">
        <w:rPr>
          <w:vanish/>
        </w:rPr>
        <w:t>Journal</w:t>
      </w:r>
      <w:r w:rsidRPr="00083A9C">
        <w:t xml:space="preserve"> </w:t>
      </w:r>
      <w:r w:rsidRPr="00125758">
        <w:rPr>
          <w:vanish/>
        </w:rPr>
        <w:t>of</w:t>
      </w:r>
      <w:r w:rsidRPr="00083A9C">
        <w:t xml:space="preserve"> </w:t>
      </w:r>
      <w:r w:rsidRPr="00125758">
        <w:rPr>
          <w:vanish/>
        </w:rPr>
        <w:t>Civil</w:t>
      </w:r>
      <w:r w:rsidRPr="00083A9C">
        <w:t xml:space="preserve"> </w:t>
      </w:r>
      <w:r w:rsidRPr="00125758">
        <w:rPr>
          <w:vanish/>
        </w:rPr>
        <w:t>Rights</w:t>
      </w:r>
      <w:r w:rsidRPr="00083A9C">
        <w:t xml:space="preserve"> </w:t>
      </w:r>
      <w:r w:rsidRPr="00125758">
        <w:rPr>
          <w:vanish/>
        </w:rPr>
        <w:t>and</w:t>
      </w:r>
      <w:r w:rsidRPr="00083A9C">
        <w:t xml:space="preserve"> </w:t>
      </w:r>
      <w:r w:rsidRPr="00125758">
        <w:rPr>
          <w:vanish/>
        </w:rPr>
        <w:t>Economic</w:t>
      </w:r>
      <w:r w:rsidRPr="00083A9C">
        <w:t xml:space="preserve"> </w:t>
      </w:r>
      <w:r w:rsidRPr="00125758">
        <w:rPr>
          <w:vanish/>
        </w:rPr>
        <w:t>Development,</w:t>
      </w:r>
      <w:r w:rsidRPr="00083A9C">
        <w:t xml:space="preserve"> </w:t>
      </w:r>
      <w:r w:rsidRPr="00125758">
        <w:rPr>
          <w:vanish/>
        </w:rPr>
        <w:t>Winter</w:t>
      </w:r>
      <w:r w:rsidRPr="00083A9C">
        <w:t xml:space="preserve"> </w:t>
      </w:r>
      <w:r w:rsidRPr="00125758">
        <w:rPr>
          <w:vanish/>
        </w:rPr>
        <w:t>2015,</w:t>
      </w:r>
      <w:r w:rsidRPr="00083A9C">
        <w:t xml:space="preserve"> </w:t>
      </w:r>
      <w:r w:rsidRPr="00125758">
        <w:rPr>
          <w:vanish/>
        </w:rPr>
        <w:t>accessed</w:t>
      </w:r>
      <w:r w:rsidRPr="00083A9C">
        <w:t xml:space="preserve"> </w:t>
      </w:r>
      <w:r w:rsidRPr="00125758">
        <w:rPr>
          <w:vanish/>
        </w:rPr>
        <w:t>10-28-2021,</w:t>
      </w:r>
      <w:r w:rsidRPr="00083A9C">
        <w:t xml:space="preserve"> </w:t>
      </w:r>
      <w:r w:rsidRPr="00125758">
        <w:rPr>
          <w:vanish/>
        </w:rPr>
        <w:t>https://scholarship.law.stjohns.edu/cgi/viewcontent.cgi?article=1759&amp;context=jcred)//ML</w:t>
      </w:r>
    </w:p>
    <w:p w14:paraId="1CC28C1D" w14:textId="77777777" w:rsidR="009166F4" w:rsidRPr="002B110E" w:rsidRDefault="009166F4" w:rsidP="009166F4">
      <w:pPr>
        <w:ind w:left="720"/>
        <w:rPr>
          <w:sz w:val="12"/>
        </w:rPr>
      </w:pPr>
      <w:r w:rsidRPr="00125758">
        <w:rPr>
          <w:b/>
          <w:bCs/>
          <w:vanish/>
          <w:sz w:val="12"/>
        </w:rPr>
        <w:t>B.</w:t>
      </w:r>
      <w:r w:rsidRPr="00125758">
        <w:rPr>
          <w:vanish/>
          <w:sz w:val="12"/>
        </w:rPr>
        <w:t>87</w:t>
      </w:r>
      <w:r w:rsidRPr="002B110E">
        <w:rPr>
          <w:sz w:val="12"/>
        </w:rPr>
        <w:t xml:space="preserve"> </w:t>
      </w:r>
      <w:r w:rsidRPr="00125758">
        <w:rPr>
          <w:vanish/>
          <w:sz w:val="12"/>
        </w:rPr>
        <w:t>In</w:t>
      </w:r>
      <w:r w:rsidRPr="002B110E">
        <w:rPr>
          <w:sz w:val="12"/>
        </w:rPr>
        <w:t xml:space="preserve"> </w:t>
      </w:r>
      <w:r w:rsidRPr="00125758">
        <w:rPr>
          <w:vanish/>
          <w:sz w:val="12"/>
        </w:rPr>
        <w:t>2011</w:t>
      </w:r>
      <w:r w:rsidRPr="00125758">
        <w:rPr>
          <w:rStyle w:val="StyleUnderline"/>
          <w:vanish/>
          <w:sz w:val="12"/>
          <w:u w:val="none"/>
        </w:rPr>
        <w:t>,</w:t>
      </w:r>
      <w:r w:rsidRPr="002B110E">
        <w:rPr>
          <w:rStyle w:val="StyleUnderline"/>
          <w:sz w:val="12"/>
          <w:u w:val="none"/>
        </w:rPr>
        <w:t xml:space="preserve"> </w:t>
      </w:r>
      <w:r w:rsidRPr="00125758">
        <w:rPr>
          <w:rStyle w:val="StyleUnderline"/>
          <w:vanish/>
          <w:sz w:val="12"/>
          <w:u w:val="none"/>
        </w:rPr>
        <w:t>FPI's</w:t>
      </w:r>
      <w:r w:rsidRPr="002B110E">
        <w:rPr>
          <w:rStyle w:val="StyleUnderline"/>
          <w:sz w:val="12"/>
          <w:u w:val="none"/>
        </w:rPr>
        <w:t xml:space="preserve"> </w:t>
      </w:r>
      <w:r w:rsidRPr="00125758">
        <w:rPr>
          <w:rStyle w:val="StyleUnderline"/>
          <w:vanish/>
          <w:sz w:val="12"/>
          <w:u w:val="none"/>
        </w:rPr>
        <w:t>net</w:t>
      </w:r>
      <w:r w:rsidRPr="002B110E">
        <w:rPr>
          <w:rStyle w:val="StyleUnderline"/>
          <w:sz w:val="12"/>
          <w:u w:val="none"/>
        </w:rPr>
        <w:t xml:space="preserve"> </w:t>
      </w:r>
      <w:r w:rsidRPr="00125758">
        <w:rPr>
          <w:rStyle w:val="StyleUnderline"/>
          <w:vanish/>
          <w:sz w:val="12"/>
          <w:u w:val="none"/>
        </w:rPr>
        <w:t>sales</w:t>
      </w:r>
      <w:r w:rsidRPr="002B110E">
        <w:rPr>
          <w:rStyle w:val="StyleUnderline"/>
          <w:sz w:val="12"/>
          <w:u w:val="none"/>
        </w:rPr>
        <w:t xml:space="preserve"> </w:t>
      </w:r>
      <w:r w:rsidRPr="00125758">
        <w:rPr>
          <w:rStyle w:val="StyleUnderline"/>
          <w:vanish/>
          <w:sz w:val="12"/>
          <w:u w:val="none"/>
        </w:rPr>
        <w:t>were</w:t>
      </w:r>
      <w:r w:rsidRPr="002B110E">
        <w:rPr>
          <w:rStyle w:val="StyleUnderline"/>
          <w:sz w:val="12"/>
          <w:u w:val="none"/>
        </w:rPr>
        <w:t xml:space="preserve"> </w:t>
      </w:r>
      <w:r w:rsidRPr="00125758">
        <w:rPr>
          <w:rStyle w:val="StyleUnderline"/>
          <w:vanish/>
          <w:sz w:val="12"/>
          <w:u w:val="none"/>
        </w:rPr>
        <w:t>745</w:t>
      </w:r>
      <w:r w:rsidRPr="002B110E">
        <w:rPr>
          <w:rStyle w:val="StyleUnderline"/>
          <w:sz w:val="12"/>
          <w:u w:val="none"/>
        </w:rPr>
        <w:t xml:space="preserve"> </w:t>
      </w:r>
      <w:r w:rsidRPr="00125758">
        <w:rPr>
          <w:rStyle w:val="StyleUnderline"/>
          <w:vanish/>
          <w:sz w:val="12"/>
          <w:u w:val="none"/>
        </w:rPr>
        <w:t>million</w:t>
      </w:r>
      <w:r w:rsidRPr="002B110E">
        <w:rPr>
          <w:rStyle w:val="StyleUnderline"/>
          <w:sz w:val="12"/>
          <w:u w:val="none"/>
        </w:rPr>
        <w:t xml:space="preserve"> </w:t>
      </w:r>
      <w:proofErr w:type="gramStart"/>
      <w:r w:rsidRPr="00125758">
        <w:rPr>
          <w:rStyle w:val="StyleUnderline"/>
          <w:vanish/>
          <w:sz w:val="12"/>
          <w:u w:val="none"/>
        </w:rPr>
        <w:t>dollars</w:t>
      </w:r>
      <w:proofErr w:type="gramEnd"/>
      <w:r w:rsidRPr="002B110E">
        <w:rPr>
          <w:rStyle w:val="StyleUnderline"/>
          <w:sz w:val="12"/>
          <w:u w:val="none"/>
        </w:rPr>
        <w:t xml:space="preserve"> </w:t>
      </w:r>
      <w:r w:rsidRPr="00125758">
        <w:rPr>
          <w:rStyle w:val="StyleUnderline"/>
          <w:vanish/>
          <w:sz w:val="12"/>
          <w:u w:val="none"/>
        </w:rPr>
        <w:t>and</w:t>
      </w:r>
      <w:r w:rsidRPr="002B110E">
        <w:rPr>
          <w:rStyle w:val="StyleUnderline"/>
          <w:sz w:val="12"/>
          <w:u w:val="none"/>
        </w:rPr>
        <w:t xml:space="preserve"> </w:t>
      </w:r>
      <w:r w:rsidRPr="00125758">
        <w:rPr>
          <w:rStyle w:val="StyleUnderline"/>
          <w:vanish/>
          <w:sz w:val="12"/>
          <w:u w:val="none"/>
        </w:rPr>
        <w:t>their</w:t>
      </w:r>
      <w:r w:rsidRPr="002B110E">
        <w:rPr>
          <w:rStyle w:val="StyleUnderline"/>
          <w:sz w:val="12"/>
          <w:u w:val="none"/>
        </w:rPr>
        <w:t xml:space="preserve"> </w:t>
      </w:r>
      <w:r w:rsidRPr="00125758">
        <w:rPr>
          <w:rStyle w:val="StyleUnderline"/>
          <w:vanish/>
          <w:sz w:val="12"/>
          <w:u w:val="none"/>
        </w:rPr>
        <w:t>earnings</w:t>
      </w:r>
      <w:r w:rsidRPr="002B110E">
        <w:rPr>
          <w:rStyle w:val="StyleUnderline"/>
          <w:sz w:val="12"/>
          <w:u w:val="none"/>
        </w:rPr>
        <w:t xml:space="preserve"> </w:t>
      </w:r>
      <w:r w:rsidRPr="00125758">
        <w:rPr>
          <w:rStyle w:val="StyleUnderline"/>
          <w:vanish/>
          <w:sz w:val="12"/>
          <w:u w:val="none"/>
        </w:rPr>
        <w:t>were</w:t>
      </w:r>
      <w:r w:rsidRPr="002B110E">
        <w:rPr>
          <w:rStyle w:val="StyleUnderline"/>
          <w:sz w:val="12"/>
          <w:u w:val="none"/>
        </w:rPr>
        <w:t xml:space="preserve"> </w:t>
      </w:r>
      <w:r w:rsidRPr="00125758">
        <w:rPr>
          <w:rStyle w:val="StyleUnderline"/>
          <w:vanish/>
          <w:sz w:val="12"/>
          <w:u w:val="none"/>
        </w:rPr>
        <w:t>62</w:t>
      </w:r>
      <w:r w:rsidRPr="002B110E">
        <w:rPr>
          <w:rStyle w:val="StyleUnderline"/>
          <w:sz w:val="12"/>
          <w:u w:val="none"/>
        </w:rPr>
        <w:t xml:space="preserve"> </w:t>
      </w:r>
      <w:r w:rsidRPr="00125758">
        <w:rPr>
          <w:rStyle w:val="StyleUnderline"/>
          <w:vanish/>
          <w:sz w:val="12"/>
          <w:u w:val="none"/>
        </w:rPr>
        <w:t>million</w:t>
      </w:r>
      <w:r w:rsidRPr="002B110E">
        <w:rPr>
          <w:rStyle w:val="StyleUnderline"/>
          <w:sz w:val="12"/>
          <w:u w:val="none"/>
        </w:rPr>
        <w:t xml:space="preserve"> </w:t>
      </w:r>
      <w:r w:rsidRPr="00125758">
        <w:rPr>
          <w:rStyle w:val="StyleUnderline"/>
          <w:vanish/>
          <w:sz w:val="12"/>
          <w:u w:val="none"/>
        </w:rPr>
        <w:t>dollars.88</w:t>
      </w:r>
      <w:r w:rsidRPr="002B110E">
        <w:rPr>
          <w:sz w:val="12"/>
        </w:rPr>
        <w:t xml:space="preserve"> </w:t>
      </w:r>
      <w:r w:rsidRPr="00125758">
        <w:rPr>
          <w:vanish/>
          <w:sz w:val="12"/>
        </w:rPr>
        <w:t>Restricted</w:t>
      </w:r>
      <w:r w:rsidRPr="002B110E">
        <w:rPr>
          <w:sz w:val="12"/>
        </w:rPr>
        <w:t xml:space="preserve"> </w:t>
      </w:r>
      <w:r w:rsidRPr="00125758">
        <w:rPr>
          <w:vanish/>
          <w:sz w:val="12"/>
        </w:rPr>
        <w:t>to</w:t>
      </w:r>
      <w:r w:rsidRPr="002B110E">
        <w:rPr>
          <w:sz w:val="12"/>
        </w:rPr>
        <w:t xml:space="preserve"> </w:t>
      </w:r>
      <w:r w:rsidRPr="00125758">
        <w:rPr>
          <w:vanish/>
          <w:sz w:val="12"/>
        </w:rPr>
        <w:t>sell</w:t>
      </w:r>
      <w:r w:rsidRPr="002B110E">
        <w:rPr>
          <w:sz w:val="12"/>
        </w:rPr>
        <w:t xml:space="preserve"> </w:t>
      </w:r>
      <w:r w:rsidRPr="00125758">
        <w:rPr>
          <w:vanish/>
          <w:sz w:val="12"/>
        </w:rPr>
        <w:t>its</w:t>
      </w:r>
      <w:r w:rsidRPr="002B110E">
        <w:rPr>
          <w:sz w:val="12"/>
        </w:rPr>
        <w:t xml:space="preserve"> </w:t>
      </w:r>
      <w:r w:rsidRPr="00125758">
        <w:rPr>
          <w:vanish/>
          <w:sz w:val="12"/>
        </w:rPr>
        <w:t>products</w:t>
      </w:r>
      <w:r w:rsidRPr="002B110E">
        <w:rPr>
          <w:sz w:val="12"/>
        </w:rPr>
        <w:t xml:space="preserve"> </w:t>
      </w:r>
      <w:r w:rsidRPr="00125758">
        <w:rPr>
          <w:vanish/>
          <w:sz w:val="12"/>
        </w:rPr>
        <w:t>only</w:t>
      </w:r>
      <w:r w:rsidRPr="002B110E">
        <w:rPr>
          <w:sz w:val="12"/>
        </w:rPr>
        <w:t xml:space="preserve"> </w:t>
      </w:r>
      <w:r w:rsidRPr="00125758">
        <w:rPr>
          <w:vanish/>
          <w:sz w:val="12"/>
        </w:rPr>
        <w:t>to</w:t>
      </w:r>
      <w:r w:rsidRPr="002B110E">
        <w:rPr>
          <w:sz w:val="12"/>
        </w:rPr>
        <w:t xml:space="preserve"> </w:t>
      </w:r>
      <w:r w:rsidRPr="00125758">
        <w:rPr>
          <w:vanish/>
          <w:sz w:val="12"/>
        </w:rPr>
        <w:t>federal</w:t>
      </w:r>
      <w:r w:rsidRPr="002B110E">
        <w:rPr>
          <w:sz w:val="12"/>
        </w:rPr>
        <w:t xml:space="preserve"> </w:t>
      </w:r>
      <w:r w:rsidRPr="00125758">
        <w:rPr>
          <w:vanish/>
          <w:sz w:val="12"/>
        </w:rPr>
        <w:t>agencies,</w:t>
      </w:r>
      <w:r w:rsidRPr="002B110E">
        <w:rPr>
          <w:sz w:val="12"/>
        </w:rPr>
        <w:t xml:space="preserve"> </w:t>
      </w:r>
      <w:r w:rsidRPr="00125758">
        <w:rPr>
          <w:vanish/>
          <w:sz w:val="12"/>
        </w:rPr>
        <w:t>FPI's</w:t>
      </w:r>
      <w:r w:rsidRPr="002B110E">
        <w:rPr>
          <w:sz w:val="12"/>
        </w:rPr>
        <w:t xml:space="preserve"> </w:t>
      </w:r>
      <w:r w:rsidRPr="00125758">
        <w:rPr>
          <w:vanish/>
          <w:sz w:val="12"/>
        </w:rPr>
        <w:t>largest</w:t>
      </w:r>
      <w:r w:rsidRPr="002B110E">
        <w:rPr>
          <w:sz w:val="12"/>
        </w:rPr>
        <w:t xml:space="preserve"> </w:t>
      </w:r>
      <w:r w:rsidRPr="00125758">
        <w:rPr>
          <w:vanish/>
          <w:sz w:val="12"/>
        </w:rPr>
        <w:t>purchaser</w:t>
      </w:r>
      <w:r w:rsidRPr="002B110E">
        <w:rPr>
          <w:sz w:val="12"/>
        </w:rPr>
        <w:t xml:space="preserve"> </w:t>
      </w:r>
      <w:r w:rsidRPr="00125758">
        <w:rPr>
          <w:vanish/>
          <w:sz w:val="12"/>
        </w:rPr>
        <w:t>is</w:t>
      </w:r>
      <w:r w:rsidRPr="002B110E">
        <w:rPr>
          <w:sz w:val="12"/>
        </w:rPr>
        <w:t xml:space="preserve"> </w:t>
      </w:r>
      <w:r w:rsidRPr="00125758">
        <w:rPr>
          <w:vanish/>
          <w:sz w:val="12"/>
        </w:rPr>
        <w:t>the</w:t>
      </w:r>
      <w:r w:rsidRPr="002B110E">
        <w:rPr>
          <w:sz w:val="12"/>
        </w:rPr>
        <w:t xml:space="preserve"> </w:t>
      </w:r>
      <w:r w:rsidRPr="00125758">
        <w:rPr>
          <w:vanish/>
          <w:sz w:val="12"/>
        </w:rPr>
        <w:t>U.S.</w:t>
      </w:r>
      <w:r w:rsidRPr="002B110E">
        <w:rPr>
          <w:sz w:val="12"/>
        </w:rPr>
        <w:t xml:space="preserve"> </w:t>
      </w:r>
      <w:r w:rsidRPr="00125758">
        <w:rPr>
          <w:vanish/>
          <w:sz w:val="12"/>
        </w:rPr>
        <w:t>Department</w:t>
      </w:r>
      <w:r w:rsidRPr="002B110E">
        <w:rPr>
          <w:sz w:val="12"/>
        </w:rPr>
        <w:t xml:space="preserve"> </w:t>
      </w:r>
      <w:r w:rsidRPr="00125758">
        <w:rPr>
          <w:vanish/>
          <w:sz w:val="12"/>
        </w:rPr>
        <w:t>of</w:t>
      </w:r>
      <w:r w:rsidRPr="002B110E">
        <w:rPr>
          <w:sz w:val="12"/>
        </w:rPr>
        <w:t xml:space="preserve"> </w:t>
      </w:r>
      <w:r w:rsidRPr="00125758">
        <w:rPr>
          <w:vanish/>
          <w:sz w:val="12"/>
        </w:rPr>
        <w:t>Defense,</w:t>
      </w:r>
      <w:r w:rsidRPr="002B110E">
        <w:rPr>
          <w:sz w:val="12"/>
        </w:rPr>
        <w:t xml:space="preserve"> </w:t>
      </w:r>
      <w:r w:rsidRPr="00125758">
        <w:rPr>
          <w:vanish/>
          <w:sz w:val="12"/>
        </w:rPr>
        <w:t>which</w:t>
      </w:r>
      <w:r w:rsidRPr="002B110E">
        <w:rPr>
          <w:sz w:val="12"/>
        </w:rPr>
        <w:t xml:space="preserve"> </w:t>
      </w:r>
      <w:r w:rsidRPr="00125758">
        <w:rPr>
          <w:vanish/>
          <w:sz w:val="12"/>
        </w:rPr>
        <w:t>makes</w:t>
      </w:r>
      <w:r w:rsidRPr="002B110E">
        <w:rPr>
          <w:sz w:val="12"/>
        </w:rPr>
        <w:t xml:space="preserve"> </w:t>
      </w:r>
      <w:r w:rsidRPr="00125758">
        <w:rPr>
          <w:vanish/>
          <w:sz w:val="12"/>
        </w:rPr>
        <w:t>up</w:t>
      </w:r>
      <w:r w:rsidRPr="002B110E">
        <w:rPr>
          <w:sz w:val="12"/>
        </w:rPr>
        <w:t xml:space="preserve"> </w:t>
      </w:r>
      <w:r w:rsidRPr="00125758">
        <w:rPr>
          <w:vanish/>
          <w:sz w:val="12"/>
        </w:rPr>
        <w:t>52%</w:t>
      </w:r>
      <w:r w:rsidRPr="002B110E">
        <w:rPr>
          <w:sz w:val="12"/>
        </w:rPr>
        <w:t xml:space="preserve"> </w:t>
      </w:r>
      <w:r w:rsidRPr="00125758">
        <w:rPr>
          <w:vanish/>
          <w:sz w:val="12"/>
        </w:rPr>
        <w:t>of</w:t>
      </w:r>
      <w:r w:rsidRPr="002B110E">
        <w:rPr>
          <w:sz w:val="12"/>
        </w:rPr>
        <w:t xml:space="preserve"> </w:t>
      </w:r>
      <w:r w:rsidRPr="00125758">
        <w:rPr>
          <w:vanish/>
          <w:sz w:val="12"/>
        </w:rPr>
        <w:t>it</w:t>
      </w:r>
      <w:r w:rsidRPr="002B110E">
        <w:rPr>
          <w:sz w:val="12"/>
        </w:rPr>
        <w:t xml:space="preserve"> </w:t>
      </w:r>
      <w:r w:rsidRPr="00125758">
        <w:rPr>
          <w:vanish/>
          <w:sz w:val="12"/>
        </w:rPr>
        <w:t>revenues.</w:t>
      </w:r>
      <w:r w:rsidRPr="002B110E">
        <w:rPr>
          <w:sz w:val="12"/>
        </w:rPr>
        <w:t xml:space="preserve"> </w:t>
      </w:r>
      <w:r w:rsidRPr="00125758">
        <w:rPr>
          <w:vanish/>
          <w:sz w:val="12"/>
        </w:rPr>
        <w:t>89</w:t>
      </w:r>
      <w:r w:rsidRPr="002B110E">
        <w:rPr>
          <w:sz w:val="12"/>
        </w:rPr>
        <w:t xml:space="preserve"> </w:t>
      </w:r>
      <w:r w:rsidRPr="00125758">
        <w:rPr>
          <w:vanish/>
          <w:sz w:val="12"/>
        </w:rPr>
        <w:t>The</w:t>
      </w:r>
      <w:r w:rsidRPr="002B110E">
        <w:rPr>
          <w:sz w:val="12"/>
        </w:rPr>
        <w:t xml:space="preserve"> </w:t>
      </w:r>
      <w:r w:rsidRPr="00125758">
        <w:rPr>
          <w:vanish/>
          <w:sz w:val="12"/>
        </w:rPr>
        <w:t>FPI</w:t>
      </w:r>
      <w:r w:rsidRPr="002B110E">
        <w:rPr>
          <w:sz w:val="12"/>
        </w:rPr>
        <w:t xml:space="preserve"> </w:t>
      </w:r>
      <w:r w:rsidRPr="00125758">
        <w:rPr>
          <w:vanish/>
          <w:sz w:val="12"/>
        </w:rPr>
        <w:t>use</w:t>
      </w:r>
      <w:r w:rsidRPr="002B110E">
        <w:rPr>
          <w:sz w:val="12"/>
        </w:rPr>
        <w:t xml:space="preserve"> </w:t>
      </w:r>
      <w:r w:rsidRPr="00125758">
        <w:rPr>
          <w:vanish/>
          <w:sz w:val="12"/>
        </w:rPr>
        <w:t>to</w:t>
      </w:r>
      <w:r w:rsidRPr="002B110E">
        <w:rPr>
          <w:sz w:val="12"/>
        </w:rPr>
        <w:t xml:space="preserve"> </w:t>
      </w:r>
      <w:r w:rsidRPr="00125758">
        <w:rPr>
          <w:vanish/>
          <w:sz w:val="12"/>
        </w:rPr>
        <w:t>have</w:t>
      </w:r>
      <w:r w:rsidRPr="002B110E">
        <w:rPr>
          <w:sz w:val="12"/>
        </w:rPr>
        <w:t xml:space="preserve"> </w:t>
      </w:r>
      <w:r w:rsidRPr="00125758">
        <w:rPr>
          <w:vanish/>
          <w:sz w:val="12"/>
        </w:rPr>
        <w:t>a</w:t>
      </w:r>
      <w:r w:rsidRPr="002B110E">
        <w:rPr>
          <w:sz w:val="12"/>
        </w:rPr>
        <w:t xml:space="preserve"> </w:t>
      </w:r>
      <w:r w:rsidRPr="00125758">
        <w:rPr>
          <w:vanish/>
          <w:sz w:val="12"/>
        </w:rPr>
        <w:t>mandatory</w:t>
      </w:r>
      <w:r w:rsidRPr="002B110E">
        <w:rPr>
          <w:sz w:val="12"/>
        </w:rPr>
        <w:t xml:space="preserve"> </w:t>
      </w:r>
      <w:r w:rsidRPr="00125758">
        <w:rPr>
          <w:vanish/>
          <w:sz w:val="12"/>
        </w:rPr>
        <w:t>source</w:t>
      </w:r>
      <w:r w:rsidRPr="002B110E">
        <w:rPr>
          <w:sz w:val="12"/>
        </w:rPr>
        <w:t xml:space="preserve"> </w:t>
      </w:r>
      <w:r w:rsidRPr="00125758">
        <w:rPr>
          <w:vanish/>
          <w:sz w:val="12"/>
        </w:rPr>
        <w:t>requirement</w:t>
      </w:r>
      <w:r w:rsidRPr="002B110E">
        <w:rPr>
          <w:sz w:val="12"/>
        </w:rPr>
        <w:t xml:space="preserve"> </w:t>
      </w:r>
      <w:r w:rsidRPr="00125758">
        <w:rPr>
          <w:vanish/>
          <w:sz w:val="12"/>
        </w:rPr>
        <w:t>for</w:t>
      </w:r>
      <w:r w:rsidRPr="002B110E">
        <w:rPr>
          <w:sz w:val="12"/>
        </w:rPr>
        <w:t xml:space="preserve"> </w:t>
      </w:r>
      <w:r w:rsidRPr="00125758">
        <w:rPr>
          <w:vanish/>
          <w:sz w:val="12"/>
        </w:rPr>
        <w:t>all</w:t>
      </w:r>
      <w:r w:rsidRPr="002B110E">
        <w:rPr>
          <w:sz w:val="12"/>
        </w:rPr>
        <w:t xml:space="preserve"> </w:t>
      </w:r>
      <w:r w:rsidRPr="00125758">
        <w:rPr>
          <w:vanish/>
          <w:sz w:val="12"/>
        </w:rPr>
        <w:t>federal</w:t>
      </w:r>
      <w:r w:rsidRPr="002B110E">
        <w:rPr>
          <w:sz w:val="12"/>
        </w:rPr>
        <w:t xml:space="preserve"> </w:t>
      </w:r>
      <w:r w:rsidRPr="00125758">
        <w:rPr>
          <w:vanish/>
          <w:sz w:val="12"/>
        </w:rPr>
        <w:t>agencies,</w:t>
      </w:r>
      <w:r w:rsidRPr="002B110E">
        <w:rPr>
          <w:sz w:val="12"/>
        </w:rPr>
        <w:t xml:space="preserve"> </w:t>
      </w:r>
      <w:r w:rsidRPr="00125758">
        <w:rPr>
          <w:vanish/>
          <w:sz w:val="12"/>
        </w:rPr>
        <w:t>but</w:t>
      </w:r>
      <w:r w:rsidRPr="002B110E">
        <w:rPr>
          <w:sz w:val="12"/>
        </w:rPr>
        <w:t xml:space="preserve"> </w:t>
      </w:r>
      <w:r w:rsidRPr="00125758">
        <w:rPr>
          <w:vanish/>
          <w:sz w:val="12"/>
        </w:rPr>
        <w:t>it</w:t>
      </w:r>
      <w:r w:rsidRPr="002B110E">
        <w:rPr>
          <w:sz w:val="12"/>
        </w:rPr>
        <w:t xml:space="preserve"> </w:t>
      </w:r>
      <w:r w:rsidRPr="00125758">
        <w:rPr>
          <w:vanish/>
          <w:sz w:val="12"/>
        </w:rPr>
        <w:t>was</w:t>
      </w:r>
      <w:r w:rsidRPr="002B110E">
        <w:rPr>
          <w:sz w:val="12"/>
        </w:rPr>
        <w:t xml:space="preserve"> </w:t>
      </w:r>
      <w:r w:rsidRPr="00125758">
        <w:rPr>
          <w:vanish/>
          <w:sz w:val="12"/>
        </w:rPr>
        <w:t>amended</w:t>
      </w:r>
      <w:r w:rsidRPr="002B110E">
        <w:rPr>
          <w:sz w:val="12"/>
        </w:rPr>
        <w:t xml:space="preserve"> </w:t>
      </w:r>
      <w:r w:rsidRPr="00125758">
        <w:rPr>
          <w:vanish/>
          <w:sz w:val="12"/>
        </w:rPr>
        <w:t>to</w:t>
      </w:r>
      <w:r w:rsidRPr="002B110E">
        <w:rPr>
          <w:sz w:val="12"/>
        </w:rPr>
        <w:t xml:space="preserve"> </w:t>
      </w:r>
      <w:r w:rsidRPr="00125758">
        <w:rPr>
          <w:vanish/>
          <w:sz w:val="12"/>
        </w:rPr>
        <w:t>prohibit</w:t>
      </w:r>
      <w:r w:rsidRPr="002B110E">
        <w:rPr>
          <w:sz w:val="12"/>
        </w:rPr>
        <w:t xml:space="preserve"> </w:t>
      </w:r>
      <w:r w:rsidRPr="00125758">
        <w:rPr>
          <w:vanish/>
          <w:sz w:val="12"/>
        </w:rPr>
        <w:t>any</w:t>
      </w:r>
      <w:r w:rsidRPr="002B110E">
        <w:rPr>
          <w:sz w:val="12"/>
        </w:rPr>
        <w:t xml:space="preserve"> </w:t>
      </w:r>
      <w:r w:rsidRPr="00125758">
        <w:rPr>
          <w:vanish/>
          <w:sz w:val="12"/>
        </w:rPr>
        <w:t>federal</w:t>
      </w:r>
      <w:r w:rsidRPr="002B110E">
        <w:rPr>
          <w:sz w:val="12"/>
        </w:rPr>
        <w:t xml:space="preserve"> </w:t>
      </w:r>
      <w:r w:rsidRPr="00125758">
        <w:rPr>
          <w:vanish/>
          <w:sz w:val="12"/>
        </w:rPr>
        <w:t>agency</w:t>
      </w:r>
      <w:r w:rsidRPr="002B110E">
        <w:rPr>
          <w:sz w:val="12"/>
        </w:rPr>
        <w:t xml:space="preserve"> </w:t>
      </w:r>
      <w:r w:rsidRPr="00125758">
        <w:rPr>
          <w:vanish/>
          <w:sz w:val="12"/>
        </w:rPr>
        <w:t>from</w:t>
      </w:r>
      <w:r w:rsidRPr="002B110E">
        <w:rPr>
          <w:sz w:val="12"/>
        </w:rPr>
        <w:t xml:space="preserve"> </w:t>
      </w:r>
      <w:r w:rsidRPr="00125758">
        <w:rPr>
          <w:vanish/>
          <w:sz w:val="12"/>
        </w:rPr>
        <w:t>purchasing</w:t>
      </w:r>
      <w:r w:rsidRPr="002B110E">
        <w:rPr>
          <w:sz w:val="12"/>
        </w:rPr>
        <w:t xml:space="preserve"> </w:t>
      </w:r>
      <w:r w:rsidRPr="00125758">
        <w:rPr>
          <w:vanish/>
          <w:sz w:val="12"/>
        </w:rPr>
        <w:t>FPI</w:t>
      </w:r>
      <w:r w:rsidRPr="002B110E">
        <w:rPr>
          <w:sz w:val="12"/>
        </w:rPr>
        <w:t xml:space="preserve"> </w:t>
      </w:r>
      <w:r w:rsidRPr="00125758">
        <w:rPr>
          <w:vanish/>
          <w:sz w:val="12"/>
        </w:rPr>
        <w:t>products</w:t>
      </w:r>
      <w:r w:rsidRPr="002B110E">
        <w:rPr>
          <w:sz w:val="12"/>
        </w:rPr>
        <w:t xml:space="preserve"> </w:t>
      </w:r>
      <w:r w:rsidRPr="00125758">
        <w:rPr>
          <w:vanish/>
          <w:sz w:val="12"/>
        </w:rPr>
        <w:t>or</w:t>
      </w:r>
      <w:r w:rsidRPr="002B110E">
        <w:rPr>
          <w:sz w:val="12"/>
        </w:rPr>
        <w:t xml:space="preserve"> </w:t>
      </w:r>
      <w:r w:rsidRPr="00125758">
        <w:rPr>
          <w:vanish/>
          <w:sz w:val="12"/>
        </w:rPr>
        <w:t>services,</w:t>
      </w:r>
      <w:r w:rsidRPr="002B110E">
        <w:rPr>
          <w:sz w:val="12"/>
        </w:rPr>
        <w:t xml:space="preserve"> </w:t>
      </w:r>
      <w:r w:rsidRPr="00125758">
        <w:rPr>
          <w:vanish/>
          <w:sz w:val="12"/>
        </w:rPr>
        <w:t>unless</w:t>
      </w:r>
      <w:r w:rsidRPr="002B110E">
        <w:rPr>
          <w:sz w:val="12"/>
        </w:rPr>
        <w:t xml:space="preserve"> </w:t>
      </w:r>
      <w:r w:rsidRPr="00125758">
        <w:rPr>
          <w:vanish/>
          <w:sz w:val="12"/>
        </w:rPr>
        <w:t>the</w:t>
      </w:r>
      <w:r w:rsidRPr="002B110E">
        <w:rPr>
          <w:sz w:val="12"/>
        </w:rPr>
        <w:t xml:space="preserve"> </w:t>
      </w:r>
      <w:r w:rsidRPr="00125758">
        <w:rPr>
          <w:vanish/>
          <w:sz w:val="12"/>
        </w:rPr>
        <w:t>agency</w:t>
      </w:r>
      <w:r w:rsidRPr="002B110E">
        <w:rPr>
          <w:sz w:val="12"/>
        </w:rPr>
        <w:t xml:space="preserve"> </w:t>
      </w:r>
      <w:r w:rsidRPr="00125758">
        <w:rPr>
          <w:vanish/>
          <w:sz w:val="12"/>
        </w:rPr>
        <w:t>determines</w:t>
      </w:r>
      <w:r w:rsidRPr="002B110E">
        <w:rPr>
          <w:sz w:val="12"/>
        </w:rPr>
        <w:t xml:space="preserve"> </w:t>
      </w:r>
      <w:r w:rsidRPr="00125758">
        <w:rPr>
          <w:vanish/>
          <w:sz w:val="12"/>
        </w:rPr>
        <w:t>that</w:t>
      </w:r>
      <w:r w:rsidRPr="002B110E">
        <w:rPr>
          <w:sz w:val="12"/>
        </w:rPr>
        <w:t xml:space="preserve"> </w:t>
      </w:r>
      <w:r w:rsidRPr="00125758">
        <w:rPr>
          <w:vanish/>
          <w:sz w:val="12"/>
        </w:rPr>
        <w:t>the</w:t>
      </w:r>
      <w:r w:rsidRPr="002B110E">
        <w:rPr>
          <w:sz w:val="12"/>
        </w:rPr>
        <w:t xml:space="preserve"> </w:t>
      </w:r>
      <w:r w:rsidRPr="00125758">
        <w:rPr>
          <w:vanish/>
          <w:sz w:val="12"/>
        </w:rPr>
        <w:t>products</w:t>
      </w:r>
      <w:r w:rsidRPr="002B110E">
        <w:rPr>
          <w:sz w:val="12"/>
        </w:rPr>
        <w:t xml:space="preserve"> </w:t>
      </w:r>
      <w:r w:rsidRPr="00125758">
        <w:rPr>
          <w:vanish/>
          <w:sz w:val="12"/>
        </w:rPr>
        <w:t>offered</w:t>
      </w:r>
      <w:r w:rsidRPr="002B110E">
        <w:rPr>
          <w:sz w:val="12"/>
        </w:rPr>
        <w:t xml:space="preserve"> </w:t>
      </w:r>
      <w:r w:rsidRPr="00125758">
        <w:rPr>
          <w:vanish/>
          <w:sz w:val="12"/>
        </w:rPr>
        <w:t>are</w:t>
      </w:r>
      <w:r w:rsidRPr="002B110E">
        <w:rPr>
          <w:sz w:val="12"/>
        </w:rPr>
        <w:t xml:space="preserve"> </w:t>
      </w:r>
      <w:r w:rsidRPr="00125758">
        <w:rPr>
          <w:vanish/>
          <w:sz w:val="12"/>
        </w:rPr>
        <w:t>the</w:t>
      </w:r>
      <w:r w:rsidRPr="002B110E">
        <w:rPr>
          <w:sz w:val="12"/>
        </w:rPr>
        <w:t xml:space="preserve"> </w:t>
      </w:r>
      <w:r w:rsidRPr="00125758">
        <w:rPr>
          <w:vanish/>
          <w:sz w:val="12"/>
        </w:rPr>
        <w:t>"best</w:t>
      </w:r>
      <w:r w:rsidRPr="002B110E">
        <w:rPr>
          <w:sz w:val="12"/>
        </w:rPr>
        <w:t xml:space="preserve"> </w:t>
      </w:r>
      <w:r w:rsidRPr="00125758">
        <w:rPr>
          <w:vanish/>
          <w:sz w:val="12"/>
        </w:rPr>
        <w:t>value".</w:t>
      </w:r>
      <w:r w:rsidRPr="002B110E">
        <w:rPr>
          <w:sz w:val="12"/>
        </w:rPr>
        <w:t xml:space="preserve"> </w:t>
      </w:r>
      <w:r w:rsidRPr="00125758">
        <w:rPr>
          <w:vanish/>
          <w:sz w:val="12"/>
        </w:rPr>
        <w:t>90</w:t>
      </w:r>
      <w:r w:rsidRPr="002B110E">
        <w:rPr>
          <w:sz w:val="12"/>
        </w:rPr>
        <w:t xml:space="preserve"> </w:t>
      </w:r>
      <w:r w:rsidRPr="00125758">
        <w:rPr>
          <w:vanish/>
          <w:sz w:val="12"/>
        </w:rPr>
        <w:t>So</w:t>
      </w:r>
      <w:r w:rsidRPr="002B110E">
        <w:rPr>
          <w:sz w:val="12"/>
        </w:rPr>
        <w:t xml:space="preserve"> </w:t>
      </w:r>
      <w:r w:rsidRPr="00125758">
        <w:rPr>
          <w:vanish/>
          <w:sz w:val="12"/>
        </w:rPr>
        <w:t>in</w:t>
      </w:r>
      <w:r w:rsidRPr="002B110E">
        <w:rPr>
          <w:sz w:val="12"/>
        </w:rPr>
        <w:t xml:space="preserve"> </w:t>
      </w:r>
      <w:r w:rsidRPr="00125758">
        <w:rPr>
          <w:vanish/>
          <w:sz w:val="12"/>
        </w:rPr>
        <w:t>addition</w:t>
      </w:r>
      <w:r w:rsidRPr="002B110E">
        <w:rPr>
          <w:sz w:val="12"/>
        </w:rPr>
        <w:t xml:space="preserve"> </w:t>
      </w:r>
      <w:r w:rsidRPr="00125758">
        <w:rPr>
          <w:vanish/>
          <w:sz w:val="12"/>
        </w:rPr>
        <w:t>to</w:t>
      </w:r>
      <w:r w:rsidRPr="002B110E">
        <w:rPr>
          <w:sz w:val="12"/>
        </w:rPr>
        <w:t xml:space="preserve"> </w:t>
      </w:r>
      <w:r w:rsidRPr="00125758">
        <w:rPr>
          <w:vanish/>
          <w:sz w:val="12"/>
        </w:rPr>
        <w:t>making</w:t>
      </w:r>
      <w:r w:rsidRPr="002B110E">
        <w:rPr>
          <w:sz w:val="12"/>
        </w:rPr>
        <w:t xml:space="preserve"> </w:t>
      </w:r>
      <w:r w:rsidRPr="00125758">
        <w:rPr>
          <w:vanish/>
          <w:sz w:val="12"/>
        </w:rPr>
        <w:t>license</w:t>
      </w:r>
      <w:r w:rsidRPr="002B110E">
        <w:rPr>
          <w:sz w:val="12"/>
        </w:rPr>
        <w:t xml:space="preserve"> </w:t>
      </w:r>
      <w:r w:rsidRPr="00125758">
        <w:rPr>
          <w:vanish/>
          <w:sz w:val="12"/>
        </w:rPr>
        <w:t>plates,</w:t>
      </w:r>
      <w:r w:rsidRPr="002B110E">
        <w:rPr>
          <w:sz w:val="12"/>
        </w:rPr>
        <w:t xml:space="preserve"> </w:t>
      </w:r>
      <w:r w:rsidRPr="00125758">
        <w:rPr>
          <w:vanish/>
          <w:sz w:val="12"/>
        </w:rPr>
        <w:t>furniture</w:t>
      </w:r>
      <w:r w:rsidRPr="002B110E">
        <w:rPr>
          <w:sz w:val="12"/>
        </w:rPr>
        <w:t xml:space="preserve"> </w:t>
      </w:r>
      <w:r w:rsidRPr="00125758">
        <w:rPr>
          <w:vanish/>
          <w:sz w:val="12"/>
        </w:rPr>
        <w:t>and</w:t>
      </w:r>
      <w:r w:rsidRPr="002B110E">
        <w:rPr>
          <w:sz w:val="12"/>
        </w:rPr>
        <w:t xml:space="preserve"> </w:t>
      </w:r>
      <w:r w:rsidRPr="00125758">
        <w:rPr>
          <w:vanish/>
          <w:sz w:val="12"/>
        </w:rPr>
        <w:t>other</w:t>
      </w:r>
      <w:r w:rsidRPr="002B110E">
        <w:rPr>
          <w:sz w:val="12"/>
        </w:rPr>
        <w:t xml:space="preserve"> </w:t>
      </w:r>
      <w:r w:rsidRPr="00125758">
        <w:rPr>
          <w:vanish/>
          <w:sz w:val="12"/>
        </w:rPr>
        <w:t>typical</w:t>
      </w:r>
      <w:r w:rsidRPr="002B110E">
        <w:rPr>
          <w:sz w:val="12"/>
        </w:rPr>
        <w:t xml:space="preserve"> </w:t>
      </w:r>
      <w:r w:rsidRPr="00125758">
        <w:rPr>
          <w:vanish/>
          <w:sz w:val="12"/>
        </w:rPr>
        <w:t>prison-made</w:t>
      </w:r>
      <w:r w:rsidRPr="002B110E">
        <w:rPr>
          <w:sz w:val="12"/>
        </w:rPr>
        <w:t xml:space="preserve"> </w:t>
      </w:r>
      <w:r w:rsidRPr="00125758">
        <w:rPr>
          <w:vanish/>
          <w:sz w:val="12"/>
        </w:rPr>
        <w:t>goods,</w:t>
      </w:r>
      <w:r w:rsidRPr="002B110E">
        <w:rPr>
          <w:sz w:val="12"/>
        </w:rPr>
        <w:t xml:space="preserve"> </w:t>
      </w:r>
      <w:r w:rsidRPr="00125758">
        <w:rPr>
          <w:vanish/>
          <w:sz w:val="12"/>
        </w:rPr>
        <w:t>thousands</w:t>
      </w:r>
      <w:r w:rsidRPr="002B110E">
        <w:rPr>
          <w:sz w:val="12"/>
        </w:rPr>
        <w:t xml:space="preserve"> </w:t>
      </w:r>
      <w:r w:rsidRPr="00125758">
        <w:rPr>
          <w:vanish/>
          <w:sz w:val="12"/>
        </w:rPr>
        <w:t>of</w:t>
      </w:r>
      <w:r w:rsidRPr="002B110E">
        <w:rPr>
          <w:sz w:val="12"/>
        </w:rPr>
        <w:t xml:space="preserve"> </w:t>
      </w:r>
      <w:r w:rsidRPr="00125758">
        <w:rPr>
          <w:vanish/>
          <w:sz w:val="12"/>
        </w:rPr>
        <w:t>federal</w:t>
      </w:r>
      <w:r w:rsidRPr="002B110E">
        <w:rPr>
          <w:sz w:val="12"/>
        </w:rPr>
        <w:t xml:space="preserve"> </w:t>
      </w:r>
      <w:r w:rsidRPr="00125758">
        <w:rPr>
          <w:vanish/>
          <w:sz w:val="12"/>
        </w:rPr>
        <w:t>inmates</w:t>
      </w:r>
      <w:r w:rsidRPr="002B110E">
        <w:rPr>
          <w:sz w:val="12"/>
        </w:rPr>
        <w:t xml:space="preserve"> </w:t>
      </w:r>
      <w:r w:rsidRPr="00125758">
        <w:rPr>
          <w:vanish/>
          <w:sz w:val="12"/>
        </w:rPr>
        <w:t>work</w:t>
      </w:r>
      <w:r w:rsidRPr="002B110E">
        <w:rPr>
          <w:sz w:val="12"/>
        </w:rPr>
        <w:t xml:space="preserve"> </w:t>
      </w:r>
      <w:r w:rsidRPr="00125758">
        <w:rPr>
          <w:vanish/>
          <w:sz w:val="12"/>
        </w:rPr>
        <w:t>for</w:t>
      </w:r>
      <w:r w:rsidRPr="002B110E">
        <w:rPr>
          <w:sz w:val="12"/>
        </w:rPr>
        <w:t xml:space="preserve"> </w:t>
      </w:r>
      <w:r w:rsidRPr="00125758">
        <w:rPr>
          <w:vanish/>
          <w:sz w:val="12"/>
        </w:rPr>
        <w:t>FPI</w:t>
      </w:r>
      <w:r w:rsidRPr="002B110E">
        <w:rPr>
          <w:sz w:val="12"/>
        </w:rPr>
        <w:t xml:space="preserve"> </w:t>
      </w:r>
      <w:r w:rsidRPr="00125758">
        <w:rPr>
          <w:vanish/>
          <w:sz w:val="12"/>
        </w:rPr>
        <w:t>making</w:t>
      </w:r>
      <w:r w:rsidRPr="002B110E">
        <w:rPr>
          <w:sz w:val="12"/>
        </w:rPr>
        <w:t xml:space="preserve"> </w:t>
      </w:r>
      <w:r w:rsidRPr="00125758">
        <w:rPr>
          <w:vanish/>
          <w:sz w:val="12"/>
        </w:rPr>
        <w:t>supplies</w:t>
      </w:r>
      <w:r w:rsidRPr="002B110E">
        <w:rPr>
          <w:sz w:val="12"/>
        </w:rPr>
        <w:t xml:space="preserve"> </w:t>
      </w:r>
      <w:r w:rsidRPr="00125758">
        <w:rPr>
          <w:vanish/>
          <w:sz w:val="12"/>
        </w:rPr>
        <w:t>for</w:t>
      </w:r>
      <w:r w:rsidRPr="002B110E">
        <w:rPr>
          <w:sz w:val="12"/>
        </w:rPr>
        <w:t xml:space="preserve"> </w:t>
      </w:r>
      <w:r w:rsidRPr="00125758">
        <w:rPr>
          <w:vanish/>
          <w:sz w:val="12"/>
        </w:rPr>
        <w:t>the</w:t>
      </w:r>
      <w:r w:rsidRPr="002B110E">
        <w:rPr>
          <w:sz w:val="12"/>
        </w:rPr>
        <w:t xml:space="preserve"> </w:t>
      </w:r>
      <w:r w:rsidRPr="00125758">
        <w:rPr>
          <w:vanish/>
          <w:sz w:val="12"/>
        </w:rPr>
        <w:t>U.S.</w:t>
      </w:r>
      <w:r w:rsidRPr="002B110E">
        <w:rPr>
          <w:sz w:val="12"/>
        </w:rPr>
        <w:t xml:space="preserve"> </w:t>
      </w:r>
      <w:r w:rsidRPr="00125758">
        <w:rPr>
          <w:vanish/>
          <w:sz w:val="12"/>
        </w:rPr>
        <w:t>military.</w:t>
      </w:r>
      <w:r w:rsidRPr="002B110E">
        <w:rPr>
          <w:sz w:val="12"/>
        </w:rPr>
        <w:t xml:space="preserve"> </w:t>
      </w:r>
      <w:r w:rsidRPr="00125758">
        <w:rPr>
          <w:vanish/>
          <w:sz w:val="12"/>
        </w:rPr>
        <w:t>FPI</w:t>
      </w:r>
      <w:r w:rsidRPr="002B110E">
        <w:rPr>
          <w:sz w:val="12"/>
        </w:rPr>
        <w:t xml:space="preserve"> </w:t>
      </w:r>
      <w:r w:rsidRPr="00125758">
        <w:rPr>
          <w:vanish/>
          <w:sz w:val="12"/>
        </w:rPr>
        <w:t>inmates</w:t>
      </w:r>
      <w:r w:rsidRPr="002B110E">
        <w:rPr>
          <w:sz w:val="12"/>
        </w:rPr>
        <w:t xml:space="preserve"> </w:t>
      </w:r>
      <w:r w:rsidRPr="00125758">
        <w:rPr>
          <w:vanish/>
          <w:sz w:val="12"/>
        </w:rPr>
        <w:t>who</w:t>
      </w:r>
      <w:r w:rsidRPr="002B110E">
        <w:rPr>
          <w:sz w:val="12"/>
        </w:rPr>
        <w:t xml:space="preserve"> </w:t>
      </w:r>
      <w:r w:rsidRPr="00125758">
        <w:rPr>
          <w:vanish/>
          <w:sz w:val="12"/>
        </w:rPr>
        <w:t>are</w:t>
      </w:r>
      <w:r w:rsidRPr="002B110E">
        <w:rPr>
          <w:sz w:val="12"/>
        </w:rPr>
        <w:t xml:space="preserve"> </w:t>
      </w:r>
      <w:r w:rsidRPr="00125758">
        <w:rPr>
          <w:vanish/>
          <w:sz w:val="12"/>
        </w:rPr>
        <w:t>given</w:t>
      </w:r>
      <w:r w:rsidRPr="002B110E">
        <w:rPr>
          <w:sz w:val="12"/>
        </w:rPr>
        <w:t xml:space="preserve"> </w:t>
      </w:r>
      <w:r w:rsidRPr="00125758">
        <w:rPr>
          <w:vanish/>
          <w:sz w:val="12"/>
        </w:rPr>
        <w:t>this</w:t>
      </w:r>
      <w:r w:rsidRPr="002B110E">
        <w:rPr>
          <w:sz w:val="12"/>
        </w:rPr>
        <w:t xml:space="preserve"> </w:t>
      </w:r>
      <w:r w:rsidRPr="00125758">
        <w:rPr>
          <w:vanish/>
          <w:sz w:val="12"/>
        </w:rPr>
        <w:t>assignment</w:t>
      </w:r>
      <w:r w:rsidRPr="002B110E">
        <w:rPr>
          <w:sz w:val="12"/>
        </w:rPr>
        <w:t xml:space="preserve"> </w:t>
      </w:r>
      <w:r w:rsidRPr="00125758">
        <w:rPr>
          <w:vanish/>
          <w:sz w:val="12"/>
        </w:rPr>
        <w:t>find</w:t>
      </w:r>
      <w:r w:rsidRPr="002B110E">
        <w:rPr>
          <w:sz w:val="12"/>
        </w:rPr>
        <w:t xml:space="preserve"> </w:t>
      </w:r>
      <w:r w:rsidRPr="00125758">
        <w:rPr>
          <w:vanish/>
          <w:sz w:val="12"/>
        </w:rPr>
        <w:t>themselves</w:t>
      </w:r>
      <w:r w:rsidRPr="002B110E">
        <w:rPr>
          <w:sz w:val="12"/>
        </w:rPr>
        <w:t xml:space="preserve"> </w:t>
      </w:r>
      <w:r w:rsidRPr="00125758">
        <w:rPr>
          <w:vanish/>
          <w:sz w:val="12"/>
        </w:rPr>
        <w:t>making</w:t>
      </w:r>
      <w:r w:rsidRPr="002B110E">
        <w:rPr>
          <w:sz w:val="12"/>
        </w:rPr>
        <w:t xml:space="preserve"> </w:t>
      </w:r>
      <w:r w:rsidRPr="00125758">
        <w:rPr>
          <w:vanish/>
          <w:sz w:val="12"/>
        </w:rPr>
        <w:t>anti-tank</w:t>
      </w:r>
      <w:r w:rsidRPr="002B110E">
        <w:rPr>
          <w:sz w:val="12"/>
        </w:rPr>
        <w:t xml:space="preserve"> </w:t>
      </w:r>
      <w:r w:rsidRPr="00125758">
        <w:rPr>
          <w:vanish/>
          <w:sz w:val="12"/>
        </w:rPr>
        <w:t>missiles,</w:t>
      </w:r>
      <w:r w:rsidRPr="002B110E">
        <w:rPr>
          <w:sz w:val="12"/>
        </w:rPr>
        <w:t xml:space="preserve"> </w:t>
      </w:r>
      <w:r w:rsidRPr="00125758">
        <w:rPr>
          <w:vanish/>
          <w:sz w:val="12"/>
        </w:rPr>
        <w:t>body</w:t>
      </w:r>
      <w:r w:rsidRPr="002B110E">
        <w:rPr>
          <w:sz w:val="12"/>
        </w:rPr>
        <w:t xml:space="preserve"> </w:t>
      </w:r>
      <w:r w:rsidRPr="00125758">
        <w:rPr>
          <w:vanish/>
          <w:sz w:val="12"/>
        </w:rPr>
        <w:t>armor,</w:t>
      </w:r>
      <w:r w:rsidRPr="002B110E">
        <w:rPr>
          <w:sz w:val="12"/>
        </w:rPr>
        <w:t xml:space="preserve"> </w:t>
      </w:r>
      <w:r w:rsidRPr="00125758">
        <w:rPr>
          <w:vanish/>
          <w:sz w:val="12"/>
        </w:rPr>
        <w:t>land</w:t>
      </w:r>
      <w:r w:rsidRPr="002B110E">
        <w:rPr>
          <w:sz w:val="12"/>
        </w:rPr>
        <w:t xml:space="preserve"> </w:t>
      </w:r>
      <w:r w:rsidRPr="00125758">
        <w:rPr>
          <w:vanish/>
          <w:sz w:val="12"/>
        </w:rPr>
        <w:t>mine</w:t>
      </w:r>
      <w:r w:rsidRPr="002B110E">
        <w:rPr>
          <w:sz w:val="12"/>
        </w:rPr>
        <w:t xml:space="preserve"> </w:t>
      </w:r>
      <w:r w:rsidRPr="00125758">
        <w:rPr>
          <w:vanish/>
          <w:sz w:val="12"/>
        </w:rPr>
        <w:t>sweepers,</w:t>
      </w:r>
      <w:r w:rsidRPr="002B110E">
        <w:rPr>
          <w:sz w:val="12"/>
        </w:rPr>
        <w:t xml:space="preserve"> </w:t>
      </w:r>
      <w:r w:rsidRPr="00125758">
        <w:rPr>
          <w:vanish/>
          <w:sz w:val="12"/>
        </w:rPr>
        <w:t>components</w:t>
      </w:r>
      <w:r w:rsidRPr="002B110E">
        <w:rPr>
          <w:sz w:val="12"/>
        </w:rPr>
        <w:t xml:space="preserve"> </w:t>
      </w:r>
      <w:r w:rsidRPr="00125758">
        <w:rPr>
          <w:vanish/>
          <w:sz w:val="12"/>
        </w:rPr>
        <w:t>for</w:t>
      </w:r>
      <w:r w:rsidRPr="002B110E">
        <w:rPr>
          <w:sz w:val="12"/>
        </w:rPr>
        <w:t xml:space="preserve"> </w:t>
      </w:r>
      <w:r w:rsidRPr="00125758">
        <w:rPr>
          <w:vanish/>
          <w:sz w:val="12"/>
        </w:rPr>
        <w:t>fighter</w:t>
      </w:r>
      <w:r w:rsidRPr="002B110E">
        <w:rPr>
          <w:sz w:val="12"/>
        </w:rPr>
        <w:t xml:space="preserve"> </w:t>
      </w:r>
      <w:r w:rsidRPr="00125758">
        <w:rPr>
          <w:vanish/>
          <w:sz w:val="12"/>
        </w:rPr>
        <w:t>aircrafts,</w:t>
      </w:r>
      <w:r w:rsidRPr="002B110E">
        <w:rPr>
          <w:sz w:val="12"/>
        </w:rPr>
        <w:t xml:space="preserve"> </w:t>
      </w:r>
      <w:r w:rsidRPr="00125758">
        <w:rPr>
          <w:vanish/>
          <w:sz w:val="12"/>
        </w:rPr>
        <w:t>and</w:t>
      </w:r>
      <w:r w:rsidRPr="002B110E">
        <w:rPr>
          <w:sz w:val="12"/>
        </w:rPr>
        <w:t xml:space="preserve"> </w:t>
      </w:r>
      <w:r w:rsidRPr="00125758">
        <w:rPr>
          <w:vanish/>
          <w:sz w:val="12"/>
        </w:rPr>
        <w:t>other</w:t>
      </w:r>
      <w:r w:rsidRPr="002B110E">
        <w:rPr>
          <w:sz w:val="12"/>
        </w:rPr>
        <w:t xml:space="preserve"> </w:t>
      </w:r>
      <w:r w:rsidRPr="00125758">
        <w:rPr>
          <w:vanish/>
          <w:sz w:val="12"/>
        </w:rPr>
        <w:t>gear</w:t>
      </w:r>
      <w:r w:rsidRPr="002B110E">
        <w:rPr>
          <w:sz w:val="12"/>
        </w:rPr>
        <w:t xml:space="preserve"> </w:t>
      </w:r>
      <w:r w:rsidRPr="00125758">
        <w:rPr>
          <w:vanish/>
          <w:sz w:val="12"/>
        </w:rPr>
        <w:t>for</w:t>
      </w:r>
      <w:r w:rsidRPr="002B110E">
        <w:rPr>
          <w:sz w:val="12"/>
        </w:rPr>
        <w:t xml:space="preserve"> </w:t>
      </w:r>
      <w:r w:rsidRPr="00125758">
        <w:rPr>
          <w:vanish/>
          <w:sz w:val="12"/>
        </w:rPr>
        <w:t>the</w:t>
      </w:r>
      <w:r w:rsidRPr="002B110E">
        <w:rPr>
          <w:sz w:val="12"/>
        </w:rPr>
        <w:t xml:space="preserve"> </w:t>
      </w:r>
      <w:r w:rsidRPr="00125758">
        <w:rPr>
          <w:vanish/>
          <w:sz w:val="12"/>
        </w:rPr>
        <w:t>Pentagon.</w:t>
      </w:r>
      <w:r w:rsidRPr="002B110E">
        <w:rPr>
          <w:sz w:val="12"/>
        </w:rPr>
        <w:t xml:space="preserve"> </w:t>
      </w:r>
      <w:r w:rsidRPr="00125758">
        <w:rPr>
          <w:vanish/>
          <w:sz w:val="12"/>
        </w:rPr>
        <w:t>91</w:t>
      </w:r>
      <w:r w:rsidRPr="002B110E">
        <w:rPr>
          <w:sz w:val="12"/>
        </w:rPr>
        <w:t xml:space="preserve"> </w:t>
      </w:r>
      <w:r w:rsidRPr="00125758">
        <w:rPr>
          <w:vanish/>
          <w:sz w:val="12"/>
        </w:rPr>
        <w:t>¶Consequently,</w:t>
      </w:r>
      <w:r w:rsidRPr="002B110E">
        <w:rPr>
          <w:sz w:val="12"/>
        </w:rPr>
        <w:t xml:space="preserve"> </w:t>
      </w:r>
      <w:r w:rsidRPr="00083A9C">
        <w:rPr>
          <w:rStyle w:val="StyleUnderline"/>
          <w:highlight w:val="yellow"/>
        </w:rPr>
        <w:t xml:space="preserve">an inmate who works within the federal </w:t>
      </w:r>
      <w:r w:rsidRPr="00125758">
        <w:rPr>
          <w:vanish/>
          <w:sz w:val="12"/>
        </w:rPr>
        <w:t>prison</w:t>
      </w:r>
      <w:r w:rsidRPr="002B110E">
        <w:rPr>
          <w:sz w:val="12"/>
        </w:rPr>
        <w:t xml:space="preserve"> </w:t>
      </w:r>
      <w:r w:rsidRPr="00125758">
        <w:rPr>
          <w:vanish/>
          <w:sz w:val="12"/>
        </w:rPr>
        <w:t>labor</w:t>
      </w:r>
      <w:r w:rsidRPr="00083A9C">
        <w:rPr>
          <w:rStyle w:val="StyleUnderline"/>
          <w:highlight w:val="yellow"/>
        </w:rPr>
        <w:t xml:space="preserve"> system may make a maximum of $64.00 a month (prior to any</w:t>
      </w:r>
      <w:r w:rsidRPr="00083A9C">
        <w:rPr>
          <w:rStyle w:val="StyleUnderline"/>
        </w:rPr>
        <w:t xml:space="preserve"> </w:t>
      </w:r>
      <w:r w:rsidRPr="00125758">
        <w:rPr>
          <w:rStyle w:val="StyleUnderline"/>
          <w:vanish/>
          <w:sz w:val="12"/>
          <w:u w:val="none"/>
        </w:rPr>
        <w:t>state</w:t>
      </w:r>
      <w:r w:rsidRPr="00083A9C">
        <w:rPr>
          <w:rStyle w:val="StyleUnderline"/>
        </w:rPr>
        <w:t xml:space="preserve"> </w:t>
      </w:r>
      <w:r w:rsidRPr="00083A9C">
        <w:rPr>
          <w:rStyle w:val="StyleUnderline"/>
          <w:highlight w:val="yellow"/>
        </w:rPr>
        <w:t>deductions</w:t>
      </w:r>
      <w:r w:rsidRPr="00083A9C">
        <w:rPr>
          <w:rStyle w:val="StyleUnderline"/>
        </w:rPr>
        <w:t xml:space="preserve"> </w:t>
      </w:r>
      <w:r w:rsidRPr="00125758">
        <w:rPr>
          <w:rStyle w:val="StyleUnderline"/>
          <w:vanish/>
          <w:sz w:val="12"/>
          <w:u w:val="none"/>
        </w:rPr>
        <w:t>for</w:t>
      </w:r>
      <w:r w:rsidRPr="002B110E">
        <w:rPr>
          <w:rStyle w:val="StyleUnderline"/>
          <w:sz w:val="12"/>
          <w:u w:val="none"/>
        </w:rPr>
        <w:t xml:space="preserve"> </w:t>
      </w:r>
      <w:r w:rsidRPr="00125758">
        <w:rPr>
          <w:rStyle w:val="StyleUnderline"/>
          <w:vanish/>
          <w:sz w:val="12"/>
          <w:u w:val="none"/>
        </w:rPr>
        <w:t>room</w:t>
      </w:r>
      <w:r w:rsidRPr="002B110E">
        <w:rPr>
          <w:rStyle w:val="StyleUnderline"/>
          <w:sz w:val="12"/>
          <w:u w:val="none"/>
        </w:rPr>
        <w:t xml:space="preserve"> </w:t>
      </w:r>
      <w:r w:rsidRPr="00125758">
        <w:rPr>
          <w:rStyle w:val="StyleUnderline"/>
          <w:vanish/>
          <w:sz w:val="12"/>
          <w:u w:val="none"/>
        </w:rPr>
        <w:t>and</w:t>
      </w:r>
      <w:r w:rsidRPr="002B110E">
        <w:rPr>
          <w:rStyle w:val="StyleUnderline"/>
          <w:sz w:val="12"/>
          <w:u w:val="none"/>
        </w:rPr>
        <w:t xml:space="preserve"> </w:t>
      </w:r>
      <w:r w:rsidRPr="00125758">
        <w:rPr>
          <w:rStyle w:val="StyleUnderline"/>
          <w:vanish/>
          <w:sz w:val="12"/>
          <w:u w:val="none"/>
        </w:rPr>
        <w:t>board,</w:t>
      </w:r>
      <w:r w:rsidRPr="002B110E">
        <w:rPr>
          <w:rStyle w:val="StyleUnderline"/>
          <w:sz w:val="12"/>
          <w:u w:val="none"/>
        </w:rPr>
        <w:t xml:space="preserve"> </w:t>
      </w:r>
      <w:r w:rsidRPr="00125758">
        <w:rPr>
          <w:rStyle w:val="StyleUnderline"/>
          <w:vanish/>
          <w:sz w:val="12"/>
          <w:u w:val="none"/>
        </w:rPr>
        <w:t>taxes,</w:t>
      </w:r>
      <w:r w:rsidRPr="002B110E">
        <w:rPr>
          <w:rStyle w:val="StyleUnderline"/>
          <w:sz w:val="12"/>
          <w:u w:val="none"/>
        </w:rPr>
        <w:t xml:space="preserve"> </w:t>
      </w:r>
      <w:r w:rsidRPr="00125758">
        <w:rPr>
          <w:rStyle w:val="StyleUnderline"/>
          <w:vanish/>
          <w:sz w:val="12"/>
          <w:u w:val="none"/>
        </w:rPr>
        <w:t>etc.,</w:t>
      </w:r>
      <w:r w:rsidRPr="002B110E">
        <w:rPr>
          <w:rStyle w:val="StyleUnderline"/>
          <w:sz w:val="12"/>
          <w:u w:val="none"/>
        </w:rPr>
        <w:t xml:space="preserve"> </w:t>
      </w:r>
      <w:r w:rsidRPr="00125758">
        <w:rPr>
          <w:rStyle w:val="StyleUnderline"/>
          <w:vanish/>
          <w:sz w:val="12"/>
          <w:u w:val="none"/>
        </w:rPr>
        <w:t>assuming</w:t>
      </w:r>
      <w:r w:rsidRPr="002B110E">
        <w:rPr>
          <w:rStyle w:val="StyleUnderline"/>
          <w:sz w:val="12"/>
          <w:u w:val="none"/>
        </w:rPr>
        <w:t xml:space="preserve"> </w:t>
      </w:r>
      <w:r w:rsidRPr="00125758">
        <w:rPr>
          <w:rStyle w:val="StyleUnderline"/>
          <w:vanish/>
          <w:sz w:val="12"/>
          <w:u w:val="none"/>
        </w:rPr>
        <w:t>an</w:t>
      </w:r>
      <w:r w:rsidRPr="002B110E">
        <w:rPr>
          <w:rStyle w:val="StyleUnderline"/>
          <w:sz w:val="12"/>
          <w:u w:val="none"/>
        </w:rPr>
        <w:t xml:space="preserve"> </w:t>
      </w:r>
      <w:r w:rsidRPr="00125758">
        <w:rPr>
          <w:rStyle w:val="StyleUnderline"/>
          <w:vanish/>
          <w:sz w:val="12"/>
          <w:u w:val="none"/>
        </w:rPr>
        <w:t>inmate</w:t>
      </w:r>
      <w:r w:rsidRPr="002B110E">
        <w:rPr>
          <w:rStyle w:val="StyleUnderline"/>
          <w:sz w:val="12"/>
          <w:u w:val="none"/>
        </w:rPr>
        <w:t xml:space="preserve"> </w:t>
      </w:r>
      <w:r w:rsidRPr="00125758">
        <w:rPr>
          <w:rStyle w:val="StyleUnderline"/>
          <w:vanish/>
          <w:sz w:val="12"/>
          <w:u w:val="none"/>
        </w:rPr>
        <w:t>works</w:t>
      </w:r>
      <w:r w:rsidRPr="002B110E">
        <w:rPr>
          <w:rStyle w:val="StyleUnderline"/>
          <w:sz w:val="12"/>
          <w:u w:val="none"/>
        </w:rPr>
        <w:t xml:space="preserve"> </w:t>
      </w:r>
      <w:r w:rsidRPr="00125758">
        <w:rPr>
          <w:rStyle w:val="StyleUnderline"/>
          <w:vanish/>
          <w:sz w:val="12"/>
          <w:u w:val="none"/>
        </w:rPr>
        <w:t>5</w:t>
      </w:r>
      <w:r w:rsidRPr="002B110E">
        <w:rPr>
          <w:rStyle w:val="StyleUnderline"/>
          <w:sz w:val="12"/>
          <w:u w:val="none"/>
        </w:rPr>
        <w:t xml:space="preserve"> </w:t>
      </w:r>
      <w:r w:rsidRPr="00125758">
        <w:rPr>
          <w:rStyle w:val="StyleUnderline"/>
          <w:vanish/>
          <w:sz w:val="12"/>
          <w:u w:val="none"/>
        </w:rPr>
        <w:t>days</w:t>
      </w:r>
      <w:r w:rsidRPr="002B110E">
        <w:rPr>
          <w:rStyle w:val="StyleUnderline"/>
          <w:sz w:val="12"/>
          <w:u w:val="none"/>
        </w:rPr>
        <w:t xml:space="preserve"> </w:t>
      </w:r>
      <w:r w:rsidRPr="00125758">
        <w:rPr>
          <w:rStyle w:val="StyleUnderline"/>
          <w:vanish/>
          <w:sz w:val="12"/>
          <w:u w:val="none"/>
        </w:rPr>
        <w:t>a</w:t>
      </w:r>
      <w:r w:rsidRPr="002B110E">
        <w:rPr>
          <w:rStyle w:val="StyleUnderline"/>
          <w:sz w:val="12"/>
          <w:u w:val="none"/>
        </w:rPr>
        <w:t xml:space="preserve"> </w:t>
      </w:r>
      <w:r w:rsidRPr="00125758">
        <w:rPr>
          <w:rStyle w:val="StyleUnderline"/>
          <w:vanish/>
          <w:sz w:val="12"/>
          <w:u w:val="none"/>
        </w:rPr>
        <w:t>week</w:t>
      </w:r>
      <w:r w:rsidRPr="002B110E">
        <w:rPr>
          <w:rStyle w:val="StyleUnderline"/>
          <w:sz w:val="12"/>
          <w:u w:val="none"/>
        </w:rPr>
        <w:t xml:space="preserve"> </w:t>
      </w:r>
      <w:r w:rsidRPr="00125758">
        <w:rPr>
          <w:rStyle w:val="StyleUnderline"/>
          <w:vanish/>
          <w:sz w:val="12"/>
          <w:u w:val="none"/>
        </w:rPr>
        <w:t>for</w:t>
      </w:r>
      <w:r w:rsidRPr="002B110E">
        <w:rPr>
          <w:rStyle w:val="StyleUnderline"/>
          <w:sz w:val="12"/>
          <w:u w:val="none"/>
        </w:rPr>
        <w:t xml:space="preserve"> </w:t>
      </w:r>
      <w:r w:rsidRPr="00125758">
        <w:rPr>
          <w:rStyle w:val="StyleUnderline"/>
          <w:vanish/>
          <w:sz w:val="12"/>
          <w:u w:val="none"/>
        </w:rPr>
        <w:t>8</w:t>
      </w:r>
      <w:r w:rsidRPr="002B110E">
        <w:rPr>
          <w:rStyle w:val="StyleUnderline"/>
          <w:sz w:val="12"/>
          <w:u w:val="none"/>
        </w:rPr>
        <w:t xml:space="preserve"> </w:t>
      </w:r>
      <w:r w:rsidRPr="00125758">
        <w:rPr>
          <w:rStyle w:val="StyleUnderline"/>
          <w:vanish/>
          <w:sz w:val="12"/>
          <w:u w:val="none"/>
        </w:rPr>
        <w:t>hours),</w:t>
      </w:r>
      <w:r w:rsidRPr="002B110E">
        <w:rPr>
          <w:rStyle w:val="StyleUnderline"/>
          <w:sz w:val="12"/>
          <w:u w:val="none"/>
        </w:rPr>
        <w:t xml:space="preserve"> </w:t>
      </w:r>
      <w:r w:rsidRPr="00125758">
        <w:rPr>
          <w:rStyle w:val="StyleUnderline"/>
          <w:vanish/>
          <w:sz w:val="12"/>
          <w:u w:val="none"/>
        </w:rPr>
        <w:t>and</w:t>
      </w:r>
      <w:r w:rsidRPr="002B110E">
        <w:rPr>
          <w:rStyle w:val="StyleUnderline"/>
          <w:sz w:val="12"/>
          <w:u w:val="none"/>
        </w:rPr>
        <w:t xml:space="preserve"> </w:t>
      </w:r>
      <w:r w:rsidRPr="00125758">
        <w:rPr>
          <w:rStyle w:val="StyleUnderline"/>
          <w:vanish/>
          <w:sz w:val="12"/>
          <w:u w:val="none"/>
        </w:rPr>
        <w:t>a</w:t>
      </w:r>
      <w:r w:rsidRPr="002B110E">
        <w:rPr>
          <w:rStyle w:val="StyleUnderline"/>
          <w:sz w:val="12"/>
          <w:u w:val="none"/>
        </w:rPr>
        <w:t xml:space="preserve"> </w:t>
      </w:r>
      <w:r w:rsidRPr="00125758">
        <w:rPr>
          <w:rStyle w:val="StyleUnderline"/>
          <w:vanish/>
          <w:sz w:val="12"/>
          <w:u w:val="none"/>
        </w:rPr>
        <w:t>maximum</w:t>
      </w:r>
      <w:r w:rsidRPr="002B110E">
        <w:rPr>
          <w:rStyle w:val="StyleUnderline"/>
          <w:sz w:val="12"/>
          <w:u w:val="none"/>
        </w:rPr>
        <w:t xml:space="preserve"> </w:t>
      </w:r>
      <w:r w:rsidRPr="00125758">
        <w:rPr>
          <w:rStyle w:val="StyleUnderline"/>
          <w:vanish/>
          <w:sz w:val="12"/>
          <w:u w:val="none"/>
        </w:rPr>
        <w:t>of</w:t>
      </w:r>
      <w:r w:rsidRPr="002B110E">
        <w:rPr>
          <w:rStyle w:val="StyleUnderline"/>
          <w:sz w:val="12"/>
          <w:u w:val="none"/>
        </w:rPr>
        <w:t xml:space="preserve"> </w:t>
      </w:r>
      <w:r w:rsidRPr="00125758">
        <w:rPr>
          <w:rStyle w:val="StyleUnderline"/>
          <w:vanish/>
          <w:sz w:val="12"/>
          <w:u w:val="none"/>
        </w:rPr>
        <w:t>$92.00</w:t>
      </w:r>
      <w:r w:rsidRPr="002B110E">
        <w:rPr>
          <w:rStyle w:val="StyleUnderline"/>
          <w:sz w:val="12"/>
          <w:u w:val="none"/>
        </w:rPr>
        <w:t xml:space="preserve"> </w:t>
      </w:r>
      <w:r w:rsidRPr="00125758">
        <w:rPr>
          <w:rStyle w:val="StyleUnderline"/>
          <w:vanish/>
          <w:sz w:val="12"/>
          <w:u w:val="none"/>
        </w:rPr>
        <w:t>a</w:t>
      </w:r>
      <w:r w:rsidRPr="002B110E">
        <w:rPr>
          <w:rStyle w:val="StyleUnderline"/>
          <w:sz w:val="12"/>
          <w:u w:val="none"/>
        </w:rPr>
        <w:t xml:space="preserve"> </w:t>
      </w:r>
      <w:r w:rsidRPr="00125758">
        <w:rPr>
          <w:rStyle w:val="StyleUnderline"/>
          <w:vanish/>
          <w:sz w:val="12"/>
          <w:u w:val="none"/>
        </w:rPr>
        <w:t>month</w:t>
      </w:r>
      <w:r w:rsidRPr="002B110E">
        <w:rPr>
          <w:rStyle w:val="StyleUnderline"/>
          <w:sz w:val="12"/>
          <w:u w:val="none"/>
        </w:rPr>
        <w:t xml:space="preserve"> </w:t>
      </w:r>
      <w:r w:rsidRPr="00125758">
        <w:rPr>
          <w:vanish/>
          <w:sz w:val="12"/>
        </w:rPr>
        <w:t>(subtracting</w:t>
      </w:r>
      <w:r w:rsidRPr="002B110E">
        <w:rPr>
          <w:sz w:val="12"/>
        </w:rPr>
        <w:t xml:space="preserve"> </w:t>
      </w:r>
      <w:r w:rsidRPr="00125758">
        <w:rPr>
          <w:vanish/>
          <w:sz w:val="12"/>
        </w:rPr>
        <w:t>50%</w:t>
      </w:r>
      <w:r w:rsidRPr="002B110E">
        <w:rPr>
          <w:sz w:val="12"/>
        </w:rPr>
        <w:t xml:space="preserve"> </w:t>
      </w:r>
      <w:r w:rsidRPr="00125758">
        <w:rPr>
          <w:vanish/>
          <w:sz w:val="12"/>
        </w:rPr>
        <w:t>of</w:t>
      </w:r>
      <w:r w:rsidRPr="002B110E">
        <w:rPr>
          <w:sz w:val="12"/>
        </w:rPr>
        <w:t xml:space="preserve"> </w:t>
      </w:r>
      <w:r w:rsidRPr="00125758">
        <w:rPr>
          <w:vanish/>
          <w:sz w:val="12"/>
        </w:rPr>
        <w:t>the</w:t>
      </w:r>
      <w:r w:rsidRPr="002B110E">
        <w:rPr>
          <w:sz w:val="12"/>
        </w:rPr>
        <w:t xml:space="preserve"> </w:t>
      </w:r>
      <w:r w:rsidRPr="00125758">
        <w:rPr>
          <w:vanish/>
          <w:sz w:val="12"/>
        </w:rPr>
        <w:t>wages</w:t>
      </w:r>
      <w:r w:rsidRPr="002B110E">
        <w:rPr>
          <w:sz w:val="12"/>
        </w:rPr>
        <w:t xml:space="preserve"> </w:t>
      </w:r>
      <w:r w:rsidRPr="00125758">
        <w:rPr>
          <w:vanish/>
          <w:sz w:val="12"/>
        </w:rPr>
        <w:t>for</w:t>
      </w:r>
      <w:r w:rsidRPr="002B110E">
        <w:rPr>
          <w:sz w:val="12"/>
        </w:rPr>
        <w:t xml:space="preserve"> </w:t>
      </w:r>
      <w:r w:rsidRPr="00125758">
        <w:rPr>
          <w:vanish/>
          <w:sz w:val="12"/>
        </w:rPr>
        <w:t>the</w:t>
      </w:r>
      <w:r w:rsidRPr="002B110E">
        <w:rPr>
          <w:sz w:val="12"/>
        </w:rPr>
        <w:t xml:space="preserve"> </w:t>
      </w:r>
      <w:r w:rsidRPr="00125758">
        <w:rPr>
          <w:vanish/>
          <w:sz w:val="12"/>
        </w:rPr>
        <w:t>IRFP,</w:t>
      </w:r>
      <w:r w:rsidRPr="002B110E">
        <w:rPr>
          <w:sz w:val="12"/>
        </w:rPr>
        <w:t xml:space="preserve"> </w:t>
      </w:r>
      <w:r w:rsidRPr="00125758">
        <w:rPr>
          <w:vanish/>
          <w:sz w:val="12"/>
        </w:rPr>
        <w:t>assuming</w:t>
      </w:r>
      <w:r w:rsidRPr="002B110E">
        <w:rPr>
          <w:sz w:val="12"/>
        </w:rPr>
        <w:t xml:space="preserve"> </w:t>
      </w:r>
      <w:r w:rsidRPr="00125758">
        <w:rPr>
          <w:vanish/>
          <w:sz w:val="12"/>
        </w:rPr>
        <w:t>an</w:t>
      </w:r>
      <w:r w:rsidRPr="002B110E">
        <w:rPr>
          <w:sz w:val="12"/>
        </w:rPr>
        <w:t xml:space="preserve"> </w:t>
      </w:r>
      <w:r w:rsidRPr="00125758">
        <w:rPr>
          <w:vanish/>
          <w:sz w:val="12"/>
        </w:rPr>
        <w:t>inmate</w:t>
      </w:r>
      <w:r w:rsidRPr="002B110E">
        <w:rPr>
          <w:sz w:val="12"/>
        </w:rPr>
        <w:t xml:space="preserve"> </w:t>
      </w:r>
      <w:r w:rsidRPr="00125758">
        <w:rPr>
          <w:vanish/>
          <w:sz w:val="12"/>
        </w:rPr>
        <w:t>works</w:t>
      </w:r>
      <w:r w:rsidRPr="002B110E">
        <w:rPr>
          <w:sz w:val="12"/>
        </w:rPr>
        <w:t xml:space="preserve"> </w:t>
      </w:r>
      <w:r w:rsidRPr="00125758">
        <w:rPr>
          <w:vanish/>
          <w:sz w:val="12"/>
        </w:rPr>
        <w:t>5</w:t>
      </w:r>
      <w:r w:rsidRPr="002B110E">
        <w:rPr>
          <w:sz w:val="12"/>
        </w:rPr>
        <w:t xml:space="preserve"> </w:t>
      </w:r>
      <w:r w:rsidRPr="00125758">
        <w:rPr>
          <w:vanish/>
          <w:sz w:val="12"/>
        </w:rPr>
        <w:t>days</w:t>
      </w:r>
      <w:r w:rsidRPr="002B110E">
        <w:rPr>
          <w:sz w:val="12"/>
        </w:rPr>
        <w:t xml:space="preserve"> </w:t>
      </w:r>
      <w:r w:rsidRPr="00125758">
        <w:rPr>
          <w:vanish/>
          <w:sz w:val="12"/>
        </w:rPr>
        <w:t>a</w:t>
      </w:r>
      <w:r w:rsidRPr="002B110E">
        <w:rPr>
          <w:sz w:val="12"/>
        </w:rPr>
        <w:t xml:space="preserve"> </w:t>
      </w:r>
      <w:r w:rsidRPr="00125758">
        <w:rPr>
          <w:vanish/>
          <w:sz w:val="12"/>
        </w:rPr>
        <w:t>week</w:t>
      </w:r>
      <w:r w:rsidRPr="002B110E">
        <w:rPr>
          <w:sz w:val="12"/>
        </w:rPr>
        <w:t xml:space="preserve"> </w:t>
      </w:r>
      <w:r w:rsidRPr="00125758">
        <w:rPr>
          <w:vanish/>
          <w:sz w:val="12"/>
        </w:rPr>
        <w:t>for</w:t>
      </w:r>
      <w:r w:rsidRPr="002B110E">
        <w:rPr>
          <w:sz w:val="12"/>
        </w:rPr>
        <w:t xml:space="preserve"> </w:t>
      </w:r>
      <w:r w:rsidRPr="00125758">
        <w:rPr>
          <w:vanish/>
          <w:sz w:val="12"/>
        </w:rPr>
        <w:t>8</w:t>
      </w:r>
      <w:r w:rsidRPr="002B110E">
        <w:rPr>
          <w:sz w:val="12"/>
        </w:rPr>
        <w:t xml:space="preserve"> </w:t>
      </w:r>
      <w:r w:rsidRPr="00125758">
        <w:rPr>
          <w:vanish/>
          <w:sz w:val="12"/>
        </w:rPr>
        <w:t>hours</w:t>
      </w:r>
      <w:r w:rsidRPr="00125758">
        <w:rPr>
          <w:rStyle w:val="StyleUnderline"/>
          <w:vanish/>
          <w:sz w:val="12"/>
          <w:u w:val="none"/>
        </w:rPr>
        <w:t>)</w:t>
      </w:r>
      <w:r w:rsidRPr="002B110E">
        <w:rPr>
          <w:rStyle w:val="StyleUnderline"/>
          <w:sz w:val="12"/>
          <w:u w:val="none"/>
        </w:rPr>
        <w:t xml:space="preserve"> </w:t>
      </w:r>
      <w:r w:rsidRPr="00125758">
        <w:rPr>
          <w:rStyle w:val="StyleUnderline"/>
          <w:vanish/>
          <w:sz w:val="12"/>
          <w:u w:val="none"/>
        </w:rPr>
        <w:t>if</w:t>
      </w:r>
      <w:r w:rsidRPr="002B110E">
        <w:rPr>
          <w:rStyle w:val="StyleUnderline"/>
          <w:sz w:val="12"/>
          <w:u w:val="none"/>
        </w:rPr>
        <w:t xml:space="preserve"> </w:t>
      </w:r>
      <w:r w:rsidRPr="00125758">
        <w:rPr>
          <w:rStyle w:val="StyleUnderline"/>
          <w:vanish/>
          <w:sz w:val="12"/>
          <w:u w:val="none"/>
        </w:rPr>
        <w:t>he</w:t>
      </w:r>
      <w:r w:rsidRPr="002B110E">
        <w:rPr>
          <w:rStyle w:val="StyleUnderline"/>
          <w:sz w:val="12"/>
          <w:u w:val="none"/>
        </w:rPr>
        <w:t xml:space="preserve"> </w:t>
      </w:r>
      <w:r w:rsidRPr="00125758">
        <w:rPr>
          <w:rStyle w:val="StyleUnderline"/>
          <w:vanish/>
          <w:sz w:val="12"/>
          <w:u w:val="none"/>
        </w:rPr>
        <w:t>works</w:t>
      </w:r>
      <w:r w:rsidRPr="002B110E">
        <w:rPr>
          <w:rStyle w:val="StyleUnderline"/>
          <w:sz w:val="12"/>
          <w:u w:val="none"/>
        </w:rPr>
        <w:t xml:space="preserve"> </w:t>
      </w:r>
      <w:r w:rsidRPr="00125758">
        <w:rPr>
          <w:rStyle w:val="StyleUnderline"/>
          <w:vanish/>
          <w:sz w:val="12"/>
          <w:u w:val="none"/>
        </w:rPr>
        <w:t>for</w:t>
      </w:r>
      <w:r w:rsidRPr="002B110E">
        <w:rPr>
          <w:rStyle w:val="StyleUnderline"/>
          <w:sz w:val="12"/>
          <w:u w:val="none"/>
        </w:rPr>
        <w:t xml:space="preserve"> </w:t>
      </w:r>
      <w:r w:rsidRPr="00125758">
        <w:rPr>
          <w:rStyle w:val="StyleUnderline"/>
          <w:vanish/>
          <w:sz w:val="12"/>
          <w:u w:val="none"/>
        </w:rPr>
        <w:t>FPI</w:t>
      </w:r>
      <w:r w:rsidRPr="00125758">
        <w:rPr>
          <w:vanish/>
          <w:sz w:val="12"/>
        </w:rPr>
        <w:t>.¶</w:t>
      </w:r>
      <w:r w:rsidRPr="002B110E">
        <w:rPr>
          <w:sz w:val="12"/>
        </w:rPr>
        <w:t xml:space="preserve"> </w:t>
      </w:r>
      <w:r w:rsidRPr="00125758">
        <w:rPr>
          <w:vanish/>
          <w:sz w:val="12"/>
        </w:rPr>
        <w:t>B.</w:t>
      </w:r>
      <w:r w:rsidRPr="002B110E">
        <w:rPr>
          <w:sz w:val="12"/>
        </w:rPr>
        <w:t xml:space="preserve"> </w:t>
      </w:r>
      <w:r w:rsidRPr="00125758">
        <w:rPr>
          <w:vanish/>
          <w:sz w:val="12"/>
        </w:rPr>
        <w:t>State</w:t>
      </w:r>
      <w:r w:rsidRPr="002B110E">
        <w:rPr>
          <w:sz w:val="12"/>
        </w:rPr>
        <w:t xml:space="preserve"> </w:t>
      </w:r>
      <w:r w:rsidRPr="00125758">
        <w:rPr>
          <w:vanish/>
          <w:sz w:val="12"/>
        </w:rPr>
        <w:t>Prison</w:t>
      </w:r>
      <w:r w:rsidRPr="002B110E">
        <w:rPr>
          <w:sz w:val="12"/>
        </w:rPr>
        <w:t xml:space="preserve"> </w:t>
      </w:r>
      <w:r w:rsidRPr="00125758">
        <w:rPr>
          <w:vanish/>
          <w:sz w:val="12"/>
        </w:rPr>
        <w:t>Labor</w:t>
      </w:r>
      <w:r w:rsidRPr="002B110E">
        <w:rPr>
          <w:sz w:val="12"/>
        </w:rPr>
        <w:t xml:space="preserve"> </w:t>
      </w:r>
      <w:r w:rsidRPr="00125758">
        <w:rPr>
          <w:vanish/>
          <w:sz w:val="12"/>
        </w:rPr>
        <w:t>Systems</w:t>
      </w:r>
      <w:r w:rsidRPr="002B110E">
        <w:rPr>
          <w:sz w:val="12"/>
        </w:rPr>
        <w:t xml:space="preserve"> </w:t>
      </w:r>
      <w:r w:rsidRPr="00125758">
        <w:rPr>
          <w:rStyle w:val="StyleUnderline"/>
          <w:vanish/>
          <w:sz w:val="12"/>
          <w:u w:val="none"/>
        </w:rPr>
        <w:t>¶There</w:t>
      </w:r>
      <w:r w:rsidRPr="002B110E">
        <w:rPr>
          <w:rStyle w:val="StyleUnderline"/>
          <w:sz w:val="12"/>
          <w:u w:val="none"/>
        </w:rPr>
        <w:t xml:space="preserve"> </w:t>
      </w:r>
      <w:r w:rsidRPr="00125758">
        <w:rPr>
          <w:rStyle w:val="StyleUnderline"/>
          <w:vanish/>
          <w:sz w:val="12"/>
          <w:u w:val="none"/>
        </w:rPr>
        <w:t>are</w:t>
      </w:r>
      <w:r w:rsidRPr="002B110E">
        <w:rPr>
          <w:rStyle w:val="StyleUnderline"/>
          <w:sz w:val="12"/>
          <w:u w:val="none"/>
        </w:rPr>
        <w:t xml:space="preserve"> </w:t>
      </w:r>
      <w:r w:rsidRPr="00125758">
        <w:rPr>
          <w:rStyle w:val="StyleUnderline"/>
          <w:vanish/>
          <w:sz w:val="12"/>
          <w:u w:val="none"/>
        </w:rPr>
        <w:t>approximately</w:t>
      </w:r>
      <w:r w:rsidRPr="002B110E">
        <w:rPr>
          <w:rStyle w:val="StyleUnderline"/>
          <w:sz w:val="12"/>
          <w:u w:val="none"/>
        </w:rPr>
        <w:t xml:space="preserve"> </w:t>
      </w:r>
      <w:r w:rsidRPr="00125758">
        <w:rPr>
          <w:rStyle w:val="StyleUnderline"/>
          <w:vanish/>
          <w:sz w:val="12"/>
          <w:u w:val="none"/>
        </w:rPr>
        <w:t>1,382,000</w:t>
      </w:r>
      <w:r w:rsidRPr="002B110E">
        <w:rPr>
          <w:rStyle w:val="StyleUnderline"/>
          <w:sz w:val="12"/>
          <w:u w:val="none"/>
        </w:rPr>
        <w:t xml:space="preserve"> </w:t>
      </w:r>
      <w:r w:rsidRPr="00125758">
        <w:rPr>
          <w:rStyle w:val="StyleUnderline"/>
          <w:vanish/>
          <w:sz w:val="12"/>
          <w:u w:val="none"/>
        </w:rPr>
        <w:t>inmates</w:t>
      </w:r>
      <w:r w:rsidRPr="002B110E">
        <w:rPr>
          <w:rStyle w:val="StyleUnderline"/>
          <w:sz w:val="12"/>
          <w:u w:val="none"/>
        </w:rPr>
        <w:t xml:space="preserve"> </w:t>
      </w:r>
      <w:r w:rsidRPr="00125758">
        <w:rPr>
          <w:rStyle w:val="StyleUnderline"/>
          <w:vanish/>
          <w:sz w:val="12"/>
          <w:u w:val="none"/>
        </w:rPr>
        <w:t>in</w:t>
      </w:r>
      <w:r w:rsidRPr="002B110E">
        <w:rPr>
          <w:rStyle w:val="StyleUnderline"/>
          <w:sz w:val="12"/>
          <w:u w:val="none"/>
        </w:rPr>
        <w:t xml:space="preserve"> </w:t>
      </w:r>
      <w:r w:rsidRPr="00125758">
        <w:rPr>
          <w:rStyle w:val="StyleUnderline"/>
          <w:vanish/>
          <w:sz w:val="12"/>
          <w:u w:val="none"/>
        </w:rPr>
        <w:t>state</w:t>
      </w:r>
      <w:r w:rsidRPr="002B110E">
        <w:rPr>
          <w:rStyle w:val="StyleUnderline"/>
          <w:sz w:val="12"/>
          <w:u w:val="none"/>
        </w:rPr>
        <w:t xml:space="preserve"> </w:t>
      </w:r>
      <w:r w:rsidRPr="00125758">
        <w:rPr>
          <w:rStyle w:val="StyleUnderline"/>
          <w:vanish/>
          <w:sz w:val="12"/>
          <w:u w:val="none"/>
        </w:rPr>
        <w:t>prisons</w:t>
      </w:r>
      <w:r w:rsidRPr="002B110E">
        <w:rPr>
          <w:sz w:val="12"/>
        </w:rPr>
        <w:t xml:space="preserve"> </w:t>
      </w:r>
      <w:r w:rsidRPr="00125758">
        <w:rPr>
          <w:vanish/>
          <w:sz w:val="12"/>
        </w:rPr>
        <w:t>in</w:t>
      </w:r>
      <w:r w:rsidRPr="002B110E">
        <w:rPr>
          <w:sz w:val="12"/>
        </w:rPr>
        <w:t xml:space="preserve"> </w:t>
      </w:r>
      <w:r w:rsidRPr="00125758">
        <w:rPr>
          <w:vanish/>
          <w:sz w:val="12"/>
        </w:rPr>
        <w:t>the</w:t>
      </w:r>
      <w:r w:rsidRPr="002B110E">
        <w:rPr>
          <w:sz w:val="12"/>
        </w:rPr>
        <w:t xml:space="preserve"> </w:t>
      </w:r>
      <w:r w:rsidRPr="00125758">
        <w:rPr>
          <w:vanish/>
          <w:sz w:val="12"/>
        </w:rPr>
        <w:t>U.S.92</w:t>
      </w:r>
      <w:r w:rsidRPr="002B110E">
        <w:rPr>
          <w:sz w:val="12"/>
        </w:rPr>
        <w:t xml:space="preserve"> </w:t>
      </w:r>
      <w:r w:rsidRPr="00125758">
        <w:rPr>
          <w:vanish/>
          <w:sz w:val="12"/>
        </w:rPr>
        <w:t>State</w:t>
      </w:r>
      <w:r w:rsidRPr="002B110E">
        <w:rPr>
          <w:sz w:val="12"/>
        </w:rPr>
        <w:t xml:space="preserve"> </w:t>
      </w:r>
      <w:r w:rsidRPr="00125758">
        <w:rPr>
          <w:vanish/>
          <w:sz w:val="12"/>
        </w:rPr>
        <w:t>prisoners</w:t>
      </w:r>
      <w:r w:rsidRPr="002B110E">
        <w:rPr>
          <w:sz w:val="12"/>
        </w:rPr>
        <w:t xml:space="preserve"> </w:t>
      </w:r>
      <w:r w:rsidRPr="00125758">
        <w:rPr>
          <w:vanish/>
          <w:sz w:val="12"/>
        </w:rPr>
        <w:t>work</w:t>
      </w:r>
      <w:r w:rsidRPr="002B110E">
        <w:rPr>
          <w:sz w:val="12"/>
        </w:rPr>
        <w:t xml:space="preserve"> </w:t>
      </w:r>
      <w:r w:rsidRPr="00125758">
        <w:rPr>
          <w:vanish/>
          <w:sz w:val="12"/>
        </w:rPr>
        <w:t>within</w:t>
      </w:r>
      <w:r w:rsidRPr="002B110E">
        <w:rPr>
          <w:sz w:val="12"/>
        </w:rPr>
        <w:t xml:space="preserve"> </w:t>
      </w:r>
      <w:r w:rsidRPr="00125758">
        <w:rPr>
          <w:vanish/>
          <w:sz w:val="12"/>
        </w:rPr>
        <w:t>varying</w:t>
      </w:r>
      <w:r w:rsidRPr="002B110E">
        <w:rPr>
          <w:sz w:val="12"/>
        </w:rPr>
        <w:t xml:space="preserve"> </w:t>
      </w:r>
      <w:r w:rsidRPr="00125758">
        <w:rPr>
          <w:vanish/>
          <w:sz w:val="12"/>
        </w:rPr>
        <w:t>labor</w:t>
      </w:r>
      <w:r w:rsidRPr="002B110E">
        <w:rPr>
          <w:sz w:val="12"/>
        </w:rPr>
        <w:t xml:space="preserve"> </w:t>
      </w:r>
      <w:r w:rsidRPr="00125758">
        <w:rPr>
          <w:vanish/>
          <w:sz w:val="12"/>
        </w:rPr>
        <w:t>systems</w:t>
      </w:r>
      <w:r w:rsidRPr="002B110E">
        <w:rPr>
          <w:sz w:val="12"/>
        </w:rPr>
        <w:t xml:space="preserve"> </w:t>
      </w:r>
      <w:r w:rsidRPr="00125758">
        <w:rPr>
          <w:vanish/>
          <w:sz w:val="12"/>
        </w:rPr>
        <w:t>while</w:t>
      </w:r>
      <w:r w:rsidRPr="002B110E">
        <w:rPr>
          <w:sz w:val="12"/>
        </w:rPr>
        <w:t xml:space="preserve"> </w:t>
      </w:r>
      <w:r w:rsidRPr="00125758">
        <w:rPr>
          <w:vanish/>
          <w:sz w:val="12"/>
        </w:rPr>
        <w:t>incarcerated.</w:t>
      </w:r>
      <w:r w:rsidRPr="002B110E">
        <w:rPr>
          <w:sz w:val="12"/>
        </w:rPr>
        <w:t xml:space="preserve"> </w:t>
      </w:r>
      <w:r w:rsidRPr="00125758">
        <w:rPr>
          <w:vanish/>
          <w:sz w:val="12"/>
        </w:rPr>
        <w:t>9</w:t>
      </w:r>
      <w:r w:rsidRPr="002B110E">
        <w:rPr>
          <w:sz w:val="12"/>
        </w:rPr>
        <w:t xml:space="preserve"> </w:t>
      </w:r>
      <w:r w:rsidRPr="00125758">
        <w:rPr>
          <w:vanish/>
          <w:sz w:val="12"/>
        </w:rPr>
        <w:t>3</w:t>
      </w:r>
      <w:r w:rsidRPr="002B110E">
        <w:rPr>
          <w:sz w:val="12"/>
        </w:rPr>
        <w:t xml:space="preserve"> </w:t>
      </w:r>
      <w:r w:rsidRPr="00125758">
        <w:rPr>
          <w:vanish/>
          <w:sz w:val="12"/>
        </w:rPr>
        <w:t>State</w:t>
      </w:r>
      <w:r w:rsidRPr="002B110E">
        <w:rPr>
          <w:sz w:val="12"/>
        </w:rPr>
        <w:t xml:space="preserve"> </w:t>
      </w:r>
      <w:r w:rsidRPr="00125758">
        <w:rPr>
          <w:vanish/>
          <w:sz w:val="12"/>
        </w:rPr>
        <w:t>inmates</w:t>
      </w:r>
      <w:r w:rsidRPr="002B110E">
        <w:rPr>
          <w:sz w:val="12"/>
        </w:rPr>
        <w:t xml:space="preserve"> </w:t>
      </w:r>
      <w:r w:rsidRPr="00125758">
        <w:rPr>
          <w:vanish/>
          <w:sz w:val="12"/>
        </w:rPr>
        <w:t>may</w:t>
      </w:r>
      <w:r w:rsidRPr="002B110E">
        <w:rPr>
          <w:sz w:val="12"/>
        </w:rPr>
        <w:t xml:space="preserve"> </w:t>
      </w:r>
      <w:r w:rsidRPr="00125758">
        <w:rPr>
          <w:vanish/>
          <w:sz w:val="12"/>
        </w:rPr>
        <w:t>(1)</w:t>
      </w:r>
      <w:r w:rsidRPr="002B110E">
        <w:rPr>
          <w:sz w:val="12"/>
        </w:rPr>
        <w:t xml:space="preserve"> </w:t>
      </w:r>
      <w:r w:rsidRPr="00125758">
        <w:rPr>
          <w:vanish/>
          <w:sz w:val="12"/>
        </w:rPr>
        <w:t>work</w:t>
      </w:r>
      <w:r w:rsidRPr="002B110E">
        <w:rPr>
          <w:sz w:val="12"/>
        </w:rPr>
        <w:t xml:space="preserve"> </w:t>
      </w:r>
      <w:r w:rsidRPr="00125758">
        <w:rPr>
          <w:vanish/>
          <w:sz w:val="12"/>
        </w:rPr>
        <w:t>within</w:t>
      </w:r>
      <w:r w:rsidRPr="002B110E">
        <w:rPr>
          <w:sz w:val="12"/>
        </w:rPr>
        <w:t xml:space="preserve"> </w:t>
      </w:r>
      <w:r w:rsidRPr="00125758">
        <w:rPr>
          <w:vanish/>
          <w:sz w:val="12"/>
        </w:rPr>
        <w:t>the</w:t>
      </w:r>
      <w:r w:rsidRPr="002B110E">
        <w:rPr>
          <w:sz w:val="12"/>
        </w:rPr>
        <w:t xml:space="preserve"> </w:t>
      </w:r>
      <w:r w:rsidRPr="00125758">
        <w:rPr>
          <w:vanish/>
          <w:sz w:val="12"/>
        </w:rPr>
        <w:t>confines</w:t>
      </w:r>
      <w:r w:rsidRPr="002B110E">
        <w:rPr>
          <w:sz w:val="12"/>
        </w:rPr>
        <w:t xml:space="preserve"> </w:t>
      </w:r>
      <w:r w:rsidRPr="00125758">
        <w:rPr>
          <w:vanish/>
          <w:sz w:val="12"/>
        </w:rPr>
        <w:t>of</w:t>
      </w:r>
      <w:r w:rsidRPr="002B110E">
        <w:rPr>
          <w:sz w:val="12"/>
        </w:rPr>
        <w:t xml:space="preserve"> </w:t>
      </w:r>
      <w:r w:rsidRPr="00125758">
        <w:rPr>
          <w:vanish/>
          <w:sz w:val="12"/>
        </w:rPr>
        <w:t>a</w:t>
      </w:r>
      <w:r w:rsidRPr="002B110E">
        <w:rPr>
          <w:sz w:val="12"/>
        </w:rPr>
        <w:t xml:space="preserve"> </w:t>
      </w:r>
      <w:r w:rsidRPr="00125758">
        <w:rPr>
          <w:vanish/>
          <w:sz w:val="12"/>
        </w:rPr>
        <w:t>prison,</w:t>
      </w:r>
      <w:r w:rsidRPr="002B110E">
        <w:rPr>
          <w:sz w:val="12"/>
        </w:rPr>
        <w:t xml:space="preserve"> </w:t>
      </w:r>
      <w:r w:rsidRPr="00125758">
        <w:rPr>
          <w:vanish/>
          <w:sz w:val="12"/>
        </w:rPr>
        <w:t>where</w:t>
      </w:r>
      <w:r w:rsidRPr="002B110E">
        <w:rPr>
          <w:sz w:val="12"/>
        </w:rPr>
        <w:t xml:space="preserve"> </w:t>
      </w:r>
      <w:r w:rsidRPr="00125758">
        <w:rPr>
          <w:vanish/>
          <w:sz w:val="12"/>
        </w:rPr>
        <w:t>state</w:t>
      </w:r>
      <w:r w:rsidRPr="002B110E">
        <w:rPr>
          <w:sz w:val="12"/>
        </w:rPr>
        <w:t xml:space="preserve"> </w:t>
      </w:r>
      <w:r w:rsidRPr="00125758">
        <w:rPr>
          <w:vanish/>
          <w:sz w:val="12"/>
        </w:rPr>
        <w:t>or</w:t>
      </w:r>
      <w:r w:rsidRPr="002B110E">
        <w:rPr>
          <w:sz w:val="12"/>
        </w:rPr>
        <w:t xml:space="preserve"> </w:t>
      </w:r>
      <w:r w:rsidRPr="00125758">
        <w:rPr>
          <w:vanish/>
          <w:sz w:val="12"/>
        </w:rPr>
        <w:t>private</w:t>
      </w:r>
      <w:r w:rsidRPr="002B110E">
        <w:rPr>
          <w:sz w:val="12"/>
        </w:rPr>
        <w:t xml:space="preserve"> </w:t>
      </w:r>
      <w:r w:rsidRPr="00125758">
        <w:rPr>
          <w:vanish/>
          <w:sz w:val="12"/>
        </w:rPr>
        <w:t>entities</w:t>
      </w:r>
      <w:r w:rsidRPr="002B110E">
        <w:rPr>
          <w:sz w:val="12"/>
        </w:rPr>
        <w:t xml:space="preserve"> </w:t>
      </w:r>
      <w:r w:rsidRPr="00125758">
        <w:rPr>
          <w:vanish/>
          <w:sz w:val="12"/>
        </w:rPr>
        <w:t>manage</w:t>
      </w:r>
      <w:r w:rsidRPr="002B110E">
        <w:rPr>
          <w:sz w:val="12"/>
        </w:rPr>
        <w:t xml:space="preserve"> </w:t>
      </w:r>
      <w:r w:rsidRPr="00125758">
        <w:rPr>
          <w:vanish/>
          <w:sz w:val="12"/>
        </w:rPr>
        <w:t>the</w:t>
      </w:r>
      <w:r w:rsidRPr="002B110E">
        <w:rPr>
          <w:sz w:val="12"/>
        </w:rPr>
        <w:t xml:space="preserve"> </w:t>
      </w:r>
      <w:r w:rsidRPr="00125758">
        <w:rPr>
          <w:vanish/>
          <w:sz w:val="12"/>
        </w:rPr>
        <w:t>facility,</w:t>
      </w:r>
      <w:r w:rsidRPr="002B110E">
        <w:rPr>
          <w:sz w:val="12"/>
        </w:rPr>
        <w:t xml:space="preserve"> </w:t>
      </w:r>
      <w:r w:rsidRPr="00125758">
        <w:rPr>
          <w:vanish/>
          <w:sz w:val="12"/>
        </w:rPr>
        <w:t>sell</w:t>
      </w:r>
      <w:r w:rsidRPr="002B110E">
        <w:rPr>
          <w:sz w:val="12"/>
        </w:rPr>
        <w:t xml:space="preserve"> </w:t>
      </w:r>
      <w:r w:rsidRPr="00125758">
        <w:rPr>
          <w:vanish/>
          <w:sz w:val="12"/>
        </w:rPr>
        <w:t>the</w:t>
      </w:r>
      <w:r w:rsidRPr="002B110E">
        <w:rPr>
          <w:sz w:val="12"/>
        </w:rPr>
        <w:t xml:space="preserve"> </w:t>
      </w:r>
      <w:r w:rsidRPr="00125758">
        <w:rPr>
          <w:vanish/>
          <w:sz w:val="12"/>
        </w:rPr>
        <w:t>products</w:t>
      </w:r>
      <w:r w:rsidRPr="002B110E">
        <w:rPr>
          <w:sz w:val="12"/>
        </w:rPr>
        <w:t xml:space="preserve"> </w:t>
      </w:r>
      <w:r w:rsidRPr="00125758">
        <w:rPr>
          <w:vanish/>
          <w:sz w:val="12"/>
        </w:rPr>
        <w:t>produced,</w:t>
      </w:r>
      <w:r w:rsidRPr="002B110E">
        <w:rPr>
          <w:sz w:val="12"/>
        </w:rPr>
        <w:t xml:space="preserve"> </w:t>
      </w:r>
      <w:r w:rsidRPr="00125758">
        <w:rPr>
          <w:vanish/>
          <w:sz w:val="12"/>
        </w:rPr>
        <w:t>and</w:t>
      </w:r>
      <w:r w:rsidRPr="002B110E">
        <w:rPr>
          <w:sz w:val="12"/>
        </w:rPr>
        <w:t xml:space="preserve"> </w:t>
      </w:r>
      <w:r w:rsidRPr="00125758">
        <w:rPr>
          <w:vanish/>
          <w:sz w:val="12"/>
        </w:rPr>
        <w:t>receive</w:t>
      </w:r>
      <w:r w:rsidRPr="002B110E">
        <w:rPr>
          <w:sz w:val="12"/>
        </w:rPr>
        <w:t xml:space="preserve"> </w:t>
      </w:r>
      <w:r w:rsidRPr="00125758">
        <w:rPr>
          <w:vanish/>
          <w:sz w:val="12"/>
        </w:rPr>
        <w:t>the</w:t>
      </w:r>
      <w:r w:rsidRPr="002B110E">
        <w:rPr>
          <w:sz w:val="12"/>
        </w:rPr>
        <w:t xml:space="preserve"> </w:t>
      </w:r>
      <w:r w:rsidRPr="00125758">
        <w:rPr>
          <w:vanish/>
          <w:sz w:val="12"/>
        </w:rPr>
        <w:t>profits,</w:t>
      </w:r>
      <w:r w:rsidRPr="002B110E">
        <w:rPr>
          <w:sz w:val="12"/>
        </w:rPr>
        <w:t xml:space="preserve"> </w:t>
      </w:r>
      <w:r w:rsidRPr="00125758">
        <w:rPr>
          <w:vanish/>
          <w:sz w:val="12"/>
        </w:rPr>
        <w:t>(2)</w:t>
      </w:r>
      <w:r w:rsidRPr="002B110E">
        <w:rPr>
          <w:sz w:val="12"/>
        </w:rPr>
        <w:t xml:space="preserve"> </w:t>
      </w:r>
      <w:r w:rsidRPr="00125758">
        <w:rPr>
          <w:vanish/>
          <w:sz w:val="12"/>
        </w:rPr>
        <w:t>work</w:t>
      </w:r>
      <w:r w:rsidRPr="002B110E">
        <w:rPr>
          <w:sz w:val="12"/>
        </w:rPr>
        <w:t xml:space="preserve"> </w:t>
      </w:r>
      <w:r w:rsidRPr="00125758">
        <w:rPr>
          <w:vanish/>
          <w:sz w:val="12"/>
        </w:rPr>
        <w:t>in</w:t>
      </w:r>
      <w:r w:rsidRPr="002B110E">
        <w:rPr>
          <w:sz w:val="12"/>
        </w:rPr>
        <w:t xml:space="preserve"> </w:t>
      </w:r>
      <w:r w:rsidRPr="00125758">
        <w:rPr>
          <w:vanish/>
          <w:sz w:val="12"/>
        </w:rPr>
        <w:t>jobs</w:t>
      </w:r>
      <w:r w:rsidRPr="002B110E">
        <w:rPr>
          <w:sz w:val="12"/>
        </w:rPr>
        <w:t xml:space="preserve"> </w:t>
      </w:r>
      <w:r w:rsidRPr="00125758">
        <w:rPr>
          <w:vanish/>
          <w:sz w:val="12"/>
        </w:rPr>
        <w:t>directly</w:t>
      </w:r>
      <w:r w:rsidRPr="002B110E">
        <w:rPr>
          <w:sz w:val="12"/>
        </w:rPr>
        <w:t xml:space="preserve"> </w:t>
      </w:r>
      <w:r w:rsidRPr="00125758">
        <w:rPr>
          <w:vanish/>
          <w:sz w:val="12"/>
        </w:rPr>
        <w:t>benefiting</w:t>
      </w:r>
      <w:r w:rsidRPr="002B110E">
        <w:rPr>
          <w:sz w:val="12"/>
        </w:rPr>
        <w:t xml:space="preserve"> </w:t>
      </w:r>
      <w:r w:rsidRPr="00125758">
        <w:rPr>
          <w:vanish/>
          <w:sz w:val="12"/>
        </w:rPr>
        <w:t>prison</w:t>
      </w:r>
      <w:r w:rsidRPr="002B110E">
        <w:rPr>
          <w:sz w:val="12"/>
        </w:rPr>
        <w:t xml:space="preserve"> </w:t>
      </w:r>
      <w:r w:rsidRPr="00125758">
        <w:rPr>
          <w:vanish/>
          <w:sz w:val="12"/>
        </w:rPr>
        <w:t>operations</w:t>
      </w:r>
      <w:r w:rsidRPr="002B110E">
        <w:rPr>
          <w:sz w:val="12"/>
        </w:rPr>
        <w:t xml:space="preserve"> </w:t>
      </w:r>
      <w:r w:rsidRPr="00125758">
        <w:rPr>
          <w:vanish/>
          <w:sz w:val="12"/>
        </w:rPr>
        <w:t>by</w:t>
      </w:r>
      <w:r w:rsidRPr="002B110E">
        <w:rPr>
          <w:sz w:val="12"/>
        </w:rPr>
        <w:t xml:space="preserve"> </w:t>
      </w:r>
      <w:r w:rsidRPr="00125758">
        <w:rPr>
          <w:vanish/>
          <w:sz w:val="12"/>
        </w:rPr>
        <w:t>cleaning,</w:t>
      </w:r>
      <w:r w:rsidRPr="002B110E">
        <w:rPr>
          <w:sz w:val="12"/>
        </w:rPr>
        <w:t xml:space="preserve"> </w:t>
      </w:r>
      <w:r w:rsidRPr="00125758">
        <w:rPr>
          <w:vanish/>
          <w:sz w:val="12"/>
        </w:rPr>
        <w:t>cooking,</w:t>
      </w:r>
      <w:r w:rsidRPr="002B110E">
        <w:rPr>
          <w:sz w:val="12"/>
        </w:rPr>
        <w:t xml:space="preserve"> </w:t>
      </w:r>
      <w:r w:rsidRPr="00125758">
        <w:rPr>
          <w:vanish/>
          <w:sz w:val="12"/>
        </w:rPr>
        <w:t>or</w:t>
      </w:r>
      <w:r w:rsidRPr="002B110E">
        <w:rPr>
          <w:sz w:val="12"/>
        </w:rPr>
        <w:t xml:space="preserve"> </w:t>
      </w:r>
      <w:r w:rsidRPr="00125758">
        <w:rPr>
          <w:vanish/>
          <w:sz w:val="12"/>
        </w:rPr>
        <w:t>doing</w:t>
      </w:r>
      <w:r w:rsidRPr="002B110E">
        <w:rPr>
          <w:sz w:val="12"/>
        </w:rPr>
        <w:t xml:space="preserve"> </w:t>
      </w:r>
      <w:r w:rsidRPr="00125758">
        <w:rPr>
          <w:vanish/>
          <w:sz w:val="12"/>
        </w:rPr>
        <w:t>laundry,</w:t>
      </w:r>
      <w:r w:rsidRPr="002B110E">
        <w:rPr>
          <w:sz w:val="12"/>
        </w:rPr>
        <w:t xml:space="preserve"> </w:t>
      </w:r>
      <w:r w:rsidRPr="00125758">
        <w:rPr>
          <w:vanish/>
          <w:sz w:val="12"/>
        </w:rPr>
        <w:t>or</w:t>
      </w:r>
      <w:r w:rsidRPr="002B110E">
        <w:rPr>
          <w:sz w:val="12"/>
        </w:rPr>
        <w:t xml:space="preserve"> </w:t>
      </w:r>
      <w:r w:rsidRPr="00125758">
        <w:rPr>
          <w:vanish/>
          <w:sz w:val="12"/>
        </w:rPr>
        <w:t>(3)</w:t>
      </w:r>
      <w:r w:rsidRPr="002B110E">
        <w:rPr>
          <w:sz w:val="12"/>
        </w:rPr>
        <w:t xml:space="preserve"> </w:t>
      </w:r>
      <w:r w:rsidRPr="00125758">
        <w:rPr>
          <w:vanish/>
          <w:sz w:val="12"/>
        </w:rPr>
        <w:t>work</w:t>
      </w:r>
      <w:r w:rsidRPr="002B110E">
        <w:rPr>
          <w:sz w:val="12"/>
        </w:rPr>
        <w:t xml:space="preserve"> </w:t>
      </w:r>
      <w:r w:rsidRPr="00125758">
        <w:rPr>
          <w:vanish/>
          <w:sz w:val="12"/>
        </w:rPr>
        <w:t>outside</w:t>
      </w:r>
      <w:r w:rsidRPr="002B110E">
        <w:rPr>
          <w:sz w:val="12"/>
        </w:rPr>
        <w:t xml:space="preserve"> </w:t>
      </w:r>
      <w:r w:rsidRPr="00125758">
        <w:rPr>
          <w:vanish/>
          <w:sz w:val="12"/>
        </w:rPr>
        <w:t>of</w:t>
      </w:r>
      <w:r w:rsidRPr="002B110E">
        <w:rPr>
          <w:sz w:val="12"/>
        </w:rPr>
        <w:t xml:space="preserve"> </w:t>
      </w:r>
      <w:r w:rsidRPr="00125758">
        <w:rPr>
          <w:vanish/>
          <w:sz w:val="12"/>
        </w:rPr>
        <w:t>prison</w:t>
      </w:r>
      <w:r w:rsidRPr="002B110E">
        <w:rPr>
          <w:sz w:val="12"/>
        </w:rPr>
        <w:t xml:space="preserve"> </w:t>
      </w:r>
      <w:r w:rsidRPr="00125758">
        <w:rPr>
          <w:vanish/>
          <w:sz w:val="12"/>
        </w:rPr>
        <w:t>walls</w:t>
      </w:r>
      <w:r w:rsidRPr="002B110E">
        <w:rPr>
          <w:sz w:val="12"/>
        </w:rPr>
        <w:t xml:space="preserve"> </w:t>
      </w:r>
      <w:r w:rsidRPr="00125758">
        <w:rPr>
          <w:vanish/>
          <w:sz w:val="12"/>
        </w:rPr>
        <w:t>laboring</w:t>
      </w:r>
      <w:r w:rsidRPr="002B110E">
        <w:rPr>
          <w:sz w:val="12"/>
        </w:rPr>
        <w:t xml:space="preserve"> </w:t>
      </w:r>
      <w:r w:rsidRPr="00125758">
        <w:rPr>
          <w:vanish/>
          <w:sz w:val="12"/>
        </w:rPr>
        <w:t>for</w:t>
      </w:r>
      <w:r w:rsidRPr="002B110E">
        <w:rPr>
          <w:sz w:val="12"/>
        </w:rPr>
        <w:t xml:space="preserve"> </w:t>
      </w:r>
      <w:r w:rsidRPr="00125758">
        <w:rPr>
          <w:vanish/>
          <w:sz w:val="12"/>
        </w:rPr>
        <w:t>the</w:t>
      </w:r>
      <w:r w:rsidRPr="002B110E">
        <w:rPr>
          <w:sz w:val="12"/>
        </w:rPr>
        <w:t xml:space="preserve"> </w:t>
      </w:r>
      <w:r w:rsidRPr="00125758">
        <w:rPr>
          <w:vanish/>
          <w:sz w:val="12"/>
        </w:rPr>
        <w:t>state</w:t>
      </w:r>
      <w:r w:rsidRPr="002B110E">
        <w:rPr>
          <w:sz w:val="12"/>
        </w:rPr>
        <w:t xml:space="preserve"> </w:t>
      </w:r>
      <w:r w:rsidRPr="00125758">
        <w:rPr>
          <w:vanish/>
          <w:sz w:val="12"/>
        </w:rPr>
        <w:t>or</w:t>
      </w:r>
      <w:r w:rsidRPr="002B110E">
        <w:rPr>
          <w:sz w:val="12"/>
        </w:rPr>
        <w:t xml:space="preserve"> </w:t>
      </w:r>
      <w:r w:rsidRPr="00125758">
        <w:rPr>
          <w:vanish/>
          <w:sz w:val="12"/>
        </w:rPr>
        <w:t>private</w:t>
      </w:r>
      <w:r w:rsidRPr="002B110E">
        <w:rPr>
          <w:sz w:val="12"/>
        </w:rPr>
        <w:t xml:space="preserve"> </w:t>
      </w:r>
      <w:r w:rsidRPr="00125758">
        <w:rPr>
          <w:vanish/>
          <w:sz w:val="12"/>
        </w:rPr>
        <w:t>companies.</w:t>
      </w:r>
      <w:r w:rsidRPr="002B110E">
        <w:rPr>
          <w:sz w:val="12"/>
        </w:rPr>
        <w:t xml:space="preserve"> </w:t>
      </w:r>
      <w:r w:rsidRPr="00125758">
        <w:rPr>
          <w:vanish/>
          <w:sz w:val="12"/>
        </w:rPr>
        <w:t>94</w:t>
      </w:r>
      <w:r w:rsidRPr="002B110E">
        <w:rPr>
          <w:sz w:val="12"/>
        </w:rPr>
        <w:t xml:space="preserve"> </w:t>
      </w:r>
      <w:r w:rsidRPr="00125758">
        <w:rPr>
          <w:vanish/>
          <w:sz w:val="12"/>
        </w:rPr>
        <w:t>Over</w:t>
      </w:r>
      <w:r w:rsidRPr="002B110E">
        <w:rPr>
          <w:sz w:val="12"/>
        </w:rPr>
        <w:t xml:space="preserve"> </w:t>
      </w:r>
      <w:r w:rsidRPr="00125758">
        <w:rPr>
          <w:vanish/>
          <w:sz w:val="12"/>
        </w:rPr>
        <w:t>the</w:t>
      </w:r>
      <w:r w:rsidRPr="002B110E">
        <w:rPr>
          <w:sz w:val="12"/>
        </w:rPr>
        <w:t xml:space="preserve"> </w:t>
      </w:r>
      <w:r w:rsidRPr="00125758">
        <w:rPr>
          <w:vanish/>
          <w:sz w:val="12"/>
        </w:rPr>
        <w:t>last</w:t>
      </w:r>
      <w:r w:rsidRPr="002B110E">
        <w:rPr>
          <w:sz w:val="12"/>
        </w:rPr>
        <w:t xml:space="preserve"> </w:t>
      </w:r>
      <w:r w:rsidRPr="00125758">
        <w:rPr>
          <w:vanish/>
          <w:sz w:val="12"/>
        </w:rPr>
        <w:t>30</w:t>
      </w:r>
      <w:r w:rsidRPr="002B110E">
        <w:rPr>
          <w:sz w:val="12"/>
        </w:rPr>
        <w:t xml:space="preserve"> </w:t>
      </w:r>
      <w:r w:rsidRPr="00125758">
        <w:rPr>
          <w:vanish/>
          <w:sz w:val="12"/>
        </w:rPr>
        <w:t>years,</w:t>
      </w:r>
      <w:r w:rsidRPr="002B110E">
        <w:rPr>
          <w:sz w:val="12"/>
        </w:rPr>
        <w:t xml:space="preserve"> </w:t>
      </w:r>
      <w:r w:rsidRPr="00125758">
        <w:rPr>
          <w:vanish/>
          <w:sz w:val="12"/>
        </w:rPr>
        <w:t>at</w:t>
      </w:r>
      <w:r w:rsidRPr="002B110E">
        <w:rPr>
          <w:sz w:val="12"/>
        </w:rPr>
        <w:t xml:space="preserve"> </w:t>
      </w:r>
      <w:r w:rsidRPr="00125758">
        <w:rPr>
          <w:vanish/>
          <w:sz w:val="12"/>
        </w:rPr>
        <w:t>least</w:t>
      </w:r>
      <w:r w:rsidRPr="002B110E">
        <w:rPr>
          <w:sz w:val="12"/>
        </w:rPr>
        <w:t xml:space="preserve"> </w:t>
      </w:r>
      <w:r w:rsidRPr="00125758">
        <w:rPr>
          <w:vanish/>
          <w:sz w:val="12"/>
        </w:rPr>
        <w:t>37</w:t>
      </w:r>
      <w:r w:rsidRPr="002B110E">
        <w:rPr>
          <w:sz w:val="12"/>
        </w:rPr>
        <w:t xml:space="preserve"> </w:t>
      </w:r>
      <w:r w:rsidRPr="00125758">
        <w:rPr>
          <w:vanish/>
          <w:sz w:val="12"/>
        </w:rPr>
        <w:t>states</w:t>
      </w:r>
      <w:r w:rsidRPr="002B110E">
        <w:rPr>
          <w:sz w:val="12"/>
        </w:rPr>
        <w:t xml:space="preserve"> </w:t>
      </w:r>
      <w:r w:rsidRPr="00125758">
        <w:rPr>
          <w:vanish/>
          <w:sz w:val="12"/>
        </w:rPr>
        <w:t>have</w:t>
      </w:r>
      <w:r w:rsidRPr="002B110E">
        <w:rPr>
          <w:sz w:val="12"/>
        </w:rPr>
        <w:t xml:space="preserve"> </w:t>
      </w:r>
      <w:r w:rsidRPr="00125758">
        <w:rPr>
          <w:vanish/>
          <w:sz w:val="12"/>
        </w:rPr>
        <w:t>enacted</w:t>
      </w:r>
      <w:r w:rsidRPr="002B110E">
        <w:rPr>
          <w:sz w:val="12"/>
        </w:rPr>
        <w:t xml:space="preserve"> </w:t>
      </w:r>
      <w:r w:rsidRPr="00125758">
        <w:rPr>
          <w:vanish/>
          <w:sz w:val="12"/>
        </w:rPr>
        <w:t>laws</w:t>
      </w:r>
      <w:r w:rsidRPr="002B110E">
        <w:rPr>
          <w:sz w:val="12"/>
        </w:rPr>
        <w:t xml:space="preserve"> </w:t>
      </w:r>
      <w:r w:rsidRPr="00125758">
        <w:rPr>
          <w:vanish/>
          <w:sz w:val="12"/>
        </w:rPr>
        <w:t>permitting</w:t>
      </w:r>
      <w:r w:rsidRPr="002B110E">
        <w:rPr>
          <w:sz w:val="12"/>
        </w:rPr>
        <w:t xml:space="preserve"> </w:t>
      </w:r>
      <w:r w:rsidRPr="00125758">
        <w:rPr>
          <w:vanish/>
          <w:sz w:val="12"/>
        </w:rPr>
        <w:t>the</w:t>
      </w:r>
      <w:r w:rsidRPr="002B110E">
        <w:rPr>
          <w:sz w:val="12"/>
        </w:rPr>
        <w:t xml:space="preserve"> </w:t>
      </w:r>
      <w:r w:rsidRPr="00125758">
        <w:rPr>
          <w:vanish/>
          <w:sz w:val="12"/>
        </w:rPr>
        <w:t>use</w:t>
      </w:r>
      <w:r w:rsidRPr="002B110E">
        <w:rPr>
          <w:sz w:val="12"/>
        </w:rPr>
        <w:t xml:space="preserve"> </w:t>
      </w:r>
      <w:r w:rsidRPr="00125758">
        <w:rPr>
          <w:vanish/>
          <w:sz w:val="12"/>
        </w:rPr>
        <w:t>of</w:t>
      </w:r>
      <w:r w:rsidRPr="002B110E">
        <w:rPr>
          <w:sz w:val="12"/>
        </w:rPr>
        <w:t xml:space="preserve"> </w:t>
      </w:r>
      <w:r w:rsidRPr="00125758">
        <w:rPr>
          <w:vanish/>
          <w:sz w:val="12"/>
        </w:rPr>
        <w:t>inmate</w:t>
      </w:r>
      <w:r w:rsidRPr="002B110E">
        <w:rPr>
          <w:sz w:val="12"/>
        </w:rPr>
        <w:t xml:space="preserve"> </w:t>
      </w:r>
      <w:r w:rsidRPr="00125758">
        <w:rPr>
          <w:vanish/>
          <w:sz w:val="12"/>
        </w:rPr>
        <w:t>labor</w:t>
      </w:r>
      <w:r w:rsidRPr="002B110E">
        <w:rPr>
          <w:sz w:val="12"/>
        </w:rPr>
        <w:t xml:space="preserve"> </w:t>
      </w:r>
      <w:r w:rsidRPr="00125758">
        <w:rPr>
          <w:vanish/>
          <w:sz w:val="12"/>
        </w:rPr>
        <w:t>by</w:t>
      </w:r>
      <w:r w:rsidRPr="002B110E">
        <w:rPr>
          <w:sz w:val="12"/>
        </w:rPr>
        <w:t xml:space="preserve"> </w:t>
      </w:r>
      <w:r w:rsidRPr="00125758">
        <w:rPr>
          <w:vanish/>
          <w:sz w:val="12"/>
        </w:rPr>
        <w:t>private</w:t>
      </w:r>
      <w:r w:rsidRPr="002B110E">
        <w:rPr>
          <w:sz w:val="12"/>
        </w:rPr>
        <w:t xml:space="preserve"> </w:t>
      </w:r>
      <w:r w:rsidRPr="00125758">
        <w:rPr>
          <w:vanish/>
          <w:sz w:val="12"/>
        </w:rPr>
        <w:t>enterprise.</w:t>
      </w:r>
      <w:r w:rsidRPr="002B110E">
        <w:rPr>
          <w:sz w:val="12"/>
        </w:rPr>
        <w:t xml:space="preserve"> </w:t>
      </w:r>
      <w:r w:rsidRPr="00125758">
        <w:rPr>
          <w:vanish/>
          <w:sz w:val="12"/>
        </w:rPr>
        <w:t>9</w:t>
      </w:r>
      <w:r w:rsidRPr="002B110E">
        <w:rPr>
          <w:sz w:val="12"/>
        </w:rPr>
        <w:t xml:space="preserve"> </w:t>
      </w:r>
      <w:r w:rsidRPr="00125758">
        <w:rPr>
          <w:vanish/>
          <w:sz w:val="12"/>
        </w:rPr>
        <w:t>5</w:t>
      </w:r>
      <w:r w:rsidRPr="002B110E">
        <w:rPr>
          <w:sz w:val="12"/>
        </w:rPr>
        <w:t xml:space="preserve"> </w:t>
      </w:r>
      <w:r w:rsidRPr="00125758">
        <w:rPr>
          <w:vanish/>
          <w:sz w:val="12"/>
        </w:rPr>
        <w:t>State</w:t>
      </w:r>
      <w:r w:rsidRPr="002B110E">
        <w:rPr>
          <w:sz w:val="12"/>
        </w:rPr>
        <w:t xml:space="preserve"> </w:t>
      </w:r>
      <w:r w:rsidRPr="00125758">
        <w:rPr>
          <w:vanish/>
          <w:sz w:val="12"/>
        </w:rPr>
        <w:t>inmates'</w:t>
      </w:r>
      <w:r w:rsidRPr="002B110E">
        <w:rPr>
          <w:sz w:val="12"/>
        </w:rPr>
        <w:t xml:space="preserve"> </w:t>
      </w:r>
      <w:r w:rsidRPr="00125758">
        <w:rPr>
          <w:vanish/>
          <w:sz w:val="12"/>
        </w:rPr>
        <w:t>wages</w:t>
      </w:r>
      <w:r w:rsidRPr="002B110E">
        <w:rPr>
          <w:sz w:val="12"/>
        </w:rPr>
        <w:t xml:space="preserve"> </w:t>
      </w:r>
      <w:r w:rsidRPr="00125758">
        <w:rPr>
          <w:vanish/>
          <w:sz w:val="12"/>
        </w:rPr>
        <w:t>are</w:t>
      </w:r>
      <w:r w:rsidRPr="002B110E">
        <w:rPr>
          <w:sz w:val="12"/>
        </w:rPr>
        <w:t xml:space="preserve"> </w:t>
      </w:r>
      <w:r w:rsidRPr="00125758">
        <w:rPr>
          <w:vanish/>
          <w:sz w:val="12"/>
        </w:rPr>
        <w:t>determined</w:t>
      </w:r>
      <w:r w:rsidRPr="002B110E">
        <w:rPr>
          <w:sz w:val="12"/>
        </w:rPr>
        <w:t xml:space="preserve"> </w:t>
      </w:r>
      <w:r w:rsidRPr="00125758">
        <w:rPr>
          <w:vanish/>
          <w:sz w:val="12"/>
        </w:rPr>
        <w:t>by</w:t>
      </w:r>
      <w:r w:rsidRPr="002B110E">
        <w:rPr>
          <w:sz w:val="12"/>
        </w:rPr>
        <w:t xml:space="preserve"> </w:t>
      </w:r>
      <w:r w:rsidRPr="00125758">
        <w:rPr>
          <w:vanish/>
          <w:sz w:val="12"/>
        </w:rPr>
        <w:t>the</w:t>
      </w:r>
      <w:r w:rsidRPr="002B110E">
        <w:rPr>
          <w:sz w:val="12"/>
        </w:rPr>
        <w:t xml:space="preserve"> </w:t>
      </w:r>
      <w:r w:rsidRPr="00125758">
        <w:rPr>
          <w:vanish/>
          <w:sz w:val="12"/>
        </w:rPr>
        <w:t>state</w:t>
      </w:r>
      <w:r w:rsidRPr="002B110E">
        <w:rPr>
          <w:sz w:val="12"/>
        </w:rPr>
        <w:t xml:space="preserve"> </w:t>
      </w:r>
      <w:r w:rsidRPr="00125758">
        <w:rPr>
          <w:vanish/>
          <w:sz w:val="12"/>
        </w:rPr>
        <w:t>in</w:t>
      </w:r>
      <w:r w:rsidRPr="002B110E">
        <w:rPr>
          <w:sz w:val="12"/>
        </w:rPr>
        <w:t xml:space="preserve"> </w:t>
      </w:r>
      <w:r w:rsidRPr="00125758">
        <w:rPr>
          <w:vanish/>
          <w:sz w:val="12"/>
        </w:rPr>
        <w:t>which</w:t>
      </w:r>
      <w:r w:rsidRPr="002B110E">
        <w:rPr>
          <w:sz w:val="12"/>
        </w:rPr>
        <w:t xml:space="preserve"> </w:t>
      </w:r>
      <w:r w:rsidRPr="00125758">
        <w:rPr>
          <w:vanish/>
          <w:sz w:val="12"/>
        </w:rPr>
        <w:t>they</w:t>
      </w:r>
      <w:r w:rsidRPr="002B110E">
        <w:rPr>
          <w:sz w:val="12"/>
        </w:rPr>
        <w:t xml:space="preserve"> </w:t>
      </w:r>
      <w:r w:rsidRPr="00125758">
        <w:rPr>
          <w:vanish/>
          <w:sz w:val="12"/>
        </w:rPr>
        <w:t>are</w:t>
      </w:r>
      <w:r w:rsidRPr="002B110E">
        <w:rPr>
          <w:sz w:val="12"/>
        </w:rPr>
        <w:t xml:space="preserve"> </w:t>
      </w:r>
      <w:r w:rsidRPr="00125758">
        <w:rPr>
          <w:vanish/>
          <w:sz w:val="12"/>
        </w:rPr>
        <w:t>incarcerated,</w:t>
      </w:r>
      <w:r w:rsidRPr="002B110E">
        <w:rPr>
          <w:sz w:val="12"/>
        </w:rPr>
        <w:t xml:space="preserve"> </w:t>
      </w:r>
      <w:r w:rsidRPr="00125758">
        <w:rPr>
          <w:vanish/>
          <w:sz w:val="12"/>
        </w:rPr>
        <w:t>and</w:t>
      </w:r>
      <w:r w:rsidRPr="002B110E">
        <w:rPr>
          <w:sz w:val="12"/>
        </w:rPr>
        <w:t xml:space="preserve"> </w:t>
      </w:r>
      <w:r w:rsidRPr="00125758">
        <w:rPr>
          <w:vanish/>
          <w:sz w:val="12"/>
        </w:rPr>
        <w:t>may</w:t>
      </w:r>
      <w:r w:rsidRPr="002B110E">
        <w:rPr>
          <w:sz w:val="12"/>
        </w:rPr>
        <w:t xml:space="preserve"> </w:t>
      </w:r>
      <w:r w:rsidRPr="00125758">
        <w:rPr>
          <w:vanish/>
          <w:sz w:val="12"/>
        </w:rPr>
        <w:t>be</w:t>
      </w:r>
      <w:r w:rsidRPr="002B110E">
        <w:rPr>
          <w:sz w:val="12"/>
        </w:rPr>
        <w:t xml:space="preserve"> </w:t>
      </w:r>
      <w:r w:rsidRPr="00125758">
        <w:rPr>
          <w:vanish/>
          <w:sz w:val="12"/>
        </w:rPr>
        <w:t>affected</w:t>
      </w:r>
      <w:r w:rsidRPr="002B110E">
        <w:rPr>
          <w:sz w:val="12"/>
        </w:rPr>
        <w:t xml:space="preserve"> </w:t>
      </w:r>
      <w:r w:rsidRPr="00125758">
        <w:rPr>
          <w:vanish/>
          <w:sz w:val="12"/>
        </w:rPr>
        <w:t>depending</w:t>
      </w:r>
      <w:r w:rsidRPr="002B110E">
        <w:rPr>
          <w:sz w:val="12"/>
        </w:rPr>
        <w:t xml:space="preserve"> </w:t>
      </w:r>
      <w:r w:rsidRPr="00125758">
        <w:rPr>
          <w:vanish/>
          <w:sz w:val="12"/>
        </w:rPr>
        <w:t>on</w:t>
      </w:r>
      <w:r w:rsidRPr="002B110E">
        <w:rPr>
          <w:sz w:val="12"/>
        </w:rPr>
        <w:t xml:space="preserve"> </w:t>
      </w:r>
      <w:r w:rsidRPr="00125758">
        <w:rPr>
          <w:vanish/>
          <w:sz w:val="12"/>
        </w:rPr>
        <w:t>whether</w:t>
      </w:r>
      <w:r w:rsidRPr="002B110E">
        <w:rPr>
          <w:sz w:val="12"/>
        </w:rPr>
        <w:t xml:space="preserve"> </w:t>
      </w:r>
      <w:r w:rsidRPr="00125758">
        <w:rPr>
          <w:vanish/>
          <w:sz w:val="12"/>
        </w:rPr>
        <w:t>the</w:t>
      </w:r>
      <w:r w:rsidRPr="002B110E">
        <w:rPr>
          <w:sz w:val="12"/>
        </w:rPr>
        <w:t xml:space="preserve"> </w:t>
      </w:r>
      <w:r w:rsidRPr="00125758">
        <w:rPr>
          <w:vanish/>
          <w:sz w:val="12"/>
        </w:rPr>
        <w:t>state</w:t>
      </w:r>
      <w:r w:rsidRPr="002B110E">
        <w:rPr>
          <w:sz w:val="12"/>
        </w:rPr>
        <w:t xml:space="preserve"> </w:t>
      </w:r>
      <w:r w:rsidRPr="00125758">
        <w:rPr>
          <w:vanish/>
          <w:sz w:val="12"/>
        </w:rPr>
        <w:t>correctional</w:t>
      </w:r>
      <w:r w:rsidRPr="002B110E">
        <w:rPr>
          <w:sz w:val="12"/>
        </w:rPr>
        <w:t xml:space="preserve"> </w:t>
      </w:r>
      <w:r w:rsidRPr="00125758">
        <w:rPr>
          <w:vanish/>
          <w:sz w:val="12"/>
        </w:rPr>
        <w:t>facility</w:t>
      </w:r>
      <w:r w:rsidRPr="002B110E">
        <w:rPr>
          <w:sz w:val="12"/>
        </w:rPr>
        <w:t xml:space="preserve"> </w:t>
      </w:r>
      <w:r w:rsidRPr="00125758">
        <w:rPr>
          <w:vanish/>
          <w:sz w:val="12"/>
        </w:rPr>
        <w:t>is</w:t>
      </w:r>
      <w:r w:rsidRPr="002B110E">
        <w:rPr>
          <w:sz w:val="12"/>
        </w:rPr>
        <w:t xml:space="preserve"> </w:t>
      </w:r>
      <w:r w:rsidRPr="00125758">
        <w:rPr>
          <w:vanish/>
          <w:sz w:val="12"/>
        </w:rPr>
        <w:t>certified</w:t>
      </w:r>
      <w:r w:rsidRPr="002B110E">
        <w:rPr>
          <w:sz w:val="12"/>
        </w:rPr>
        <w:t xml:space="preserve"> </w:t>
      </w:r>
      <w:r w:rsidRPr="00125758">
        <w:rPr>
          <w:vanish/>
          <w:sz w:val="12"/>
        </w:rPr>
        <w:t>under</w:t>
      </w:r>
      <w:r w:rsidRPr="002B110E">
        <w:rPr>
          <w:sz w:val="12"/>
        </w:rPr>
        <w:t xml:space="preserve"> </w:t>
      </w:r>
      <w:r w:rsidRPr="00125758">
        <w:rPr>
          <w:vanish/>
          <w:sz w:val="12"/>
        </w:rPr>
        <w:t>the</w:t>
      </w:r>
      <w:r w:rsidRPr="002B110E">
        <w:rPr>
          <w:sz w:val="12"/>
        </w:rPr>
        <w:t xml:space="preserve"> </w:t>
      </w:r>
      <w:r w:rsidRPr="00125758">
        <w:rPr>
          <w:vanish/>
          <w:sz w:val="12"/>
        </w:rPr>
        <w:t>Prison</w:t>
      </w:r>
      <w:r w:rsidRPr="002B110E">
        <w:rPr>
          <w:sz w:val="12"/>
        </w:rPr>
        <w:t xml:space="preserve"> </w:t>
      </w:r>
      <w:r w:rsidRPr="00125758">
        <w:rPr>
          <w:vanish/>
          <w:sz w:val="12"/>
        </w:rPr>
        <w:t>Industry</w:t>
      </w:r>
      <w:r w:rsidRPr="002B110E">
        <w:rPr>
          <w:sz w:val="12"/>
        </w:rPr>
        <w:t xml:space="preserve"> </w:t>
      </w:r>
      <w:r w:rsidRPr="00125758">
        <w:rPr>
          <w:vanish/>
          <w:sz w:val="12"/>
        </w:rPr>
        <w:t>Enhancement</w:t>
      </w:r>
      <w:r w:rsidRPr="002B110E">
        <w:rPr>
          <w:sz w:val="12"/>
        </w:rPr>
        <w:t xml:space="preserve"> </w:t>
      </w:r>
      <w:r w:rsidRPr="00125758">
        <w:rPr>
          <w:vanish/>
          <w:sz w:val="12"/>
        </w:rPr>
        <w:t>Certification</w:t>
      </w:r>
      <w:r w:rsidRPr="002B110E">
        <w:rPr>
          <w:sz w:val="12"/>
        </w:rPr>
        <w:t xml:space="preserve"> </w:t>
      </w:r>
      <w:r w:rsidRPr="00125758">
        <w:rPr>
          <w:vanish/>
          <w:sz w:val="12"/>
        </w:rPr>
        <w:t>Program.</w:t>
      </w:r>
      <w:r w:rsidRPr="002B110E">
        <w:rPr>
          <w:sz w:val="12"/>
        </w:rPr>
        <w:t xml:space="preserve"> </w:t>
      </w:r>
      <w:r w:rsidRPr="00125758">
        <w:rPr>
          <w:vanish/>
          <w:sz w:val="12"/>
        </w:rPr>
        <w:t>¶1.</w:t>
      </w:r>
      <w:r w:rsidRPr="002B110E">
        <w:rPr>
          <w:sz w:val="12"/>
        </w:rPr>
        <w:t xml:space="preserve"> </w:t>
      </w:r>
      <w:r w:rsidRPr="00125758">
        <w:rPr>
          <w:vanish/>
          <w:sz w:val="12"/>
        </w:rPr>
        <w:t>State</w:t>
      </w:r>
      <w:r w:rsidRPr="002B110E">
        <w:rPr>
          <w:sz w:val="12"/>
        </w:rPr>
        <w:t xml:space="preserve"> </w:t>
      </w:r>
      <w:r w:rsidRPr="00125758">
        <w:rPr>
          <w:vanish/>
          <w:sz w:val="12"/>
        </w:rPr>
        <w:t>Prison</w:t>
      </w:r>
      <w:r w:rsidRPr="002B110E">
        <w:rPr>
          <w:sz w:val="12"/>
        </w:rPr>
        <w:t xml:space="preserve"> </w:t>
      </w:r>
      <w:r w:rsidRPr="00125758">
        <w:rPr>
          <w:vanish/>
          <w:sz w:val="12"/>
        </w:rPr>
        <w:t>Labor</w:t>
      </w:r>
      <w:r w:rsidRPr="002B110E">
        <w:rPr>
          <w:sz w:val="12"/>
        </w:rPr>
        <w:t xml:space="preserve"> </w:t>
      </w:r>
      <w:r w:rsidRPr="00125758">
        <w:rPr>
          <w:rStyle w:val="StyleUnderline"/>
          <w:vanish/>
          <w:sz w:val="12"/>
          <w:u w:val="none"/>
        </w:rPr>
        <w:t>¶</w:t>
      </w:r>
      <w:r w:rsidRPr="002B110E">
        <w:rPr>
          <w:rStyle w:val="StyleUnderline"/>
          <w:sz w:val="12"/>
          <w:u w:val="none"/>
        </w:rPr>
        <w:t xml:space="preserve"> </w:t>
      </w:r>
      <w:r w:rsidRPr="00125758">
        <w:rPr>
          <w:rStyle w:val="StyleUnderline"/>
          <w:vanish/>
          <w:sz w:val="12"/>
          <w:u w:val="none"/>
        </w:rPr>
        <w:t>Under</w:t>
      </w:r>
      <w:r w:rsidRPr="002B110E">
        <w:rPr>
          <w:rStyle w:val="StyleUnderline"/>
          <w:sz w:val="12"/>
          <w:u w:val="none"/>
        </w:rPr>
        <w:t xml:space="preserve"> </w:t>
      </w:r>
      <w:r w:rsidRPr="00125758">
        <w:rPr>
          <w:rStyle w:val="StyleUnderline"/>
          <w:vanish/>
          <w:sz w:val="12"/>
          <w:u w:val="none"/>
        </w:rPr>
        <w:t>The</w:t>
      </w:r>
      <w:r w:rsidRPr="002B110E">
        <w:rPr>
          <w:rStyle w:val="StyleUnderline"/>
          <w:sz w:val="12"/>
          <w:u w:val="none"/>
        </w:rPr>
        <w:t xml:space="preserve"> </w:t>
      </w:r>
      <w:r w:rsidRPr="00125758">
        <w:rPr>
          <w:rStyle w:val="StyleUnderline"/>
          <w:vanish/>
          <w:sz w:val="12"/>
          <w:u w:val="none"/>
        </w:rPr>
        <w:t>Prison</w:t>
      </w:r>
      <w:r w:rsidRPr="002B110E">
        <w:rPr>
          <w:rStyle w:val="StyleUnderline"/>
          <w:sz w:val="12"/>
          <w:u w:val="none"/>
        </w:rPr>
        <w:t xml:space="preserve"> </w:t>
      </w:r>
      <w:r w:rsidRPr="00125758">
        <w:rPr>
          <w:rStyle w:val="StyleUnderline"/>
          <w:vanish/>
          <w:sz w:val="12"/>
          <w:u w:val="none"/>
        </w:rPr>
        <w:t>Industry</w:t>
      </w:r>
      <w:r w:rsidRPr="002B110E">
        <w:rPr>
          <w:rStyle w:val="StyleUnderline"/>
          <w:sz w:val="12"/>
          <w:u w:val="none"/>
        </w:rPr>
        <w:t xml:space="preserve"> </w:t>
      </w:r>
      <w:r w:rsidRPr="00125758">
        <w:rPr>
          <w:rStyle w:val="StyleUnderline"/>
          <w:vanish/>
          <w:sz w:val="12"/>
          <w:u w:val="none"/>
        </w:rPr>
        <w:t>Enhancement</w:t>
      </w:r>
      <w:r w:rsidRPr="002B110E">
        <w:rPr>
          <w:rStyle w:val="StyleUnderline"/>
          <w:sz w:val="12"/>
          <w:u w:val="none"/>
        </w:rPr>
        <w:t xml:space="preserve"> </w:t>
      </w:r>
      <w:r w:rsidRPr="00125758">
        <w:rPr>
          <w:rStyle w:val="StyleUnderline"/>
          <w:vanish/>
          <w:sz w:val="12"/>
          <w:u w:val="none"/>
        </w:rPr>
        <w:t>Certification</w:t>
      </w:r>
      <w:r w:rsidRPr="002B110E">
        <w:rPr>
          <w:rStyle w:val="StyleUnderline"/>
          <w:sz w:val="12"/>
          <w:u w:val="none"/>
        </w:rPr>
        <w:t xml:space="preserve"> </w:t>
      </w:r>
      <w:r w:rsidRPr="00125758">
        <w:rPr>
          <w:rStyle w:val="StyleUnderline"/>
          <w:vanish/>
          <w:sz w:val="12"/>
          <w:u w:val="none"/>
        </w:rPr>
        <w:t>Program</w:t>
      </w:r>
      <w:r w:rsidRPr="002B110E">
        <w:rPr>
          <w:rStyle w:val="StyleUnderline"/>
          <w:sz w:val="12"/>
          <w:u w:val="none"/>
        </w:rPr>
        <w:t xml:space="preserve"> </w:t>
      </w:r>
      <w:r w:rsidRPr="00125758">
        <w:rPr>
          <w:rStyle w:val="StyleUnderline"/>
          <w:vanish/>
          <w:sz w:val="12"/>
          <w:u w:val="none"/>
        </w:rPr>
        <w:t>("PIE")</w:t>
      </w:r>
      <w:r w:rsidRPr="002B110E">
        <w:rPr>
          <w:rStyle w:val="StyleUnderline"/>
          <w:sz w:val="12"/>
          <w:u w:val="none"/>
        </w:rPr>
        <w:t xml:space="preserve"> </w:t>
      </w:r>
      <w:r w:rsidRPr="00125758">
        <w:rPr>
          <w:rStyle w:val="StyleUnderline"/>
          <w:vanish/>
          <w:sz w:val="12"/>
          <w:u w:val="none"/>
        </w:rPr>
        <w:t>In</w:t>
      </w:r>
      <w:r w:rsidRPr="002B110E">
        <w:rPr>
          <w:rStyle w:val="StyleUnderline"/>
          <w:sz w:val="12"/>
          <w:u w:val="none"/>
        </w:rPr>
        <w:t xml:space="preserve"> </w:t>
      </w:r>
      <w:r w:rsidRPr="00125758">
        <w:rPr>
          <w:rStyle w:val="StyleUnderline"/>
          <w:vanish/>
          <w:sz w:val="12"/>
          <w:u w:val="none"/>
        </w:rPr>
        <w:t>1979,</w:t>
      </w:r>
      <w:r w:rsidRPr="002B110E">
        <w:rPr>
          <w:rStyle w:val="StyleUnderline"/>
          <w:sz w:val="12"/>
          <w:u w:val="none"/>
        </w:rPr>
        <w:t xml:space="preserve"> </w:t>
      </w:r>
      <w:r w:rsidRPr="00125758">
        <w:rPr>
          <w:rStyle w:val="StyleUnderline"/>
          <w:vanish/>
          <w:sz w:val="12"/>
          <w:u w:val="none"/>
        </w:rPr>
        <w:t>Congress</w:t>
      </w:r>
      <w:r w:rsidRPr="002B110E">
        <w:rPr>
          <w:rStyle w:val="StyleUnderline"/>
          <w:sz w:val="12"/>
          <w:u w:val="none"/>
        </w:rPr>
        <w:t xml:space="preserve"> </w:t>
      </w:r>
      <w:r w:rsidRPr="00125758">
        <w:rPr>
          <w:rStyle w:val="StyleUnderline"/>
          <w:vanish/>
          <w:sz w:val="12"/>
          <w:u w:val="none"/>
        </w:rPr>
        <w:t>passed</w:t>
      </w:r>
      <w:r w:rsidRPr="002B110E">
        <w:rPr>
          <w:rStyle w:val="StyleUnderline"/>
          <w:sz w:val="12"/>
          <w:u w:val="none"/>
        </w:rPr>
        <w:t xml:space="preserve"> </w:t>
      </w:r>
      <w:r w:rsidRPr="00125758">
        <w:rPr>
          <w:rStyle w:val="StyleUnderline"/>
          <w:vanish/>
          <w:sz w:val="12"/>
          <w:u w:val="none"/>
        </w:rPr>
        <w:t>the</w:t>
      </w:r>
      <w:r w:rsidRPr="002B110E">
        <w:rPr>
          <w:rStyle w:val="StyleUnderline"/>
          <w:sz w:val="12"/>
          <w:u w:val="none"/>
        </w:rPr>
        <w:t xml:space="preserve"> </w:t>
      </w:r>
      <w:r w:rsidRPr="00125758">
        <w:rPr>
          <w:rStyle w:val="StyleUnderline"/>
          <w:vanish/>
          <w:sz w:val="12"/>
          <w:u w:val="none"/>
        </w:rPr>
        <w:t>Prison</w:t>
      </w:r>
      <w:r w:rsidRPr="002B110E">
        <w:rPr>
          <w:rStyle w:val="StyleUnderline"/>
          <w:sz w:val="12"/>
          <w:u w:val="none"/>
        </w:rPr>
        <w:t xml:space="preserve"> </w:t>
      </w:r>
      <w:r w:rsidRPr="00125758">
        <w:rPr>
          <w:rStyle w:val="StyleUnderline"/>
          <w:vanish/>
          <w:sz w:val="12"/>
          <w:u w:val="none"/>
        </w:rPr>
        <w:t>Industry</w:t>
      </w:r>
      <w:r w:rsidRPr="002B110E">
        <w:rPr>
          <w:rStyle w:val="StyleUnderline"/>
          <w:sz w:val="12"/>
          <w:u w:val="none"/>
        </w:rPr>
        <w:t xml:space="preserve"> </w:t>
      </w:r>
      <w:r w:rsidRPr="00125758">
        <w:rPr>
          <w:rStyle w:val="StyleUnderline"/>
          <w:vanish/>
          <w:sz w:val="12"/>
          <w:u w:val="none"/>
        </w:rPr>
        <w:t>Enhancement</w:t>
      </w:r>
      <w:r w:rsidRPr="002B110E">
        <w:rPr>
          <w:rStyle w:val="StyleUnderline"/>
          <w:sz w:val="12"/>
          <w:u w:val="none"/>
        </w:rPr>
        <w:t xml:space="preserve"> </w:t>
      </w:r>
      <w:r w:rsidRPr="00125758">
        <w:rPr>
          <w:rStyle w:val="StyleUnderline"/>
          <w:vanish/>
          <w:sz w:val="12"/>
          <w:u w:val="none"/>
        </w:rPr>
        <w:t>Certification</w:t>
      </w:r>
      <w:r w:rsidRPr="002B110E">
        <w:rPr>
          <w:rStyle w:val="StyleUnderline"/>
          <w:sz w:val="12"/>
          <w:u w:val="none"/>
        </w:rPr>
        <w:t xml:space="preserve"> </w:t>
      </w:r>
      <w:r w:rsidRPr="00125758">
        <w:rPr>
          <w:rStyle w:val="StyleUnderline"/>
          <w:vanish/>
          <w:sz w:val="12"/>
          <w:u w:val="none"/>
        </w:rPr>
        <w:t>program</w:t>
      </w:r>
      <w:r w:rsidRPr="002B110E">
        <w:rPr>
          <w:rStyle w:val="StyleUnderline"/>
          <w:sz w:val="12"/>
          <w:u w:val="none"/>
        </w:rPr>
        <w:t xml:space="preserve"> </w:t>
      </w:r>
      <w:r w:rsidRPr="00125758">
        <w:rPr>
          <w:rStyle w:val="StyleUnderline"/>
          <w:vanish/>
          <w:sz w:val="12"/>
          <w:u w:val="none"/>
        </w:rPr>
        <w:t>("PIE")</w:t>
      </w:r>
      <w:r w:rsidRPr="002B110E">
        <w:rPr>
          <w:rStyle w:val="StyleUnderline"/>
          <w:sz w:val="12"/>
          <w:u w:val="none"/>
        </w:rPr>
        <w:t xml:space="preserve"> </w:t>
      </w:r>
      <w:r w:rsidRPr="00125758">
        <w:rPr>
          <w:rStyle w:val="StyleUnderline"/>
          <w:vanish/>
          <w:sz w:val="12"/>
          <w:u w:val="none"/>
        </w:rPr>
        <w:t>under</w:t>
      </w:r>
      <w:r w:rsidRPr="002B110E">
        <w:rPr>
          <w:rStyle w:val="StyleUnderline"/>
          <w:sz w:val="12"/>
          <w:u w:val="none"/>
        </w:rPr>
        <w:t xml:space="preserve"> </w:t>
      </w:r>
      <w:r w:rsidRPr="00125758">
        <w:rPr>
          <w:rStyle w:val="StyleUnderline"/>
          <w:vanish/>
          <w:sz w:val="12"/>
          <w:u w:val="none"/>
        </w:rPr>
        <w:t>the</w:t>
      </w:r>
      <w:r w:rsidRPr="002B110E">
        <w:rPr>
          <w:rStyle w:val="StyleUnderline"/>
          <w:sz w:val="12"/>
          <w:u w:val="none"/>
        </w:rPr>
        <w:t xml:space="preserve"> </w:t>
      </w:r>
      <w:r w:rsidRPr="00125758">
        <w:rPr>
          <w:rStyle w:val="StyleUnderline"/>
          <w:vanish/>
          <w:sz w:val="12"/>
          <w:u w:val="none"/>
        </w:rPr>
        <w:t>Justice</w:t>
      </w:r>
      <w:r w:rsidRPr="002B110E">
        <w:rPr>
          <w:rStyle w:val="StyleUnderline"/>
          <w:sz w:val="12"/>
          <w:u w:val="none"/>
        </w:rPr>
        <w:t xml:space="preserve"> </w:t>
      </w:r>
      <w:r w:rsidRPr="00125758">
        <w:rPr>
          <w:rStyle w:val="StyleUnderline"/>
          <w:vanish/>
          <w:sz w:val="12"/>
          <w:u w:val="none"/>
        </w:rPr>
        <w:t>System</w:t>
      </w:r>
      <w:r w:rsidRPr="002B110E">
        <w:rPr>
          <w:rStyle w:val="StyleUnderline"/>
          <w:sz w:val="12"/>
          <w:u w:val="none"/>
        </w:rPr>
        <w:t xml:space="preserve"> </w:t>
      </w:r>
      <w:r w:rsidRPr="00125758">
        <w:rPr>
          <w:rStyle w:val="StyleUnderline"/>
          <w:vanish/>
          <w:sz w:val="12"/>
          <w:u w:val="none"/>
        </w:rPr>
        <w:t>Improvement</w:t>
      </w:r>
      <w:r w:rsidRPr="002B110E">
        <w:rPr>
          <w:rStyle w:val="StyleUnderline"/>
          <w:sz w:val="12"/>
          <w:u w:val="none"/>
        </w:rPr>
        <w:t xml:space="preserve"> </w:t>
      </w:r>
      <w:r w:rsidRPr="00125758">
        <w:rPr>
          <w:rStyle w:val="StyleUnderline"/>
          <w:vanish/>
          <w:sz w:val="12"/>
          <w:u w:val="none"/>
        </w:rPr>
        <w:t>Act.96</w:t>
      </w:r>
      <w:r w:rsidRPr="00083A9C">
        <w:rPr>
          <w:rStyle w:val="StyleUnderline"/>
        </w:rPr>
        <w:t xml:space="preserve"> </w:t>
      </w:r>
      <w:r w:rsidRPr="00083A9C">
        <w:rPr>
          <w:rStyle w:val="StyleUnderline"/>
          <w:highlight w:val="yellow"/>
        </w:rPr>
        <w:lastRenderedPageBreak/>
        <w:t>The PIE exempts</w:t>
      </w:r>
      <w:r w:rsidRPr="00083A9C">
        <w:rPr>
          <w:rStyle w:val="StyleUnderline"/>
        </w:rPr>
        <w:t xml:space="preserve"> </w:t>
      </w:r>
      <w:r w:rsidRPr="00083A9C">
        <w:rPr>
          <w:rStyle w:val="StyleUnderline"/>
          <w:highlight w:val="yellow"/>
        </w:rPr>
        <w:t xml:space="preserve">state and local correction departments </w:t>
      </w:r>
      <w:r w:rsidRPr="002B110E">
        <w:rPr>
          <w:rStyle w:val="StyleUnderline"/>
          <w:sz w:val="12"/>
          <w:highlight w:val="yellow"/>
          <w:u w:val="none"/>
        </w:rPr>
        <w:t>from</w:t>
      </w:r>
      <w:r w:rsidRPr="002B110E">
        <w:rPr>
          <w:rStyle w:val="StyleUnderline"/>
          <w:sz w:val="12"/>
          <w:u w:val="none"/>
        </w:rPr>
        <w:t xml:space="preserve"> </w:t>
      </w:r>
      <w:r w:rsidRPr="00125758">
        <w:rPr>
          <w:rStyle w:val="StyleUnderline"/>
          <w:vanish/>
          <w:sz w:val="12"/>
          <w:u w:val="none"/>
        </w:rPr>
        <w:t>the</w:t>
      </w:r>
      <w:r w:rsidRPr="002B110E">
        <w:rPr>
          <w:rStyle w:val="StyleUnderline"/>
          <w:sz w:val="12"/>
          <w:u w:val="none"/>
        </w:rPr>
        <w:t xml:space="preserve"> </w:t>
      </w:r>
      <w:r w:rsidRPr="00125758">
        <w:rPr>
          <w:rStyle w:val="StyleUnderline"/>
          <w:vanish/>
          <w:sz w:val="12"/>
          <w:u w:val="none"/>
        </w:rPr>
        <w:t>Ashurst-Sumners</w:t>
      </w:r>
      <w:r w:rsidRPr="002B110E">
        <w:rPr>
          <w:rStyle w:val="StyleUnderline"/>
          <w:sz w:val="12"/>
          <w:u w:val="none"/>
        </w:rPr>
        <w:t xml:space="preserve"> </w:t>
      </w:r>
      <w:r w:rsidRPr="00125758">
        <w:rPr>
          <w:rStyle w:val="StyleUnderline"/>
          <w:vanish/>
          <w:sz w:val="12"/>
          <w:u w:val="none"/>
        </w:rPr>
        <w:t>Act</w:t>
      </w:r>
      <w:r w:rsidRPr="002B110E">
        <w:rPr>
          <w:rStyle w:val="StyleUnderline"/>
          <w:sz w:val="12"/>
          <w:u w:val="none"/>
        </w:rPr>
        <w:t xml:space="preserve"> </w:t>
      </w:r>
      <w:r w:rsidRPr="00125758">
        <w:rPr>
          <w:rStyle w:val="StyleUnderline"/>
          <w:vanish/>
          <w:sz w:val="12"/>
          <w:u w:val="none"/>
        </w:rPr>
        <w:t>legislation,</w:t>
      </w:r>
      <w:r w:rsidRPr="002B110E">
        <w:rPr>
          <w:rStyle w:val="StyleUnderline"/>
          <w:sz w:val="12"/>
          <w:u w:val="none"/>
        </w:rPr>
        <w:t xml:space="preserve"> </w:t>
      </w:r>
      <w:r w:rsidRPr="00125758">
        <w:rPr>
          <w:rStyle w:val="StyleUnderline"/>
          <w:vanish/>
          <w:sz w:val="12"/>
          <w:u w:val="none"/>
        </w:rPr>
        <w:t>which</w:t>
      </w:r>
      <w:r w:rsidRPr="002B110E">
        <w:rPr>
          <w:rStyle w:val="StyleUnderline"/>
          <w:sz w:val="12"/>
          <w:u w:val="none"/>
        </w:rPr>
        <w:t xml:space="preserve"> </w:t>
      </w:r>
      <w:r w:rsidRPr="00125758">
        <w:rPr>
          <w:rStyle w:val="StyleUnderline"/>
          <w:vanish/>
          <w:sz w:val="12"/>
          <w:u w:val="none"/>
        </w:rPr>
        <w:t>placed</w:t>
      </w:r>
      <w:r w:rsidRPr="00083A9C">
        <w:rPr>
          <w:rStyle w:val="StyleUnderline"/>
        </w:rPr>
        <w:t xml:space="preserve"> </w:t>
      </w:r>
      <w:r w:rsidRPr="00083A9C">
        <w:rPr>
          <w:rStyle w:val="StyleUnderline"/>
          <w:highlight w:val="yellow"/>
        </w:rPr>
        <w:t>restrictions on the interstate sale and transportation of prison-made goods</w:t>
      </w:r>
      <w:r w:rsidRPr="00125758">
        <w:rPr>
          <w:rStyle w:val="StyleUnderline"/>
          <w:vanish/>
        </w:rPr>
        <w:t>.</w:t>
      </w:r>
      <w:r w:rsidRPr="00125758">
        <w:rPr>
          <w:rStyle w:val="StyleUnderline"/>
          <w:vanish/>
          <w:sz w:val="12"/>
          <w:u w:val="none"/>
        </w:rPr>
        <w:t>9</w:t>
      </w:r>
      <w:r w:rsidRPr="002B110E">
        <w:rPr>
          <w:rStyle w:val="StyleUnderline"/>
          <w:sz w:val="12"/>
          <w:u w:val="none"/>
        </w:rPr>
        <w:t xml:space="preserve"> </w:t>
      </w:r>
      <w:r w:rsidRPr="00125758">
        <w:rPr>
          <w:rStyle w:val="StyleUnderline"/>
          <w:vanish/>
          <w:sz w:val="12"/>
          <w:u w:val="none"/>
        </w:rPr>
        <w:t>7</w:t>
      </w:r>
      <w:r w:rsidRPr="002B110E">
        <w:rPr>
          <w:rStyle w:val="StyleUnderline"/>
          <w:sz w:val="12"/>
          <w:u w:val="none"/>
        </w:rPr>
        <w:t xml:space="preserve"> </w:t>
      </w:r>
      <w:r w:rsidRPr="00125758">
        <w:rPr>
          <w:rStyle w:val="StyleUnderline"/>
          <w:vanish/>
          <w:sz w:val="12"/>
          <w:u w:val="none"/>
        </w:rPr>
        <w:t>The</w:t>
      </w:r>
      <w:r w:rsidRPr="002B110E">
        <w:rPr>
          <w:rStyle w:val="StyleUnderline"/>
          <w:sz w:val="12"/>
          <w:u w:val="none"/>
        </w:rPr>
        <w:t xml:space="preserve"> </w:t>
      </w:r>
      <w:r w:rsidRPr="00125758">
        <w:rPr>
          <w:rStyle w:val="StyleUnderline"/>
          <w:vanish/>
          <w:sz w:val="12"/>
          <w:u w:val="none"/>
        </w:rPr>
        <w:t>specific</w:t>
      </w:r>
      <w:r w:rsidRPr="002B110E">
        <w:rPr>
          <w:rStyle w:val="StyleUnderline"/>
          <w:sz w:val="12"/>
          <w:u w:val="none"/>
        </w:rPr>
        <w:t xml:space="preserve"> </w:t>
      </w:r>
      <w:r w:rsidRPr="00125758">
        <w:rPr>
          <w:rStyle w:val="StyleUnderline"/>
          <w:vanish/>
          <w:sz w:val="12"/>
          <w:u w:val="none"/>
        </w:rPr>
        <w:t>goal</w:t>
      </w:r>
      <w:r w:rsidRPr="002B110E">
        <w:rPr>
          <w:rStyle w:val="StyleUnderline"/>
          <w:sz w:val="12"/>
          <w:u w:val="none"/>
        </w:rPr>
        <w:t xml:space="preserve"> </w:t>
      </w:r>
      <w:r w:rsidRPr="00125758">
        <w:rPr>
          <w:rStyle w:val="StyleUnderline"/>
          <w:vanish/>
          <w:sz w:val="12"/>
          <w:u w:val="none"/>
        </w:rPr>
        <w:t>of</w:t>
      </w:r>
      <w:r w:rsidRPr="002B110E">
        <w:rPr>
          <w:rStyle w:val="StyleUnderline"/>
          <w:sz w:val="12"/>
          <w:u w:val="none"/>
        </w:rPr>
        <w:t xml:space="preserve"> </w:t>
      </w:r>
      <w:r w:rsidRPr="00125758">
        <w:rPr>
          <w:rStyle w:val="StyleUnderline"/>
          <w:vanish/>
          <w:sz w:val="12"/>
          <w:u w:val="none"/>
        </w:rPr>
        <w:t>the</w:t>
      </w:r>
      <w:r w:rsidRPr="002B110E">
        <w:rPr>
          <w:rStyle w:val="StyleUnderline"/>
          <w:sz w:val="12"/>
          <w:u w:val="none"/>
        </w:rPr>
        <w:t xml:space="preserve"> </w:t>
      </w:r>
      <w:r w:rsidRPr="00125758">
        <w:rPr>
          <w:rStyle w:val="StyleUnderline"/>
          <w:vanish/>
          <w:sz w:val="12"/>
          <w:u w:val="none"/>
        </w:rPr>
        <w:t>PIE</w:t>
      </w:r>
      <w:r w:rsidRPr="002B110E">
        <w:rPr>
          <w:rStyle w:val="StyleUnderline"/>
          <w:sz w:val="12"/>
          <w:u w:val="none"/>
        </w:rPr>
        <w:t xml:space="preserve"> </w:t>
      </w:r>
      <w:r w:rsidRPr="00125758">
        <w:rPr>
          <w:rStyle w:val="StyleUnderline"/>
          <w:vanish/>
          <w:sz w:val="12"/>
          <w:u w:val="none"/>
        </w:rPr>
        <w:t>was</w:t>
      </w:r>
      <w:r w:rsidRPr="002B110E">
        <w:rPr>
          <w:rStyle w:val="StyleUnderline"/>
          <w:sz w:val="12"/>
          <w:u w:val="none"/>
        </w:rPr>
        <w:t xml:space="preserve"> </w:t>
      </w:r>
      <w:r w:rsidRPr="00125758">
        <w:rPr>
          <w:rStyle w:val="StyleUnderline"/>
          <w:vanish/>
          <w:sz w:val="12"/>
          <w:u w:val="none"/>
        </w:rPr>
        <w:t>to</w:t>
      </w:r>
      <w:r w:rsidRPr="002B110E">
        <w:rPr>
          <w:rStyle w:val="StyleUnderline"/>
          <w:sz w:val="12"/>
          <w:u w:val="none"/>
        </w:rPr>
        <w:t xml:space="preserve"> </w:t>
      </w:r>
      <w:r w:rsidRPr="00125758">
        <w:rPr>
          <w:rStyle w:val="StyleUnderline"/>
          <w:vanish/>
          <w:sz w:val="12"/>
          <w:u w:val="none"/>
        </w:rPr>
        <w:t>provide</w:t>
      </w:r>
      <w:r w:rsidRPr="002B110E">
        <w:rPr>
          <w:rStyle w:val="StyleUnderline"/>
          <w:sz w:val="12"/>
          <w:u w:val="none"/>
        </w:rPr>
        <w:t xml:space="preserve"> </w:t>
      </w:r>
      <w:r w:rsidRPr="00125758">
        <w:rPr>
          <w:rStyle w:val="StyleUnderline"/>
          <w:vanish/>
          <w:sz w:val="12"/>
          <w:u w:val="none"/>
        </w:rPr>
        <w:t>private-sector</w:t>
      </w:r>
      <w:r w:rsidRPr="002B110E">
        <w:rPr>
          <w:rStyle w:val="StyleUnderline"/>
          <w:sz w:val="12"/>
          <w:u w:val="none"/>
        </w:rPr>
        <w:t xml:space="preserve"> </w:t>
      </w:r>
      <w:r w:rsidRPr="00125758">
        <w:rPr>
          <w:rStyle w:val="StyleUnderline"/>
          <w:vanish/>
          <w:sz w:val="12"/>
          <w:u w:val="none"/>
        </w:rPr>
        <w:t>work</w:t>
      </w:r>
      <w:r w:rsidRPr="002B110E">
        <w:rPr>
          <w:rStyle w:val="StyleUnderline"/>
          <w:sz w:val="12"/>
          <w:u w:val="none"/>
        </w:rPr>
        <w:t xml:space="preserve"> </w:t>
      </w:r>
      <w:r w:rsidRPr="00125758">
        <w:rPr>
          <w:rStyle w:val="StyleUnderline"/>
          <w:vanish/>
          <w:sz w:val="12"/>
          <w:u w:val="none"/>
        </w:rPr>
        <w:t>opportunities</w:t>
      </w:r>
      <w:r w:rsidRPr="002B110E">
        <w:rPr>
          <w:rStyle w:val="StyleUnderline"/>
          <w:sz w:val="12"/>
          <w:u w:val="none"/>
        </w:rPr>
        <w:t xml:space="preserve"> </w:t>
      </w:r>
      <w:r w:rsidRPr="00125758">
        <w:rPr>
          <w:rStyle w:val="StyleUnderline"/>
          <w:vanish/>
          <w:sz w:val="12"/>
          <w:u w:val="none"/>
        </w:rPr>
        <w:t>to</w:t>
      </w:r>
      <w:r w:rsidRPr="002B110E">
        <w:rPr>
          <w:rStyle w:val="StyleUnderline"/>
          <w:sz w:val="12"/>
          <w:u w:val="none"/>
        </w:rPr>
        <w:t xml:space="preserve"> </w:t>
      </w:r>
      <w:r w:rsidRPr="00125758">
        <w:rPr>
          <w:rStyle w:val="StyleUnderline"/>
          <w:vanish/>
          <w:sz w:val="12"/>
          <w:u w:val="none"/>
        </w:rPr>
        <w:t>prisoners</w:t>
      </w:r>
      <w:r w:rsidRPr="002B110E">
        <w:rPr>
          <w:rStyle w:val="StyleUnderline"/>
          <w:sz w:val="12"/>
          <w:u w:val="none"/>
        </w:rPr>
        <w:t xml:space="preserve"> </w:t>
      </w:r>
      <w:r w:rsidRPr="00125758">
        <w:rPr>
          <w:rStyle w:val="StyleUnderline"/>
          <w:vanish/>
          <w:sz w:val="12"/>
          <w:u w:val="none"/>
        </w:rPr>
        <w:t>by</w:t>
      </w:r>
      <w:r w:rsidRPr="002B110E">
        <w:rPr>
          <w:rStyle w:val="StyleUnderline"/>
          <w:sz w:val="12"/>
          <w:u w:val="none"/>
        </w:rPr>
        <w:t xml:space="preserve"> </w:t>
      </w:r>
      <w:r w:rsidRPr="00125758">
        <w:rPr>
          <w:rStyle w:val="StyleUnderline"/>
          <w:vanish/>
          <w:sz w:val="12"/>
          <w:u w:val="none"/>
        </w:rPr>
        <w:t>certifying</w:t>
      </w:r>
      <w:r w:rsidRPr="002B110E">
        <w:rPr>
          <w:rStyle w:val="StyleUnderline"/>
          <w:sz w:val="12"/>
          <w:u w:val="none"/>
        </w:rPr>
        <w:t xml:space="preserve"> </w:t>
      </w:r>
      <w:r w:rsidRPr="00125758">
        <w:rPr>
          <w:rStyle w:val="StyleUnderline"/>
          <w:vanish/>
          <w:sz w:val="12"/>
          <w:u w:val="none"/>
        </w:rPr>
        <w:t>50</w:t>
      </w:r>
      <w:r w:rsidRPr="002B110E">
        <w:rPr>
          <w:rStyle w:val="StyleUnderline"/>
          <w:sz w:val="12"/>
          <w:u w:val="none"/>
        </w:rPr>
        <w:t xml:space="preserve"> </w:t>
      </w:r>
      <w:r w:rsidRPr="00125758">
        <w:rPr>
          <w:rStyle w:val="StyleUnderline"/>
          <w:vanish/>
          <w:sz w:val="12"/>
          <w:u w:val="none"/>
        </w:rPr>
        <w:t>state</w:t>
      </w:r>
      <w:r w:rsidRPr="002B110E">
        <w:rPr>
          <w:rStyle w:val="StyleUnderline"/>
          <w:sz w:val="12"/>
          <w:u w:val="none"/>
        </w:rPr>
        <w:t xml:space="preserve"> </w:t>
      </w:r>
      <w:r w:rsidRPr="00125758">
        <w:rPr>
          <w:rStyle w:val="StyleUnderline"/>
          <w:vanish/>
          <w:sz w:val="12"/>
          <w:u w:val="none"/>
        </w:rPr>
        <w:t>correctional</w:t>
      </w:r>
      <w:r w:rsidRPr="002B110E">
        <w:rPr>
          <w:rStyle w:val="StyleUnderline"/>
          <w:sz w:val="12"/>
          <w:u w:val="none"/>
        </w:rPr>
        <w:t xml:space="preserve"> </w:t>
      </w:r>
      <w:r w:rsidRPr="00125758">
        <w:rPr>
          <w:rStyle w:val="StyleUnderline"/>
          <w:vanish/>
          <w:sz w:val="12"/>
          <w:u w:val="none"/>
        </w:rPr>
        <w:t>agencies</w:t>
      </w:r>
      <w:r w:rsidRPr="002B110E">
        <w:rPr>
          <w:rStyle w:val="StyleUnderline"/>
          <w:sz w:val="12"/>
          <w:u w:val="none"/>
        </w:rPr>
        <w:t xml:space="preserve"> </w:t>
      </w:r>
      <w:r w:rsidRPr="00125758">
        <w:rPr>
          <w:rStyle w:val="StyleUnderline"/>
          <w:vanish/>
          <w:sz w:val="12"/>
          <w:u w:val="none"/>
        </w:rPr>
        <w:t>to</w:t>
      </w:r>
      <w:r w:rsidRPr="002B110E">
        <w:rPr>
          <w:rStyle w:val="StyleUnderline"/>
          <w:sz w:val="12"/>
          <w:u w:val="none"/>
        </w:rPr>
        <w:t xml:space="preserve"> </w:t>
      </w:r>
      <w:r w:rsidRPr="00125758">
        <w:rPr>
          <w:rStyle w:val="StyleUnderline"/>
          <w:vanish/>
          <w:sz w:val="12"/>
          <w:u w:val="none"/>
        </w:rPr>
        <w:t>sell</w:t>
      </w:r>
      <w:r w:rsidRPr="002B110E">
        <w:rPr>
          <w:rStyle w:val="StyleUnderline"/>
          <w:sz w:val="12"/>
          <w:u w:val="none"/>
        </w:rPr>
        <w:t xml:space="preserve"> </w:t>
      </w:r>
      <w:r w:rsidRPr="00125758">
        <w:rPr>
          <w:rStyle w:val="StyleUnderline"/>
          <w:vanish/>
          <w:sz w:val="12"/>
          <w:u w:val="none"/>
        </w:rPr>
        <w:t>prison</w:t>
      </w:r>
      <w:r w:rsidRPr="002B110E">
        <w:rPr>
          <w:rStyle w:val="StyleUnderline"/>
          <w:sz w:val="12"/>
          <w:u w:val="none"/>
        </w:rPr>
        <w:t xml:space="preserve"> </w:t>
      </w:r>
      <w:r w:rsidRPr="00125758">
        <w:rPr>
          <w:rStyle w:val="StyleUnderline"/>
          <w:vanish/>
          <w:sz w:val="12"/>
          <w:u w:val="none"/>
        </w:rPr>
        <w:t>made</w:t>
      </w:r>
      <w:r w:rsidRPr="002B110E">
        <w:rPr>
          <w:rStyle w:val="StyleUnderline"/>
          <w:sz w:val="12"/>
          <w:u w:val="none"/>
        </w:rPr>
        <w:t xml:space="preserve"> </w:t>
      </w:r>
      <w:r w:rsidRPr="00125758">
        <w:rPr>
          <w:rStyle w:val="StyleUnderline"/>
          <w:vanish/>
          <w:sz w:val="12"/>
          <w:u w:val="none"/>
        </w:rPr>
        <w:t>goods</w:t>
      </w:r>
      <w:r w:rsidRPr="002B110E">
        <w:rPr>
          <w:rStyle w:val="StyleUnderline"/>
          <w:sz w:val="12"/>
          <w:u w:val="none"/>
        </w:rPr>
        <w:t xml:space="preserve"> </w:t>
      </w:r>
      <w:r w:rsidRPr="00125758">
        <w:rPr>
          <w:rStyle w:val="StyleUnderline"/>
          <w:vanish/>
          <w:sz w:val="12"/>
          <w:u w:val="none"/>
        </w:rPr>
        <w:t>interstate</w:t>
      </w:r>
      <w:r w:rsidRPr="002B110E">
        <w:rPr>
          <w:rStyle w:val="StyleUnderline"/>
          <w:sz w:val="12"/>
          <w:u w:val="none"/>
        </w:rPr>
        <w:t xml:space="preserve"> </w:t>
      </w:r>
      <w:r w:rsidRPr="00125758">
        <w:rPr>
          <w:rStyle w:val="StyleUnderline"/>
          <w:vanish/>
          <w:sz w:val="12"/>
          <w:u w:val="none"/>
        </w:rPr>
        <w:t>and</w:t>
      </w:r>
      <w:r w:rsidRPr="002B110E">
        <w:rPr>
          <w:rStyle w:val="StyleUnderline"/>
          <w:sz w:val="12"/>
          <w:u w:val="none"/>
        </w:rPr>
        <w:t xml:space="preserve"> </w:t>
      </w:r>
      <w:r w:rsidRPr="00125758">
        <w:rPr>
          <w:rStyle w:val="StyleUnderline"/>
          <w:vanish/>
          <w:sz w:val="12"/>
          <w:u w:val="none"/>
        </w:rPr>
        <w:t>to</w:t>
      </w:r>
      <w:r w:rsidRPr="002B110E">
        <w:rPr>
          <w:rStyle w:val="StyleUnderline"/>
          <w:sz w:val="12"/>
          <w:u w:val="none"/>
        </w:rPr>
        <w:t xml:space="preserve"> </w:t>
      </w:r>
      <w:r w:rsidRPr="00125758">
        <w:rPr>
          <w:rStyle w:val="StyleUnderline"/>
          <w:vanish/>
          <w:sz w:val="12"/>
          <w:u w:val="none"/>
        </w:rPr>
        <w:t>the</w:t>
      </w:r>
      <w:r w:rsidRPr="002B110E">
        <w:rPr>
          <w:rStyle w:val="StyleUnderline"/>
          <w:sz w:val="12"/>
          <w:u w:val="none"/>
        </w:rPr>
        <w:t xml:space="preserve"> </w:t>
      </w:r>
      <w:r w:rsidRPr="00125758">
        <w:rPr>
          <w:rStyle w:val="StyleUnderline"/>
          <w:vanish/>
          <w:sz w:val="12"/>
          <w:u w:val="none"/>
        </w:rPr>
        <w:t>Federal</w:t>
      </w:r>
      <w:r w:rsidRPr="002B110E">
        <w:rPr>
          <w:rStyle w:val="StyleUnderline"/>
          <w:sz w:val="12"/>
          <w:u w:val="none"/>
        </w:rPr>
        <w:t xml:space="preserve"> </w:t>
      </w:r>
      <w:r w:rsidRPr="00125758">
        <w:rPr>
          <w:rStyle w:val="StyleUnderline"/>
          <w:vanish/>
          <w:sz w:val="12"/>
          <w:u w:val="none"/>
        </w:rPr>
        <w:t>Government</w:t>
      </w:r>
      <w:r w:rsidRPr="002B110E">
        <w:rPr>
          <w:sz w:val="12"/>
        </w:rPr>
        <w:t xml:space="preserve"> </w:t>
      </w:r>
      <w:r w:rsidRPr="00125758">
        <w:rPr>
          <w:vanish/>
          <w:sz w:val="12"/>
        </w:rPr>
        <w:t>(over</w:t>
      </w:r>
      <w:r w:rsidRPr="002B110E">
        <w:rPr>
          <w:sz w:val="12"/>
        </w:rPr>
        <w:t xml:space="preserve"> </w:t>
      </w:r>
      <w:r w:rsidRPr="00125758">
        <w:rPr>
          <w:vanish/>
          <w:sz w:val="12"/>
        </w:rPr>
        <w:t>the</w:t>
      </w:r>
      <w:r w:rsidRPr="002B110E">
        <w:rPr>
          <w:sz w:val="12"/>
        </w:rPr>
        <w:t xml:space="preserve"> </w:t>
      </w:r>
      <w:r w:rsidRPr="00125758">
        <w:rPr>
          <w:vanish/>
          <w:sz w:val="12"/>
        </w:rPr>
        <w:t>original</w:t>
      </w:r>
      <w:r w:rsidRPr="002B110E">
        <w:rPr>
          <w:sz w:val="12"/>
        </w:rPr>
        <w:t xml:space="preserve"> </w:t>
      </w:r>
      <w:r w:rsidRPr="00125758">
        <w:rPr>
          <w:vanish/>
          <w:sz w:val="12"/>
        </w:rPr>
        <w:t>$10,000</w:t>
      </w:r>
      <w:r w:rsidRPr="002B110E">
        <w:rPr>
          <w:sz w:val="12"/>
        </w:rPr>
        <w:t xml:space="preserve"> </w:t>
      </w:r>
      <w:r w:rsidRPr="00125758">
        <w:rPr>
          <w:vanish/>
          <w:sz w:val="12"/>
        </w:rPr>
        <w:t>limitation).</w:t>
      </w:r>
      <w:r w:rsidRPr="002B110E">
        <w:rPr>
          <w:sz w:val="12"/>
        </w:rPr>
        <w:t xml:space="preserve"> </w:t>
      </w:r>
      <w:r w:rsidRPr="00125758">
        <w:rPr>
          <w:vanish/>
          <w:sz w:val="12"/>
        </w:rPr>
        <w:t>98</w:t>
      </w:r>
      <w:r w:rsidRPr="002B110E">
        <w:rPr>
          <w:sz w:val="12"/>
        </w:rPr>
        <w:t xml:space="preserve"> </w:t>
      </w:r>
      <w:r w:rsidRPr="00125758">
        <w:rPr>
          <w:vanish/>
          <w:sz w:val="12"/>
        </w:rPr>
        <w:t>Once</w:t>
      </w:r>
      <w:r w:rsidRPr="002B110E">
        <w:rPr>
          <w:sz w:val="12"/>
        </w:rPr>
        <w:t xml:space="preserve"> </w:t>
      </w:r>
      <w:r w:rsidRPr="00125758">
        <w:rPr>
          <w:vanish/>
          <w:sz w:val="12"/>
        </w:rPr>
        <w:t>a</w:t>
      </w:r>
      <w:r w:rsidRPr="002B110E">
        <w:rPr>
          <w:sz w:val="12"/>
        </w:rPr>
        <w:t xml:space="preserve"> </w:t>
      </w:r>
      <w:r w:rsidRPr="00125758">
        <w:rPr>
          <w:vanish/>
          <w:sz w:val="12"/>
        </w:rPr>
        <w:t>state</w:t>
      </w:r>
      <w:r w:rsidRPr="002B110E">
        <w:rPr>
          <w:sz w:val="12"/>
        </w:rPr>
        <w:t xml:space="preserve"> </w:t>
      </w:r>
      <w:r w:rsidRPr="00125758">
        <w:rPr>
          <w:vanish/>
          <w:sz w:val="12"/>
        </w:rPr>
        <w:t>agency</w:t>
      </w:r>
      <w:r w:rsidRPr="002B110E">
        <w:rPr>
          <w:sz w:val="12"/>
        </w:rPr>
        <w:t xml:space="preserve"> </w:t>
      </w:r>
      <w:r w:rsidRPr="00125758">
        <w:rPr>
          <w:vanish/>
          <w:sz w:val="12"/>
        </w:rPr>
        <w:t>is</w:t>
      </w:r>
      <w:r w:rsidRPr="002B110E">
        <w:rPr>
          <w:sz w:val="12"/>
        </w:rPr>
        <w:t xml:space="preserve"> </w:t>
      </w:r>
      <w:r w:rsidRPr="00125758">
        <w:rPr>
          <w:vanish/>
          <w:sz w:val="12"/>
        </w:rPr>
        <w:t>certified</w:t>
      </w:r>
      <w:r w:rsidRPr="002B110E">
        <w:rPr>
          <w:sz w:val="12"/>
        </w:rPr>
        <w:t xml:space="preserve"> </w:t>
      </w:r>
      <w:r w:rsidRPr="00125758">
        <w:rPr>
          <w:vanish/>
          <w:sz w:val="12"/>
        </w:rPr>
        <w:t>under</w:t>
      </w:r>
      <w:r w:rsidRPr="002B110E">
        <w:rPr>
          <w:sz w:val="12"/>
        </w:rPr>
        <w:t xml:space="preserve"> </w:t>
      </w:r>
      <w:r w:rsidRPr="00125758">
        <w:rPr>
          <w:vanish/>
          <w:sz w:val="12"/>
        </w:rPr>
        <w:t>the</w:t>
      </w:r>
      <w:r w:rsidRPr="002B110E">
        <w:rPr>
          <w:sz w:val="12"/>
        </w:rPr>
        <w:t xml:space="preserve"> </w:t>
      </w:r>
      <w:r w:rsidRPr="00125758">
        <w:rPr>
          <w:vanish/>
          <w:sz w:val="12"/>
        </w:rPr>
        <w:t>PIE,</w:t>
      </w:r>
      <w:r w:rsidRPr="002B110E">
        <w:rPr>
          <w:sz w:val="12"/>
        </w:rPr>
        <w:t xml:space="preserve"> </w:t>
      </w:r>
      <w:r w:rsidRPr="00125758">
        <w:rPr>
          <w:rStyle w:val="StyleUnderline"/>
          <w:vanish/>
          <w:sz w:val="12"/>
          <w:u w:val="none"/>
        </w:rPr>
        <w:t>its</w:t>
      </w:r>
      <w:r w:rsidRPr="002B110E">
        <w:rPr>
          <w:rStyle w:val="StyleUnderline"/>
          <w:sz w:val="12"/>
          <w:u w:val="none"/>
        </w:rPr>
        <w:t xml:space="preserve"> </w:t>
      </w:r>
      <w:r w:rsidRPr="00125758">
        <w:rPr>
          <w:rStyle w:val="StyleUnderline"/>
          <w:vanish/>
          <w:sz w:val="12"/>
          <w:u w:val="none"/>
        </w:rPr>
        <w:t>corrections</w:t>
      </w:r>
      <w:r w:rsidRPr="002B110E">
        <w:rPr>
          <w:rStyle w:val="StyleUnderline"/>
          <w:sz w:val="12"/>
          <w:u w:val="none"/>
        </w:rPr>
        <w:t xml:space="preserve"> </w:t>
      </w:r>
      <w:r w:rsidRPr="00125758">
        <w:rPr>
          <w:rStyle w:val="StyleUnderline"/>
          <w:vanish/>
          <w:sz w:val="12"/>
          <w:u w:val="none"/>
        </w:rPr>
        <w:t>department</w:t>
      </w:r>
      <w:r w:rsidRPr="002B110E">
        <w:rPr>
          <w:rStyle w:val="StyleUnderline"/>
          <w:sz w:val="12"/>
          <w:u w:val="none"/>
        </w:rPr>
        <w:t xml:space="preserve"> </w:t>
      </w:r>
      <w:r w:rsidRPr="00125758">
        <w:rPr>
          <w:rStyle w:val="StyleUnderline"/>
          <w:vanish/>
          <w:sz w:val="12"/>
          <w:u w:val="none"/>
        </w:rPr>
        <w:t>may</w:t>
      </w:r>
      <w:r w:rsidRPr="002B110E">
        <w:rPr>
          <w:rStyle w:val="StyleUnderline"/>
          <w:sz w:val="12"/>
          <w:u w:val="none"/>
        </w:rPr>
        <w:t xml:space="preserve"> </w:t>
      </w:r>
      <w:r w:rsidRPr="00125758">
        <w:rPr>
          <w:rStyle w:val="StyleUnderline"/>
          <w:vanish/>
          <w:sz w:val="12"/>
          <w:u w:val="none"/>
        </w:rPr>
        <w:t>either</w:t>
      </w:r>
      <w:r w:rsidRPr="002B110E">
        <w:rPr>
          <w:rStyle w:val="StyleUnderline"/>
          <w:sz w:val="12"/>
          <w:u w:val="none"/>
        </w:rPr>
        <w:t xml:space="preserve"> </w:t>
      </w:r>
      <w:r w:rsidRPr="00125758">
        <w:rPr>
          <w:rStyle w:val="StyleUnderline"/>
          <w:vanish/>
          <w:sz w:val="12"/>
          <w:u w:val="none"/>
        </w:rPr>
        <w:t>sell</w:t>
      </w:r>
      <w:r w:rsidRPr="002B110E">
        <w:rPr>
          <w:rStyle w:val="StyleUnderline"/>
          <w:sz w:val="12"/>
          <w:u w:val="none"/>
        </w:rPr>
        <w:t xml:space="preserve"> </w:t>
      </w:r>
      <w:r w:rsidRPr="00125758">
        <w:rPr>
          <w:rStyle w:val="StyleUnderline"/>
          <w:vanish/>
          <w:sz w:val="12"/>
          <w:u w:val="none"/>
        </w:rPr>
        <w:t>prison</w:t>
      </w:r>
      <w:r w:rsidRPr="002B110E">
        <w:rPr>
          <w:rStyle w:val="StyleUnderline"/>
          <w:sz w:val="12"/>
          <w:u w:val="none"/>
        </w:rPr>
        <w:t xml:space="preserve"> </w:t>
      </w:r>
      <w:r w:rsidRPr="00125758">
        <w:rPr>
          <w:rStyle w:val="StyleUnderline"/>
          <w:vanish/>
          <w:sz w:val="12"/>
          <w:u w:val="none"/>
        </w:rPr>
        <w:t>made</w:t>
      </w:r>
      <w:r w:rsidRPr="002B110E">
        <w:rPr>
          <w:rStyle w:val="StyleUnderline"/>
          <w:sz w:val="12"/>
          <w:u w:val="none"/>
        </w:rPr>
        <w:t xml:space="preserve"> </w:t>
      </w:r>
      <w:r w:rsidRPr="00125758">
        <w:rPr>
          <w:rStyle w:val="StyleUnderline"/>
          <w:vanish/>
          <w:sz w:val="12"/>
          <w:u w:val="none"/>
        </w:rPr>
        <w:t>goods</w:t>
      </w:r>
      <w:r w:rsidRPr="002B110E">
        <w:rPr>
          <w:rStyle w:val="StyleUnderline"/>
          <w:sz w:val="12"/>
          <w:u w:val="none"/>
        </w:rPr>
        <w:t xml:space="preserve"> </w:t>
      </w:r>
      <w:r w:rsidRPr="00125758">
        <w:rPr>
          <w:rStyle w:val="StyleUnderline"/>
          <w:vanish/>
          <w:sz w:val="12"/>
          <w:u w:val="none"/>
        </w:rPr>
        <w:t>on</w:t>
      </w:r>
      <w:r w:rsidRPr="002B110E">
        <w:rPr>
          <w:rStyle w:val="StyleUnderline"/>
          <w:sz w:val="12"/>
          <w:u w:val="none"/>
        </w:rPr>
        <w:t xml:space="preserve"> </w:t>
      </w:r>
      <w:r w:rsidRPr="00125758">
        <w:rPr>
          <w:rStyle w:val="StyleUnderline"/>
          <w:vanish/>
          <w:sz w:val="12"/>
          <w:u w:val="none"/>
        </w:rPr>
        <w:t>its</w:t>
      </w:r>
      <w:r w:rsidRPr="002B110E">
        <w:rPr>
          <w:rStyle w:val="StyleUnderline"/>
          <w:sz w:val="12"/>
          <w:u w:val="none"/>
        </w:rPr>
        <w:t xml:space="preserve"> </w:t>
      </w:r>
      <w:r w:rsidRPr="00125758">
        <w:rPr>
          <w:rStyle w:val="StyleUnderline"/>
          <w:vanish/>
          <w:sz w:val="12"/>
          <w:u w:val="none"/>
        </w:rPr>
        <w:t>own,</w:t>
      </w:r>
      <w:r w:rsidRPr="002B110E">
        <w:rPr>
          <w:rStyle w:val="StyleUnderline"/>
          <w:sz w:val="12"/>
          <w:u w:val="none"/>
        </w:rPr>
        <w:t xml:space="preserve"> </w:t>
      </w:r>
      <w:r w:rsidRPr="00125758">
        <w:rPr>
          <w:rStyle w:val="StyleUnderline"/>
          <w:vanish/>
          <w:sz w:val="12"/>
          <w:u w:val="none"/>
        </w:rPr>
        <w:t>or</w:t>
      </w:r>
      <w:r w:rsidRPr="002B110E">
        <w:rPr>
          <w:rStyle w:val="StyleUnderline"/>
          <w:sz w:val="12"/>
          <w:u w:val="none"/>
        </w:rPr>
        <w:t xml:space="preserve"> </w:t>
      </w:r>
      <w:r w:rsidRPr="00125758">
        <w:rPr>
          <w:rStyle w:val="StyleUnderline"/>
          <w:vanish/>
          <w:sz w:val="12"/>
          <w:u w:val="none"/>
        </w:rPr>
        <w:t>enter</w:t>
      </w:r>
      <w:r w:rsidRPr="002B110E">
        <w:rPr>
          <w:rStyle w:val="StyleUnderline"/>
          <w:sz w:val="12"/>
          <w:u w:val="none"/>
        </w:rPr>
        <w:t xml:space="preserve"> </w:t>
      </w:r>
      <w:r w:rsidRPr="00125758">
        <w:rPr>
          <w:rStyle w:val="StyleUnderline"/>
          <w:vanish/>
          <w:sz w:val="12"/>
          <w:u w:val="none"/>
        </w:rPr>
        <w:t>into</w:t>
      </w:r>
      <w:r w:rsidRPr="002B110E">
        <w:rPr>
          <w:rStyle w:val="StyleUnderline"/>
          <w:sz w:val="12"/>
          <w:u w:val="none"/>
        </w:rPr>
        <w:t xml:space="preserve"> </w:t>
      </w:r>
      <w:r w:rsidRPr="00125758">
        <w:rPr>
          <w:rStyle w:val="StyleUnderline"/>
          <w:vanish/>
          <w:sz w:val="12"/>
          <w:u w:val="none"/>
        </w:rPr>
        <w:t>prison</w:t>
      </w:r>
      <w:r w:rsidRPr="002B110E">
        <w:rPr>
          <w:rStyle w:val="StyleUnderline"/>
          <w:sz w:val="12"/>
          <w:u w:val="none"/>
        </w:rPr>
        <w:t xml:space="preserve"> </w:t>
      </w:r>
      <w:r w:rsidRPr="00125758">
        <w:rPr>
          <w:rStyle w:val="StyleUnderline"/>
          <w:vanish/>
          <w:sz w:val="12"/>
          <w:u w:val="none"/>
        </w:rPr>
        <w:t>labor</w:t>
      </w:r>
      <w:r w:rsidRPr="002B110E">
        <w:rPr>
          <w:rStyle w:val="StyleUnderline"/>
          <w:sz w:val="12"/>
          <w:u w:val="none"/>
        </w:rPr>
        <w:t xml:space="preserve"> </w:t>
      </w:r>
      <w:r w:rsidRPr="00125758">
        <w:rPr>
          <w:rStyle w:val="StyleUnderline"/>
          <w:vanish/>
          <w:sz w:val="12"/>
          <w:u w:val="none"/>
        </w:rPr>
        <w:t>contracts</w:t>
      </w:r>
      <w:r w:rsidRPr="002B110E">
        <w:rPr>
          <w:rStyle w:val="StyleUnderline"/>
          <w:sz w:val="12"/>
          <w:u w:val="none"/>
        </w:rPr>
        <w:t xml:space="preserve"> </w:t>
      </w:r>
      <w:r w:rsidRPr="00125758">
        <w:rPr>
          <w:rStyle w:val="StyleUnderline"/>
          <w:vanish/>
          <w:sz w:val="12"/>
          <w:u w:val="none"/>
        </w:rPr>
        <w:t>with</w:t>
      </w:r>
      <w:r w:rsidRPr="002B110E">
        <w:rPr>
          <w:rStyle w:val="StyleUnderline"/>
          <w:sz w:val="12"/>
          <w:u w:val="none"/>
        </w:rPr>
        <w:t xml:space="preserve"> </w:t>
      </w:r>
      <w:r w:rsidRPr="00125758">
        <w:rPr>
          <w:rStyle w:val="StyleUnderline"/>
          <w:vanish/>
          <w:sz w:val="12"/>
          <w:u w:val="none"/>
        </w:rPr>
        <w:t>private</w:t>
      </w:r>
      <w:r w:rsidRPr="002B110E">
        <w:rPr>
          <w:rStyle w:val="StyleUnderline"/>
          <w:sz w:val="12"/>
          <w:u w:val="none"/>
        </w:rPr>
        <w:t xml:space="preserve"> </w:t>
      </w:r>
      <w:r w:rsidRPr="00125758">
        <w:rPr>
          <w:rStyle w:val="StyleUnderline"/>
          <w:vanish/>
          <w:sz w:val="12"/>
          <w:u w:val="none"/>
        </w:rPr>
        <w:t>companies</w:t>
      </w:r>
      <w:r w:rsidRPr="002B110E">
        <w:rPr>
          <w:rStyle w:val="StyleUnderline"/>
          <w:sz w:val="12"/>
          <w:u w:val="none"/>
        </w:rPr>
        <w:t xml:space="preserve"> </w:t>
      </w:r>
      <w:r w:rsidRPr="00125758">
        <w:rPr>
          <w:rStyle w:val="StyleUnderline"/>
          <w:vanish/>
          <w:sz w:val="12"/>
          <w:u w:val="none"/>
        </w:rPr>
        <w:t>to</w:t>
      </w:r>
      <w:r w:rsidRPr="002B110E">
        <w:rPr>
          <w:rStyle w:val="StyleUnderline"/>
          <w:sz w:val="12"/>
          <w:u w:val="none"/>
        </w:rPr>
        <w:t xml:space="preserve"> </w:t>
      </w:r>
      <w:r w:rsidRPr="00125758">
        <w:rPr>
          <w:rStyle w:val="StyleUnderline"/>
          <w:vanish/>
          <w:sz w:val="12"/>
          <w:u w:val="none"/>
        </w:rPr>
        <w:t>sell</w:t>
      </w:r>
      <w:r w:rsidRPr="002B110E">
        <w:rPr>
          <w:rStyle w:val="StyleUnderline"/>
          <w:sz w:val="12"/>
          <w:u w:val="none"/>
        </w:rPr>
        <w:t xml:space="preserve"> </w:t>
      </w:r>
      <w:r w:rsidRPr="00125758">
        <w:rPr>
          <w:rStyle w:val="StyleUnderline"/>
          <w:vanish/>
          <w:sz w:val="12"/>
          <w:u w:val="none"/>
        </w:rPr>
        <w:t>goods</w:t>
      </w:r>
      <w:r w:rsidRPr="002B110E">
        <w:rPr>
          <w:rStyle w:val="StyleUnderline"/>
          <w:sz w:val="12"/>
          <w:u w:val="none"/>
        </w:rPr>
        <w:t xml:space="preserve"> </w:t>
      </w:r>
      <w:r w:rsidRPr="00125758">
        <w:rPr>
          <w:rStyle w:val="StyleUnderline"/>
          <w:vanish/>
          <w:sz w:val="12"/>
          <w:u w:val="none"/>
        </w:rPr>
        <w:t>in</w:t>
      </w:r>
      <w:r w:rsidRPr="002B110E">
        <w:rPr>
          <w:rStyle w:val="StyleUnderline"/>
          <w:sz w:val="12"/>
          <w:u w:val="none"/>
        </w:rPr>
        <w:t xml:space="preserve"> </w:t>
      </w:r>
      <w:r w:rsidRPr="00125758">
        <w:rPr>
          <w:rStyle w:val="StyleUnderline"/>
          <w:vanish/>
          <w:sz w:val="12"/>
          <w:u w:val="none"/>
        </w:rPr>
        <w:t>the</w:t>
      </w:r>
      <w:r w:rsidRPr="002B110E">
        <w:rPr>
          <w:rStyle w:val="StyleUnderline"/>
          <w:sz w:val="12"/>
          <w:u w:val="none"/>
        </w:rPr>
        <w:t xml:space="preserve"> </w:t>
      </w:r>
      <w:r w:rsidRPr="00125758">
        <w:rPr>
          <w:rStyle w:val="StyleUnderline"/>
          <w:vanish/>
          <w:sz w:val="12"/>
          <w:u w:val="none"/>
        </w:rPr>
        <w:t>free</w:t>
      </w:r>
      <w:r w:rsidRPr="002B110E">
        <w:rPr>
          <w:rStyle w:val="StyleUnderline"/>
          <w:sz w:val="12"/>
          <w:u w:val="none"/>
        </w:rPr>
        <w:t xml:space="preserve"> </w:t>
      </w:r>
      <w:r w:rsidRPr="00125758">
        <w:rPr>
          <w:rStyle w:val="StyleUnderline"/>
          <w:vanish/>
          <w:sz w:val="12"/>
          <w:u w:val="none"/>
        </w:rPr>
        <w:t>market.99</w:t>
      </w:r>
      <w:r w:rsidRPr="002B110E">
        <w:rPr>
          <w:sz w:val="12"/>
        </w:rPr>
        <w:t xml:space="preserve"> </w:t>
      </w:r>
      <w:r w:rsidRPr="00125758">
        <w:rPr>
          <w:vanish/>
          <w:sz w:val="12"/>
        </w:rPr>
        <w:t>¶</w:t>
      </w:r>
      <w:r w:rsidRPr="002B110E">
        <w:rPr>
          <w:sz w:val="12"/>
        </w:rPr>
        <w:t xml:space="preserve"> </w:t>
      </w:r>
      <w:r w:rsidRPr="00125758">
        <w:rPr>
          <w:vanish/>
          <w:sz w:val="12"/>
        </w:rPr>
        <w:t>In</w:t>
      </w:r>
      <w:r w:rsidRPr="002B110E">
        <w:rPr>
          <w:sz w:val="12"/>
        </w:rPr>
        <w:t xml:space="preserve"> </w:t>
      </w:r>
      <w:r w:rsidRPr="00125758">
        <w:rPr>
          <w:vanish/>
          <w:sz w:val="12"/>
        </w:rPr>
        <w:t>order</w:t>
      </w:r>
      <w:r w:rsidRPr="002B110E">
        <w:rPr>
          <w:sz w:val="12"/>
        </w:rPr>
        <w:t xml:space="preserve"> </w:t>
      </w:r>
      <w:r w:rsidRPr="00125758">
        <w:rPr>
          <w:vanish/>
          <w:sz w:val="12"/>
        </w:rPr>
        <w:t>to</w:t>
      </w:r>
      <w:r w:rsidRPr="002B110E">
        <w:rPr>
          <w:sz w:val="12"/>
        </w:rPr>
        <w:t xml:space="preserve"> </w:t>
      </w:r>
      <w:r w:rsidRPr="00125758">
        <w:rPr>
          <w:vanish/>
          <w:sz w:val="12"/>
        </w:rPr>
        <w:t>qualify</w:t>
      </w:r>
      <w:r w:rsidRPr="002B110E">
        <w:rPr>
          <w:sz w:val="12"/>
        </w:rPr>
        <w:t xml:space="preserve"> </w:t>
      </w:r>
      <w:r w:rsidRPr="00125758">
        <w:rPr>
          <w:vanish/>
          <w:sz w:val="12"/>
        </w:rPr>
        <w:t>for</w:t>
      </w:r>
      <w:r w:rsidRPr="002B110E">
        <w:rPr>
          <w:sz w:val="12"/>
        </w:rPr>
        <w:t xml:space="preserve"> </w:t>
      </w:r>
      <w:r w:rsidRPr="00125758">
        <w:rPr>
          <w:vanish/>
          <w:sz w:val="12"/>
        </w:rPr>
        <w:t>PIE</w:t>
      </w:r>
      <w:r w:rsidRPr="002B110E">
        <w:rPr>
          <w:sz w:val="12"/>
        </w:rPr>
        <w:t xml:space="preserve"> </w:t>
      </w:r>
      <w:r w:rsidRPr="00125758">
        <w:rPr>
          <w:vanish/>
          <w:sz w:val="12"/>
        </w:rPr>
        <w:t>certification,</w:t>
      </w:r>
      <w:r w:rsidRPr="002B110E">
        <w:rPr>
          <w:sz w:val="12"/>
        </w:rPr>
        <w:t xml:space="preserve"> </w:t>
      </w:r>
      <w:r w:rsidRPr="00125758">
        <w:rPr>
          <w:vanish/>
          <w:sz w:val="12"/>
        </w:rPr>
        <w:t>correctional</w:t>
      </w:r>
      <w:r w:rsidRPr="002B110E">
        <w:rPr>
          <w:sz w:val="12"/>
        </w:rPr>
        <w:t xml:space="preserve"> </w:t>
      </w:r>
      <w:r w:rsidRPr="00125758">
        <w:rPr>
          <w:vanish/>
          <w:sz w:val="12"/>
        </w:rPr>
        <w:t>agencies</w:t>
      </w:r>
      <w:r w:rsidRPr="002B110E">
        <w:rPr>
          <w:sz w:val="12"/>
        </w:rPr>
        <w:t xml:space="preserve"> </w:t>
      </w:r>
      <w:r w:rsidRPr="00125758">
        <w:rPr>
          <w:vanish/>
          <w:sz w:val="12"/>
        </w:rPr>
        <w:t>have</w:t>
      </w:r>
      <w:r w:rsidRPr="002B110E">
        <w:rPr>
          <w:sz w:val="12"/>
        </w:rPr>
        <w:t xml:space="preserve"> </w:t>
      </w:r>
      <w:r w:rsidRPr="00125758">
        <w:rPr>
          <w:vanish/>
          <w:sz w:val="12"/>
        </w:rPr>
        <w:t>to</w:t>
      </w:r>
      <w:r w:rsidRPr="002B110E">
        <w:rPr>
          <w:sz w:val="12"/>
        </w:rPr>
        <w:t xml:space="preserve"> </w:t>
      </w:r>
      <w:r w:rsidRPr="00125758">
        <w:rPr>
          <w:vanish/>
          <w:sz w:val="12"/>
        </w:rPr>
        <w:t>apply</w:t>
      </w:r>
      <w:r w:rsidRPr="002B110E">
        <w:rPr>
          <w:sz w:val="12"/>
        </w:rPr>
        <w:t xml:space="preserve"> </w:t>
      </w:r>
      <w:r w:rsidRPr="00125758">
        <w:rPr>
          <w:vanish/>
          <w:sz w:val="12"/>
        </w:rPr>
        <w:t>through</w:t>
      </w:r>
      <w:r w:rsidRPr="002B110E">
        <w:rPr>
          <w:sz w:val="12"/>
        </w:rPr>
        <w:t xml:space="preserve"> </w:t>
      </w:r>
      <w:r w:rsidRPr="00125758">
        <w:rPr>
          <w:vanish/>
          <w:sz w:val="12"/>
        </w:rPr>
        <w:t>the</w:t>
      </w:r>
      <w:r w:rsidRPr="002B110E">
        <w:rPr>
          <w:sz w:val="12"/>
        </w:rPr>
        <w:t xml:space="preserve"> </w:t>
      </w:r>
      <w:r w:rsidRPr="00125758">
        <w:rPr>
          <w:vanish/>
          <w:sz w:val="12"/>
        </w:rPr>
        <w:t>Bureau</w:t>
      </w:r>
      <w:r w:rsidRPr="002B110E">
        <w:rPr>
          <w:sz w:val="12"/>
        </w:rPr>
        <w:t xml:space="preserve"> </w:t>
      </w:r>
      <w:r w:rsidRPr="00125758">
        <w:rPr>
          <w:vanish/>
          <w:sz w:val="12"/>
        </w:rPr>
        <w:t>of</w:t>
      </w:r>
      <w:r w:rsidRPr="002B110E">
        <w:rPr>
          <w:sz w:val="12"/>
        </w:rPr>
        <w:t xml:space="preserve"> </w:t>
      </w:r>
      <w:r w:rsidRPr="00125758">
        <w:rPr>
          <w:vanish/>
          <w:sz w:val="12"/>
        </w:rPr>
        <w:t>Justice</w:t>
      </w:r>
      <w:r w:rsidRPr="002B110E">
        <w:rPr>
          <w:sz w:val="12"/>
        </w:rPr>
        <w:t xml:space="preserve"> </w:t>
      </w:r>
      <w:r w:rsidRPr="00125758">
        <w:rPr>
          <w:vanish/>
          <w:sz w:val="12"/>
        </w:rPr>
        <w:t>Assistance</w:t>
      </w:r>
      <w:r w:rsidRPr="002B110E">
        <w:rPr>
          <w:sz w:val="12"/>
        </w:rPr>
        <w:t xml:space="preserve"> </w:t>
      </w:r>
      <w:r w:rsidRPr="00125758">
        <w:rPr>
          <w:vanish/>
          <w:sz w:val="12"/>
        </w:rPr>
        <w:t>("BJA")</w:t>
      </w:r>
      <w:r w:rsidRPr="002B110E">
        <w:rPr>
          <w:sz w:val="12"/>
        </w:rPr>
        <w:t xml:space="preserve"> </w:t>
      </w:r>
      <w:r w:rsidRPr="00125758">
        <w:rPr>
          <w:vanish/>
          <w:sz w:val="12"/>
        </w:rPr>
        <w:t>or</w:t>
      </w:r>
      <w:r w:rsidRPr="002B110E">
        <w:rPr>
          <w:sz w:val="12"/>
        </w:rPr>
        <w:t xml:space="preserve"> </w:t>
      </w:r>
      <w:r w:rsidRPr="00125758">
        <w:rPr>
          <w:vanish/>
          <w:sz w:val="12"/>
        </w:rPr>
        <w:t>the</w:t>
      </w:r>
      <w:r w:rsidRPr="002B110E">
        <w:rPr>
          <w:sz w:val="12"/>
        </w:rPr>
        <w:t xml:space="preserve"> </w:t>
      </w:r>
      <w:r w:rsidRPr="00125758">
        <w:rPr>
          <w:vanish/>
          <w:sz w:val="12"/>
        </w:rPr>
        <w:t>National</w:t>
      </w:r>
      <w:r w:rsidRPr="002B110E">
        <w:rPr>
          <w:sz w:val="12"/>
        </w:rPr>
        <w:t xml:space="preserve"> </w:t>
      </w:r>
      <w:r w:rsidRPr="00125758">
        <w:rPr>
          <w:vanish/>
          <w:sz w:val="12"/>
        </w:rPr>
        <w:t>Correctional</w:t>
      </w:r>
      <w:r w:rsidRPr="002B110E">
        <w:rPr>
          <w:sz w:val="12"/>
        </w:rPr>
        <w:t xml:space="preserve"> </w:t>
      </w:r>
      <w:r w:rsidRPr="00125758">
        <w:rPr>
          <w:vanish/>
          <w:sz w:val="12"/>
        </w:rPr>
        <w:t>Industries</w:t>
      </w:r>
      <w:r w:rsidRPr="002B110E">
        <w:rPr>
          <w:sz w:val="12"/>
        </w:rPr>
        <w:t xml:space="preserve"> </w:t>
      </w:r>
      <w:r w:rsidRPr="00125758">
        <w:rPr>
          <w:vanish/>
          <w:sz w:val="12"/>
        </w:rPr>
        <w:t>Association,</w:t>
      </w:r>
      <w:r w:rsidRPr="002B110E">
        <w:rPr>
          <w:sz w:val="12"/>
        </w:rPr>
        <w:t xml:space="preserve"> </w:t>
      </w:r>
      <w:r w:rsidRPr="00125758">
        <w:rPr>
          <w:vanish/>
          <w:sz w:val="12"/>
        </w:rPr>
        <w:t>pay</w:t>
      </w:r>
      <w:r w:rsidRPr="002B110E">
        <w:rPr>
          <w:sz w:val="12"/>
        </w:rPr>
        <w:t xml:space="preserve"> </w:t>
      </w:r>
      <w:r w:rsidRPr="00125758">
        <w:rPr>
          <w:vanish/>
          <w:sz w:val="12"/>
        </w:rPr>
        <w:t>state</w:t>
      </w:r>
      <w:r w:rsidRPr="002B110E">
        <w:rPr>
          <w:sz w:val="12"/>
        </w:rPr>
        <w:t xml:space="preserve"> </w:t>
      </w:r>
      <w:r w:rsidRPr="00125758">
        <w:rPr>
          <w:vanish/>
          <w:sz w:val="12"/>
        </w:rPr>
        <w:t>prisoners</w:t>
      </w:r>
      <w:r w:rsidRPr="002B110E">
        <w:rPr>
          <w:sz w:val="12"/>
        </w:rPr>
        <w:t xml:space="preserve"> </w:t>
      </w:r>
      <w:r w:rsidRPr="00125758">
        <w:rPr>
          <w:vanish/>
          <w:sz w:val="12"/>
        </w:rPr>
        <w:t>a</w:t>
      </w:r>
      <w:r w:rsidRPr="002B110E">
        <w:rPr>
          <w:sz w:val="12"/>
        </w:rPr>
        <w:t xml:space="preserve"> </w:t>
      </w:r>
      <w:r w:rsidRPr="00125758">
        <w:rPr>
          <w:vanish/>
          <w:sz w:val="12"/>
        </w:rPr>
        <w:t>prevailing</w:t>
      </w:r>
      <w:r w:rsidRPr="002B110E">
        <w:rPr>
          <w:sz w:val="12"/>
        </w:rPr>
        <w:t xml:space="preserve"> </w:t>
      </w:r>
      <w:r w:rsidRPr="00125758">
        <w:rPr>
          <w:vanish/>
          <w:sz w:val="12"/>
        </w:rPr>
        <w:t>wage,</w:t>
      </w:r>
      <w:r w:rsidRPr="002B110E">
        <w:rPr>
          <w:sz w:val="12"/>
        </w:rPr>
        <w:t xml:space="preserve"> </w:t>
      </w:r>
      <w:r w:rsidRPr="00125758">
        <w:rPr>
          <w:vanish/>
          <w:sz w:val="12"/>
        </w:rPr>
        <w:t>and</w:t>
      </w:r>
      <w:r w:rsidRPr="002B110E">
        <w:rPr>
          <w:sz w:val="12"/>
        </w:rPr>
        <w:t xml:space="preserve"> </w:t>
      </w:r>
      <w:r w:rsidRPr="00125758">
        <w:rPr>
          <w:vanish/>
          <w:sz w:val="12"/>
        </w:rPr>
        <w:t>meet</w:t>
      </w:r>
      <w:r w:rsidRPr="002B110E">
        <w:rPr>
          <w:sz w:val="12"/>
        </w:rPr>
        <w:t xml:space="preserve"> </w:t>
      </w:r>
      <w:r w:rsidRPr="00125758">
        <w:rPr>
          <w:vanish/>
          <w:sz w:val="12"/>
        </w:rPr>
        <w:t>several</w:t>
      </w:r>
      <w:r w:rsidRPr="002B110E">
        <w:rPr>
          <w:sz w:val="12"/>
        </w:rPr>
        <w:t xml:space="preserve"> </w:t>
      </w:r>
      <w:r w:rsidRPr="00125758">
        <w:rPr>
          <w:vanish/>
          <w:sz w:val="12"/>
        </w:rPr>
        <w:t>other</w:t>
      </w:r>
      <w:r w:rsidRPr="002B110E">
        <w:rPr>
          <w:sz w:val="12"/>
        </w:rPr>
        <w:t xml:space="preserve"> </w:t>
      </w:r>
      <w:r w:rsidRPr="00125758">
        <w:rPr>
          <w:vanish/>
          <w:sz w:val="12"/>
        </w:rPr>
        <w:t>statutory</w:t>
      </w:r>
      <w:r w:rsidRPr="002B110E">
        <w:rPr>
          <w:sz w:val="12"/>
        </w:rPr>
        <w:t xml:space="preserve"> </w:t>
      </w:r>
      <w:r w:rsidRPr="00125758">
        <w:rPr>
          <w:vanish/>
          <w:sz w:val="12"/>
        </w:rPr>
        <w:t>requirements.10</w:t>
      </w:r>
      <w:r w:rsidRPr="002B110E">
        <w:rPr>
          <w:sz w:val="12"/>
        </w:rPr>
        <w:t xml:space="preserve"> </w:t>
      </w:r>
      <w:r w:rsidRPr="00125758">
        <w:rPr>
          <w:rStyle w:val="StyleUnderline"/>
          <w:vanish/>
          <w:sz w:val="12"/>
          <w:u w:val="none"/>
        </w:rPr>
        <w:t>0</w:t>
      </w:r>
      <w:r w:rsidRPr="00083A9C">
        <w:rPr>
          <w:rStyle w:val="StyleUnderline"/>
          <w:highlight w:val="yellow"/>
        </w:rPr>
        <w:t xml:space="preserve"> Paying inmate workers prevailing wages under the PIE may appear equitable </w:t>
      </w:r>
      <w:r w:rsidRPr="00125758">
        <w:rPr>
          <w:rStyle w:val="StyleUnderline"/>
          <w:vanish/>
          <w:sz w:val="12"/>
          <w:u w:val="none"/>
        </w:rPr>
        <w:t>on</w:t>
      </w:r>
      <w:r w:rsidRPr="002B110E">
        <w:rPr>
          <w:rStyle w:val="StyleUnderline"/>
          <w:sz w:val="12"/>
          <w:u w:val="none"/>
        </w:rPr>
        <w:t xml:space="preserve"> </w:t>
      </w:r>
      <w:r w:rsidRPr="00125758">
        <w:rPr>
          <w:rStyle w:val="StyleUnderline"/>
          <w:vanish/>
          <w:sz w:val="12"/>
          <w:u w:val="none"/>
        </w:rPr>
        <w:t>its</w:t>
      </w:r>
      <w:r w:rsidRPr="002B110E">
        <w:rPr>
          <w:rStyle w:val="StyleUnderline"/>
          <w:sz w:val="12"/>
          <w:u w:val="none"/>
        </w:rPr>
        <w:t xml:space="preserve"> </w:t>
      </w:r>
      <w:r w:rsidRPr="00125758">
        <w:rPr>
          <w:rStyle w:val="StyleUnderline"/>
          <w:vanish/>
          <w:sz w:val="12"/>
          <w:u w:val="none"/>
        </w:rPr>
        <w:t>face</w:t>
      </w:r>
      <w:r w:rsidRPr="00083A9C">
        <w:rPr>
          <w:rStyle w:val="StyleUnderline"/>
          <w:highlight w:val="yellow"/>
        </w:rPr>
        <w:t>, but it is not.</w:t>
      </w:r>
      <w:r w:rsidRPr="002B110E">
        <w:rPr>
          <w:sz w:val="12"/>
        </w:rPr>
        <w:t xml:space="preserve"> </w:t>
      </w:r>
      <w:r w:rsidRPr="00083A9C">
        <w:rPr>
          <w:rStyle w:val="StyleUnderline"/>
          <w:highlight w:val="yellow"/>
        </w:rPr>
        <w:t>Most inmates see only 20% of their gross wages because the PIE</w:t>
      </w:r>
      <w:r w:rsidRPr="00083A9C">
        <w:rPr>
          <w:rStyle w:val="StyleUnderline"/>
        </w:rPr>
        <w:t xml:space="preserve"> </w:t>
      </w:r>
      <w:r w:rsidRPr="00125758">
        <w:rPr>
          <w:rStyle w:val="StyleUnderline"/>
          <w:vanish/>
        </w:rPr>
        <w:t>also</w:t>
      </w:r>
      <w:r w:rsidRPr="00083A9C">
        <w:rPr>
          <w:rStyle w:val="StyleUnderline"/>
        </w:rPr>
        <w:t xml:space="preserve"> </w:t>
      </w:r>
      <w:r w:rsidRPr="00083A9C">
        <w:rPr>
          <w:rStyle w:val="StyleUnderline"/>
          <w:highlight w:val="yellow"/>
        </w:rPr>
        <w:t xml:space="preserve">allows for 80% wage deductions </w:t>
      </w:r>
      <w:r w:rsidRPr="00125758">
        <w:rPr>
          <w:rStyle w:val="StyleUnderline"/>
          <w:vanish/>
          <w:sz w:val="12"/>
          <w:u w:val="none"/>
        </w:rPr>
        <w:t>for</w:t>
      </w:r>
      <w:r w:rsidRPr="002B110E">
        <w:rPr>
          <w:rStyle w:val="StyleUnderline"/>
          <w:sz w:val="12"/>
          <w:u w:val="none"/>
        </w:rPr>
        <w:t xml:space="preserve"> </w:t>
      </w:r>
      <w:r w:rsidRPr="00125758">
        <w:rPr>
          <w:rStyle w:val="StyleUnderline"/>
          <w:vanish/>
          <w:sz w:val="12"/>
          <w:u w:val="none"/>
        </w:rPr>
        <w:t>room</w:t>
      </w:r>
      <w:r w:rsidRPr="002B110E">
        <w:rPr>
          <w:rStyle w:val="StyleUnderline"/>
          <w:sz w:val="12"/>
          <w:u w:val="none"/>
        </w:rPr>
        <w:t xml:space="preserve"> </w:t>
      </w:r>
      <w:r w:rsidRPr="00125758">
        <w:rPr>
          <w:rStyle w:val="StyleUnderline"/>
          <w:vanish/>
          <w:sz w:val="12"/>
          <w:u w:val="none"/>
        </w:rPr>
        <w:t>and</w:t>
      </w:r>
      <w:r w:rsidRPr="002B110E">
        <w:rPr>
          <w:rStyle w:val="StyleUnderline"/>
          <w:sz w:val="12"/>
          <w:u w:val="none"/>
        </w:rPr>
        <w:t xml:space="preserve"> </w:t>
      </w:r>
      <w:r w:rsidRPr="00125758">
        <w:rPr>
          <w:rStyle w:val="StyleUnderline"/>
          <w:vanish/>
          <w:sz w:val="12"/>
          <w:u w:val="none"/>
        </w:rPr>
        <w:t>board,</w:t>
      </w:r>
      <w:r w:rsidRPr="002B110E">
        <w:rPr>
          <w:rStyle w:val="StyleUnderline"/>
          <w:sz w:val="12"/>
          <w:u w:val="none"/>
        </w:rPr>
        <w:t xml:space="preserve"> </w:t>
      </w:r>
      <w:r w:rsidRPr="00125758">
        <w:rPr>
          <w:rStyle w:val="StyleUnderline"/>
          <w:vanish/>
          <w:sz w:val="12"/>
          <w:u w:val="none"/>
        </w:rPr>
        <w:t>victim</w:t>
      </w:r>
      <w:r w:rsidRPr="002B110E">
        <w:rPr>
          <w:rStyle w:val="StyleUnderline"/>
          <w:sz w:val="12"/>
          <w:u w:val="none"/>
        </w:rPr>
        <w:t xml:space="preserve"> </w:t>
      </w:r>
      <w:r w:rsidRPr="00125758">
        <w:rPr>
          <w:rStyle w:val="StyleUnderline"/>
          <w:vanish/>
          <w:sz w:val="12"/>
          <w:u w:val="none"/>
        </w:rPr>
        <w:t>assistance,</w:t>
      </w:r>
      <w:r w:rsidRPr="002B110E">
        <w:rPr>
          <w:rStyle w:val="StyleUnderline"/>
          <w:sz w:val="12"/>
          <w:u w:val="none"/>
        </w:rPr>
        <w:t xml:space="preserve"> </w:t>
      </w:r>
      <w:r w:rsidRPr="00125758">
        <w:rPr>
          <w:rStyle w:val="StyleUnderline"/>
          <w:vanish/>
          <w:sz w:val="12"/>
          <w:u w:val="none"/>
        </w:rPr>
        <w:t>taxes,</w:t>
      </w:r>
      <w:r w:rsidRPr="002B110E">
        <w:rPr>
          <w:rStyle w:val="StyleUnderline"/>
          <w:sz w:val="12"/>
          <w:u w:val="none"/>
        </w:rPr>
        <w:t xml:space="preserve"> </w:t>
      </w:r>
      <w:r w:rsidRPr="00125758">
        <w:rPr>
          <w:rStyle w:val="StyleUnderline"/>
          <w:vanish/>
          <w:sz w:val="12"/>
          <w:u w:val="none"/>
        </w:rPr>
        <w:t>and</w:t>
      </w:r>
      <w:r w:rsidRPr="002B110E">
        <w:rPr>
          <w:rStyle w:val="StyleUnderline"/>
          <w:sz w:val="12"/>
          <w:u w:val="none"/>
        </w:rPr>
        <w:t xml:space="preserve"> </w:t>
      </w:r>
      <w:r w:rsidRPr="00125758">
        <w:rPr>
          <w:rStyle w:val="StyleUnderline"/>
          <w:vanish/>
          <w:sz w:val="12"/>
          <w:u w:val="none"/>
        </w:rPr>
        <w:t>family</w:t>
      </w:r>
      <w:r w:rsidRPr="002B110E">
        <w:rPr>
          <w:rStyle w:val="StyleUnderline"/>
          <w:sz w:val="12"/>
          <w:u w:val="none"/>
        </w:rPr>
        <w:t xml:space="preserve"> </w:t>
      </w:r>
      <w:r w:rsidRPr="00125758">
        <w:rPr>
          <w:rStyle w:val="StyleUnderline"/>
          <w:vanish/>
          <w:sz w:val="12"/>
          <w:u w:val="none"/>
        </w:rPr>
        <w:t>support.lO'</w:t>
      </w:r>
      <w:r w:rsidRPr="002B110E">
        <w:rPr>
          <w:rStyle w:val="StyleUnderline"/>
          <w:sz w:val="12"/>
          <w:u w:val="none"/>
        </w:rPr>
        <w:t xml:space="preserve"> </w:t>
      </w:r>
      <w:r w:rsidRPr="00125758">
        <w:rPr>
          <w:rStyle w:val="StyleUnderline"/>
          <w:vanish/>
          <w:sz w:val="12"/>
          <w:u w:val="none"/>
        </w:rPr>
        <w:t>While</w:t>
      </w:r>
      <w:r w:rsidRPr="002B110E">
        <w:rPr>
          <w:rStyle w:val="StyleUnderline"/>
          <w:sz w:val="12"/>
          <w:u w:val="none"/>
        </w:rPr>
        <w:t xml:space="preserve"> </w:t>
      </w:r>
      <w:r w:rsidRPr="00125758">
        <w:rPr>
          <w:rStyle w:val="StyleUnderline"/>
          <w:vanish/>
          <w:sz w:val="12"/>
          <w:u w:val="none"/>
        </w:rPr>
        <w:t>expecting</w:t>
      </w:r>
      <w:r w:rsidRPr="002B110E">
        <w:rPr>
          <w:rStyle w:val="StyleUnderline"/>
          <w:sz w:val="12"/>
          <w:u w:val="none"/>
        </w:rPr>
        <w:t xml:space="preserve"> </w:t>
      </w:r>
      <w:r w:rsidRPr="00125758">
        <w:rPr>
          <w:rStyle w:val="StyleUnderline"/>
          <w:vanish/>
          <w:sz w:val="12"/>
          <w:u w:val="none"/>
        </w:rPr>
        <w:t>convicts</w:t>
      </w:r>
      <w:r w:rsidRPr="002B110E">
        <w:rPr>
          <w:rStyle w:val="StyleUnderline"/>
          <w:sz w:val="12"/>
          <w:u w:val="none"/>
        </w:rPr>
        <w:t xml:space="preserve"> </w:t>
      </w:r>
      <w:r w:rsidRPr="00125758">
        <w:rPr>
          <w:rStyle w:val="StyleUnderline"/>
          <w:vanish/>
          <w:sz w:val="12"/>
          <w:u w:val="none"/>
        </w:rPr>
        <w:t>to</w:t>
      </w:r>
      <w:r w:rsidRPr="002B110E">
        <w:rPr>
          <w:rStyle w:val="StyleUnderline"/>
          <w:sz w:val="12"/>
          <w:u w:val="none"/>
        </w:rPr>
        <w:t xml:space="preserve"> </w:t>
      </w:r>
      <w:r w:rsidRPr="00125758">
        <w:rPr>
          <w:rStyle w:val="StyleUnderline"/>
          <w:vanish/>
          <w:sz w:val="12"/>
          <w:u w:val="none"/>
        </w:rPr>
        <w:t>defray</w:t>
      </w:r>
      <w:r w:rsidRPr="002B110E">
        <w:rPr>
          <w:rStyle w:val="StyleUnderline"/>
          <w:sz w:val="12"/>
          <w:u w:val="none"/>
        </w:rPr>
        <w:t xml:space="preserve"> </w:t>
      </w:r>
      <w:r w:rsidRPr="00125758">
        <w:rPr>
          <w:rStyle w:val="StyleUnderline"/>
          <w:vanish/>
          <w:sz w:val="12"/>
          <w:u w:val="none"/>
        </w:rPr>
        <w:t>the</w:t>
      </w:r>
      <w:r w:rsidRPr="002B110E">
        <w:rPr>
          <w:rStyle w:val="StyleUnderline"/>
          <w:sz w:val="12"/>
          <w:u w:val="none"/>
        </w:rPr>
        <w:t xml:space="preserve"> </w:t>
      </w:r>
      <w:r w:rsidRPr="00125758">
        <w:rPr>
          <w:rStyle w:val="StyleUnderline"/>
          <w:vanish/>
          <w:sz w:val="12"/>
          <w:u w:val="none"/>
        </w:rPr>
        <w:t>cost</w:t>
      </w:r>
      <w:r w:rsidRPr="002B110E">
        <w:rPr>
          <w:rStyle w:val="StyleUnderline"/>
          <w:sz w:val="12"/>
          <w:u w:val="none"/>
        </w:rPr>
        <w:t xml:space="preserve"> </w:t>
      </w:r>
      <w:r w:rsidRPr="00125758">
        <w:rPr>
          <w:rStyle w:val="StyleUnderline"/>
          <w:vanish/>
          <w:sz w:val="12"/>
          <w:u w:val="none"/>
        </w:rPr>
        <w:t>of</w:t>
      </w:r>
      <w:r w:rsidRPr="002B110E">
        <w:rPr>
          <w:rStyle w:val="StyleUnderline"/>
          <w:sz w:val="12"/>
          <w:u w:val="none"/>
        </w:rPr>
        <w:t xml:space="preserve"> </w:t>
      </w:r>
      <w:r w:rsidRPr="00125758">
        <w:rPr>
          <w:rStyle w:val="StyleUnderline"/>
          <w:vanish/>
          <w:sz w:val="12"/>
          <w:u w:val="none"/>
        </w:rPr>
        <w:t>their</w:t>
      </w:r>
      <w:r w:rsidRPr="002B110E">
        <w:rPr>
          <w:rStyle w:val="StyleUnderline"/>
          <w:sz w:val="12"/>
          <w:u w:val="none"/>
        </w:rPr>
        <w:t xml:space="preserve"> </w:t>
      </w:r>
      <w:r w:rsidRPr="00125758">
        <w:rPr>
          <w:rStyle w:val="StyleUnderline"/>
          <w:vanish/>
          <w:sz w:val="12"/>
          <w:u w:val="none"/>
        </w:rPr>
        <w:t>incarceration</w:t>
      </w:r>
      <w:r w:rsidRPr="002B110E">
        <w:rPr>
          <w:rStyle w:val="StyleUnderline"/>
          <w:sz w:val="12"/>
          <w:u w:val="none"/>
        </w:rPr>
        <w:t xml:space="preserve"> </w:t>
      </w:r>
      <w:r w:rsidRPr="00125758">
        <w:rPr>
          <w:rStyle w:val="StyleUnderline"/>
          <w:vanish/>
          <w:sz w:val="12"/>
          <w:u w:val="none"/>
        </w:rPr>
        <w:t>and</w:t>
      </w:r>
      <w:r w:rsidRPr="002B110E">
        <w:rPr>
          <w:rStyle w:val="StyleUnderline"/>
          <w:sz w:val="12"/>
          <w:u w:val="none"/>
        </w:rPr>
        <w:t xml:space="preserve"> </w:t>
      </w:r>
      <w:r w:rsidRPr="00125758">
        <w:rPr>
          <w:rStyle w:val="StyleUnderline"/>
          <w:vanish/>
          <w:sz w:val="12"/>
          <w:u w:val="none"/>
        </w:rPr>
        <w:t>victim</w:t>
      </w:r>
      <w:r w:rsidRPr="002B110E">
        <w:rPr>
          <w:rStyle w:val="StyleUnderline"/>
          <w:sz w:val="12"/>
          <w:u w:val="none"/>
        </w:rPr>
        <w:t xml:space="preserve"> </w:t>
      </w:r>
      <w:r w:rsidRPr="00125758">
        <w:rPr>
          <w:rStyle w:val="StyleUnderline"/>
          <w:vanish/>
          <w:sz w:val="12"/>
          <w:u w:val="none"/>
        </w:rPr>
        <w:t>services</w:t>
      </w:r>
      <w:r w:rsidRPr="002B110E">
        <w:rPr>
          <w:rStyle w:val="StyleUnderline"/>
          <w:sz w:val="12"/>
          <w:u w:val="none"/>
        </w:rPr>
        <w:t xml:space="preserve"> </w:t>
      </w:r>
      <w:r w:rsidRPr="00125758">
        <w:rPr>
          <w:rStyle w:val="StyleUnderline"/>
          <w:vanish/>
          <w:sz w:val="12"/>
          <w:u w:val="none"/>
        </w:rPr>
        <w:t>is</w:t>
      </w:r>
      <w:r w:rsidRPr="002B110E">
        <w:rPr>
          <w:rStyle w:val="StyleUnderline"/>
          <w:sz w:val="12"/>
          <w:u w:val="none"/>
        </w:rPr>
        <w:t xml:space="preserve"> </w:t>
      </w:r>
      <w:r w:rsidRPr="00125758">
        <w:rPr>
          <w:rStyle w:val="StyleUnderline"/>
          <w:vanish/>
          <w:sz w:val="12"/>
          <w:u w:val="none"/>
        </w:rPr>
        <w:t>reasonable,</w:t>
      </w:r>
      <w:r w:rsidRPr="002B110E">
        <w:rPr>
          <w:rStyle w:val="StyleUnderline"/>
          <w:sz w:val="12"/>
          <w:u w:val="none"/>
        </w:rPr>
        <w:t xml:space="preserve"> </w:t>
      </w:r>
      <w:r w:rsidRPr="00125758">
        <w:rPr>
          <w:rStyle w:val="StyleUnderline"/>
          <w:vanish/>
          <w:sz w:val="12"/>
          <w:u w:val="none"/>
        </w:rPr>
        <w:t>as</w:t>
      </w:r>
      <w:r w:rsidRPr="002B110E">
        <w:rPr>
          <w:rStyle w:val="StyleUnderline"/>
          <w:sz w:val="12"/>
          <w:u w:val="none"/>
        </w:rPr>
        <w:t xml:space="preserve"> </w:t>
      </w:r>
      <w:r w:rsidRPr="00125758">
        <w:rPr>
          <w:rStyle w:val="StyleUnderline"/>
          <w:vanish/>
          <w:sz w:val="12"/>
          <w:u w:val="none"/>
        </w:rPr>
        <w:t>will</w:t>
      </w:r>
      <w:r w:rsidRPr="002B110E">
        <w:rPr>
          <w:rStyle w:val="StyleUnderline"/>
          <w:sz w:val="12"/>
          <w:u w:val="none"/>
        </w:rPr>
        <w:t xml:space="preserve"> </w:t>
      </w:r>
      <w:r w:rsidRPr="00125758">
        <w:rPr>
          <w:rStyle w:val="StyleUnderline"/>
          <w:vanish/>
          <w:sz w:val="12"/>
          <w:u w:val="none"/>
        </w:rPr>
        <w:t>be</w:t>
      </w:r>
      <w:r w:rsidRPr="002B110E">
        <w:rPr>
          <w:rStyle w:val="StyleUnderline"/>
          <w:sz w:val="12"/>
          <w:u w:val="none"/>
        </w:rPr>
        <w:t xml:space="preserve"> </w:t>
      </w:r>
      <w:r w:rsidRPr="00125758">
        <w:rPr>
          <w:rStyle w:val="StyleUnderline"/>
          <w:vanish/>
          <w:sz w:val="12"/>
          <w:u w:val="none"/>
        </w:rPr>
        <w:t>seen</w:t>
      </w:r>
      <w:r w:rsidRPr="002B110E">
        <w:rPr>
          <w:rStyle w:val="StyleUnderline"/>
          <w:sz w:val="12"/>
          <w:u w:val="none"/>
        </w:rPr>
        <w:t xml:space="preserve"> </w:t>
      </w:r>
      <w:r w:rsidRPr="00125758">
        <w:rPr>
          <w:rStyle w:val="StyleUnderline"/>
          <w:vanish/>
          <w:sz w:val="12"/>
          <w:u w:val="none"/>
        </w:rPr>
        <w:t>in</w:t>
      </w:r>
      <w:r w:rsidRPr="002B110E">
        <w:rPr>
          <w:rStyle w:val="StyleUnderline"/>
          <w:sz w:val="12"/>
          <w:u w:val="none"/>
        </w:rPr>
        <w:t xml:space="preserve"> </w:t>
      </w:r>
      <w:r w:rsidRPr="00125758">
        <w:rPr>
          <w:rStyle w:val="StyleUnderline"/>
          <w:vanish/>
          <w:sz w:val="12"/>
          <w:u w:val="none"/>
        </w:rPr>
        <w:t>part</w:t>
      </w:r>
      <w:r w:rsidRPr="002B110E">
        <w:rPr>
          <w:rStyle w:val="StyleUnderline"/>
          <w:sz w:val="12"/>
          <w:u w:val="none"/>
        </w:rPr>
        <w:t xml:space="preserve"> </w:t>
      </w:r>
      <w:r w:rsidRPr="00125758">
        <w:rPr>
          <w:rStyle w:val="StyleUnderline"/>
          <w:vanish/>
          <w:sz w:val="12"/>
          <w:u w:val="none"/>
        </w:rPr>
        <w:t>x</w:t>
      </w:r>
      <w:r w:rsidRPr="002B110E">
        <w:rPr>
          <w:rStyle w:val="StyleUnderline"/>
          <w:sz w:val="12"/>
          <w:u w:val="none"/>
        </w:rPr>
        <w:t xml:space="preserve"> </w:t>
      </w:r>
      <w:r w:rsidRPr="00125758">
        <w:rPr>
          <w:rStyle w:val="StyleUnderline"/>
          <w:vanish/>
          <w:sz w:val="12"/>
          <w:u w:val="none"/>
        </w:rPr>
        <w:t>of</w:t>
      </w:r>
      <w:r w:rsidRPr="002B110E">
        <w:rPr>
          <w:rStyle w:val="StyleUnderline"/>
          <w:sz w:val="12"/>
          <w:u w:val="none"/>
        </w:rPr>
        <w:t xml:space="preserve"> </w:t>
      </w:r>
      <w:r w:rsidRPr="00125758">
        <w:rPr>
          <w:rStyle w:val="StyleUnderline"/>
          <w:vanish/>
          <w:sz w:val="12"/>
          <w:u w:val="none"/>
        </w:rPr>
        <w:t>this</w:t>
      </w:r>
      <w:r w:rsidRPr="002B110E">
        <w:rPr>
          <w:rStyle w:val="StyleUnderline"/>
          <w:sz w:val="12"/>
          <w:u w:val="none"/>
        </w:rPr>
        <w:t xml:space="preserve"> </w:t>
      </w:r>
      <w:r w:rsidRPr="00125758">
        <w:rPr>
          <w:rStyle w:val="StyleUnderline"/>
          <w:vanish/>
          <w:sz w:val="12"/>
          <w:u w:val="none"/>
        </w:rPr>
        <w:t>article,</w:t>
      </w:r>
      <w:r w:rsidRPr="002B110E">
        <w:rPr>
          <w:rStyle w:val="StyleUnderline"/>
          <w:sz w:val="12"/>
          <w:u w:val="none"/>
        </w:rPr>
        <w:t xml:space="preserve"> </w:t>
      </w:r>
      <w:r w:rsidRPr="00125758">
        <w:rPr>
          <w:rStyle w:val="StyleUnderline"/>
          <w:vanish/>
          <w:sz w:val="12"/>
          <w:u w:val="none"/>
        </w:rPr>
        <w:t>the</w:t>
      </w:r>
      <w:r w:rsidRPr="002B110E">
        <w:rPr>
          <w:rStyle w:val="StyleUnderline"/>
          <w:sz w:val="12"/>
          <w:u w:val="none"/>
        </w:rPr>
        <w:t xml:space="preserve"> </w:t>
      </w:r>
      <w:r w:rsidRPr="00125758">
        <w:rPr>
          <w:rStyle w:val="StyleUnderline"/>
          <w:vanish/>
          <w:sz w:val="12"/>
          <w:u w:val="none"/>
        </w:rPr>
        <w:t>current</w:t>
      </w:r>
      <w:r w:rsidRPr="002B110E">
        <w:rPr>
          <w:rStyle w:val="StyleUnderline"/>
          <w:sz w:val="12"/>
          <w:u w:val="none"/>
        </w:rPr>
        <w:t xml:space="preserve"> </w:t>
      </w:r>
      <w:r w:rsidRPr="00125758">
        <w:rPr>
          <w:rStyle w:val="StyleUnderline"/>
          <w:vanish/>
          <w:sz w:val="12"/>
          <w:u w:val="none"/>
        </w:rPr>
        <w:t>scheme</w:t>
      </w:r>
      <w:r w:rsidRPr="002B110E">
        <w:rPr>
          <w:rStyle w:val="StyleUnderline"/>
          <w:sz w:val="12"/>
          <w:u w:val="none"/>
        </w:rPr>
        <w:t xml:space="preserve"> </w:t>
      </w:r>
      <w:r w:rsidRPr="00125758">
        <w:rPr>
          <w:rStyle w:val="StyleUnderline"/>
          <w:vanish/>
          <w:sz w:val="12"/>
          <w:u w:val="none"/>
        </w:rPr>
        <w:t>is</w:t>
      </w:r>
      <w:r w:rsidRPr="002B110E">
        <w:rPr>
          <w:rStyle w:val="StyleUnderline"/>
          <w:sz w:val="12"/>
          <w:u w:val="none"/>
        </w:rPr>
        <w:t xml:space="preserve"> </w:t>
      </w:r>
      <w:r w:rsidRPr="00125758">
        <w:rPr>
          <w:rStyle w:val="StyleUnderline"/>
          <w:vanish/>
          <w:sz w:val="12"/>
          <w:u w:val="none"/>
        </w:rPr>
        <w:t>short</w:t>
      </w:r>
      <w:r w:rsidRPr="002B110E">
        <w:rPr>
          <w:rStyle w:val="StyleUnderline"/>
          <w:sz w:val="12"/>
          <w:u w:val="none"/>
        </w:rPr>
        <w:t xml:space="preserve"> </w:t>
      </w:r>
      <w:r w:rsidRPr="00125758">
        <w:rPr>
          <w:rStyle w:val="StyleUnderline"/>
          <w:vanish/>
          <w:sz w:val="12"/>
          <w:u w:val="none"/>
        </w:rPr>
        <w:t>sighted</w:t>
      </w:r>
      <w:r w:rsidRPr="002B110E">
        <w:rPr>
          <w:rStyle w:val="StyleUnderline"/>
          <w:sz w:val="12"/>
          <w:u w:val="none"/>
        </w:rPr>
        <w:t xml:space="preserve"> </w:t>
      </w:r>
      <w:r w:rsidRPr="00125758">
        <w:rPr>
          <w:rStyle w:val="StyleUnderline"/>
          <w:vanish/>
          <w:sz w:val="12"/>
          <w:u w:val="none"/>
        </w:rPr>
        <w:t>and</w:t>
      </w:r>
      <w:r w:rsidRPr="002B110E">
        <w:rPr>
          <w:rStyle w:val="StyleUnderline"/>
          <w:sz w:val="12"/>
          <w:u w:val="none"/>
        </w:rPr>
        <w:t xml:space="preserve"> </w:t>
      </w:r>
      <w:r w:rsidRPr="00125758">
        <w:rPr>
          <w:rStyle w:val="StyleUnderline"/>
          <w:vanish/>
          <w:sz w:val="12"/>
          <w:u w:val="none"/>
        </w:rPr>
        <w:t>unwise</w:t>
      </w:r>
      <w:r w:rsidRPr="002B110E">
        <w:rPr>
          <w:rStyle w:val="StyleUnderline"/>
          <w:sz w:val="12"/>
          <w:u w:val="none"/>
        </w:rPr>
        <w:t xml:space="preserve"> </w:t>
      </w:r>
      <w:r w:rsidRPr="00125758">
        <w:rPr>
          <w:rStyle w:val="StyleUnderline"/>
          <w:vanish/>
          <w:sz w:val="12"/>
          <w:u w:val="none"/>
        </w:rPr>
        <w:t>because,</w:t>
      </w:r>
      <w:r w:rsidRPr="002B110E">
        <w:rPr>
          <w:rStyle w:val="StyleUnderline"/>
          <w:sz w:val="12"/>
          <w:u w:val="none"/>
        </w:rPr>
        <w:t xml:space="preserve"> </w:t>
      </w:r>
      <w:r w:rsidRPr="00125758">
        <w:rPr>
          <w:rStyle w:val="StyleUnderline"/>
          <w:vanish/>
          <w:sz w:val="12"/>
          <w:u w:val="none"/>
        </w:rPr>
        <w:t>among</w:t>
      </w:r>
      <w:r w:rsidRPr="002B110E">
        <w:rPr>
          <w:rStyle w:val="StyleUnderline"/>
          <w:sz w:val="12"/>
          <w:u w:val="none"/>
        </w:rPr>
        <w:t xml:space="preserve"> </w:t>
      </w:r>
      <w:r w:rsidRPr="00125758">
        <w:rPr>
          <w:rStyle w:val="StyleUnderline"/>
          <w:vanish/>
          <w:sz w:val="12"/>
          <w:u w:val="none"/>
        </w:rPr>
        <w:t>other</w:t>
      </w:r>
      <w:r w:rsidRPr="002B110E">
        <w:rPr>
          <w:rStyle w:val="StyleUnderline"/>
          <w:sz w:val="12"/>
          <w:u w:val="none"/>
        </w:rPr>
        <w:t xml:space="preserve"> </w:t>
      </w:r>
      <w:r w:rsidRPr="00125758">
        <w:rPr>
          <w:rStyle w:val="StyleUnderline"/>
          <w:vanish/>
          <w:sz w:val="12"/>
          <w:u w:val="none"/>
        </w:rPr>
        <w:t>things,</w:t>
      </w:r>
      <w:r w:rsidRPr="002B110E">
        <w:rPr>
          <w:rStyle w:val="StyleUnderline"/>
          <w:sz w:val="12"/>
          <w:u w:val="none"/>
        </w:rPr>
        <w:t xml:space="preserve"> </w:t>
      </w:r>
      <w:r w:rsidRPr="00125758">
        <w:rPr>
          <w:rStyle w:val="StyleUnderline"/>
          <w:vanish/>
          <w:sz w:val="12"/>
          <w:u w:val="none"/>
        </w:rPr>
        <w:t>so</w:t>
      </w:r>
      <w:r w:rsidRPr="002B110E">
        <w:rPr>
          <w:rStyle w:val="StyleUnderline"/>
          <w:sz w:val="12"/>
          <w:u w:val="none"/>
        </w:rPr>
        <w:t xml:space="preserve"> </w:t>
      </w:r>
      <w:r w:rsidRPr="00125758">
        <w:rPr>
          <w:rStyle w:val="StyleUnderline"/>
          <w:vanish/>
          <w:sz w:val="12"/>
          <w:u w:val="none"/>
        </w:rPr>
        <w:t>little</w:t>
      </w:r>
      <w:r w:rsidRPr="002B110E">
        <w:rPr>
          <w:rStyle w:val="StyleUnderline"/>
          <w:sz w:val="12"/>
          <w:u w:val="none"/>
        </w:rPr>
        <w:t xml:space="preserve"> </w:t>
      </w:r>
      <w:r w:rsidRPr="00125758">
        <w:rPr>
          <w:rStyle w:val="StyleUnderline"/>
          <w:vanish/>
          <w:sz w:val="12"/>
          <w:u w:val="none"/>
        </w:rPr>
        <w:t>attention</w:t>
      </w:r>
      <w:r w:rsidRPr="002B110E">
        <w:rPr>
          <w:rStyle w:val="StyleUnderline"/>
          <w:sz w:val="12"/>
          <w:u w:val="none"/>
        </w:rPr>
        <w:t xml:space="preserve"> </w:t>
      </w:r>
      <w:r w:rsidRPr="00125758">
        <w:rPr>
          <w:rStyle w:val="StyleUnderline"/>
          <w:vanish/>
          <w:sz w:val="12"/>
          <w:u w:val="none"/>
        </w:rPr>
        <w:t>is</w:t>
      </w:r>
      <w:r w:rsidRPr="002B110E">
        <w:rPr>
          <w:rStyle w:val="StyleUnderline"/>
          <w:sz w:val="12"/>
          <w:u w:val="none"/>
        </w:rPr>
        <w:t xml:space="preserve"> </w:t>
      </w:r>
      <w:r w:rsidRPr="00125758">
        <w:rPr>
          <w:rStyle w:val="StyleUnderline"/>
          <w:vanish/>
          <w:sz w:val="12"/>
          <w:u w:val="none"/>
        </w:rPr>
        <w:t>given</w:t>
      </w:r>
      <w:r w:rsidRPr="002B110E">
        <w:rPr>
          <w:rStyle w:val="StyleUnderline"/>
          <w:sz w:val="12"/>
          <w:u w:val="none"/>
        </w:rPr>
        <w:t xml:space="preserve"> </w:t>
      </w:r>
      <w:r w:rsidRPr="00125758">
        <w:rPr>
          <w:rStyle w:val="StyleUnderline"/>
          <w:vanish/>
          <w:sz w:val="12"/>
          <w:u w:val="none"/>
        </w:rPr>
        <w:t>to</w:t>
      </w:r>
      <w:r w:rsidRPr="002B110E">
        <w:rPr>
          <w:rStyle w:val="StyleUnderline"/>
          <w:sz w:val="12"/>
          <w:u w:val="none"/>
        </w:rPr>
        <w:t xml:space="preserve"> </w:t>
      </w:r>
      <w:r w:rsidRPr="00125758">
        <w:rPr>
          <w:rStyle w:val="StyleUnderline"/>
          <w:vanish/>
          <w:sz w:val="12"/>
          <w:u w:val="none"/>
        </w:rPr>
        <w:t>reducing</w:t>
      </w:r>
      <w:r w:rsidRPr="002B110E">
        <w:rPr>
          <w:rStyle w:val="StyleUnderline"/>
          <w:sz w:val="12"/>
          <w:u w:val="none"/>
        </w:rPr>
        <w:t xml:space="preserve"> </w:t>
      </w:r>
      <w:r w:rsidRPr="00125758">
        <w:rPr>
          <w:rStyle w:val="StyleUnderline"/>
          <w:vanish/>
          <w:sz w:val="12"/>
          <w:u w:val="none"/>
        </w:rPr>
        <w:t>recidivism</w:t>
      </w:r>
      <w:r w:rsidRPr="002B110E">
        <w:rPr>
          <w:rStyle w:val="StyleUnderline"/>
          <w:sz w:val="12"/>
          <w:u w:val="none"/>
        </w:rPr>
        <w:t xml:space="preserve"> </w:t>
      </w:r>
      <w:r w:rsidRPr="00125758">
        <w:rPr>
          <w:rStyle w:val="StyleUnderline"/>
          <w:vanish/>
          <w:sz w:val="12"/>
          <w:u w:val="none"/>
        </w:rPr>
        <w:t>through</w:t>
      </w:r>
      <w:r w:rsidRPr="002B110E">
        <w:rPr>
          <w:rStyle w:val="StyleUnderline"/>
          <w:sz w:val="12"/>
          <w:u w:val="none"/>
        </w:rPr>
        <w:t xml:space="preserve"> </w:t>
      </w:r>
      <w:r w:rsidRPr="00125758">
        <w:rPr>
          <w:rStyle w:val="StyleUnderline"/>
          <w:vanish/>
          <w:sz w:val="12"/>
          <w:u w:val="none"/>
        </w:rPr>
        <w:t>prison</w:t>
      </w:r>
      <w:r w:rsidRPr="002B110E">
        <w:rPr>
          <w:rStyle w:val="StyleUnderline"/>
          <w:sz w:val="12"/>
          <w:u w:val="none"/>
        </w:rPr>
        <w:t xml:space="preserve"> </w:t>
      </w:r>
      <w:r w:rsidRPr="00125758">
        <w:rPr>
          <w:rStyle w:val="StyleUnderline"/>
          <w:vanish/>
          <w:sz w:val="12"/>
          <w:u w:val="none"/>
        </w:rPr>
        <w:t>programs</w:t>
      </w:r>
      <w:r w:rsidRPr="002B110E">
        <w:rPr>
          <w:rStyle w:val="StyleUnderline"/>
          <w:sz w:val="12"/>
          <w:u w:val="none"/>
        </w:rPr>
        <w:t xml:space="preserve"> </w:t>
      </w:r>
      <w:r w:rsidRPr="00125758">
        <w:rPr>
          <w:rStyle w:val="StyleUnderline"/>
          <w:vanish/>
          <w:sz w:val="12"/>
          <w:u w:val="none"/>
        </w:rPr>
        <w:t>and</w:t>
      </w:r>
      <w:r w:rsidRPr="002B110E">
        <w:rPr>
          <w:rStyle w:val="StyleUnderline"/>
          <w:sz w:val="12"/>
          <w:u w:val="none"/>
        </w:rPr>
        <w:t xml:space="preserve"> </w:t>
      </w:r>
      <w:r w:rsidRPr="00125758">
        <w:rPr>
          <w:rStyle w:val="StyleUnderline"/>
          <w:vanish/>
          <w:sz w:val="12"/>
          <w:u w:val="none"/>
        </w:rPr>
        <w:t>support</w:t>
      </w:r>
      <w:r w:rsidRPr="002B110E">
        <w:rPr>
          <w:rStyle w:val="StyleUnderline"/>
          <w:sz w:val="12"/>
          <w:u w:val="none"/>
        </w:rPr>
        <w:t xml:space="preserve"> </w:t>
      </w:r>
      <w:r w:rsidRPr="00125758">
        <w:rPr>
          <w:rStyle w:val="StyleUnderline"/>
          <w:vanish/>
          <w:sz w:val="12"/>
          <w:u w:val="none"/>
        </w:rPr>
        <w:t>for</w:t>
      </w:r>
      <w:r w:rsidRPr="002B110E">
        <w:rPr>
          <w:rStyle w:val="StyleUnderline"/>
          <w:sz w:val="12"/>
          <w:u w:val="none"/>
        </w:rPr>
        <w:t xml:space="preserve"> </w:t>
      </w:r>
      <w:r w:rsidRPr="00125758">
        <w:rPr>
          <w:rStyle w:val="StyleUnderline"/>
          <w:vanish/>
          <w:sz w:val="12"/>
          <w:u w:val="none"/>
        </w:rPr>
        <w:t>newly</w:t>
      </w:r>
      <w:r w:rsidRPr="002B110E">
        <w:rPr>
          <w:rStyle w:val="StyleUnderline"/>
          <w:sz w:val="12"/>
          <w:u w:val="none"/>
        </w:rPr>
        <w:t xml:space="preserve"> </w:t>
      </w:r>
      <w:r w:rsidRPr="00125758">
        <w:rPr>
          <w:rStyle w:val="StyleUnderline"/>
          <w:vanish/>
          <w:sz w:val="12"/>
          <w:u w:val="none"/>
        </w:rPr>
        <w:t>released</w:t>
      </w:r>
      <w:r w:rsidRPr="002B110E">
        <w:rPr>
          <w:rStyle w:val="StyleUnderline"/>
          <w:sz w:val="12"/>
          <w:u w:val="none"/>
        </w:rPr>
        <w:t xml:space="preserve"> </w:t>
      </w:r>
      <w:r w:rsidRPr="00125758">
        <w:rPr>
          <w:rStyle w:val="StyleUnderline"/>
          <w:vanish/>
          <w:sz w:val="12"/>
          <w:u w:val="none"/>
        </w:rPr>
        <w:t>inmates</w:t>
      </w:r>
      <w:r w:rsidRPr="00125758">
        <w:rPr>
          <w:vanish/>
          <w:sz w:val="12"/>
        </w:rPr>
        <w:t>.</w:t>
      </w:r>
      <w:r w:rsidRPr="002B110E">
        <w:rPr>
          <w:sz w:val="12"/>
        </w:rPr>
        <w:t xml:space="preserve"> </w:t>
      </w:r>
      <w:r w:rsidRPr="00125758">
        <w:rPr>
          <w:vanish/>
          <w:sz w:val="12"/>
        </w:rPr>
        <w:t>¶According</w:t>
      </w:r>
      <w:r w:rsidRPr="002B110E">
        <w:rPr>
          <w:sz w:val="12"/>
        </w:rPr>
        <w:t xml:space="preserve"> </w:t>
      </w:r>
      <w:r w:rsidRPr="00125758">
        <w:rPr>
          <w:vanish/>
          <w:sz w:val="12"/>
        </w:rPr>
        <w:t>to</w:t>
      </w:r>
      <w:r w:rsidRPr="002B110E">
        <w:rPr>
          <w:sz w:val="12"/>
        </w:rPr>
        <w:t xml:space="preserve"> </w:t>
      </w:r>
      <w:r w:rsidRPr="00125758">
        <w:rPr>
          <w:vanish/>
          <w:sz w:val="12"/>
        </w:rPr>
        <w:t>the</w:t>
      </w:r>
      <w:r w:rsidRPr="002B110E">
        <w:rPr>
          <w:sz w:val="12"/>
        </w:rPr>
        <w:t xml:space="preserve"> </w:t>
      </w:r>
      <w:r w:rsidRPr="00125758">
        <w:rPr>
          <w:vanish/>
          <w:sz w:val="12"/>
        </w:rPr>
        <w:t>Bureau</w:t>
      </w:r>
      <w:r w:rsidRPr="002B110E">
        <w:rPr>
          <w:sz w:val="12"/>
        </w:rPr>
        <w:t xml:space="preserve"> </w:t>
      </w:r>
      <w:r w:rsidRPr="00125758">
        <w:rPr>
          <w:vanish/>
          <w:sz w:val="12"/>
        </w:rPr>
        <w:t>of</w:t>
      </w:r>
      <w:r w:rsidRPr="002B110E">
        <w:rPr>
          <w:sz w:val="12"/>
        </w:rPr>
        <w:t xml:space="preserve"> </w:t>
      </w:r>
      <w:r w:rsidRPr="00125758">
        <w:rPr>
          <w:vanish/>
          <w:sz w:val="12"/>
        </w:rPr>
        <w:t>Justice</w:t>
      </w:r>
      <w:r w:rsidRPr="002B110E">
        <w:rPr>
          <w:sz w:val="12"/>
        </w:rPr>
        <w:t xml:space="preserve"> </w:t>
      </w:r>
      <w:r w:rsidRPr="00125758">
        <w:rPr>
          <w:vanish/>
          <w:sz w:val="12"/>
        </w:rPr>
        <w:t>Assistance,</w:t>
      </w:r>
      <w:r w:rsidRPr="002B110E">
        <w:rPr>
          <w:sz w:val="12"/>
        </w:rPr>
        <w:t xml:space="preserve"> </w:t>
      </w:r>
      <w:r w:rsidRPr="00125758">
        <w:rPr>
          <w:vanish/>
          <w:sz w:val="12"/>
        </w:rPr>
        <w:t>there</w:t>
      </w:r>
      <w:r w:rsidRPr="002B110E">
        <w:rPr>
          <w:sz w:val="12"/>
        </w:rPr>
        <w:t xml:space="preserve"> </w:t>
      </w:r>
      <w:r w:rsidRPr="00125758">
        <w:rPr>
          <w:vanish/>
          <w:sz w:val="12"/>
        </w:rPr>
        <w:t>were</w:t>
      </w:r>
      <w:r w:rsidRPr="002B110E">
        <w:rPr>
          <w:sz w:val="12"/>
        </w:rPr>
        <w:t xml:space="preserve"> </w:t>
      </w:r>
      <w:r w:rsidRPr="00125758">
        <w:rPr>
          <w:vanish/>
          <w:sz w:val="12"/>
        </w:rPr>
        <w:t>37</w:t>
      </w:r>
      <w:r w:rsidRPr="002B110E">
        <w:rPr>
          <w:sz w:val="12"/>
        </w:rPr>
        <w:t xml:space="preserve"> </w:t>
      </w:r>
      <w:r w:rsidRPr="00125758">
        <w:rPr>
          <w:vanish/>
          <w:sz w:val="12"/>
        </w:rPr>
        <w:t>state,</w:t>
      </w:r>
      <w:r w:rsidRPr="002B110E">
        <w:rPr>
          <w:sz w:val="12"/>
        </w:rPr>
        <w:t xml:space="preserve"> </w:t>
      </w:r>
      <w:r w:rsidRPr="00125758">
        <w:rPr>
          <w:vanish/>
          <w:sz w:val="12"/>
        </w:rPr>
        <w:t>and</w:t>
      </w:r>
      <w:r w:rsidRPr="002B110E">
        <w:rPr>
          <w:sz w:val="12"/>
        </w:rPr>
        <w:t xml:space="preserve"> </w:t>
      </w:r>
      <w:r w:rsidRPr="00125758">
        <w:rPr>
          <w:vanish/>
          <w:sz w:val="12"/>
        </w:rPr>
        <w:t>4</w:t>
      </w:r>
      <w:r w:rsidRPr="002B110E">
        <w:rPr>
          <w:sz w:val="12"/>
        </w:rPr>
        <w:t xml:space="preserve"> </w:t>
      </w:r>
      <w:r w:rsidRPr="00125758">
        <w:rPr>
          <w:vanish/>
          <w:sz w:val="12"/>
        </w:rPr>
        <w:t>county-based</w:t>
      </w:r>
      <w:r w:rsidRPr="002B110E">
        <w:rPr>
          <w:sz w:val="12"/>
        </w:rPr>
        <w:t xml:space="preserve"> </w:t>
      </w:r>
      <w:r w:rsidRPr="00125758">
        <w:rPr>
          <w:vanish/>
          <w:sz w:val="12"/>
        </w:rPr>
        <w:t>PIE</w:t>
      </w:r>
      <w:r w:rsidRPr="002B110E">
        <w:rPr>
          <w:sz w:val="12"/>
        </w:rPr>
        <w:t xml:space="preserve"> </w:t>
      </w:r>
      <w:r w:rsidRPr="00125758">
        <w:rPr>
          <w:vanish/>
          <w:sz w:val="12"/>
        </w:rPr>
        <w:t>certified</w:t>
      </w:r>
      <w:r w:rsidRPr="002B110E">
        <w:rPr>
          <w:sz w:val="12"/>
        </w:rPr>
        <w:t xml:space="preserve"> </w:t>
      </w:r>
      <w:r w:rsidRPr="00125758">
        <w:rPr>
          <w:vanish/>
          <w:sz w:val="12"/>
        </w:rPr>
        <w:t>correctional</w:t>
      </w:r>
      <w:r w:rsidRPr="002B110E">
        <w:rPr>
          <w:sz w:val="12"/>
        </w:rPr>
        <w:t xml:space="preserve"> </w:t>
      </w:r>
      <w:r w:rsidRPr="00125758">
        <w:rPr>
          <w:vanish/>
          <w:sz w:val="12"/>
        </w:rPr>
        <w:t>industry</w:t>
      </w:r>
      <w:r w:rsidRPr="002B110E">
        <w:rPr>
          <w:sz w:val="12"/>
        </w:rPr>
        <w:t xml:space="preserve"> </w:t>
      </w:r>
      <w:r w:rsidRPr="00125758">
        <w:rPr>
          <w:vanish/>
          <w:sz w:val="12"/>
        </w:rPr>
        <w:t>programs</w:t>
      </w:r>
      <w:r w:rsidRPr="002B110E">
        <w:rPr>
          <w:sz w:val="12"/>
        </w:rPr>
        <w:t xml:space="preserve"> </w:t>
      </w:r>
      <w:r w:rsidRPr="00125758">
        <w:rPr>
          <w:vanish/>
          <w:sz w:val="12"/>
        </w:rPr>
        <w:t>in</w:t>
      </w:r>
      <w:r w:rsidRPr="002B110E">
        <w:rPr>
          <w:sz w:val="12"/>
        </w:rPr>
        <w:t xml:space="preserve"> </w:t>
      </w:r>
      <w:r w:rsidRPr="00125758">
        <w:rPr>
          <w:vanish/>
          <w:sz w:val="12"/>
        </w:rPr>
        <w:t>the</w:t>
      </w:r>
      <w:r w:rsidRPr="002B110E">
        <w:rPr>
          <w:sz w:val="12"/>
        </w:rPr>
        <w:t xml:space="preserve"> </w:t>
      </w:r>
      <w:r w:rsidRPr="00125758">
        <w:rPr>
          <w:vanish/>
          <w:sz w:val="12"/>
        </w:rPr>
        <w:t>U.S.</w:t>
      </w:r>
      <w:r w:rsidRPr="002B110E">
        <w:rPr>
          <w:sz w:val="12"/>
        </w:rPr>
        <w:t xml:space="preserve"> </w:t>
      </w:r>
      <w:r w:rsidRPr="00125758">
        <w:rPr>
          <w:vanish/>
          <w:sz w:val="12"/>
        </w:rPr>
        <w:t>in</w:t>
      </w:r>
      <w:r w:rsidRPr="002B110E">
        <w:rPr>
          <w:sz w:val="12"/>
        </w:rPr>
        <w:t xml:space="preserve"> </w:t>
      </w:r>
      <w:r w:rsidRPr="00125758">
        <w:rPr>
          <w:vanish/>
          <w:sz w:val="12"/>
        </w:rPr>
        <w:t>2011.102</w:t>
      </w:r>
      <w:r w:rsidRPr="002B110E">
        <w:rPr>
          <w:sz w:val="12"/>
        </w:rPr>
        <w:t xml:space="preserve"> </w:t>
      </w:r>
      <w:r w:rsidRPr="00125758">
        <w:rPr>
          <w:vanish/>
          <w:sz w:val="12"/>
        </w:rPr>
        <w:t>These</w:t>
      </w:r>
      <w:r w:rsidRPr="002B110E">
        <w:rPr>
          <w:sz w:val="12"/>
        </w:rPr>
        <w:t xml:space="preserve"> </w:t>
      </w:r>
      <w:r w:rsidRPr="00125758">
        <w:rPr>
          <w:vanish/>
          <w:sz w:val="12"/>
        </w:rPr>
        <w:t>PIE</w:t>
      </w:r>
      <w:r w:rsidRPr="002B110E">
        <w:rPr>
          <w:sz w:val="12"/>
        </w:rPr>
        <w:t xml:space="preserve"> </w:t>
      </w:r>
      <w:r w:rsidRPr="00125758">
        <w:rPr>
          <w:vanish/>
          <w:sz w:val="12"/>
        </w:rPr>
        <w:t>programs</w:t>
      </w:r>
      <w:r w:rsidRPr="002B110E">
        <w:rPr>
          <w:sz w:val="12"/>
        </w:rPr>
        <w:t xml:space="preserve"> </w:t>
      </w:r>
      <w:r w:rsidRPr="00125758">
        <w:rPr>
          <w:vanish/>
          <w:sz w:val="12"/>
        </w:rPr>
        <w:t>include</w:t>
      </w:r>
      <w:r w:rsidRPr="002B110E">
        <w:rPr>
          <w:sz w:val="12"/>
        </w:rPr>
        <w:t xml:space="preserve"> </w:t>
      </w:r>
      <w:r w:rsidRPr="00125758">
        <w:rPr>
          <w:vanish/>
          <w:sz w:val="12"/>
        </w:rPr>
        <w:t>the</w:t>
      </w:r>
      <w:r w:rsidRPr="002B110E">
        <w:rPr>
          <w:sz w:val="12"/>
        </w:rPr>
        <w:t xml:space="preserve"> </w:t>
      </w:r>
      <w:r w:rsidRPr="00125758">
        <w:rPr>
          <w:vanish/>
          <w:sz w:val="12"/>
        </w:rPr>
        <w:t>management</w:t>
      </w:r>
      <w:r w:rsidRPr="002B110E">
        <w:rPr>
          <w:sz w:val="12"/>
        </w:rPr>
        <w:t xml:space="preserve"> </w:t>
      </w:r>
      <w:r w:rsidRPr="00125758">
        <w:rPr>
          <w:vanish/>
          <w:sz w:val="12"/>
        </w:rPr>
        <w:t>of</w:t>
      </w:r>
      <w:r w:rsidRPr="002B110E">
        <w:rPr>
          <w:sz w:val="12"/>
        </w:rPr>
        <w:t xml:space="preserve"> </w:t>
      </w:r>
      <w:r w:rsidRPr="00125758">
        <w:rPr>
          <w:vanish/>
          <w:sz w:val="12"/>
        </w:rPr>
        <w:t>at</w:t>
      </w:r>
      <w:r w:rsidRPr="002B110E">
        <w:rPr>
          <w:sz w:val="12"/>
        </w:rPr>
        <w:t xml:space="preserve"> </w:t>
      </w:r>
      <w:r w:rsidRPr="00125758">
        <w:rPr>
          <w:vanish/>
          <w:sz w:val="12"/>
        </w:rPr>
        <w:t>least</w:t>
      </w:r>
      <w:r w:rsidRPr="002B110E">
        <w:rPr>
          <w:sz w:val="12"/>
        </w:rPr>
        <w:t xml:space="preserve"> </w:t>
      </w:r>
      <w:r w:rsidRPr="00125758">
        <w:rPr>
          <w:vanish/>
          <w:sz w:val="12"/>
        </w:rPr>
        <w:t>175</w:t>
      </w:r>
      <w:r w:rsidRPr="002B110E">
        <w:rPr>
          <w:sz w:val="12"/>
        </w:rPr>
        <w:t xml:space="preserve"> </w:t>
      </w:r>
      <w:r w:rsidRPr="00125758">
        <w:rPr>
          <w:vanish/>
          <w:sz w:val="12"/>
        </w:rPr>
        <w:t>business</w:t>
      </w:r>
      <w:r w:rsidRPr="002B110E">
        <w:rPr>
          <w:sz w:val="12"/>
        </w:rPr>
        <w:t xml:space="preserve"> </w:t>
      </w:r>
      <w:r w:rsidRPr="00125758">
        <w:rPr>
          <w:vanish/>
          <w:sz w:val="12"/>
        </w:rPr>
        <w:t>partnerships</w:t>
      </w:r>
      <w:r w:rsidRPr="002B110E">
        <w:rPr>
          <w:sz w:val="12"/>
        </w:rPr>
        <w:t xml:space="preserve"> </w:t>
      </w:r>
      <w:r w:rsidRPr="00125758">
        <w:rPr>
          <w:vanish/>
          <w:sz w:val="12"/>
        </w:rPr>
        <w:t>with</w:t>
      </w:r>
      <w:r w:rsidRPr="002B110E">
        <w:rPr>
          <w:sz w:val="12"/>
        </w:rPr>
        <w:t xml:space="preserve"> </w:t>
      </w:r>
      <w:r w:rsidRPr="00125758">
        <w:rPr>
          <w:vanish/>
          <w:sz w:val="12"/>
        </w:rPr>
        <w:t>private</w:t>
      </w:r>
      <w:r w:rsidRPr="002B110E">
        <w:rPr>
          <w:sz w:val="12"/>
        </w:rPr>
        <w:t xml:space="preserve"> </w:t>
      </w:r>
      <w:r w:rsidRPr="00125758">
        <w:rPr>
          <w:vanish/>
          <w:sz w:val="12"/>
        </w:rPr>
        <w:t>industry.</w:t>
      </w:r>
      <w:r w:rsidRPr="002B110E">
        <w:rPr>
          <w:sz w:val="12"/>
        </w:rPr>
        <w:t xml:space="preserve"> </w:t>
      </w:r>
      <w:r w:rsidRPr="00125758">
        <w:rPr>
          <w:vanish/>
          <w:sz w:val="12"/>
        </w:rPr>
        <w:t>103</w:t>
      </w:r>
      <w:r w:rsidRPr="002B110E">
        <w:rPr>
          <w:sz w:val="12"/>
        </w:rPr>
        <w:t xml:space="preserve"> </w:t>
      </w:r>
      <w:r w:rsidRPr="00125758">
        <w:rPr>
          <w:vanish/>
          <w:sz w:val="12"/>
        </w:rPr>
        <w:t>In</w:t>
      </w:r>
      <w:r w:rsidRPr="002B110E">
        <w:rPr>
          <w:sz w:val="12"/>
        </w:rPr>
        <w:t xml:space="preserve"> </w:t>
      </w:r>
      <w:r w:rsidRPr="00125758">
        <w:rPr>
          <w:vanish/>
          <w:sz w:val="12"/>
        </w:rPr>
        <w:t>2012,</w:t>
      </w:r>
      <w:r w:rsidRPr="002B110E">
        <w:rPr>
          <w:sz w:val="12"/>
        </w:rPr>
        <w:t xml:space="preserve"> </w:t>
      </w:r>
      <w:r w:rsidRPr="00125758">
        <w:rPr>
          <w:vanish/>
          <w:sz w:val="12"/>
        </w:rPr>
        <w:t>the</w:t>
      </w:r>
      <w:r w:rsidRPr="002B110E">
        <w:rPr>
          <w:sz w:val="12"/>
        </w:rPr>
        <w:t xml:space="preserve"> </w:t>
      </w:r>
      <w:r w:rsidRPr="00125758">
        <w:rPr>
          <w:vanish/>
          <w:sz w:val="12"/>
        </w:rPr>
        <w:t>number</w:t>
      </w:r>
      <w:r w:rsidRPr="002B110E">
        <w:rPr>
          <w:sz w:val="12"/>
        </w:rPr>
        <w:t xml:space="preserve"> </w:t>
      </w:r>
      <w:r w:rsidRPr="00125758">
        <w:rPr>
          <w:vanish/>
          <w:sz w:val="12"/>
        </w:rPr>
        <w:t>of</w:t>
      </w:r>
      <w:r w:rsidRPr="002B110E">
        <w:rPr>
          <w:sz w:val="12"/>
        </w:rPr>
        <w:t xml:space="preserve"> </w:t>
      </w:r>
      <w:r w:rsidRPr="00125758">
        <w:rPr>
          <w:vanish/>
          <w:sz w:val="12"/>
        </w:rPr>
        <w:t>PIE</w:t>
      </w:r>
      <w:r w:rsidRPr="002B110E">
        <w:rPr>
          <w:sz w:val="12"/>
        </w:rPr>
        <w:t xml:space="preserve"> </w:t>
      </w:r>
      <w:r w:rsidRPr="00125758">
        <w:rPr>
          <w:vanish/>
          <w:sz w:val="12"/>
        </w:rPr>
        <w:t>certifications</w:t>
      </w:r>
      <w:r w:rsidRPr="002B110E">
        <w:rPr>
          <w:sz w:val="12"/>
        </w:rPr>
        <w:t xml:space="preserve"> </w:t>
      </w:r>
      <w:r w:rsidRPr="00125758">
        <w:rPr>
          <w:vanish/>
          <w:sz w:val="12"/>
        </w:rPr>
        <w:t>increased</w:t>
      </w:r>
      <w:r w:rsidRPr="002B110E">
        <w:rPr>
          <w:sz w:val="12"/>
        </w:rPr>
        <w:t xml:space="preserve"> </w:t>
      </w:r>
      <w:r w:rsidRPr="00125758">
        <w:rPr>
          <w:vanish/>
          <w:sz w:val="12"/>
        </w:rPr>
        <w:t>to</w:t>
      </w:r>
      <w:r w:rsidRPr="002B110E">
        <w:rPr>
          <w:sz w:val="12"/>
        </w:rPr>
        <w:t xml:space="preserve"> </w:t>
      </w:r>
      <w:r w:rsidRPr="00125758">
        <w:rPr>
          <w:vanish/>
          <w:sz w:val="12"/>
        </w:rPr>
        <w:t>45;</w:t>
      </w:r>
      <w:r w:rsidRPr="002B110E">
        <w:rPr>
          <w:sz w:val="12"/>
        </w:rPr>
        <w:t xml:space="preserve"> </w:t>
      </w:r>
      <w:r w:rsidRPr="00125758">
        <w:rPr>
          <w:vanish/>
          <w:sz w:val="12"/>
        </w:rPr>
        <w:t>these</w:t>
      </w:r>
      <w:r w:rsidRPr="002B110E">
        <w:rPr>
          <w:sz w:val="12"/>
        </w:rPr>
        <w:t xml:space="preserve"> </w:t>
      </w:r>
      <w:r w:rsidRPr="00125758">
        <w:rPr>
          <w:vanish/>
          <w:sz w:val="12"/>
        </w:rPr>
        <w:t>certified</w:t>
      </w:r>
      <w:r w:rsidRPr="002B110E">
        <w:rPr>
          <w:sz w:val="12"/>
        </w:rPr>
        <w:t xml:space="preserve"> </w:t>
      </w:r>
      <w:r w:rsidRPr="00125758">
        <w:rPr>
          <w:vanish/>
          <w:sz w:val="12"/>
        </w:rPr>
        <w:t>correctional</w:t>
      </w:r>
      <w:r w:rsidRPr="002B110E">
        <w:rPr>
          <w:sz w:val="12"/>
        </w:rPr>
        <w:t xml:space="preserve"> </w:t>
      </w:r>
      <w:r w:rsidRPr="00125758">
        <w:rPr>
          <w:vanish/>
          <w:sz w:val="12"/>
        </w:rPr>
        <w:t>agencies</w:t>
      </w:r>
      <w:r w:rsidRPr="002B110E">
        <w:rPr>
          <w:sz w:val="12"/>
        </w:rPr>
        <w:t xml:space="preserve"> </w:t>
      </w:r>
      <w:r w:rsidRPr="00125758">
        <w:rPr>
          <w:vanish/>
          <w:sz w:val="12"/>
        </w:rPr>
        <w:t>employed</w:t>
      </w:r>
      <w:r w:rsidRPr="002B110E">
        <w:rPr>
          <w:sz w:val="12"/>
        </w:rPr>
        <w:t xml:space="preserve"> </w:t>
      </w:r>
      <w:r w:rsidRPr="00125758">
        <w:rPr>
          <w:vanish/>
          <w:sz w:val="12"/>
        </w:rPr>
        <w:t>a</w:t>
      </w:r>
      <w:r w:rsidRPr="002B110E">
        <w:rPr>
          <w:sz w:val="12"/>
        </w:rPr>
        <w:t xml:space="preserve"> </w:t>
      </w:r>
      <w:r w:rsidRPr="00125758">
        <w:rPr>
          <w:vanish/>
          <w:sz w:val="12"/>
        </w:rPr>
        <w:t>total</w:t>
      </w:r>
      <w:r w:rsidRPr="002B110E">
        <w:rPr>
          <w:sz w:val="12"/>
        </w:rPr>
        <w:t xml:space="preserve"> </w:t>
      </w:r>
      <w:r w:rsidRPr="00125758">
        <w:rPr>
          <w:vanish/>
          <w:sz w:val="12"/>
        </w:rPr>
        <w:t>of</w:t>
      </w:r>
      <w:r w:rsidRPr="002B110E">
        <w:rPr>
          <w:sz w:val="12"/>
        </w:rPr>
        <w:t xml:space="preserve"> </w:t>
      </w:r>
      <w:r w:rsidRPr="00125758">
        <w:rPr>
          <w:vanish/>
          <w:sz w:val="12"/>
        </w:rPr>
        <w:t>4,700</w:t>
      </w:r>
      <w:r w:rsidRPr="002B110E">
        <w:rPr>
          <w:sz w:val="12"/>
        </w:rPr>
        <w:t xml:space="preserve"> </w:t>
      </w:r>
      <w:r w:rsidRPr="00125758">
        <w:rPr>
          <w:vanish/>
          <w:sz w:val="12"/>
        </w:rPr>
        <w:t>inmates.</w:t>
      </w:r>
      <w:r w:rsidRPr="002B110E">
        <w:rPr>
          <w:sz w:val="12"/>
        </w:rPr>
        <w:t xml:space="preserve"> </w:t>
      </w:r>
      <w:r w:rsidRPr="00125758">
        <w:rPr>
          <w:vanish/>
          <w:sz w:val="12"/>
        </w:rPr>
        <w:t>104</w:t>
      </w:r>
      <w:r w:rsidRPr="002B110E">
        <w:rPr>
          <w:sz w:val="12"/>
        </w:rPr>
        <w:t xml:space="preserve"> </w:t>
      </w:r>
      <w:r w:rsidRPr="00125758">
        <w:rPr>
          <w:vanish/>
          <w:sz w:val="12"/>
        </w:rPr>
        <w:t>Furthermore,</w:t>
      </w:r>
      <w:r w:rsidRPr="002B110E">
        <w:rPr>
          <w:sz w:val="12"/>
        </w:rPr>
        <w:t xml:space="preserve"> </w:t>
      </w:r>
      <w:r w:rsidRPr="00125758">
        <w:rPr>
          <w:vanish/>
          <w:sz w:val="12"/>
        </w:rPr>
        <w:t>the</w:t>
      </w:r>
      <w:r w:rsidRPr="002B110E">
        <w:rPr>
          <w:sz w:val="12"/>
        </w:rPr>
        <w:t xml:space="preserve"> </w:t>
      </w:r>
      <w:r w:rsidRPr="00125758">
        <w:rPr>
          <w:vanish/>
          <w:sz w:val="12"/>
        </w:rPr>
        <w:t>45</w:t>
      </w:r>
      <w:r w:rsidRPr="002B110E">
        <w:rPr>
          <w:sz w:val="12"/>
        </w:rPr>
        <w:t xml:space="preserve"> </w:t>
      </w:r>
      <w:r w:rsidRPr="00125758">
        <w:rPr>
          <w:vanish/>
          <w:sz w:val="12"/>
        </w:rPr>
        <w:t>certified</w:t>
      </w:r>
      <w:r w:rsidRPr="002B110E">
        <w:rPr>
          <w:sz w:val="12"/>
        </w:rPr>
        <w:t xml:space="preserve"> </w:t>
      </w:r>
      <w:r w:rsidRPr="00125758">
        <w:rPr>
          <w:vanish/>
          <w:sz w:val="12"/>
        </w:rPr>
        <w:t>PIE</w:t>
      </w:r>
      <w:r w:rsidRPr="002B110E">
        <w:rPr>
          <w:sz w:val="12"/>
        </w:rPr>
        <w:t xml:space="preserve"> </w:t>
      </w:r>
      <w:r w:rsidRPr="00125758">
        <w:rPr>
          <w:vanish/>
          <w:sz w:val="12"/>
        </w:rPr>
        <w:t>agencies</w:t>
      </w:r>
      <w:r w:rsidRPr="002B110E">
        <w:rPr>
          <w:sz w:val="12"/>
        </w:rPr>
        <w:t xml:space="preserve"> </w:t>
      </w:r>
      <w:r w:rsidRPr="00125758">
        <w:rPr>
          <w:vanish/>
          <w:sz w:val="12"/>
        </w:rPr>
        <w:t>generated</w:t>
      </w:r>
      <w:r w:rsidRPr="002B110E">
        <w:rPr>
          <w:sz w:val="12"/>
        </w:rPr>
        <w:t xml:space="preserve"> </w:t>
      </w:r>
      <w:r w:rsidRPr="00125758">
        <w:rPr>
          <w:vanish/>
          <w:sz w:val="12"/>
        </w:rPr>
        <w:t>$9,780,130</w:t>
      </w:r>
      <w:r w:rsidRPr="002B110E">
        <w:rPr>
          <w:sz w:val="12"/>
        </w:rPr>
        <w:t xml:space="preserve"> </w:t>
      </w:r>
      <w:r w:rsidRPr="00125758">
        <w:rPr>
          <w:vanish/>
          <w:sz w:val="12"/>
        </w:rPr>
        <w:t>in</w:t>
      </w:r>
      <w:r w:rsidRPr="002B110E">
        <w:rPr>
          <w:sz w:val="12"/>
        </w:rPr>
        <w:t xml:space="preserve"> </w:t>
      </w:r>
      <w:r w:rsidRPr="00125758">
        <w:rPr>
          <w:vanish/>
          <w:sz w:val="12"/>
        </w:rPr>
        <w:t>gross</w:t>
      </w:r>
      <w:r w:rsidRPr="002B110E">
        <w:rPr>
          <w:sz w:val="12"/>
        </w:rPr>
        <w:t xml:space="preserve"> </w:t>
      </w:r>
      <w:r w:rsidRPr="00125758">
        <w:rPr>
          <w:vanish/>
          <w:sz w:val="12"/>
        </w:rPr>
        <w:t>salary</w:t>
      </w:r>
      <w:r w:rsidRPr="002B110E">
        <w:rPr>
          <w:sz w:val="12"/>
        </w:rPr>
        <w:t xml:space="preserve"> </w:t>
      </w:r>
      <w:r w:rsidRPr="00125758">
        <w:rPr>
          <w:vanish/>
          <w:sz w:val="12"/>
        </w:rPr>
        <w:t>revenues</w:t>
      </w:r>
      <w:r w:rsidRPr="002B110E">
        <w:rPr>
          <w:sz w:val="12"/>
        </w:rPr>
        <w:t xml:space="preserve"> </w:t>
      </w:r>
      <w:r w:rsidRPr="00125758">
        <w:rPr>
          <w:vanish/>
          <w:sz w:val="12"/>
        </w:rPr>
        <w:t>in</w:t>
      </w:r>
      <w:r w:rsidRPr="002B110E">
        <w:rPr>
          <w:sz w:val="12"/>
        </w:rPr>
        <w:t xml:space="preserve"> </w:t>
      </w:r>
      <w:r w:rsidRPr="00125758">
        <w:rPr>
          <w:vanish/>
          <w:sz w:val="12"/>
        </w:rPr>
        <w:t>2012.105</w:t>
      </w:r>
      <w:r w:rsidRPr="002B110E">
        <w:rPr>
          <w:sz w:val="12"/>
        </w:rPr>
        <w:t xml:space="preserve"> </w:t>
      </w:r>
      <w:r w:rsidRPr="00125758">
        <w:rPr>
          <w:vanish/>
          <w:sz w:val="12"/>
        </w:rPr>
        <w:t>A</w:t>
      </w:r>
      <w:r w:rsidRPr="002B110E">
        <w:rPr>
          <w:sz w:val="12"/>
        </w:rPr>
        <w:t xml:space="preserve"> </w:t>
      </w:r>
      <w:r w:rsidRPr="00125758">
        <w:rPr>
          <w:vanish/>
          <w:sz w:val="12"/>
        </w:rPr>
        <w:t>majority</w:t>
      </w:r>
      <w:r w:rsidRPr="002B110E">
        <w:rPr>
          <w:sz w:val="12"/>
        </w:rPr>
        <w:t xml:space="preserve"> </w:t>
      </w:r>
      <w:r w:rsidRPr="00125758">
        <w:rPr>
          <w:vanish/>
          <w:sz w:val="12"/>
        </w:rPr>
        <w:t>of</w:t>
      </w:r>
      <w:r w:rsidRPr="002B110E">
        <w:rPr>
          <w:sz w:val="12"/>
        </w:rPr>
        <w:t xml:space="preserve"> </w:t>
      </w:r>
      <w:r w:rsidRPr="00125758">
        <w:rPr>
          <w:vanish/>
          <w:sz w:val="12"/>
        </w:rPr>
        <w:t>those</w:t>
      </w:r>
      <w:r w:rsidRPr="002B110E">
        <w:rPr>
          <w:sz w:val="12"/>
        </w:rPr>
        <w:t xml:space="preserve"> </w:t>
      </w:r>
      <w:r w:rsidRPr="00125758">
        <w:rPr>
          <w:vanish/>
          <w:sz w:val="12"/>
        </w:rPr>
        <w:t>earnings</w:t>
      </w:r>
      <w:r w:rsidRPr="002B110E">
        <w:rPr>
          <w:sz w:val="12"/>
        </w:rPr>
        <w:t xml:space="preserve"> </w:t>
      </w:r>
      <w:r w:rsidRPr="00125758">
        <w:rPr>
          <w:vanish/>
          <w:sz w:val="12"/>
        </w:rPr>
        <w:t>went</w:t>
      </w:r>
      <w:r w:rsidRPr="002B110E">
        <w:rPr>
          <w:sz w:val="12"/>
        </w:rPr>
        <w:t xml:space="preserve"> </w:t>
      </w:r>
      <w:r w:rsidRPr="00125758">
        <w:rPr>
          <w:vanish/>
          <w:sz w:val="12"/>
        </w:rPr>
        <w:t>to</w:t>
      </w:r>
      <w:r w:rsidRPr="002B110E">
        <w:rPr>
          <w:sz w:val="12"/>
        </w:rPr>
        <w:t xml:space="preserve"> </w:t>
      </w:r>
      <w:r w:rsidRPr="00125758">
        <w:rPr>
          <w:vanish/>
          <w:sz w:val="12"/>
        </w:rPr>
        <w:t>net</w:t>
      </w:r>
      <w:r w:rsidRPr="002B110E">
        <w:rPr>
          <w:sz w:val="12"/>
        </w:rPr>
        <w:t xml:space="preserve"> </w:t>
      </w:r>
      <w:r w:rsidRPr="00125758">
        <w:rPr>
          <w:vanish/>
          <w:sz w:val="12"/>
        </w:rPr>
        <w:t>inmate</w:t>
      </w:r>
      <w:r w:rsidRPr="002B110E">
        <w:rPr>
          <w:sz w:val="12"/>
        </w:rPr>
        <w:t xml:space="preserve"> </w:t>
      </w:r>
      <w:r w:rsidRPr="00125758">
        <w:rPr>
          <w:vanish/>
          <w:sz w:val="12"/>
        </w:rPr>
        <w:t>salaries</w:t>
      </w:r>
      <w:r w:rsidRPr="002B110E">
        <w:rPr>
          <w:sz w:val="12"/>
        </w:rPr>
        <w:t xml:space="preserve"> </w:t>
      </w:r>
      <w:r w:rsidRPr="00125758">
        <w:rPr>
          <w:vanish/>
          <w:sz w:val="12"/>
        </w:rPr>
        <w:t>($3,958,354),</w:t>
      </w:r>
      <w:r w:rsidRPr="002B110E">
        <w:rPr>
          <w:sz w:val="12"/>
        </w:rPr>
        <w:t xml:space="preserve"> </w:t>
      </w:r>
      <w:r w:rsidRPr="00125758">
        <w:rPr>
          <w:vanish/>
          <w:sz w:val="12"/>
        </w:rPr>
        <w:t>then</w:t>
      </w:r>
      <w:r w:rsidRPr="002B110E">
        <w:rPr>
          <w:sz w:val="12"/>
        </w:rPr>
        <w:t xml:space="preserve"> </w:t>
      </w:r>
      <w:r w:rsidRPr="00125758">
        <w:rPr>
          <w:vanish/>
          <w:sz w:val="12"/>
        </w:rPr>
        <w:t>correctional</w:t>
      </w:r>
      <w:r w:rsidRPr="002B110E">
        <w:rPr>
          <w:sz w:val="12"/>
        </w:rPr>
        <w:t xml:space="preserve"> </w:t>
      </w:r>
      <w:r w:rsidRPr="00125758">
        <w:rPr>
          <w:vanish/>
          <w:sz w:val="12"/>
        </w:rPr>
        <w:t>institution</w:t>
      </w:r>
      <w:r w:rsidRPr="002B110E">
        <w:rPr>
          <w:sz w:val="12"/>
        </w:rPr>
        <w:t xml:space="preserve"> </w:t>
      </w:r>
      <w:r w:rsidRPr="00125758">
        <w:rPr>
          <w:vanish/>
          <w:sz w:val="12"/>
        </w:rPr>
        <w:t>for</w:t>
      </w:r>
      <w:r w:rsidRPr="002B110E">
        <w:rPr>
          <w:sz w:val="12"/>
        </w:rPr>
        <w:t xml:space="preserve"> </w:t>
      </w:r>
      <w:r w:rsidRPr="00125758">
        <w:rPr>
          <w:vanish/>
          <w:sz w:val="12"/>
        </w:rPr>
        <w:t>room</w:t>
      </w:r>
      <w:r w:rsidRPr="002B110E">
        <w:rPr>
          <w:sz w:val="12"/>
        </w:rPr>
        <w:t xml:space="preserve"> </w:t>
      </w:r>
      <w:r w:rsidRPr="00125758">
        <w:rPr>
          <w:vanish/>
          <w:sz w:val="12"/>
        </w:rPr>
        <w:t>and</w:t>
      </w:r>
      <w:r w:rsidRPr="002B110E">
        <w:rPr>
          <w:sz w:val="12"/>
        </w:rPr>
        <w:t xml:space="preserve"> </w:t>
      </w:r>
      <w:r w:rsidRPr="00125758">
        <w:rPr>
          <w:vanish/>
          <w:sz w:val="12"/>
        </w:rPr>
        <w:t>board</w:t>
      </w:r>
      <w:r w:rsidRPr="002B110E">
        <w:rPr>
          <w:sz w:val="12"/>
        </w:rPr>
        <w:t xml:space="preserve"> </w:t>
      </w:r>
      <w:r w:rsidRPr="00125758">
        <w:rPr>
          <w:vanish/>
          <w:sz w:val="12"/>
        </w:rPr>
        <w:t>($3,482,883),</w:t>
      </w:r>
      <w:r w:rsidRPr="002B110E">
        <w:rPr>
          <w:sz w:val="12"/>
        </w:rPr>
        <w:t xml:space="preserve"> </w:t>
      </w:r>
      <w:r w:rsidRPr="00125758">
        <w:rPr>
          <w:vanish/>
          <w:sz w:val="12"/>
        </w:rPr>
        <w:t>state</w:t>
      </w:r>
      <w:r w:rsidRPr="002B110E">
        <w:rPr>
          <w:sz w:val="12"/>
        </w:rPr>
        <w:t xml:space="preserve"> </w:t>
      </w:r>
      <w:r w:rsidRPr="00125758">
        <w:rPr>
          <w:vanish/>
          <w:sz w:val="12"/>
        </w:rPr>
        <w:t>and</w:t>
      </w:r>
      <w:r w:rsidRPr="002B110E">
        <w:rPr>
          <w:sz w:val="12"/>
        </w:rPr>
        <w:t xml:space="preserve"> </w:t>
      </w:r>
      <w:r w:rsidRPr="00125758">
        <w:rPr>
          <w:vanish/>
          <w:sz w:val="12"/>
        </w:rPr>
        <w:t>federal</w:t>
      </w:r>
      <w:r w:rsidRPr="002B110E">
        <w:rPr>
          <w:sz w:val="12"/>
        </w:rPr>
        <w:t xml:space="preserve"> </w:t>
      </w:r>
      <w:r w:rsidRPr="00125758">
        <w:rPr>
          <w:vanish/>
          <w:sz w:val="12"/>
        </w:rPr>
        <w:t>taxes</w:t>
      </w:r>
      <w:r w:rsidRPr="002B110E">
        <w:rPr>
          <w:sz w:val="12"/>
        </w:rPr>
        <w:t xml:space="preserve"> </w:t>
      </w:r>
      <w:r w:rsidRPr="00125758">
        <w:rPr>
          <w:vanish/>
          <w:sz w:val="12"/>
        </w:rPr>
        <w:t>($989,503)</w:t>
      </w:r>
      <w:r w:rsidRPr="002B110E">
        <w:rPr>
          <w:sz w:val="12"/>
        </w:rPr>
        <w:t xml:space="preserve"> </w:t>
      </w:r>
      <w:r w:rsidRPr="00125758">
        <w:rPr>
          <w:vanish/>
          <w:sz w:val="12"/>
        </w:rPr>
        <w:t>victims'</w:t>
      </w:r>
      <w:r w:rsidRPr="002B110E">
        <w:rPr>
          <w:sz w:val="12"/>
        </w:rPr>
        <w:t xml:space="preserve"> </w:t>
      </w:r>
      <w:r w:rsidRPr="00125758">
        <w:rPr>
          <w:vanish/>
          <w:sz w:val="12"/>
        </w:rPr>
        <w:t>programs</w:t>
      </w:r>
      <w:r w:rsidRPr="002B110E">
        <w:rPr>
          <w:sz w:val="12"/>
        </w:rPr>
        <w:t xml:space="preserve"> </w:t>
      </w:r>
      <w:r w:rsidRPr="00125758">
        <w:rPr>
          <w:vanish/>
          <w:sz w:val="12"/>
        </w:rPr>
        <w:t>($947,770),</w:t>
      </w:r>
      <w:r w:rsidRPr="002B110E">
        <w:rPr>
          <w:sz w:val="12"/>
        </w:rPr>
        <w:t xml:space="preserve"> </w:t>
      </w:r>
      <w:r w:rsidRPr="00125758">
        <w:rPr>
          <w:vanish/>
          <w:sz w:val="12"/>
        </w:rPr>
        <w:t>and</w:t>
      </w:r>
      <w:r w:rsidRPr="002B110E">
        <w:rPr>
          <w:sz w:val="12"/>
        </w:rPr>
        <w:t xml:space="preserve"> </w:t>
      </w:r>
      <w:r w:rsidRPr="00125758">
        <w:rPr>
          <w:vanish/>
          <w:sz w:val="12"/>
        </w:rPr>
        <w:t>the</w:t>
      </w:r>
      <w:r w:rsidRPr="002B110E">
        <w:rPr>
          <w:sz w:val="12"/>
        </w:rPr>
        <w:t xml:space="preserve"> </w:t>
      </w:r>
      <w:r w:rsidRPr="00125758">
        <w:rPr>
          <w:vanish/>
          <w:sz w:val="12"/>
        </w:rPr>
        <w:t>lowest</w:t>
      </w:r>
      <w:r w:rsidRPr="002B110E">
        <w:rPr>
          <w:sz w:val="12"/>
        </w:rPr>
        <w:t xml:space="preserve"> </w:t>
      </w:r>
      <w:r w:rsidRPr="00125758">
        <w:rPr>
          <w:vanish/>
          <w:sz w:val="12"/>
        </w:rPr>
        <w:t>amount</w:t>
      </w:r>
      <w:r w:rsidRPr="002B110E">
        <w:rPr>
          <w:sz w:val="12"/>
        </w:rPr>
        <w:t xml:space="preserve"> </w:t>
      </w:r>
      <w:r w:rsidRPr="00125758">
        <w:rPr>
          <w:vanish/>
          <w:sz w:val="12"/>
        </w:rPr>
        <w:t>to</w:t>
      </w:r>
      <w:r w:rsidRPr="002B110E">
        <w:rPr>
          <w:sz w:val="12"/>
        </w:rPr>
        <w:t xml:space="preserve"> </w:t>
      </w:r>
      <w:r w:rsidRPr="00125758">
        <w:rPr>
          <w:vanish/>
          <w:sz w:val="12"/>
        </w:rPr>
        <w:t>inmate</w:t>
      </w:r>
      <w:r w:rsidRPr="002B110E">
        <w:rPr>
          <w:sz w:val="12"/>
        </w:rPr>
        <w:t xml:space="preserve"> </w:t>
      </w:r>
      <w:r w:rsidRPr="00125758">
        <w:rPr>
          <w:vanish/>
          <w:sz w:val="12"/>
        </w:rPr>
        <w:t>family</w:t>
      </w:r>
      <w:r w:rsidRPr="002B110E">
        <w:rPr>
          <w:sz w:val="12"/>
        </w:rPr>
        <w:t xml:space="preserve"> </w:t>
      </w:r>
      <w:r w:rsidRPr="00125758">
        <w:rPr>
          <w:vanish/>
          <w:sz w:val="12"/>
        </w:rPr>
        <w:t>support</w:t>
      </w:r>
      <w:r w:rsidRPr="002B110E">
        <w:rPr>
          <w:sz w:val="12"/>
        </w:rPr>
        <w:t xml:space="preserve"> </w:t>
      </w:r>
      <w:r w:rsidRPr="00125758">
        <w:rPr>
          <w:vanish/>
          <w:sz w:val="12"/>
        </w:rPr>
        <w:t>($401,620).106</w:t>
      </w:r>
      <w:r w:rsidRPr="002B110E">
        <w:rPr>
          <w:sz w:val="12"/>
        </w:rPr>
        <w:t xml:space="preserve"> </w:t>
      </w:r>
      <w:r w:rsidRPr="00125758">
        <w:rPr>
          <w:vanish/>
          <w:sz w:val="12"/>
        </w:rPr>
        <w:t>Therefore,</w:t>
      </w:r>
      <w:r w:rsidRPr="002B110E">
        <w:rPr>
          <w:sz w:val="12"/>
        </w:rPr>
        <w:t xml:space="preserve"> </w:t>
      </w:r>
      <w:r w:rsidRPr="00125758">
        <w:rPr>
          <w:vanish/>
          <w:sz w:val="12"/>
        </w:rPr>
        <w:t>each</w:t>
      </w:r>
      <w:r w:rsidRPr="002B110E">
        <w:rPr>
          <w:sz w:val="12"/>
        </w:rPr>
        <w:t xml:space="preserve"> </w:t>
      </w:r>
      <w:r w:rsidRPr="00125758">
        <w:rPr>
          <w:vanish/>
          <w:sz w:val="12"/>
        </w:rPr>
        <w:t>of</w:t>
      </w:r>
      <w:r w:rsidRPr="002B110E">
        <w:rPr>
          <w:sz w:val="12"/>
        </w:rPr>
        <w:t xml:space="preserve"> </w:t>
      </w:r>
      <w:r w:rsidRPr="00125758">
        <w:rPr>
          <w:vanish/>
          <w:sz w:val="12"/>
        </w:rPr>
        <w:t>the</w:t>
      </w:r>
      <w:r w:rsidRPr="002B110E">
        <w:rPr>
          <w:sz w:val="12"/>
        </w:rPr>
        <w:t xml:space="preserve"> </w:t>
      </w:r>
      <w:r w:rsidRPr="00125758">
        <w:rPr>
          <w:vanish/>
          <w:sz w:val="12"/>
        </w:rPr>
        <w:t>4,700</w:t>
      </w:r>
      <w:r w:rsidRPr="002B110E">
        <w:rPr>
          <w:sz w:val="12"/>
        </w:rPr>
        <w:t xml:space="preserve"> </w:t>
      </w:r>
      <w:r w:rsidRPr="00125758">
        <w:rPr>
          <w:vanish/>
          <w:sz w:val="12"/>
        </w:rPr>
        <w:t>prisoners</w:t>
      </w:r>
      <w:r w:rsidRPr="002B110E">
        <w:rPr>
          <w:sz w:val="12"/>
        </w:rPr>
        <w:t xml:space="preserve"> </w:t>
      </w:r>
      <w:r w:rsidRPr="00125758">
        <w:rPr>
          <w:vanish/>
          <w:sz w:val="12"/>
        </w:rPr>
        <w:t>working</w:t>
      </w:r>
      <w:r w:rsidRPr="002B110E">
        <w:rPr>
          <w:sz w:val="12"/>
        </w:rPr>
        <w:t xml:space="preserve"> </w:t>
      </w:r>
      <w:r w:rsidRPr="00125758">
        <w:rPr>
          <w:vanish/>
          <w:sz w:val="12"/>
        </w:rPr>
        <w:t>for</w:t>
      </w:r>
      <w:r w:rsidRPr="002B110E">
        <w:rPr>
          <w:sz w:val="12"/>
        </w:rPr>
        <w:t xml:space="preserve"> </w:t>
      </w:r>
      <w:r w:rsidRPr="00125758">
        <w:rPr>
          <w:vanish/>
          <w:sz w:val="12"/>
        </w:rPr>
        <w:t>PIE</w:t>
      </w:r>
      <w:r w:rsidRPr="002B110E">
        <w:rPr>
          <w:sz w:val="12"/>
        </w:rPr>
        <w:t xml:space="preserve"> </w:t>
      </w:r>
      <w:r w:rsidRPr="00125758">
        <w:rPr>
          <w:vanish/>
          <w:sz w:val="12"/>
        </w:rPr>
        <w:t>certified</w:t>
      </w:r>
      <w:r w:rsidRPr="002B110E">
        <w:rPr>
          <w:sz w:val="12"/>
        </w:rPr>
        <w:t xml:space="preserve"> </w:t>
      </w:r>
      <w:r w:rsidRPr="00125758">
        <w:rPr>
          <w:vanish/>
          <w:sz w:val="12"/>
        </w:rPr>
        <w:t>programs</w:t>
      </w:r>
      <w:r w:rsidRPr="002B110E">
        <w:rPr>
          <w:sz w:val="12"/>
        </w:rPr>
        <w:t xml:space="preserve"> </w:t>
      </w:r>
      <w:r w:rsidRPr="00125758">
        <w:rPr>
          <w:vanish/>
          <w:sz w:val="12"/>
        </w:rPr>
        <w:t>made</w:t>
      </w:r>
      <w:r w:rsidRPr="002B110E">
        <w:rPr>
          <w:sz w:val="12"/>
        </w:rPr>
        <w:t xml:space="preserve"> </w:t>
      </w:r>
      <w:r w:rsidRPr="00125758">
        <w:rPr>
          <w:vanish/>
          <w:sz w:val="12"/>
        </w:rPr>
        <w:t>approximately</w:t>
      </w:r>
      <w:r w:rsidRPr="002B110E">
        <w:rPr>
          <w:sz w:val="12"/>
        </w:rPr>
        <w:t xml:space="preserve"> </w:t>
      </w:r>
      <w:r w:rsidRPr="00125758">
        <w:rPr>
          <w:vanish/>
          <w:sz w:val="12"/>
        </w:rPr>
        <w:t>$842.00</w:t>
      </w:r>
      <w:r w:rsidRPr="002B110E">
        <w:rPr>
          <w:sz w:val="12"/>
        </w:rPr>
        <w:t xml:space="preserve"> </w:t>
      </w:r>
      <w:r w:rsidRPr="00125758">
        <w:rPr>
          <w:vanish/>
          <w:sz w:val="12"/>
        </w:rPr>
        <w:t>in</w:t>
      </w:r>
      <w:r w:rsidRPr="002B110E">
        <w:rPr>
          <w:sz w:val="12"/>
        </w:rPr>
        <w:t xml:space="preserve"> </w:t>
      </w:r>
      <w:r w:rsidRPr="00125758">
        <w:rPr>
          <w:vanish/>
          <w:sz w:val="12"/>
        </w:rPr>
        <w:t>2012,</w:t>
      </w:r>
      <w:r w:rsidRPr="002B110E">
        <w:rPr>
          <w:sz w:val="12"/>
        </w:rPr>
        <w:t xml:space="preserve"> </w:t>
      </w:r>
      <w:r w:rsidRPr="00125758">
        <w:rPr>
          <w:vanish/>
          <w:sz w:val="12"/>
        </w:rPr>
        <w:t>which</w:t>
      </w:r>
      <w:r w:rsidRPr="002B110E">
        <w:rPr>
          <w:sz w:val="12"/>
        </w:rPr>
        <w:t xml:space="preserve"> </w:t>
      </w:r>
      <w:r w:rsidRPr="00125758">
        <w:rPr>
          <w:vanish/>
          <w:sz w:val="12"/>
        </w:rPr>
        <w:t>equates</w:t>
      </w:r>
      <w:r w:rsidRPr="002B110E">
        <w:rPr>
          <w:sz w:val="12"/>
        </w:rPr>
        <w:t xml:space="preserve"> </w:t>
      </w:r>
      <w:r w:rsidRPr="00125758">
        <w:rPr>
          <w:vanish/>
          <w:sz w:val="12"/>
        </w:rPr>
        <w:t>to</w:t>
      </w:r>
      <w:r w:rsidRPr="002B110E">
        <w:rPr>
          <w:sz w:val="12"/>
        </w:rPr>
        <w:t xml:space="preserve"> </w:t>
      </w:r>
      <w:r w:rsidRPr="00125758">
        <w:rPr>
          <w:vanish/>
          <w:sz w:val="12"/>
        </w:rPr>
        <w:t>$70.00</w:t>
      </w:r>
      <w:r w:rsidRPr="002B110E">
        <w:rPr>
          <w:sz w:val="12"/>
        </w:rPr>
        <w:t xml:space="preserve"> </w:t>
      </w:r>
      <w:r w:rsidRPr="00125758">
        <w:rPr>
          <w:vanish/>
          <w:sz w:val="12"/>
        </w:rPr>
        <w:t>a</w:t>
      </w:r>
      <w:r w:rsidRPr="002B110E">
        <w:rPr>
          <w:sz w:val="12"/>
        </w:rPr>
        <w:t xml:space="preserve"> </w:t>
      </w:r>
      <w:r w:rsidRPr="00125758">
        <w:rPr>
          <w:vanish/>
          <w:sz w:val="12"/>
        </w:rPr>
        <w:t>month.¶</w:t>
      </w:r>
      <w:r w:rsidRPr="002B110E">
        <w:rPr>
          <w:sz w:val="12"/>
        </w:rPr>
        <w:t xml:space="preserve"> </w:t>
      </w:r>
      <w:r w:rsidRPr="00125758">
        <w:rPr>
          <w:vanish/>
          <w:sz w:val="12"/>
        </w:rPr>
        <w:t>¶2.</w:t>
      </w:r>
      <w:r w:rsidRPr="002B110E">
        <w:rPr>
          <w:sz w:val="12"/>
        </w:rPr>
        <w:t xml:space="preserve"> </w:t>
      </w:r>
      <w:r w:rsidRPr="00125758">
        <w:rPr>
          <w:vanish/>
          <w:sz w:val="12"/>
        </w:rPr>
        <w:t>State</w:t>
      </w:r>
      <w:r w:rsidRPr="002B110E">
        <w:rPr>
          <w:sz w:val="12"/>
        </w:rPr>
        <w:t xml:space="preserve"> </w:t>
      </w:r>
      <w:r w:rsidRPr="00125758">
        <w:rPr>
          <w:vanish/>
          <w:sz w:val="12"/>
        </w:rPr>
        <w:t>Prison</w:t>
      </w:r>
      <w:r w:rsidRPr="002B110E">
        <w:rPr>
          <w:sz w:val="12"/>
        </w:rPr>
        <w:t xml:space="preserve"> </w:t>
      </w:r>
      <w:r w:rsidRPr="00125758">
        <w:rPr>
          <w:vanish/>
          <w:sz w:val="12"/>
        </w:rPr>
        <w:t>Labor</w:t>
      </w:r>
      <w:r w:rsidRPr="002B110E">
        <w:rPr>
          <w:sz w:val="12"/>
        </w:rPr>
        <w:t xml:space="preserve"> </w:t>
      </w:r>
      <w:r w:rsidRPr="00125758">
        <w:rPr>
          <w:vanish/>
          <w:sz w:val="12"/>
        </w:rPr>
        <w:t>Without</w:t>
      </w:r>
      <w:r w:rsidRPr="002B110E">
        <w:rPr>
          <w:sz w:val="12"/>
        </w:rPr>
        <w:t xml:space="preserve"> </w:t>
      </w:r>
      <w:r w:rsidRPr="00125758">
        <w:rPr>
          <w:vanish/>
          <w:sz w:val="12"/>
        </w:rPr>
        <w:t>PIE</w:t>
      </w:r>
      <w:r w:rsidRPr="002B110E">
        <w:rPr>
          <w:sz w:val="12"/>
        </w:rPr>
        <w:t xml:space="preserve"> </w:t>
      </w:r>
      <w:r w:rsidRPr="00125758">
        <w:rPr>
          <w:vanish/>
          <w:sz w:val="12"/>
        </w:rPr>
        <w:t>Protections</w:t>
      </w:r>
      <w:r w:rsidRPr="002B110E">
        <w:rPr>
          <w:sz w:val="12"/>
        </w:rPr>
        <w:t xml:space="preserve"> </w:t>
      </w:r>
      <w:r w:rsidRPr="00125758">
        <w:rPr>
          <w:vanish/>
          <w:sz w:val="12"/>
        </w:rPr>
        <w:t>¶</w:t>
      </w:r>
      <w:r w:rsidRPr="002B110E">
        <w:rPr>
          <w:sz w:val="12"/>
        </w:rPr>
        <w:t xml:space="preserve"> </w:t>
      </w:r>
      <w:r w:rsidRPr="00083A9C">
        <w:rPr>
          <w:rStyle w:val="StyleUnderline"/>
          <w:highlight w:val="yellow"/>
        </w:rPr>
        <w:t>State correctional industries without PIE protection</w:t>
      </w:r>
      <w:r w:rsidRPr="00125758">
        <w:rPr>
          <w:vanish/>
          <w:sz w:val="12"/>
        </w:rPr>
        <w:t>s</w:t>
      </w:r>
      <w:r w:rsidRPr="002B110E">
        <w:rPr>
          <w:sz w:val="12"/>
        </w:rPr>
        <w:t xml:space="preserve"> </w:t>
      </w:r>
      <w:r w:rsidRPr="00125758">
        <w:rPr>
          <w:vanish/>
          <w:sz w:val="12"/>
        </w:rPr>
        <w:t>are</w:t>
      </w:r>
      <w:r w:rsidRPr="002B110E">
        <w:rPr>
          <w:sz w:val="12"/>
        </w:rPr>
        <w:t xml:space="preserve"> </w:t>
      </w:r>
      <w:r w:rsidRPr="00125758">
        <w:rPr>
          <w:vanish/>
          <w:sz w:val="12"/>
        </w:rPr>
        <w:t>prohibited</w:t>
      </w:r>
      <w:r w:rsidRPr="002B110E">
        <w:rPr>
          <w:sz w:val="12"/>
        </w:rPr>
        <w:t xml:space="preserve"> </w:t>
      </w:r>
      <w:r w:rsidRPr="00125758">
        <w:rPr>
          <w:vanish/>
          <w:sz w:val="12"/>
        </w:rPr>
        <w:t>from</w:t>
      </w:r>
      <w:r w:rsidRPr="002B110E">
        <w:rPr>
          <w:sz w:val="12"/>
        </w:rPr>
        <w:t xml:space="preserve"> </w:t>
      </w:r>
      <w:r w:rsidRPr="00125758">
        <w:rPr>
          <w:vanish/>
          <w:sz w:val="12"/>
        </w:rPr>
        <w:t>selling</w:t>
      </w:r>
      <w:r w:rsidRPr="002B110E">
        <w:rPr>
          <w:sz w:val="12"/>
        </w:rPr>
        <w:t xml:space="preserve"> </w:t>
      </w:r>
      <w:r w:rsidRPr="00125758">
        <w:rPr>
          <w:vanish/>
          <w:sz w:val="12"/>
        </w:rPr>
        <w:t>prison-made</w:t>
      </w:r>
      <w:r w:rsidRPr="002B110E">
        <w:rPr>
          <w:sz w:val="12"/>
        </w:rPr>
        <w:t xml:space="preserve"> </w:t>
      </w:r>
      <w:r w:rsidRPr="00125758">
        <w:rPr>
          <w:vanish/>
          <w:sz w:val="12"/>
        </w:rPr>
        <w:t>products</w:t>
      </w:r>
      <w:r w:rsidRPr="002B110E">
        <w:rPr>
          <w:sz w:val="12"/>
        </w:rPr>
        <w:t xml:space="preserve"> </w:t>
      </w:r>
      <w:r w:rsidRPr="00125758">
        <w:rPr>
          <w:vanish/>
          <w:sz w:val="12"/>
        </w:rPr>
        <w:t>interstate.</w:t>
      </w:r>
      <w:r w:rsidRPr="002B110E">
        <w:rPr>
          <w:sz w:val="12"/>
        </w:rPr>
        <w:t xml:space="preserve"> </w:t>
      </w:r>
      <w:r w:rsidRPr="00125758">
        <w:rPr>
          <w:vanish/>
          <w:sz w:val="12"/>
        </w:rPr>
        <w:t>107</w:t>
      </w:r>
      <w:r w:rsidRPr="002B110E">
        <w:rPr>
          <w:sz w:val="12"/>
        </w:rPr>
        <w:t xml:space="preserve"> </w:t>
      </w:r>
      <w:r w:rsidRPr="00125758">
        <w:rPr>
          <w:vanish/>
          <w:sz w:val="12"/>
        </w:rPr>
        <w:t>They</w:t>
      </w:r>
      <w:r w:rsidRPr="002B110E">
        <w:rPr>
          <w:sz w:val="12"/>
        </w:rPr>
        <w:t xml:space="preserve"> </w:t>
      </w:r>
      <w:r w:rsidRPr="00125758">
        <w:rPr>
          <w:vanish/>
          <w:sz w:val="12"/>
        </w:rPr>
        <w:t>also</w:t>
      </w:r>
      <w:r w:rsidRPr="002B110E">
        <w:rPr>
          <w:sz w:val="12"/>
        </w:rPr>
        <w:t xml:space="preserve"> </w:t>
      </w:r>
      <w:r w:rsidRPr="00125758">
        <w:rPr>
          <w:vanish/>
          <w:sz w:val="12"/>
        </w:rPr>
        <w:t>are</w:t>
      </w:r>
      <w:r w:rsidRPr="002B110E">
        <w:rPr>
          <w:sz w:val="12"/>
        </w:rPr>
        <w:t xml:space="preserve"> </w:t>
      </w:r>
      <w:r w:rsidRPr="00125758">
        <w:rPr>
          <w:vanish/>
          <w:sz w:val="12"/>
        </w:rPr>
        <w:t>under</w:t>
      </w:r>
      <w:r w:rsidRPr="002B110E">
        <w:rPr>
          <w:sz w:val="12"/>
        </w:rPr>
        <w:t xml:space="preserve"> </w:t>
      </w:r>
      <w:r w:rsidRPr="00125758">
        <w:rPr>
          <w:vanish/>
          <w:sz w:val="12"/>
        </w:rPr>
        <w:t>no</w:t>
      </w:r>
      <w:r w:rsidRPr="002B110E">
        <w:rPr>
          <w:sz w:val="12"/>
        </w:rPr>
        <w:t xml:space="preserve"> </w:t>
      </w:r>
      <w:r w:rsidRPr="00125758">
        <w:rPr>
          <w:vanish/>
          <w:sz w:val="12"/>
        </w:rPr>
        <w:t>federal</w:t>
      </w:r>
      <w:r w:rsidRPr="002B110E">
        <w:rPr>
          <w:sz w:val="12"/>
        </w:rPr>
        <w:t xml:space="preserve"> </w:t>
      </w:r>
      <w:r w:rsidRPr="00125758">
        <w:rPr>
          <w:vanish/>
          <w:sz w:val="12"/>
        </w:rPr>
        <w:t>obligation</w:t>
      </w:r>
      <w:r w:rsidRPr="002B110E">
        <w:rPr>
          <w:sz w:val="12"/>
        </w:rPr>
        <w:t xml:space="preserve"> </w:t>
      </w:r>
      <w:r w:rsidRPr="00125758">
        <w:rPr>
          <w:vanish/>
          <w:sz w:val="12"/>
        </w:rPr>
        <w:t>to</w:t>
      </w:r>
      <w:r w:rsidRPr="002B110E">
        <w:rPr>
          <w:sz w:val="12"/>
        </w:rPr>
        <w:t xml:space="preserve"> </w:t>
      </w:r>
      <w:r w:rsidRPr="00125758">
        <w:rPr>
          <w:vanish/>
          <w:sz w:val="12"/>
        </w:rPr>
        <w:t>pay</w:t>
      </w:r>
      <w:r w:rsidRPr="002B110E">
        <w:rPr>
          <w:sz w:val="12"/>
        </w:rPr>
        <w:t xml:space="preserve"> </w:t>
      </w:r>
      <w:r w:rsidRPr="00125758">
        <w:rPr>
          <w:vanish/>
          <w:sz w:val="12"/>
        </w:rPr>
        <w:t>working</w:t>
      </w:r>
      <w:r w:rsidRPr="002B110E">
        <w:rPr>
          <w:sz w:val="12"/>
        </w:rPr>
        <w:t xml:space="preserve"> </w:t>
      </w:r>
      <w:r w:rsidRPr="00125758">
        <w:rPr>
          <w:vanish/>
          <w:sz w:val="12"/>
        </w:rPr>
        <w:t>prisoners</w:t>
      </w:r>
      <w:r w:rsidRPr="002B110E">
        <w:rPr>
          <w:sz w:val="12"/>
        </w:rPr>
        <w:t xml:space="preserve"> </w:t>
      </w:r>
      <w:r w:rsidRPr="00125758">
        <w:rPr>
          <w:vanish/>
          <w:sz w:val="12"/>
        </w:rPr>
        <w:t>prevailing</w:t>
      </w:r>
      <w:r w:rsidRPr="002B110E">
        <w:rPr>
          <w:sz w:val="12"/>
        </w:rPr>
        <w:t xml:space="preserve"> </w:t>
      </w:r>
      <w:r w:rsidRPr="00125758">
        <w:rPr>
          <w:vanish/>
          <w:sz w:val="12"/>
        </w:rPr>
        <w:t>wages</w:t>
      </w:r>
      <w:r w:rsidRPr="002B110E">
        <w:rPr>
          <w:sz w:val="12"/>
        </w:rPr>
        <w:t xml:space="preserve"> </w:t>
      </w:r>
      <w:r w:rsidRPr="00125758">
        <w:rPr>
          <w:vanish/>
          <w:sz w:val="12"/>
        </w:rPr>
        <w:t>as</w:t>
      </w:r>
      <w:r w:rsidRPr="002B110E">
        <w:rPr>
          <w:sz w:val="12"/>
        </w:rPr>
        <w:t xml:space="preserve"> </w:t>
      </w:r>
      <w:r w:rsidRPr="00125758">
        <w:rPr>
          <w:vanish/>
          <w:sz w:val="12"/>
        </w:rPr>
        <w:t>required</w:t>
      </w:r>
      <w:r w:rsidRPr="002B110E">
        <w:rPr>
          <w:sz w:val="12"/>
        </w:rPr>
        <w:t xml:space="preserve"> </w:t>
      </w:r>
      <w:r w:rsidRPr="00125758">
        <w:rPr>
          <w:vanish/>
          <w:sz w:val="12"/>
        </w:rPr>
        <w:t>for</w:t>
      </w:r>
      <w:r w:rsidRPr="002B110E">
        <w:rPr>
          <w:sz w:val="12"/>
        </w:rPr>
        <w:t xml:space="preserve"> </w:t>
      </w:r>
      <w:r w:rsidRPr="00125758">
        <w:rPr>
          <w:vanish/>
          <w:sz w:val="12"/>
        </w:rPr>
        <w:t>certification</w:t>
      </w:r>
      <w:r w:rsidRPr="002B110E">
        <w:rPr>
          <w:sz w:val="12"/>
        </w:rPr>
        <w:t xml:space="preserve"> </w:t>
      </w:r>
      <w:r w:rsidRPr="00125758">
        <w:rPr>
          <w:vanish/>
          <w:sz w:val="12"/>
        </w:rPr>
        <w:t>under</w:t>
      </w:r>
      <w:r w:rsidRPr="002B110E">
        <w:rPr>
          <w:sz w:val="12"/>
        </w:rPr>
        <w:t xml:space="preserve"> </w:t>
      </w:r>
      <w:r w:rsidRPr="00125758">
        <w:rPr>
          <w:vanish/>
          <w:sz w:val="12"/>
        </w:rPr>
        <w:t>PIE.108</w:t>
      </w:r>
      <w:r w:rsidRPr="002B110E">
        <w:rPr>
          <w:sz w:val="12"/>
        </w:rPr>
        <w:t xml:space="preserve"> </w:t>
      </w:r>
      <w:r w:rsidRPr="00125758">
        <w:rPr>
          <w:rStyle w:val="StyleUnderline"/>
          <w:vanish/>
          <w:sz w:val="12"/>
          <w:u w:val="none"/>
        </w:rPr>
        <w:t>Depending</w:t>
      </w:r>
      <w:r w:rsidRPr="002B110E">
        <w:rPr>
          <w:rStyle w:val="StyleUnderline"/>
          <w:sz w:val="12"/>
          <w:u w:val="none"/>
        </w:rPr>
        <w:t xml:space="preserve"> </w:t>
      </w:r>
      <w:r w:rsidRPr="00125758">
        <w:rPr>
          <w:rStyle w:val="StyleUnderline"/>
          <w:vanish/>
          <w:sz w:val="12"/>
          <w:u w:val="none"/>
        </w:rPr>
        <w:t>on</w:t>
      </w:r>
      <w:r w:rsidRPr="002B110E">
        <w:rPr>
          <w:rStyle w:val="StyleUnderline"/>
          <w:sz w:val="12"/>
          <w:u w:val="none"/>
        </w:rPr>
        <w:t xml:space="preserve"> </w:t>
      </w:r>
      <w:r w:rsidRPr="00125758">
        <w:rPr>
          <w:rStyle w:val="StyleUnderline"/>
          <w:vanish/>
          <w:sz w:val="12"/>
          <w:u w:val="none"/>
        </w:rPr>
        <w:t>the</w:t>
      </w:r>
      <w:r w:rsidRPr="002B110E">
        <w:rPr>
          <w:rStyle w:val="StyleUnderline"/>
          <w:sz w:val="12"/>
          <w:u w:val="none"/>
        </w:rPr>
        <w:t xml:space="preserve"> </w:t>
      </w:r>
      <w:r w:rsidRPr="00125758">
        <w:rPr>
          <w:rStyle w:val="StyleUnderline"/>
          <w:vanish/>
          <w:sz w:val="12"/>
          <w:u w:val="none"/>
        </w:rPr>
        <w:t>facility,</w:t>
      </w:r>
      <w:r w:rsidRPr="002B110E">
        <w:rPr>
          <w:rStyle w:val="StyleUnderline"/>
          <w:sz w:val="12"/>
          <w:u w:val="none"/>
        </w:rPr>
        <w:t xml:space="preserve"> </w:t>
      </w:r>
      <w:r w:rsidRPr="00125758">
        <w:rPr>
          <w:rStyle w:val="StyleUnderline"/>
          <w:vanish/>
          <w:sz w:val="12"/>
          <w:u w:val="none"/>
        </w:rPr>
        <w:t>these</w:t>
      </w:r>
      <w:r w:rsidRPr="002B110E">
        <w:rPr>
          <w:rStyle w:val="StyleUnderline"/>
          <w:sz w:val="12"/>
          <w:u w:val="none"/>
        </w:rPr>
        <w:t xml:space="preserve"> </w:t>
      </w:r>
      <w:r w:rsidRPr="00125758">
        <w:rPr>
          <w:rStyle w:val="StyleUnderline"/>
          <w:vanish/>
          <w:sz w:val="12"/>
          <w:u w:val="none"/>
        </w:rPr>
        <w:t>state</w:t>
      </w:r>
      <w:r w:rsidRPr="002B110E">
        <w:rPr>
          <w:rStyle w:val="StyleUnderline"/>
          <w:sz w:val="12"/>
          <w:u w:val="none"/>
        </w:rPr>
        <w:t xml:space="preserve"> </w:t>
      </w:r>
      <w:r w:rsidRPr="00125758">
        <w:rPr>
          <w:rStyle w:val="StyleUnderline"/>
          <w:vanish/>
          <w:sz w:val="12"/>
          <w:u w:val="none"/>
        </w:rPr>
        <w:t>correctional</w:t>
      </w:r>
      <w:r w:rsidRPr="002B110E">
        <w:rPr>
          <w:rStyle w:val="StyleUnderline"/>
          <w:sz w:val="12"/>
          <w:u w:val="none"/>
        </w:rPr>
        <w:t xml:space="preserve"> </w:t>
      </w:r>
      <w:r w:rsidRPr="00125758">
        <w:rPr>
          <w:rStyle w:val="StyleUnderline"/>
          <w:vanish/>
          <w:sz w:val="12"/>
          <w:u w:val="none"/>
        </w:rPr>
        <w:t>agencies</w:t>
      </w:r>
      <w:r w:rsidRPr="002B110E">
        <w:rPr>
          <w:rStyle w:val="StyleUnderline"/>
          <w:sz w:val="12"/>
          <w:u w:val="none"/>
        </w:rPr>
        <w:t xml:space="preserve"> </w:t>
      </w:r>
      <w:r w:rsidRPr="00125758">
        <w:rPr>
          <w:rStyle w:val="StyleUnderline"/>
          <w:vanish/>
          <w:sz w:val="12"/>
          <w:u w:val="none"/>
        </w:rPr>
        <w:t>typically</w:t>
      </w:r>
      <w:r w:rsidRPr="00083A9C">
        <w:rPr>
          <w:rStyle w:val="StyleUnderline"/>
        </w:rPr>
        <w:t xml:space="preserve"> </w:t>
      </w:r>
      <w:r w:rsidRPr="00083A9C">
        <w:rPr>
          <w:rStyle w:val="StyleUnderline"/>
          <w:highlight w:val="yellow"/>
        </w:rPr>
        <w:t>require inmates to work, and pay inmates from $0.17 to $5.35 per hour</w:t>
      </w:r>
      <w:r w:rsidRPr="00125758">
        <w:rPr>
          <w:vanish/>
          <w:sz w:val="12"/>
        </w:rPr>
        <w:t>.109</w:t>
      </w:r>
      <w:r w:rsidRPr="002B110E">
        <w:rPr>
          <w:sz w:val="12"/>
        </w:rPr>
        <w:t xml:space="preserve"> </w:t>
      </w:r>
      <w:r w:rsidRPr="00125758">
        <w:rPr>
          <w:vanish/>
          <w:sz w:val="12"/>
        </w:rPr>
        <w:t>There</w:t>
      </w:r>
      <w:r w:rsidRPr="002B110E">
        <w:rPr>
          <w:sz w:val="12"/>
        </w:rPr>
        <w:t xml:space="preserve"> </w:t>
      </w:r>
      <w:r w:rsidRPr="00125758">
        <w:rPr>
          <w:vanish/>
          <w:sz w:val="12"/>
        </w:rPr>
        <w:t>are</w:t>
      </w:r>
      <w:r w:rsidRPr="002B110E">
        <w:rPr>
          <w:sz w:val="12"/>
        </w:rPr>
        <w:t xml:space="preserve"> </w:t>
      </w:r>
      <w:r w:rsidRPr="00125758">
        <w:rPr>
          <w:vanish/>
          <w:sz w:val="12"/>
        </w:rPr>
        <w:t>also</w:t>
      </w:r>
      <w:r w:rsidRPr="002B110E">
        <w:rPr>
          <w:sz w:val="12"/>
        </w:rPr>
        <w:t xml:space="preserve"> </w:t>
      </w:r>
      <w:r w:rsidRPr="00125758">
        <w:rPr>
          <w:vanish/>
          <w:sz w:val="12"/>
        </w:rPr>
        <w:t>several</w:t>
      </w:r>
      <w:r w:rsidRPr="002B110E">
        <w:rPr>
          <w:sz w:val="12"/>
        </w:rPr>
        <w:t xml:space="preserve"> </w:t>
      </w:r>
      <w:r w:rsidRPr="00125758">
        <w:rPr>
          <w:vanish/>
          <w:sz w:val="12"/>
        </w:rPr>
        <w:t>state-operated</w:t>
      </w:r>
      <w:r w:rsidRPr="002B110E">
        <w:rPr>
          <w:sz w:val="12"/>
        </w:rPr>
        <w:t xml:space="preserve"> </w:t>
      </w:r>
      <w:r w:rsidRPr="00125758">
        <w:rPr>
          <w:vanish/>
          <w:sz w:val="12"/>
        </w:rPr>
        <w:t>correctional</w:t>
      </w:r>
      <w:r w:rsidRPr="002B110E">
        <w:rPr>
          <w:sz w:val="12"/>
        </w:rPr>
        <w:t xml:space="preserve"> </w:t>
      </w:r>
      <w:r w:rsidRPr="00125758">
        <w:rPr>
          <w:vanish/>
          <w:sz w:val="12"/>
        </w:rPr>
        <w:t>institutions</w:t>
      </w:r>
      <w:r w:rsidRPr="002B110E">
        <w:rPr>
          <w:sz w:val="12"/>
        </w:rPr>
        <w:t xml:space="preserve"> </w:t>
      </w:r>
      <w:r w:rsidRPr="00125758">
        <w:rPr>
          <w:vanish/>
          <w:sz w:val="12"/>
        </w:rPr>
        <w:t>that</w:t>
      </w:r>
      <w:r w:rsidRPr="002B110E">
        <w:rPr>
          <w:sz w:val="12"/>
        </w:rPr>
        <w:t xml:space="preserve"> </w:t>
      </w:r>
      <w:r w:rsidRPr="00125758">
        <w:rPr>
          <w:vanish/>
          <w:sz w:val="12"/>
        </w:rPr>
        <w:t>force</w:t>
      </w:r>
      <w:r w:rsidRPr="002B110E">
        <w:rPr>
          <w:sz w:val="12"/>
        </w:rPr>
        <w:t xml:space="preserve"> </w:t>
      </w:r>
      <w:r w:rsidRPr="00125758">
        <w:rPr>
          <w:vanish/>
          <w:sz w:val="12"/>
        </w:rPr>
        <w:t>prisoners</w:t>
      </w:r>
      <w:r w:rsidRPr="002B110E">
        <w:rPr>
          <w:sz w:val="12"/>
        </w:rPr>
        <w:t xml:space="preserve"> </w:t>
      </w:r>
      <w:r w:rsidRPr="00125758">
        <w:rPr>
          <w:vanish/>
          <w:sz w:val="12"/>
        </w:rPr>
        <w:t>to</w:t>
      </w:r>
      <w:r w:rsidRPr="002B110E">
        <w:rPr>
          <w:sz w:val="12"/>
        </w:rPr>
        <w:t xml:space="preserve"> </w:t>
      </w:r>
      <w:r w:rsidRPr="00125758">
        <w:rPr>
          <w:vanish/>
          <w:sz w:val="12"/>
        </w:rPr>
        <w:t>work,</w:t>
      </w:r>
      <w:r w:rsidRPr="002B110E">
        <w:rPr>
          <w:sz w:val="12"/>
        </w:rPr>
        <w:t xml:space="preserve"> </w:t>
      </w:r>
      <w:r w:rsidRPr="00125758">
        <w:rPr>
          <w:vanish/>
          <w:sz w:val="12"/>
        </w:rPr>
        <w:t>but</w:t>
      </w:r>
      <w:r w:rsidRPr="002B110E">
        <w:rPr>
          <w:sz w:val="12"/>
        </w:rPr>
        <w:t xml:space="preserve"> </w:t>
      </w:r>
      <w:r w:rsidRPr="00125758">
        <w:rPr>
          <w:vanish/>
          <w:sz w:val="12"/>
        </w:rPr>
        <w:t>pay</w:t>
      </w:r>
      <w:r w:rsidRPr="002B110E">
        <w:rPr>
          <w:sz w:val="12"/>
        </w:rPr>
        <w:t xml:space="preserve"> </w:t>
      </w:r>
      <w:r w:rsidRPr="00125758">
        <w:rPr>
          <w:vanish/>
          <w:sz w:val="12"/>
        </w:rPr>
        <w:t>them</w:t>
      </w:r>
      <w:r w:rsidRPr="002B110E">
        <w:rPr>
          <w:sz w:val="12"/>
        </w:rPr>
        <w:t xml:space="preserve"> </w:t>
      </w:r>
      <w:r w:rsidRPr="00125758">
        <w:rPr>
          <w:vanish/>
          <w:sz w:val="12"/>
        </w:rPr>
        <w:t>absolutely</w:t>
      </w:r>
      <w:r w:rsidRPr="002B110E">
        <w:rPr>
          <w:sz w:val="12"/>
        </w:rPr>
        <w:t xml:space="preserve"> </w:t>
      </w:r>
      <w:r w:rsidRPr="00125758">
        <w:rPr>
          <w:vanish/>
          <w:sz w:val="12"/>
        </w:rPr>
        <w:t>nothing</w:t>
      </w:r>
      <w:r w:rsidRPr="002B110E">
        <w:rPr>
          <w:sz w:val="12"/>
        </w:rPr>
        <w:t xml:space="preserve"> </w:t>
      </w:r>
      <w:r w:rsidRPr="00125758">
        <w:rPr>
          <w:vanish/>
          <w:sz w:val="12"/>
        </w:rPr>
        <w:t>for</w:t>
      </w:r>
      <w:r w:rsidRPr="002B110E">
        <w:rPr>
          <w:sz w:val="12"/>
        </w:rPr>
        <w:t xml:space="preserve"> </w:t>
      </w:r>
      <w:r w:rsidRPr="00125758">
        <w:rPr>
          <w:vanish/>
          <w:sz w:val="12"/>
        </w:rPr>
        <w:t>their</w:t>
      </w:r>
      <w:r w:rsidRPr="002B110E">
        <w:rPr>
          <w:sz w:val="12"/>
        </w:rPr>
        <w:t xml:space="preserve"> </w:t>
      </w:r>
      <w:r w:rsidRPr="00125758">
        <w:rPr>
          <w:vanish/>
          <w:sz w:val="12"/>
        </w:rPr>
        <w:t>labor.</w:t>
      </w:r>
      <w:r w:rsidRPr="002B110E">
        <w:rPr>
          <w:sz w:val="12"/>
        </w:rPr>
        <w:t xml:space="preserve"> </w:t>
      </w:r>
      <w:r w:rsidRPr="00125758">
        <w:rPr>
          <w:vanish/>
          <w:sz w:val="12"/>
        </w:rPr>
        <w:t>For</w:t>
      </w:r>
      <w:r w:rsidRPr="002B110E">
        <w:rPr>
          <w:sz w:val="12"/>
        </w:rPr>
        <w:t xml:space="preserve"> </w:t>
      </w:r>
      <w:r w:rsidRPr="00125758">
        <w:rPr>
          <w:vanish/>
          <w:sz w:val="12"/>
        </w:rPr>
        <w:t>example,</w:t>
      </w:r>
      <w:r w:rsidRPr="002B110E">
        <w:rPr>
          <w:sz w:val="12"/>
        </w:rPr>
        <w:t xml:space="preserve"> </w:t>
      </w:r>
      <w:r w:rsidRPr="00125758">
        <w:rPr>
          <w:vanish/>
          <w:sz w:val="12"/>
        </w:rPr>
        <w:t>the</w:t>
      </w:r>
      <w:r w:rsidRPr="002B110E">
        <w:rPr>
          <w:sz w:val="12"/>
        </w:rPr>
        <w:t xml:space="preserve"> </w:t>
      </w:r>
      <w:r w:rsidRPr="00125758">
        <w:rPr>
          <w:vanish/>
          <w:sz w:val="12"/>
        </w:rPr>
        <w:t>Georgia</w:t>
      </w:r>
      <w:r w:rsidRPr="002B110E">
        <w:rPr>
          <w:sz w:val="12"/>
        </w:rPr>
        <w:t xml:space="preserve"> </w:t>
      </w:r>
      <w:r w:rsidRPr="00125758">
        <w:rPr>
          <w:vanish/>
          <w:sz w:val="12"/>
        </w:rPr>
        <w:t>Department</w:t>
      </w:r>
      <w:r w:rsidRPr="002B110E">
        <w:rPr>
          <w:sz w:val="12"/>
        </w:rPr>
        <w:t xml:space="preserve"> </w:t>
      </w:r>
      <w:r w:rsidRPr="00125758">
        <w:rPr>
          <w:vanish/>
          <w:sz w:val="12"/>
        </w:rPr>
        <w:t>of</w:t>
      </w:r>
      <w:r w:rsidRPr="002B110E">
        <w:rPr>
          <w:sz w:val="12"/>
        </w:rPr>
        <w:t xml:space="preserve"> </w:t>
      </w:r>
      <w:r w:rsidRPr="00125758">
        <w:rPr>
          <w:vanish/>
          <w:sz w:val="12"/>
        </w:rPr>
        <w:t>Corrections</w:t>
      </w:r>
      <w:r w:rsidRPr="002B110E">
        <w:rPr>
          <w:sz w:val="12"/>
        </w:rPr>
        <w:t xml:space="preserve"> </w:t>
      </w:r>
      <w:r w:rsidRPr="00125758">
        <w:rPr>
          <w:vanish/>
          <w:sz w:val="12"/>
        </w:rPr>
        <w:t>does</w:t>
      </w:r>
      <w:r w:rsidRPr="002B110E">
        <w:rPr>
          <w:sz w:val="12"/>
        </w:rPr>
        <w:t xml:space="preserve"> </w:t>
      </w:r>
      <w:r w:rsidRPr="00125758">
        <w:rPr>
          <w:vanish/>
          <w:sz w:val="12"/>
        </w:rPr>
        <w:t>not</w:t>
      </w:r>
      <w:r w:rsidRPr="002B110E">
        <w:rPr>
          <w:sz w:val="12"/>
        </w:rPr>
        <w:t xml:space="preserve"> </w:t>
      </w:r>
      <w:r w:rsidRPr="00125758">
        <w:rPr>
          <w:vanish/>
          <w:sz w:val="12"/>
        </w:rPr>
        <w:t>pay</w:t>
      </w:r>
      <w:r w:rsidRPr="002B110E">
        <w:rPr>
          <w:sz w:val="12"/>
        </w:rPr>
        <w:t xml:space="preserve"> </w:t>
      </w:r>
      <w:r w:rsidRPr="00125758">
        <w:rPr>
          <w:vanish/>
          <w:sz w:val="12"/>
        </w:rPr>
        <w:t>working</w:t>
      </w:r>
      <w:r w:rsidRPr="002B110E">
        <w:rPr>
          <w:sz w:val="12"/>
        </w:rPr>
        <w:t xml:space="preserve"> </w:t>
      </w:r>
      <w:r w:rsidRPr="00125758">
        <w:rPr>
          <w:vanish/>
          <w:sz w:val="12"/>
        </w:rPr>
        <w:t>inmates.1</w:t>
      </w:r>
      <w:r w:rsidRPr="002B110E">
        <w:rPr>
          <w:sz w:val="12"/>
        </w:rPr>
        <w:t xml:space="preserve"> </w:t>
      </w:r>
      <w:r w:rsidRPr="00125758">
        <w:rPr>
          <w:vanish/>
          <w:sz w:val="12"/>
        </w:rPr>
        <w:t>10</w:t>
      </w:r>
      <w:r w:rsidRPr="002B110E">
        <w:rPr>
          <w:sz w:val="12"/>
        </w:rPr>
        <w:t xml:space="preserve"> </w:t>
      </w:r>
      <w:r w:rsidRPr="00125758">
        <w:rPr>
          <w:vanish/>
          <w:sz w:val="12"/>
        </w:rPr>
        <w:t>Once</w:t>
      </w:r>
      <w:r w:rsidRPr="002B110E">
        <w:rPr>
          <w:sz w:val="12"/>
        </w:rPr>
        <w:t xml:space="preserve"> </w:t>
      </w:r>
      <w:r w:rsidRPr="00125758">
        <w:rPr>
          <w:vanish/>
          <w:sz w:val="12"/>
        </w:rPr>
        <w:t>a</w:t>
      </w:r>
      <w:r w:rsidRPr="002B110E">
        <w:rPr>
          <w:sz w:val="12"/>
        </w:rPr>
        <w:t xml:space="preserve"> </w:t>
      </w:r>
      <w:r w:rsidRPr="00125758">
        <w:rPr>
          <w:vanish/>
          <w:sz w:val="12"/>
        </w:rPr>
        <w:t>person</w:t>
      </w:r>
      <w:r w:rsidRPr="002B110E">
        <w:rPr>
          <w:sz w:val="12"/>
        </w:rPr>
        <w:t xml:space="preserve"> </w:t>
      </w:r>
      <w:r w:rsidRPr="00125758">
        <w:rPr>
          <w:vanish/>
          <w:sz w:val="12"/>
        </w:rPr>
        <w:t>is</w:t>
      </w:r>
      <w:r w:rsidRPr="002B110E">
        <w:rPr>
          <w:sz w:val="12"/>
        </w:rPr>
        <w:t xml:space="preserve"> </w:t>
      </w:r>
      <w:r w:rsidRPr="00125758">
        <w:rPr>
          <w:vanish/>
          <w:sz w:val="12"/>
        </w:rPr>
        <w:t>sentenced</w:t>
      </w:r>
      <w:r w:rsidRPr="002B110E">
        <w:rPr>
          <w:sz w:val="12"/>
        </w:rPr>
        <w:t xml:space="preserve"> </w:t>
      </w:r>
      <w:r w:rsidRPr="00125758">
        <w:rPr>
          <w:vanish/>
          <w:sz w:val="12"/>
        </w:rPr>
        <w:t>to</w:t>
      </w:r>
      <w:r w:rsidRPr="002B110E">
        <w:rPr>
          <w:sz w:val="12"/>
        </w:rPr>
        <w:t xml:space="preserve"> </w:t>
      </w:r>
      <w:r w:rsidRPr="00125758">
        <w:rPr>
          <w:vanish/>
          <w:sz w:val="12"/>
        </w:rPr>
        <w:t>one</w:t>
      </w:r>
      <w:r w:rsidRPr="002B110E">
        <w:rPr>
          <w:sz w:val="12"/>
        </w:rPr>
        <w:t xml:space="preserve"> </w:t>
      </w:r>
      <w:r w:rsidRPr="00125758">
        <w:rPr>
          <w:vanish/>
          <w:sz w:val="12"/>
        </w:rPr>
        <w:t>of</w:t>
      </w:r>
      <w:r w:rsidRPr="002B110E">
        <w:rPr>
          <w:sz w:val="12"/>
        </w:rPr>
        <w:t xml:space="preserve"> </w:t>
      </w:r>
      <w:r w:rsidRPr="00125758">
        <w:rPr>
          <w:vanish/>
          <w:sz w:val="12"/>
        </w:rPr>
        <w:t>the</w:t>
      </w:r>
      <w:r w:rsidRPr="002B110E">
        <w:rPr>
          <w:sz w:val="12"/>
        </w:rPr>
        <w:t xml:space="preserve"> </w:t>
      </w:r>
      <w:r w:rsidRPr="00125758">
        <w:rPr>
          <w:vanish/>
          <w:sz w:val="12"/>
        </w:rPr>
        <w:t>Georgia's</w:t>
      </w:r>
      <w:r w:rsidRPr="002B110E">
        <w:rPr>
          <w:sz w:val="12"/>
        </w:rPr>
        <w:t xml:space="preserve"> </w:t>
      </w:r>
      <w:r w:rsidRPr="00125758">
        <w:rPr>
          <w:vanish/>
          <w:sz w:val="12"/>
        </w:rPr>
        <w:t>31</w:t>
      </w:r>
      <w:r w:rsidRPr="002B110E">
        <w:rPr>
          <w:sz w:val="12"/>
        </w:rPr>
        <w:t xml:space="preserve"> </w:t>
      </w:r>
      <w:r w:rsidRPr="00125758">
        <w:rPr>
          <w:vanish/>
          <w:sz w:val="12"/>
        </w:rPr>
        <w:t>state</w:t>
      </w:r>
      <w:r w:rsidRPr="002B110E">
        <w:rPr>
          <w:sz w:val="12"/>
        </w:rPr>
        <w:t xml:space="preserve"> </w:t>
      </w:r>
      <w:r w:rsidRPr="00125758">
        <w:rPr>
          <w:vanish/>
          <w:sz w:val="12"/>
        </w:rPr>
        <w:t>prisons,</w:t>
      </w:r>
      <w:r w:rsidRPr="002B110E">
        <w:rPr>
          <w:sz w:val="12"/>
        </w:rPr>
        <w:t xml:space="preserve"> </w:t>
      </w:r>
      <w:r w:rsidRPr="00125758">
        <w:rPr>
          <w:vanish/>
          <w:sz w:val="12"/>
        </w:rPr>
        <w:t>he</w:t>
      </w:r>
      <w:r w:rsidRPr="002B110E">
        <w:rPr>
          <w:sz w:val="12"/>
        </w:rPr>
        <w:t xml:space="preserve"> </w:t>
      </w:r>
      <w:r w:rsidRPr="00125758">
        <w:rPr>
          <w:vanish/>
          <w:sz w:val="12"/>
        </w:rPr>
        <w:t>or</w:t>
      </w:r>
      <w:r w:rsidRPr="002B110E">
        <w:rPr>
          <w:sz w:val="12"/>
        </w:rPr>
        <w:t xml:space="preserve"> </w:t>
      </w:r>
      <w:r w:rsidRPr="00125758">
        <w:rPr>
          <w:vanish/>
          <w:sz w:val="12"/>
        </w:rPr>
        <w:t>she</w:t>
      </w:r>
      <w:r w:rsidRPr="002B110E">
        <w:rPr>
          <w:sz w:val="12"/>
        </w:rPr>
        <w:t xml:space="preserve"> </w:t>
      </w:r>
      <w:r w:rsidRPr="00125758">
        <w:rPr>
          <w:vanish/>
          <w:sz w:val="12"/>
        </w:rPr>
        <w:t>will</w:t>
      </w:r>
      <w:r w:rsidRPr="002B110E">
        <w:rPr>
          <w:sz w:val="12"/>
        </w:rPr>
        <w:t xml:space="preserve"> </w:t>
      </w:r>
      <w:r w:rsidRPr="00125758">
        <w:rPr>
          <w:vanish/>
          <w:sz w:val="12"/>
        </w:rPr>
        <w:t>be</w:t>
      </w:r>
      <w:r w:rsidRPr="002B110E">
        <w:rPr>
          <w:sz w:val="12"/>
        </w:rPr>
        <w:t xml:space="preserve"> </w:t>
      </w:r>
      <w:r w:rsidRPr="00125758">
        <w:rPr>
          <w:vanish/>
          <w:sz w:val="12"/>
        </w:rPr>
        <w:t>ordered</w:t>
      </w:r>
      <w:r w:rsidRPr="002B110E">
        <w:rPr>
          <w:sz w:val="12"/>
        </w:rPr>
        <w:t xml:space="preserve"> </w:t>
      </w:r>
      <w:r w:rsidRPr="00125758">
        <w:rPr>
          <w:vanish/>
          <w:sz w:val="12"/>
        </w:rPr>
        <w:t>to</w:t>
      </w:r>
      <w:r w:rsidRPr="002B110E">
        <w:rPr>
          <w:sz w:val="12"/>
        </w:rPr>
        <w:t xml:space="preserve"> </w:t>
      </w:r>
      <w:r w:rsidRPr="00125758">
        <w:rPr>
          <w:vanish/>
          <w:sz w:val="12"/>
        </w:rPr>
        <w:t>either</w:t>
      </w:r>
      <w:r w:rsidRPr="002B110E">
        <w:rPr>
          <w:sz w:val="12"/>
        </w:rPr>
        <w:t xml:space="preserve"> </w:t>
      </w:r>
      <w:r w:rsidRPr="00125758">
        <w:rPr>
          <w:vanish/>
          <w:sz w:val="12"/>
        </w:rPr>
        <w:t>work</w:t>
      </w:r>
      <w:r w:rsidRPr="002B110E">
        <w:rPr>
          <w:sz w:val="12"/>
        </w:rPr>
        <w:t xml:space="preserve"> </w:t>
      </w:r>
      <w:r w:rsidRPr="00125758">
        <w:rPr>
          <w:vanish/>
          <w:sz w:val="12"/>
        </w:rPr>
        <w:t>jobs</w:t>
      </w:r>
      <w:r w:rsidRPr="002B110E">
        <w:rPr>
          <w:sz w:val="12"/>
        </w:rPr>
        <w:t xml:space="preserve"> </w:t>
      </w:r>
      <w:r w:rsidRPr="00125758">
        <w:rPr>
          <w:vanish/>
          <w:sz w:val="12"/>
        </w:rPr>
        <w:t>that</w:t>
      </w:r>
      <w:r w:rsidRPr="002B110E">
        <w:rPr>
          <w:sz w:val="12"/>
        </w:rPr>
        <w:t xml:space="preserve"> </w:t>
      </w:r>
      <w:r w:rsidRPr="00125758">
        <w:rPr>
          <w:vanish/>
          <w:sz w:val="12"/>
        </w:rPr>
        <w:t>directly</w:t>
      </w:r>
      <w:r w:rsidRPr="002B110E">
        <w:rPr>
          <w:sz w:val="12"/>
        </w:rPr>
        <w:t xml:space="preserve"> </w:t>
      </w:r>
      <w:r w:rsidRPr="00125758">
        <w:rPr>
          <w:vanish/>
          <w:sz w:val="12"/>
        </w:rPr>
        <w:t>benefit</w:t>
      </w:r>
      <w:r w:rsidRPr="002B110E">
        <w:rPr>
          <w:sz w:val="12"/>
        </w:rPr>
        <w:t xml:space="preserve"> </w:t>
      </w:r>
      <w:r w:rsidRPr="00125758">
        <w:rPr>
          <w:vanish/>
          <w:sz w:val="12"/>
        </w:rPr>
        <w:t>the</w:t>
      </w:r>
      <w:r w:rsidRPr="002B110E">
        <w:rPr>
          <w:sz w:val="12"/>
        </w:rPr>
        <w:t xml:space="preserve"> </w:t>
      </w:r>
      <w:r w:rsidRPr="00125758">
        <w:rPr>
          <w:vanish/>
          <w:sz w:val="12"/>
        </w:rPr>
        <w:t>prison,</w:t>
      </w:r>
      <w:r w:rsidRPr="002B110E">
        <w:rPr>
          <w:sz w:val="12"/>
        </w:rPr>
        <w:t xml:space="preserve"> </w:t>
      </w:r>
      <w:r w:rsidRPr="00125758">
        <w:rPr>
          <w:vanish/>
          <w:sz w:val="12"/>
        </w:rPr>
        <w:t>make</w:t>
      </w:r>
      <w:r w:rsidRPr="002B110E">
        <w:rPr>
          <w:sz w:val="12"/>
        </w:rPr>
        <w:t xml:space="preserve"> </w:t>
      </w:r>
      <w:r w:rsidRPr="00125758">
        <w:rPr>
          <w:vanish/>
          <w:sz w:val="12"/>
        </w:rPr>
        <w:t>products</w:t>
      </w:r>
      <w:r w:rsidRPr="002B110E">
        <w:rPr>
          <w:sz w:val="12"/>
        </w:rPr>
        <w:t xml:space="preserve"> </w:t>
      </w:r>
      <w:r w:rsidRPr="00125758">
        <w:rPr>
          <w:vanish/>
          <w:sz w:val="12"/>
        </w:rPr>
        <w:t>to</w:t>
      </w:r>
      <w:r w:rsidRPr="002B110E">
        <w:rPr>
          <w:sz w:val="12"/>
        </w:rPr>
        <w:t xml:space="preserve"> </w:t>
      </w:r>
      <w:r w:rsidRPr="00125758">
        <w:rPr>
          <w:vanish/>
          <w:sz w:val="12"/>
        </w:rPr>
        <w:t>be</w:t>
      </w:r>
      <w:r w:rsidRPr="002B110E">
        <w:rPr>
          <w:sz w:val="12"/>
        </w:rPr>
        <w:t xml:space="preserve"> </w:t>
      </w:r>
      <w:r w:rsidRPr="00125758">
        <w:rPr>
          <w:vanish/>
          <w:sz w:val="12"/>
        </w:rPr>
        <w:t>sold</w:t>
      </w:r>
      <w:r w:rsidRPr="002B110E">
        <w:rPr>
          <w:sz w:val="12"/>
        </w:rPr>
        <w:t xml:space="preserve"> </w:t>
      </w:r>
      <w:r w:rsidRPr="00125758">
        <w:rPr>
          <w:vanish/>
          <w:sz w:val="12"/>
        </w:rPr>
        <w:t>to</w:t>
      </w:r>
      <w:r w:rsidRPr="002B110E">
        <w:rPr>
          <w:sz w:val="12"/>
        </w:rPr>
        <w:t xml:space="preserve"> </w:t>
      </w:r>
      <w:r w:rsidRPr="00125758">
        <w:rPr>
          <w:vanish/>
          <w:sz w:val="12"/>
        </w:rPr>
        <w:t>government</w:t>
      </w:r>
      <w:r w:rsidRPr="002B110E">
        <w:rPr>
          <w:sz w:val="12"/>
        </w:rPr>
        <w:t xml:space="preserve"> </w:t>
      </w:r>
      <w:r w:rsidRPr="00125758">
        <w:rPr>
          <w:vanish/>
          <w:sz w:val="12"/>
        </w:rPr>
        <w:t>agencies,</w:t>
      </w:r>
      <w:r w:rsidRPr="002B110E">
        <w:rPr>
          <w:sz w:val="12"/>
        </w:rPr>
        <w:t xml:space="preserve"> </w:t>
      </w:r>
      <w:r w:rsidRPr="00125758">
        <w:rPr>
          <w:vanish/>
          <w:sz w:val="12"/>
        </w:rPr>
        <w:t>or</w:t>
      </w:r>
      <w:r w:rsidRPr="002B110E">
        <w:rPr>
          <w:sz w:val="12"/>
        </w:rPr>
        <w:t xml:space="preserve"> </w:t>
      </w:r>
      <w:r w:rsidRPr="00125758">
        <w:rPr>
          <w:vanish/>
          <w:sz w:val="12"/>
        </w:rPr>
        <w:t>perform</w:t>
      </w:r>
      <w:r w:rsidRPr="002B110E">
        <w:rPr>
          <w:sz w:val="12"/>
        </w:rPr>
        <w:t xml:space="preserve"> </w:t>
      </w:r>
      <w:r w:rsidRPr="00125758">
        <w:rPr>
          <w:vanish/>
          <w:sz w:val="12"/>
        </w:rPr>
        <w:t>city</w:t>
      </w:r>
      <w:r w:rsidRPr="002B110E">
        <w:rPr>
          <w:sz w:val="12"/>
        </w:rPr>
        <w:t xml:space="preserve"> </w:t>
      </w:r>
      <w:r w:rsidRPr="00125758">
        <w:rPr>
          <w:vanish/>
          <w:sz w:val="12"/>
        </w:rPr>
        <w:t>work</w:t>
      </w:r>
      <w:r w:rsidRPr="002B110E">
        <w:rPr>
          <w:sz w:val="12"/>
        </w:rPr>
        <w:t xml:space="preserve"> </w:t>
      </w:r>
      <w:r w:rsidRPr="00125758">
        <w:rPr>
          <w:vanish/>
          <w:sz w:val="12"/>
        </w:rPr>
        <w:t>detail</w:t>
      </w:r>
      <w:r w:rsidRPr="002B110E">
        <w:rPr>
          <w:sz w:val="12"/>
        </w:rPr>
        <w:t xml:space="preserve"> </w:t>
      </w:r>
      <w:r w:rsidRPr="00125758">
        <w:rPr>
          <w:vanish/>
          <w:sz w:val="12"/>
        </w:rPr>
        <w:t>jobs</w:t>
      </w:r>
      <w:r w:rsidRPr="002B110E">
        <w:rPr>
          <w:sz w:val="12"/>
        </w:rPr>
        <w:t xml:space="preserve"> </w:t>
      </w:r>
      <w:r w:rsidRPr="00125758">
        <w:rPr>
          <w:vanish/>
          <w:sz w:val="12"/>
        </w:rPr>
        <w:t>without</w:t>
      </w:r>
      <w:r w:rsidRPr="002B110E">
        <w:rPr>
          <w:sz w:val="12"/>
        </w:rPr>
        <w:t xml:space="preserve"> </w:t>
      </w:r>
      <w:r w:rsidRPr="00125758">
        <w:rPr>
          <w:vanish/>
          <w:sz w:val="12"/>
        </w:rPr>
        <w:t>getting</w:t>
      </w:r>
      <w:r w:rsidRPr="002B110E">
        <w:rPr>
          <w:sz w:val="12"/>
        </w:rPr>
        <w:t xml:space="preserve"> </w:t>
      </w:r>
      <w:r w:rsidRPr="00125758">
        <w:rPr>
          <w:vanish/>
          <w:sz w:val="12"/>
        </w:rPr>
        <w:t>paid</w:t>
      </w:r>
      <w:r w:rsidRPr="002B110E">
        <w:rPr>
          <w:sz w:val="12"/>
        </w:rPr>
        <w:t xml:space="preserve"> </w:t>
      </w:r>
      <w:r w:rsidRPr="00125758">
        <w:rPr>
          <w:vanish/>
          <w:sz w:val="12"/>
        </w:rPr>
        <w:t>a</w:t>
      </w:r>
      <w:r w:rsidRPr="002B110E">
        <w:rPr>
          <w:sz w:val="12"/>
        </w:rPr>
        <w:t xml:space="preserve"> </w:t>
      </w:r>
      <w:r w:rsidRPr="00125758">
        <w:rPr>
          <w:vanish/>
          <w:sz w:val="12"/>
        </w:rPr>
        <w:t>cent.11</w:t>
      </w:r>
      <w:r w:rsidRPr="002B110E">
        <w:rPr>
          <w:sz w:val="12"/>
        </w:rPr>
        <w:t xml:space="preserve"> </w:t>
      </w:r>
      <w:r w:rsidRPr="00125758">
        <w:rPr>
          <w:vanish/>
          <w:sz w:val="12"/>
        </w:rPr>
        <w:t>In</w:t>
      </w:r>
      <w:r w:rsidRPr="002B110E">
        <w:rPr>
          <w:sz w:val="12"/>
        </w:rPr>
        <w:t xml:space="preserve"> </w:t>
      </w:r>
      <w:r w:rsidRPr="00125758">
        <w:rPr>
          <w:vanish/>
          <w:sz w:val="12"/>
        </w:rPr>
        <w:t>light</w:t>
      </w:r>
      <w:r w:rsidRPr="002B110E">
        <w:rPr>
          <w:sz w:val="12"/>
        </w:rPr>
        <w:t xml:space="preserve"> </w:t>
      </w:r>
      <w:r w:rsidRPr="00125758">
        <w:rPr>
          <w:vanish/>
          <w:sz w:val="12"/>
        </w:rPr>
        <w:t>of</w:t>
      </w:r>
      <w:r w:rsidRPr="002B110E">
        <w:rPr>
          <w:sz w:val="12"/>
        </w:rPr>
        <w:t xml:space="preserve"> </w:t>
      </w:r>
      <w:r w:rsidRPr="00125758">
        <w:rPr>
          <w:vanish/>
          <w:sz w:val="12"/>
        </w:rPr>
        <w:t>these</w:t>
      </w:r>
      <w:r w:rsidRPr="002B110E">
        <w:rPr>
          <w:sz w:val="12"/>
        </w:rPr>
        <w:t xml:space="preserve"> </w:t>
      </w:r>
      <w:r w:rsidRPr="00125758">
        <w:rPr>
          <w:vanish/>
          <w:sz w:val="12"/>
        </w:rPr>
        <w:t>facts,</w:t>
      </w:r>
      <w:r w:rsidRPr="002B110E">
        <w:rPr>
          <w:sz w:val="12"/>
        </w:rPr>
        <w:t xml:space="preserve"> </w:t>
      </w:r>
      <w:r w:rsidRPr="00125758">
        <w:rPr>
          <w:vanish/>
          <w:sz w:val="12"/>
        </w:rPr>
        <w:t>it</w:t>
      </w:r>
      <w:r w:rsidRPr="002B110E">
        <w:rPr>
          <w:sz w:val="12"/>
        </w:rPr>
        <w:t xml:space="preserve"> </w:t>
      </w:r>
      <w:r w:rsidRPr="00125758">
        <w:rPr>
          <w:vanish/>
          <w:sz w:val="12"/>
        </w:rPr>
        <w:t>is</w:t>
      </w:r>
      <w:r w:rsidRPr="002B110E">
        <w:rPr>
          <w:sz w:val="12"/>
        </w:rPr>
        <w:t xml:space="preserve"> </w:t>
      </w:r>
      <w:r w:rsidRPr="00125758">
        <w:rPr>
          <w:vanish/>
          <w:sz w:val="12"/>
        </w:rPr>
        <w:t>not</w:t>
      </w:r>
      <w:r w:rsidRPr="002B110E">
        <w:rPr>
          <w:sz w:val="12"/>
        </w:rPr>
        <w:t xml:space="preserve"> </w:t>
      </w:r>
      <w:r w:rsidRPr="00125758">
        <w:rPr>
          <w:vanish/>
          <w:sz w:val="12"/>
        </w:rPr>
        <w:t>surprising</w:t>
      </w:r>
      <w:r w:rsidRPr="002B110E">
        <w:rPr>
          <w:sz w:val="12"/>
        </w:rPr>
        <w:t xml:space="preserve"> </w:t>
      </w:r>
      <w:r w:rsidRPr="00125758">
        <w:rPr>
          <w:vanish/>
          <w:sz w:val="12"/>
        </w:rPr>
        <w:t>that</w:t>
      </w:r>
      <w:r w:rsidRPr="002B110E">
        <w:rPr>
          <w:sz w:val="12"/>
        </w:rPr>
        <w:t xml:space="preserve"> </w:t>
      </w:r>
      <w:r w:rsidRPr="00125758">
        <w:rPr>
          <w:vanish/>
          <w:sz w:val="12"/>
        </w:rPr>
        <w:t>on</w:t>
      </w:r>
      <w:r w:rsidRPr="002B110E">
        <w:rPr>
          <w:sz w:val="12"/>
        </w:rPr>
        <w:t xml:space="preserve"> </w:t>
      </w:r>
      <w:r w:rsidRPr="00125758">
        <w:rPr>
          <w:vanish/>
          <w:sz w:val="12"/>
        </w:rPr>
        <w:t>December</w:t>
      </w:r>
      <w:r w:rsidRPr="002B110E">
        <w:rPr>
          <w:sz w:val="12"/>
        </w:rPr>
        <w:t xml:space="preserve"> </w:t>
      </w:r>
      <w:r w:rsidRPr="00125758">
        <w:rPr>
          <w:vanish/>
          <w:sz w:val="12"/>
        </w:rPr>
        <w:t>9,</w:t>
      </w:r>
      <w:r w:rsidRPr="002B110E">
        <w:rPr>
          <w:sz w:val="12"/>
        </w:rPr>
        <w:t xml:space="preserve"> </w:t>
      </w:r>
      <w:r w:rsidRPr="00125758">
        <w:rPr>
          <w:vanish/>
          <w:sz w:val="12"/>
        </w:rPr>
        <w:t>2010,</w:t>
      </w:r>
      <w:r w:rsidRPr="002B110E">
        <w:rPr>
          <w:sz w:val="12"/>
        </w:rPr>
        <w:t xml:space="preserve"> </w:t>
      </w:r>
      <w:r w:rsidRPr="00125758">
        <w:rPr>
          <w:vanish/>
          <w:sz w:val="12"/>
        </w:rPr>
        <w:t>thousands</w:t>
      </w:r>
      <w:r w:rsidRPr="002B110E">
        <w:rPr>
          <w:sz w:val="12"/>
        </w:rPr>
        <w:t xml:space="preserve"> </w:t>
      </w:r>
      <w:r w:rsidRPr="00125758">
        <w:rPr>
          <w:vanish/>
          <w:sz w:val="12"/>
        </w:rPr>
        <w:t>of</w:t>
      </w:r>
      <w:r w:rsidRPr="002B110E">
        <w:rPr>
          <w:sz w:val="12"/>
        </w:rPr>
        <w:t xml:space="preserve"> </w:t>
      </w:r>
      <w:r w:rsidRPr="00125758">
        <w:rPr>
          <w:vanish/>
          <w:sz w:val="12"/>
        </w:rPr>
        <w:t>Georgia</w:t>
      </w:r>
      <w:r w:rsidRPr="002B110E">
        <w:rPr>
          <w:sz w:val="12"/>
        </w:rPr>
        <w:t xml:space="preserve"> </w:t>
      </w:r>
      <w:r w:rsidRPr="00125758">
        <w:rPr>
          <w:vanish/>
          <w:sz w:val="12"/>
        </w:rPr>
        <w:t>inmates</w:t>
      </w:r>
      <w:r w:rsidRPr="002B110E">
        <w:rPr>
          <w:sz w:val="12"/>
        </w:rPr>
        <w:t xml:space="preserve"> </w:t>
      </w:r>
      <w:r w:rsidRPr="00125758">
        <w:rPr>
          <w:vanish/>
          <w:sz w:val="12"/>
        </w:rPr>
        <w:t>staged</w:t>
      </w:r>
      <w:r w:rsidRPr="002B110E">
        <w:rPr>
          <w:sz w:val="12"/>
        </w:rPr>
        <w:t xml:space="preserve"> </w:t>
      </w:r>
      <w:r w:rsidRPr="00125758">
        <w:rPr>
          <w:vanish/>
          <w:sz w:val="12"/>
        </w:rPr>
        <w:t>the</w:t>
      </w:r>
      <w:r w:rsidRPr="002B110E">
        <w:rPr>
          <w:sz w:val="12"/>
        </w:rPr>
        <w:t xml:space="preserve"> </w:t>
      </w:r>
      <w:r w:rsidRPr="00125758">
        <w:rPr>
          <w:vanish/>
          <w:sz w:val="12"/>
        </w:rPr>
        <w:t>largest</w:t>
      </w:r>
      <w:r w:rsidRPr="002B110E">
        <w:rPr>
          <w:sz w:val="12"/>
        </w:rPr>
        <w:t xml:space="preserve"> </w:t>
      </w:r>
      <w:r w:rsidRPr="00125758">
        <w:rPr>
          <w:vanish/>
          <w:sz w:val="12"/>
        </w:rPr>
        <w:t>prison</w:t>
      </w:r>
      <w:r w:rsidRPr="002B110E">
        <w:rPr>
          <w:sz w:val="12"/>
        </w:rPr>
        <w:t xml:space="preserve"> </w:t>
      </w:r>
      <w:r w:rsidRPr="00125758">
        <w:rPr>
          <w:vanish/>
          <w:sz w:val="12"/>
        </w:rPr>
        <w:t>protest</w:t>
      </w:r>
      <w:r w:rsidRPr="002B110E">
        <w:rPr>
          <w:sz w:val="12"/>
        </w:rPr>
        <w:t xml:space="preserve"> </w:t>
      </w:r>
      <w:r w:rsidRPr="00125758">
        <w:rPr>
          <w:vanish/>
          <w:sz w:val="12"/>
        </w:rPr>
        <w:t>in</w:t>
      </w:r>
      <w:r w:rsidRPr="002B110E">
        <w:rPr>
          <w:sz w:val="12"/>
        </w:rPr>
        <w:t xml:space="preserve"> </w:t>
      </w:r>
      <w:r w:rsidRPr="00125758">
        <w:rPr>
          <w:vanish/>
          <w:sz w:val="12"/>
        </w:rPr>
        <w:t>U.S.</w:t>
      </w:r>
      <w:r w:rsidRPr="002B110E">
        <w:rPr>
          <w:sz w:val="12"/>
        </w:rPr>
        <w:t xml:space="preserve"> </w:t>
      </w:r>
      <w:r w:rsidRPr="00125758">
        <w:rPr>
          <w:vanish/>
          <w:sz w:val="12"/>
        </w:rPr>
        <w:t>History.ll</w:t>
      </w:r>
      <w:r w:rsidRPr="002B110E">
        <w:rPr>
          <w:sz w:val="12"/>
        </w:rPr>
        <w:t xml:space="preserve"> </w:t>
      </w:r>
      <w:r w:rsidRPr="00125758">
        <w:rPr>
          <w:vanish/>
          <w:sz w:val="12"/>
        </w:rPr>
        <w:t>2</w:t>
      </w:r>
      <w:r w:rsidRPr="002B110E">
        <w:rPr>
          <w:sz w:val="12"/>
        </w:rPr>
        <w:t xml:space="preserve"> </w:t>
      </w:r>
      <w:r w:rsidRPr="00125758">
        <w:rPr>
          <w:rStyle w:val="StyleUnderline"/>
          <w:vanish/>
          <w:sz w:val="12"/>
          <w:u w:val="none"/>
        </w:rPr>
        <w:t>Through</w:t>
      </w:r>
      <w:r w:rsidRPr="002B110E">
        <w:rPr>
          <w:rStyle w:val="StyleUnderline"/>
          <w:sz w:val="12"/>
          <w:u w:val="none"/>
        </w:rPr>
        <w:t xml:space="preserve"> </w:t>
      </w:r>
      <w:r w:rsidRPr="00125758">
        <w:rPr>
          <w:rStyle w:val="StyleUnderline"/>
          <w:vanish/>
          <w:sz w:val="12"/>
          <w:u w:val="none"/>
        </w:rPr>
        <w:t>the</w:t>
      </w:r>
      <w:r w:rsidRPr="002B110E">
        <w:rPr>
          <w:rStyle w:val="StyleUnderline"/>
          <w:sz w:val="12"/>
          <w:u w:val="none"/>
        </w:rPr>
        <w:t xml:space="preserve"> </w:t>
      </w:r>
      <w:r w:rsidRPr="00125758">
        <w:rPr>
          <w:rStyle w:val="StyleUnderline"/>
          <w:vanish/>
          <w:sz w:val="12"/>
          <w:u w:val="none"/>
        </w:rPr>
        <w:t>use</w:t>
      </w:r>
      <w:r w:rsidRPr="002B110E">
        <w:rPr>
          <w:rStyle w:val="StyleUnderline"/>
          <w:sz w:val="12"/>
          <w:u w:val="none"/>
        </w:rPr>
        <w:t xml:space="preserve"> </w:t>
      </w:r>
      <w:r w:rsidRPr="00125758">
        <w:rPr>
          <w:rStyle w:val="StyleUnderline"/>
          <w:vanish/>
          <w:sz w:val="12"/>
          <w:u w:val="none"/>
        </w:rPr>
        <w:t>of</w:t>
      </w:r>
      <w:r w:rsidRPr="002B110E">
        <w:rPr>
          <w:rStyle w:val="StyleUnderline"/>
          <w:sz w:val="12"/>
          <w:u w:val="none"/>
        </w:rPr>
        <w:t xml:space="preserve"> </w:t>
      </w:r>
      <w:r w:rsidRPr="00125758">
        <w:rPr>
          <w:rStyle w:val="StyleUnderline"/>
          <w:vanish/>
          <w:sz w:val="12"/>
          <w:u w:val="none"/>
        </w:rPr>
        <w:t>contraband</w:t>
      </w:r>
      <w:r w:rsidRPr="002B110E">
        <w:rPr>
          <w:rStyle w:val="StyleUnderline"/>
          <w:sz w:val="12"/>
          <w:u w:val="none"/>
        </w:rPr>
        <w:t xml:space="preserve"> </w:t>
      </w:r>
      <w:r w:rsidRPr="00125758">
        <w:rPr>
          <w:rStyle w:val="StyleUnderline"/>
          <w:vanish/>
          <w:sz w:val="12"/>
          <w:u w:val="none"/>
        </w:rPr>
        <w:t>cell</w:t>
      </w:r>
      <w:r w:rsidRPr="002B110E">
        <w:rPr>
          <w:rStyle w:val="StyleUnderline"/>
          <w:sz w:val="12"/>
          <w:u w:val="none"/>
        </w:rPr>
        <w:t xml:space="preserve"> </w:t>
      </w:r>
      <w:r w:rsidRPr="00125758">
        <w:rPr>
          <w:rStyle w:val="StyleUnderline"/>
          <w:vanish/>
          <w:sz w:val="12"/>
          <w:u w:val="none"/>
        </w:rPr>
        <w:t>phones,</w:t>
      </w:r>
      <w:r w:rsidRPr="002B110E">
        <w:rPr>
          <w:rStyle w:val="StyleUnderline"/>
          <w:sz w:val="12"/>
          <w:u w:val="none"/>
        </w:rPr>
        <w:t xml:space="preserve"> </w:t>
      </w:r>
      <w:r w:rsidRPr="00125758">
        <w:rPr>
          <w:rStyle w:val="StyleUnderline"/>
          <w:vanish/>
          <w:sz w:val="12"/>
          <w:u w:val="none"/>
        </w:rPr>
        <w:t>Georgia</w:t>
      </w:r>
      <w:r w:rsidRPr="002B110E">
        <w:rPr>
          <w:rStyle w:val="StyleUnderline"/>
          <w:sz w:val="12"/>
          <w:u w:val="none"/>
        </w:rPr>
        <w:t xml:space="preserve"> </w:t>
      </w:r>
      <w:r w:rsidRPr="00125758">
        <w:rPr>
          <w:rStyle w:val="StyleUnderline"/>
          <w:vanish/>
          <w:sz w:val="12"/>
          <w:u w:val="none"/>
        </w:rPr>
        <w:t>inmates</w:t>
      </w:r>
      <w:r w:rsidRPr="002B110E">
        <w:rPr>
          <w:rStyle w:val="StyleUnderline"/>
          <w:sz w:val="12"/>
          <w:u w:val="none"/>
        </w:rPr>
        <w:t xml:space="preserve"> </w:t>
      </w:r>
      <w:r w:rsidRPr="00125758">
        <w:rPr>
          <w:rStyle w:val="StyleUnderline"/>
          <w:vanish/>
          <w:sz w:val="12"/>
          <w:u w:val="none"/>
        </w:rPr>
        <w:t>in</w:t>
      </w:r>
      <w:r w:rsidRPr="002B110E">
        <w:rPr>
          <w:rStyle w:val="StyleUnderline"/>
          <w:sz w:val="12"/>
          <w:u w:val="none"/>
        </w:rPr>
        <w:t xml:space="preserve"> </w:t>
      </w:r>
      <w:r w:rsidRPr="00125758">
        <w:rPr>
          <w:rStyle w:val="StyleUnderline"/>
          <w:vanish/>
          <w:sz w:val="12"/>
          <w:u w:val="none"/>
        </w:rPr>
        <w:t>at</w:t>
      </w:r>
      <w:r w:rsidRPr="002B110E">
        <w:rPr>
          <w:rStyle w:val="StyleUnderline"/>
          <w:sz w:val="12"/>
          <w:u w:val="none"/>
        </w:rPr>
        <w:t xml:space="preserve"> </w:t>
      </w:r>
      <w:r w:rsidRPr="00125758">
        <w:rPr>
          <w:rStyle w:val="StyleUnderline"/>
          <w:vanish/>
          <w:sz w:val="12"/>
          <w:u w:val="none"/>
        </w:rPr>
        <w:t>least</w:t>
      </w:r>
      <w:r w:rsidRPr="002B110E">
        <w:rPr>
          <w:rStyle w:val="StyleUnderline"/>
          <w:sz w:val="12"/>
          <w:u w:val="none"/>
        </w:rPr>
        <w:t xml:space="preserve"> </w:t>
      </w:r>
      <w:r w:rsidRPr="00125758">
        <w:rPr>
          <w:rStyle w:val="StyleUnderline"/>
          <w:vanish/>
          <w:sz w:val="12"/>
          <w:u w:val="none"/>
        </w:rPr>
        <w:t>seven</w:t>
      </w:r>
      <w:r w:rsidRPr="002B110E">
        <w:rPr>
          <w:rStyle w:val="StyleUnderline"/>
          <w:sz w:val="12"/>
          <w:u w:val="none"/>
        </w:rPr>
        <w:t xml:space="preserve"> </w:t>
      </w:r>
      <w:r w:rsidRPr="00125758">
        <w:rPr>
          <w:rStyle w:val="StyleUnderline"/>
          <w:vanish/>
          <w:sz w:val="12"/>
          <w:u w:val="none"/>
        </w:rPr>
        <w:t>different</w:t>
      </w:r>
      <w:r w:rsidRPr="002B110E">
        <w:rPr>
          <w:rStyle w:val="StyleUnderline"/>
          <w:sz w:val="12"/>
          <w:u w:val="none"/>
        </w:rPr>
        <w:t xml:space="preserve"> </w:t>
      </w:r>
      <w:r w:rsidRPr="00125758">
        <w:rPr>
          <w:rStyle w:val="StyleUnderline"/>
          <w:vanish/>
          <w:sz w:val="12"/>
          <w:u w:val="none"/>
        </w:rPr>
        <w:t>state</w:t>
      </w:r>
      <w:r w:rsidRPr="002B110E">
        <w:rPr>
          <w:rStyle w:val="StyleUnderline"/>
          <w:sz w:val="12"/>
          <w:u w:val="none"/>
        </w:rPr>
        <w:t xml:space="preserve"> </w:t>
      </w:r>
      <w:r w:rsidRPr="00125758">
        <w:rPr>
          <w:rStyle w:val="StyleUnderline"/>
          <w:vanish/>
          <w:sz w:val="12"/>
          <w:u w:val="none"/>
        </w:rPr>
        <w:t>prisons</w:t>
      </w:r>
      <w:r w:rsidRPr="002B110E">
        <w:rPr>
          <w:rStyle w:val="StyleUnderline"/>
          <w:sz w:val="12"/>
          <w:u w:val="none"/>
        </w:rPr>
        <w:t xml:space="preserve"> </w:t>
      </w:r>
      <w:r w:rsidRPr="00125758">
        <w:rPr>
          <w:rStyle w:val="StyleUnderline"/>
          <w:vanish/>
          <w:sz w:val="12"/>
          <w:u w:val="none"/>
        </w:rPr>
        <w:t>coordinated</w:t>
      </w:r>
      <w:r w:rsidRPr="002B110E">
        <w:rPr>
          <w:rStyle w:val="StyleUnderline"/>
          <w:sz w:val="12"/>
          <w:u w:val="none"/>
        </w:rPr>
        <w:t xml:space="preserve"> </w:t>
      </w:r>
      <w:r w:rsidRPr="00125758">
        <w:rPr>
          <w:rStyle w:val="StyleUnderline"/>
          <w:vanish/>
          <w:sz w:val="12"/>
          <w:u w:val="none"/>
        </w:rPr>
        <w:t>a</w:t>
      </w:r>
      <w:r w:rsidRPr="002B110E">
        <w:rPr>
          <w:rStyle w:val="StyleUnderline"/>
          <w:sz w:val="12"/>
          <w:u w:val="none"/>
        </w:rPr>
        <w:t xml:space="preserve"> </w:t>
      </w:r>
      <w:r w:rsidRPr="00125758">
        <w:rPr>
          <w:rStyle w:val="StyleUnderline"/>
          <w:vanish/>
          <w:sz w:val="12"/>
          <w:u w:val="none"/>
        </w:rPr>
        <w:t>nonviolent</w:t>
      </w:r>
      <w:r w:rsidRPr="002B110E">
        <w:rPr>
          <w:rStyle w:val="StyleUnderline"/>
          <w:sz w:val="12"/>
          <w:u w:val="none"/>
        </w:rPr>
        <w:t xml:space="preserve"> </w:t>
      </w:r>
      <w:r w:rsidRPr="00125758">
        <w:rPr>
          <w:rStyle w:val="StyleUnderline"/>
          <w:vanish/>
          <w:sz w:val="12"/>
          <w:u w:val="none"/>
        </w:rPr>
        <w:t>prison</w:t>
      </w:r>
      <w:r w:rsidRPr="002B110E">
        <w:rPr>
          <w:rStyle w:val="StyleUnderline"/>
          <w:sz w:val="12"/>
          <w:u w:val="none"/>
        </w:rPr>
        <w:t xml:space="preserve"> </w:t>
      </w:r>
      <w:r w:rsidRPr="00125758">
        <w:rPr>
          <w:rStyle w:val="StyleUnderline"/>
          <w:vanish/>
          <w:sz w:val="12"/>
          <w:u w:val="none"/>
        </w:rPr>
        <w:t>strike.l13</w:t>
      </w:r>
      <w:r w:rsidRPr="002B110E">
        <w:rPr>
          <w:rStyle w:val="StyleUnderline"/>
          <w:sz w:val="12"/>
          <w:u w:val="none"/>
        </w:rPr>
        <w:t xml:space="preserve"> </w:t>
      </w:r>
      <w:r w:rsidRPr="00125758">
        <w:rPr>
          <w:rStyle w:val="StyleUnderline"/>
          <w:vanish/>
          <w:sz w:val="12"/>
          <w:u w:val="none"/>
        </w:rPr>
        <w:t>These</w:t>
      </w:r>
      <w:r w:rsidRPr="002B110E">
        <w:rPr>
          <w:rStyle w:val="StyleUnderline"/>
          <w:sz w:val="12"/>
          <w:u w:val="none"/>
        </w:rPr>
        <w:t xml:space="preserve"> </w:t>
      </w:r>
      <w:r w:rsidRPr="00125758">
        <w:rPr>
          <w:rStyle w:val="StyleUnderline"/>
          <w:vanish/>
          <w:sz w:val="12"/>
          <w:u w:val="none"/>
        </w:rPr>
        <w:t>protesting</w:t>
      </w:r>
      <w:r w:rsidRPr="002B110E">
        <w:rPr>
          <w:rStyle w:val="StyleUnderline"/>
          <w:sz w:val="12"/>
          <w:u w:val="none"/>
        </w:rPr>
        <w:t xml:space="preserve"> </w:t>
      </w:r>
      <w:r w:rsidRPr="00125758">
        <w:rPr>
          <w:rStyle w:val="StyleUnderline"/>
          <w:vanish/>
          <w:sz w:val="12"/>
          <w:u w:val="none"/>
        </w:rPr>
        <w:t>inmates</w:t>
      </w:r>
      <w:r w:rsidRPr="002B110E">
        <w:rPr>
          <w:rStyle w:val="StyleUnderline"/>
          <w:sz w:val="12"/>
          <w:u w:val="none"/>
        </w:rPr>
        <w:t xml:space="preserve"> </w:t>
      </w:r>
      <w:r w:rsidRPr="00125758">
        <w:rPr>
          <w:rStyle w:val="StyleUnderline"/>
          <w:vanish/>
          <w:sz w:val="12"/>
          <w:u w:val="none"/>
        </w:rPr>
        <w:t>had</w:t>
      </w:r>
      <w:r w:rsidRPr="002B110E">
        <w:rPr>
          <w:rStyle w:val="StyleUnderline"/>
          <w:sz w:val="12"/>
          <w:u w:val="none"/>
        </w:rPr>
        <w:t xml:space="preserve"> </w:t>
      </w:r>
      <w:r w:rsidRPr="00125758">
        <w:rPr>
          <w:rStyle w:val="StyleUnderline"/>
          <w:vanish/>
          <w:sz w:val="12"/>
          <w:u w:val="none"/>
        </w:rPr>
        <w:t>several</w:t>
      </w:r>
      <w:r w:rsidRPr="002B110E">
        <w:rPr>
          <w:rStyle w:val="StyleUnderline"/>
          <w:sz w:val="12"/>
          <w:u w:val="none"/>
        </w:rPr>
        <w:t xml:space="preserve"> </w:t>
      </w:r>
      <w:r w:rsidRPr="00125758">
        <w:rPr>
          <w:rStyle w:val="StyleUnderline"/>
          <w:vanish/>
          <w:sz w:val="12"/>
          <w:u w:val="none"/>
        </w:rPr>
        <w:t>demands,</w:t>
      </w:r>
      <w:r w:rsidRPr="002B110E">
        <w:rPr>
          <w:rStyle w:val="StyleUnderline"/>
          <w:sz w:val="12"/>
          <w:u w:val="none"/>
        </w:rPr>
        <w:t xml:space="preserve"> </w:t>
      </w:r>
      <w:r w:rsidRPr="00125758">
        <w:rPr>
          <w:rStyle w:val="StyleUnderline"/>
          <w:vanish/>
          <w:sz w:val="12"/>
          <w:u w:val="none"/>
        </w:rPr>
        <w:t>but</w:t>
      </w:r>
      <w:r w:rsidRPr="002B110E">
        <w:rPr>
          <w:rStyle w:val="StyleUnderline"/>
          <w:sz w:val="12"/>
          <w:u w:val="none"/>
        </w:rPr>
        <w:t xml:space="preserve"> </w:t>
      </w:r>
      <w:r w:rsidRPr="00125758">
        <w:rPr>
          <w:rStyle w:val="StyleUnderline"/>
          <w:vanish/>
          <w:sz w:val="12"/>
          <w:u w:val="none"/>
        </w:rPr>
        <w:t>high</w:t>
      </w:r>
      <w:r w:rsidRPr="002B110E">
        <w:rPr>
          <w:rStyle w:val="StyleUnderline"/>
          <w:sz w:val="12"/>
          <w:u w:val="none"/>
        </w:rPr>
        <w:t xml:space="preserve"> </w:t>
      </w:r>
      <w:r w:rsidRPr="00125758">
        <w:rPr>
          <w:rStyle w:val="StyleUnderline"/>
          <w:vanish/>
          <w:sz w:val="12"/>
          <w:u w:val="none"/>
        </w:rPr>
        <w:t>on</w:t>
      </w:r>
      <w:r w:rsidRPr="002B110E">
        <w:rPr>
          <w:rStyle w:val="StyleUnderline"/>
          <w:sz w:val="12"/>
          <w:u w:val="none"/>
        </w:rPr>
        <w:t xml:space="preserve"> </w:t>
      </w:r>
      <w:r w:rsidRPr="00125758">
        <w:rPr>
          <w:rStyle w:val="StyleUnderline"/>
          <w:vanish/>
          <w:sz w:val="12"/>
          <w:u w:val="none"/>
        </w:rPr>
        <w:t>their</w:t>
      </w:r>
      <w:r w:rsidRPr="002B110E">
        <w:rPr>
          <w:rStyle w:val="StyleUnderline"/>
          <w:sz w:val="12"/>
          <w:u w:val="none"/>
        </w:rPr>
        <w:t xml:space="preserve"> </w:t>
      </w:r>
      <w:r w:rsidRPr="00125758">
        <w:rPr>
          <w:rStyle w:val="StyleUnderline"/>
          <w:vanish/>
          <w:sz w:val="12"/>
          <w:u w:val="none"/>
        </w:rPr>
        <w:t>list</w:t>
      </w:r>
      <w:r w:rsidRPr="002B110E">
        <w:rPr>
          <w:rStyle w:val="StyleUnderline"/>
          <w:sz w:val="12"/>
          <w:u w:val="none"/>
        </w:rPr>
        <w:t xml:space="preserve"> </w:t>
      </w:r>
      <w:r w:rsidRPr="00125758">
        <w:rPr>
          <w:rStyle w:val="StyleUnderline"/>
          <w:vanish/>
          <w:sz w:val="12"/>
          <w:u w:val="none"/>
        </w:rPr>
        <w:t>was</w:t>
      </w:r>
      <w:r w:rsidRPr="002B110E">
        <w:rPr>
          <w:rStyle w:val="StyleUnderline"/>
          <w:sz w:val="12"/>
          <w:u w:val="none"/>
        </w:rPr>
        <w:t xml:space="preserve"> </w:t>
      </w:r>
      <w:r w:rsidRPr="00125758">
        <w:rPr>
          <w:rStyle w:val="StyleUnderline"/>
          <w:vanish/>
          <w:sz w:val="12"/>
          <w:u w:val="none"/>
        </w:rPr>
        <w:t>to</w:t>
      </w:r>
      <w:r w:rsidRPr="002B110E">
        <w:rPr>
          <w:rStyle w:val="StyleUnderline"/>
          <w:sz w:val="12"/>
          <w:u w:val="none"/>
        </w:rPr>
        <w:t xml:space="preserve"> </w:t>
      </w:r>
      <w:r w:rsidRPr="00125758">
        <w:rPr>
          <w:rStyle w:val="StyleUnderline"/>
          <w:vanish/>
          <w:sz w:val="12"/>
          <w:u w:val="none"/>
        </w:rPr>
        <w:t>be</w:t>
      </w:r>
      <w:r w:rsidRPr="002B110E">
        <w:rPr>
          <w:rStyle w:val="StyleUnderline"/>
          <w:sz w:val="12"/>
          <w:u w:val="none"/>
        </w:rPr>
        <w:t xml:space="preserve"> </w:t>
      </w:r>
      <w:r w:rsidRPr="00125758">
        <w:rPr>
          <w:rStyle w:val="StyleUnderline"/>
          <w:vanish/>
          <w:sz w:val="12"/>
          <w:u w:val="none"/>
        </w:rPr>
        <w:t>paid</w:t>
      </w:r>
      <w:r w:rsidRPr="002B110E">
        <w:rPr>
          <w:rStyle w:val="StyleUnderline"/>
          <w:sz w:val="12"/>
          <w:u w:val="none"/>
        </w:rPr>
        <w:t xml:space="preserve"> </w:t>
      </w:r>
      <w:r w:rsidRPr="00125758">
        <w:rPr>
          <w:rStyle w:val="StyleUnderline"/>
          <w:vanish/>
          <w:sz w:val="12"/>
          <w:u w:val="none"/>
        </w:rPr>
        <w:t>a</w:t>
      </w:r>
      <w:r w:rsidRPr="002B110E">
        <w:rPr>
          <w:rStyle w:val="StyleUnderline"/>
          <w:sz w:val="12"/>
          <w:u w:val="none"/>
        </w:rPr>
        <w:t xml:space="preserve"> </w:t>
      </w:r>
      <w:r w:rsidRPr="00125758">
        <w:rPr>
          <w:rStyle w:val="StyleUnderline"/>
          <w:vanish/>
          <w:sz w:val="12"/>
          <w:u w:val="none"/>
        </w:rPr>
        <w:t>living</w:t>
      </w:r>
      <w:r w:rsidRPr="002B110E">
        <w:rPr>
          <w:rStyle w:val="StyleUnderline"/>
          <w:sz w:val="12"/>
          <w:u w:val="none"/>
        </w:rPr>
        <w:t xml:space="preserve"> </w:t>
      </w:r>
      <w:r w:rsidRPr="00125758">
        <w:rPr>
          <w:rStyle w:val="StyleUnderline"/>
          <w:vanish/>
          <w:sz w:val="12"/>
          <w:u w:val="none"/>
        </w:rPr>
        <w:t>wage</w:t>
      </w:r>
      <w:r w:rsidRPr="002B110E">
        <w:rPr>
          <w:rStyle w:val="StyleUnderline"/>
          <w:sz w:val="12"/>
          <w:u w:val="none"/>
        </w:rPr>
        <w:t xml:space="preserve"> </w:t>
      </w:r>
      <w:r w:rsidRPr="00125758">
        <w:rPr>
          <w:rStyle w:val="StyleUnderline"/>
          <w:vanish/>
          <w:sz w:val="12"/>
          <w:u w:val="none"/>
        </w:rPr>
        <w:t>for</w:t>
      </w:r>
      <w:r w:rsidRPr="002B110E">
        <w:rPr>
          <w:rStyle w:val="StyleUnderline"/>
          <w:sz w:val="12"/>
          <w:u w:val="none"/>
        </w:rPr>
        <w:t xml:space="preserve"> </w:t>
      </w:r>
      <w:r w:rsidRPr="00125758">
        <w:rPr>
          <w:rStyle w:val="StyleUnderline"/>
          <w:vanish/>
          <w:sz w:val="12"/>
          <w:u w:val="none"/>
        </w:rPr>
        <w:t>work</w:t>
      </w:r>
      <w:r w:rsidRPr="00125758">
        <w:rPr>
          <w:vanish/>
          <w:sz w:val="12"/>
        </w:rPr>
        <w:t>.</w:t>
      </w:r>
      <w:r w:rsidRPr="00125758">
        <w:rPr>
          <w:rStyle w:val="StyleUnderline"/>
          <w:vanish/>
          <w:sz w:val="12"/>
          <w:u w:val="none"/>
        </w:rPr>
        <w:t>114</w:t>
      </w:r>
      <w:r w:rsidRPr="002B110E">
        <w:rPr>
          <w:rStyle w:val="StyleUnderline"/>
          <w:sz w:val="12"/>
          <w:u w:val="none"/>
        </w:rPr>
        <w:t xml:space="preserve"> </w:t>
      </w:r>
      <w:r w:rsidRPr="00125758">
        <w:rPr>
          <w:rStyle w:val="StyleUnderline"/>
          <w:vanish/>
          <w:sz w:val="12"/>
          <w:u w:val="none"/>
        </w:rPr>
        <w:t>"If</w:t>
      </w:r>
      <w:r w:rsidRPr="002B110E">
        <w:rPr>
          <w:rStyle w:val="StyleUnderline"/>
          <w:sz w:val="12"/>
          <w:u w:val="none"/>
        </w:rPr>
        <w:t xml:space="preserve"> </w:t>
      </w:r>
      <w:r w:rsidRPr="00125758">
        <w:rPr>
          <w:rStyle w:val="StyleUnderline"/>
          <w:vanish/>
          <w:sz w:val="12"/>
          <w:u w:val="none"/>
        </w:rPr>
        <w:t>they</w:t>
      </w:r>
      <w:r w:rsidRPr="002B110E">
        <w:rPr>
          <w:rStyle w:val="StyleUnderline"/>
          <w:sz w:val="12"/>
          <w:u w:val="none"/>
        </w:rPr>
        <w:t xml:space="preserve"> </w:t>
      </w:r>
      <w:r w:rsidRPr="00125758">
        <w:rPr>
          <w:rStyle w:val="StyleUnderline"/>
          <w:vanish/>
          <w:sz w:val="12"/>
          <w:u w:val="none"/>
        </w:rPr>
        <w:t>would</w:t>
      </w:r>
      <w:r w:rsidRPr="002B110E">
        <w:rPr>
          <w:rStyle w:val="StyleUnderline"/>
          <w:sz w:val="12"/>
          <w:u w:val="none"/>
        </w:rPr>
        <w:t xml:space="preserve"> </w:t>
      </w:r>
      <w:r w:rsidRPr="00125758">
        <w:rPr>
          <w:rStyle w:val="StyleUnderline"/>
          <w:vanish/>
          <w:sz w:val="12"/>
          <w:u w:val="none"/>
        </w:rPr>
        <w:t>start</w:t>
      </w:r>
      <w:r w:rsidRPr="002B110E">
        <w:rPr>
          <w:rStyle w:val="StyleUnderline"/>
          <w:sz w:val="12"/>
          <w:u w:val="none"/>
        </w:rPr>
        <w:t xml:space="preserve"> </w:t>
      </w:r>
      <w:r w:rsidRPr="00125758">
        <w:rPr>
          <w:rStyle w:val="StyleUnderline"/>
          <w:vanish/>
          <w:sz w:val="12"/>
          <w:u w:val="none"/>
        </w:rPr>
        <w:t>paying</w:t>
      </w:r>
      <w:r w:rsidRPr="002B110E">
        <w:rPr>
          <w:rStyle w:val="StyleUnderline"/>
          <w:sz w:val="12"/>
          <w:u w:val="none"/>
        </w:rPr>
        <w:t xml:space="preserve"> </w:t>
      </w:r>
      <w:r w:rsidRPr="00125758">
        <w:rPr>
          <w:rStyle w:val="StyleUnderline"/>
          <w:vanish/>
          <w:sz w:val="12"/>
          <w:u w:val="none"/>
        </w:rPr>
        <w:t>us,</w:t>
      </w:r>
      <w:r w:rsidRPr="002B110E">
        <w:rPr>
          <w:rStyle w:val="StyleUnderline"/>
          <w:sz w:val="12"/>
          <w:u w:val="none"/>
        </w:rPr>
        <w:t xml:space="preserve"> </w:t>
      </w:r>
      <w:r w:rsidRPr="00125758">
        <w:rPr>
          <w:rStyle w:val="StyleUnderline"/>
          <w:vanish/>
          <w:sz w:val="12"/>
          <w:u w:val="none"/>
        </w:rPr>
        <w:t>that</w:t>
      </w:r>
      <w:r w:rsidRPr="002B110E">
        <w:rPr>
          <w:rStyle w:val="StyleUnderline"/>
          <w:sz w:val="12"/>
          <w:u w:val="none"/>
        </w:rPr>
        <w:t xml:space="preserve"> </w:t>
      </w:r>
      <w:r w:rsidRPr="00125758">
        <w:rPr>
          <w:rStyle w:val="StyleUnderline"/>
          <w:vanish/>
          <w:sz w:val="12"/>
          <w:u w:val="none"/>
        </w:rPr>
        <w:t>would</w:t>
      </w:r>
      <w:r w:rsidRPr="002B110E">
        <w:rPr>
          <w:rStyle w:val="StyleUnderline"/>
          <w:sz w:val="12"/>
          <w:u w:val="none"/>
        </w:rPr>
        <w:t xml:space="preserve"> </w:t>
      </w:r>
      <w:r w:rsidRPr="00125758">
        <w:rPr>
          <w:rStyle w:val="StyleUnderline"/>
          <w:vanish/>
          <w:sz w:val="12"/>
          <w:u w:val="none"/>
        </w:rPr>
        <w:t>reduce</w:t>
      </w:r>
      <w:r w:rsidRPr="002B110E">
        <w:rPr>
          <w:rStyle w:val="StyleUnderline"/>
          <w:sz w:val="12"/>
          <w:u w:val="none"/>
        </w:rPr>
        <w:t xml:space="preserve"> </w:t>
      </w:r>
      <w:r w:rsidRPr="00125758">
        <w:rPr>
          <w:rStyle w:val="StyleUnderline"/>
          <w:vanish/>
          <w:sz w:val="12"/>
          <w:u w:val="none"/>
        </w:rPr>
        <w:t>crime</w:t>
      </w:r>
      <w:r w:rsidRPr="002B110E">
        <w:rPr>
          <w:rStyle w:val="StyleUnderline"/>
          <w:sz w:val="12"/>
          <w:u w:val="none"/>
        </w:rPr>
        <w:t xml:space="preserve"> </w:t>
      </w:r>
      <w:r w:rsidRPr="00125758">
        <w:rPr>
          <w:rStyle w:val="StyleUnderline"/>
          <w:vanish/>
          <w:sz w:val="12"/>
          <w:u w:val="none"/>
        </w:rPr>
        <w:t>behind</w:t>
      </w:r>
      <w:r w:rsidRPr="002B110E">
        <w:rPr>
          <w:rStyle w:val="StyleUnderline"/>
          <w:sz w:val="12"/>
          <w:u w:val="none"/>
        </w:rPr>
        <w:t xml:space="preserve"> </w:t>
      </w:r>
      <w:r w:rsidRPr="00125758">
        <w:rPr>
          <w:rStyle w:val="StyleUnderline"/>
          <w:vanish/>
          <w:sz w:val="12"/>
          <w:u w:val="none"/>
        </w:rPr>
        <w:t>the</w:t>
      </w:r>
      <w:r w:rsidRPr="002B110E">
        <w:rPr>
          <w:rStyle w:val="StyleUnderline"/>
          <w:sz w:val="12"/>
          <w:u w:val="none"/>
        </w:rPr>
        <w:t xml:space="preserve"> </w:t>
      </w:r>
      <w:r w:rsidRPr="00125758">
        <w:rPr>
          <w:rStyle w:val="StyleUnderline"/>
          <w:vanish/>
          <w:sz w:val="12"/>
          <w:u w:val="none"/>
        </w:rPr>
        <w:t>walls,"</w:t>
      </w:r>
      <w:r w:rsidRPr="002B110E">
        <w:rPr>
          <w:rStyle w:val="StyleUnderline"/>
          <w:sz w:val="12"/>
          <w:u w:val="none"/>
        </w:rPr>
        <w:t xml:space="preserve"> </w:t>
      </w:r>
      <w:r w:rsidRPr="00125758">
        <w:rPr>
          <w:rStyle w:val="StyleUnderline"/>
          <w:vanish/>
          <w:sz w:val="12"/>
          <w:u w:val="none"/>
        </w:rPr>
        <w:t>said</w:t>
      </w:r>
      <w:r w:rsidRPr="002B110E">
        <w:rPr>
          <w:rStyle w:val="StyleUnderline"/>
          <w:sz w:val="12"/>
          <w:u w:val="none"/>
        </w:rPr>
        <w:t xml:space="preserve"> </w:t>
      </w:r>
      <w:r w:rsidRPr="00125758">
        <w:rPr>
          <w:rStyle w:val="StyleUnderline"/>
          <w:vanish/>
          <w:sz w:val="12"/>
          <w:u w:val="none"/>
        </w:rPr>
        <w:t>Mike,</w:t>
      </w:r>
      <w:r w:rsidRPr="002B110E">
        <w:rPr>
          <w:rStyle w:val="StyleUnderline"/>
          <w:sz w:val="12"/>
          <w:u w:val="none"/>
        </w:rPr>
        <w:t xml:space="preserve"> </w:t>
      </w:r>
      <w:r w:rsidRPr="00125758">
        <w:rPr>
          <w:rStyle w:val="StyleUnderline"/>
          <w:vanish/>
          <w:sz w:val="12"/>
          <w:u w:val="none"/>
        </w:rPr>
        <w:t>one</w:t>
      </w:r>
      <w:r w:rsidRPr="002B110E">
        <w:rPr>
          <w:rStyle w:val="StyleUnderline"/>
          <w:sz w:val="12"/>
          <w:u w:val="none"/>
        </w:rPr>
        <w:t xml:space="preserve"> </w:t>
      </w:r>
      <w:r w:rsidRPr="00125758">
        <w:rPr>
          <w:rStyle w:val="StyleUnderline"/>
          <w:vanish/>
          <w:sz w:val="12"/>
          <w:u w:val="none"/>
        </w:rPr>
        <w:t>of</w:t>
      </w:r>
      <w:r w:rsidRPr="002B110E">
        <w:rPr>
          <w:rStyle w:val="StyleUnderline"/>
          <w:sz w:val="12"/>
          <w:u w:val="none"/>
        </w:rPr>
        <w:t xml:space="preserve"> </w:t>
      </w:r>
      <w:r w:rsidRPr="00125758">
        <w:rPr>
          <w:rStyle w:val="StyleUnderline"/>
          <w:vanish/>
          <w:sz w:val="12"/>
          <w:u w:val="none"/>
        </w:rPr>
        <w:t>the</w:t>
      </w:r>
      <w:r w:rsidRPr="002B110E">
        <w:rPr>
          <w:rStyle w:val="StyleUnderline"/>
          <w:sz w:val="12"/>
          <w:u w:val="none"/>
        </w:rPr>
        <w:t xml:space="preserve"> </w:t>
      </w:r>
      <w:r w:rsidRPr="00125758">
        <w:rPr>
          <w:rStyle w:val="StyleUnderline"/>
          <w:vanish/>
          <w:sz w:val="12"/>
          <w:u w:val="none"/>
        </w:rPr>
        <w:t>protesting</w:t>
      </w:r>
      <w:r w:rsidRPr="002B110E">
        <w:rPr>
          <w:rStyle w:val="StyleUnderline"/>
          <w:sz w:val="12"/>
          <w:u w:val="none"/>
        </w:rPr>
        <w:t xml:space="preserve"> </w:t>
      </w:r>
      <w:r w:rsidRPr="00125758">
        <w:rPr>
          <w:rStyle w:val="StyleUnderline"/>
          <w:vanish/>
          <w:sz w:val="12"/>
          <w:u w:val="none"/>
        </w:rPr>
        <w:t>prisoners,</w:t>
      </w:r>
      <w:r w:rsidRPr="002B110E">
        <w:rPr>
          <w:rStyle w:val="StyleUnderline"/>
          <w:sz w:val="12"/>
          <w:u w:val="none"/>
        </w:rPr>
        <w:t xml:space="preserve"> </w:t>
      </w:r>
      <w:r w:rsidRPr="00125758">
        <w:rPr>
          <w:rStyle w:val="StyleUnderline"/>
          <w:vanish/>
          <w:sz w:val="12"/>
          <w:u w:val="none"/>
        </w:rPr>
        <w:t>"inmates</w:t>
      </w:r>
      <w:r w:rsidRPr="002B110E">
        <w:rPr>
          <w:rStyle w:val="StyleUnderline"/>
          <w:sz w:val="12"/>
          <w:u w:val="none"/>
        </w:rPr>
        <w:t xml:space="preserve"> </w:t>
      </w:r>
      <w:r w:rsidRPr="00125758">
        <w:rPr>
          <w:rStyle w:val="StyleUnderline"/>
          <w:vanish/>
          <w:sz w:val="12"/>
          <w:u w:val="none"/>
        </w:rPr>
        <w:t>would</w:t>
      </w:r>
      <w:r w:rsidRPr="002B110E">
        <w:rPr>
          <w:rStyle w:val="StyleUnderline"/>
          <w:sz w:val="12"/>
          <w:u w:val="none"/>
        </w:rPr>
        <w:t xml:space="preserve"> </w:t>
      </w:r>
      <w:r w:rsidRPr="00125758">
        <w:rPr>
          <w:rStyle w:val="StyleUnderline"/>
          <w:vanish/>
          <w:sz w:val="12"/>
          <w:u w:val="none"/>
        </w:rPr>
        <w:t>have</w:t>
      </w:r>
      <w:r w:rsidRPr="002B110E">
        <w:rPr>
          <w:rStyle w:val="StyleUnderline"/>
          <w:sz w:val="12"/>
          <w:u w:val="none"/>
        </w:rPr>
        <w:t xml:space="preserve"> </w:t>
      </w:r>
      <w:r w:rsidRPr="00125758">
        <w:rPr>
          <w:rStyle w:val="StyleUnderline"/>
          <w:vanish/>
          <w:sz w:val="12"/>
          <w:u w:val="none"/>
        </w:rPr>
        <w:t>the</w:t>
      </w:r>
      <w:r w:rsidRPr="002B110E">
        <w:rPr>
          <w:rStyle w:val="StyleUnderline"/>
          <w:sz w:val="12"/>
          <w:u w:val="none"/>
        </w:rPr>
        <w:t xml:space="preserve"> </w:t>
      </w:r>
      <w:r w:rsidRPr="00125758">
        <w:rPr>
          <w:rStyle w:val="StyleUnderline"/>
          <w:vanish/>
          <w:sz w:val="12"/>
          <w:u w:val="none"/>
        </w:rPr>
        <w:t>means</w:t>
      </w:r>
      <w:r w:rsidRPr="002B110E">
        <w:rPr>
          <w:rStyle w:val="StyleUnderline"/>
          <w:sz w:val="12"/>
          <w:u w:val="none"/>
        </w:rPr>
        <w:t xml:space="preserve"> </w:t>
      </w:r>
      <w:r w:rsidRPr="00125758">
        <w:rPr>
          <w:rStyle w:val="StyleUnderline"/>
          <w:vanish/>
          <w:sz w:val="12"/>
          <w:u w:val="none"/>
        </w:rPr>
        <w:t>to</w:t>
      </w:r>
      <w:r w:rsidRPr="002B110E">
        <w:rPr>
          <w:rStyle w:val="StyleUnderline"/>
          <w:sz w:val="12"/>
          <w:u w:val="none"/>
        </w:rPr>
        <w:t xml:space="preserve"> </w:t>
      </w:r>
      <w:r w:rsidRPr="00125758">
        <w:rPr>
          <w:rStyle w:val="StyleUnderline"/>
          <w:vanish/>
          <w:sz w:val="12"/>
          <w:u w:val="none"/>
        </w:rPr>
        <w:t>get</w:t>
      </w:r>
      <w:r w:rsidRPr="002B110E">
        <w:rPr>
          <w:rStyle w:val="StyleUnderline"/>
          <w:sz w:val="12"/>
          <w:u w:val="none"/>
        </w:rPr>
        <w:t xml:space="preserve"> </w:t>
      </w:r>
      <w:r w:rsidRPr="00125758">
        <w:rPr>
          <w:rStyle w:val="StyleUnderline"/>
          <w:vanish/>
          <w:sz w:val="12"/>
          <w:u w:val="none"/>
        </w:rPr>
        <w:t>hygiene</w:t>
      </w:r>
      <w:r w:rsidRPr="002B110E">
        <w:rPr>
          <w:rStyle w:val="StyleUnderline"/>
          <w:sz w:val="12"/>
          <w:u w:val="none"/>
        </w:rPr>
        <w:t xml:space="preserve"> </w:t>
      </w:r>
      <w:r w:rsidRPr="00125758">
        <w:rPr>
          <w:rStyle w:val="StyleUnderline"/>
          <w:vanish/>
          <w:sz w:val="12"/>
          <w:u w:val="none"/>
        </w:rPr>
        <w:t>[items]</w:t>
      </w:r>
      <w:r w:rsidRPr="002B110E">
        <w:rPr>
          <w:rStyle w:val="StyleUnderline"/>
          <w:sz w:val="12"/>
          <w:u w:val="none"/>
        </w:rPr>
        <w:t xml:space="preserve"> </w:t>
      </w:r>
      <w:r w:rsidRPr="00125758">
        <w:rPr>
          <w:rStyle w:val="StyleUnderline"/>
          <w:vanish/>
          <w:sz w:val="12"/>
          <w:u w:val="none"/>
        </w:rPr>
        <w:t>and</w:t>
      </w:r>
      <w:r w:rsidRPr="002B110E">
        <w:rPr>
          <w:rStyle w:val="StyleUnderline"/>
          <w:sz w:val="12"/>
          <w:u w:val="none"/>
        </w:rPr>
        <w:t xml:space="preserve"> </w:t>
      </w:r>
      <w:r w:rsidRPr="00125758">
        <w:rPr>
          <w:rStyle w:val="StyleUnderline"/>
          <w:vanish/>
          <w:sz w:val="12"/>
          <w:u w:val="none"/>
        </w:rPr>
        <w:t>food</w:t>
      </w:r>
      <w:r w:rsidRPr="002B110E">
        <w:rPr>
          <w:rStyle w:val="StyleUnderline"/>
          <w:sz w:val="12"/>
          <w:u w:val="none"/>
        </w:rPr>
        <w:t xml:space="preserve"> </w:t>
      </w:r>
      <w:r w:rsidRPr="00125758">
        <w:rPr>
          <w:rStyle w:val="StyleUnderline"/>
          <w:vanish/>
          <w:sz w:val="12"/>
          <w:u w:val="none"/>
        </w:rPr>
        <w:t>from</w:t>
      </w:r>
      <w:r w:rsidRPr="002B110E">
        <w:rPr>
          <w:rStyle w:val="StyleUnderline"/>
          <w:sz w:val="12"/>
          <w:u w:val="none"/>
        </w:rPr>
        <w:t xml:space="preserve"> </w:t>
      </w:r>
      <w:r w:rsidRPr="00125758">
        <w:rPr>
          <w:rStyle w:val="StyleUnderline"/>
          <w:vanish/>
          <w:sz w:val="12"/>
          <w:u w:val="none"/>
        </w:rPr>
        <w:t>the</w:t>
      </w:r>
      <w:r w:rsidRPr="002B110E">
        <w:rPr>
          <w:rStyle w:val="StyleUnderline"/>
          <w:sz w:val="12"/>
          <w:u w:val="none"/>
        </w:rPr>
        <w:t xml:space="preserve"> </w:t>
      </w:r>
      <w:r w:rsidRPr="00125758">
        <w:rPr>
          <w:rStyle w:val="StyleUnderline"/>
          <w:vanish/>
          <w:sz w:val="12"/>
          <w:u w:val="none"/>
        </w:rPr>
        <w:t>commissary."</w:t>
      </w:r>
      <w:r w:rsidRPr="002B110E">
        <w:rPr>
          <w:rStyle w:val="StyleUnderline"/>
          <w:sz w:val="12"/>
          <w:u w:val="none"/>
        </w:rPr>
        <w:t xml:space="preserve"> </w:t>
      </w:r>
      <w:r w:rsidRPr="00125758">
        <w:rPr>
          <w:rStyle w:val="StyleUnderline"/>
          <w:vanish/>
          <w:sz w:val="12"/>
          <w:u w:val="none"/>
        </w:rPr>
        <w:t>15</w:t>
      </w:r>
      <w:r w:rsidRPr="002B110E">
        <w:rPr>
          <w:rStyle w:val="StyleUnderline"/>
          <w:sz w:val="12"/>
          <w:u w:val="none"/>
        </w:rPr>
        <w:t xml:space="preserve"> </w:t>
      </w:r>
      <w:r w:rsidRPr="00125758">
        <w:rPr>
          <w:rStyle w:val="StyleUnderline"/>
          <w:vanish/>
          <w:sz w:val="12"/>
          <w:u w:val="none"/>
        </w:rPr>
        <w:t>Th</w:t>
      </w:r>
      <w:r w:rsidRPr="00125758">
        <w:rPr>
          <w:vanish/>
          <w:sz w:val="12"/>
        </w:rPr>
        <w:t>e</w:t>
      </w:r>
      <w:r w:rsidRPr="002B110E">
        <w:rPr>
          <w:sz w:val="12"/>
        </w:rPr>
        <w:t xml:space="preserve"> </w:t>
      </w:r>
      <w:r w:rsidRPr="00125758">
        <w:rPr>
          <w:vanish/>
          <w:sz w:val="12"/>
        </w:rPr>
        <w:t>protest</w:t>
      </w:r>
      <w:r w:rsidRPr="002B110E">
        <w:rPr>
          <w:sz w:val="12"/>
        </w:rPr>
        <w:t xml:space="preserve"> </w:t>
      </w:r>
      <w:r w:rsidRPr="00125758">
        <w:rPr>
          <w:vanish/>
          <w:sz w:val="12"/>
        </w:rPr>
        <w:t>lasted</w:t>
      </w:r>
      <w:r w:rsidRPr="002B110E">
        <w:rPr>
          <w:sz w:val="12"/>
        </w:rPr>
        <w:t xml:space="preserve"> </w:t>
      </w:r>
      <w:r w:rsidRPr="00125758">
        <w:rPr>
          <w:vanish/>
          <w:sz w:val="12"/>
        </w:rPr>
        <w:t>approximately</w:t>
      </w:r>
      <w:r w:rsidRPr="002B110E">
        <w:rPr>
          <w:sz w:val="12"/>
        </w:rPr>
        <w:t xml:space="preserve"> </w:t>
      </w:r>
      <w:r w:rsidRPr="00125758">
        <w:rPr>
          <w:vanish/>
          <w:sz w:val="12"/>
        </w:rPr>
        <w:t>5</w:t>
      </w:r>
      <w:r w:rsidRPr="002B110E">
        <w:rPr>
          <w:sz w:val="12"/>
        </w:rPr>
        <w:t xml:space="preserve"> </w:t>
      </w:r>
      <w:r w:rsidRPr="00125758">
        <w:rPr>
          <w:vanish/>
          <w:sz w:val="12"/>
        </w:rPr>
        <w:t>days</w:t>
      </w:r>
      <w:r w:rsidRPr="002B110E">
        <w:rPr>
          <w:sz w:val="12"/>
        </w:rPr>
        <w:t xml:space="preserve"> </w:t>
      </w:r>
      <w:r w:rsidRPr="00125758">
        <w:rPr>
          <w:vanish/>
          <w:sz w:val="12"/>
        </w:rPr>
        <w:t>and</w:t>
      </w:r>
      <w:r w:rsidRPr="002B110E">
        <w:rPr>
          <w:sz w:val="12"/>
        </w:rPr>
        <w:t xml:space="preserve"> </w:t>
      </w:r>
      <w:r w:rsidRPr="00125758">
        <w:rPr>
          <w:vanish/>
          <w:sz w:val="12"/>
        </w:rPr>
        <w:t>unfortunately,</w:t>
      </w:r>
      <w:r w:rsidRPr="002B110E">
        <w:rPr>
          <w:sz w:val="12"/>
        </w:rPr>
        <w:t xml:space="preserve"> </w:t>
      </w:r>
      <w:r w:rsidRPr="00125758">
        <w:rPr>
          <w:vanish/>
          <w:sz w:val="12"/>
        </w:rPr>
        <w:t>the</w:t>
      </w:r>
      <w:r w:rsidRPr="002B110E">
        <w:rPr>
          <w:sz w:val="12"/>
        </w:rPr>
        <w:t xml:space="preserve"> </w:t>
      </w:r>
      <w:r w:rsidRPr="00125758">
        <w:rPr>
          <w:vanish/>
          <w:sz w:val="12"/>
        </w:rPr>
        <w:t>prisoners'</w:t>
      </w:r>
      <w:r w:rsidRPr="002B110E">
        <w:rPr>
          <w:sz w:val="12"/>
        </w:rPr>
        <w:t xml:space="preserve"> </w:t>
      </w:r>
      <w:r w:rsidRPr="00125758">
        <w:rPr>
          <w:vanish/>
          <w:sz w:val="12"/>
        </w:rPr>
        <w:t>demands</w:t>
      </w:r>
      <w:r w:rsidRPr="002B110E">
        <w:rPr>
          <w:sz w:val="12"/>
        </w:rPr>
        <w:t xml:space="preserve"> </w:t>
      </w:r>
      <w:r w:rsidRPr="00125758">
        <w:rPr>
          <w:vanish/>
          <w:sz w:val="12"/>
        </w:rPr>
        <w:t>have</w:t>
      </w:r>
      <w:r w:rsidRPr="002B110E">
        <w:rPr>
          <w:sz w:val="12"/>
        </w:rPr>
        <w:t xml:space="preserve"> </w:t>
      </w:r>
      <w:r w:rsidRPr="00125758">
        <w:rPr>
          <w:vanish/>
          <w:sz w:val="12"/>
        </w:rPr>
        <w:t>still</w:t>
      </w:r>
      <w:r w:rsidRPr="002B110E">
        <w:rPr>
          <w:sz w:val="12"/>
        </w:rPr>
        <w:t xml:space="preserve"> </w:t>
      </w:r>
      <w:r w:rsidRPr="00125758">
        <w:rPr>
          <w:vanish/>
          <w:sz w:val="12"/>
        </w:rPr>
        <w:t>not</w:t>
      </w:r>
      <w:r w:rsidRPr="002B110E">
        <w:rPr>
          <w:sz w:val="12"/>
        </w:rPr>
        <w:t xml:space="preserve"> </w:t>
      </w:r>
      <w:r w:rsidRPr="00125758">
        <w:rPr>
          <w:vanish/>
          <w:sz w:val="12"/>
        </w:rPr>
        <w:t>been</w:t>
      </w:r>
      <w:r w:rsidRPr="002B110E">
        <w:rPr>
          <w:sz w:val="12"/>
        </w:rPr>
        <w:t xml:space="preserve"> </w:t>
      </w:r>
      <w:r w:rsidRPr="00125758">
        <w:rPr>
          <w:vanish/>
          <w:sz w:val="12"/>
        </w:rPr>
        <w:t>met.116</w:t>
      </w:r>
      <w:r w:rsidRPr="002B110E">
        <w:rPr>
          <w:sz w:val="12"/>
        </w:rPr>
        <w:t xml:space="preserve"> </w:t>
      </w:r>
      <w:r w:rsidRPr="00125758">
        <w:rPr>
          <w:vanish/>
          <w:sz w:val="12"/>
        </w:rPr>
        <w:t>Almost</w:t>
      </w:r>
      <w:r w:rsidRPr="002B110E">
        <w:rPr>
          <w:sz w:val="12"/>
        </w:rPr>
        <w:t xml:space="preserve"> </w:t>
      </w:r>
      <w:r w:rsidRPr="00125758">
        <w:rPr>
          <w:vanish/>
          <w:sz w:val="12"/>
        </w:rPr>
        <w:t>all</w:t>
      </w:r>
      <w:r w:rsidRPr="002B110E">
        <w:rPr>
          <w:sz w:val="12"/>
        </w:rPr>
        <w:t xml:space="preserve"> </w:t>
      </w:r>
      <w:r w:rsidRPr="00125758">
        <w:rPr>
          <w:vanish/>
          <w:sz w:val="12"/>
        </w:rPr>
        <w:t>Georgia</w:t>
      </w:r>
      <w:r w:rsidRPr="002B110E">
        <w:rPr>
          <w:sz w:val="12"/>
        </w:rPr>
        <w:t xml:space="preserve"> </w:t>
      </w:r>
      <w:r w:rsidRPr="00125758">
        <w:rPr>
          <w:vanish/>
          <w:sz w:val="12"/>
        </w:rPr>
        <w:t>state-prisoners</w:t>
      </w:r>
      <w:r w:rsidRPr="002B110E">
        <w:rPr>
          <w:sz w:val="12"/>
        </w:rPr>
        <w:t xml:space="preserve"> </w:t>
      </w:r>
      <w:r w:rsidRPr="00125758">
        <w:rPr>
          <w:vanish/>
          <w:sz w:val="12"/>
        </w:rPr>
        <w:t>are</w:t>
      </w:r>
      <w:r w:rsidRPr="002B110E">
        <w:rPr>
          <w:sz w:val="12"/>
        </w:rPr>
        <w:t xml:space="preserve"> </w:t>
      </w:r>
      <w:r w:rsidRPr="00125758">
        <w:rPr>
          <w:vanish/>
          <w:sz w:val="12"/>
        </w:rPr>
        <w:t>still</w:t>
      </w:r>
      <w:r w:rsidRPr="002B110E">
        <w:rPr>
          <w:sz w:val="12"/>
        </w:rPr>
        <w:t xml:space="preserve"> </w:t>
      </w:r>
      <w:r w:rsidRPr="00125758">
        <w:rPr>
          <w:vanish/>
          <w:sz w:val="12"/>
        </w:rPr>
        <w:t>working</w:t>
      </w:r>
      <w:r w:rsidRPr="002B110E">
        <w:rPr>
          <w:sz w:val="12"/>
        </w:rPr>
        <w:t xml:space="preserve"> </w:t>
      </w:r>
      <w:r w:rsidRPr="00125758">
        <w:rPr>
          <w:vanish/>
          <w:sz w:val="12"/>
        </w:rPr>
        <w:t>for</w:t>
      </w:r>
      <w:r w:rsidRPr="002B110E">
        <w:rPr>
          <w:sz w:val="12"/>
        </w:rPr>
        <w:t xml:space="preserve"> </w:t>
      </w:r>
      <w:r w:rsidRPr="00125758">
        <w:rPr>
          <w:vanish/>
          <w:sz w:val="12"/>
        </w:rPr>
        <w:t>free,</w:t>
      </w:r>
      <w:r w:rsidRPr="002B110E">
        <w:rPr>
          <w:sz w:val="12"/>
        </w:rPr>
        <w:t xml:space="preserve"> </w:t>
      </w:r>
      <w:r w:rsidRPr="00125758">
        <w:rPr>
          <w:vanish/>
          <w:sz w:val="12"/>
        </w:rPr>
        <w:t>at</w:t>
      </w:r>
      <w:r w:rsidRPr="002B110E">
        <w:rPr>
          <w:sz w:val="12"/>
        </w:rPr>
        <w:t xml:space="preserve"> </w:t>
      </w:r>
      <w:r w:rsidRPr="00125758">
        <w:rPr>
          <w:vanish/>
          <w:sz w:val="12"/>
        </w:rPr>
        <w:t>least</w:t>
      </w:r>
      <w:r w:rsidRPr="002B110E">
        <w:rPr>
          <w:sz w:val="12"/>
        </w:rPr>
        <w:t xml:space="preserve"> </w:t>
      </w:r>
      <w:r w:rsidRPr="00125758">
        <w:rPr>
          <w:vanish/>
          <w:sz w:val="12"/>
        </w:rPr>
        <w:t>three</w:t>
      </w:r>
      <w:r w:rsidRPr="002B110E">
        <w:rPr>
          <w:sz w:val="12"/>
        </w:rPr>
        <w:t xml:space="preserve"> </w:t>
      </w:r>
      <w:r w:rsidRPr="00125758">
        <w:rPr>
          <w:vanish/>
          <w:sz w:val="12"/>
        </w:rPr>
        <w:t>inmates</w:t>
      </w:r>
      <w:r w:rsidRPr="002B110E">
        <w:rPr>
          <w:sz w:val="12"/>
        </w:rPr>
        <w:t xml:space="preserve"> </w:t>
      </w:r>
      <w:r w:rsidRPr="00125758">
        <w:rPr>
          <w:vanish/>
          <w:sz w:val="12"/>
        </w:rPr>
        <w:t>have</w:t>
      </w:r>
      <w:r w:rsidRPr="002B110E">
        <w:rPr>
          <w:sz w:val="12"/>
        </w:rPr>
        <w:t xml:space="preserve"> </w:t>
      </w:r>
      <w:r w:rsidRPr="00125758">
        <w:rPr>
          <w:vanish/>
          <w:sz w:val="12"/>
        </w:rPr>
        <w:t>publically</w:t>
      </w:r>
      <w:r w:rsidRPr="002B110E">
        <w:rPr>
          <w:sz w:val="12"/>
        </w:rPr>
        <w:t xml:space="preserve"> </w:t>
      </w:r>
      <w:r w:rsidRPr="00125758">
        <w:rPr>
          <w:vanish/>
          <w:sz w:val="12"/>
        </w:rPr>
        <w:t>complained</w:t>
      </w:r>
      <w:r w:rsidRPr="002B110E">
        <w:rPr>
          <w:sz w:val="12"/>
        </w:rPr>
        <w:t xml:space="preserve"> </w:t>
      </w:r>
      <w:r w:rsidRPr="00125758">
        <w:rPr>
          <w:vanish/>
          <w:sz w:val="12"/>
        </w:rPr>
        <w:t>that</w:t>
      </w:r>
      <w:r w:rsidRPr="002B110E">
        <w:rPr>
          <w:sz w:val="12"/>
        </w:rPr>
        <w:t xml:space="preserve"> </w:t>
      </w:r>
      <w:r w:rsidRPr="00125758">
        <w:rPr>
          <w:vanish/>
          <w:sz w:val="12"/>
        </w:rPr>
        <w:t>they</w:t>
      </w:r>
      <w:r w:rsidRPr="002B110E">
        <w:rPr>
          <w:sz w:val="12"/>
        </w:rPr>
        <w:t xml:space="preserve"> </w:t>
      </w:r>
      <w:r w:rsidRPr="00125758">
        <w:rPr>
          <w:vanish/>
          <w:sz w:val="12"/>
        </w:rPr>
        <w:t>were</w:t>
      </w:r>
      <w:r w:rsidRPr="002B110E">
        <w:rPr>
          <w:sz w:val="12"/>
        </w:rPr>
        <w:t xml:space="preserve"> </w:t>
      </w:r>
      <w:r w:rsidRPr="00125758">
        <w:rPr>
          <w:vanish/>
          <w:sz w:val="12"/>
        </w:rPr>
        <w:t>brutally</w:t>
      </w:r>
      <w:r w:rsidRPr="002B110E">
        <w:rPr>
          <w:sz w:val="12"/>
        </w:rPr>
        <w:t xml:space="preserve"> </w:t>
      </w:r>
      <w:r w:rsidRPr="00125758">
        <w:rPr>
          <w:vanish/>
          <w:sz w:val="12"/>
        </w:rPr>
        <w:t>beaten</w:t>
      </w:r>
      <w:r w:rsidRPr="002B110E">
        <w:rPr>
          <w:sz w:val="12"/>
        </w:rPr>
        <w:t xml:space="preserve"> </w:t>
      </w:r>
      <w:r w:rsidRPr="00125758">
        <w:rPr>
          <w:vanish/>
          <w:sz w:val="12"/>
        </w:rPr>
        <w:t>for</w:t>
      </w:r>
      <w:r w:rsidRPr="002B110E">
        <w:rPr>
          <w:sz w:val="12"/>
        </w:rPr>
        <w:t xml:space="preserve"> </w:t>
      </w:r>
      <w:r w:rsidRPr="00125758">
        <w:rPr>
          <w:vanish/>
          <w:sz w:val="12"/>
        </w:rPr>
        <w:t>their</w:t>
      </w:r>
      <w:r w:rsidRPr="002B110E">
        <w:rPr>
          <w:sz w:val="12"/>
        </w:rPr>
        <w:t xml:space="preserve"> </w:t>
      </w:r>
      <w:r w:rsidRPr="00125758">
        <w:rPr>
          <w:vanish/>
          <w:sz w:val="12"/>
        </w:rPr>
        <w:t>involvement</w:t>
      </w:r>
      <w:r w:rsidRPr="002B110E">
        <w:rPr>
          <w:sz w:val="12"/>
        </w:rPr>
        <w:t xml:space="preserve"> </w:t>
      </w:r>
      <w:r w:rsidRPr="00125758">
        <w:rPr>
          <w:vanish/>
          <w:sz w:val="12"/>
        </w:rPr>
        <w:t>in</w:t>
      </w:r>
      <w:r w:rsidRPr="002B110E">
        <w:rPr>
          <w:sz w:val="12"/>
        </w:rPr>
        <w:t xml:space="preserve"> </w:t>
      </w:r>
      <w:r w:rsidRPr="00125758">
        <w:rPr>
          <w:vanish/>
          <w:sz w:val="12"/>
        </w:rPr>
        <w:t>the</w:t>
      </w:r>
      <w:r w:rsidRPr="002B110E">
        <w:rPr>
          <w:sz w:val="12"/>
        </w:rPr>
        <w:t xml:space="preserve"> </w:t>
      </w:r>
      <w:r w:rsidRPr="00125758">
        <w:rPr>
          <w:vanish/>
          <w:sz w:val="12"/>
        </w:rPr>
        <w:t>protest,</w:t>
      </w:r>
      <w:r w:rsidRPr="002B110E">
        <w:rPr>
          <w:sz w:val="12"/>
        </w:rPr>
        <w:t xml:space="preserve"> </w:t>
      </w:r>
      <w:r w:rsidRPr="00125758">
        <w:rPr>
          <w:vanish/>
          <w:sz w:val="12"/>
        </w:rPr>
        <w:t>and</w:t>
      </w:r>
      <w:r w:rsidRPr="002B110E">
        <w:rPr>
          <w:sz w:val="12"/>
        </w:rPr>
        <w:t xml:space="preserve"> </w:t>
      </w:r>
      <w:r w:rsidRPr="00125758">
        <w:rPr>
          <w:vanish/>
          <w:sz w:val="12"/>
        </w:rPr>
        <w:t>in</w:t>
      </w:r>
      <w:r w:rsidRPr="002B110E">
        <w:rPr>
          <w:sz w:val="12"/>
        </w:rPr>
        <w:t xml:space="preserve"> </w:t>
      </w:r>
      <w:r w:rsidRPr="00125758">
        <w:rPr>
          <w:vanish/>
          <w:sz w:val="12"/>
        </w:rPr>
        <w:t>July</w:t>
      </w:r>
      <w:r w:rsidRPr="002B110E">
        <w:rPr>
          <w:sz w:val="12"/>
        </w:rPr>
        <w:t xml:space="preserve"> </w:t>
      </w:r>
      <w:r w:rsidRPr="00125758">
        <w:rPr>
          <w:vanish/>
          <w:sz w:val="12"/>
        </w:rPr>
        <w:t>2012</w:t>
      </w:r>
      <w:r w:rsidRPr="002B110E">
        <w:rPr>
          <w:sz w:val="12"/>
        </w:rPr>
        <w:t xml:space="preserve"> </w:t>
      </w:r>
      <w:r w:rsidRPr="00125758">
        <w:rPr>
          <w:vanish/>
          <w:sz w:val="12"/>
        </w:rPr>
        <w:t>several</w:t>
      </w:r>
      <w:r w:rsidRPr="002B110E">
        <w:rPr>
          <w:sz w:val="12"/>
        </w:rPr>
        <w:t xml:space="preserve"> </w:t>
      </w:r>
      <w:r w:rsidRPr="00125758">
        <w:rPr>
          <w:vanish/>
          <w:sz w:val="12"/>
        </w:rPr>
        <w:t>Georgia</w:t>
      </w:r>
      <w:r w:rsidRPr="002B110E">
        <w:rPr>
          <w:sz w:val="12"/>
        </w:rPr>
        <w:t xml:space="preserve"> </w:t>
      </w:r>
      <w:r w:rsidRPr="00125758">
        <w:rPr>
          <w:vanish/>
          <w:sz w:val="12"/>
        </w:rPr>
        <w:t>prisoners</w:t>
      </w:r>
      <w:r w:rsidRPr="002B110E">
        <w:rPr>
          <w:sz w:val="12"/>
        </w:rPr>
        <w:t xml:space="preserve"> </w:t>
      </w:r>
      <w:r w:rsidRPr="00125758">
        <w:rPr>
          <w:vanish/>
          <w:sz w:val="12"/>
        </w:rPr>
        <w:t>went</w:t>
      </w:r>
      <w:r w:rsidRPr="002B110E">
        <w:rPr>
          <w:sz w:val="12"/>
        </w:rPr>
        <w:t xml:space="preserve"> </w:t>
      </w:r>
      <w:r w:rsidRPr="00125758">
        <w:rPr>
          <w:vanish/>
          <w:sz w:val="12"/>
        </w:rPr>
        <w:t>on</w:t>
      </w:r>
      <w:r w:rsidRPr="002B110E">
        <w:rPr>
          <w:sz w:val="12"/>
        </w:rPr>
        <w:t xml:space="preserve"> </w:t>
      </w:r>
      <w:r w:rsidRPr="00125758">
        <w:rPr>
          <w:vanish/>
          <w:sz w:val="12"/>
        </w:rPr>
        <w:t>a</w:t>
      </w:r>
      <w:r w:rsidRPr="002B110E">
        <w:rPr>
          <w:sz w:val="12"/>
        </w:rPr>
        <w:t xml:space="preserve"> </w:t>
      </w:r>
      <w:r w:rsidRPr="00125758">
        <w:rPr>
          <w:vanish/>
          <w:sz w:val="12"/>
        </w:rPr>
        <w:t>hunger</w:t>
      </w:r>
      <w:r w:rsidRPr="002B110E">
        <w:rPr>
          <w:sz w:val="12"/>
        </w:rPr>
        <w:t xml:space="preserve"> </w:t>
      </w:r>
      <w:r w:rsidRPr="00125758">
        <w:rPr>
          <w:vanish/>
          <w:sz w:val="12"/>
        </w:rPr>
        <w:t>strike</w:t>
      </w:r>
      <w:r w:rsidRPr="002B110E">
        <w:rPr>
          <w:sz w:val="12"/>
        </w:rPr>
        <w:t xml:space="preserve"> </w:t>
      </w:r>
      <w:r w:rsidRPr="00125758">
        <w:rPr>
          <w:vanish/>
          <w:sz w:val="12"/>
        </w:rPr>
        <w:t>to</w:t>
      </w:r>
      <w:r w:rsidRPr="002B110E">
        <w:rPr>
          <w:sz w:val="12"/>
        </w:rPr>
        <w:t xml:space="preserve"> </w:t>
      </w:r>
      <w:r w:rsidRPr="00125758">
        <w:rPr>
          <w:vanish/>
          <w:sz w:val="12"/>
        </w:rPr>
        <w:t>protest</w:t>
      </w:r>
      <w:r w:rsidRPr="002B110E">
        <w:rPr>
          <w:sz w:val="12"/>
        </w:rPr>
        <w:t xml:space="preserve"> </w:t>
      </w:r>
      <w:r w:rsidRPr="00125758">
        <w:rPr>
          <w:vanish/>
          <w:sz w:val="12"/>
        </w:rPr>
        <w:t>additional</w:t>
      </w:r>
      <w:r w:rsidRPr="002B110E">
        <w:rPr>
          <w:sz w:val="12"/>
        </w:rPr>
        <w:t xml:space="preserve"> </w:t>
      </w:r>
      <w:r w:rsidRPr="00125758">
        <w:rPr>
          <w:vanish/>
          <w:sz w:val="12"/>
        </w:rPr>
        <w:t>inhumane</w:t>
      </w:r>
      <w:r w:rsidRPr="002B110E">
        <w:rPr>
          <w:sz w:val="12"/>
        </w:rPr>
        <w:t xml:space="preserve"> </w:t>
      </w:r>
      <w:r w:rsidRPr="00125758">
        <w:rPr>
          <w:vanish/>
          <w:sz w:val="12"/>
        </w:rPr>
        <w:t>punishments</w:t>
      </w:r>
      <w:r w:rsidRPr="002B110E">
        <w:rPr>
          <w:sz w:val="12"/>
        </w:rPr>
        <w:t xml:space="preserve"> </w:t>
      </w:r>
      <w:r w:rsidRPr="00125758">
        <w:rPr>
          <w:vanish/>
          <w:sz w:val="12"/>
        </w:rPr>
        <w:t>stemming</w:t>
      </w:r>
      <w:r w:rsidRPr="002B110E">
        <w:rPr>
          <w:sz w:val="12"/>
        </w:rPr>
        <w:t xml:space="preserve"> </w:t>
      </w:r>
      <w:r w:rsidRPr="00125758">
        <w:rPr>
          <w:vanish/>
          <w:sz w:val="12"/>
        </w:rPr>
        <w:t>from</w:t>
      </w:r>
      <w:r w:rsidRPr="002B110E">
        <w:rPr>
          <w:sz w:val="12"/>
        </w:rPr>
        <w:t xml:space="preserve"> </w:t>
      </w:r>
      <w:r w:rsidRPr="00125758">
        <w:rPr>
          <w:vanish/>
          <w:sz w:val="12"/>
        </w:rPr>
        <w:t>the</w:t>
      </w:r>
      <w:r w:rsidRPr="002B110E">
        <w:rPr>
          <w:sz w:val="12"/>
        </w:rPr>
        <w:t xml:space="preserve"> </w:t>
      </w:r>
      <w:r w:rsidRPr="00125758">
        <w:rPr>
          <w:vanish/>
          <w:sz w:val="12"/>
        </w:rPr>
        <w:t>2010</w:t>
      </w:r>
      <w:r w:rsidRPr="002B110E">
        <w:rPr>
          <w:sz w:val="12"/>
        </w:rPr>
        <w:t xml:space="preserve"> </w:t>
      </w:r>
      <w:r w:rsidRPr="00125758">
        <w:rPr>
          <w:vanish/>
          <w:sz w:val="12"/>
        </w:rPr>
        <w:t>prison</w:t>
      </w:r>
      <w:r w:rsidRPr="002B110E">
        <w:rPr>
          <w:sz w:val="12"/>
        </w:rPr>
        <w:t xml:space="preserve"> </w:t>
      </w:r>
      <w:r w:rsidRPr="00125758">
        <w:rPr>
          <w:vanish/>
          <w:sz w:val="12"/>
        </w:rPr>
        <w:t>protest.117</w:t>
      </w:r>
      <w:r w:rsidRPr="002B110E">
        <w:rPr>
          <w:sz w:val="12"/>
        </w:rPr>
        <w:t xml:space="preserve"> </w:t>
      </w:r>
      <w:r w:rsidRPr="00125758">
        <w:rPr>
          <w:vanish/>
          <w:sz w:val="12"/>
        </w:rPr>
        <w:t>¶Finally,</w:t>
      </w:r>
      <w:r w:rsidRPr="002B110E">
        <w:rPr>
          <w:sz w:val="12"/>
        </w:rPr>
        <w:t xml:space="preserve"> </w:t>
      </w:r>
      <w:r w:rsidRPr="00125758">
        <w:rPr>
          <w:vanish/>
          <w:sz w:val="12"/>
        </w:rPr>
        <w:t>state</w:t>
      </w:r>
      <w:r w:rsidRPr="002B110E">
        <w:rPr>
          <w:sz w:val="12"/>
        </w:rPr>
        <w:t xml:space="preserve"> </w:t>
      </w:r>
      <w:r w:rsidRPr="00125758">
        <w:rPr>
          <w:vanish/>
          <w:sz w:val="12"/>
        </w:rPr>
        <w:t>prisoners</w:t>
      </w:r>
      <w:r w:rsidRPr="002B110E">
        <w:rPr>
          <w:sz w:val="12"/>
        </w:rPr>
        <w:t xml:space="preserve"> </w:t>
      </w:r>
      <w:r w:rsidRPr="00125758">
        <w:rPr>
          <w:vanish/>
          <w:sz w:val="12"/>
        </w:rPr>
        <w:t>labor</w:t>
      </w:r>
      <w:r w:rsidRPr="002B110E">
        <w:rPr>
          <w:sz w:val="12"/>
        </w:rPr>
        <w:t xml:space="preserve"> </w:t>
      </w:r>
      <w:r w:rsidRPr="00125758">
        <w:rPr>
          <w:vanish/>
          <w:sz w:val="12"/>
        </w:rPr>
        <w:t>for</w:t>
      </w:r>
      <w:r w:rsidRPr="002B110E">
        <w:rPr>
          <w:sz w:val="12"/>
        </w:rPr>
        <w:t xml:space="preserve"> </w:t>
      </w:r>
      <w:r w:rsidRPr="00125758">
        <w:rPr>
          <w:vanish/>
          <w:sz w:val="12"/>
        </w:rPr>
        <w:t>correctional</w:t>
      </w:r>
      <w:r w:rsidRPr="002B110E">
        <w:rPr>
          <w:sz w:val="12"/>
        </w:rPr>
        <w:t xml:space="preserve"> </w:t>
      </w:r>
      <w:r w:rsidRPr="00125758">
        <w:rPr>
          <w:vanish/>
          <w:sz w:val="12"/>
        </w:rPr>
        <w:t>institutions</w:t>
      </w:r>
      <w:r w:rsidRPr="002B110E">
        <w:rPr>
          <w:sz w:val="12"/>
        </w:rPr>
        <w:t xml:space="preserve"> </w:t>
      </w:r>
      <w:r w:rsidRPr="00125758">
        <w:rPr>
          <w:vanish/>
          <w:sz w:val="12"/>
        </w:rPr>
        <w:t>that</w:t>
      </w:r>
      <w:r w:rsidRPr="002B110E">
        <w:rPr>
          <w:sz w:val="12"/>
        </w:rPr>
        <w:t xml:space="preserve"> </w:t>
      </w:r>
      <w:r w:rsidRPr="00125758">
        <w:rPr>
          <w:vanish/>
          <w:sz w:val="12"/>
        </w:rPr>
        <w:t>fall</w:t>
      </w:r>
      <w:r w:rsidRPr="002B110E">
        <w:rPr>
          <w:sz w:val="12"/>
        </w:rPr>
        <w:t xml:space="preserve"> </w:t>
      </w:r>
      <w:r w:rsidRPr="00125758">
        <w:rPr>
          <w:vanish/>
          <w:sz w:val="12"/>
        </w:rPr>
        <w:t>under</w:t>
      </w:r>
      <w:r w:rsidRPr="002B110E">
        <w:rPr>
          <w:sz w:val="12"/>
        </w:rPr>
        <w:t xml:space="preserve"> </w:t>
      </w:r>
      <w:r w:rsidRPr="00125758">
        <w:rPr>
          <w:vanish/>
          <w:sz w:val="12"/>
        </w:rPr>
        <w:t>the</w:t>
      </w:r>
      <w:r w:rsidRPr="002B110E">
        <w:rPr>
          <w:sz w:val="12"/>
        </w:rPr>
        <w:t xml:space="preserve"> </w:t>
      </w:r>
      <w:r w:rsidRPr="00125758">
        <w:rPr>
          <w:vanish/>
          <w:sz w:val="12"/>
        </w:rPr>
        <w:t>supervision</w:t>
      </w:r>
      <w:r w:rsidRPr="002B110E">
        <w:rPr>
          <w:sz w:val="12"/>
        </w:rPr>
        <w:t xml:space="preserve"> </w:t>
      </w:r>
      <w:r w:rsidRPr="00125758">
        <w:rPr>
          <w:vanish/>
          <w:sz w:val="12"/>
        </w:rPr>
        <w:t>of</w:t>
      </w:r>
      <w:r w:rsidRPr="002B110E">
        <w:rPr>
          <w:sz w:val="12"/>
        </w:rPr>
        <w:t xml:space="preserve"> </w:t>
      </w:r>
      <w:r w:rsidRPr="00125758">
        <w:rPr>
          <w:vanish/>
          <w:sz w:val="12"/>
        </w:rPr>
        <w:t>state</w:t>
      </w:r>
      <w:r w:rsidRPr="002B110E">
        <w:rPr>
          <w:sz w:val="12"/>
        </w:rPr>
        <w:t xml:space="preserve"> </w:t>
      </w:r>
      <w:r w:rsidRPr="00125758">
        <w:rPr>
          <w:vanish/>
          <w:sz w:val="12"/>
        </w:rPr>
        <w:t>departments</w:t>
      </w:r>
      <w:r w:rsidRPr="002B110E">
        <w:rPr>
          <w:sz w:val="12"/>
        </w:rPr>
        <w:t xml:space="preserve"> </w:t>
      </w:r>
      <w:r w:rsidRPr="00125758">
        <w:rPr>
          <w:vanish/>
          <w:sz w:val="12"/>
        </w:rPr>
        <w:t>of</w:t>
      </w:r>
      <w:r w:rsidRPr="002B110E">
        <w:rPr>
          <w:sz w:val="12"/>
        </w:rPr>
        <w:t xml:space="preserve"> </w:t>
      </w:r>
      <w:r w:rsidRPr="00125758">
        <w:rPr>
          <w:vanish/>
          <w:sz w:val="12"/>
        </w:rPr>
        <w:t>correction,</w:t>
      </w:r>
      <w:r w:rsidRPr="002B110E">
        <w:rPr>
          <w:sz w:val="12"/>
        </w:rPr>
        <w:t xml:space="preserve"> </w:t>
      </w:r>
      <w:r w:rsidRPr="00125758">
        <w:rPr>
          <w:vanish/>
          <w:sz w:val="12"/>
        </w:rPr>
        <w:t>but</w:t>
      </w:r>
      <w:r w:rsidRPr="002B110E">
        <w:rPr>
          <w:sz w:val="12"/>
        </w:rPr>
        <w:t xml:space="preserve"> </w:t>
      </w:r>
      <w:r w:rsidRPr="00125758">
        <w:rPr>
          <w:vanish/>
          <w:sz w:val="12"/>
        </w:rPr>
        <w:t>are</w:t>
      </w:r>
      <w:r w:rsidRPr="002B110E">
        <w:rPr>
          <w:sz w:val="12"/>
        </w:rPr>
        <w:t xml:space="preserve"> </w:t>
      </w:r>
      <w:r w:rsidRPr="00125758">
        <w:rPr>
          <w:vanish/>
          <w:sz w:val="12"/>
        </w:rPr>
        <w:t>separate</w:t>
      </w:r>
      <w:r w:rsidRPr="002B110E">
        <w:rPr>
          <w:sz w:val="12"/>
        </w:rPr>
        <w:t xml:space="preserve"> </w:t>
      </w:r>
      <w:r w:rsidRPr="00125758">
        <w:rPr>
          <w:vanish/>
          <w:sz w:val="12"/>
        </w:rPr>
        <w:t>selfsustaining</w:t>
      </w:r>
      <w:r w:rsidRPr="002B110E">
        <w:rPr>
          <w:sz w:val="12"/>
        </w:rPr>
        <w:t xml:space="preserve"> </w:t>
      </w:r>
      <w:r w:rsidRPr="00125758">
        <w:rPr>
          <w:vanish/>
          <w:sz w:val="12"/>
        </w:rPr>
        <w:t>corporate</w:t>
      </w:r>
      <w:r w:rsidRPr="002B110E">
        <w:rPr>
          <w:sz w:val="12"/>
        </w:rPr>
        <w:t xml:space="preserve"> </w:t>
      </w:r>
      <w:r w:rsidRPr="00125758">
        <w:rPr>
          <w:vanish/>
          <w:sz w:val="12"/>
        </w:rPr>
        <w:t>entities.</w:t>
      </w:r>
      <w:r w:rsidRPr="002B110E">
        <w:rPr>
          <w:sz w:val="12"/>
        </w:rPr>
        <w:t xml:space="preserve"> </w:t>
      </w:r>
      <w:r w:rsidRPr="00125758">
        <w:rPr>
          <w:vanish/>
          <w:sz w:val="12"/>
        </w:rPr>
        <w:t>Some</w:t>
      </w:r>
      <w:r w:rsidRPr="002B110E">
        <w:rPr>
          <w:sz w:val="12"/>
        </w:rPr>
        <w:t xml:space="preserve"> </w:t>
      </w:r>
      <w:r w:rsidRPr="00125758">
        <w:rPr>
          <w:vanish/>
          <w:sz w:val="12"/>
        </w:rPr>
        <w:t>of</w:t>
      </w:r>
      <w:r w:rsidRPr="002B110E">
        <w:rPr>
          <w:sz w:val="12"/>
        </w:rPr>
        <w:t xml:space="preserve"> </w:t>
      </w:r>
      <w:r w:rsidRPr="00125758">
        <w:rPr>
          <w:vanish/>
          <w:sz w:val="12"/>
        </w:rPr>
        <w:t>the</w:t>
      </w:r>
      <w:r w:rsidRPr="002B110E">
        <w:rPr>
          <w:sz w:val="12"/>
        </w:rPr>
        <w:t xml:space="preserve"> </w:t>
      </w:r>
      <w:r w:rsidRPr="00125758">
        <w:rPr>
          <w:vanish/>
          <w:sz w:val="12"/>
        </w:rPr>
        <w:t>prison</w:t>
      </w:r>
      <w:r w:rsidRPr="002B110E">
        <w:rPr>
          <w:sz w:val="12"/>
        </w:rPr>
        <w:t xml:space="preserve"> </w:t>
      </w:r>
      <w:r w:rsidRPr="00125758">
        <w:rPr>
          <w:vanish/>
          <w:sz w:val="12"/>
        </w:rPr>
        <w:t>industries</w:t>
      </w:r>
      <w:r w:rsidRPr="002B110E">
        <w:rPr>
          <w:sz w:val="12"/>
        </w:rPr>
        <w:t xml:space="preserve"> </w:t>
      </w:r>
      <w:r w:rsidRPr="00125758">
        <w:rPr>
          <w:vanish/>
          <w:sz w:val="12"/>
        </w:rPr>
        <w:t>have</w:t>
      </w:r>
      <w:r w:rsidRPr="002B110E">
        <w:rPr>
          <w:sz w:val="12"/>
        </w:rPr>
        <w:t xml:space="preserve"> </w:t>
      </w:r>
      <w:r w:rsidRPr="00125758">
        <w:rPr>
          <w:vanish/>
          <w:sz w:val="12"/>
        </w:rPr>
        <w:t>PIE</w:t>
      </w:r>
      <w:r w:rsidRPr="002B110E">
        <w:rPr>
          <w:sz w:val="12"/>
        </w:rPr>
        <w:t xml:space="preserve"> </w:t>
      </w:r>
      <w:r w:rsidRPr="00125758">
        <w:rPr>
          <w:vanish/>
          <w:sz w:val="12"/>
        </w:rPr>
        <w:t>certification</w:t>
      </w:r>
      <w:r w:rsidRPr="002B110E">
        <w:rPr>
          <w:sz w:val="12"/>
        </w:rPr>
        <w:t xml:space="preserve"> </w:t>
      </w:r>
      <w:r w:rsidRPr="00125758">
        <w:rPr>
          <w:vanish/>
          <w:sz w:val="12"/>
        </w:rPr>
        <w:t>for</w:t>
      </w:r>
      <w:r w:rsidRPr="002B110E">
        <w:rPr>
          <w:sz w:val="12"/>
        </w:rPr>
        <w:t xml:space="preserve"> </w:t>
      </w:r>
      <w:r w:rsidRPr="00125758">
        <w:rPr>
          <w:vanish/>
          <w:sz w:val="12"/>
        </w:rPr>
        <w:t>all</w:t>
      </w:r>
      <w:r w:rsidRPr="002B110E">
        <w:rPr>
          <w:sz w:val="12"/>
        </w:rPr>
        <w:t xml:space="preserve"> </w:t>
      </w:r>
      <w:r w:rsidRPr="00125758">
        <w:rPr>
          <w:vanish/>
          <w:sz w:val="12"/>
        </w:rPr>
        <w:t>of</w:t>
      </w:r>
      <w:r w:rsidRPr="002B110E">
        <w:rPr>
          <w:sz w:val="12"/>
        </w:rPr>
        <w:t xml:space="preserve"> </w:t>
      </w:r>
      <w:r w:rsidRPr="00125758">
        <w:rPr>
          <w:vanish/>
          <w:sz w:val="12"/>
        </w:rPr>
        <w:t>their</w:t>
      </w:r>
      <w:r w:rsidRPr="002B110E">
        <w:rPr>
          <w:sz w:val="12"/>
        </w:rPr>
        <w:t xml:space="preserve"> </w:t>
      </w:r>
      <w:r w:rsidRPr="00125758">
        <w:rPr>
          <w:vanish/>
          <w:sz w:val="12"/>
        </w:rPr>
        <w:t>work</w:t>
      </w:r>
      <w:r w:rsidRPr="002B110E">
        <w:rPr>
          <w:sz w:val="12"/>
        </w:rPr>
        <w:t xml:space="preserve"> </w:t>
      </w:r>
      <w:r w:rsidRPr="00125758">
        <w:rPr>
          <w:vanish/>
          <w:sz w:val="12"/>
        </w:rPr>
        <w:t>programs</w:t>
      </w:r>
      <w:r w:rsidRPr="002B110E">
        <w:rPr>
          <w:sz w:val="12"/>
        </w:rPr>
        <w:t xml:space="preserve"> </w:t>
      </w:r>
      <w:r w:rsidRPr="00125758">
        <w:rPr>
          <w:vanish/>
          <w:sz w:val="12"/>
        </w:rPr>
        <w:t>while</w:t>
      </w:r>
      <w:r w:rsidRPr="002B110E">
        <w:rPr>
          <w:sz w:val="12"/>
        </w:rPr>
        <w:t xml:space="preserve"> </w:t>
      </w:r>
      <w:r w:rsidRPr="00125758">
        <w:rPr>
          <w:vanish/>
          <w:sz w:val="12"/>
        </w:rPr>
        <w:t>others</w:t>
      </w:r>
      <w:r w:rsidRPr="002B110E">
        <w:rPr>
          <w:sz w:val="12"/>
        </w:rPr>
        <w:t xml:space="preserve"> </w:t>
      </w:r>
      <w:r w:rsidRPr="00125758">
        <w:rPr>
          <w:vanish/>
          <w:sz w:val="12"/>
        </w:rPr>
        <w:t>certify</w:t>
      </w:r>
      <w:r w:rsidRPr="002B110E">
        <w:rPr>
          <w:sz w:val="12"/>
        </w:rPr>
        <w:t xml:space="preserve"> </w:t>
      </w:r>
      <w:r w:rsidRPr="00125758">
        <w:rPr>
          <w:vanish/>
          <w:sz w:val="12"/>
        </w:rPr>
        <w:t>only</w:t>
      </w:r>
      <w:r w:rsidRPr="002B110E">
        <w:rPr>
          <w:sz w:val="12"/>
        </w:rPr>
        <w:t xml:space="preserve"> </w:t>
      </w:r>
      <w:r w:rsidRPr="00125758">
        <w:rPr>
          <w:vanish/>
          <w:sz w:val="12"/>
        </w:rPr>
        <w:t>certain</w:t>
      </w:r>
      <w:r w:rsidRPr="002B110E">
        <w:rPr>
          <w:sz w:val="12"/>
        </w:rPr>
        <w:t xml:space="preserve"> </w:t>
      </w:r>
      <w:r w:rsidRPr="00125758">
        <w:rPr>
          <w:vanish/>
          <w:sz w:val="12"/>
        </w:rPr>
        <w:t>jobs</w:t>
      </w:r>
      <w:r w:rsidRPr="002B110E">
        <w:rPr>
          <w:sz w:val="12"/>
        </w:rPr>
        <w:t xml:space="preserve"> </w:t>
      </w:r>
      <w:r w:rsidRPr="00125758">
        <w:rPr>
          <w:vanish/>
          <w:sz w:val="12"/>
        </w:rPr>
        <w:t>under</w:t>
      </w:r>
      <w:r w:rsidRPr="002B110E">
        <w:rPr>
          <w:sz w:val="12"/>
        </w:rPr>
        <w:t xml:space="preserve"> </w:t>
      </w:r>
      <w:r w:rsidRPr="00125758">
        <w:rPr>
          <w:vanish/>
          <w:sz w:val="12"/>
        </w:rPr>
        <w:t>PIE.</w:t>
      </w:r>
      <w:r w:rsidRPr="002B110E">
        <w:rPr>
          <w:sz w:val="12"/>
        </w:rPr>
        <w:t xml:space="preserve"> </w:t>
      </w:r>
      <w:r w:rsidRPr="00125758">
        <w:rPr>
          <w:vanish/>
          <w:sz w:val="12"/>
        </w:rPr>
        <w:t>Two</w:t>
      </w:r>
      <w:r w:rsidRPr="002B110E">
        <w:rPr>
          <w:sz w:val="12"/>
        </w:rPr>
        <w:t xml:space="preserve"> </w:t>
      </w:r>
      <w:r w:rsidRPr="00125758">
        <w:rPr>
          <w:vanish/>
          <w:sz w:val="12"/>
        </w:rPr>
        <w:t>such</w:t>
      </w:r>
      <w:r w:rsidRPr="002B110E">
        <w:rPr>
          <w:sz w:val="12"/>
        </w:rPr>
        <w:t xml:space="preserve"> </w:t>
      </w:r>
      <w:r w:rsidRPr="00125758">
        <w:rPr>
          <w:vanish/>
          <w:sz w:val="12"/>
        </w:rPr>
        <w:t>institutions</w:t>
      </w:r>
      <w:r w:rsidRPr="002B110E">
        <w:rPr>
          <w:sz w:val="12"/>
        </w:rPr>
        <w:t xml:space="preserve"> </w:t>
      </w:r>
      <w:r w:rsidRPr="00125758">
        <w:rPr>
          <w:vanish/>
          <w:sz w:val="12"/>
        </w:rPr>
        <w:t>in</w:t>
      </w:r>
      <w:r w:rsidRPr="002B110E">
        <w:rPr>
          <w:sz w:val="12"/>
        </w:rPr>
        <w:t xml:space="preserve"> </w:t>
      </w:r>
      <w:r w:rsidRPr="00125758">
        <w:rPr>
          <w:vanish/>
          <w:sz w:val="12"/>
        </w:rPr>
        <w:t>the</w:t>
      </w:r>
      <w:r w:rsidRPr="002B110E">
        <w:rPr>
          <w:sz w:val="12"/>
        </w:rPr>
        <w:t xml:space="preserve"> </w:t>
      </w:r>
      <w:r w:rsidRPr="00125758">
        <w:rPr>
          <w:vanish/>
          <w:sz w:val="12"/>
        </w:rPr>
        <w:t>U.S.</w:t>
      </w:r>
      <w:r w:rsidRPr="002B110E">
        <w:rPr>
          <w:sz w:val="12"/>
        </w:rPr>
        <w:t xml:space="preserve"> </w:t>
      </w:r>
      <w:r w:rsidRPr="00125758">
        <w:rPr>
          <w:vanish/>
          <w:sz w:val="12"/>
        </w:rPr>
        <w:t>are</w:t>
      </w:r>
      <w:r w:rsidRPr="002B110E">
        <w:rPr>
          <w:sz w:val="12"/>
        </w:rPr>
        <w:t xml:space="preserve"> </w:t>
      </w:r>
      <w:r w:rsidRPr="00125758">
        <w:rPr>
          <w:vanish/>
          <w:sz w:val="12"/>
        </w:rPr>
        <w:t>the</w:t>
      </w:r>
      <w:r w:rsidRPr="002B110E">
        <w:rPr>
          <w:sz w:val="12"/>
        </w:rPr>
        <w:t xml:space="preserve"> </w:t>
      </w:r>
      <w:r w:rsidRPr="00125758">
        <w:rPr>
          <w:vanish/>
          <w:sz w:val="12"/>
        </w:rPr>
        <w:t>Georgia</w:t>
      </w:r>
      <w:r w:rsidRPr="002B110E">
        <w:rPr>
          <w:sz w:val="12"/>
        </w:rPr>
        <w:t xml:space="preserve"> </w:t>
      </w:r>
      <w:r w:rsidRPr="00125758">
        <w:rPr>
          <w:vanish/>
          <w:sz w:val="12"/>
        </w:rPr>
        <w:t>Correctional</w:t>
      </w:r>
      <w:r w:rsidRPr="002B110E">
        <w:rPr>
          <w:sz w:val="12"/>
        </w:rPr>
        <w:t xml:space="preserve"> </w:t>
      </w:r>
      <w:r w:rsidRPr="00125758">
        <w:rPr>
          <w:vanish/>
          <w:sz w:val="12"/>
        </w:rPr>
        <w:t>Industries</w:t>
      </w:r>
      <w:r w:rsidRPr="002B110E">
        <w:rPr>
          <w:sz w:val="12"/>
        </w:rPr>
        <w:t xml:space="preserve"> </w:t>
      </w:r>
      <w:r w:rsidRPr="00125758">
        <w:rPr>
          <w:vanish/>
          <w:sz w:val="12"/>
        </w:rPr>
        <w:t>("GCI")</w:t>
      </w:r>
      <w:r w:rsidRPr="002B110E">
        <w:rPr>
          <w:sz w:val="12"/>
        </w:rPr>
        <w:t xml:space="preserve"> </w:t>
      </w:r>
      <w:r w:rsidRPr="00125758">
        <w:rPr>
          <w:vanish/>
          <w:sz w:val="12"/>
        </w:rPr>
        <w:t>and</w:t>
      </w:r>
      <w:r w:rsidRPr="002B110E">
        <w:rPr>
          <w:sz w:val="12"/>
        </w:rPr>
        <w:t xml:space="preserve"> </w:t>
      </w:r>
      <w:r w:rsidRPr="00125758">
        <w:rPr>
          <w:vanish/>
          <w:sz w:val="12"/>
        </w:rPr>
        <w:t>the</w:t>
      </w:r>
      <w:r w:rsidRPr="002B110E">
        <w:rPr>
          <w:sz w:val="12"/>
        </w:rPr>
        <w:t xml:space="preserve"> </w:t>
      </w:r>
      <w:r w:rsidRPr="00125758">
        <w:rPr>
          <w:vanish/>
          <w:sz w:val="12"/>
        </w:rPr>
        <w:t>Oregon</w:t>
      </w:r>
      <w:r w:rsidRPr="002B110E">
        <w:rPr>
          <w:sz w:val="12"/>
        </w:rPr>
        <w:t xml:space="preserve"> </w:t>
      </w:r>
      <w:r w:rsidRPr="00125758">
        <w:rPr>
          <w:vanish/>
          <w:sz w:val="12"/>
        </w:rPr>
        <w:t>Corrections</w:t>
      </w:r>
      <w:r w:rsidRPr="002B110E">
        <w:rPr>
          <w:sz w:val="12"/>
        </w:rPr>
        <w:t xml:space="preserve"> </w:t>
      </w:r>
      <w:r w:rsidRPr="00125758">
        <w:rPr>
          <w:vanish/>
          <w:sz w:val="12"/>
        </w:rPr>
        <w:t>Enterprise</w:t>
      </w:r>
      <w:r w:rsidRPr="002B110E">
        <w:rPr>
          <w:sz w:val="12"/>
        </w:rPr>
        <w:t xml:space="preserve"> </w:t>
      </w:r>
      <w:r w:rsidRPr="00125758">
        <w:rPr>
          <w:vanish/>
          <w:sz w:val="12"/>
        </w:rPr>
        <w:t>("OCE").118</w:t>
      </w:r>
      <w:r w:rsidRPr="002B110E">
        <w:rPr>
          <w:sz w:val="12"/>
        </w:rPr>
        <w:t xml:space="preserve"> </w:t>
      </w:r>
      <w:r w:rsidRPr="00125758">
        <w:rPr>
          <w:vanish/>
          <w:sz w:val="12"/>
        </w:rPr>
        <w:t>GCI</w:t>
      </w:r>
      <w:r w:rsidRPr="002B110E">
        <w:rPr>
          <w:sz w:val="12"/>
        </w:rPr>
        <w:t xml:space="preserve"> </w:t>
      </w:r>
      <w:r w:rsidRPr="00125758">
        <w:rPr>
          <w:vanish/>
          <w:sz w:val="12"/>
        </w:rPr>
        <w:t>and</w:t>
      </w:r>
      <w:r w:rsidRPr="002B110E">
        <w:rPr>
          <w:sz w:val="12"/>
        </w:rPr>
        <w:t xml:space="preserve"> </w:t>
      </w:r>
      <w:r w:rsidRPr="00125758">
        <w:rPr>
          <w:vanish/>
          <w:sz w:val="12"/>
        </w:rPr>
        <w:t>OCE</w:t>
      </w:r>
      <w:r w:rsidRPr="002B110E">
        <w:rPr>
          <w:sz w:val="12"/>
        </w:rPr>
        <w:t xml:space="preserve"> </w:t>
      </w:r>
      <w:r w:rsidRPr="00125758">
        <w:rPr>
          <w:vanish/>
          <w:sz w:val="12"/>
        </w:rPr>
        <w:t>utilize</w:t>
      </w:r>
      <w:r w:rsidRPr="002B110E">
        <w:rPr>
          <w:sz w:val="12"/>
        </w:rPr>
        <w:t xml:space="preserve"> </w:t>
      </w:r>
      <w:r w:rsidRPr="00125758">
        <w:rPr>
          <w:vanish/>
          <w:sz w:val="12"/>
        </w:rPr>
        <w:t>state</w:t>
      </w:r>
      <w:r w:rsidRPr="002B110E">
        <w:rPr>
          <w:sz w:val="12"/>
        </w:rPr>
        <w:t xml:space="preserve"> </w:t>
      </w:r>
      <w:r w:rsidRPr="00125758">
        <w:rPr>
          <w:vanish/>
          <w:sz w:val="12"/>
        </w:rPr>
        <w:t>inmate</w:t>
      </w:r>
      <w:r w:rsidRPr="002B110E">
        <w:rPr>
          <w:sz w:val="12"/>
        </w:rPr>
        <w:t xml:space="preserve"> </w:t>
      </w:r>
      <w:r w:rsidRPr="00125758">
        <w:rPr>
          <w:vanish/>
          <w:sz w:val="12"/>
        </w:rPr>
        <w:t>labor</w:t>
      </w:r>
      <w:r w:rsidRPr="002B110E">
        <w:rPr>
          <w:sz w:val="12"/>
        </w:rPr>
        <w:t xml:space="preserve"> </w:t>
      </w:r>
      <w:r w:rsidRPr="00125758">
        <w:rPr>
          <w:vanish/>
          <w:sz w:val="12"/>
        </w:rPr>
        <w:t>to</w:t>
      </w:r>
      <w:r w:rsidRPr="002B110E">
        <w:rPr>
          <w:sz w:val="12"/>
        </w:rPr>
        <w:t xml:space="preserve"> </w:t>
      </w:r>
      <w:r w:rsidRPr="00125758">
        <w:rPr>
          <w:vanish/>
          <w:sz w:val="12"/>
        </w:rPr>
        <w:t>produce</w:t>
      </w:r>
      <w:r w:rsidRPr="002B110E">
        <w:rPr>
          <w:sz w:val="12"/>
        </w:rPr>
        <w:t xml:space="preserve"> </w:t>
      </w:r>
      <w:r w:rsidRPr="00125758">
        <w:rPr>
          <w:vanish/>
          <w:sz w:val="12"/>
        </w:rPr>
        <w:t>and</w:t>
      </w:r>
      <w:r w:rsidRPr="002B110E">
        <w:rPr>
          <w:sz w:val="12"/>
        </w:rPr>
        <w:t xml:space="preserve"> </w:t>
      </w:r>
      <w:r w:rsidRPr="00125758">
        <w:rPr>
          <w:vanish/>
          <w:sz w:val="12"/>
        </w:rPr>
        <w:t>sell</w:t>
      </w:r>
      <w:r w:rsidRPr="002B110E">
        <w:rPr>
          <w:sz w:val="12"/>
        </w:rPr>
        <w:t xml:space="preserve"> </w:t>
      </w:r>
      <w:r w:rsidRPr="00125758">
        <w:rPr>
          <w:vanish/>
          <w:sz w:val="12"/>
        </w:rPr>
        <w:t>a</w:t>
      </w:r>
      <w:r w:rsidRPr="002B110E">
        <w:rPr>
          <w:sz w:val="12"/>
        </w:rPr>
        <w:t xml:space="preserve"> </w:t>
      </w:r>
      <w:r w:rsidRPr="00125758">
        <w:rPr>
          <w:vanish/>
          <w:sz w:val="12"/>
        </w:rPr>
        <w:t>plethora</w:t>
      </w:r>
      <w:r w:rsidRPr="002B110E">
        <w:rPr>
          <w:sz w:val="12"/>
        </w:rPr>
        <w:t xml:space="preserve"> </w:t>
      </w:r>
      <w:r w:rsidRPr="00125758">
        <w:rPr>
          <w:vanish/>
          <w:sz w:val="12"/>
        </w:rPr>
        <w:t>of</w:t>
      </w:r>
      <w:r w:rsidRPr="002B110E">
        <w:rPr>
          <w:sz w:val="12"/>
        </w:rPr>
        <w:t xml:space="preserve"> </w:t>
      </w:r>
      <w:r w:rsidRPr="00125758">
        <w:rPr>
          <w:vanish/>
          <w:sz w:val="12"/>
        </w:rPr>
        <w:t>services</w:t>
      </w:r>
      <w:r w:rsidRPr="002B110E">
        <w:rPr>
          <w:sz w:val="12"/>
        </w:rPr>
        <w:t xml:space="preserve"> </w:t>
      </w:r>
      <w:r w:rsidRPr="00125758">
        <w:rPr>
          <w:vanish/>
          <w:sz w:val="12"/>
        </w:rPr>
        <w:t>and</w:t>
      </w:r>
      <w:r w:rsidRPr="002B110E">
        <w:rPr>
          <w:sz w:val="12"/>
        </w:rPr>
        <w:t xml:space="preserve"> </w:t>
      </w:r>
      <w:r w:rsidRPr="00125758">
        <w:rPr>
          <w:vanish/>
          <w:sz w:val="12"/>
        </w:rPr>
        <w:t>products</w:t>
      </w:r>
      <w:r w:rsidRPr="002B110E">
        <w:rPr>
          <w:sz w:val="12"/>
        </w:rPr>
        <w:t xml:space="preserve"> </w:t>
      </w:r>
      <w:r w:rsidRPr="00125758">
        <w:rPr>
          <w:vanish/>
          <w:sz w:val="12"/>
        </w:rPr>
        <w:t>to</w:t>
      </w:r>
      <w:r w:rsidRPr="002B110E">
        <w:rPr>
          <w:sz w:val="12"/>
        </w:rPr>
        <w:t xml:space="preserve"> </w:t>
      </w:r>
      <w:r w:rsidRPr="00125758">
        <w:rPr>
          <w:vanish/>
          <w:sz w:val="12"/>
        </w:rPr>
        <w:t>state</w:t>
      </w:r>
      <w:r w:rsidRPr="002B110E">
        <w:rPr>
          <w:sz w:val="12"/>
        </w:rPr>
        <w:t xml:space="preserve"> </w:t>
      </w:r>
      <w:r w:rsidRPr="00125758">
        <w:rPr>
          <w:vanish/>
          <w:sz w:val="12"/>
        </w:rPr>
        <w:t>and</w:t>
      </w:r>
      <w:r w:rsidRPr="002B110E">
        <w:rPr>
          <w:sz w:val="12"/>
        </w:rPr>
        <w:t xml:space="preserve"> </w:t>
      </w:r>
      <w:r w:rsidRPr="00125758">
        <w:rPr>
          <w:vanish/>
          <w:sz w:val="12"/>
        </w:rPr>
        <w:t>local</w:t>
      </w:r>
      <w:r w:rsidRPr="002B110E">
        <w:rPr>
          <w:sz w:val="12"/>
        </w:rPr>
        <w:t xml:space="preserve"> </w:t>
      </w:r>
      <w:r w:rsidRPr="00125758">
        <w:rPr>
          <w:vanish/>
          <w:sz w:val="12"/>
        </w:rPr>
        <w:t>government</w:t>
      </w:r>
      <w:r w:rsidRPr="002B110E">
        <w:rPr>
          <w:sz w:val="12"/>
        </w:rPr>
        <w:t xml:space="preserve"> </w:t>
      </w:r>
      <w:r w:rsidRPr="00125758">
        <w:rPr>
          <w:vanish/>
          <w:sz w:val="12"/>
        </w:rPr>
        <w:t>agencies.</w:t>
      </w:r>
      <w:r w:rsidRPr="002B110E">
        <w:rPr>
          <w:sz w:val="12"/>
        </w:rPr>
        <w:t xml:space="preserve"> </w:t>
      </w:r>
      <w:r w:rsidRPr="00125758">
        <w:rPr>
          <w:vanish/>
          <w:sz w:val="12"/>
        </w:rPr>
        <w:t>19</w:t>
      </w:r>
      <w:r w:rsidRPr="002B110E">
        <w:rPr>
          <w:sz w:val="12"/>
        </w:rPr>
        <w:t xml:space="preserve"> </w:t>
      </w:r>
      <w:r w:rsidRPr="00125758">
        <w:rPr>
          <w:vanish/>
          <w:sz w:val="12"/>
        </w:rPr>
        <w:t>For</w:t>
      </w:r>
      <w:r w:rsidRPr="002B110E">
        <w:rPr>
          <w:sz w:val="12"/>
        </w:rPr>
        <w:t xml:space="preserve"> </w:t>
      </w:r>
      <w:r w:rsidRPr="00125758">
        <w:rPr>
          <w:vanish/>
          <w:sz w:val="12"/>
        </w:rPr>
        <w:t>instance,</w:t>
      </w:r>
      <w:r w:rsidRPr="002B110E">
        <w:rPr>
          <w:sz w:val="12"/>
        </w:rPr>
        <w:t xml:space="preserve"> </w:t>
      </w:r>
      <w:r w:rsidRPr="00125758">
        <w:rPr>
          <w:vanish/>
          <w:sz w:val="12"/>
        </w:rPr>
        <w:t>GCI</w:t>
      </w:r>
      <w:r w:rsidRPr="002B110E">
        <w:rPr>
          <w:sz w:val="12"/>
        </w:rPr>
        <w:t xml:space="preserve"> </w:t>
      </w:r>
      <w:r w:rsidRPr="00125758">
        <w:rPr>
          <w:vanish/>
          <w:sz w:val="12"/>
        </w:rPr>
        <w:t>employs</w:t>
      </w:r>
      <w:r w:rsidRPr="002B110E">
        <w:rPr>
          <w:sz w:val="12"/>
        </w:rPr>
        <w:t xml:space="preserve"> </w:t>
      </w:r>
      <w:r w:rsidRPr="00125758">
        <w:rPr>
          <w:vanish/>
          <w:sz w:val="12"/>
        </w:rPr>
        <w:t>1,400</w:t>
      </w:r>
      <w:r w:rsidRPr="002B110E">
        <w:rPr>
          <w:sz w:val="12"/>
        </w:rPr>
        <w:t xml:space="preserve"> </w:t>
      </w:r>
      <w:r w:rsidRPr="00125758">
        <w:rPr>
          <w:vanish/>
          <w:sz w:val="12"/>
        </w:rPr>
        <w:t>Georgia</w:t>
      </w:r>
      <w:r w:rsidRPr="002B110E">
        <w:rPr>
          <w:sz w:val="12"/>
        </w:rPr>
        <w:t xml:space="preserve"> </w:t>
      </w:r>
      <w:r w:rsidRPr="00125758">
        <w:rPr>
          <w:vanish/>
          <w:sz w:val="12"/>
        </w:rPr>
        <w:t>inmates,</w:t>
      </w:r>
      <w:r w:rsidRPr="002B110E">
        <w:rPr>
          <w:sz w:val="12"/>
        </w:rPr>
        <w:t xml:space="preserve"> </w:t>
      </w:r>
      <w:r w:rsidRPr="00125758">
        <w:rPr>
          <w:vanish/>
          <w:sz w:val="12"/>
        </w:rPr>
        <w:t>who</w:t>
      </w:r>
      <w:r w:rsidRPr="002B110E">
        <w:rPr>
          <w:sz w:val="12"/>
        </w:rPr>
        <w:t xml:space="preserve"> </w:t>
      </w:r>
      <w:r w:rsidRPr="00125758">
        <w:rPr>
          <w:vanish/>
          <w:sz w:val="12"/>
        </w:rPr>
        <w:t>manufacture</w:t>
      </w:r>
      <w:r w:rsidRPr="002B110E">
        <w:rPr>
          <w:sz w:val="12"/>
        </w:rPr>
        <w:t xml:space="preserve"> </w:t>
      </w:r>
      <w:r w:rsidRPr="00125758">
        <w:rPr>
          <w:vanish/>
          <w:sz w:val="12"/>
        </w:rPr>
        <w:t>garments</w:t>
      </w:r>
      <w:r w:rsidRPr="002B110E">
        <w:rPr>
          <w:sz w:val="12"/>
        </w:rPr>
        <w:t xml:space="preserve"> </w:t>
      </w:r>
      <w:r w:rsidRPr="00125758">
        <w:rPr>
          <w:vanish/>
          <w:sz w:val="12"/>
        </w:rPr>
        <w:t>and</w:t>
      </w:r>
      <w:r w:rsidRPr="002B110E">
        <w:rPr>
          <w:sz w:val="12"/>
        </w:rPr>
        <w:t xml:space="preserve"> </w:t>
      </w:r>
      <w:r w:rsidRPr="00125758">
        <w:rPr>
          <w:vanish/>
          <w:sz w:val="12"/>
        </w:rPr>
        <w:t>bedding,</w:t>
      </w:r>
      <w:r w:rsidRPr="002B110E">
        <w:rPr>
          <w:sz w:val="12"/>
        </w:rPr>
        <w:t xml:space="preserve"> </w:t>
      </w:r>
      <w:r w:rsidRPr="00125758">
        <w:rPr>
          <w:vanish/>
          <w:sz w:val="12"/>
        </w:rPr>
        <w:t>institutional</w:t>
      </w:r>
      <w:r w:rsidRPr="002B110E">
        <w:rPr>
          <w:sz w:val="12"/>
        </w:rPr>
        <w:t xml:space="preserve"> </w:t>
      </w:r>
      <w:r w:rsidRPr="00125758">
        <w:rPr>
          <w:vanish/>
          <w:sz w:val="12"/>
        </w:rPr>
        <w:t>and</w:t>
      </w:r>
      <w:r w:rsidRPr="002B110E">
        <w:rPr>
          <w:sz w:val="12"/>
        </w:rPr>
        <w:t xml:space="preserve"> </w:t>
      </w:r>
      <w:r w:rsidRPr="00125758">
        <w:rPr>
          <w:vanish/>
          <w:sz w:val="12"/>
        </w:rPr>
        <w:t>office</w:t>
      </w:r>
      <w:r w:rsidRPr="002B110E">
        <w:rPr>
          <w:sz w:val="12"/>
        </w:rPr>
        <w:t xml:space="preserve"> </w:t>
      </w:r>
      <w:r w:rsidRPr="00125758">
        <w:rPr>
          <w:vanish/>
          <w:sz w:val="12"/>
        </w:rPr>
        <w:t>furniture,</w:t>
      </w:r>
      <w:r w:rsidRPr="002B110E">
        <w:rPr>
          <w:sz w:val="12"/>
        </w:rPr>
        <w:t xml:space="preserve"> </w:t>
      </w:r>
      <w:r w:rsidRPr="00125758">
        <w:rPr>
          <w:vanish/>
          <w:sz w:val="12"/>
        </w:rPr>
        <w:t>cleaning</w:t>
      </w:r>
      <w:r w:rsidRPr="002B110E">
        <w:rPr>
          <w:sz w:val="12"/>
        </w:rPr>
        <w:t xml:space="preserve"> </w:t>
      </w:r>
      <w:r w:rsidRPr="00125758">
        <w:rPr>
          <w:vanish/>
          <w:sz w:val="12"/>
        </w:rPr>
        <w:t>chemicals,</w:t>
      </w:r>
      <w:r w:rsidRPr="002B110E">
        <w:rPr>
          <w:sz w:val="12"/>
        </w:rPr>
        <w:t xml:space="preserve"> </w:t>
      </w:r>
      <w:r w:rsidRPr="00125758">
        <w:rPr>
          <w:vanish/>
          <w:sz w:val="12"/>
        </w:rPr>
        <w:t>perform</w:t>
      </w:r>
      <w:r w:rsidRPr="002B110E">
        <w:rPr>
          <w:sz w:val="12"/>
        </w:rPr>
        <w:t xml:space="preserve"> </w:t>
      </w:r>
      <w:r w:rsidRPr="00125758">
        <w:rPr>
          <w:vanish/>
          <w:sz w:val="12"/>
        </w:rPr>
        <w:t>embroidery,</w:t>
      </w:r>
      <w:r w:rsidRPr="002B110E">
        <w:rPr>
          <w:sz w:val="12"/>
        </w:rPr>
        <w:t xml:space="preserve"> </w:t>
      </w:r>
      <w:r w:rsidRPr="00125758">
        <w:rPr>
          <w:vanish/>
          <w:sz w:val="12"/>
        </w:rPr>
        <w:t>screen</w:t>
      </w:r>
      <w:r w:rsidRPr="002B110E">
        <w:rPr>
          <w:sz w:val="12"/>
        </w:rPr>
        <w:t xml:space="preserve"> </w:t>
      </w:r>
      <w:r w:rsidRPr="00125758">
        <w:rPr>
          <w:vanish/>
          <w:sz w:val="12"/>
        </w:rPr>
        <w:t>printing,</w:t>
      </w:r>
      <w:r w:rsidRPr="002B110E">
        <w:rPr>
          <w:sz w:val="12"/>
        </w:rPr>
        <w:t xml:space="preserve"> </w:t>
      </w:r>
      <w:r w:rsidRPr="00125758">
        <w:rPr>
          <w:vanish/>
          <w:sz w:val="12"/>
        </w:rPr>
        <w:t>reupholstering,</w:t>
      </w:r>
      <w:r w:rsidRPr="002B110E">
        <w:rPr>
          <w:sz w:val="12"/>
        </w:rPr>
        <w:t xml:space="preserve"> </w:t>
      </w:r>
      <w:r w:rsidRPr="00125758">
        <w:rPr>
          <w:vanish/>
          <w:sz w:val="12"/>
        </w:rPr>
        <w:t>engraving,</w:t>
      </w:r>
      <w:r w:rsidRPr="002B110E">
        <w:rPr>
          <w:sz w:val="12"/>
        </w:rPr>
        <w:t xml:space="preserve"> </w:t>
      </w:r>
      <w:r w:rsidRPr="00125758">
        <w:rPr>
          <w:vanish/>
          <w:sz w:val="12"/>
        </w:rPr>
        <w:t>optical,</w:t>
      </w:r>
      <w:r w:rsidRPr="002B110E">
        <w:rPr>
          <w:sz w:val="12"/>
        </w:rPr>
        <w:t xml:space="preserve"> </w:t>
      </w:r>
      <w:r w:rsidRPr="00125758">
        <w:rPr>
          <w:vanish/>
          <w:sz w:val="12"/>
        </w:rPr>
        <w:t>and</w:t>
      </w:r>
      <w:r w:rsidRPr="002B110E">
        <w:rPr>
          <w:sz w:val="12"/>
        </w:rPr>
        <w:t xml:space="preserve"> </w:t>
      </w:r>
      <w:r w:rsidRPr="00125758">
        <w:rPr>
          <w:vanish/>
          <w:sz w:val="12"/>
        </w:rPr>
        <w:t>framing</w:t>
      </w:r>
      <w:r w:rsidRPr="002B110E">
        <w:rPr>
          <w:sz w:val="12"/>
        </w:rPr>
        <w:t xml:space="preserve"> </w:t>
      </w:r>
      <w:r w:rsidRPr="00125758">
        <w:rPr>
          <w:vanish/>
          <w:sz w:val="12"/>
        </w:rPr>
        <w:t>services,</w:t>
      </w:r>
      <w:r w:rsidRPr="002B110E">
        <w:rPr>
          <w:sz w:val="12"/>
        </w:rPr>
        <w:t xml:space="preserve"> </w:t>
      </w:r>
      <w:r w:rsidRPr="00125758">
        <w:rPr>
          <w:vanish/>
          <w:sz w:val="12"/>
        </w:rPr>
        <w:t>work</w:t>
      </w:r>
      <w:r w:rsidRPr="002B110E">
        <w:rPr>
          <w:sz w:val="12"/>
        </w:rPr>
        <w:t xml:space="preserve"> </w:t>
      </w:r>
      <w:r w:rsidRPr="00125758">
        <w:rPr>
          <w:vanish/>
          <w:sz w:val="12"/>
        </w:rPr>
        <w:t>in</w:t>
      </w:r>
      <w:r w:rsidRPr="002B110E">
        <w:rPr>
          <w:sz w:val="12"/>
        </w:rPr>
        <w:t xml:space="preserve"> </w:t>
      </w:r>
      <w:r w:rsidRPr="00125758">
        <w:rPr>
          <w:vanish/>
          <w:sz w:val="12"/>
        </w:rPr>
        <w:t>milk</w:t>
      </w:r>
      <w:r w:rsidRPr="002B110E">
        <w:rPr>
          <w:sz w:val="12"/>
        </w:rPr>
        <w:t xml:space="preserve"> </w:t>
      </w:r>
      <w:r w:rsidRPr="00125758">
        <w:rPr>
          <w:vanish/>
          <w:sz w:val="12"/>
        </w:rPr>
        <w:t>and</w:t>
      </w:r>
      <w:r w:rsidRPr="002B110E">
        <w:rPr>
          <w:sz w:val="12"/>
        </w:rPr>
        <w:t xml:space="preserve"> </w:t>
      </w:r>
      <w:r w:rsidRPr="00125758">
        <w:rPr>
          <w:vanish/>
          <w:sz w:val="12"/>
        </w:rPr>
        <w:t>meat</w:t>
      </w:r>
      <w:r w:rsidRPr="002B110E">
        <w:rPr>
          <w:sz w:val="12"/>
        </w:rPr>
        <w:t xml:space="preserve"> </w:t>
      </w:r>
      <w:r w:rsidRPr="00125758">
        <w:rPr>
          <w:vanish/>
          <w:sz w:val="12"/>
        </w:rPr>
        <w:t>processing</w:t>
      </w:r>
      <w:r w:rsidRPr="002B110E">
        <w:rPr>
          <w:sz w:val="12"/>
        </w:rPr>
        <w:t xml:space="preserve"> </w:t>
      </w:r>
      <w:r w:rsidRPr="00125758">
        <w:rPr>
          <w:vanish/>
          <w:sz w:val="12"/>
        </w:rPr>
        <w:t>plants,</w:t>
      </w:r>
      <w:r w:rsidRPr="002B110E">
        <w:rPr>
          <w:sz w:val="12"/>
        </w:rPr>
        <w:t xml:space="preserve"> </w:t>
      </w:r>
      <w:r w:rsidRPr="00125758">
        <w:rPr>
          <w:vanish/>
          <w:sz w:val="12"/>
        </w:rPr>
        <w:t>and</w:t>
      </w:r>
      <w:r w:rsidRPr="002B110E">
        <w:rPr>
          <w:sz w:val="12"/>
        </w:rPr>
        <w:t xml:space="preserve"> </w:t>
      </w:r>
      <w:r w:rsidRPr="00125758">
        <w:rPr>
          <w:vanish/>
          <w:sz w:val="12"/>
        </w:rPr>
        <w:t>on</w:t>
      </w:r>
      <w:r w:rsidRPr="002B110E">
        <w:rPr>
          <w:sz w:val="12"/>
        </w:rPr>
        <w:t xml:space="preserve"> </w:t>
      </w:r>
      <w:r w:rsidRPr="00125758">
        <w:rPr>
          <w:vanish/>
          <w:sz w:val="12"/>
        </w:rPr>
        <w:t>farms</w:t>
      </w:r>
      <w:r w:rsidRPr="002B110E">
        <w:rPr>
          <w:sz w:val="12"/>
        </w:rPr>
        <w:t xml:space="preserve"> </w:t>
      </w:r>
      <w:r w:rsidRPr="00125758">
        <w:rPr>
          <w:vanish/>
          <w:sz w:val="12"/>
        </w:rPr>
        <w:t>to</w:t>
      </w:r>
      <w:r w:rsidRPr="002B110E">
        <w:rPr>
          <w:sz w:val="12"/>
        </w:rPr>
        <w:t xml:space="preserve"> </w:t>
      </w:r>
      <w:r w:rsidRPr="00125758">
        <w:rPr>
          <w:vanish/>
          <w:sz w:val="12"/>
        </w:rPr>
        <w:t>produce</w:t>
      </w:r>
      <w:r w:rsidRPr="002B110E">
        <w:rPr>
          <w:sz w:val="12"/>
        </w:rPr>
        <w:t xml:space="preserve"> </w:t>
      </w:r>
      <w:r w:rsidRPr="00125758">
        <w:rPr>
          <w:vanish/>
          <w:sz w:val="12"/>
        </w:rPr>
        <w:t>beef</w:t>
      </w:r>
      <w:r w:rsidRPr="002B110E">
        <w:rPr>
          <w:sz w:val="12"/>
        </w:rPr>
        <w:t xml:space="preserve"> </w:t>
      </w:r>
      <w:r w:rsidRPr="00125758">
        <w:rPr>
          <w:vanish/>
          <w:sz w:val="12"/>
        </w:rPr>
        <w:t>and</w:t>
      </w:r>
      <w:r w:rsidRPr="002B110E">
        <w:rPr>
          <w:sz w:val="12"/>
        </w:rPr>
        <w:t xml:space="preserve"> </w:t>
      </w:r>
      <w:r w:rsidRPr="00125758">
        <w:rPr>
          <w:vanish/>
          <w:sz w:val="12"/>
        </w:rPr>
        <w:t>pork,</w:t>
      </w:r>
      <w:r w:rsidRPr="002B110E">
        <w:rPr>
          <w:sz w:val="12"/>
        </w:rPr>
        <w:t xml:space="preserve"> </w:t>
      </w:r>
      <w:r w:rsidRPr="00125758">
        <w:rPr>
          <w:vanish/>
          <w:sz w:val="12"/>
        </w:rPr>
        <w:t>and</w:t>
      </w:r>
      <w:r w:rsidRPr="002B110E">
        <w:rPr>
          <w:sz w:val="12"/>
        </w:rPr>
        <w:t xml:space="preserve"> </w:t>
      </w:r>
      <w:r w:rsidRPr="00125758">
        <w:rPr>
          <w:vanish/>
          <w:sz w:val="12"/>
        </w:rPr>
        <w:t>harvest</w:t>
      </w:r>
      <w:r w:rsidRPr="002B110E">
        <w:rPr>
          <w:sz w:val="12"/>
        </w:rPr>
        <w:t xml:space="preserve"> </w:t>
      </w:r>
      <w:r w:rsidRPr="00125758">
        <w:rPr>
          <w:vanish/>
          <w:sz w:val="12"/>
        </w:rPr>
        <w:t>fruits</w:t>
      </w:r>
      <w:r w:rsidRPr="002B110E">
        <w:rPr>
          <w:sz w:val="12"/>
        </w:rPr>
        <w:t xml:space="preserve"> </w:t>
      </w:r>
      <w:r w:rsidRPr="00125758">
        <w:rPr>
          <w:vanish/>
          <w:sz w:val="12"/>
        </w:rPr>
        <w:t>and</w:t>
      </w:r>
      <w:r w:rsidRPr="002B110E">
        <w:rPr>
          <w:sz w:val="12"/>
        </w:rPr>
        <w:t xml:space="preserve"> </w:t>
      </w:r>
      <w:r w:rsidRPr="00125758">
        <w:rPr>
          <w:vanish/>
          <w:sz w:val="12"/>
        </w:rPr>
        <w:t>vegetables,</w:t>
      </w:r>
      <w:r w:rsidRPr="002B110E">
        <w:rPr>
          <w:sz w:val="12"/>
        </w:rPr>
        <w:t xml:space="preserve"> </w:t>
      </w:r>
      <w:r w:rsidRPr="00125758">
        <w:rPr>
          <w:vanish/>
          <w:sz w:val="12"/>
        </w:rPr>
        <w:t>eggs,</w:t>
      </w:r>
      <w:r w:rsidRPr="002B110E">
        <w:rPr>
          <w:sz w:val="12"/>
        </w:rPr>
        <w:t xml:space="preserve"> </w:t>
      </w:r>
      <w:r w:rsidRPr="00125758">
        <w:rPr>
          <w:vanish/>
          <w:sz w:val="12"/>
        </w:rPr>
        <w:t>grits,</w:t>
      </w:r>
      <w:r w:rsidRPr="002B110E">
        <w:rPr>
          <w:sz w:val="12"/>
        </w:rPr>
        <w:t xml:space="preserve"> </w:t>
      </w:r>
      <w:r w:rsidRPr="00125758">
        <w:rPr>
          <w:vanish/>
          <w:sz w:val="12"/>
        </w:rPr>
        <w:t>and</w:t>
      </w:r>
      <w:r w:rsidRPr="002B110E">
        <w:rPr>
          <w:sz w:val="12"/>
        </w:rPr>
        <w:t xml:space="preserve"> </w:t>
      </w:r>
      <w:r w:rsidRPr="00125758">
        <w:rPr>
          <w:vanish/>
          <w:sz w:val="12"/>
        </w:rPr>
        <w:t>corn.</w:t>
      </w:r>
      <w:r w:rsidRPr="002B110E">
        <w:rPr>
          <w:sz w:val="12"/>
        </w:rPr>
        <w:t xml:space="preserve"> </w:t>
      </w:r>
      <w:r w:rsidRPr="00125758">
        <w:rPr>
          <w:vanish/>
          <w:sz w:val="12"/>
        </w:rPr>
        <w:t>120</w:t>
      </w:r>
      <w:r w:rsidRPr="002B110E">
        <w:rPr>
          <w:sz w:val="12"/>
        </w:rPr>
        <w:t xml:space="preserve"> </w:t>
      </w:r>
      <w:r w:rsidRPr="00125758">
        <w:rPr>
          <w:vanish/>
          <w:sz w:val="12"/>
        </w:rPr>
        <w:t>GCI</w:t>
      </w:r>
      <w:r w:rsidRPr="002B110E">
        <w:rPr>
          <w:sz w:val="12"/>
        </w:rPr>
        <w:t xml:space="preserve"> </w:t>
      </w:r>
      <w:r w:rsidRPr="00125758">
        <w:rPr>
          <w:vanish/>
          <w:sz w:val="12"/>
        </w:rPr>
        <w:t>has</w:t>
      </w:r>
      <w:r w:rsidRPr="002B110E">
        <w:rPr>
          <w:sz w:val="12"/>
        </w:rPr>
        <w:t xml:space="preserve"> </w:t>
      </w:r>
      <w:r w:rsidRPr="00125758">
        <w:rPr>
          <w:vanish/>
          <w:sz w:val="12"/>
        </w:rPr>
        <w:t>some</w:t>
      </w:r>
      <w:r w:rsidRPr="002B110E">
        <w:rPr>
          <w:sz w:val="12"/>
        </w:rPr>
        <w:t xml:space="preserve"> </w:t>
      </w:r>
      <w:r w:rsidRPr="00125758">
        <w:rPr>
          <w:vanish/>
          <w:sz w:val="12"/>
        </w:rPr>
        <w:t>work</w:t>
      </w:r>
      <w:r w:rsidRPr="002B110E">
        <w:rPr>
          <w:sz w:val="12"/>
        </w:rPr>
        <w:t xml:space="preserve"> </w:t>
      </w:r>
      <w:r w:rsidRPr="00125758">
        <w:rPr>
          <w:vanish/>
          <w:sz w:val="12"/>
        </w:rPr>
        <w:t>programs</w:t>
      </w:r>
      <w:r w:rsidRPr="002B110E">
        <w:rPr>
          <w:sz w:val="12"/>
        </w:rPr>
        <w:t xml:space="preserve"> </w:t>
      </w:r>
      <w:r w:rsidRPr="00125758">
        <w:rPr>
          <w:vanish/>
          <w:sz w:val="12"/>
        </w:rPr>
        <w:t>certified</w:t>
      </w:r>
      <w:r w:rsidRPr="002B110E">
        <w:rPr>
          <w:sz w:val="12"/>
        </w:rPr>
        <w:t xml:space="preserve"> </w:t>
      </w:r>
      <w:r w:rsidRPr="00125758">
        <w:rPr>
          <w:vanish/>
          <w:sz w:val="12"/>
        </w:rPr>
        <w:t>under</w:t>
      </w:r>
      <w:r w:rsidRPr="002B110E">
        <w:rPr>
          <w:sz w:val="12"/>
        </w:rPr>
        <w:t xml:space="preserve"> </w:t>
      </w:r>
      <w:r w:rsidRPr="00125758">
        <w:rPr>
          <w:vanish/>
          <w:sz w:val="12"/>
        </w:rPr>
        <w:t>PIE,</w:t>
      </w:r>
      <w:r w:rsidRPr="002B110E">
        <w:rPr>
          <w:sz w:val="12"/>
        </w:rPr>
        <w:t xml:space="preserve"> </w:t>
      </w:r>
      <w:r w:rsidRPr="00125758">
        <w:rPr>
          <w:vanish/>
          <w:sz w:val="12"/>
        </w:rPr>
        <w:t>but</w:t>
      </w:r>
      <w:r w:rsidRPr="002B110E">
        <w:rPr>
          <w:sz w:val="12"/>
        </w:rPr>
        <w:t xml:space="preserve"> </w:t>
      </w:r>
      <w:r w:rsidRPr="00125758">
        <w:rPr>
          <w:vanish/>
          <w:sz w:val="12"/>
        </w:rPr>
        <w:t>a</w:t>
      </w:r>
      <w:r w:rsidRPr="002B110E">
        <w:rPr>
          <w:sz w:val="12"/>
        </w:rPr>
        <w:t xml:space="preserve"> </w:t>
      </w:r>
      <w:r w:rsidRPr="00125758">
        <w:rPr>
          <w:vanish/>
          <w:sz w:val="12"/>
        </w:rPr>
        <w:t>majority</w:t>
      </w:r>
      <w:r w:rsidRPr="002B110E">
        <w:rPr>
          <w:sz w:val="12"/>
        </w:rPr>
        <w:t xml:space="preserve"> </w:t>
      </w:r>
      <w:r w:rsidRPr="00125758">
        <w:rPr>
          <w:vanish/>
          <w:sz w:val="12"/>
        </w:rPr>
        <w:t>of</w:t>
      </w:r>
      <w:r w:rsidRPr="002B110E">
        <w:rPr>
          <w:sz w:val="12"/>
        </w:rPr>
        <w:t xml:space="preserve"> </w:t>
      </w:r>
      <w:r w:rsidRPr="00125758">
        <w:rPr>
          <w:vanish/>
          <w:sz w:val="12"/>
        </w:rPr>
        <w:t>the</w:t>
      </w:r>
      <w:r w:rsidRPr="002B110E">
        <w:rPr>
          <w:sz w:val="12"/>
        </w:rPr>
        <w:t xml:space="preserve"> </w:t>
      </w:r>
      <w:r w:rsidRPr="00125758">
        <w:rPr>
          <w:vanish/>
          <w:sz w:val="12"/>
        </w:rPr>
        <w:t>employed</w:t>
      </w:r>
      <w:r w:rsidRPr="002B110E">
        <w:rPr>
          <w:sz w:val="12"/>
        </w:rPr>
        <w:t xml:space="preserve"> </w:t>
      </w:r>
      <w:r w:rsidRPr="00125758">
        <w:rPr>
          <w:vanish/>
          <w:sz w:val="12"/>
        </w:rPr>
        <w:t>inmates</w:t>
      </w:r>
      <w:r w:rsidRPr="002B110E">
        <w:rPr>
          <w:sz w:val="12"/>
        </w:rPr>
        <w:t xml:space="preserve"> </w:t>
      </w:r>
      <w:r w:rsidRPr="00125758">
        <w:rPr>
          <w:vanish/>
          <w:sz w:val="12"/>
        </w:rPr>
        <w:t>work</w:t>
      </w:r>
      <w:r w:rsidRPr="002B110E">
        <w:rPr>
          <w:sz w:val="12"/>
        </w:rPr>
        <w:t xml:space="preserve"> </w:t>
      </w:r>
      <w:r w:rsidRPr="00125758">
        <w:rPr>
          <w:vanish/>
          <w:sz w:val="12"/>
        </w:rPr>
        <w:t>for</w:t>
      </w:r>
      <w:r w:rsidRPr="002B110E">
        <w:rPr>
          <w:sz w:val="12"/>
        </w:rPr>
        <w:t xml:space="preserve"> </w:t>
      </w:r>
      <w:r w:rsidRPr="00125758">
        <w:rPr>
          <w:vanish/>
          <w:sz w:val="12"/>
        </w:rPr>
        <w:t>less</w:t>
      </w:r>
      <w:r w:rsidRPr="002B110E">
        <w:rPr>
          <w:sz w:val="12"/>
        </w:rPr>
        <w:t xml:space="preserve"> </w:t>
      </w:r>
      <w:r w:rsidRPr="00125758">
        <w:rPr>
          <w:vanish/>
          <w:sz w:val="12"/>
        </w:rPr>
        <w:t>than</w:t>
      </w:r>
      <w:r w:rsidRPr="002B110E">
        <w:rPr>
          <w:sz w:val="12"/>
        </w:rPr>
        <w:t xml:space="preserve"> </w:t>
      </w:r>
      <w:r w:rsidRPr="00125758">
        <w:rPr>
          <w:vanish/>
          <w:sz w:val="12"/>
        </w:rPr>
        <w:t>minimum</w:t>
      </w:r>
      <w:r w:rsidRPr="002B110E">
        <w:rPr>
          <w:sz w:val="12"/>
        </w:rPr>
        <w:t xml:space="preserve"> </w:t>
      </w:r>
      <w:r w:rsidRPr="00125758">
        <w:rPr>
          <w:vanish/>
          <w:sz w:val="12"/>
        </w:rPr>
        <w:t>wage.121</w:t>
      </w:r>
      <w:r w:rsidRPr="002B110E">
        <w:rPr>
          <w:sz w:val="12"/>
        </w:rPr>
        <w:t xml:space="preserve"> </w:t>
      </w:r>
      <w:r w:rsidRPr="00125758">
        <w:rPr>
          <w:vanish/>
          <w:sz w:val="12"/>
        </w:rPr>
        <w:t>GCI</w:t>
      </w:r>
      <w:r w:rsidRPr="002B110E">
        <w:rPr>
          <w:sz w:val="12"/>
        </w:rPr>
        <w:t xml:space="preserve"> </w:t>
      </w:r>
      <w:r w:rsidRPr="00125758">
        <w:rPr>
          <w:vanish/>
          <w:sz w:val="12"/>
        </w:rPr>
        <w:t>boast</w:t>
      </w:r>
      <w:r w:rsidRPr="002B110E">
        <w:rPr>
          <w:sz w:val="12"/>
        </w:rPr>
        <w:t xml:space="preserve"> </w:t>
      </w:r>
      <w:r w:rsidRPr="00125758">
        <w:rPr>
          <w:vanish/>
          <w:sz w:val="12"/>
        </w:rPr>
        <w:t>on</w:t>
      </w:r>
      <w:r w:rsidRPr="002B110E">
        <w:rPr>
          <w:sz w:val="12"/>
        </w:rPr>
        <w:t xml:space="preserve"> </w:t>
      </w:r>
      <w:r w:rsidRPr="00125758">
        <w:rPr>
          <w:vanish/>
          <w:sz w:val="12"/>
        </w:rPr>
        <w:t>its</w:t>
      </w:r>
      <w:r w:rsidRPr="002B110E">
        <w:rPr>
          <w:sz w:val="12"/>
        </w:rPr>
        <w:t xml:space="preserve"> </w:t>
      </w:r>
      <w:r w:rsidRPr="00125758">
        <w:rPr>
          <w:vanish/>
          <w:sz w:val="12"/>
        </w:rPr>
        <w:t>website</w:t>
      </w:r>
      <w:r w:rsidRPr="002B110E">
        <w:rPr>
          <w:sz w:val="12"/>
        </w:rPr>
        <w:t xml:space="preserve"> </w:t>
      </w:r>
      <w:r w:rsidRPr="00125758">
        <w:rPr>
          <w:vanish/>
          <w:sz w:val="12"/>
        </w:rPr>
        <w:t>that</w:t>
      </w:r>
      <w:r w:rsidRPr="002B110E">
        <w:rPr>
          <w:sz w:val="12"/>
        </w:rPr>
        <w:t xml:space="preserve"> </w:t>
      </w:r>
      <w:r w:rsidRPr="00125758">
        <w:rPr>
          <w:vanish/>
          <w:sz w:val="12"/>
        </w:rPr>
        <w:t>they</w:t>
      </w:r>
      <w:r w:rsidRPr="002B110E">
        <w:rPr>
          <w:sz w:val="12"/>
        </w:rPr>
        <w:t xml:space="preserve"> </w:t>
      </w:r>
      <w:r w:rsidRPr="00125758">
        <w:rPr>
          <w:vanish/>
          <w:sz w:val="12"/>
        </w:rPr>
        <w:t>"maintain</w:t>
      </w:r>
      <w:r w:rsidRPr="002B110E">
        <w:rPr>
          <w:sz w:val="12"/>
        </w:rPr>
        <w:t xml:space="preserve"> </w:t>
      </w:r>
      <w:r w:rsidRPr="00125758">
        <w:rPr>
          <w:vanish/>
          <w:sz w:val="12"/>
        </w:rPr>
        <w:t>one</w:t>
      </w:r>
      <w:r w:rsidRPr="002B110E">
        <w:rPr>
          <w:sz w:val="12"/>
        </w:rPr>
        <w:t xml:space="preserve"> </w:t>
      </w:r>
      <w:r w:rsidRPr="00125758">
        <w:rPr>
          <w:vanish/>
          <w:sz w:val="12"/>
        </w:rPr>
        <w:t>of</w:t>
      </w:r>
      <w:r w:rsidRPr="002B110E">
        <w:rPr>
          <w:sz w:val="12"/>
        </w:rPr>
        <w:t xml:space="preserve"> </w:t>
      </w:r>
      <w:r w:rsidRPr="00125758">
        <w:rPr>
          <w:vanish/>
          <w:sz w:val="12"/>
        </w:rPr>
        <w:t>the</w:t>
      </w:r>
      <w:r w:rsidRPr="002B110E">
        <w:rPr>
          <w:sz w:val="12"/>
        </w:rPr>
        <w:t xml:space="preserve"> </w:t>
      </w:r>
      <w:r w:rsidRPr="00125758">
        <w:rPr>
          <w:vanish/>
          <w:sz w:val="12"/>
        </w:rPr>
        <w:t>lowest</w:t>
      </w:r>
      <w:r w:rsidRPr="002B110E">
        <w:rPr>
          <w:sz w:val="12"/>
        </w:rPr>
        <w:t xml:space="preserve"> </w:t>
      </w:r>
      <w:r w:rsidRPr="00125758">
        <w:rPr>
          <w:vanish/>
          <w:sz w:val="12"/>
        </w:rPr>
        <w:t>raw</w:t>
      </w:r>
      <w:r w:rsidRPr="002B110E">
        <w:rPr>
          <w:sz w:val="12"/>
        </w:rPr>
        <w:t xml:space="preserve"> </w:t>
      </w:r>
      <w:r w:rsidRPr="00125758">
        <w:rPr>
          <w:vanish/>
          <w:sz w:val="12"/>
        </w:rPr>
        <w:t>food</w:t>
      </w:r>
      <w:r w:rsidRPr="002B110E">
        <w:rPr>
          <w:sz w:val="12"/>
        </w:rPr>
        <w:t xml:space="preserve"> </w:t>
      </w:r>
      <w:r w:rsidRPr="00125758">
        <w:rPr>
          <w:vanish/>
          <w:sz w:val="12"/>
        </w:rPr>
        <w:t>costs</w:t>
      </w:r>
      <w:r w:rsidRPr="002B110E">
        <w:rPr>
          <w:sz w:val="12"/>
        </w:rPr>
        <w:t xml:space="preserve"> </w:t>
      </w:r>
      <w:r w:rsidRPr="00125758">
        <w:rPr>
          <w:vanish/>
          <w:sz w:val="12"/>
        </w:rPr>
        <w:t>in</w:t>
      </w:r>
      <w:r w:rsidRPr="002B110E">
        <w:rPr>
          <w:sz w:val="12"/>
        </w:rPr>
        <w:t xml:space="preserve"> </w:t>
      </w:r>
      <w:r w:rsidRPr="00125758">
        <w:rPr>
          <w:vanish/>
          <w:sz w:val="12"/>
        </w:rPr>
        <w:t>the</w:t>
      </w:r>
      <w:r w:rsidRPr="002B110E">
        <w:rPr>
          <w:sz w:val="12"/>
        </w:rPr>
        <w:t xml:space="preserve"> </w:t>
      </w:r>
      <w:r w:rsidRPr="00125758">
        <w:rPr>
          <w:vanish/>
          <w:sz w:val="12"/>
        </w:rPr>
        <w:t>nation-$1.57</w:t>
      </w:r>
      <w:r w:rsidRPr="002B110E">
        <w:rPr>
          <w:sz w:val="12"/>
        </w:rPr>
        <w:t xml:space="preserve"> </w:t>
      </w:r>
      <w:r w:rsidRPr="00125758">
        <w:rPr>
          <w:vanish/>
          <w:sz w:val="12"/>
        </w:rPr>
        <w:t>per</w:t>
      </w:r>
      <w:r w:rsidRPr="002B110E">
        <w:rPr>
          <w:sz w:val="12"/>
        </w:rPr>
        <w:t xml:space="preserve"> </w:t>
      </w:r>
      <w:r w:rsidRPr="00125758">
        <w:rPr>
          <w:vanish/>
          <w:sz w:val="12"/>
        </w:rPr>
        <w:t>day</w:t>
      </w:r>
      <w:r w:rsidRPr="002B110E">
        <w:rPr>
          <w:sz w:val="12"/>
        </w:rPr>
        <w:t xml:space="preserve"> </w:t>
      </w:r>
      <w:r w:rsidRPr="00125758">
        <w:rPr>
          <w:vanish/>
          <w:sz w:val="12"/>
        </w:rPr>
        <w:t>per</w:t>
      </w:r>
      <w:r w:rsidRPr="002B110E">
        <w:rPr>
          <w:sz w:val="12"/>
        </w:rPr>
        <w:t xml:space="preserve"> </w:t>
      </w:r>
      <w:r w:rsidRPr="00125758">
        <w:rPr>
          <w:vanish/>
          <w:sz w:val="12"/>
        </w:rPr>
        <w:t>inmate".122</w:t>
      </w:r>
      <w:r w:rsidRPr="002B110E">
        <w:rPr>
          <w:sz w:val="12"/>
        </w:rPr>
        <w:t xml:space="preserve"> </w:t>
      </w:r>
      <w:r w:rsidRPr="00125758">
        <w:rPr>
          <w:vanish/>
          <w:sz w:val="12"/>
        </w:rPr>
        <w:t>S</w:t>
      </w:r>
      <w:r w:rsidRPr="00125758">
        <w:rPr>
          <w:rStyle w:val="StyleUnderline"/>
          <w:vanish/>
          <w:sz w:val="12"/>
          <w:u w:val="none"/>
        </w:rPr>
        <w:t>o</w:t>
      </w:r>
      <w:r w:rsidRPr="002B110E">
        <w:rPr>
          <w:rStyle w:val="StyleUnderline"/>
          <w:sz w:val="12"/>
          <w:u w:val="none"/>
        </w:rPr>
        <w:t xml:space="preserve"> </w:t>
      </w:r>
      <w:r w:rsidRPr="00125758">
        <w:rPr>
          <w:rStyle w:val="StyleUnderline"/>
          <w:vanish/>
          <w:sz w:val="12"/>
          <w:u w:val="none"/>
        </w:rPr>
        <w:t>inmates</w:t>
      </w:r>
      <w:r w:rsidRPr="002B110E">
        <w:rPr>
          <w:rStyle w:val="StyleUnderline"/>
          <w:sz w:val="12"/>
          <w:u w:val="none"/>
        </w:rPr>
        <w:t xml:space="preserve"> </w:t>
      </w:r>
      <w:r w:rsidRPr="00125758">
        <w:rPr>
          <w:rStyle w:val="StyleUnderline"/>
          <w:vanish/>
          <w:sz w:val="12"/>
          <w:u w:val="none"/>
        </w:rPr>
        <w:t>laboring</w:t>
      </w:r>
      <w:r w:rsidRPr="002B110E">
        <w:rPr>
          <w:rStyle w:val="StyleUnderline"/>
          <w:sz w:val="12"/>
          <w:u w:val="none"/>
        </w:rPr>
        <w:t xml:space="preserve"> </w:t>
      </w:r>
      <w:r w:rsidRPr="00125758">
        <w:rPr>
          <w:rStyle w:val="StyleUnderline"/>
          <w:vanish/>
          <w:sz w:val="12"/>
          <w:u w:val="none"/>
        </w:rPr>
        <w:t>in</w:t>
      </w:r>
      <w:r w:rsidRPr="002B110E">
        <w:rPr>
          <w:rStyle w:val="StyleUnderline"/>
          <w:sz w:val="12"/>
          <w:u w:val="none"/>
        </w:rPr>
        <w:t xml:space="preserve"> </w:t>
      </w:r>
      <w:r w:rsidRPr="00125758">
        <w:rPr>
          <w:rStyle w:val="StyleUnderline"/>
          <w:vanish/>
          <w:sz w:val="12"/>
          <w:u w:val="none"/>
        </w:rPr>
        <w:t>GCI</w:t>
      </w:r>
      <w:r w:rsidRPr="002B110E">
        <w:rPr>
          <w:rStyle w:val="StyleUnderline"/>
          <w:sz w:val="12"/>
          <w:u w:val="none"/>
        </w:rPr>
        <w:t xml:space="preserve"> </w:t>
      </w:r>
      <w:r w:rsidRPr="00125758">
        <w:rPr>
          <w:rStyle w:val="StyleUnderline"/>
          <w:vanish/>
          <w:sz w:val="12"/>
          <w:u w:val="none"/>
        </w:rPr>
        <w:t>food</w:t>
      </w:r>
      <w:r w:rsidRPr="002B110E">
        <w:rPr>
          <w:rStyle w:val="StyleUnderline"/>
          <w:sz w:val="12"/>
          <w:u w:val="none"/>
        </w:rPr>
        <w:t xml:space="preserve"> </w:t>
      </w:r>
      <w:r w:rsidRPr="00125758">
        <w:rPr>
          <w:rStyle w:val="StyleUnderline"/>
          <w:vanish/>
          <w:sz w:val="12"/>
          <w:u w:val="none"/>
        </w:rPr>
        <w:t>production</w:t>
      </w:r>
      <w:r w:rsidRPr="002B110E">
        <w:rPr>
          <w:rStyle w:val="StyleUnderline"/>
          <w:sz w:val="12"/>
          <w:u w:val="none"/>
        </w:rPr>
        <w:t xml:space="preserve"> </w:t>
      </w:r>
      <w:r w:rsidRPr="00125758">
        <w:rPr>
          <w:rStyle w:val="StyleUnderline"/>
          <w:vanish/>
          <w:sz w:val="12"/>
          <w:u w:val="none"/>
        </w:rPr>
        <w:t>factories</w:t>
      </w:r>
      <w:r w:rsidRPr="002B110E">
        <w:rPr>
          <w:rStyle w:val="StyleUnderline"/>
          <w:sz w:val="12"/>
          <w:u w:val="none"/>
        </w:rPr>
        <w:t xml:space="preserve"> </w:t>
      </w:r>
      <w:r w:rsidRPr="00125758">
        <w:rPr>
          <w:rStyle w:val="StyleUnderline"/>
          <w:vanish/>
          <w:sz w:val="12"/>
          <w:u w:val="none"/>
        </w:rPr>
        <w:t>and</w:t>
      </w:r>
      <w:r w:rsidRPr="002B110E">
        <w:rPr>
          <w:rStyle w:val="StyleUnderline"/>
          <w:sz w:val="12"/>
          <w:u w:val="none"/>
        </w:rPr>
        <w:t xml:space="preserve"> </w:t>
      </w:r>
      <w:r w:rsidRPr="00125758">
        <w:rPr>
          <w:rStyle w:val="StyleUnderline"/>
          <w:vanish/>
          <w:sz w:val="12"/>
          <w:u w:val="none"/>
        </w:rPr>
        <w:t>fields</w:t>
      </w:r>
      <w:r w:rsidRPr="002B110E">
        <w:rPr>
          <w:rStyle w:val="StyleUnderline"/>
          <w:sz w:val="12"/>
          <w:u w:val="none"/>
        </w:rPr>
        <w:t xml:space="preserve"> </w:t>
      </w:r>
      <w:r w:rsidRPr="00125758">
        <w:rPr>
          <w:rStyle w:val="StyleUnderline"/>
          <w:vanish/>
          <w:sz w:val="12"/>
          <w:u w:val="none"/>
        </w:rPr>
        <w:t>in</w:t>
      </w:r>
      <w:r w:rsidRPr="002B110E">
        <w:rPr>
          <w:rStyle w:val="StyleUnderline"/>
          <w:sz w:val="12"/>
          <w:u w:val="none"/>
        </w:rPr>
        <w:t xml:space="preserve"> </w:t>
      </w:r>
      <w:r w:rsidRPr="00125758">
        <w:rPr>
          <w:rStyle w:val="StyleUnderline"/>
          <w:vanish/>
          <w:sz w:val="12"/>
          <w:u w:val="none"/>
        </w:rPr>
        <w:t>the</w:t>
      </w:r>
      <w:r w:rsidRPr="002B110E">
        <w:rPr>
          <w:rStyle w:val="StyleUnderline"/>
          <w:sz w:val="12"/>
          <w:u w:val="none"/>
        </w:rPr>
        <w:t xml:space="preserve"> </w:t>
      </w:r>
      <w:r w:rsidRPr="00125758">
        <w:rPr>
          <w:rStyle w:val="StyleUnderline"/>
          <w:vanish/>
          <w:sz w:val="12"/>
          <w:u w:val="none"/>
        </w:rPr>
        <w:t>sweltering</w:t>
      </w:r>
      <w:r w:rsidRPr="002B110E">
        <w:rPr>
          <w:rStyle w:val="StyleUnderline"/>
          <w:sz w:val="12"/>
          <w:u w:val="none"/>
        </w:rPr>
        <w:t xml:space="preserve"> </w:t>
      </w:r>
      <w:r w:rsidRPr="00125758">
        <w:rPr>
          <w:rStyle w:val="StyleUnderline"/>
          <w:vanish/>
          <w:sz w:val="12"/>
          <w:u w:val="none"/>
        </w:rPr>
        <w:t>heat</w:t>
      </w:r>
      <w:r w:rsidRPr="002B110E">
        <w:rPr>
          <w:rStyle w:val="StyleUnderline"/>
          <w:sz w:val="12"/>
          <w:u w:val="none"/>
        </w:rPr>
        <w:t xml:space="preserve"> </w:t>
      </w:r>
      <w:r w:rsidRPr="00125758">
        <w:rPr>
          <w:rStyle w:val="StyleUnderline"/>
          <w:vanish/>
          <w:sz w:val="12"/>
          <w:u w:val="none"/>
        </w:rPr>
        <w:t>of</w:t>
      </w:r>
      <w:r w:rsidRPr="002B110E">
        <w:rPr>
          <w:rStyle w:val="StyleUnderline"/>
          <w:sz w:val="12"/>
          <w:u w:val="none"/>
        </w:rPr>
        <w:t xml:space="preserve"> </w:t>
      </w:r>
      <w:r w:rsidRPr="00125758">
        <w:rPr>
          <w:rStyle w:val="StyleUnderline"/>
          <w:vanish/>
          <w:sz w:val="12"/>
          <w:u w:val="none"/>
        </w:rPr>
        <w:t>the</w:t>
      </w:r>
      <w:r w:rsidRPr="002B110E">
        <w:rPr>
          <w:rStyle w:val="StyleUnderline"/>
          <w:sz w:val="12"/>
          <w:u w:val="none"/>
        </w:rPr>
        <w:t xml:space="preserve"> </w:t>
      </w:r>
      <w:r w:rsidRPr="00125758">
        <w:rPr>
          <w:rStyle w:val="StyleUnderline"/>
          <w:vanish/>
          <w:sz w:val="12"/>
          <w:u w:val="none"/>
        </w:rPr>
        <w:t>Deep</w:t>
      </w:r>
      <w:r w:rsidRPr="002B110E">
        <w:rPr>
          <w:rStyle w:val="StyleUnderline"/>
          <w:sz w:val="12"/>
          <w:u w:val="none"/>
        </w:rPr>
        <w:t xml:space="preserve"> </w:t>
      </w:r>
      <w:r w:rsidRPr="00125758">
        <w:rPr>
          <w:rStyle w:val="StyleUnderline"/>
          <w:vanish/>
          <w:sz w:val="12"/>
          <w:u w:val="none"/>
        </w:rPr>
        <w:t>South</w:t>
      </w:r>
      <w:r w:rsidRPr="002B110E">
        <w:rPr>
          <w:rStyle w:val="StyleUnderline"/>
          <w:sz w:val="12"/>
          <w:u w:val="none"/>
        </w:rPr>
        <w:t xml:space="preserve"> </w:t>
      </w:r>
      <w:r w:rsidRPr="00125758">
        <w:rPr>
          <w:rStyle w:val="StyleUnderline"/>
          <w:vanish/>
          <w:sz w:val="12"/>
          <w:u w:val="none"/>
        </w:rPr>
        <w:t>are</w:t>
      </w:r>
      <w:r w:rsidRPr="002B110E">
        <w:rPr>
          <w:rStyle w:val="StyleUnderline"/>
          <w:sz w:val="12"/>
          <w:u w:val="none"/>
        </w:rPr>
        <w:t xml:space="preserve"> </w:t>
      </w:r>
      <w:r w:rsidRPr="00125758">
        <w:rPr>
          <w:rStyle w:val="StyleUnderline"/>
          <w:vanish/>
          <w:sz w:val="12"/>
          <w:u w:val="none"/>
        </w:rPr>
        <w:t>paid</w:t>
      </w:r>
      <w:r w:rsidRPr="002B110E">
        <w:rPr>
          <w:rStyle w:val="StyleUnderline"/>
          <w:sz w:val="12"/>
          <w:u w:val="none"/>
        </w:rPr>
        <w:t xml:space="preserve"> </w:t>
      </w:r>
      <w:r w:rsidRPr="00125758">
        <w:rPr>
          <w:rStyle w:val="StyleUnderline"/>
          <w:vanish/>
          <w:sz w:val="12"/>
          <w:u w:val="none"/>
        </w:rPr>
        <w:t>roughly</w:t>
      </w:r>
      <w:r w:rsidRPr="002B110E">
        <w:rPr>
          <w:rStyle w:val="StyleUnderline"/>
          <w:sz w:val="12"/>
          <w:u w:val="none"/>
        </w:rPr>
        <w:t xml:space="preserve"> </w:t>
      </w:r>
      <w:r w:rsidRPr="00125758">
        <w:rPr>
          <w:rStyle w:val="StyleUnderline"/>
          <w:vanish/>
          <w:sz w:val="12"/>
          <w:u w:val="none"/>
        </w:rPr>
        <w:t>$31.40</w:t>
      </w:r>
      <w:r w:rsidRPr="002B110E">
        <w:rPr>
          <w:rStyle w:val="StyleUnderline"/>
          <w:sz w:val="12"/>
          <w:u w:val="none"/>
        </w:rPr>
        <w:t xml:space="preserve"> </w:t>
      </w:r>
      <w:r w:rsidRPr="00125758">
        <w:rPr>
          <w:rStyle w:val="StyleUnderline"/>
          <w:vanish/>
          <w:sz w:val="12"/>
          <w:u w:val="none"/>
        </w:rPr>
        <w:t>a</w:t>
      </w:r>
      <w:r w:rsidRPr="002B110E">
        <w:rPr>
          <w:rStyle w:val="StyleUnderline"/>
          <w:sz w:val="12"/>
          <w:u w:val="none"/>
        </w:rPr>
        <w:t xml:space="preserve"> </w:t>
      </w:r>
      <w:r w:rsidRPr="00125758">
        <w:rPr>
          <w:rStyle w:val="StyleUnderline"/>
          <w:vanish/>
          <w:sz w:val="12"/>
          <w:u w:val="none"/>
        </w:rPr>
        <w:t>month</w:t>
      </w:r>
      <w:r w:rsidRPr="002B110E">
        <w:rPr>
          <w:rStyle w:val="StyleUnderline"/>
          <w:sz w:val="12"/>
          <w:u w:val="none"/>
        </w:rPr>
        <w:t xml:space="preserve"> </w:t>
      </w:r>
      <w:r w:rsidRPr="00125758">
        <w:rPr>
          <w:rStyle w:val="StyleUnderline"/>
          <w:vanish/>
          <w:sz w:val="12"/>
          <w:u w:val="none"/>
        </w:rPr>
        <w:t>if</w:t>
      </w:r>
      <w:r w:rsidRPr="002B110E">
        <w:rPr>
          <w:rStyle w:val="StyleUnderline"/>
          <w:sz w:val="12"/>
          <w:u w:val="none"/>
        </w:rPr>
        <w:t xml:space="preserve"> </w:t>
      </w:r>
      <w:r w:rsidRPr="00125758">
        <w:rPr>
          <w:rStyle w:val="StyleUnderline"/>
          <w:vanish/>
          <w:sz w:val="12"/>
          <w:u w:val="none"/>
        </w:rPr>
        <w:t>they</w:t>
      </w:r>
      <w:r w:rsidRPr="002B110E">
        <w:rPr>
          <w:rStyle w:val="StyleUnderline"/>
          <w:sz w:val="12"/>
          <w:u w:val="none"/>
        </w:rPr>
        <w:t xml:space="preserve"> </w:t>
      </w:r>
      <w:r w:rsidRPr="00125758">
        <w:rPr>
          <w:rStyle w:val="StyleUnderline"/>
          <w:vanish/>
          <w:sz w:val="12"/>
          <w:u w:val="none"/>
        </w:rPr>
        <w:t>are</w:t>
      </w:r>
      <w:r w:rsidRPr="002B110E">
        <w:rPr>
          <w:rStyle w:val="StyleUnderline"/>
          <w:sz w:val="12"/>
          <w:u w:val="none"/>
        </w:rPr>
        <w:t xml:space="preserve"> </w:t>
      </w:r>
      <w:r w:rsidRPr="00125758">
        <w:rPr>
          <w:rStyle w:val="StyleUnderline"/>
          <w:vanish/>
          <w:sz w:val="12"/>
          <w:u w:val="none"/>
        </w:rPr>
        <w:t>lucky</w:t>
      </w:r>
      <w:r w:rsidRPr="002B110E">
        <w:rPr>
          <w:rStyle w:val="StyleUnderline"/>
          <w:sz w:val="12"/>
          <w:u w:val="none"/>
        </w:rPr>
        <w:t xml:space="preserve"> </w:t>
      </w:r>
      <w:r w:rsidRPr="00125758">
        <w:rPr>
          <w:rStyle w:val="StyleUnderline"/>
          <w:vanish/>
          <w:sz w:val="12"/>
          <w:u w:val="none"/>
        </w:rPr>
        <w:t>(prior</w:t>
      </w:r>
      <w:r w:rsidRPr="002B110E">
        <w:rPr>
          <w:rStyle w:val="StyleUnderline"/>
          <w:sz w:val="12"/>
          <w:u w:val="none"/>
        </w:rPr>
        <w:t xml:space="preserve"> </w:t>
      </w:r>
      <w:r w:rsidRPr="00125758">
        <w:rPr>
          <w:rStyle w:val="StyleUnderline"/>
          <w:vanish/>
          <w:sz w:val="12"/>
          <w:u w:val="none"/>
        </w:rPr>
        <w:t>to</w:t>
      </w:r>
      <w:r w:rsidRPr="002B110E">
        <w:rPr>
          <w:rStyle w:val="StyleUnderline"/>
          <w:sz w:val="12"/>
          <w:u w:val="none"/>
        </w:rPr>
        <w:t xml:space="preserve"> </w:t>
      </w:r>
      <w:r w:rsidRPr="00125758">
        <w:rPr>
          <w:rStyle w:val="StyleUnderline"/>
          <w:vanish/>
          <w:sz w:val="12"/>
          <w:u w:val="none"/>
        </w:rPr>
        <w:t>state</w:t>
      </w:r>
      <w:r w:rsidRPr="002B110E">
        <w:rPr>
          <w:rStyle w:val="StyleUnderline"/>
          <w:sz w:val="12"/>
          <w:u w:val="none"/>
        </w:rPr>
        <w:t xml:space="preserve"> </w:t>
      </w:r>
      <w:r w:rsidRPr="00125758">
        <w:rPr>
          <w:rStyle w:val="StyleUnderline"/>
          <w:vanish/>
          <w:sz w:val="12"/>
          <w:u w:val="none"/>
        </w:rPr>
        <w:t>deductions</w:t>
      </w:r>
      <w:r w:rsidRPr="002B110E">
        <w:rPr>
          <w:sz w:val="12"/>
        </w:rPr>
        <w:t xml:space="preserve"> </w:t>
      </w:r>
      <w:r w:rsidRPr="00125758">
        <w:rPr>
          <w:vanish/>
          <w:sz w:val="12"/>
        </w:rPr>
        <w:t>and</w:t>
      </w:r>
      <w:r w:rsidRPr="002B110E">
        <w:rPr>
          <w:sz w:val="12"/>
        </w:rPr>
        <w:t xml:space="preserve"> </w:t>
      </w:r>
      <w:r w:rsidRPr="00125758">
        <w:rPr>
          <w:vanish/>
          <w:sz w:val="12"/>
        </w:rPr>
        <w:t>if</w:t>
      </w:r>
      <w:r w:rsidRPr="002B110E">
        <w:rPr>
          <w:sz w:val="12"/>
        </w:rPr>
        <w:t xml:space="preserve"> </w:t>
      </w:r>
      <w:r w:rsidRPr="00125758">
        <w:rPr>
          <w:vanish/>
          <w:sz w:val="12"/>
        </w:rPr>
        <w:t>they</w:t>
      </w:r>
      <w:r w:rsidRPr="002B110E">
        <w:rPr>
          <w:sz w:val="12"/>
        </w:rPr>
        <w:t xml:space="preserve"> </w:t>
      </w:r>
      <w:r w:rsidRPr="00125758">
        <w:rPr>
          <w:vanish/>
          <w:sz w:val="12"/>
        </w:rPr>
        <w:t>work</w:t>
      </w:r>
      <w:r w:rsidRPr="002B110E">
        <w:rPr>
          <w:sz w:val="12"/>
        </w:rPr>
        <w:t xml:space="preserve"> </w:t>
      </w:r>
      <w:r w:rsidRPr="00125758">
        <w:rPr>
          <w:vanish/>
          <w:sz w:val="12"/>
        </w:rPr>
        <w:t>5</w:t>
      </w:r>
      <w:r w:rsidRPr="002B110E">
        <w:rPr>
          <w:sz w:val="12"/>
        </w:rPr>
        <w:t xml:space="preserve"> </w:t>
      </w:r>
      <w:r w:rsidRPr="00125758">
        <w:rPr>
          <w:vanish/>
          <w:sz w:val="12"/>
        </w:rPr>
        <w:t>days</w:t>
      </w:r>
      <w:r w:rsidRPr="002B110E">
        <w:rPr>
          <w:sz w:val="12"/>
        </w:rPr>
        <w:t xml:space="preserve"> </w:t>
      </w:r>
      <w:r w:rsidRPr="00125758">
        <w:rPr>
          <w:vanish/>
          <w:sz w:val="12"/>
        </w:rPr>
        <w:t>a</w:t>
      </w:r>
      <w:r w:rsidRPr="002B110E">
        <w:rPr>
          <w:sz w:val="12"/>
        </w:rPr>
        <w:t xml:space="preserve"> </w:t>
      </w:r>
      <w:r w:rsidRPr="00125758">
        <w:rPr>
          <w:vanish/>
          <w:sz w:val="12"/>
        </w:rPr>
        <w:t>week).</w:t>
      </w:r>
      <w:r w:rsidRPr="002B110E">
        <w:rPr>
          <w:sz w:val="12"/>
        </w:rPr>
        <w:t xml:space="preserve"> </w:t>
      </w:r>
      <w:r w:rsidRPr="00125758">
        <w:rPr>
          <w:vanish/>
          <w:sz w:val="12"/>
        </w:rPr>
        <w:t>Approximately</w:t>
      </w:r>
      <w:r w:rsidRPr="002B110E">
        <w:rPr>
          <w:sz w:val="12"/>
        </w:rPr>
        <w:t xml:space="preserve"> </w:t>
      </w:r>
      <w:r w:rsidRPr="00125758">
        <w:rPr>
          <w:vanish/>
          <w:sz w:val="12"/>
        </w:rPr>
        <w:t>1,100</w:t>
      </w:r>
      <w:r w:rsidRPr="002B110E">
        <w:rPr>
          <w:sz w:val="12"/>
        </w:rPr>
        <w:t xml:space="preserve"> </w:t>
      </w:r>
      <w:r w:rsidRPr="00125758">
        <w:rPr>
          <w:vanish/>
          <w:sz w:val="12"/>
        </w:rPr>
        <w:t>of</w:t>
      </w:r>
      <w:r w:rsidRPr="002B110E">
        <w:rPr>
          <w:sz w:val="12"/>
        </w:rPr>
        <w:t xml:space="preserve"> </w:t>
      </w:r>
      <w:r w:rsidRPr="00125758">
        <w:rPr>
          <w:vanish/>
          <w:sz w:val="12"/>
        </w:rPr>
        <w:t>Oregon's</w:t>
      </w:r>
      <w:r w:rsidRPr="002B110E">
        <w:rPr>
          <w:sz w:val="12"/>
        </w:rPr>
        <w:t xml:space="preserve"> </w:t>
      </w:r>
      <w:r w:rsidRPr="00125758">
        <w:rPr>
          <w:vanish/>
          <w:sz w:val="12"/>
        </w:rPr>
        <w:t>14,300</w:t>
      </w:r>
      <w:r w:rsidRPr="002B110E">
        <w:rPr>
          <w:sz w:val="12"/>
        </w:rPr>
        <w:t xml:space="preserve"> </w:t>
      </w:r>
      <w:r w:rsidRPr="00125758">
        <w:rPr>
          <w:vanish/>
          <w:sz w:val="12"/>
        </w:rPr>
        <w:t>prisoners</w:t>
      </w:r>
      <w:r w:rsidRPr="002B110E">
        <w:rPr>
          <w:sz w:val="12"/>
        </w:rPr>
        <w:t xml:space="preserve"> </w:t>
      </w:r>
      <w:r w:rsidRPr="00125758">
        <w:rPr>
          <w:vanish/>
          <w:sz w:val="12"/>
        </w:rPr>
        <w:t>work</w:t>
      </w:r>
      <w:r w:rsidRPr="002B110E">
        <w:rPr>
          <w:sz w:val="12"/>
        </w:rPr>
        <w:t xml:space="preserve"> </w:t>
      </w:r>
      <w:r w:rsidRPr="00125758">
        <w:rPr>
          <w:vanish/>
          <w:sz w:val="12"/>
        </w:rPr>
        <w:t>for</w:t>
      </w:r>
      <w:r w:rsidRPr="002B110E">
        <w:rPr>
          <w:sz w:val="12"/>
        </w:rPr>
        <w:t xml:space="preserve"> </w:t>
      </w:r>
      <w:r w:rsidRPr="00125758">
        <w:rPr>
          <w:vanish/>
          <w:sz w:val="12"/>
        </w:rPr>
        <w:t>OCE</w:t>
      </w:r>
      <w:r w:rsidRPr="002B110E">
        <w:rPr>
          <w:sz w:val="12"/>
        </w:rPr>
        <w:t xml:space="preserve"> </w:t>
      </w:r>
      <w:r w:rsidRPr="00125758">
        <w:rPr>
          <w:vanish/>
          <w:sz w:val="12"/>
        </w:rPr>
        <w:t>and</w:t>
      </w:r>
      <w:r w:rsidRPr="002B110E">
        <w:rPr>
          <w:sz w:val="12"/>
        </w:rPr>
        <w:t xml:space="preserve"> </w:t>
      </w:r>
      <w:r w:rsidRPr="00125758">
        <w:rPr>
          <w:vanish/>
          <w:sz w:val="12"/>
        </w:rPr>
        <w:t>perform</w:t>
      </w:r>
      <w:r w:rsidRPr="002B110E">
        <w:rPr>
          <w:sz w:val="12"/>
        </w:rPr>
        <w:t xml:space="preserve"> </w:t>
      </w:r>
      <w:r w:rsidRPr="00125758">
        <w:rPr>
          <w:vanish/>
          <w:sz w:val="12"/>
        </w:rPr>
        <w:t>a</w:t>
      </w:r>
      <w:r w:rsidRPr="002B110E">
        <w:rPr>
          <w:sz w:val="12"/>
        </w:rPr>
        <w:t xml:space="preserve"> </w:t>
      </w:r>
      <w:r w:rsidRPr="00125758">
        <w:rPr>
          <w:vanish/>
          <w:sz w:val="12"/>
        </w:rPr>
        <w:t>variety</w:t>
      </w:r>
      <w:r w:rsidRPr="002B110E">
        <w:rPr>
          <w:sz w:val="12"/>
        </w:rPr>
        <w:t xml:space="preserve"> </w:t>
      </w:r>
      <w:r w:rsidRPr="00125758">
        <w:rPr>
          <w:vanish/>
          <w:sz w:val="12"/>
        </w:rPr>
        <w:t>of</w:t>
      </w:r>
      <w:r w:rsidRPr="002B110E">
        <w:rPr>
          <w:sz w:val="12"/>
        </w:rPr>
        <w:t xml:space="preserve"> </w:t>
      </w:r>
      <w:r w:rsidRPr="00125758">
        <w:rPr>
          <w:vanish/>
          <w:sz w:val="12"/>
        </w:rPr>
        <w:t>services</w:t>
      </w:r>
      <w:r w:rsidRPr="002B110E">
        <w:rPr>
          <w:sz w:val="12"/>
        </w:rPr>
        <w:t xml:space="preserve"> </w:t>
      </w:r>
      <w:r w:rsidRPr="00125758">
        <w:rPr>
          <w:vanish/>
          <w:sz w:val="12"/>
        </w:rPr>
        <w:t>for</w:t>
      </w:r>
      <w:r w:rsidRPr="002B110E">
        <w:rPr>
          <w:sz w:val="12"/>
        </w:rPr>
        <w:t xml:space="preserve"> </w:t>
      </w:r>
      <w:r w:rsidRPr="00125758">
        <w:rPr>
          <w:vanish/>
          <w:sz w:val="12"/>
        </w:rPr>
        <w:t>Oregon</w:t>
      </w:r>
      <w:r w:rsidRPr="002B110E">
        <w:rPr>
          <w:sz w:val="12"/>
        </w:rPr>
        <w:t xml:space="preserve"> </w:t>
      </w:r>
      <w:r w:rsidRPr="00125758">
        <w:rPr>
          <w:vanish/>
          <w:sz w:val="12"/>
        </w:rPr>
        <w:t>government</w:t>
      </w:r>
      <w:r w:rsidRPr="002B110E">
        <w:rPr>
          <w:sz w:val="12"/>
        </w:rPr>
        <w:t xml:space="preserve"> </w:t>
      </w:r>
      <w:r w:rsidRPr="00125758">
        <w:rPr>
          <w:vanish/>
          <w:sz w:val="12"/>
        </w:rPr>
        <w:t>agencies;</w:t>
      </w:r>
      <w:r w:rsidRPr="002B110E">
        <w:rPr>
          <w:sz w:val="12"/>
        </w:rPr>
        <w:t xml:space="preserve"> </w:t>
      </w:r>
      <w:r w:rsidRPr="00125758">
        <w:rPr>
          <w:vanish/>
          <w:sz w:val="12"/>
        </w:rPr>
        <w:t>printing,</w:t>
      </w:r>
      <w:r w:rsidRPr="002B110E">
        <w:rPr>
          <w:sz w:val="12"/>
        </w:rPr>
        <w:t xml:space="preserve"> </w:t>
      </w:r>
      <w:r w:rsidRPr="00125758">
        <w:rPr>
          <w:vanish/>
          <w:sz w:val="12"/>
        </w:rPr>
        <w:t>call</w:t>
      </w:r>
      <w:r w:rsidRPr="002B110E">
        <w:rPr>
          <w:sz w:val="12"/>
        </w:rPr>
        <w:t xml:space="preserve"> </w:t>
      </w:r>
      <w:r w:rsidRPr="00125758">
        <w:rPr>
          <w:vanish/>
          <w:sz w:val="12"/>
        </w:rPr>
        <w:t>centers,</w:t>
      </w:r>
      <w:r w:rsidRPr="002B110E">
        <w:rPr>
          <w:sz w:val="12"/>
        </w:rPr>
        <w:t xml:space="preserve"> </w:t>
      </w:r>
      <w:r w:rsidRPr="00125758">
        <w:rPr>
          <w:vanish/>
          <w:sz w:val="12"/>
        </w:rPr>
        <w:t>laundry</w:t>
      </w:r>
      <w:r w:rsidRPr="002B110E">
        <w:rPr>
          <w:sz w:val="12"/>
        </w:rPr>
        <w:t xml:space="preserve"> </w:t>
      </w:r>
      <w:r w:rsidRPr="00125758">
        <w:rPr>
          <w:vanish/>
          <w:sz w:val="12"/>
        </w:rPr>
        <w:t>service,</w:t>
      </w:r>
      <w:r w:rsidRPr="002B110E">
        <w:rPr>
          <w:sz w:val="12"/>
        </w:rPr>
        <w:t xml:space="preserve"> </w:t>
      </w:r>
      <w:r w:rsidRPr="00125758">
        <w:rPr>
          <w:vanish/>
          <w:sz w:val="12"/>
        </w:rPr>
        <w:t>and</w:t>
      </w:r>
      <w:r w:rsidRPr="002B110E">
        <w:rPr>
          <w:sz w:val="12"/>
        </w:rPr>
        <w:t xml:space="preserve"> </w:t>
      </w:r>
      <w:r w:rsidRPr="00125758">
        <w:rPr>
          <w:vanish/>
          <w:sz w:val="12"/>
        </w:rPr>
        <w:t>mailing</w:t>
      </w:r>
      <w:r w:rsidRPr="002B110E">
        <w:rPr>
          <w:sz w:val="12"/>
        </w:rPr>
        <w:t xml:space="preserve"> </w:t>
      </w:r>
      <w:r w:rsidRPr="00125758">
        <w:rPr>
          <w:vanish/>
          <w:sz w:val="12"/>
        </w:rPr>
        <w:t>projects,</w:t>
      </w:r>
      <w:r w:rsidRPr="002B110E">
        <w:rPr>
          <w:sz w:val="12"/>
        </w:rPr>
        <w:t xml:space="preserve"> </w:t>
      </w:r>
      <w:r w:rsidRPr="00125758">
        <w:rPr>
          <w:vanish/>
          <w:sz w:val="12"/>
        </w:rPr>
        <w:t>and</w:t>
      </w:r>
      <w:r w:rsidRPr="002B110E">
        <w:rPr>
          <w:sz w:val="12"/>
        </w:rPr>
        <w:t xml:space="preserve"> </w:t>
      </w:r>
      <w:r w:rsidRPr="00125758">
        <w:rPr>
          <w:vanish/>
          <w:sz w:val="12"/>
        </w:rPr>
        <w:t>document</w:t>
      </w:r>
      <w:r w:rsidRPr="002B110E">
        <w:rPr>
          <w:sz w:val="12"/>
        </w:rPr>
        <w:t xml:space="preserve"> </w:t>
      </w:r>
      <w:r w:rsidRPr="00125758">
        <w:rPr>
          <w:vanish/>
          <w:sz w:val="12"/>
        </w:rPr>
        <w:t>scanning</w:t>
      </w:r>
      <w:r w:rsidRPr="002B110E">
        <w:rPr>
          <w:sz w:val="12"/>
        </w:rPr>
        <w:t xml:space="preserve"> </w:t>
      </w:r>
      <w:r w:rsidRPr="00125758">
        <w:rPr>
          <w:vanish/>
          <w:sz w:val="12"/>
        </w:rPr>
        <w:t>to</w:t>
      </w:r>
      <w:r w:rsidRPr="002B110E">
        <w:rPr>
          <w:sz w:val="12"/>
        </w:rPr>
        <w:t xml:space="preserve"> </w:t>
      </w:r>
      <w:r w:rsidRPr="00125758">
        <w:rPr>
          <w:vanish/>
          <w:sz w:val="12"/>
        </w:rPr>
        <w:t>name</w:t>
      </w:r>
      <w:r w:rsidRPr="002B110E">
        <w:rPr>
          <w:sz w:val="12"/>
        </w:rPr>
        <w:t xml:space="preserve"> </w:t>
      </w:r>
      <w:r w:rsidRPr="00125758">
        <w:rPr>
          <w:vanish/>
          <w:sz w:val="12"/>
        </w:rPr>
        <w:t>a</w:t>
      </w:r>
      <w:r w:rsidRPr="002B110E">
        <w:rPr>
          <w:sz w:val="12"/>
        </w:rPr>
        <w:t xml:space="preserve"> </w:t>
      </w:r>
      <w:r w:rsidRPr="00125758">
        <w:rPr>
          <w:vanish/>
          <w:sz w:val="12"/>
        </w:rPr>
        <w:t>few.</w:t>
      </w:r>
      <w:r w:rsidRPr="002B110E">
        <w:rPr>
          <w:sz w:val="12"/>
        </w:rPr>
        <w:t xml:space="preserve"> </w:t>
      </w:r>
      <w:r w:rsidRPr="00125758">
        <w:rPr>
          <w:vanish/>
          <w:sz w:val="12"/>
        </w:rPr>
        <w:t>123</w:t>
      </w:r>
      <w:r w:rsidRPr="002B110E">
        <w:rPr>
          <w:sz w:val="12"/>
        </w:rPr>
        <w:t xml:space="preserve"> </w:t>
      </w:r>
      <w:r w:rsidRPr="00125758">
        <w:rPr>
          <w:vanish/>
          <w:sz w:val="12"/>
        </w:rPr>
        <w:t>OCE</w:t>
      </w:r>
      <w:r w:rsidRPr="002B110E">
        <w:rPr>
          <w:sz w:val="12"/>
        </w:rPr>
        <w:t xml:space="preserve"> </w:t>
      </w:r>
      <w:r w:rsidRPr="00125758">
        <w:rPr>
          <w:vanish/>
          <w:sz w:val="12"/>
        </w:rPr>
        <w:t>has</w:t>
      </w:r>
      <w:r w:rsidRPr="002B110E">
        <w:rPr>
          <w:sz w:val="12"/>
        </w:rPr>
        <w:t xml:space="preserve"> </w:t>
      </w:r>
      <w:r w:rsidRPr="00125758">
        <w:rPr>
          <w:vanish/>
          <w:sz w:val="12"/>
        </w:rPr>
        <w:t>PIE</w:t>
      </w:r>
      <w:r w:rsidRPr="002B110E">
        <w:rPr>
          <w:sz w:val="12"/>
        </w:rPr>
        <w:t xml:space="preserve"> </w:t>
      </w:r>
      <w:r w:rsidRPr="00125758">
        <w:rPr>
          <w:vanish/>
          <w:sz w:val="12"/>
        </w:rPr>
        <w:t>certification,</w:t>
      </w:r>
      <w:r w:rsidRPr="002B110E">
        <w:rPr>
          <w:sz w:val="12"/>
        </w:rPr>
        <w:t xml:space="preserve"> </w:t>
      </w:r>
      <w:r w:rsidRPr="00125758">
        <w:rPr>
          <w:vanish/>
          <w:sz w:val="12"/>
        </w:rPr>
        <w:t>but</w:t>
      </w:r>
      <w:r w:rsidRPr="002B110E">
        <w:rPr>
          <w:sz w:val="12"/>
        </w:rPr>
        <w:t xml:space="preserve"> </w:t>
      </w:r>
      <w:r w:rsidRPr="00125758">
        <w:rPr>
          <w:vanish/>
          <w:sz w:val="12"/>
        </w:rPr>
        <w:t>it</w:t>
      </w:r>
      <w:r w:rsidRPr="002B110E">
        <w:rPr>
          <w:sz w:val="12"/>
        </w:rPr>
        <w:t xml:space="preserve"> </w:t>
      </w:r>
      <w:r w:rsidRPr="00125758">
        <w:rPr>
          <w:vanish/>
          <w:sz w:val="12"/>
        </w:rPr>
        <w:t>is</w:t>
      </w:r>
      <w:r w:rsidRPr="002B110E">
        <w:rPr>
          <w:sz w:val="12"/>
        </w:rPr>
        <w:t xml:space="preserve"> </w:t>
      </w:r>
      <w:r w:rsidRPr="00125758">
        <w:rPr>
          <w:vanish/>
          <w:sz w:val="12"/>
        </w:rPr>
        <w:t>difficult</w:t>
      </w:r>
      <w:r w:rsidRPr="002B110E">
        <w:rPr>
          <w:sz w:val="12"/>
        </w:rPr>
        <w:t xml:space="preserve"> </w:t>
      </w:r>
      <w:r w:rsidRPr="00125758">
        <w:rPr>
          <w:vanish/>
          <w:sz w:val="12"/>
        </w:rPr>
        <w:t>to</w:t>
      </w:r>
      <w:r w:rsidRPr="002B110E">
        <w:rPr>
          <w:sz w:val="12"/>
        </w:rPr>
        <w:t xml:space="preserve"> </w:t>
      </w:r>
      <w:r w:rsidRPr="00125758">
        <w:rPr>
          <w:vanish/>
          <w:sz w:val="12"/>
        </w:rPr>
        <w:t>determine</w:t>
      </w:r>
      <w:r w:rsidRPr="002B110E">
        <w:rPr>
          <w:sz w:val="12"/>
        </w:rPr>
        <w:t xml:space="preserve"> </w:t>
      </w:r>
      <w:r w:rsidRPr="00125758">
        <w:rPr>
          <w:vanish/>
          <w:sz w:val="12"/>
        </w:rPr>
        <w:t>whether</w:t>
      </w:r>
      <w:r w:rsidRPr="002B110E">
        <w:rPr>
          <w:sz w:val="12"/>
        </w:rPr>
        <w:t xml:space="preserve"> </w:t>
      </w:r>
      <w:r w:rsidRPr="00125758">
        <w:rPr>
          <w:vanish/>
          <w:sz w:val="12"/>
        </w:rPr>
        <w:t>it</w:t>
      </w:r>
      <w:r w:rsidRPr="002B110E">
        <w:rPr>
          <w:sz w:val="12"/>
        </w:rPr>
        <w:t xml:space="preserve"> </w:t>
      </w:r>
      <w:r w:rsidRPr="00125758">
        <w:rPr>
          <w:vanish/>
          <w:sz w:val="12"/>
        </w:rPr>
        <w:t>applies</w:t>
      </w:r>
      <w:r w:rsidRPr="002B110E">
        <w:rPr>
          <w:sz w:val="12"/>
        </w:rPr>
        <w:t xml:space="preserve"> </w:t>
      </w:r>
      <w:r w:rsidRPr="00125758">
        <w:rPr>
          <w:vanish/>
          <w:sz w:val="12"/>
        </w:rPr>
        <w:t>to</w:t>
      </w:r>
      <w:r w:rsidRPr="002B110E">
        <w:rPr>
          <w:sz w:val="12"/>
        </w:rPr>
        <w:t xml:space="preserve"> </w:t>
      </w:r>
      <w:r w:rsidRPr="00125758">
        <w:rPr>
          <w:vanish/>
          <w:sz w:val="12"/>
        </w:rPr>
        <w:t>all</w:t>
      </w:r>
      <w:r w:rsidRPr="002B110E">
        <w:rPr>
          <w:sz w:val="12"/>
        </w:rPr>
        <w:t xml:space="preserve"> </w:t>
      </w:r>
      <w:r w:rsidRPr="00125758">
        <w:rPr>
          <w:vanish/>
          <w:sz w:val="12"/>
        </w:rPr>
        <w:t>of</w:t>
      </w:r>
      <w:r w:rsidRPr="002B110E">
        <w:rPr>
          <w:sz w:val="12"/>
        </w:rPr>
        <w:t xml:space="preserve"> </w:t>
      </w:r>
      <w:r w:rsidRPr="00125758">
        <w:rPr>
          <w:vanish/>
          <w:sz w:val="12"/>
        </w:rPr>
        <w:t>their</w:t>
      </w:r>
      <w:r w:rsidRPr="002B110E">
        <w:rPr>
          <w:sz w:val="12"/>
        </w:rPr>
        <w:t xml:space="preserve"> </w:t>
      </w:r>
      <w:r w:rsidRPr="00125758">
        <w:rPr>
          <w:vanish/>
          <w:sz w:val="12"/>
        </w:rPr>
        <w:t>work</w:t>
      </w:r>
      <w:r w:rsidRPr="002B110E">
        <w:rPr>
          <w:sz w:val="12"/>
        </w:rPr>
        <w:t xml:space="preserve"> </w:t>
      </w:r>
      <w:r w:rsidRPr="00125758">
        <w:rPr>
          <w:vanish/>
          <w:sz w:val="12"/>
        </w:rPr>
        <w:t>programs</w:t>
      </w:r>
      <w:r w:rsidRPr="002B110E">
        <w:rPr>
          <w:sz w:val="12"/>
        </w:rPr>
        <w:t xml:space="preserve"> </w:t>
      </w:r>
      <w:r w:rsidRPr="00125758">
        <w:rPr>
          <w:vanish/>
          <w:sz w:val="12"/>
        </w:rPr>
        <w:t>since</w:t>
      </w:r>
      <w:r w:rsidRPr="002B110E">
        <w:rPr>
          <w:sz w:val="12"/>
        </w:rPr>
        <w:t xml:space="preserve"> </w:t>
      </w:r>
      <w:r w:rsidRPr="00125758">
        <w:rPr>
          <w:vanish/>
          <w:sz w:val="12"/>
        </w:rPr>
        <w:t>inmates'</w:t>
      </w:r>
      <w:r w:rsidRPr="002B110E">
        <w:rPr>
          <w:sz w:val="12"/>
        </w:rPr>
        <w:t xml:space="preserve"> </w:t>
      </w:r>
      <w:r w:rsidRPr="00125758">
        <w:rPr>
          <w:vanish/>
          <w:sz w:val="12"/>
        </w:rPr>
        <w:t>wages</w:t>
      </w:r>
      <w:r w:rsidRPr="002B110E">
        <w:rPr>
          <w:sz w:val="12"/>
        </w:rPr>
        <w:t xml:space="preserve"> </w:t>
      </w:r>
      <w:r w:rsidRPr="00125758">
        <w:rPr>
          <w:vanish/>
          <w:sz w:val="12"/>
        </w:rPr>
        <w:t>still</w:t>
      </w:r>
      <w:r w:rsidRPr="002B110E">
        <w:rPr>
          <w:sz w:val="12"/>
        </w:rPr>
        <w:t xml:space="preserve"> </w:t>
      </w:r>
      <w:r w:rsidRPr="00125758">
        <w:rPr>
          <w:vanish/>
          <w:sz w:val="12"/>
        </w:rPr>
        <w:t>appear</w:t>
      </w:r>
      <w:r w:rsidRPr="002B110E">
        <w:rPr>
          <w:sz w:val="12"/>
        </w:rPr>
        <w:t xml:space="preserve"> </w:t>
      </w:r>
      <w:r w:rsidRPr="00125758">
        <w:rPr>
          <w:vanish/>
          <w:sz w:val="12"/>
        </w:rPr>
        <w:t>to</w:t>
      </w:r>
      <w:r w:rsidRPr="002B110E">
        <w:rPr>
          <w:sz w:val="12"/>
        </w:rPr>
        <w:t xml:space="preserve"> </w:t>
      </w:r>
      <w:r w:rsidRPr="00125758">
        <w:rPr>
          <w:vanish/>
          <w:sz w:val="12"/>
        </w:rPr>
        <w:t>be</w:t>
      </w:r>
      <w:r w:rsidRPr="002B110E">
        <w:rPr>
          <w:sz w:val="12"/>
        </w:rPr>
        <w:t xml:space="preserve"> </w:t>
      </w:r>
      <w:r w:rsidRPr="00125758">
        <w:rPr>
          <w:vanish/>
          <w:sz w:val="12"/>
        </w:rPr>
        <w:t>low.124</w:t>
      </w:r>
      <w:r w:rsidRPr="002B110E">
        <w:rPr>
          <w:sz w:val="12"/>
        </w:rPr>
        <w:t xml:space="preserve"> </w:t>
      </w:r>
      <w:r w:rsidRPr="00125758">
        <w:rPr>
          <w:vanish/>
          <w:sz w:val="12"/>
        </w:rPr>
        <w:t>In</w:t>
      </w:r>
      <w:r w:rsidRPr="002B110E">
        <w:rPr>
          <w:sz w:val="12"/>
        </w:rPr>
        <w:t xml:space="preserve"> </w:t>
      </w:r>
      <w:r w:rsidRPr="00125758">
        <w:rPr>
          <w:vanish/>
          <w:sz w:val="12"/>
        </w:rPr>
        <w:t>a</w:t>
      </w:r>
      <w:r w:rsidRPr="002B110E">
        <w:rPr>
          <w:sz w:val="12"/>
        </w:rPr>
        <w:t xml:space="preserve"> </w:t>
      </w:r>
      <w:r w:rsidRPr="00125758">
        <w:rPr>
          <w:vanish/>
          <w:sz w:val="12"/>
        </w:rPr>
        <w:t>study</w:t>
      </w:r>
      <w:r w:rsidRPr="002B110E">
        <w:rPr>
          <w:sz w:val="12"/>
        </w:rPr>
        <w:t xml:space="preserve"> </w:t>
      </w:r>
      <w:r w:rsidRPr="00125758">
        <w:rPr>
          <w:vanish/>
          <w:sz w:val="12"/>
        </w:rPr>
        <w:t>conducted</w:t>
      </w:r>
      <w:r w:rsidRPr="002B110E">
        <w:rPr>
          <w:sz w:val="12"/>
        </w:rPr>
        <w:t xml:space="preserve"> </w:t>
      </w:r>
      <w:r w:rsidRPr="00125758">
        <w:rPr>
          <w:vanish/>
          <w:sz w:val="12"/>
        </w:rPr>
        <w:t>by</w:t>
      </w:r>
      <w:r w:rsidRPr="002B110E">
        <w:rPr>
          <w:sz w:val="12"/>
        </w:rPr>
        <w:t xml:space="preserve"> </w:t>
      </w:r>
      <w:r w:rsidRPr="00125758">
        <w:rPr>
          <w:vanish/>
          <w:sz w:val="12"/>
        </w:rPr>
        <w:t>University</w:t>
      </w:r>
      <w:r w:rsidRPr="002B110E">
        <w:rPr>
          <w:sz w:val="12"/>
        </w:rPr>
        <w:t xml:space="preserve"> </w:t>
      </w:r>
      <w:r w:rsidRPr="00125758">
        <w:rPr>
          <w:vanish/>
          <w:sz w:val="12"/>
        </w:rPr>
        <w:t>of</w:t>
      </w:r>
      <w:r w:rsidRPr="002B110E">
        <w:rPr>
          <w:sz w:val="12"/>
        </w:rPr>
        <w:t xml:space="preserve"> </w:t>
      </w:r>
      <w:r w:rsidRPr="00125758">
        <w:rPr>
          <w:vanish/>
          <w:sz w:val="12"/>
        </w:rPr>
        <w:t>Oregon</w:t>
      </w:r>
      <w:r w:rsidRPr="002B110E">
        <w:rPr>
          <w:sz w:val="12"/>
        </w:rPr>
        <w:t xml:space="preserve"> </w:t>
      </w:r>
      <w:r w:rsidRPr="00125758">
        <w:rPr>
          <w:vanish/>
          <w:sz w:val="12"/>
        </w:rPr>
        <w:t>students,</w:t>
      </w:r>
      <w:r w:rsidRPr="002B110E">
        <w:rPr>
          <w:sz w:val="12"/>
        </w:rPr>
        <w:t xml:space="preserve"> </w:t>
      </w:r>
      <w:r w:rsidRPr="00125758">
        <w:rPr>
          <w:vanish/>
          <w:sz w:val="12"/>
        </w:rPr>
        <w:t>three</w:t>
      </w:r>
      <w:r w:rsidRPr="002B110E">
        <w:rPr>
          <w:sz w:val="12"/>
        </w:rPr>
        <w:t xml:space="preserve"> </w:t>
      </w:r>
      <w:r w:rsidRPr="00125758">
        <w:rPr>
          <w:vanish/>
          <w:sz w:val="12"/>
        </w:rPr>
        <w:t>inmates</w:t>
      </w:r>
      <w:r w:rsidRPr="002B110E">
        <w:rPr>
          <w:sz w:val="12"/>
        </w:rPr>
        <w:t xml:space="preserve"> </w:t>
      </w:r>
      <w:r w:rsidRPr="00125758">
        <w:rPr>
          <w:vanish/>
          <w:sz w:val="12"/>
        </w:rPr>
        <w:t>at</w:t>
      </w:r>
      <w:r w:rsidRPr="002B110E">
        <w:rPr>
          <w:sz w:val="12"/>
        </w:rPr>
        <w:t xml:space="preserve"> </w:t>
      </w:r>
      <w:r w:rsidRPr="00125758">
        <w:rPr>
          <w:vanish/>
          <w:sz w:val="12"/>
        </w:rPr>
        <w:t>OCE</w:t>
      </w:r>
      <w:r w:rsidRPr="002B110E">
        <w:rPr>
          <w:sz w:val="12"/>
        </w:rPr>
        <w:t xml:space="preserve"> </w:t>
      </w:r>
      <w:r w:rsidRPr="00125758">
        <w:rPr>
          <w:vanish/>
          <w:sz w:val="12"/>
        </w:rPr>
        <w:t>reported</w:t>
      </w:r>
      <w:r w:rsidRPr="002B110E">
        <w:rPr>
          <w:sz w:val="12"/>
        </w:rPr>
        <w:t xml:space="preserve"> </w:t>
      </w:r>
      <w:r w:rsidRPr="00125758">
        <w:rPr>
          <w:vanish/>
          <w:sz w:val="12"/>
        </w:rPr>
        <w:t>that</w:t>
      </w:r>
      <w:r w:rsidRPr="002B110E">
        <w:rPr>
          <w:sz w:val="12"/>
        </w:rPr>
        <w:t xml:space="preserve"> </w:t>
      </w:r>
      <w:r w:rsidRPr="00125758">
        <w:rPr>
          <w:vanish/>
          <w:sz w:val="12"/>
        </w:rPr>
        <w:t>after</w:t>
      </w:r>
      <w:r w:rsidRPr="002B110E">
        <w:rPr>
          <w:sz w:val="12"/>
        </w:rPr>
        <w:t xml:space="preserve"> </w:t>
      </w:r>
      <w:r w:rsidRPr="00125758">
        <w:rPr>
          <w:vanish/>
          <w:sz w:val="12"/>
        </w:rPr>
        <w:t>working</w:t>
      </w:r>
      <w:r w:rsidRPr="002B110E">
        <w:rPr>
          <w:sz w:val="12"/>
        </w:rPr>
        <w:t xml:space="preserve"> </w:t>
      </w:r>
      <w:r w:rsidRPr="00125758">
        <w:rPr>
          <w:vanish/>
          <w:sz w:val="12"/>
        </w:rPr>
        <w:t>each</w:t>
      </w:r>
      <w:r w:rsidRPr="002B110E">
        <w:rPr>
          <w:sz w:val="12"/>
        </w:rPr>
        <w:t xml:space="preserve"> </w:t>
      </w:r>
      <w:r w:rsidRPr="00125758">
        <w:rPr>
          <w:vanish/>
          <w:sz w:val="12"/>
        </w:rPr>
        <w:t>month,</w:t>
      </w:r>
      <w:r w:rsidRPr="002B110E">
        <w:rPr>
          <w:sz w:val="12"/>
        </w:rPr>
        <w:t xml:space="preserve"> </w:t>
      </w:r>
      <w:r w:rsidRPr="00125758">
        <w:rPr>
          <w:vanish/>
          <w:sz w:val="12"/>
        </w:rPr>
        <w:t>they</w:t>
      </w:r>
      <w:r w:rsidRPr="002B110E">
        <w:rPr>
          <w:sz w:val="12"/>
        </w:rPr>
        <w:t xml:space="preserve"> </w:t>
      </w:r>
      <w:r w:rsidRPr="00125758">
        <w:rPr>
          <w:vanish/>
          <w:sz w:val="12"/>
        </w:rPr>
        <w:t>had</w:t>
      </w:r>
      <w:r w:rsidRPr="002B110E">
        <w:rPr>
          <w:sz w:val="12"/>
        </w:rPr>
        <w:t xml:space="preserve"> </w:t>
      </w:r>
      <w:r w:rsidRPr="00125758">
        <w:rPr>
          <w:vanish/>
          <w:sz w:val="12"/>
        </w:rPr>
        <w:t>$50.00</w:t>
      </w:r>
      <w:r w:rsidRPr="002B110E">
        <w:rPr>
          <w:sz w:val="12"/>
        </w:rPr>
        <w:t xml:space="preserve"> </w:t>
      </w:r>
      <w:r w:rsidRPr="00125758">
        <w:rPr>
          <w:vanish/>
          <w:sz w:val="12"/>
        </w:rPr>
        <w:t>to</w:t>
      </w:r>
      <w:r w:rsidRPr="002B110E">
        <w:rPr>
          <w:sz w:val="12"/>
        </w:rPr>
        <w:t xml:space="preserve"> </w:t>
      </w:r>
      <w:r w:rsidRPr="00125758">
        <w:rPr>
          <w:vanish/>
          <w:sz w:val="12"/>
        </w:rPr>
        <w:t>send</w:t>
      </w:r>
      <w:r w:rsidRPr="002B110E">
        <w:rPr>
          <w:sz w:val="12"/>
        </w:rPr>
        <w:t xml:space="preserve"> </w:t>
      </w:r>
      <w:r w:rsidRPr="00125758">
        <w:rPr>
          <w:vanish/>
          <w:sz w:val="12"/>
        </w:rPr>
        <w:t>home</w:t>
      </w:r>
      <w:r w:rsidRPr="002B110E">
        <w:rPr>
          <w:sz w:val="12"/>
        </w:rPr>
        <w:t xml:space="preserve"> </w:t>
      </w:r>
      <w:r w:rsidRPr="00125758">
        <w:rPr>
          <w:vanish/>
          <w:sz w:val="12"/>
        </w:rPr>
        <w:t>to</w:t>
      </w:r>
      <w:r w:rsidRPr="002B110E">
        <w:rPr>
          <w:sz w:val="12"/>
        </w:rPr>
        <w:t xml:space="preserve"> </w:t>
      </w:r>
      <w:r w:rsidRPr="00125758">
        <w:rPr>
          <w:vanish/>
          <w:sz w:val="12"/>
        </w:rPr>
        <w:t>their</w:t>
      </w:r>
      <w:r w:rsidRPr="002B110E">
        <w:rPr>
          <w:sz w:val="12"/>
        </w:rPr>
        <w:t xml:space="preserve"> </w:t>
      </w:r>
      <w:r w:rsidRPr="00125758">
        <w:rPr>
          <w:vanish/>
          <w:sz w:val="12"/>
        </w:rPr>
        <w:t>families</w:t>
      </w:r>
      <w:r w:rsidRPr="002B110E">
        <w:rPr>
          <w:sz w:val="12"/>
        </w:rPr>
        <w:t xml:space="preserve"> </w:t>
      </w:r>
      <w:r w:rsidRPr="00125758">
        <w:rPr>
          <w:vanish/>
          <w:sz w:val="12"/>
        </w:rPr>
        <w:t>or</w:t>
      </w:r>
      <w:r w:rsidRPr="002B110E">
        <w:rPr>
          <w:sz w:val="12"/>
        </w:rPr>
        <w:t xml:space="preserve"> </w:t>
      </w:r>
      <w:r w:rsidRPr="00125758">
        <w:rPr>
          <w:vanish/>
          <w:sz w:val="12"/>
        </w:rPr>
        <w:t>add</w:t>
      </w:r>
      <w:r w:rsidRPr="002B110E">
        <w:rPr>
          <w:sz w:val="12"/>
        </w:rPr>
        <w:t xml:space="preserve"> </w:t>
      </w:r>
      <w:r w:rsidRPr="00125758">
        <w:rPr>
          <w:vanish/>
          <w:sz w:val="12"/>
        </w:rPr>
        <w:t>to</w:t>
      </w:r>
      <w:r w:rsidRPr="002B110E">
        <w:rPr>
          <w:sz w:val="12"/>
        </w:rPr>
        <w:t xml:space="preserve"> </w:t>
      </w:r>
      <w:r w:rsidRPr="00125758">
        <w:rPr>
          <w:vanish/>
          <w:sz w:val="12"/>
        </w:rPr>
        <w:t>phone</w:t>
      </w:r>
      <w:r w:rsidRPr="002B110E">
        <w:rPr>
          <w:sz w:val="12"/>
        </w:rPr>
        <w:t xml:space="preserve"> </w:t>
      </w:r>
      <w:r w:rsidRPr="00125758">
        <w:rPr>
          <w:vanish/>
          <w:sz w:val="12"/>
        </w:rPr>
        <w:t>call</w:t>
      </w:r>
      <w:r w:rsidRPr="002B110E">
        <w:rPr>
          <w:sz w:val="12"/>
        </w:rPr>
        <w:t xml:space="preserve"> </w:t>
      </w:r>
      <w:r w:rsidRPr="00125758">
        <w:rPr>
          <w:vanish/>
          <w:sz w:val="12"/>
        </w:rPr>
        <w:t>accounts.</w:t>
      </w:r>
      <w:r w:rsidRPr="002B110E">
        <w:rPr>
          <w:sz w:val="12"/>
        </w:rPr>
        <w:t xml:space="preserve"> </w:t>
      </w:r>
      <w:r w:rsidRPr="00125758">
        <w:rPr>
          <w:vanish/>
          <w:sz w:val="12"/>
        </w:rPr>
        <w:t>125</w:t>
      </w:r>
      <w:r w:rsidRPr="002B110E">
        <w:rPr>
          <w:sz w:val="12"/>
        </w:rPr>
        <w:t xml:space="preserve"> </w:t>
      </w:r>
      <w:r w:rsidRPr="00125758">
        <w:rPr>
          <w:vanish/>
          <w:sz w:val="12"/>
        </w:rPr>
        <w:t>¶</w:t>
      </w:r>
      <w:r w:rsidRPr="002B110E">
        <w:rPr>
          <w:sz w:val="12"/>
        </w:rPr>
        <w:t xml:space="preserve"> </w:t>
      </w:r>
      <w:r w:rsidRPr="00125758">
        <w:rPr>
          <w:vanish/>
          <w:sz w:val="12"/>
        </w:rPr>
        <w:t>C.</w:t>
      </w:r>
      <w:r w:rsidRPr="002B110E">
        <w:rPr>
          <w:sz w:val="12"/>
        </w:rPr>
        <w:t xml:space="preserve"> </w:t>
      </w:r>
      <w:r w:rsidRPr="00125758">
        <w:rPr>
          <w:vanish/>
          <w:sz w:val="12"/>
        </w:rPr>
        <w:t>Private</w:t>
      </w:r>
      <w:r w:rsidRPr="002B110E">
        <w:rPr>
          <w:sz w:val="12"/>
        </w:rPr>
        <w:t xml:space="preserve"> </w:t>
      </w:r>
      <w:r w:rsidRPr="00125758">
        <w:rPr>
          <w:vanish/>
          <w:sz w:val="12"/>
        </w:rPr>
        <w:t>Prison</w:t>
      </w:r>
      <w:r w:rsidRPr="002B110E">
        <w:rPr>
          <w:sz w:val="12"/>
        </w:rPr>
        <w:t xml:space="preserve"> </w:t>
      </w:r>
      <w:r w:rsidRPr="00125758">
        <w:rPr>
          <w:vanish/>
          <w:sz w:val="12"/>
        </w:rPr>
        <w:t>Labor</w:t>
      </w:r>
      <w:r w:rsidRPr="002B110E">
        <w:rPr>
          <w:sz w:val="12"/>
        </w:rPr>
        <w:t xml:space="preserve"> </w:t>
      </w:r>
      <w:r w:rsidRPr="00125758">
        <w:rPr>
          <w:vanish/>
          <w:sz w:val="12"/>
        </w:rPr>
        <w:t>Systems</w:t>
      </w:r>
      <w:r w:rsidRPr="002B110E">
        <w:rPr>
          <w:sz w:val="12"/>
        </w:rPr>
        <w:t xml:space="preserve"> </w:t>
      </w:r>
      <w:r w:rsidRPr="00125758">
        <w:rPr>
          <w:vanish/>
          <w:sz w:val="12"/>
        </w:rPr>
        <w:t>¶</w:t>
      </w:r>
      <w:r w:rsidRPr="002B110E">
        <w:rPr>
          <w:sz w:val="12"/>
        </w:rPr>
        <w:t xml:space="preserve"> </w:t>
      </w:r>
      <w:r w:rsidRPr="00125758">
        <w:rPr>
          <w:vanish/>
          <w:sz w:val="12"/>
        </w:rPr>
        <w:t>State</w:t>
      </w:r>
      <w:r w:rsidRPr="002B110E">
        <w:rPr>
          <w:sz w:val="12"/>
        </w:rPr>
        <w:t xml:space="preserve"> </w:t>
      </w:r>
      <w:r w:rsidRPr="00125758">
        <w:rPr>
          <w:vanish/>
          <w:sz w:val="12"/>
        </w:rPr>
        <w:t>governments</w:t>
      </w:r>
      <w:r w:rsidRPr="002B110E">
        <w:rPr>
          <w:sz w:val="12"/>
        </w:rPr>
        <w:t xml:space="preserve"> </w:t>
      </w:r>
      <w:r w:rsidRPr="00125758">
        <w:rPr>
          <w:vanish/>
          <w:sz w:val="12"/>
        </w:rPr>
        <w:t>turned</w:t>
      </w:r>
      <w:r w:rsidRPr="002B110E">
        <w:rPr>
          <w:sz w:val="12"/>
        </w:rPr>
        <w:t xml:space="preserve"> </w:t>
      </w:r>
      <w:r w:rsidRPr="00125758">
        <w:rPr>
          <w:vanish/>
          <w:sz w:val="12"/>
        </w:rPr>
        <w:t>to</w:t>
      </w:r>
      <w:r w:rsidRPr="002B110E">
        <w:rPr>
          <w:sz w:val="12"/>
        </w:rPr>
        <w:t xml:space="preserve"> </w:t>
      </w:r>
      <w:r w:rsidRPr="00125758">
        <w:rPr>
          <w:vanish/>
          <w:sz w:val="12"/>
        </w:rPr>
        <w:t>prison</w:t>
      </w:r>
      <w:r w:rsidRPr="002B110E">
        <w:rPr>
          <w:sz w:val="12"/>
        </w:rPr>
        <w:t xml:space="preserve"> </w:t>
      </w:r>
      <w:r w:rsidRPr="00125758">
        <w:rPr>
          <w:vanish/>
          <w:sz w:val="12"/>
        </w:rPr>
        <w:t>privatization</w:t>
      </w:r>
      <w:r w:rsidRPr="002B110E">
        <w:rPr>
          <w:sz w:val="12"/>
        </w:rPr>
        <w:t xml:space="preserve"> </w:t>
      </w:r>
      <w:r w:rsidRPr="00125758">
        <w:rPr>
          <w:vanish/>
          <w:sz w:val="12"/>
        </w:rPr>
        <w:t>in</w:t>
      </w:r>
      <w:r w:rsidRPr="002B110E">
        <w:rPr>
          <w:sz w:val="12"/>
        </w:rPr>
        <w:t xml:space="preserve"> </w:t>
      </w:r>
      <w:r w:rsidRPr="00125758">
        <w:rPr>
          <w:vanish/>
          <w:sz w:val="12"/>
        </w:rPr>
        <w:t>order</w:t>
      </w:r>
      <w:r w:rsidRPr="002B110E">
        <w:rPr>
          <w:sz w:val="12"/>
        </w:rPr>
        <w:t xml:space="preserve"> </w:t>
      </w:r>
      <w:r w:rsidRPr="00125758">
        <w:rPr>
          <w:vanish/>
          <w:sz w:val="12"/>
        </w:rPr>
        <w:t>to</w:t>
      </w:r>
      <w:r w:rsidRPr="002B110E">
        <w:rPr>
          <w:sz w:val="12"/>
        </w:rPr>
        <w:t xml:space="preserve"> </w:t>
      </w:r>
      <w:r w:rsidRPr="00125758">
        <w:rPr>
          <w:vanish/>
          <w:sz w:val="12"/>
        </w:rPr>
        <w:t>solve</w:t>
      </w:r>
      <w:r w:rsidRPr="002B110E">
        <w:rPr>
          <w:sz w:val="12"/>
        </w:rPr>
        <w:t xml:space="preserve"> </w:t>
      </w:r>
      <w:r w:rsidRPr="00125758">
        <w:rPr>
          <w:vanish/>
          <w:sz w:val="12"/>
        </w:rPr>
        <w:t>the</w:t>
      </w:r>
      <w:r w:rsidRPr="002B110E">
        <w:rPr>
          <w:sz w:val="12"/>
        </w:rPr>
        <w:t xml:space="preserve"> </w:t>
      </w:r>
      <w:r w:rsidRPr="00125758">
        <w:rPr>
          <w:vanish/>
          <w:sz w:val="12"/>
        </w:rPr>
        <w:t>problems</w:t>
      </w:r>
      <w:r w:rsidRPr="002B110E">
        <w:rPr>
          <w:sz w:val="12"/>
        </w:rPr>
        <w:t xml:space="preserve"> </w:t>
      </w:r>
      <w:r w:rsidRPr="00125758">
        <w:rPr>
          <w:vanish/>
          <w:sz w:val="12"/>
        </w:rPr>
        <w:t>arising</w:t>
      </w:r>
      <w:r w:rsidRPr="002B110E">
        <w:rPr>
          <w:sz w:val="12"/>
        </w:rPr>
        <w:t xml:space="preserve"> </w:t>
      </w:r>
      <w:r w:rsidRPr="00125758">
        <w:rPr>
          <w:vanish/>
          <w:sz w:val="12"/>
        </w:rPr>
        <w:t>from</w:t>
      </w:r>
      <w:r w:rsidRPr="002B110E">
        <w:rPr>
          <w:sz w:val="12"/>
        </w:rPr>
        <w:t xml:space="preserve"> </w:t>
      </w:r>
      <w:r w:rsidRPr="00125758">
        <w:rPr>
          <w:vanish/>
          <w:sz w:val="12"/>
        </w:rPr>
        <w:t>the</w:t>
      </w:r>
      <w:r w:rsidRPr="002B110E">
        <w:rPr>
          <w:sz w:val="12"/>
        </w:rPr>
        <w:t xml:space="preserve"> </w:t>
      </w:r>
      <w:r w:rsidRPr="00125758">
        <w:rPr>
          <w:vanish/>
          <w:sz w:val="12"/>
        </w:rPr>
        <w:t>mass</w:t>
      </w:r>
      <w:r w:rsidRPr="002B110E">
        <w:rPr>
          <w:sz w:val="12"/>
        </w:rPr>
        <w:t xml:space="preserve"> </w:t>
      </w:r>
      <w:r w:rsidRPr="00125758">
        <w:rPr>
          <w:vanish/>
          <w:sz w:val="12"/>
        </w:rPr>
        <w:t>incarceration</w:t>
      </w:r>
      <w:r w:rsidRPr="002B110E">
        <w:rPr>
          <w:sz w:val="12"/>
        </w:rPr>
        <w:t xml:space="preserve"> </w:t>
      </w:r>
      <w:r w:rsidRPr="00125758">
        <w:rPr>
          <w:vanish/>
          <w:sz w:val="12"/>
        </w:rPr>
        <w:t>of</w:t>
      </w:r>
      <w:r w:rsidRPr="002B110E">
        <w:rPr>
          <w:sz w:val="12"/>
        </w:rPr>
        <w:t xml:space="preserve"> </w:t>
      </w:r>
      <w:r w:rsidRPr="00125758">
        <w:rPr>
          <w:vanish/>
          <w:sz w:val="12"/>
        </w:rPr>
        <w:t>people</w:t>
      </w:r>
      <w:r w:rsidRPr="002B110E">
        <w:rPr>
          <w:sz w:val="12"/>
        </w:rPr>
        <w:t xml:space="preserve"> </w:t>
      </w:r>
      <w:r w:rsidRPr="00125758">
        <w:rPr>
          <w:vanish/>
          <w:sz w:val="12"/>
        </w:rPr>
        <w:t>in</w:t>
      </w:r>
      <w:r w:rsidRPr="002B110E">
        <w:rPr>
          <w:sz w:val="12"/>
        </w:rPr>
        <w:t xml:space="preserve"> </w:t>
      </w:r>
      <w:r w:rsidRPr="00125758">
        <w:rPr>
          <w:vanish/>
          <w:sz w:val="12"/>
        </w:rPr>
        <w:t>the</w:t>
      </w:r>
      <w:r w:rsidRPr="002B110E">
        <w:rPr>
          <w:sz w:val="12"/>
        </w:rPr>
        <w:t xml:space="preserve"> </w:t>
      </w:r>
      <w:r w:rsidRPr="00125758">
        <w:rPr>
          <w:vanish/>
          <w:sz w:val="12"/>
        </w:rPr>
        <w:t>U.S.126</w:t>
      </w:r>
      <w:r w:rsidRPr="002B110E">
        <w:rPr>
          <w:sz w:val="12"/>
        </w:rPr>
        <w:t xml:space="preserve"> </w:t>
      </w:r>
      <w:r w:rsidRPr="00125758">
        <w:rPr>
          <w:vanish/>
          <w:sz w:val="12"/>
        </w:rPr>
        <w:t>Thus,</w:t>
      </w:r>
      <w:r w:rsidRPr="002B110E">
        <w:rPr>
          <w:sz w:val="12"/>
        </w:rPr>
        <w:t xml:space="preserve"> </w:t>
      </w:r>
      <w:r w:rsidRPr="00125758">
        <w:rPr>
          <w:rStyle w:val="StyleUnderline"/>
          <w:vanish/>
          <w:sz w:val="12"/>
          <w:u w:val="none"/>
        </w:rPr>
        <w:t>the</w:t>
      </w:r>
      <w:r w:rsidRPr="002B110E">
        <w:rPr>
          <w:rStyle w:val="StyleUnderline"/>
          <w:sz w:val="12"/>
          <w:u w:val="none"/>
        </w:rPr>
        <w:t xml:space="preserve"> </w:t>
      </w:r>
      <w:r w:rsidRPr="00125758">
        <w:rPr>
          <w:rStyle w:val="StyleUnderline"/>
          <w:vanish/>
          <w:sz w:val="12"/>
          <w:u w:val="none"/>
        </w:rPr>
        <w:t>top</w:t>
      </w:r>
      <w:r w:rsidRPr="002B110E">
        <w:rPr>
          <w:rStyle w:val="StyleUnderline"/>
          <w:sz w:val="12"/>
          <w:u w:val="none"/>
        </w:rPr>
        <w:t xml:space="preserve"> </w:t>
      </w:r>
      <w:r w:rsidRPr="00125758">
        <w:rPr>
          <w:rStyle w:val="StyleUnderline"/>
          <w:vanish/>
          <w:sz w:val="12"/>
          <w:u w:val="none"/>
        </w:rPr>
        <w:t>two</w:t>
      </w:r>
      <w:r w:rsidRPr="002B110E">
        <w:rPr>
          <w:rStyle w:val="StyleUnderline"/>
          <w:sz w:val="12"/>
          <w:u w:val="none"/>
        </w:rPr>
        <w:t xml:space="preserve"> </w:t>
      </w:r>
      <w:r w:rsidRPr="00125758">
        <w:rPr>
          <w:rStyle w:val="StyleUnderline"/>
          <w:vanish/>
          <w:sz w:val="12"/>
          <w:u w:val="none"/>
        </w:rPr>
        <w:t>private</w:t>
      </w:r>
      <w:r w:rsidRPr="002B110E">
        <w:rPr>
          <w:rStyle w:val="StyleUnderline"/>
          <w:sz w:val="12"/>
          <w:u w:val="none"/>
        </w:rPr>
        <w:t xml:space="preserve"> </w:t>
      </w:r>
      <w:r w:rsidRPr="00125758">
        <w:rPr>
          <w:rStyle w:val="StyleUnderline"/>
          <w:vanish/>
          <w:sz w:val="12"/>
          <w:u w:val="none"/>
        </w:rPr>
        <w:t>prison</w:t>
      </w:r>
      <w:r w:rsidRPr="002B110E">
        <w:rPr>
          <w:rStyle w:val="StyleUnderline"/>
          <w:sz w:val="12"/>
          <w:u w:val="none"/>
        </w:rPr>
        <w:t xml:space="preserve"> </w:t>
      </w:r>
      <w:r w:rsidRPr="00125758">
        <w:rPr>
          <w:rStyle w:val="StyleUnderline"/>
          <w:vanish/>
          <w:sz w:val="12"/>
          <w:u w:val="none"/>
        </w:rPr>
        <w:t>corporations</w:t>
      </w:r>
      <w:r w:rsidRPr="002B110E">
        <w:rPr>
          <w:rStyle w:val="StyleUnderline"/>
          <w:sz w:val="12"/>
          <w:u w:val="none"/>
        </w:rPr>
        <w:t xml:space="preserve"> </w:t>
      </w:r>
      <w:r w:rsidRPr="00125758">
        <w:rPr>
          <w:rStyle w:val="StyleUnderline"/>
          <w:vanish/>
          <w:sz w:val="12"/>
          <w:u w:val="none"/>
        </w:rPr>
        <w:t>in</w:t>
      </w:r>
      <w:r w:rsidRPr="002B110E">
        <w:rPr>
          <w:rStyle w:val="StyleUnderline"/>
          <w:sz w:val="12"/>
          <w:u w:val="none"/>
        </w:rPr>
        <w:t xml:space="preserve"> </w:t>
      </w:r>
      <w:r w:rsidRPr="00125758">
        <w:rPr>
          <w:rStyle w:val="StyleUnderline"/>
          <w:vanish/>
          <w:sz w:val="12"/>
          <w:u w:val="none"/>
        </w:rPr>
        <w:t>the</w:t>
      </w:r>
      <w:r w:rsidRPr="002B110E">
        <w:rPr>
          <w:rStyle w:val="StyleUnderline"/>
          <w:sz w:val="12"/>
          <w:u w:val="none"/>
        </w:rPr>
        <w:t xml:space="preserve"> </w:t>
      </w:r>
      <w:r w:rsidRPr="00125758">
        <w:rPr>
          <w:rStyle w:val="StyleUnderline"/>
          <w:vanish/>
          <w:sz w:val="12"/>
          <w:u w:val="none"/>
        </w:rPr>
        <w:t>U.S.,</w:t>
      </w:r>
      <w:r w:rsidRPr="002B110E">
        <w:rPr>
          <w:rStyle w:val="StyleUnderline"/>
          <w:sz w:val="12"/>
          <w:u w:val="none"/>
        </w:rPr>
        <w:t xml:space="preserve"> </w:t>
      </w:r>
      <w:r w:rsidRPr="00125758">
        <w:rPr>
          <w:rStyle w:val="StyleUnderline"/>
          <w:vanish/>
          <w:sz w:val="12"/>
          <w:u w:val="none"/>
        </w:rPr>
        <w:t>Corrections</w:t>
      </w:r>
      <w:r w:rsidRPr="002B110E">
        <w:rPr>
          <w:rStyle w:val="StyleUnderline"/>
          <w:sz w:val="12"/>
          <w:u w:val="none"/>
        </w:rPr>
        <w:t xml:space="preserve"> </w:t>
      </w:r>
      <w:r w:rsidRPr="00125758">
        <w:rPr>
          <w:rStyle w:val="StyleUnderline"/>
          <w:vanish/>
          <w:sz w:val="12"/>
          <w:u w:val="none"/>
        </w:rPr>
        <w:t>Corporation</w:t>
      </w:r>
      <w:r w:rsidRPr="002B110E">
        <w:rPr>
          <w:rStyle w:val="StyleUnderline"/>
          <w:sz w:val="12"/>
          <w:u w:val="none"/>
        </w:rPr>
        <w:t xml:space="preserve"> </w:t>
      </w:r>
      <w:r w:rsidRPr="00125758">
        <w:rPr>
          <w:rStyle w:val="StyleUnderline"/>
          <w:vanish/>
          <w:sz w:val="12"/>
          <w:u w:val="none"/>
        </w:rPr>
        <w:t>of</w:t>
      </w:r>
      <w:r w:rsidRPr="002B110E">
        <w:rPr>
          <w:rStyle w:val="StyleUnderline"/>
          <w:sz w:val="12"/>
          <w:u w:val="none"/>
        </w:rPr>
        <w:t xml:space="preserve"> </w:t>
      </w:r>
      <w:r w:rsidRPr="00125758">
        <w:rPr>
          <w:rStyle w:val="StyleUnderline"/>
          <w:vanish/>
          <w:sz w:val="12"/>
          <w:u w:val="none"/>
        </w:rPr>
        <w:t>America,</w:t>
      </w:r>
      <w:r w:rsidRPr="002B110E">
        <w:rPr>
          <w:rStyle w:val="StyleUnderline"/>
          <w:sz w:val="12"/>
          <w:u w:val="none"/>
        </w:rPr>
        <w:t xml:space="preserve"> </w:t>
      </w:r>
      <w:r w:rsidRPr="00125758">
        <w:rPr>
          <w:rStyle w:val="StyleUnderline"/>
          <w:vanish/>
          <w:sz w:val="12"/>
          <w:u w:val="none"/>
        </w:rPr>
        <w:t>Inc.</w:t>
      </w:r>
      <w:r w:rsidRPr="002B110E">
        <w:rPr>
          <w:rStyle w:val="StyleUnderline"/>
          <w:sz w:val="12"/>
          <w:u w:val="none"/>
        </w:rPr>
        <w:t xml:space="preserve"> </w:t>
      </w:r>
      <w:r w:rsidRPr="00125758">
        <w:rPr>
          <w:rStyle w:val="StyleUnderline"/>
          <w:vanish/>
          <w:sz w:val="12"/>
          <w:u w:val="none"/>
        </w:rPr>
        <w:t>("CCA")</w:t>
      </w:r>
      <w:r w:rsidRPr="002B110E">
        <w:rPr>
          <w:rStyle w:val="StyleUnderline"/>
          <w:sz w:val="12"/>
          <w:u w:val="none"/>
        </w:rPr>
        <w:t xml:space="preserve"> </w:t>
      </w:r>
      <w:r w:rsidRPr="00125758">
        <w:rPr>
          <w:rStyle w:val="StyleUnderline"/>
          <w:vanish/>
          <w:sz w:val="12"/>
          <w:u w:val="none"/>
        </w:rPr>
        <w:t>and</w:t>
      </w:r>
      <w:r w:rsidRPr="002B110E">
        <w:rPr>
          <w:rStyle w:val="StyleUnderline"/>
          <w:sz w:val="12"/>
          <w:u w:val="none"/>
        </w:rPr>
        <w:t xml:space="preserve"> </w:t>
      </w:r>
      <w:r w:rsidRPr="00125758">
        <w:rPr>
          <w:rStyle w:val="StyleUnderline"/>
          <w:vanish/>
          <w:sz w:val="12"/>
          <w:u w:val="none"/>
        </w:rPr>
        <w:t>The</w:t>
      </w:r>
      <w:r w:rsidRPr="002B110E">
        <w:rPr>
          <w:rStyle w:val="StyleUnderline"/>
          <w:sz w:val="12"/>
          <w:u w:val="none"/>
        </w:rPr>
        <w:t xml:space="preserve"> </w:t>
      </w:r>
      <w:r w:rsidRPr="00125758">
        <w:rPr>
          <w:rStyle w:val="StyleUnderline"/>
          <w:vanish/>
          <w:sz w:val="12"/>
          <w:u w:val="none"/>
        </w:rPr>
        <w:t>GEO</w:t>
      </w:r>
      <w:r w:rsidRPr="002B110E">
        <w:rPr>
          <w:rStyle w:val="StyleUnderline"/>
          <w:sz w:val="12"/>
          <w:u w:val="none"/>
        </w:rPr>
        <w:t xml:space="preserve"> </w:t>
      </w:r>
      <w:r w:rsidRPr="00125758">
        <w:rPr>
          <w:rStyle w:val="StyleUnderline"/>
          <w:vanish/>
          <w:sz w:val="12"/>
          <w:u w:val="none"/>
        </w:rPr>
        <w:t>Group,</w:t>
      </w:r>
      <w:r w:rsidRPr="002B110E">
        <w:rPr>
          <w:rStyle w:val="StyleUnderline"/>
          <w:sz w:val="12"/>
          <w:u w:val="none"/>
        </w:rPr>
        <w:t xml:space="preserve"> </w:t>
      </w:r>
      <w:r w:rsidRPr="00125758">
        <w:rPr>
          <w:rStyle w:val="StyleUnderline"/>
          <w:vanish/>
          <w:sz w:val="12"/>
          <w:u w:val="none"/>
        </w:rPr>
        <w:t>Inc.</w:t>
      </w:r>
      <w:r w:rsidRPr="002B110E">
        <w:rPr>
          <w:rStyle w:val="StyleUnderline"/>
          <w:sz w:val="12"/>
          <w:u w:val="none"/>
        </w:rPr>
        <w:t xml:space="preserve"> </w:t>
      </w:r>
      <w:r w:rsidRPr="00125758">
        <w:rPr>
          <w:rStyle w:val="StyleUnderline"/>
          <w:vanish/>
          <w:sz w:val="12"/>
          <w:u w:val="none"/>
        </w:rPr>
        <w:t>("GEO"),</w:t>
      </w:r>
      <w:r w:rsidRPr="002B110E">
        <w:rPr>
          <w:rStyle w:val="StyleUnderline"/>
          <w:sz w:val="12"/>
          <w:u w:val="none"/>
        </w:rPr>
        <w:t xml:space="preserve"> </w:t>
      </w:r>
      <w:r w:rsidRPr="00125758">
        <w:rPr>
          <w:rStyle w:val="StyleUnderline"/>
          <w:vanish/>
          <w:sz w:val="12"/>
          <w:u w:val="none"/>
        </w:rPr>
        <w:t>have</w:t>
      </w:r>
      <w:r w:rsidRPr="002B110E">
        <w:rPr>
          <w:rStyle w:val="StyleUnderline"/>
          <w:sz w:val="12"/>
          <w:u w:val="none"/>
        </w:rPr>
        <w:t xml:space="preserve"> </w:t>
      </w:r>
      <w:r w:rsidRPr="00125758">
        <w:rPr>
          <w:rStyle w:val="StyleUnderline"/>
          <w:vanish/>
          <w:sz w:val="12"/>
          <w:u w:val="none"/>
        </w:rPr>
        <w:t>made</w:t>
      </w:r>
      <w:r w:rsidRPr="002B110E">
        <w:rPr>
          <w:rStyle w:val="StyleUnderline"/>
          <w:sz w:val="12"/>
          <w:u w:val="none"/>
        </w:rPr>
        <w:t xml:space="preserve"> </w:t>
      </w:r>
      <w:r w:rsidRPr="00125758">
        <w:rPr>
          <w:rStyle w:val="StyleUnderline"/>
          <w:vanish/>
          <w:sz w:val="12"/>
          <w:u w:val="none"/>
        </w:rPr>
        <w:t>billions</w:t>
      </w:r>
      <w:r w:rsidRPr="002B110E">
        <w:rPr>
          <w:rStyle w:val="StyleUnderline"/>
          <w:sz w:val="12"/>
          <w:u w:val="none"/>
        </w:rPr>
        <w:t xml:space="preserve"> </w:t>
      </w:r>
      <w:r w:rsidRPr="00125758">
        <w:rPr>
          <w:rStyle w:val="StyleUnderline"/>
          <w:vanish/>
          <w:sz w:val="12"/>
          <w:u w:val="none"/>
        </w:rPr>
        <w:t>from</w:t>
      </w:r>
      <w:r w:rsidRPr="002B110E">
        <w:rPr>
          <w:rStyle w:val="StyleUnderline"/>
          <w:sz w:val="12"/>
          <w:u w:val="none"/>
        </w:rPr>
        <w:t xml:space="preserve"> </w:t>
      </w:r>
      <w:r w:rsidRPr="00125758">
        <w:rPr>
          <w:rStyle w:val="StyleUnderline"/>
          <w:vanish/>
          <w:sz w:val="12"/>
          <w:u w:val="none"/>
        </w:rPr>
        <w:t>acquiring</w:t>
      </w:r>
      <w:r w:rsidRPr="002B110E">
        <w:rPr>
          <w:rStyle w:val="StyleUnderline"/>
          <w:sz w:val="12"/>
          <w:u w:val="none"/>
        </w:rPr>
        <w:t xml:space="preserve"> </w:t>
      </w:r>
      <w:r w:rsidRPr="00125758">
        <w:rPr>
          <w:rStyle w:val="StyleUnderline"/>
          <w:vanish/>
          <w:sz w:val="12"/>
          <w:u w:val="none"/>
        </w:rPr>
        <w:t>state</w:t>
      </w:r>
      <w:r w:rsidRPr="002B110E">
        <w:rPr>
          <w:rStyle w:val="StyleUnderline"/>
          <w:sz w:val="12"/>
          <w:u w:val="none"/>
        </w:rPr>
        <w:t xml:space="preserve"> </w:t>
      </w:r>
      <w:r w:rsidRPr="00125758">
        <w:rPr>
          <w:rStyle w:val="StyleUnderline"/>
          <w:vanish/>
          <w:sz w:val="12"/>
          <w:u w:val="none"/>
        </w:rPr>
        <w:t>and</w:t>
      </w:r>
      <w:r w:rsidRPr="002B110E">
        <w:rPr>
          <w:rStyle w:val="StyleUnderline"/>
          <w:sz w:val="12"/>
          <w:u w:val="none"/>
        </w:rPr>
        <w:t xml:space="preserve"> </w:t>
      </w:r>
      <w:r w:rsidRPr="00125758">
        <w:rPr>
          <w:rStyle w:val="StyleUnderline"/>
          <w:vanish/>
          <w:sz w:val="12"/>
          <w:u w:val="none"/>
        </w:rPr>
        <w:t>federal</w:t>
      </w:r>
      <w:r w:rsidRPr="002B110E">
        <w:rPr>
          <w:rStyle w:val="StyleUnderline"/>
          <w:sz w:val="12"/>
          <w:u w:val="none"/>
        </w:rPr>
        <w:t xml:space="preserve"> </w:t>
      </w:r>
      <w:r w:rsidRPr="00125758">
        <w:rPr>
          <w:rStyle w:val="StyleUnderline"/>
          <w:vanish/>
          <w:sz w:val="12"/>
          <w:u w:val="none"/>
        </w:rPr>
        <w:t>contracts</w:t>
      </w:r>
      <w:r w:rsidRPr="002B110E">
        <w:rPr>
          <w:rStyle w:val="StyleUnderline"/>
          <w:sz w:val="12"/>
          <w:u w:val="none"/>
        </w:rPr>
        <w:t xml:space="preserve"> </w:t>
      </w:r>
      <w:r w:rsidRPr="00125758">
        <w:rPr>
          <w:rStyle w:val="StyleUnderline"/>
          <w:vanish/>
          <w:sz w:val="12"/>
          <w:u w:val="none"/>
        </w:rPr>
        <w:t>to</w:t>
      </w:r>
      <w:r w:rsidRPr="002B110E">
        <w:rPr>
          <w:rStyle w:val="StyleUnderline"/>
          <w:sz w:val="12"/>
          <w:u w:val="none"/>
        </w:rPr>
        <w:t xml:space="preserve"> </w:t>
      </w:r>
      <w:r w:rsidRPr="00125758">
        <w:rPr>
          <w:rStyle w:val="StyleUnderline"/>
          <w:vanish/>
          <w:sz w:val="12"/>
          <w:u w:val="none"/>
        </w:rPr>
        <w:t>manage</w:t>
      </w:r>
      <w:r w:rsidRPr="002B110E">
        <w:rPr>
          <w:rStyle w:val="StyleUnderline"/>
          <w:sz w:val="12"/>
          <w:u w:val="none"/>
        </w:rPr>
        <w:t xml:space="preserve"> </w:t>
      </w:r>
      <w:r w:rsidRPr="00125758">
        <w:rPr>
          <w:rStyle w:val="StyleUnderline"/>
          <w:vanish/>
          <w:sz w:val="12"/>
          <w:u w:val="none"/>
        </w:rPr>
        <w:t>prisoners</w:t>
      </w:r>
      <w:r w:rsidRPr="00125758">
        <w:rPr>
          <w:vanish/>
          <w:sz w:val="12"/>
        </w:rPr>
        <w:t>.</w:t>
      </w:r>
      <w:r w:rsidRPr="002B110E">
        <w:rPr>
          <w:sz w:val="12"/>
        </w:rPr>
        <w:t xml:space="preserve"> </w:t>
      </w:r>
      <w:r w:rsidRPr="00125758">
        <w:rPr>
          <w:vanish/>
          <w:sz w:val="12"/>
        </w:rPr>
        <w:t>127</w:t>
      </w:r>
      <w:r w:rsidRPr="002B110E">
        <w:rPr>
          <w:sz w:val="12"/>
        </w:rPr>
        <w:t xml:space="preserve"> </w:t>
      </w:r>
      <w:r w:rsidRPr="00125758">
        <w:rPr>
          <w:vanish/>
          <w:sz w:val="12"/>
        </w:rPr>
        <w:t>CCA</w:t>
      </w:r>
      <w:r w:rsidRPr="002B110E">
        <w:rPr>
          <w:sz w:val="12"/>
        </w:rPr>
        <w:t xml:space="preserve"> </w:t>
      </w:r>
      <w:r w:rsidRPr="00125758">
        <w:rPr>
          <w:vanish/>
          <w:sz w:val="12"/>
        </w:rPr>
        <w:t>is</w:t>
      </w:r>
      <w:r w:rsidRPr="002B110E">
        <w:rPr>
          <w:sz w:val="12"/>
        </w:rPr>
        <w:t xml:space="preserve"> </w:t>
      </w:r>
      <w:r w:rsidRPr="00125758">
        <w:rPr>
          <w:vanish/>
          <w:sz w:val="12"/>
        </w:rPr>
        <w:t>the</w:t>
      </w:r>
      <w:r w:rsidRPr="002B110E">
        <w:rPr>
          <w:sz w:val="12"/>
        </w:rPr>
        <w:t xml:space="preserve"> </w:t>
      </w:r>
      <w:r w:rsidRPr="00125758">
        <w:rPr>
          <w:vanish/>
          <w:sz w:val="12"/>
        </w:rPr>
        <w:t>leading</w:t>
      </w:r>
      <w:r w:rsidRPr="002B110E">
        <w:rPr>
          <w:sz w:val="12"/>
        </w:rPr>
        <w:t xml:space="preserve"> </w:t>
      </w:r>
      <w:r w:rsidRPr="00125758">
        <w:rPr>
          <w:vanish/>
          <w:sz w:val="12"/>
        </w:rPr>
        <w:t>private</w:t>
      </w:r>
      <w:r w:rsidRPr="002B110E">
        <w:rPr>
          <w:sz w:val="12"/>
        </w:rPr>
        <w:t xml:space="preserve"> </w:t>
      </w:r>
      <w:r w:rsidRPr="00125758">
        <w:rPr>
          <w:vanish/>
          <w:sz w:val="12"/>
        </w:rPr>
        <w:t>prison</w:t>
      </w:r>
      <w:r w:rsidRPr="002B110E">
        <w:rPr>
          <w:sz w:val="12"/>
        </w:rPr>
        <w:t xml:space="preserve"> </w:t>
      </w:r>
      <w:r w:rsidRPr="00125758">
        <w:rPr>
          <w:vanish/>
          <w:sz w:val="12"/>
        </w:rPr>
        <w:t>in</w:t>
      </w:r>
      <w:r w:rsidRPr="002B110E">
        <w:rPr>
          <w:sz w:val="12"/>
        </w:rPr>
        <w:t xml:space="preserve"> </w:t>
      </w:r>
      <w:r w:rsidRPr="00125758">
        <w:rPr>
          <w:vanish/>
          <w:sz w:val="12"/>
        </w:rPr>
        <w:t>the</w:t>
      </w:r>
      <w:r w:rsidRPr="002B110E">
        <w:rPr>
          <w:sz w:val="12"/>
        </w:rPr>
        <w:t xml:space="preserve"> </w:t>
      </w:r>
      <w:r w:rsidRPr="00125758">
        <w:rPr>
          <w:vanish/>
          <w:sz w:val="12"/>
        </w:rPr>
        <w:t>U.S.</w:t>
      </w:r>
      <w:r w:rsidRPr="002B110E">
        <w:rPr>
          <w:sz w:val="12"/>
        </w:rPr>
        <w:t xml:space="preserve"> </w:t>
      </w:r>
      <w:r w:rsidRPr="00125758">
        <w:rPr>
          <w:vanish/>
          <w:sz w:val="12"/>
        </w:rPr>
        <w:t>for</w:t>
      </w:r>
      <w:r w:rsidRPr="002B110E">
        <w:rPr>
          <w:sz w:val="12"/>
        </w:rPr>
        <w:t xml:space="preserve"> </w:t>
      </w:r>
      <w:r w:rsidRPr="00125758">
        <w:rPr>
          <w:vanish/>
          <w:sz w:val="12"/>
        </w:rPr>
        <w:t>it</w:t>
      </w:r>
      <w:r w:rsidRPr="002B110E">
        <w:rPr>
          <w:sz w:val="12"/>
        </w:rPr>
        <w:t xml:space="preserve"> </w:t>
      </w:r>
      <w:r w:rsidRPr="00125758">
        <w:rPr>
          <w:vanish/>
          <w:sz w:val="12"/>
        </w:rPr>
        <w:t>profits</w:t>
      </w:r>
      <w:r w:rsidRPr="002B110E">
        <w:rPr>
          <w:sz w:val="12"/>
        </w:rPr>
        <w:t xml:space="preserve"> </w:t>
      </w:r>
      <w:r w:rsidRPr="00125758">
        <w:rPr>
          <w:vanish/>
          <w:sz w:val="12"/>
        </w:rPr>
        <w:t>from</w:t>
      </w:r>
      <w:r w:rsidRPr="002B110E">
        <w:rPr>
          <w:sz w:val="12"/>
        </w:rPr>
        <w:t xml:space="preserve"> </w:t>
      </w:r>
      <w:r w:rsidRPr="00125758">
        <w:rPr>
          <w:vanish/>
          <w:sz w:val="12"/>
        </w:rPr>
        <w:t>housing</w:t>
      </w:r>
      <w:r w:rsidRPr="002B110E">
        <w:rPr>
          <w:sz w:val="12"/>
        </w:rPr>
        <w:t xml:space="preserve"> </w:t>
      </w:r>
      <w:r w:rsidRPr="00125758">
        <w:rPr>
          <w:vanish/>
          <w:sz w:val="12"/>
        </w:rPr>
        <w:t>more</w:t>
      </w:r>
      <w:r w:rsidRPr="002B110E">
        <w:rPr>
          <w:sz w:val="12"/>
        </w:rPr>
        <w:t xml:space="preserve"> </w:t>
      </w:r>
      <w:r w:rsidRPr="00125758">
        <w:rPr>
          <w:vanish/>
          <w:sz w:val="12"/>
        </w:rPr>
        <w:t>than</w:t>
      </w:r>
      <w:r w:rsidRPr="002B110E">
        <w:rPr>
          <w:sz w:val="12"/>
        </w:rPr>
        <w:t xml:space="preserve"> </w:t>
      </w:r>
      <w:r w:rsidRPr="00125758">
        <w:rPr>
          <w:vanish/>
          <w:sz w:val="12"/>
        </w:rPr>
        <w:t>80,000</w:t>
      </w:r>
      <w:r w:rsidRPr="002B110E">
        <w:rPr>
          <w:sz w:val="12"/>
        </w:rPr>
        <w:t xml:space="preserve"> </w:t>
      </w:r>
      <w:r w:rsidRPr="00125758">
        <w:rPr>
          <w:vanish/>
          <w:sz w:val="12"/>
        </w:rPr>
        <w:t>prisoners</w:t>
      </w:r>
      <w:r w:rsidRPr="002B110E">
        <w:rPr>
          <w:sz w:val="12"/>
        </w:rPr>
        <w:t xml:space="preserve"> </w:t>
      </w:r>
      <w:r w:rsidRPr="00125758">
        <w:rPr>
          <w:vanish/>
          <w:sz w:val="12"/>
        </w:rPr>
        <w:t>in</w:t>
      </w:r>
      <w:r w:rsidRPr="002B110E">
        <w:rPr>
          <w:sz w:val="12"/>
        </w:rPr>
        <w:t xml:space="preserve"> </w:t>
      </w:r>
      <w:r w:rsidRPr="00125758">
        <w:rPr>
          <w:vanish/>
          <w:sz w:val="12"/>
        </w:rPr>
        <w:t>the</w:t>
      </w:r>
      <w:r w:rsidRPr="002B110E">
        <w:rPr>
          <w:sz w:val="12"/>
        </w:rPr>
        <w:t xml:space="preserve"> </w:t>
      </w:r>
      <w:r w:rsidRPr="00125758">
        <w:rPr>
          <w:vanish/>
          <w:sz w:val="12"/>
        </w:rPr>
        <w:t>U.S.128</w:t>
      </w:r>
      <w:r w:rsidRPr="002B110E">
        <w:rPr>
          <w:sz w:val="12"/>
        </w:rPr>
        <w:t xml:space="preserve"> </w:t>
      </w:r>
      <w:r w:rsidRPr="00125758">
        <w:rPr>
          <w:vanish/>
          <w:sz w:val="12"/>
        </w:rPr>
        <w:t>GEO,</w:t>
      </w:r>
      <w:r w:rsidRPr="002B110E">
        <w:rPr>
          <w:sz w:val="12"/>
        </w:rPr>
        <w:t xml:space="preserve"> </w:t>
      </w:r>
      <w:r w:rsidRPr="00125758">
        <w:rPr>
          <w:vanish/>
          <w:sz w:val="12"/>
        </w:rPr>
        <w:t>is</w:t>
      </w:r>
      <w:r w:rsidRPr="002B110E">
        <w:rPr>
          <w:sz w:val="12"/>
        </w:rPr>
        <w:t xml:space="preserve"> </w:t>
      </w:r>
      <w:r w:rsidRPr="00125758">
        <w:rPr>
          <w:vanish/>
          <w:sz w:val="12"/>
        </w:rPr>
        <w:t>one</w:t>
      </w:r>
      <w:r w:rsidRPr="002B110E">
        <w:rPr>
          <w:sz w:val="12"/>
        </w:rPr>
        <w:t xml:space="preserve"> </w:t>
      </w:r>
      <w:r w:rsidRPr="00125758">
        <w:rPr>
          <w:vanish/>
          <w:sz w:val="12"/>
        </w:rPr>
        <w:t>of</w:t>
      </w:r>
      <w:r w:rsidRPr="002B110E">
        <w:rPr>
          <w:sz w:val="12"/>
        </w:rPr>
        <w:t xml:space="preserve"> </w:t>
      </w:r>
      <w:r w:rsidRPr="00125758">
        <w:rPr>
          <w:vanish/>
          <w:sz w:val="12"/>
        </w:rPr>
        <w:t>the</w:t>
      </w:r>
      <w:r w:rsidRPr="002B110E">
        <w:rPr>
          <w:sz w:val="12"/>
        </w:rPr>
        <w:t xml:space="preserve"> </w:t>
      </w:r>
      <w:r w:rsidRPr="00125758">
        <w:rPr>
          <w:vanish/>
          <w:sz w:val="12"/>
        </w:rPr>
        <w:t>world's</w:t>
      </w:r>
      <w:r w:rsidRPr="002B110E">
        <w:rPr>
          <w:sz w:val="12"/>
        </w:rPr>
        <w:t xml:space="preserve"> </w:t>
      </w:r>
      <w:r w:rsidRPr="00125758">
        <w:rPr>
          <w:vanish/>
          <w:sz w:val="12"/>
        </w:rPr>
        <w:t>largest</w:t>
      </w:r>
      <w:r w:rsidRPr="002B110E">
        <w:rPr>
          <w:sz w:val="12"/>
        </w:rPr>
        <w:t xml:space="preserve"> </w:t>
      </w:r>
      <w:r w:rsidRPr="00125758">
        <w:rPr>
          <w:vanish/>
          <w:sz w:val="12"/>
        </w:rPr>
        <w:t>private</w:t>
      </w:r>
      <w:r w:rsidRPr="002B110E">
        <w:rPr>
          <w:sz w:val="12"/>
        </w:rPr>
        <w:t xml:space="preserve"> </w:t>
      </w:r>
      <w:r w:rsidRPr="00125758">
        <w:rPr>
          <w:vanish/>
          <w:sz w:val="12"/>
        </w:rPr>
        <w:t>prison</w:t>
      </w:r>
      <w:r w:rsidRPr="002B110E">
        <w:rPr>
          <w:sz w:val="12"/>
        </w:rPr>
        <w:t xml:space="preserve"> </w:t>
      </w:r>
      <w:r w:rsidRPr="00125758">
        <w:rPr>
          <w:vanish/>
          <w:sz w:val="12"/>
        </w:rPr>
        <w:t>corporations</w:t>
      </w:r>
      <w:r w:rsidRPr="002B110E">
        <w:rPr>
          <w:sz w:val="12"/>
        </w:rPr>
        <w:t xml:space="preserve"> </w:t>
      </w:r>
      <w:r w:rsidRPr="00125758">
        <w:rPr>
          <w:vanish/>
          <w:sz w:val="12"/>
        </w:rPr>
        <w:t>with</w:t>
      </w:r>
      <w:r w:rsidRPr="002B110E">
        <w:rPr>
          <w:sz w:val="12"/>
        </w:rPr>
        <w:t xml:space="preserve"> </w:t>
      </w:r>
      <w:r w:rsidRPr="00125758">
        <w:rPr>
          <w:vanish/>
          <w:sz w:val="12"/>
        </w:rPr>
        <w:t>approximately</w:t>
      </w:r>
      <w:r w:rsidRPr="002B110E">
        <w:rPr>
          <w:sz w:val="12"/>
        </w:rPr>
        <w:t xml:space="preserve"> </w:t>
      </w:r>
      <w:r w:rsidRPr="00125758">
        <w:rPr>
          <w:vanish/>
          <w:sz w:val="12"/>
        </w:rPr>
        <w:t>80,000</w:t>
      </w:r>
      <w:r w:rsidRPr="002B110E">
        <w:rPr>
          <w:sz w:val="12"/>
        </w:rPr>
        <w:t xml:space="preserve"> </w:t>
      </w:r>
      <w:r w:rsidRPr="00125758">
        <w:rPr>
          <w:vanish/>
          <w:sz w:val="12"/>
        </w:rPr>
        <w:t>beds</w:t>
      </w:r>
      <w:r w:rsidRPr="002B110E">
        <w:rPr>
          <w:sz w:val="12"/>
        </w:rPr>
        <w:t xml:space="preserve"> </w:t>
      </w:r>
      <w:r w:rsidRPr="00125758">
        <w:rPr>
          <w:vanish/>
          <w:sz w:val="12"/>
        </w:rPr>
        <w:t>and</w:t>
      </w:r>
      <w:r w:rsidRPr="002B110E">
        <w:rPr>
          <w:sz w:val="12"/>
        </w:rPr>
        <w:t xml:space="preserve"> </w:t>
      </w:r>
      <w:r w:rsidRPr="00125758">
        <w:rPr>
          <w:vanish/>
          <w:sz w:val="12"/>
        </w:rPr>
        <w:t>114</w:t>
      </w:r>
      <w:r w:rsidRPr="002B110E">
        <w:rPr>
          <w:sz w:val="12"/>
        </w:rPr>
        <w:t xml:space="preserve"> </w:t>
      </w:r>
      <w:r w:rsidRPr="00125758">
        <w:rPr>
          <w:vanish/>
          <w:sz w:val="12"/>
        </w:rPr>
        <w:t>facilities</w:t>
      </w:r>
      <w:r w:rsidRPr="002B110E">
        <w:rPr>
          <w:sz w:val="12"/>
        </w:rPr>
        <w:t xml:space="preserve"> </w:t>
      </w:r>
      <w:r w:rsidRPr="00125758">
        <w:rPr>
          <w:vanish/>
          <w:sz w:val="12"/>
        </w:rPr>
        <w:t>located</w:t>
      </w:r>
      <w:r w:rsidRPr="002B110E">
        <w:rPr>
          <w:sz w:val="12"/>
        </w:rPr>
        <w:t xml:space="preserve"> </w:t>
      </w:r>
      <w:r w:rsidRPr="00125758">
        <w:rPr>
          <w:vanish/>
          <w:sz w:val="12"/>
        </w:rPr>
        <w:t>in</w:t>
      </w:r>
      <w:r w:rsidRPr="002B110E">
        <w:rPr>
          <w:sz w:val="12"/>
        </w:rPr>
        <w:t xml:space="preserve"> </w:t>
      </w:r>
      <w:r w:rsidRPr="00125758">
        <w:rPr>
          <w:vanish/>
          <w:sz w:val="12"/>
        </w:rPr>
        <w:t>the</w:t>
      </w:r>
      <w:r w:rsidRPr="002B110E">
        <w:rPr>
          <w:sz w:val="12"/>
        </w:rPr>
        <w:t xml:space="preserve"> </w:t>
      </w:r>
      <w:r w:rsidRPr="00125758">
        <w:rPr>
          <w:vanish/>
          <w:sz w:val="12"/>
        </w:rPr>
        <w:t>U.S.,</w:t>
      </w:r>
      <w:r w:rsidRPr="002B110E">
        <w:rPr>
          <w:sz w:val="12"/>
        </w:rPr>
        <w:t xml:space="preserve"> </w:t>
      </w:r>
      <w:r w:rsidRPr="00125758">
        <w:rPr>
          <w:vanish/>
          <w:sz w:val="12"/>
        </w:rPr>
        <w:t>the</w:t>
      </w:r>
      <w:r w:rsidRPr="002B110E">
        <w:rPr>
          <w:sz w:val="12"/>
        </w:rPr>
        <w:t xml:space="preserve"> </w:t>
      </w:r>
      <w:r w:rsidRPr="00125758">
        <w:rPr>
          <w:vanish/>
          <w:sz w:val="12"/>
        </w:rPr>
        <w:t>United</w:t>
      </w:r>
      <w:r w:rsidRPr="002B110E">
        <w:rPr>
          <w:sz w:val="12"/>
        </w:rPr>
        <w:t xml:space="preserve"> </w:t>
      </w:r>
      <w:r w:rsidRPr="00125758">
        <w:rPr>
          <w:vanish/>
          <w:sz w:val="12"/>
        </w:rPr>
        <w:t>Kingdom,</w:t>
      </w:r>
      <w:r w:rsidRPr="002B110E">
        <w:rPr>
          <w:sz w:val="12"/>
        </w:rPr>
        <w:t xml:space="preserve"> </w:t>
      </w:r>
      <w:r w:rsidRPr="00125758">
        <w:rPr>
          <w:vanish/>
          <w:sz w:val="12"/>
        </w:rPr>
        <w:t>Australia,</w:t>
      </w:r>
      <w:r w:rsidRPr="002B110E">
        <w:rPr>
          <w:sz w:val="12"/>
        </w:rPr>
        <w:t xml:space="preserve"> </w:t>
      </w:r>
      <w:r w:rsidRPr="00125758">
        <w:rPr>
          <w:vanish/>
          <w:sz w:val="12"/>
        </w:rPr>
        <w:t>and</w:t>
      </w:r>
      <w:r w:rsidRPr="002B110E">
        <w:rPr>
          <w:sz w:val="12"/>
        </w:rPr>
        <w:t xml:space="preserve"> </w:t>
      </w:r>
      <w:r w:rsidRPr="00125758">
        <w:rPr>
          <w:vanish/>
          <w:sz w:val="12"/>
        </w:rPr>
        <w:t>South</w:t>
      </w:r>
      <w:r w:rsidRPr="002B110E">
        <w:rPr>
          <w:sz w:val="12"/>
        </w:rPr>
        <w:t xml:space="preserve"> </w:t>
      </w:r>
      <w:r w:rsidRPr="00125758">
        <w:rPr>
          <w:vanish/>
          <w:sz w:val="12"/>
        </w:rPr>
        <w:t>Africa.</w:t>
      </w:r>
      <w:r w:rsidRPr="002B110E">
        <w:rPr>
          <w:sz w:val="12"/>
        </w:rPr>
        <w:t xml:space="preserve"> </w:t>
      </w:r>
      <w:r w:rsidRPr="00125758">
        <w:rPr>
          <w:vanish/>
          <w:sz w:val="12"/>
        </w:rPr>
        <w:t>129</w:t>
      </w:r>
      <w:r w:rsidRPr="002B110E">
        <w:rPr>
          <w:sz w:val="12"/>
        </w:rPr>
        <w:t xml:space="preserve"> </w:t>
      </w:r>
      <w:r w:rsidRPr="00125758">
        <w:rPr>
          <w:vanish/>
          <w:sz w:val="12"/>
        </w:rPr>
        <w:t>GEO</w:t>
      </w:r>
      <w:r w:rsidRPr="002B110E">
        <w:rPr>
          <w:sz w:val="12"/>
        </w:rPr>
        <w:t xml:space="preserve"> </w:t>
      </w:r>
      <w:r w:rsidRPr="00125758">
        <w:rPr>
          <w:vanish/>
          <w:sz w:val="12"/>
        </w:rPr>
        <w:t>is</w:t>
      </w:r>
      <w:r w:rsidRPr="002B110E">
        <w:rPr>
          <w:sz w:val="12"/>
        </w:rPr>
        <w:t xml:space="preserve"> </w:t>
      </w:r>
      <w:r w:rsidRPr="00125758">
        <w:rPr>
          <w:vanish/>
          <w:sz w:val="12"/>
        </w:rPr>
        <w:t>only</w:t>
      </w:r>
      <w:r w:rsidRPr="002B110E">
        <w:rPr>
          <w:sz w:val="12"/>
        </w:rPr>
        <w:t xml:space="preserve"> </w:t>
      </w:r>
      <w:r w:rsidRPr="00125758">
        <w:rPr>
          <w:vanish/>
          <w:sz w:val="12"/>
        </w:rPr>
        <w:t>second</w:t>
      </w:r>
      <w:r w:rsidRPr="002B110E">
        <w:rPr>
          <w:sz w:val="12"/>
        </w:rPr>
        <w:t xml:space="preserve"> </w:t>
      </w:r>
      <w:r w:rsidRPr="00125758">
        <w:rPr>
          <w:vanish/>
          <w:sz w:val="12"/>
        </w:rPr>
        <w:t>to</w:t>
      </w:r>
      <w:r w:rsidRPr="002B110E">
        <w:rPr>
          <w:sz w:val="12"/>
        </w:rPr>
        <w:t xml:space="preserve"> </w:t>
      </w:r>
      <w:r w:rsidRPr="00125758">
        <w:rPr>
          <w:vanish/>
          <w:sz w:val="12"/>
        </w:rPr>
        <w:t>CCA</w:t>
      </w:r>
      <w:r w:rsidRPr="002B110E">
        <w:rPr>
          <w:sz w:val="12"/>
        </w:rPr>
        <w:t xml:space="preserve"> </w:t>
      </w:r>
      <w:r w:rsidRPr="00125758">
        <w:rPr>
          <w:vanish/>
          <w:sz w:val="12"/>
        </w:rPr>
        <w:t>in</w:t>
      </w:r>
      <w:r w:rsidRPr="002B110E">
        <w:rPr>
          <w:sz w:val="12"/>
        </w:rPr>
        <w:t xml:space="preserve"> </w:t>
      </w:r>
      <w:r w:rsidRPr="00125758">
        <w:rPr>
          <w:vanish/>
          <w:sz w:val="12"/>
        </w:rPr>
        <w:t>the</w:t>
      </w:r>
      <w:r w:rsidRPr="002B110E">
        <w:rPr>
          <w:sz w:val="12"/>
        </w:rPr>
        <w:t xml:space="preserve"> </w:t>
      </w:r>
      <w:r w:rsidRPr="00125758">
        <w:rPr>
          <w:vanish/>
          <w:sz w:val="12"/>
        </w:rPr>
        <w:t>U.S.</w:t>
      </w:r>
      <w:r w:rsidRPr="002B110E">
        <w:rPr>
          <w:sz w:val="12"/>
        </w:rPr>
        <w:t xml:space="preserve"> </w:t>
      </w:r>
      <w:r w:rsidRPr="00125758">
        <w:rPr>
          <w:vanish/>
          <w:sz w:val="12"/>
        </w:rPr>
        <w:t>because</w:t>
      </w:r>
      <w:r w:rsidRPr="002B110E">
        <w:rPr>
          <w:sz w:val="12"/>
        </w:rPr>
        <w:t xml:space="preserve"> </w:t>
      </w:r>
      <w:r w:rsidRPr="00125758">
        <w:rPr>
          <w:vanish/>
          <w:sz w:val="12"/>
        </w:rPr>
        <w:t>GEO</w:t>
      </w:r>
      <w:r w:rsidRPr="002B110E">
        <w:rPr>
          <w:sz w:val="12"/>
        </w:rPr>
        <w:t xml:space="preserve"> </w:t>
      </w:r>
      <w:r w:rsidRPr="00125758">
        <w:rPr>
          <w:vanish/>
          <w:sz w:val="12"/>
        </w:rPr>
        <w:t>has</w:t>
      </w:r>
      <w:r w:rsidRPr="002B110E">
        <w:rPr>
          <w:sz w:val="12"/>
        </w:rPr>
        <w:t xml:space="preserve"> </w:t>
      </w:r>
      <w:r w:rsidRPr="00125758">
        <w:rPr>
          <w:vanish/>
          <w:sz w:val="12"/>
        </w:rPr>
        <w:t>56</w:t>
      </w:r>
      <w:r w:rsidRPr="002B110E">
        <w:rPr>
          <w:sz w:val="12"/>
        </w:rPr>
        <w:t xml:space="preserve"> </w:t>
      </w:r>
      <w:r w:rsidRPr="00125758">
        <w:rPr>
          <w:vanish/>
          <w:sz w:val="12"/>
        </w:rPr>
        <w:t>Facilities</w:t>
      </w:r>
      <w:r w:rsidRPr="002B110E">
        <w:rPr>
          <w:sz w:val="12"/>
        </w:rPr>
        <w:t xml:space="preserve"> </w:t>
      </w:r>
      <w:r w:rsidRPr="00125758">
        <w:rPr>
          <w:vanish/>
          <w:sz w:val="12"/>
        </w:rPr>
        <w:t>and</w:t>
      </w:r>
      <w:r w:rsidRPr="002B110E">
        <w:rPr>
          <w:sz w:val="12"/>
        </w:rPr>
        <w:t xml:space="preserve"> </w:t>
      </w:r>
      <w:r w:rsidRPr="00125758">
        <w:rPr>
          <w:vanish/>
          <w:sz w:val="12"/>
        </w:rPr>
        <w:t>a</w:t>
      </w:r>
      <w:r w:rsidRPr="002B110E">
        <w:rPr>
          <w:sz w:val="12"/>
        </w:rPr>
        <w:t xml:space="preserve"> </w:t>
      </w:r>
      <w:r w:rsidRPr="00125758">
        <w:rPr>
          <w:vanish/>
          <w:sz w:val="12"/>
        </w:rPr>
        <w:t>bed</w:t>
      </w:r>
      <w:r w:rsidRPr="002B110E">
        <w:rPr>
          <w:sz w:val="12"/>
        </w:rPr>
        <w:t xml:space="preserve"> </w:t>
      </w:r>
      <w:r w:rsidRPr="00125758">
        <w:rPr>
          <w:vanish/>
          <w:sz w:val="12"/>
        </w:rPr>
        <w:t>capacity</w:t>
      </w:r>
      <w:r w:rsidRPr="002B110E">
        <w:rPr>
          <w:sz w:val="12"/>
        </w:rPr>
        <w:t xml:space="preserve"> </w:t>
      </w:r>
      <w:r w:rsidRPr="00125758">
        <w:rPr>
          <w:vanish/>
          <w:sz w:val="12"/>
        </w:rPr>
        <w:t>of</w:t>
      </w:r>
      <w:r w:rsidRPr="002B110E">
        <w:rPr>
          <w:sz w:val="12"/>
        </w:rPr>
        <w:t xml:space="preserve"> </w:t>
      </w:r>
      <w:r w:rsidRPr="00125758">
        <w:rPr>
          <w:vanish/>
          <w:sz w:val="12"/>
        </w:rPr>
        <w:t>61,132,130</w:t>
      </w:r>
      <w:r w:rsidRPr="002B110E">
        <w:rPr>
          <w:sz w:val="12"/>
        </w:rPr>
        <w:t xml:space="preserve"> </w:t>
      </w:r>
      <w:r w:rsidRPr="00125758">
        <w:rPr>
          <w:vanish/>
          <w:sz w:val="12"/>
        </w:rPr>
        <w:t>while</w:t>
      </w:r>
      <w:r w:rsidRPr="002B110E">
        <w:rPr>
          <w:sz w:val="12"/>
        </w:rPr>
        <w:t xml:space="preserve"> </w:t>
      </w:r>
      <w:r w:rsidRPr="00125758">
        <w:rPr>
          <w:vanish/>
          <w:sz w:val="12"/>
        </w:rPr>
        <w:t>CCA</w:t>
      </w:r>
      <w:r w:rsidRPr="002B110E">
        <w:rPr>
          <w:sz w:val="12"/>
        </w:rPr>
        <w:t xml:space="preserve"> </w:t>
      </w:r>
      <w:r w:rsidRPr="00125758">
        <w:rPr>
          <w:vanish/>
          <w:sz w:val="12"/>
        </w:rPr>
        <w:t>60</w:t>
      </w:r>
      <w:r w:rsidRPr="002B110E">
        <w:rPr>
          <w:sz w:val="12"/>
        </w:rPr>
        <w:t xml:space="preserve"> </w:t>
      </w:r>
      <w:r w:rsidRPr="00125758">
        <w:rPr>
          <w:vanish/>
          <w:sz w:val="12"/>
        </w:rPr>
        <w:t>facilities</w:t>
      </w:r>
      <w:r w:rsidRPr="002B110E">
        <w:rPr>
          <w:sz w:val="12"/>
        </w:rPr>
        <w:t xml:space="preserve"> </w:t>
      </w:r>
      <w:r w:rsidRPr="00125758">
        <w:rPr>
          <w:vanish/>
          <w:sz w:val="12"/>
        </w:rPr>
        <w:t>with</w:t>
      </w:r>
      <w:r w:rsidRPr="002B110E">
        <w:rPr>
          <w:sz w:val="12"/>
        </w:rPr>
        <w:t xml:space="preserve"> </w:t>
      </w:r>
      <w:r w:rsidRPr="00125758">
        <w:rPr>
          <w:vanish/>
          <w:sz w:val="12"/>
        </w:rPr>
        <w:t>a</w:t>
      </w:r>
      <w:r w:rsidRPr="002B110E">
        <w:rPr>
          <w:sz w:val="12"/>
        </w:rPr>
        <w:t xml:space="preserve"> </w:t>
      </w:r>
      <w:r w:rsidRPr="00125758">
        <w:rPr>
          <w:vanish/>
          <w:sz w:val="12"/>
        </w:rPr>
        <w:t>bed</w:t>
      </w:r>
      <w:r w:rsidRPr="002B110E">
        <w:rPr>
          <w:sz w:val="12"/>
        </w:rPr>
        <w:t xml:space="preserve"> </w:t>
      </w:r>
      <w:r w:rsidRPr="00125758">
        <w:rPr>
          <w:vanish/>
          <w:sz w:val="12"/>
        </w:rPr>
        <w:t>capacity</w:t>
      </w:r>
      <w:r w:rsidRPr="002B110E">
        <w:rPr>
          <w:sz w:val="12"/>
        </w:rPr>
        <w:t xml:space="preserve"> </w:t>
      </w:r>
      <w:r w:rsidRPr="00125758">
        <w:rPr>
          <w:vanish/>
          <w:sz w:val="12"/>
        </w:rPr>
        <w:t>of</w:t>
      </w:r>
      <w:r w:rsidRPr="002B110E">
        <w:rPr>
          <w:sz w:val="12"/>
        </w:rPr>
        <w:t xml:space="preserve"> </w:t>
      </w:r>
      <w:r w:rsidRPr="00125758">
        <w:rPr>
          <w:vanish/>
          <w:sz w:val="12"/>
        </w:rPr>
        <w:t>more</w:t>
      </w:r>
      <w:r w:rsidRPr="002B110E">
        <w:rPr>
          <w:sz w:val="12"/>
        </w:rPr>
        <w:t xml:space="preserve"> </w:t>
      </w:r>
      <w:r w:rsidRPr="00125758">
        <w:rPr>
          <w:vanish/>
          <w:sz w:val="12"/>
        </w:rPr>
        <w:t>than</w:t>
      </w:r>
      <w:r w:rsidRPr="002B110E">
        <w:rPr>
          <w:sz w:val="12"/>
        </w:rPr>
        <w:t xml:space="preserve"> </w:t>
      </w:r>
      <w:r w:rsidRPr="00125758">
        <w:rPr>
          <w:vanish/>
          <w:sz w:val="12"/>
        </w:rPr>
        <w:t>90,000.131</w:t>
      </w:r>
      <w:r w:rsidRPr="002B110E">
        <w:rPr>
          <w:sz w:val="12"/>
        </w:rPr>
        <w:t xml:space="preserve"> </w:t>
      </w:r>
      <w:r w:rsidRPr="00125758">
        <w:rPr>
          <w:vanish/>
          <w:sz w:val="12"/>
        </w:rPr>
        <w:t>¶</w:t>
      </w:r>
      <w:r w:rsidRPr="002B110E">
        <w:rPr>
          <w:sz w:val="12"/>
        </w:rPr>
        <w:t xml:space="preserve"> </w:t>
      </w:r>
      <w:r w:rsidRPr="00125758">
        <w:rPr>
          <w:vanish/>
          <w:sz w:val="12"/>
        </w:rPr>
        <w:t>It</w:t>
      </w:r>
      <w:r w:rsidRPr="002B110E">
        <w:rPr>
          <w:sz w:val="12"/>
        </w:rPr>
        <w:t xml:space="preserve"> </w:t>
      </w:r>
      <w:r w:rsidRPr="00125758">
        <w:rPr>
          <w:vanish/>
          <w:sz w:val="12"/>
        </w:rPr>
        <w:t>is</w:t>
      </w:r>
      <w:r w:rsidRPr="002B110E">
        <w:rPr>
          <w:sz w:val="12"/>
        </w:rPr>
        <w:t xml:space="preserve"> </w:t>
      </w:r>
      <w:r w:rsidRPr="00125758">
        <w:rPr>
          <w:vanish/>
          <w:sz w:val="12"/>
        </w:rPr>
        <w:t>clear</w:t>
      </w:r>
      <w:r w:rsidRPr="002B110E">
        <w:rPr>
          <w:sz w:val="12"/>
        </w:rPr>
        <w:t xml:space="preserve"> </w:t>
      </w:r>
      <w:r w:rsidRPr="00125758">
        <w:rPr>
          <w:vanish/>
          <w:sz w:val="12"/>
        </w:rPr>
        <w:t>that</w:t>
      </w:r>
      <w:r w:rsidRPr="002B110E">
        <w:rPr>
          <w:sz w:val="12"/>
        </w:rPr>
        <w:t xml:space="preserve"> </w:t>
      </w:r>
      <w:r w:rsidRPr="00125758">
        <w:rPr>
          <w:vanish/>
          <w:sz w:val="12"/>
        </w:rPr>
        <w:t>CCA</w:t>
      </w:r>
      <w:r w:rsidRPr="002B110E">
        <w:rPr>
          <w:sz w:val="12"/>
        </w:rPr>
        <w:t xml:space="preserve"> </w:t>
      </w:r>
      <w:r w:rsidRPr="00125758">
        <w:rPr>
          <w:vanish/>
          <w:sz w:val="12"/>
        </w:rPr>
        <w:t>and</w:t>
      </w:r>
      <w:r w:rsidRPr="002B110E">
        <w:rPr>
          <w:sz w:val="12"/>
        </w:rPr>
        <w:t xml:space="preserve"> </w:t>
      </w:r>
      <w:r w:rsidRPr="00125758">
        <w:rPr>
          <w:vanish/>
          <w:sz w:val="12"/>
        </w:rPr>
        <w:t>GEO</w:t>
      </w:r>
      <w:r w:rsidRPr="002B110E">
        <w:rPr>
          <w:sz w:val="12"/>
        </w:rPr>
        <w:t xml:space="preserve"> </w:t>
      </w:r>
      <w:r w:rsidRPr="00125758">
        <w:rPr>
          <w:vanish/>
          <w:sz w:val="12"/>
        </w:rPr>
        <w:t>deliver</w:t>
      </w:r>
      <w:r w:rsidRPr="002B110E">
        <w:rPr>
          <w:sz w:val="12"/>
        </w:rPr>
        <w:t xml:space="preserve"> </w:t>
      </w:r>
      <w:r w:rsidRPr="00125758">
        <w:rPr>
          <w:vanish/>
          <w:sz w:val="12"/>
        </w:rPr>
        <w:t>profits</w:t>
      </w:r>
      <w:r w:rsidRPr="002B110E">
        <w:rPr>
          <w:sz w:val="12"/>
        </w:rPr>
        <w:t xml:space="preserve"> </w:t>
      </w:r>
      <w:r w:rsidRPr="00125758">
        <w:rPr>
          <w:vanish/>
          <w:sz w:val="12"/>
        </w:rPr>
        <w:t>to</w:t>
      </w:r>
      <w:r w:rsidRPr="002B110E">
        <w:rPr>
          <w:sz w:val="12"/>
        </w:rPr>
        <w:t xml:space="preserve"> </w:t>
      </w:r>
      <w:r w:rsidRPr="00125758">
        <w:rPr>
          <w:vanish/>
          <w:sz w:val="12"/>
        </w:rPr>
        <w:t>their</w:t>
      </w:r>
      <w:r w:rsidRPr="002B110E">
        <w:rPr>
          <w:sz w:val="12"/>
        </w:rPr>
        <w:t xml:space="preserve"> </w:t>
      </w:r>
      <w:r w:rsidRPr="00125758">
        <w:rPr>
          <w:vanish/>
          <w:sz w:val="12"/>
        </w:rPr>
        <w:t>shareholders</w:t>
      </w:r>
      <w:r w:rsidRPr="002B110E">
        <w:rPr>
          <w:sz w:val="12"/>
        </w:rPr>
        <w:t xml:space="preserve"> </w:t>
      </w:r>
      <w:r w:rsidRPr="00125758">
        <w:rPr>
          <w:vanish/>
          <w:sz w:val="12"/>
        </w:rPr>
        <w:t>from</w:t>
      </w:r>
      <w:r w:rsidRPr="002B110E">
        <w:rPr>
          <w:sz w:val="12"/>
        </w:rPr>
        <w:t xml:space="preserve"> </w:t>
      </w:r>
      <w:r w:rsidRPr="00125758">
        <w:rPr>
          <w:vanish/>
          <w:sz w:val="12"/>
        </w:rPr>
        <w:t>housing</w:t>
      </w:r>
      <w:r w:rsidRPr="002B110E">
        <w:rPr>
          <w:sz w:val="12"/>
        </w:rPr>
        <w:t xml:space="preserve"> </w:t>
      </w:r>
      <w:r w:rsidRPr="00125758">
        <w:rPr>
          <w:vanish/>
          <w:sz w:val="12"/>
        </w:rPr>
        <w:t>inmates,</w:t>
      </w:r>
      <w:r w:rsidRPr="002B110E">
        <w:rPr>
          <w:sz w:val="12"/>
        </w:rPr>
        <w:t xml:space="preserve"> </w:t>
      </w:r>
      <w:r w:rsidRPr="00125758">
        <w:rPr>
          <w:vanish/>
          <w:sz w:val="12"/>
        </w:rPr>
        <w:t>but</w:t>
      </w:r>
      <w:r w:rsidRPr="002B110E">
        <w:rPr>
          <w:sz w:val="12"/>
        </w:rPr>
        <w:t xml:space="preserve"> </w:t>
      </w:r>
      <w:r w:rsidRPr="00125758">
        <w:rPr>
          <w:vanish/>
          <w:sz w:val="12"/>
        </w:rPr>
        <w:t>they</w:t>
      </w:r>
      <w:r w:rsidRPr="002B110E">
        <w:rPr>
          <w:sz w:val="12"/>
        </w:rPr>
        <w:t xml:space="preserve"> </w:t>
      </w:r>
      <w:r w:rsidRPr="00125758">
        <w:rPr>
          <w:vanish/>
          <w:sz w:val="12"/>
        </w:rPr>
        <w:t>also</w:t>
      </w:r>
      <w:r w:rsidRPr="002B110E">
        <w:rPr>
          <w:sz w:val="12"/>
        </w:rPr>
        <w:t xml:space="preserve"> </w:t>
      </w:r>
      <w:r w:rsidRPr="00125758">
        <w:rPr>
          <w:vanish/>
          <w:sz w:val="12"/>
        </w:rPr>
        <w:t>create</w:t>
      </w:r>
      <w:r w:rsidRPr="002B110E">
        <w:rPr>
          <w:sz w:val="12"/>
        </w:rPr>
        <w:t xml:space="preserve"> </w:t>
      </w:r>
      <w:r w:rsidRPr="00125758">
        <w:rPr>
          <w:vanish/>
          <w:sz w:val="12"/>
        </w:rPr>
        <w:t>wealth</w:t>
      </w:r>
      <w:r w:rsidRPr="002B110E">
        <w:rPr>
          <w:sz w:val="12"/>
        </w:rPr>
        <w:t xml:space="preserve"> </w:t>
      </w:r>
      <w:r w:rsidRPr="00125758">
        <w:rPr>
          <w:vanish/>
          <w:sz w:val="12"/>
        </w:rPr>
        <w:t>through</w:t>
      </w:r>
      <w:r w:rsidRPr="002B110E">
        <w:rPr>
          <w:sz w:val="12"/>
        </w:rPr>
        <w:t xml:space="preserve"> </w:t>
      </w:r>
      <w:r w:rsidRPr="00125758">
        <w:rPr>
          <w:vanish/>
          <w:sz w:val="12"/>
        </w:rPr>
        <w:t>forced</w:t>
      </w:r>
      <w:r w:rsidRPr="002B110E">
        <w:rPr>
          <w:sz w:val="12"/>
        </w:rPr>
        <w:t xml:space="preserve"> </w:t>
      </w:r>
      <w:r w:rsidRPr="00125758">
        <w:rPr>
          <w:vanish/>
          <w:sz w:val="12"/>
        </w:rPr>
        <w:t>prison</w:t>
      </w:r>
      <w:r w:rsidRPr="002B110E">
        <w:rPr>
          <w:sz w:val="12"/>
        </w:rPr>
        <w:t xml:space="preserve"> </w:t>
      </w:r>
      <w:r w:rsidRPr="00125758">
        <w:rPr>
          <w:vanish/>
          <w:sz w:val="12"/>
        </w:rPr>
        <w:t>labor.</w:t>
      </w:r>
      <w:r w:rsidRPr="002B110E">
        <w:rPr>
          <w:sz w:val="12"/>
        </w:rPr>
        <w:t xml:space="preserve"> </w:t>
      </w:r>
      <w:r w:rsidRPr="00125758">
        <w:rPr>
          <w:vanish/>
          <w:sz w:val="12"/>
        </w:rPr>
        <w:t>CCA</w:t>
      </w:r>
      <w:r w:rsidRPr="002B110E">
        <w:rPr>
          <w:sz w:val="12"/>
        </w:rPr>
        <w:t xml:space="preserve"> </w:t>
      </w:r>
      <w:r w:rsidRPr="00125758">
        <w:rPr>
          <w:vanish/>
          <w:sz w:val="12"/>
        </w:rPr>
        <w:t>maintains</w:t>
      </w:r>
      <w:r w:rsidRPr="002B110E">
        <w:rPr>
          <w:sz w:val="12"/>
        </w:rPr>
        <w:t xml:space="preserve"> </w:t>
      </w:r>
      <w:r w:rsidRPr="00125758">
        <w:rPr>
          <w:vanish/>
          <w:sz w:val="12"/>
        </w:rPr>
        <w:t>that</w:t>
      </w:r>
      <w:r w:rsidRPr="002B110E">
        <w:rPr>
          <w:sz w:val="12"/>
        </w:rPr>
        <w:t xml:space="preserve"> </w:t>
      </w:r>
      <w:r w:rsidRPr="00125758">
        <w:rPr>
          <w:vanish/>
          <w:sz w:val="12"/>
        </w:rPr>
        <w:t>inmates</w:t>
      </w:r>
      <w:r w:rsidRPr="002B110E">
        <w:rPr>
          <w:sz w:val="12"/>
        </w:rPr>
        <w:t xml:space="preserve"> </w:t>
      </w:r>
      <w:r w:rsidRPr="00125758">
        <w:rPr>
          <w:vanish/>
          <w:sz w:val="12"/>
        </w:rPr>
        <w:t>work</w:t>
      </w:r>
      <w:r w:rsidRPr="002B110E">
        <w:rPr>
          <w:sz w:val="12"/>
        </w:rPr>
        <w:t xml:space="preserve"> </w:t>
      </w:r>
      <w:r w:rsidRPr="00125758">
        <w:rPr>
          <w:vanish/>
          <w:sz w:val="12"/>
        </w:rPr>
        <w:t>in</w:t>
      </w:r>
      <w:r w:rsidRPr="002B110E">
        <w:rPr>
          <w:sz w:val="12"/>
        </w:rPr>
        <w:t xml:space="preserve"> </w:t>
      </w:r>
      <w:r w:rsidRPr="00125758">
        <w:rPr>
          <w:vanish/>
          <w:sz w:val="12"/>
        </w:rPr>
        <w:t>vocational</w:t>
      </w:r>
      <w:r w:rsidRPr="002B110E">
        <w:rPr>
          <w:sz w:val="12"/>
        </w:rPr>
        <w:t xml:space="preserve"> </w:t>
      </w:r>
      <w:r w:rsidRPr="00125758">
        <w:rPr>
          <w:vanish/>
          <w:sz w:val="12"/>
        </w:rPr>
        <w:t>jobs</w:t>
      </w:r>
      <w:r w:rsidRPr="002B110E">
        <w:rPr>
          <w:sz w:val="12"/>
        </w:rPr>
        <w:t xml:space="preserve"> </w:t>
      </w:r>
      <w:r w:rsidRPr="00125758">
        <w:rPr>
          <w:vanish/>
          <w:sz w:val="12"/>
        </w:rPr>
        <w:t>including</w:t>
      </w:r>
      <w:r w:rsidRPr="002B110E">
        <w:rPr>
          <w:sz w:val="12"/>
        </w:rPr>
        <w:t xml:space="preserve"> </w:t>
      </w:r>
      <w:r w:rsidRPr="00125758">
        <w:rPr>
          <w:vanish/>
          <w:sz w:val="12"/>
        </w:rPr>
        <w:t>carpentry,</w:t>
      </w:r>
      <w:r w:rsidRPr="002B110E">
        <w:rPr>
          <w:sz w:val="12"/>
        </w:rPr>
        <w:t xml:space="preserve"> </w:t>
      </w:r>
      <w:r w:rsidRPr="00125758">
        <w:rPr>
          <w:vanish/>
          <w:sz w:val="12"/>
        </w:rPr>
        <w:t>computer</w:t>
      </w:r>
      <w:r w:rsidRPr="002B110E">
        <w:rPr>
          <w:sz w:val="12"/>
        </w:rPr>
        <w:t xml:space="preserve"> </w:t>
      </w:r>
      <w:r w:rsidRPr="00125758">
        <w:rPr>
          <w:vanish/>
          <w:sz w:val="12"/>
        </w:rPr>
        <w:t>applications,</w:t>
      </w:r>
      <w:r w:rsidRPr="002B110E">
        <w:rPr>
          <w:sz w:val="12"/>
        </w:rPr>
        <w:t xml:space="preserve"> </w:t>
      </w:r>
      <w:r w:rsidRPr="00125758">
        <w:rPr>
          <w:vanish/>
          <w:sz w:val="12"/>
        </w:rPr>
        <w:t>construction</w:t>
      </w:r>
      <w:r w:rsidRPr="002B110E">
        <w:rPr>
          <w:sz w:val="12"/>
        </w:rPr>
        <w:t xml:space="preserve"> </w:t>
      </w:r>
      <w:r w:rsidRPr="00125758">
        <w:rPr>
          <w:vanish/>
          <w:sz w:val="12"/>
        </w:rPr>
        <w:t>and</w:t>
      </w:r>
      <w:r w:rsidRPr="002B110E">
        <w:rPr>
          <w:sz w:val="12"/>
        </w:rPr>
        <w:t xml:space="preserve"> </w:t>
      </w:r>
      <w:r w:rsidRPr="00125758">
        <w:rPr>
          <w:vanish/>
          <w:sz w:val="12"/>
        </w:rPr>
        <w:t>building</w:t>
      </w:r>
      <w:r w:rsidRPr="002B110E">
        <w:rPr>
          <w:sz w:val="12"/>
        </w:rPr>
        <w:t xml:space="preserve"> </w:t>
      </w:r>
      <w:r w:rsidRPr="00125758">
        <w:rPr>
          <w:vanish/>
          <w:sz w:val="12"/>
        </w:rPr>
        <w:t>trades,</w:t>
      </w:r>
      <w:r w:rsidRPr="002B110E">
        <w:rPr>
          <w:sz w:val="12"/>
        </w:rPr>
        <w:t xml:space="preserve"> </w:t>
      </w:r>
      <w:r w:rsidRPr="00125758">
        <w:rPr>
          <w:vanish/>
          <w:sz w:val="12"/>
        </w:rPr>
        <w:t>electrical,</w:t>
      </w:r>
      <w:r w:rsidRPr="002B110E">
        <w:rPr>
          <w:sz w:val="12"/>
        </w:rPr>
        <w:t xml:space="preserve"> </w:t>
      </w:r>
      <w:r w:rsidRPr="00125758">
        <w:rPr>
          <w:vanish/>
          <w:sz w:val="12"/>
        </w:rPr>
        <w:t>horticulture</w:t>
      </w:r>
      <w:r w:rsidRPr="002B110E">
        <w:rPr>
          <w:sz w:val="12"/>
        </w:rPr>
        <w:t xml:space="preserve"> </w:t>
      </w:r>
      <w:r w:rsidRPr="00125758">
        <w:rPr>
          <w:vanish/>
          <w:sz w:val="12"/>
        </w:rPr>
        <w:t>and</w:t>
      </w:r>
      <w:r w:rsidRPr="002B110E">
        <w:rPr>
          <w:sz w:val="12"/>
        </w:rPr>
        <w:t xml:space="preserve"> </w:t>
      </w:r>
      <w:r w:rsidRPr="00125758">
        <w:rPr>
          <w:vanish/>
          <w:sz w:val="12"/>
        </w:rPr>
        <w:t>landscaping,</w:t>
      </w:r>
      <w:r w:rsidRPr="002B110E">
        <w:rPr>
          <w:sz w:val="12"/>
        </w:rPr>
        <w:t xml:space="preserve"> </w:t>
      </w:r>
      <w:r w:rsidRPr="00125758">
        <w:rPr>
          <w:vanish/>
          <w:sz w:val="12"/>
        </w:rPr>
        <w:t>masonry,</w:t>
      </w:r>
      <w:r w:rsidRPr="002B110E">
        <w:rPr>
          <w:sz w:val="12"/>
        </w:rPr>
        <w:t xml:space="preserve"> </w:t>
      </w:r>
      <w:r w:rsidRPr="00125758">
        <w:rPr>
          <w:vanish/>
          <w:sz w:val="12"/>
        </w:rPr>
        <w:t>painting,</w:t>
      </w:r>
      <w:r w:rsidRPr="002B110E">
        <w:rPr>
          <w:sz w:val="12"/>
        </w:rPr>
        <w:t xml:space="preserve"> </w:t>
      </w:r>
      <w:r w:rsidRPr="00125758">
        <w:rPr>
          <w:vanish/>
          <w:sz w:val="12"/>
        </w:rPr>
        <w:t>and</w:t>
      </w:r>
      <w:r w:rsidRPr="002B110E">
        <w:rPr>
          <w:sz w:val="12"/>
        </w:rPr>
        <w:t xml:space="preserve"> </w:t>
      </w:r>
      <w:r w:rsidRPr="00125758">
        <w:rPr>
          <w:vanish/>
          <w:sz w:val="12"/>
        </w:rPr>
        <w:t>plumbing.</w:t>
      </w:r>
      <w:r w:rsidRPr="002B110E">
        <w:rPr>
          <w:sz w:val="12"/>
        </w:rPr>
        <w:t xml:space="preserve"> </w:t>
      </w:r>
      <w:r w:rsidRPr="00125758">
        <w:rPr>
          <w:vanish/>
          <w:sz w:val="12"/>
        </w:rPr>
        <w:t>132</w:t>
      </w:r>
      <w:r w:rsidRPr="002B110E">
        <w:rPr>
          <w:sz w:val="12"/>
        </w:rPr>
        <w:t xml:space="preserve"> </w:t>
      </w:r>
      <w:r w:rsidRPr="00125758">
        <w:rPr>
          <w:vanish/>
          <w:sz w:val="12"/>
        </w:rPr>
        <w:t>GEO</w:t>
      </w:r>
      <w:r w:rsidRPr="002B110E">
        <w:rPr>
          <w:sz w:val="12"/>
        </w:rPr>
        <w:t xml:space="preserve"> </w:t>
      </w:r>
      <w:r w:rsidRPr="00125758">
        <w:rPr>
          <w:vanish/>
          <w:sz w:val="12"/>
        </w:rPr>
        <w:t>also</w:t>
      </w:r>
      <w:r w:rsidRPr="002B110E">
        <w:rPr>
          <w:sz w:val="12"/>
        </w:rPr>
        <w:t xml:space="preserve"> </w:t>
      </w:r>
      <w:r w:rsidRPr="00125758">
        <w:rPr>
          <w:vanish/>
          <w:sz w:val="12"/>
        </w:rPr>
        <w:t>reports</w:t>
      </w:r>
      <w:r w:rsidRPr="002B110E">
        <w:rPr>
          <w:sz w:val="12"/>
        </w:rPr>
        <w:t xml:space="preserve"> </w:t>
      </w:r>
      <w:r w:rsidRPr="00125758">
        <w:rPr>
          <w:vanish/>
          <w:sz w:val="12"/>
        </w:rPr>
        <w:t>that</w:t>
      </w:r>
      <w:r w:rsidRPr="002B110E">
        <w:rPr>
          <w:sz w:val="12"/>
        </w:rPr>
        <w:t xml:space="preserve"> </w:t>
      </w:r>
      <w:r w:rsidRPr="00125758">
        <w:rPr>
          <w:vanish/>
          <w:sz w:val="12"/>
        </w:rPr>
        <w:t>it</w:t>
      </w:r>
      <w:r w:rsidRPr="002B110E">
        <w:rPr>
          <w:sz w:val="12"/>
        </w:rPr>
        <w:t xml:space="preserve"> </w:t>
      </w:r>
      <w:r w:rsidRPr="00125758">
        <w:rPr>
          <w:vanish/>
          <w:sz w:val="12"/>
        </w:rPr>
        <w:t>provides</w:t>
      </w:r>
      <w:r w:rsidRPr="002B110E">
        <w:rPr>
          <w:sz w:val="12"/>
        </w:rPr>
        <w:t xml:space="preserve"> </w:t>
      </w:r>
      <w:r w:rsidRPr="00125758">
        <w:rPr>
          <w:vanish/>
          <w:sz w:val="12"/>
        </w:rPr>
        <w:t>vocational</w:t>
      </w:r>
      <w:r w:rsidRPr="002B110E">
        <w:rPr>
          <w:sz w:val="12"/>
        </w:rPr>
        <w:t xml:space="preserve"> </w:t>
      </w:r>
      <w:r w:rsidRPr="00125758">
        <w:rPr>
          <w:vanish/>
          <w:sz w:val="12"/>
        </w:rPr>
        <w:t>training,</w:t>
      </w:r>
      <w:r w:rsidRPr="002B110E">
        <w:rPr>
          <w:sz w:val="12"/>
        </w:rPr>
        <w:t xml:space="preserve"> </w:t>
      </w:r>
      <w:r w:rsidRPr="00125758">
        <w:rPr>
          <w:vanish/>
          <w:sz w:val="12"/>
        </w:rPr>
        <w:t>but</w:t>
      </w:r>
      <w:r w:rsidRPr="002B110E">
        <w:rPr>
          <w:sz w:val="12"/>
        </w:rPr>
        <w:t xml:space="preserve"> </w:t>
      </w:r>
      <w:r w:rsidRPr="00125758">
        <w:rPr>
          <w:vanish/>
          <w:sz w:val="12"/>
        </w:rPr>
        <w:t>does</w:t>
      </w:r>
      <w:r w:rsidRPr="002B110E">
        <w:rPr>
          <w:sz w:val="12"/>
        </w:rPr>
        <w:t xml:space="preserve"> </w:t>
      </w:r>
      <w:r w:rsidRPr="00125758">
        <w:rPr>
          <w:vanish/>
          <w:sz w:val="12"/>
        </w:rPr>
        <w:t>not</w:t>
      </w:r>
      <w:r w:rsidRPr="002B110E">
        <w:rPr>
          <w:sz w:val="12"/>
        </w:rPr>
        <w:t xml:space="preserve"> </w:t>
      </w:r>
      <w:r w:rsidRPr="00125758">
        <w:rPr>
          <w:vanish/>
          <w:sz w:val="12"/>
        </w:rPr>
        <w:t>list</w:t>
      </w:r>
      <w:r w:rsidRPr="002B110E">
        <w:rPr>
          <w:sz w:val="12"/>
        </w:rPr>
        <w:t xml:space="preserve"> </w:t>
      </w:r>
      <w:r w:rsidRPr="00125758">
        <w:rPr>
          <w:vanish/>
          <w:sz w:val="12"/>
        </w:rPr>
        <w:t>the</w:t>
      </w:r>
      <w:r w:rsidRPr="002B110E">
        <w:rPr>
          <w:sz w:val="12"/>
        </w:rPr>
        <w:t xml:space="preserve"> </w:t>
      </w:r>
      <w:r w:rsidRPr="00125758">
        <w:rPr>
          <w:vanish/>
          <w:sz w:val="12"/>
        </w:rPr>
        <w:t>specific</w:t>
      </w:r>
      <w:r w:rsidRPr="002B110E">
        <w:rPr>
          <w:sz w:val="12"/>
        </w:rPr>
        <w:t xml:space="preserve"> </w:t>
      </w:r>
      <w:r w:rsidRPr="00125758">
        <w:rPr>
          <w:vanish/>
          <w:sz w:val="12"/>
        </w:rPr>
        <w:t>jobs</w:t>
      </w:r>
      <w:r w:rsidRPr="002B110E">
        <w:rPr>
          <w:sz w:val="12"/>
        </w:rPr>
        <w:t xml:space="preserve"> </w:t>
      </w:r>
      <w:r w:rsidRPr="00125758">
        <w:rPr>
          <w:vanish/>
          <w:sz w:val="12"/>
        </w:rPr>
        <w:t>that</w:t>
      </w:r>
      <w:r w:rsidRPr="002B110E">
        <w:rPr>
          <w:sz w:val="12"/>
        </w:rPr>
        <w:t xml:space="preserve"> </w:t>
      </w:r>
      <w:r w:rsidRPr="00125758">
        <w:rPr>
          <w:vanish/>
          <w:sz w:val="12"/>
        </w:rPr>
        <w:t>inmates</w:t>
      </w:r>
      <w:r w:rsidRPr="002B110E">
        <w:rPr>
          <w:sz w:val="12"/>
        </w:rPr>
        <w:t xml:space="preserve"> </w:t>
      </w:r>
      <w:r w:rsidRPr="00125758">
        <w:rPr>
          <w:vanish/>
          <w:sz w:val="12"/>
        </w:rPr>
        <w:t>perform.133</w:t>
      </w:r>
      <w:r w:rsidRPr="002B110E">
        <w:rPr>
          <w:sz w:val="12"/>
        </w:rPr>
        <w:t xml:space="preserve"> </w:t>
      </w:r>
      <w:r w:rsidRPr="00125758">
        <w:rPr>
          <w:vanish/>
          <w:sz w:val="12"/>
        </w:rPr>
        <w:t>Since</w:t>
      </w:r>
      <w:r w:rsidRPr="002B110E">
        <w:rPr>
          <w:sz w:val="12"/>
        </w:rPr>
        <w:t xml:space="preserve"> </w:t>
      </w:r>
      <w:r w:rsidRPr="00125758">
        <w:rPr>
          <w:vanish/>
          <w:sz w:val="12"/>
        </w:rPr>
        <w:t>the</w:t>
      </w:r>
      <w:r w:rsidRPr="002B110E">
        <w:rPr>
          <w:sz w:val="12"/>
        </w:rPr>
        <w:t xml:space="preserve"> </w:t>
      </w:r>
      <w:r w:rsidRPr="00125758">
        <w:rPr>
          <w:vanish/>
          <w:sz w:val="12"/>
        </w:rPr>
        <w:t>PIE</w:t>
      </w:r>
      <w:r w:rsidRPr="002B110E">
        <w:rPr>
          <w:sz w:val="12"/>
        </w:rPr>
        <w:t xml:space="preserve"> </w:t>
      </w:r>
      <w:r w:rsidRPr="00125758">
        <w:rPr>
          <w:vanish/>
          <w:sz w:val="12"/>
        </w:rPr>
        <w:t>only</w:t>
      </w:r>
      <w:r w:rsidRPr="002B110E">
        <w:rPr>
          <w:sz w:val="12"/>
        </w:rPr>
        <w:t xml:space="preserve"> </w:t>
      </w:r>
      <w:r w:rsidRPr="00125758">
        <w:rPr>
          <w:vanish/>
          <w:sz w:val="12"/>
        </w:rPr>
        <w:t>applies</w:t>
      </w:r>
      <w:r w:rsidRPr="002B110E">
        <w:rPr>
          <w:sz w:val="12"/>
        </w:rPr>
        <w:t xml:space="preserve"> </w:t>
      </w:r>
      <w:r w:rsidRPr="00125758">
        <w:rPr>
          <w:vanish/>
          <w:sz w:val="12"/>
        </w:rPr>
        <w:t>to</w:t>
      </w:r>
      <w:r w:rsidRPr="002B110E">
        <w:rPr>
          <w:sz w:val="12"/>
        </w:rPr>
        <w:t xml:space="preserve"> </w:t>
      </w:r>
      <w:r w:rsidRPr="00125758">
        <w:rPr>
          <w:vanish/>
          <w:sz w:val="12"/>
        </w:rPr>
        <w:t>state</w:t>
      </w:r>
      <w:r w:rsidRPr="002B110E">
        <w:rPr>
          <w:sz w:val="12"/>
        </w:rPr>
        <w:t xml:space="preserve"> </w:t>
      </w:r>
      <w:r w:rsidRPr="00125758">
        <w:rPr>
          <w:vanish/>
          <w:sz w:val="12"/>
        </w:rPr>
        <w:t>correctional</w:t>
      </w:r>
      <w:r w:rsidRPr="002B110E">
        <w:rPr>
          <w:sz w:val="12"/>
        </w:rPr>
        <w:t xml:space="preserve"> </w:t>
      </w:r>
      <w:r w:rsidRPr="00125758">
        <w:rPr>
          <w:vanish/>
          <w:sz w:val="12"/>
        </w:rPr>
        <w:t>agencies,</w:t>
      </w:r>
      <w:r w:rsidRPr="002B110E">
        <w:rPr>
          <w:sz w:val="12"/>
        </w:rPr>
        <w:t xml:space="preserve"> </w:t>
      </w:r>
      <w:r w:rsidRPr="00125758">
        <w:rPr>
          <w:vanish/>
          <w:sz w:val="12"/>
        </w:rPr>
        <w:t>CCA</w:t>
      </w:r>
      <w:r w:rsidRPr="002B110E">
        <w:rPr>
          <w:sz w:val="12"/>
        </w:rPr>
        <w:t xml:space="preserve"> </w:t>
      </w:r>
      <w:r w:rsidRPr="00125758">
        <w:rPr>
          <w:vanish/>
          <w:sz w:val="12"/>
        </w:rPr>
        <w:t>and</w:t>
      </w:r>
      <w:r w:rsidRPr="002B110E">
        <w:rPr>
          <w:sz w:val="12"/>
        </w:rPr>
        <w:t xml:space="preserve"> </w:t>
      </w:r>
      <w:r w:rsidRPr="00125758">
        <w:rPr>
          <w:vanish/>
          <w:sz w:val="12"/>
        </w:rPr>
        <w:t>GEO</w:t>
      </w:r>
      <w:r w:rsidRPr="002B110E">
        <w:rPr>
          <w:sz w:val="12"/>
        </w:rPr>
        <w:t xml:space="preserve"> </w:t>
      </w:r>
      <w:r w:rsidRPr="00125758">
        <w:rPr>
          <w:vanish/>
          <w:sz w:val="12"/>
        </w:rPr>
        <w:t>are</w:t>
      </w:r>
      <w:r w:rsidRPr="002B110E">
        <w:rPr>
          <w:sz w:val="12"/>
        </w:rPr>
        <w:t xml:space="preserve"> </w:t>
      </w:r>
      <w:r w:rsidRPr="00125758">
        <w:rPr>
          <w:vanish/>
          <w:sz w:val="12"/>
        </w:rPr>
        <w:t>unable</w:t>
      </w:r>
      <w:r w:rsidRPr="002B110E">
        <w:rPr>
          <w:sz w:val="12"/>
        </w:rPr>
        <w:t xml:space="preserve"> </w:t>
      </w:r>
      <w:r w:rsidRPr="00125758">
        <w:rPr>
          <w:vanish/>
          <w:sz w:val="12"/>
        </w:rPr>
        <w:t>to</w:t>
      </w:r>
      <w:r w:rsidRPr="002B110E">
        <w:rPr>
          <w:sz w:val="12"/>
        </w:rPr>
        <w:t xml:space="preserve"> </w:t>
      </w:r>
      <w:r w:rsidRPr="00125758">
        <w:rPr>
          <w:vanish/>
          <w:sz w:val="12"/>
        </w:rPr>
        <w:t>apply</w:t>
      </w:r>
      <w:r w:rsidRPr="002B110E">
        <w:rPr>
          <w:sz w:val="12"/>
        </w:rPr>
        <w:t xml:space="preserve"> </w:t>
      </w:r>
      <w:r w:rsidRPr="00125758">
        <w:rPr>
          <w:vanish/>
          <w:sz w:val="12"/>
        </w:rPr>
        <w:t>directly</w:t>
      </w:r>
      <w:r w:rsidRPr="002B110E">
        <w:rPr>
          <w:sz w:val="12"/>
        </w:rPr>
        <w:t xml:space="preserve"> </w:t>
      </w:r>
      <w:r w:rsidRPr="00125758">
        <w:rPr>
          <w:vanish/>
          <w:sz w:val="12"/>
        </w:rPr>
        <w:t>for</w:t>
      </w:r>
      <w:r w:rsidRPr="002B110E">
        <w:rPr>
          <w:sz w:val="12"/>
        </w:rPr>
        <w:t xml:space="preserve"> </w:t>
      </w:r>
      <w:r w:rsidRPr="00125758">
        <w:rPr>
          <w:vanish/>
          <w:sz w:val="12"/>
        </w:rPr>
        <w:t>certification.</w:t>
      </w:r>
      <w:r w:rsidRPr="002B110E">
        <w:rPr>
          <w:sz w:val="12"/>
        </w:rPr>
        <w:t xml:space="preserve"> </w:t>
      </w:r>
      <w:r w:rsidRPr="00125758">
        <w:rPr>
          <w:vanish/>
          <w:sz w:val="12"/>
        </w:rPr>
        <w:t>As</w:t>
      </w:r>
      <w:r w:rsidRPr="002B110E">
        <w:rPr>
          <w:sz w:val="12"/>
        </w:rPr>
        <w:t xml:space="preserve"> </w:t>
      </w:r>
      <w:r w:rsidRPr="00125758">
        <w:rPr>
          <w:vanish/>
          <w:sz w:val="12"/>
        </w:rPr>
        <w:t>a</w:t>
      </w:r>
      <w:r w:rsidRPr="002B110E">
        <w:rPr>
          <w:sz w:val="12"/>
        </w:rPr>
        <w:t xml:space="preserve"> </w:t>
      </w:r>
      <w:r w:rsidRPr="00125758">
        <w:rPr>
          <w:vanish/>
          <w:sz w:val="12"/>
        </w:rPr>
        <w:t>result,</w:t>
      </w:r>
      <w:r w:rsidRPr="002B110E">
        <w:rPr>
          <w:sz w:val="12"/>
        </w:rPr>
        <w:t xml:space="preserve"> </w:t>
      </w:r>
      <w:r w:rsidRPr="00125758">
        <w:rPr>
          <w:rStyle w:val="StyleUnderline"/>
          <w:vanish/>
          <w:sz w:val="12"/>
          <w:u w:val="none"/>
        </w:rPr>
        <w:t>CCA</w:t>
      </w:r>
      <w:r w:rsidRPr="002B110E">
        <w:rPr>
          <w:rStyle w:val="StyleUnderline"/>
          <w:sz w:val="12"/>
          <w:u w:val="none"/>
        </w:rPr>
        <w:t xml:space="preserve"> </w:t>
      </w:r>
      <w:r w:rsidRPr="00125758">
        <w:rPr>
          <w:rStyle w:val="StyleUnderline"/>
          <w:vanish/>
          <w:sz w:val="12"/>
          <w:u w:val="none"/>
        </w:rPr>
        <w:t>and</w:t>
      </w:r>
      <w:r w:rsidRPr="002B110E">
        <w:rPr>
          <w:rStyle w:val="StyleUnderline"/>
          <w:sz w:val="12"/>
          <w:u w:val="none"/>
        </w:rPr>
        <w:t xml:space="preserve"> </w:t>
      </w:r>
      <w:r w:rsidRPr="00125758">
        <w:rPr>
          <w:rStyle w:val="StyleUnderline"/>
          <w:vanish/>
          <w:sz w:val="12"/>
          <w:u w:val="none"/>
        </w:rPr>
        <w:t>GEO</w:t>
      </w:r>
      <w:r w:rsidRPr="002B110E">
        <w:rPr>
          <w:rStyle w:val="StyleUnderline"/>
          <w:sz w:val="12"/>
          <w:u w:val="none"/>
        </w:rPr>
        <w:t xml:space="preserve"> </w:t>
      </w:r>
      <w:r w:rsidRPr="00125758">
        <w:rPr>
          <w:rStyle w:val="StyleUnderline"/>
          <w:vanish/>
          <w:sz w:val="12"/>
          <w:u w:val="none"/>
        </w:rPr>
        <w:t>are</w:t>
      </w:r>
      <w:r w:rsidRPr="002B110E">
        <w:rPr>
          <w:rStyle w:val="StyleUnderline"/>
          <w:sz w:val="12"/>
          <w:u w:val="none"/>
        </w:rPr>
        <w:t xml:space="preserve"> </w:t>
      </w:r>
      <w:r w:rsidRPr="00125758">
        <w:rPr>
          <w:rStyle w:val="StyleUnderline"/>
          <w:vanish/>
          <w:sz w:val="12"/>
          <w:u w:val="none"/>
        </w:rPr>
        <w:t>under</w:t>
      </w:r>
      <w:r w:rsidRPr="002B110E">
        <w:rPr>
          <w:rStyle w:val="StyleUnderline"/>
          <w:sz w:val="12"/>
          <w:u w:val="none"/>
        </w:rPr>
        <w:t xml:space="preserve"> </w:t>
      </w:r>
      <w:r w:rsidRPr="00125758">
        <w:rPr>
          <w:rStyle w:val="StyleUnderline"/>
          <w:vanish/>
          <w:sz w:val="12"/>
          <w:u w:val="none"/>
        </w:rPr>
        <w:t>no</w:t>
      </w:r>
      <w:r w:rsidRPr="002B110E">
        <w:rPr>
          <w:rStyle w:val="StyleUnderline"/>
          <w:sz w:val="12"/>
          <w:u w:val="none"/>
        </w:rPr>
        <w:t xml:space="preserve"> </w:t>
      </w:r>
      <w:r w:rsidRPr="00125758">
        <w:rPr>
          <w:rStyle w:val="StyleUnderline"/>
          <w:vanish/>
          <w:sz w:val="12"/>
          <w:u w:val="none"/>
        </w:rPr>
        <w:t>obligations</w:t>
      </w:r>
      <w:r w:rsidRPr="002B110E">
        <w:rPr>
          <w:rStyle w:val="StyleUnderline"/>
          <w:sz w:val="12"/>
          <w:u w:val="none"/>
        </w:rPr>
        <w:t xml:space="preserve"> </w:t>
      </w:r>
      <w:r w:rsidRPr="00125758">
        <w:rPr>
          <w:rStyle w:val="StyleUnderline"/>
          <w:vanish/>
          <w:sz w:val="12"/>
          <w:u w:val="none"/>
        </w:rPr>
        <w:t>to</w:t>
      </w:r>
      <w:r w:rsidRPr="002B110E">
        <w:rPr>
          <w:rStyle w:val="StyleUnderline"/>
          <w:sz w:val="12"/>
          <w:u w:val="none"/>
        </w:rPr>
        <w:t xml:space="preserve"> </w:t>
      </w:r>
      <w:r w:rsidRPr="00125758">
        <w:rPr>
          <w:rStyle w:val="StyleUnderline"/>
          <w:vanish/>
          <w:sz w:val="12"/>
          <w:u w:val="none"/>
        </w:rPr>
        <w:t>pay</w:t>
      </w:r>
      <w:r w:rsidRPr="002B110E">
        <w:rPr>
          <w:rStyle w:val="StyleUnderline"/>
          <w:sz w:val="12"/>
          <w:u w:val="none"/>
        </w:rPr>
        <w:t xml:space="preserve"> </w:t>
      </w:r>
      <w:r w:rsidRPr="00125758">
        <w:rPr>
          <w:rStyle w:val="StyleUnderline"/>
          <w:vanish/>
          <w:sz w:val="12"/>
          <w:u w:val="none"/>
        </w:rPr>
        <w:t>their</w:t>
      </w:r>
      <w:r w:rsidRPr="002B110E">
        <w:rPr>
          <w:rStyle w:val="StyleUnderline"/>
          <w:sz w:val="12"/>
          <w:u w:val="none"/>
        </w:rPr>
        <w:t xml:space="preserve"> </w:t>
      </w:r>
      <w:r w:rsidRPr="00125758">
        <w:rPr>
          <w:rStyle w:val="StyleUnderline"/>
          <w:vanish/>
          <w:sz w:val="12"/>
          <w:u w:val="none"/>
        </w:rPr>
        <w:t>inmates</w:t>
      </w:r>
      <w:r w:rsidRPr="002B110E">
        <w:rPr>
          <w:rStyle w:val="StyleUnderline"/>
          <w:sz w:val="12"/>
          <w:u w:val="none"/>
        </w:rPr>
        <w:t xml:space="preserve"> </w:t>
      </w:r>
      <w:r w:rsidRPr="00125758">
        <w:rPr>
          <w:rStyle w:val="StyleUnderline"/>
          <w:vanish/>
          <w:sz w:val="12"/>
          <w:u w:val="none"/>
        </w:rPr>
        <w:t>prevailing</w:t>
      </w:r>
      <w:r w:rsidRPr="002B110E">
        <w:rPr>
          <w:rStyle w:val="StyleUnderline"/>
          <w:sz w:val="12"/>
          <w:u w:val="none"/>
        </w:rPr>
        <w:t xml:space="preserve"> </w:t>
      </w:r>
      <w:r w:rsidRPr="00125758">
        <w:rPr>
          <w:rStyle w:val="StyleUnderline"/>
          <w:vanish/>
          <w:sz w:val="12"/>
          <w:u w:val="none"/>
        </w:rPr>
        <w:t>wages</w:t>
      </w:r>
      <w:r w:rsidRPr="00125758">
        <w:rPr>
          <w:vanish/>
          <w:sz w:val="12"/>
        </w:rPr>
        <w:t>.</w:t>
      </w:r>
      <w:r w:rsidRPr="002B110E">
        <w:rPr>
          <w:sz w:val="12"/>
        </w:rPr>
        <w:t xml:space="preserve"> </w:t>
      </w:r>
      <w:r w:rsidRPr="00125758">
        <w:rPr>
          <w:vanish/>
          <w:sz w:val="12"/>
        </w:rPr>
        <w:t>¶It</w:t>
      </w:r>
      <w:r w:rsidRPr="002B110E">
        <w:rPr>
          <w:sz w:val="12"/>
        </w:rPr>
        <w:t xml:space="preserve"> </w:t>
      </w:r>
      <w:r w:rsidRPr="00125758">
        <w:rPr>
          <w:vanish/>
          <w:sz w:val="12"/>
        </w:rPr>
        <w:t>is</w:t>
      </w:r>
      <w:r w:rsidRPr="002B110E">
        <w:rPr>
          <w:sz w:val="12"/>
        </w:rPr>
        <w:t xml:space="preserve"> </w:t>
      </w:r>
      <w:r w:rsidRPr="00125758">
        <w:rPr>
          <w:vanish/>
          <w:sz w:val="12"/>
        </w:rPr>
        <w:t>difficult</w:t>
      </w:r>
      <w:r w:rsidRPr="002B110E">
        <w:rPr>
          <w:sz w:val="12"/>
        </w:rPr>
        <w:t xml:space="preserve"> </w:t>
      </w:r>
      <w:r w:rsidRPr="00125758">
        <w:rPr>
          <w:vanish/>
          <w:sz w:val="12"/>
        </w:rPr>
        <w:t>to</w:t>
      </w:r>
      <w:r w:rsidRPr="002B110E">
        <w:rPr>
          <w:sz w:val="12"/>
        </w:rPr>
        <w:t xml:space="preserve"> </w:t>
      </w:r>
      <w:r w:rsidRPr="00125758">
        <w:rPr>
          <w:vanish/>
          <w:sz w:val="12"/>
        </w:rPr>
        <w:t>determine</w:t>
      </w:r>
      <w:r w:rsidRPr="002B110E">
        <w:rPr>
          <w:sz w:val="12"/>
        </w:rPr>
        <w:t xml:space="preserve"> </w:t>
      </w:r>
      <w:r w:rsidRPr="00125758">
        <w:rPr>
          <w:vanish/>
          <w:sz w:val="12"/>
        </w:rPr>
        <w:t>how</w:t>
      </w:r>
      <w:r w:rsidRPr="002B110E">
        <w:rPr>
          <w:sz w:val="12"/>
        </w:rPr>
        <w:t xml:space="preserve"> </w:t>
      </w:r>
      <w:r w:rsidRPr="00125758">
        <w:rPr>
          <w:vanish/>
          <w:sz w:val="12"/>
        </w:rPr>
        <w:t>much</w:t>
      </w:r>
      <w:r w:rsidRPr="002B110E">
        <w:rPr>
          <w:sz w:val="12"/>
        </w:rPr>
        <w:t xml:space="preserve"> </w:t>
      </w:r>
      <w:r w:rsidRPr="00125758">
        <w:rPr>
          <w:vanish/>
          <w:sz w:val="12"/>
        </w:rPr>
        <w:t>private</w:t>
      </w:r>
      <w:r w:rsidRPr="002B110E">
        <w:rPr>
          <w:sz w:val="12"/>
        </w:rPr>
        <w:t xml:space="preserve"> </w:t>
      </w:r>
      <w:r w:rsidRPr="00125758">
        <w:rPr>
          <w:vanish/>
          <w:sz w:val="12"/>
        </w:rPr>
        <w:t>prisons</w:t>
      </w:r>
      <w:r w:rsidRPr="002B110E">
        <w:rPr>
          <w:sz w:val="12"/>
        </w:rPr>
        <w:t xml:space="preserve"> </w:t>
      </w:r>
      <w:r w:rsidRPr="00125758">
        <w:rPr>
          <w:vanish/>
          <w:sz w:val="12"/>
        </w:rPr>
        <w:t>actually</w:t>
      </w:r>
      <w:r w:rsidRPr="002B110E">
        <w:rPr>
          <w:sz w:val="12"/>
        </w:rPr>
        <w:t xml:space="preserve"> </w:t>
      </w:r>
      <w:r w:rsidRPr="00125758">
        <w:rPr>
          <w:vanish/>
          <w:sz w:val="12"/>
        </w:rPr>
        <w:t>pay</w:t>
      </w:r>
      <w:r w:rsidRPr="002B110E">
        <w:rPr>
          <w:sz w:val="12"/>
        </w:rPr>
        <w:t xml:space="preserve"> </w:t>
      </w:r>
      <w:r w:rsidRPr="00125758">
        <w:rPr>
          <w:vanish/>
          <w:sz w:val="12"/>
        </w:rPr>
        <w:t>working</w:t>
      </w:r>
      <w:r w:rsidRPr="002B110E">
        <w:rPr>
          <w:sz w:val="12"/>
        </w:rPr>
        <w:t xml:space="preserve"> </w:t>
      </w:r>
      <w:r w:rsidRPr="00125758">
        <w:rPr>
          <w:vanish/>
          <w:sz w:val="12"/>
        </w:rPr>
        <w:t>inmates,</w:t>
      </w:r>
      <w:r w:rsidRPr="002B110E">
        <w:rPr>
          <w:sz w:val="12"/>
        </w:rPr>
        <w:t xml:space="preserve"> </w:t>
      </w:r>
      <w:r w:rsidRPr="00125758">
        <w:rPr>
          <w:vanish/>
          <w:sz w:val="12"/>
        </w:rPr>
        <w:t>but</w:t>
      </w:r>
      <w:r w:rsidRPr="002B110E">
        <w:rPr>
          <w:sz w:val="12"/>
        </w:rPr>
        <w:t xml:space="preserve"> </w:t>
      </w:r>
      <w:r w:rsidRPr="00083A9C">
        <w:rPr>
          <w:rStyle w:val="Emphasis"/>
          <w:highlight w:val="yellow"/>
        </w:rPr>
        <w:t>there is nothing to dispute that private prisons</w:t>
      </w:r>
      <w:r w:rsidRPr="00083A9C">
        <w:rPr>
          <w:rStyle w:val="Emphasis"/>
        </w:rPr>
        <w:t xml:space="preserve"> </w:t>
      </w:r>
      <w:r w:rsidRPr="00125758">
        <w:rPr>
          <w:rStyle w:val="Emphasis"/>
          <w:b w:val="0"/>
          <w:bCs/>
          <w:vanish/>
          <w:sz w:val="12"/>
          <w:u w:val="none"/>
        </w:rPr>
        <w:t>also</w:t>
      </w:r>
      <w:r w:rsidRPr="00083A9C">
        <w:rPr>
          <w:rStyle w:val="Emphasis"/>
        </w:rPr>
        <w:t xml:space="preserve"> </w:t>
      </w:r>
      <w:r w:rsidRPr="00083A9C">
        <w:rPr>
          <w:rStyle w:val="Emphasis"/>
          <w:highlight w:val="yellow"/>
        </w:rPr>
        <w:t>force</w:t>
      </w:r>
      <w:r w:rsidRPr="00083A9C">
        <w:rPr>
          <w:rStyle w:val="Emphasis"/>
        </w:rPr>
        <w:t xml:space="preserve"> </w:t>
      </w:r>
      <w:r w:rsidRPr="00125758">
        <w:rPr>
          <w:rStyle w:val="Emphasis"/>
          <w:b w:val="0"/>
          <w:bCs/>
          <w:vanish/>
          <w:sz w:val="12"/>
          <w:u w:val="none"/>
        </w:rPr>
        <w:t>able</w:t>
      </w:r>
      <w:r w:rsidRPr="00083A9C">
        <w:rPr>
          <w:rStyle w:val="Emphasis"/>
        </w:rPr>
        <w:t xml:space="preserve"> </w:t>
      </w:r>
      <w:r w:rsidRPr="00083A9C">
        <w:rPr>
          <w:rStyle w:val="Emphasis"/>
          <w:highlight w:val="yellow"/>
        </w:rPr>
        <w:t>inmates to work.</w:t>
      </w:r>
      <w:r w:rsidRPr="00083A9C">
        <w:rPr>
          <w:rStyle w:val="Emphasis"/>
        </w:rPr>
        <w:t xml:space="preserve"> </w:t>
      </w:r>
      <w:r w:rsidRPr="00125758">
        <w:rPr>
          <w:rStyle w:val="Emphasis"/>
          <w:b w:val="0"/>
          <w:bCs/>
          <w:vanish/>
          <w:sz w:val="12"/>
          <w:u w:val="none"/>
        </w:rPr>
        <w:t>It</w:t>
      </w:r>
      <w:r w:rsidRPr="002B110E">
        <w:rPr>
          <w:rStyle w:val="Emphasis"/>
          <w:b w:val="0"/>
          <w:bCs/>
          <w:sz w:val="12"/>
          <w:u w:val="none"/>
        </w:rPr>
        <w:t xml:space="preserve"> </w:t>
      </w:r>
      <w:r w:rsidRPr="00125758">
        <w:rPr>
          <w:rStyle w:val="Emphasis"/>
          <w:b w:val="0"/>
          <w:bCs/>
          <w:vanish/>
          <w:sz w:val="12"/>
          <w:u w:val="none"/>
        </w:rPr>
        <w:t>is</w:t>
      </w:r>
      <w:r w:rsidRPr="002B110E">
        <w:rPr>
          <w:rStyle w:val="Emphasis"/>
          <w:b w:val="0"/>
          <w:bCs/>
          <w:sz w:val="12"/>
          <w:u w:val="none"/>
        </w:rPr>
        <w:t xml:space="preserve"> </w:t>
      </w:r>
      <w:r w:rsidRPr="00125758">
        <w:rPr>
          <w:rStyle w:val="Emphasis"/>
          <w:b w:val="0"/>
          <w:bCs/>
          <w:vanish/>
          <w:sz w:val="12"/>
          <w:u w:val="none"/>
        </w:rPr>
        <w:t>estimated</w:t>
      </w:r>
      <w:r w:rsidRPr="002B110E">
        <w:rPr>
          <w:rStyle w:val="Emphasis"/>
          <w:b w:val="0"/>
          <w:bCs/>
          <w:sz w:val="12"/>
          <w:u w:val="none"/>
        </w:rPr>
        <w:t xml:space="preserve"> </w:t>
      </w:r>
      <w:r w:rsidRPr="00125758">
        <w:rPr>
          <w:rStyle w:val="Emphasis"/>
          <w:b w:val="0"/>
          <w:bCs/>
          <w:vanish/>
          <w:sz w:val="12"/>
          <w:u w:val="none"/>
        </w:rPr>
        <w:t>that</w:t>
      </w:r>
      <w:r w:rsidRPr="00083A9C">
        <w:rPr>
          <w:rStyle w:val="Emphasis"/>
        </w:rPr>
        <w:t xml:space="preserve"> </w:t>
      </w:r>
      <w:r w:rsidRPr="00083A9C">
        <w:rPr>
          <w:rStyle w:val="Emphasis"/>
          <w:highlight w:val="yellow"/>
        </w:rPr>
        <w:t>private prisons on average pay inmates 17¢ per hour</w:t>
      </w:r>
      <w:r w:rsidRPr="002B110E">
        <w:rPr>
          <w:rStyle w:val="Emphasis"/>
          <w:b w:val="0"/>
          <w:bCs/>
          <w:sz w:val="12"/>
          <w:u w:val="none"/>
        </w:rPr>
        <w:t xml:space="preserve"> </w:t>
      </w:r>
      <w:r w:rsidRPr="00125758">
        <w:rPr>
          <w:rStyle w:val="Emphasis"/>
          <w:b w:val="0"/>
          <w:bCs/>
          <w:vanish/>
          <w:sz w:val="12"/>
          <w:u w:val="none"/>
        </w:rPr>
        <w:t>for</w:t>
      </w:r>
      <w:r w:rsidRPr="002B110E">
        <w:rPr>
          <w:rStyle w:val="Emphasis"/>
          <w:b w:val="0"/>
          <w:bCs/>
          <w:sz w:val="12"/>
          <w:u w:val="none"/>
        </w:rPr>
        <w:t xml:space="preserve"> </w:t>
      </w:r>
      <w:r w:rsidRPr="00125758">
        <w:rPr>
          <w:rStyle w:val="Emphasis"/>
          <w:b w:val="0"/>
          <w:bCs/>
          <w:vanish/>
          <w:sz w:val="12"/>
          <w:u w:val="none"/>
        </w:rPr>
        <w:t>a</w:t>
      </w:r>
      <w:r w:rsidRPr="002B110E">
        <w:rPr>
          <w:rStyle w:val="Emphasis"/>
          <w:b w:val="0"/>
          <w:bCs/>
          <w:sz w:val="12"/>
          <w:u w:val="none"/>
        </w:rPr>
        <w:t xml:space="preserve"> </w:t>
      </w:r>
      <w:r w:rsidRPr="00125758">
        <w:rPr>
          <w:rStyle w:val="Emphasis"/>
          <w:b w:val="0"/>
          <w:bCs/>
          <w:vanish/>
          <w:sz w:val="12"/>
          <w:u w:val="none"/>
        </w:rPr>
        <w:t>maximum</w:t>
      </w:r>
      <w:r w:rsidRPr="002B110E">
        <w:rPr>
          <w:rStyle w:val="Emphasis"/>
          <w:b w:val="0"/>
          <w:bCs/>
          <w:sz w:val="12"/>
          <w:u w:val="none"/>
        </w:rPr>
        <w:t xml:space="preserve"> </w:t>
      </w:r>
      <w:r w:rsidRPr="00125758">
        <w:rPr>
          <w:rStyle w:val="Emphasis"/>
          <w:b w:val="0"/>
          <w:bCs/>
          <w:vanish/>
          <w:sz w:val="12"/>
          <w:u w:val="none"/>
        </w:rPr>
        <w:t>of</w:t>
      </w:r>
      <w:r w:rsidRPr="002B110E">
        <w:rPr>
          <w:rStyle w:val="Emphasis"/>
          <w:b w:val="0"/>
          <w:bCs/>
          <w:sz w:val="12"/>
          <w:u w:val="none"/>
        </w:rPr>
        <w:t xml:space="preserve"> </w:t>
      </w:r>
      <w:r w:rsidRPr="00125758">
        <w:rPr>
          <w:rStyle w:val="Emphasis"/>
          <w:b w:val="0"/>
          <w:bCs/>
          <w:vanish/>
          <w:sz w:val="12"/>
          <w:u w:val="none"/>
        </w:rPr>
        <w:t>six</w:t>
      </w:r>
      <w:r w:rsidRPr="002B110E">
        <w:rPr>
          <w:rStyle w:val="Emphasis"/>
          <w:b w:val="0"/>
          <w:bCs/>
          <w:sz w:val="12"/>
          <w:u w:val="none"/>
        </w:rPr>
        <w:t xml:space="preserve"> </w:t>
      </w:r>
      <w:r w:rsidRPr="00125758">
        <w:rPr>
          <w:rStyle w:val="Emphasis"/>
          <w:b w:val="0"/>
          <w:bCs/>
          <w:vanish/>
          <w:sz w:val="12"/>
          <w:u w:val="none"/>
        </w:rPr>
        <w:t>hours</w:t>
      </w:r>
      <w:r w:rsidRPr="002B110E">
        <w:rPr>
          <w:rStyle w:val="Emphasis"/>
          <w:b w:val="0"/>
          <w:bCs/>
          <w:sz w:val="12"/>
          <w:u w:val="none"/>
        </w:rPr>
        <w:t xml:space="preserve"> </w:t>
      </w:r>
      <w:r w:rsidRPr="00125758">
        <w:rPr>
          <w:rStyle w:val="Emphasis"/>
          <w:b w:val="0"/>
          <w:bCs/>
          <w:vanish/>
          <w:sz w:val="12"/>
          <w:u w:val="none"/>
        </w:rPr>
        <w:t>a</w:t>
      </w:r>
      <w:r w:rsidRPr="002B110E">
        <w:rPr>
          <w:rStyle w:val="Emphasis"/>
          <w:b w:val="0"/>
          <w:bCs/>
          <w:sz w:val="12"/>
          <w:u w:val="none"/>
        </w:rPr>
        <w:t xml:space="preserve"> </w:t>
      </w:r>
      <w:r w:rsidRPr="00125758">
        <w:rPr>
          <w:rStyle w:val="Emphasis"/>
          <w:b w:val="0"/>
          <w:bCs/>
          <w:vanish/>
          <w:sz w:val="12"/>
          <w:u w:val="none"/>
        </w:rPr>
        <w:t>day,</w:t>
      </w:r>
      <w:r w:rsidRPr="00083A9C">
        <w:rPr>
          <w:rStyle w:val="Emphasis"/>
        </w:rPr>
        <w:t xml:space="preserve"> </w:t>
      </w:r>
      <w:r w:rsidRPr="00083A9C">
        <w:rPr>
          <w:rStyle w:val="Emphasis"/>
          <w:highlight w:val="yellow"/>
        </w:rPr>
        <w:t>with</w:t>
      </w:r>
      <w:r w:rsidRPr="00083A9C">
        <w:rPr>
          <w:rStyle w:val="Emphasis"/>
        </w:rPr>
        <w:t xml:space="preserve"> </w:t>
      </w:r>
      <w:r w:rsidRPr="00125758">
        <w:rPr>
          <w:rStyle w:val="Emphasis"/>
          <w:b w:val="0"/>
          <w:bCs/>
          <w:vanish/>
          <w:sz w:val="12"/>
          <w:u w:val="none"/>
        </w:rPr>
        <w:t>CCA</w:t>
      </w:r>
      <w:r w:rsidRPr="00083A9C">
        <w:rPr>
          <w:rStyle w:val="Emphasis"/>
        </w:rPr>
        <w:t xml:space="preserve"> </w:t>
      </w:r>
      <w:r w:rsidRPr="00083A9C">
        <w:rPr>
          <w:rStyle w:val="Emphasis"/>
          <w:highlight w:val="yellow"/>
        </w:rPr>
        <w:t>paying working prisoners the most at .50¢ per hour for "highly skilled positions</w:t>
      </w:r>
      <w:r w:rsidRPr="00125758">
        <w:rPr>
          <w:rStyle w:val="Emphasis"/>
          <w:vanish/>
        </w:rPr>
        <w:t>"</w:t>
      </w:r>
      <w:r w:rsidRPr="00125758">
        <w:rPr>
          <w:vanish/>
          <w:sz w:val="12"/>
        </w:rPr>
        <w:t>.134</w:t>
      </w:r>
      <w:r w:rsidRPr="002B110E">
        <w:rPr>
          <w:sz w:val="12"/>
        </w:rPr>
        <w:t xml:space="preserve"> </w:t>
      </w:r>
      <w:r w:rsidRPr="00125758">
        <w:rPr>
          <w:vanish/>
          <w:sz w:val="12"/>
        </w:rPr>
        <w:t>Other</w:t>
      </w:r>
      <w:r w:rsidRPr="002B110E">
        <w:rPr>
          <w:sz w:val="12"/>
        </w:rPr>
        <w:t xml:space="preserve"> </w:t>
      </w:r>
      <w:r w:rsidRPr="00125758">
        <w:rPr>
          <w:vanish/>
          <w:sz w:val="12"/>
        </w:rPr>
        <w:t>sources</w:t>
      </w:r>
      <w:r w:rsidRPr="002B110E">
        <w:rPr>
          <w:sz w:val="12"/>
        </w:rPr>
        <w:t xml:space="preserve"> </w:t>
      </w:r>
      <w:r w:rsidRPr="00125758">
        <w:rPr>
          <w:vanish/>
          <w:sz w:val="12"/>
        </w:rPr>
        <w:t>suggest</w:t>
      </w:r>
      <w:r w:rsidRPr="002B110E">
        <w:rPr>
          <w:sz w:val="12"/>
        </w:rPr>
        <w:t xml:space="preserve"> </w:t>
      </w:r>
      <w:r w:rsidRPr="00125758">
        <w:rPr>
          <w:vanish/>
          <w:sz w:val="12"/>
        </w:rPr>
        <w:t>that</w:t>
      </w:r>
      <w:r w:rsidRPr="002B110E">
        <w:rPr>
          <w:sz w:val="12"/>
        </w:rPr>
        <w:t xml:space="preserve"> </w:t>
      </w:r>
      <w:r w:rsidRPr="00125758">
        <w:rPr>
          <w:vanish/>
          <w:sz w:val="12"/>
        </w:rPr>
        <w:t>CCA</w:t>
      </w:r>
      <w:r w:rsidRPr="002B110E">
        <w:rPr>
          <w:sz w:val="12"/>
        </w:rPr>
        <w:t xml:space="preserve"> </w:t>
      </w:r>
      <w:r w:rsidRPr="00125758">
        <w:rPr>
          <w:vanish/>
          <w:sz w:val="12"/>
        </w:rPr>
        <w:t>pays</w:t>
      </w:r>
      <w:r w:rsidRPr="002B110E">
        <w:rPr>
          <w:sz w:val="12"/>
        </w:rPr>
        <w:t xml:space="preserve"> </w:t>
      </w:r>
      <w:r w:rsidRPr="00125758">
        <w:rPr>
          <w:vanish/>
          <w:sz w:val="12"/>
        </w:rPr>
        <w:t>working</w:t>
      </w:r>
      <w:r w:rsidRPr="002B110E">
        <w:rPr>
          <w:sz w:val="12"/>
        </w:rPr>
        <w:t xml:space="preserve"> </w:t>
      </w:r>
      <w:r w:rsidRPr="00125758">
        <w:rPr>
          <w:vanish/>
          <w:sz w:val="12"/>
        </w:rPr>
        <w:t>inmates</w:t>
      </w:r>
      <w:r w:rsidRPr="002B110E">
        <w:rPr>
          <w:sz w:val="12"/>
        </w:rPr>
        <w:t xml:space="preserve"> </w:t>
      </w:r>
      <w:r w:rsidRPr="00125758">
        <w:rPr>
          <w:vanish/>
          <w:sz w:val="12"/>
        </w:rPr>
        <w:t>$1.00</w:t>
      </w:r>
      <w:r w:rsidRPr="002B110E">
        <w:rPr>
          <w:sz w:val="12"/>
        </w:rPr>
        <w:t xml:space="preserve"> </w:t>
      </w:r>
      <w:r w:rsidRPr="00125758">
        <w:rPr>
          <w:vanish/>
          <w:sz w:val="12"/>
        </w:rPr>
        <w:t>a</w:t>
      </w:r>
      <w:r w:rsidRPr="002B110E">
        <w:rPr>
          <w:sz w:val="12"/>
        </w:rPr>
        <w:t xml:space="preserve"> </w:t>
      </w:r>
      <w:r w:rsidRPr="00125758">
        <w:rPr>
          <w:vanish/>
          <w:sz w:val="12"/>
        </w:rPr>
        <w:t>day,</w:t>
      </w:r>
      <w:r w:rsidRPr="002B110E">
        <w:rPr>
          <w:sz w:val="12"/>
        </w:rPr>
        <w:t xml:space="preserve"> </w:t>
      </w:r>
      <w:r w:rsidRPr="00125758">
        <w:rPr>
          <w:vanish/>
          <w:sz w:val="12"/>
        </w:rPr>
        <w:t>and</w:t>
      </w:r>
      <w:r w:rsidRPr="002B110E">
        <w:rPr>
          <w:sz w:val="12"/>
        </w:rPr>
        <w:t xml:space="preserve"> </w:t>
      </w:r>
      <w:r w:rsidRPr="00125758">
        <w:rPr>
          <w:vanish/>
          <w:sz w:val="12"/>
        </w:rPr>
        <w:t>at</w:t>
      </w:r>
      <w:r w:rsidRPr="002B110E">
        <w:rPr>
          <w:sz w:val="12"/>
        </w:rPr>
        <w:t xml:space="preserve"> </w:t>
      </w:r>
      <w:r w:rsidRPr="00125758">
        <w:rPr>
          <w:vanish/>
          <w:sz w:val="12"/>
        </w:rPr>
        <w:t>the</w:t>
      </w:r>
      <w:r w:rsidRPr="002B110E">
        <w:rPr>
          <w:sz w:val="12"/>
        </w:rPr>
        <w:t xml:space="preserve"> </w:t>
      </w:r>
      <w:r w:rsidRPr="00125758">
        <w:rPr>
          <w:vanish/>
          <w:sz w:val="12"/>
        </w:rPr>
        <w:t>same</w:t>
      </w:r>
      <w:r w:rsidRPr="002B110E">
        <w:rPr>
          <w:sz w:val="12"/>
        </w:rPr>
        <w:t xml:space="preserve"> </w:t>
      </w:r>
      <w:r w:rsidRPr="00125758">
        <w:rPr>
          <w:vanish/>
          <w:sz w:val="12"/>
        </w:rPr>
        <w:t>time</w:t>
      </w:r>
      <w:r w:rsidRPr="002B110E">
        <w:rPr>
          <w:sz w:val="12"/>
        </w:rPr>
        <w:t xml:space="preserve"> </w:t>
      </w:r>
      <w:r w:rsidRPr="00125758">
        <w:rPr>
          <w:vanish/>
          <w:sz w:val="12"/>
        </w:rPr>
        <w:t>charges</w:t>
      </w:r>
      <w:r w:rsidRPr="002B110E">
        <w:rPr>
          <w:sz w:val="12"/>
        </w:rPr>
        <w:t xml:space="preserve"> </w:t>
      </w:r>
      <w:r w:rsidRPr="00125758">
        <w:rPr>
          <w:vanish/>
          <w:sz w:val="12"/>
        </w:rPr>
        <w:t>them</w:t>
      </w:r>
      <w:r w:rsidRPr="002B110E">
        <w:rPr>
          <w:sz w:val="12"/>
        </w:rPr>
        <w:t xml:space="preserve"> </w:t>
      </w:r>
      <w:r w:rsidRPr="00125758">
        <w:rPr>
          <w:vanish/>
          <w:sz w:val="12"/>
        </w:rPr>
        <w:t>$5.00</w:t>
      </w:r>
      <w:r w:rsidRPr="002B110E">
        <w:rPr>
          <w:sz w:val="12"/>
        </w:rPr>
        <w:t xml:space="preserve"> </w:t>
      </w:r>
      <w:r w:rsidRPr="00125758">
        <w:rPr>
          <w:vanish/>
          <w:sz w:val="12"/>
        </w:rPr>
        <w:t>a</w:t>
      </w:r>
      <w:r w:rsidRPr="002B110E">
        <w:rPr>
          <w:sz w:val="12"/>
        </w:rPr>
        <w:t xml:space="preserve"> </w:t>
      </w:r>
      <w:r w:rsidRPr="00125758">
        <w:rPr>
          <w:vanish/>
          <w:sz w:val="12"/>
        </w:rPr>
        <w:t>minute</w:t>
      </w:r>
      <w:r w:rsidRPr="002B110E">
        <w:rPr>
          <w:sz w:val="12"/>
        </w:rPr>
        <w:t xml:space="preserve"> </w:t>
      </w:r>
      <w:r w:rsidRPr="00125758">
        <w:rPr>
          <w:vanish/>
          <w:sz w:val="12"/>
        </w:rPr>
        <w:t>for</w:t>
      </w:r>
      <w:r w:rsidRPr="002B110E">
        <w:rPr>
          <w:sz w:val="12"/>
        </w:rPr>
        <w:t xml:space="preserve"> </w:t>
      </w:r>
      <w:r w:rsidRPr="00125758">
        <w:rPr>
          <w:vanish/>
          <w:sz w:val="12"/>
        </w:rPr>
        <w:t>telephone</w:t>
      </w:r>
      <w:r w:rsidRPr="002B110E">
        <w:rPr>
          <w:sz w:val="12"/>
        </w:rPr>
        <w:t xml:space="preserve"> </w:t>
      </w:r>
      <w:r w:rsidRPr="00125758">
        <w:rPr>
          <w:vanish/>
          <w:sz w:val="12"/>
        </w:rPr>
        <w:t>calls.</w:t>
      </w:r>
      <w:r w:rsidRPr="002B110E">
        <w:rPr>
          <w:sz w:val="12"/>
        </w:rPr>
        <w:t xml:space="preserve"> </w:t>
      </w:r>
      <w:r w:rsidRPr="00125758">
        <w:rPr>
          <w:vanish/>
          <w:sz w:val="12"/>
        </w:rPr>
        <w:t>135</w:t>
      </w:r>
      <w:r w:rsidRPr="002B110E">
        <w:rPr>
          <w:sz w:val="12"/>
        </w:rPr>
        <w:t xml:space="preserve"> </w:t>
      </w:r>
      <w:r w:rsidRPr="00125758">
        <w:rPr>
          <w:vanish/>
          <w:sz w:val="12"/>
        </w:rPr>
        <w:t>Additional</w:t>
      </w:r>
      <w:r w:rsidRPr="002B110E">
        <w:rPr>
          <w:sz w:val="12"/>
        </w:rPr>
        <w:t xml:space="preserve"> </w:t>
      </w:r>
      <w:r w:rsidRPr="00125758">
        <w:rPr>
          <w:vanish/>
          <w:sz w:val="12"/>
        </w:rPr>
        <w:t>reports</w:t>
      </w:r>
      <w:r w:rsidRPr="002B110E">
        <w:rPr>
          <w:sz w:val="12"/>
        </w:rPr>
        <w:t xml:space="preserve"> </w:t>
      </w:r>
      <w:r w:rsidRPr="00125758">
        <w:rPr>
          <w:vanish/>
          <w:sz w:val="12"/>
        </w:rPr>
        <w:t>indicate</w:t>
      </w:r>
      <w:r w:rsidRPr="002B110E">
        <w:rPr>
          <w:sz w:val="12"/>
        </w:rPr>
        <w:t xml:space="preserve"> </w:t>
      </w:r>
      <w:r w:rsidRPr="00125758">
        <w:rPr>
          <w:vanish/>
          <w:sz w:val="12"/>
        </w:rPr>
        <w:t>that</w:t>
      </w:r>
      <w:r w:rsidRPr="002B110E">
        <w:rPr>
          <w:sz w:val="12"/>
        </w:rPr>
        <w:t xml:space="preserve"> </w:t>
      </w:r>
      <w:r w:rsidRPr="00125758">
        <w:rPr>
          <w:vanish/>
          <w:sz w:val="12"/>
        </w:rPr>
        <w:t>private</w:t>
      </w:r>
      <w:r w:rsidRPr="002B110E">
        <w:rPr>
          <w:sz w:val="12"/>
        </w:rPr>
        <w:t xml:space="preserve"> </w:t>
      </w:r>
      <w:r w:rsidRPr="00125758">
        <w:rPr>
          <w:vanish/>
          <w:sz w:val="12"/>
        </w:rPr>
        <w:t>prisons</w:t>
      </w:r>
      <w:r w:rsidRPr="002B110E">
        <w:rPr>
          <w:sz w:val="12"/>
        </w:rPr>
        <w:t xml:space="preserve"> </w:t>
      </w:r>
      <w:r w:rsidRPr="00125758">
        <w:rPr>
          <w:vanish/>
          <w:sz w:val="12"/>
        </w:rPr>
        <w:t>pay</w:t>
      </w:r>
      <w:r w:rsidRPr="002B110E">
        <w:rPr>
          <w:sz w:val="12"/>
        </w:rPr>
        <w:t xml:space="preserve"> </w:t>
      </w:r>
      <w:r w:rsidRPr="00125758">
        <w:rPr>
          <w:vanish/>
          <w:sz w:val="12"/>
        </w:rPr>
        <w:t>an</w:t>
      </w:r>
      <w:r w:rsidRPr="002B110E">
        <w:rPr>
          <w:sz w:val="12"/>
        </w:rPr>
        <w:t xml:space="preserve"> </w:t>
      </w:r>
      <w:r w:rsidRPr="00125758">
        <w:rPr>
          <w:vanish/>
          <w:sz w:val="12"/>
        </w:rPr>
        <w:t>average</w:t>
      </w:r>
      <w:r w:rsidRPr="002B110E">
        <w:rPr>
          <w:sz w:val="12"/>
        </w:rPr>
        <w:t xml:space="preserve"> </w:t>
      </w:r>
      <w:r w:rsidRPr="00125758">
        <w:rPr>
          <w:vanish/>
          <w:sz w:val="12"/>
        </w:rPr>
        <w:t>of</w:t>
      </w:r>
      <w:r w:rsidRPr="002B110E">
        <w:rPr>
          <w:sz w:val="12"/>
        </w:rPr>
        <w:t xml:space="preserve"> </w:t>
      </w:r>
      <w:r w:rsidRPr="00125758">
        <w:rPr>
          <w:vanish/>
          <w:sz w:val="12"/>
        </w:rPr>
        <w:t>93¢</w:t>
      </w:r>
      <w:r w:rsidRPr="002B110E">
        <w:rPr>
          <w:sz w:val="12"/>
        </w:rPr>
        <w:t xml:space="preserve"> </w:t>
      </w:r>
      <w:r w:rsidRPr="00125758">
        <w:rPr>
          <w:vanish/>
          <w:sz w:val="12"/>
        </w:rPr>
        <w:t>to</w:t>
      </w:r>
      <w:r w:rsidRPr="002B110E">
        <w:rPr>
          <w:sz w:val="12"/>
        </w:rPr>
        <w:t xml:space="preserve"> </w:t>
      </w:r>
      <w:r w:rsidRPr="00125758">
        <w:rPr>
          <w:vanish/>
          <w:sz w:val="12"/>
        </w:rPr>
        <w:t>$4.73</w:t>
      </w:r>
      <w:r w:rsidRPr="002B110E">
        <w:rPr>
          <w:sz w:val="12"/>
        </w:rPr>
        <w:t xml:space="preserve"> </w:t>
      </w:r>
      <w:r w:rsidRPr="00125758">
        <w:rPr>
          <w:vanish/>
          <w:sz w:val="12"/>
        </w:rPr>
        <w:t>per</w:t>
      </w:r>
      <w:r w:rsidRPr="002B110E">
        <w:rPr>
          <w:sz w:val="12"/>
        </w:rPr>
        <w:t xml:space="preserve"> </w:t>
      </w:r>
      <w:r w:rsidRPr="00125758">
        <w:rPr>
          <w:vanish/>
          <w:sz w:val="12"/>
        </w:rPr>
        <w:t>hour.136</w:t>
      </w:r>
      <w:r w:rsidRPr="002B110E">
        <w:rPr>
          <w:sz w:val="12"/>
        </w:rPr>
        <w:t xml:space="preserve"> </w:t>
      </w:r>
      <w:r w:rsidRPr="00125758">
        <w:rPr>
          <w:vanish/>
          <w:sz w:val="12"/>
        </w:rPr>
        <w:t>¶</w:t>
      </w:r>
      <w:r w:rsidRPr="002B110E">
        <w:rPr>
          <w:sz w:val="12"/>
        </w:rPr>
        <w:t xml:space="preserve"> </w:t>
      </w:r>
      <w:r w:rsidRPr="00125758">
        <w:rPr>
          <w:vanish/>
          <w:sz w:val="12"/>
        </w:rPr>
        <w:t>Private</w:t>
      </w:r>
      <w:r w:rsidRPr="002B110E">
        <w:rPr>
          <w:sz w:val="12"/>
        </w:rPr>
        <w:t xml:space="preserve"> </w:t>
      </w:r>
      <w:r w:rsidRPr="00125758">
        <w:rPr>
          <w:vanish/>
          <w:sz w:val="12"/>
        </w:rPr>
        <w:t>prison</w:t>
      </w:r>
      <w:r w:rsidRPr="002B110E">
        <w:rPr>
          <w:sz w:val="12"/>
        </w:rPr>
        <w:t xml:space="preserve"> </w:t>
      </w:r>
      <w:r w:rsidRPr="00125758">
        <w:rPr>
          <w:vanish/>
          <w:sz w:val="12"/>
        </w:rPr>
        <w:t>companies</w:t>
      </w:r>
      <w:r w:rsidRPr="002B110E">
        <w:rPr>
          <w:sz w:val="12"/>
        </w:rPr>
        <w:t xml:space="preserve"> </w:t>
      </w:r>
      <w:r w:rsidRPr="00125758">
        <w:rPr>
          <w:vanish/>
          <w:sz w:val="12"/>
        </w:rPr>
        <w:t>also</w:t>
      </w:r>
      <w:r w:rsidRPr="002B110E">
        <w:rPr>
          <w:sz w:val="12"/>
        </w:rPr>
        <w:t xml:space="preserve"> </w:t>
      </w:r>
      <w:r w:rsidRPr="00125758">
        <w:rPr>
          <w:vanish/>
          <w:sz w:val="12"/>
        </w:rPr>
        <w:t>capitalized</w:t>
      </w:r>
      <w:r w:rsidRPr="002B110E">
        <w:rPr>
          <w:sz w:val="12"/>
        </w:rPr>
        <w:t xml:space="preserve"> </w:t>
      </w:r>
      <w:r w:rsidRPr="00125758">
        <w:rPr>
          <w:vanish/>
          <w:sz w:val="12"/>
        </w:rPr>
        <w:t>on</w:t>
      </w:r>
      <w:r w:rsidRPr="002B110E">
        <w:rPr>
          <w:sz w:val="12"/>
        </w:rPr>
        <w:t xml:space="preserve"> </w:t>
      </w:r>
      <w:r w:rsidRPr="00125758">
        <w:rPr>
          <w:vanish/>
          <w:sz w:val="12"/>
        </w:rPr>
        <w:t>the</w:t>
      </w:r>
      <w:r w:rsidRPr="002B110E">
        <w:rPr>
          <w:sz w:val="12"/>
        </w:rPr>
        <w:t xml:space="preserve"> </w:t>
      </w:r>
      <w:r w:rsidRPr="00125758">
        <w:rPr>
          <w:vanish/>
          <w:sz w:val="12"/>
        </w:rPr>
        <w:t>growing</w:t>
      </w:r>
      <w:r w:rsidRPr="002B110E">
        <w:rPr>
          <w:sz w:val="12"/>
        </w:rPr>
        <w:t xml:space="preserve"> </w:t>
      </w:r>
      <w:r w:rsidRPr="00125758">
        <w:rPr>
          <w:vanish/>
          <w:sz w:val="12"/>
        </w:rPr>
        <w:t>incarceration</w:t>
      </w:r>
      <w:r w:rsidRPr="002B110E">
        <w:rPr>
          <w:sz w:val="12"/>
        </w:rPr>
        <w:t xml:space="preserve"> </w:t>
      </w:r>
      <w:r w:rsidRPr="00125758">
        <w:rPr>
          <w:vanish/>
          <w:sz w:val="12"/>
        </w:rPr>
        <w:t>of</w:t>
      </w:r>
      <w:r w:rsidRPr="002B110E">
        <w:rPr>
          <w:sz w:val="12"/>
        </w:rPr>
        <w:t xml:space="preserve"> </w:t>
      </w:r>
      <w:r w:rsidRPr="00125758">
        <w:rPr>
          <w:vanish/>
          <w:sz w:val="12"/>
        </w:rPr>
        <w:t>undocumented</w:t>
      </w:r>
      <w:r w:rsidRPr="002B110E">
        <w:rPr>
          <w:sz w:val="12"/>
        </w:rPr>
        <w:t xml:space="preserve"> </w:t>
      </w:r>
      <w:r w:rsidRPr="00125758">
        <w:rPr>
          <w:vanish/>
          <w:sz w:val="12"/>
        </w:rPr>
        <w:t>workers</w:t>
      </w:r>
      <w:r w:rsidRPr="002B110E">
        <w:rPr>
          <w:sz w:val="12"/>
        </w:rPr>
        <w:t xml:space="preserve"> </w:t>
      </w:r>
      <w:r w:rsidRPr="00125758">
        <w:rPr>
          <w:vanish/>
          <w:sz w:val="12"/>
        </w:rPr>
        <w:t>in</w:t>
      </w:r>
      <w:r w:rsidRPr="002B110E">
        <w:rPr>
          <w:sz w:val="12"/>
        </w:rPr>
        <w:t xml:space="preserve"> </w:t>
      </w:r>
      <w:r w:rsidRPr="00125758">
        <w:rPr>
          <w:vanish/>
          <w:sz w:val="12"/>
        </w:rPr>
        <w:t>the</w:t>
      </w:r>
      <w:r w:rsidRPr="002B110E">
        <w:rPr>
          <w:sz w:val="12"/>
        </w:rPr>
        <w:t xml:space="preserve"> </w:t>
      </w:r>
      <w:r w:rsidRPr="00125758">
        <w:rPr>
          <w:vanish/>
          <w:sz w:val="12"/>
        </w:rPr>
        <w:t>U.S.</w:t>
      </w:r>
      <w:r w:rsidRPr="002B110E">
        <w:rPr>
          <w:sz w:val="12"/>
        </w:rPr>
        <w:t xml:space="preserve"> </w:t>
      </w:r>
      <w:r w:rsidRPr="00125758">
        <w:rPr>
          <w:vanish/>
          <w:sz w:val="12"/>
        </w:rPr>
        <w:t>by</w:t>
      </w:r>
      <w:r w:rsidRPr="002B110E">
        <w:rPr>
          <w:sz w:val="12"/>
        </w:rPr>
        <w:t xml:space="preserve"> </w:t>
      </w:r>
      <w:r w:rsidRPr="00125758">
        <w:rPr>
          <w:vanish/>
          <w:sz w:val="12"/>
        </w:rPr>
        <w:t>obtaining</w:t>
      </w:r>
      <w:r w:rsidRPr="002B110E">
        <w:rPr>
          <w:sz w:val="12"/>
        </w:rPr>
        <w:t xml:space="preserve"> </w:t>
      </w:r>
      <w:r w:rsidRPr="00125758">
        <w:rPr>
          <w:vanish/>
          <w:sz w:val="12"/>
        </w:rPr>
        <w:t>million</w:t>
      </w:r>
      <w:r w:rsidRPr="002B110E">
        <w:rPr>
          <w:sz w:val="12"/>
        </w:rPr>
        <w:t xml:space="preserve"> </w:t>
      </w:r>
      <w:r w:rsidRPr="00125758">
        <w:rPr>
          <w:vanish/>
          <w:sz w:val="12"/>
        </w:rPr>
        <w:t>dollar</w:t>
      </w:r>
      <w:r w:rsidRPr="002B110E">
        <w:rPr>
          <w:sz w:val="12"/>
        </w:rPr>
        <w:t xml:space="preserve"> </w:t>
      </w:r>
      <w:r w:rsidRPr="00125758">
        <w:rPr>
          <w:vanish/>
          <w:sz w:val="12"/>
        </w:rPr>
        <w:t>federal</w:t>
      </w:r>
      <w:r w:rsidRPr="002B110E">
        <w:rPr>
          <w:sz w:val="12"/>
        </w:rPr>
        <w:t xml:space="preserve"> </w:t>
      </w:r>
      <w:r w:rsidRPr="00125758">
        <w:rPr>
          <w:vanish/>
          <w:sz w:val="12"/>
        </w:rPr>
        <w:t>detention</w:t>
      </w:r>
      <w:r w:rsidRPr="002B110E">
        <w:rPr>
          <w:sz w:val="12"/>
        </w:rPr>
        <w:t xml:space="preserve"> </w:t>
      </w:r>
      <w:r w:rsidRPr="00125758">
        <w:rPr>
          <w:vanish/>
          <w:sz w:val="12"/>
        </w:rPr>
        <w:t>contracts</w:t>
      </w:r>
      <w:r w:rsidRPr="002B110E">
        <w:rPr>
          <w:sz w:val="12"/>
        </w:rPr>
        <w:t xml:space="preserve"> </w:t>
      </w:r>
      <w:r w:rsidRPr="00125758">
        <w:rPr>
          <w:vanish/>
          <w:sz w:val="12"/>
        </w:rPr>
        <w:t>to</w:t>
      </w:r>
      <w:r w:rsidRPr="002B110E">
        <w:rPr>
          <w:sz w:val="12"/>
        </w:rPr>
        <w:t xml:space="preserve"> </w:t>
      </w:r>
      <w:r w:rsidRPr="00125758">
        <w:rPr>
          <w:vanish/>
          <w:sz w:val="12"/>
        </w:rPr>
        <w:t>house</w:t>
      </w:r>
      <w:r w:rsidRPr="002B110E">
        <w:rPr>
          <w:sz w:val="12"/>
        </w:rPr>
        <w:t xml:space="preserve"> </w:t>
      </w:r>
      <w:r w:rsidRPr="00125758">
        <w:rPr>
          <w:vanish/>
          <w:sz w:val="12"/>
        </w:rPr>
        <w:t>detainees</w:t>
      </w:r>
      <w:r w:rsidRPr="002B110E">
        <w:rPr>
          <w:sz w:val="12"/>
        </w:rPr>
        <w:t xml:space="preserve"> </w:t>
      </w:r>
      <w:r w:rsidRPr="00125758">
        <w:rPr>
          <w:vanish/>
          <w:sz w:val="12"/>
        </w:rPr>
        <w:t>for</w:t>
      </w:r>
      <w:r w:rsidRPr="002B110E">
        <w:rPr>
          <w:sz w:val="12"/>
        </w:rPr>
        <w:t xml:space="preserve"> </w:t>
      </w:r>
      <w:r w:rsidRPr="00125758">
        <w:rPr>
          <w:vanish/>
          <w:sz w:val="12"/>
        </w:rPr>
        <w:t>Immigration</w:t>
      </w:r>
      <w:r w:rsidRPr="002B110E">
        <w:rPr>
          <w:sz w:val="12"/>
        </w:rPr>
        <w:t xml:space="preserve"> </w:t>
      </w:r>
      <w:r w:rsidRPr="00125758">
        <w:rPr>
          <w:vanish/>
          <w:sz w:val="12"/>
        </w:rPr>
        <w:t>and</w:t>
      </w:r>
      <w:r w:rsidRPr="002B110E">
        <w:rPr>
          <w:sz w:val="12"/>
        </w:rPr>
        <w:t xml:space="preserve"> </w:t>
      </w:r>
      <w:r w:rsidRPr="00125758">
        <w:rPr>
          <w:vanish/>
          <w:sz w:val="12"/>
        </w:rPr>
        <w:t>Customs</w:t>
      </w:r>
      <w:r w:rsidRPr="002B110E">
        <w:rPr>
          <w:sz w:val="12"/>
        </w:rPr>
        <w:t xml:space="preserve"> </w:t>
      </w:r>
      <w:r w:rsidRPr="00125758">
        <w:rPr>
          <w:vanish/>
          <w:sz w:val="12"/>
        </w:rPr>
        <w:t>Enforcement</w:t>
      </w:r>
      <w:r w:rsidRPr="002B110E">
        <w:rPr>
          <w:sz w:val="12"/>
        </w:rPr>
        <w:t xml:space="preserve"> </w:t>
      </w:r>
      <w:r w:rsidRPr="00125758">
        <w:rPr>
          <w:vanish/>
          <w:sz w:val="12"/>
        </w:rPr>
        <w:t>("ICE").</w:t>
      </w:r>
      <w:r w:rsidRPr="002B110E">
        <w:rPr>
          <w:sz w:val="12"/>
        </w:rPr>
        <w:t xml:space="preserve"> </w:t>
      </w:r>
      <w:r w:rsidRPr="00125758">
        <w:rPr>
          <w:vanish/>
          <w:sz w:val="12"/>
        </w:rPr>
        <w:t>1</w:t>
      </w:r>
      <w:r w:rsidRPr="002B110E">
        <w:rPr>
          <w:sz w:val="12"/>
        </w:rPr>
        <w:t xml:space="preserve"> </w:t>
      </w:r>
      <w:r w:rsidRPr="00125758">
        <w:rPr>
          <w:vanish/>
          <w:sz w:val="12"/>
        </w:rPr>
        <w:t>37</w:t>
      </w:r>
      <w:r w:rsidRPr="002B110E">
        <w:rPr>
          <w:sz w:val="12"/>
        </w:rPr>
        <w:t xml:space="preserve"> </w:t>
      </w:r>
      <w:r w:rsidRPr="00125758">
        <w:rPr>
          <w:vanish/>
          <w:sz w:val="12"/>
        </w:rPr>
        <w:t>Like</w:t>
      </w:r>
      <w:r w:rsidRPr="002B110E">
        <w:rPr>
          <w:sz w:val="12"/>
        </w:rPr>
        <w:t xml:space="preserve"> </w:t>
      </w:r>
      <w:r w:rsidRPr="00125758">
        <w:rPr>
          <w:vanish/>
          <w:sz w:val="12"/>
        </w:rPr>
        <w:t>the</w:t>
      </w:r>
      <w:r w:rsidRPr="002B110E">
        <w:rPr>
          <w:sz w:val="12"/>
        </w:rPr>
        <w:t xml:space="preserve"> </w:t>
      </w:r>
      <w:r w:rsidRPr="00125758">
        <w:rPr>
          <w:vanish/>
          <w:sz w:val="12"/>
        </w:rPr>
        <w:t>other</w:t>
      </w:r>
      <w:r w:rsidRPr="002B110E">
        <w:rPr>
          <w:sz w:val="12"/>
        </w:rPr>
        <w:t xml:space="preserve"> </w:t>
      </w:r>
      <w:r w:rsidRPr="00125758">
        <w:rPr>
          <w:vanish/>
          <w:sz w:val="12"/>
        </w:rPr>
        <w:t>inmates</w:t>
      </w:r>
      <w:r w:rsidRPr="002B110E">
        <w:rPr>
          <w:sz w:val="12"/>
        </w:rPr>
        <w:t xml:space="preserve"> </w:t>
      </w:r>
      <w:r w:rsidRPr="00125758">
        <w:rPr>
          <w:vanish/>
          <w:sz w:val="12"/>
        </w:rPr>
        <w:t>they</w:t>
      </w:r>
      <w:r w:rsidRPr="002B110E">
        <w:rPr>
          <w:sz w:val="12"/>
        </w:rPr>
        <w:t xml:space="preserve"> </w:t>
      </w:r>
      <w:r w:rsidRPr="00125758">
        <w:rPr>
          <w:vanish/>
          <w:sz w:val="12"/>
        </w:rPr>
        <w:t>house,</w:t>
      </w:r>
      <w:r w:rsidRPr="002B110E">
        <w:rPr>
          <w:sz w:val="12"/>
        </w:rPr>
        <w:t xml:space="preserve"> </w:t>
      </w:r>
      <w:r w:rsidRPr="00125758">
        <w:rPr>
          <w:vanish/>
          <w:sz w:val="12"/>
        </w:rPr>
        <w:t>private</w:t>
      </w:r>
      <w:r w:rsidRPr="002B110E">
        <w:rPr>
          <w:sz w:val="12"/>
        </w:rPr>
        <w:t xml:space="preserve"> </w:t>
      </w:r>
      <w:r w:rsidRPr="00125758">
        <w:rPr>
          <w:vanish/>
          <w:sz w:val="12"/>
        </w:rPr>
        <w:t>prison</w:t>
      </w:r>
      <w:r w:rsidRPr="002B110E">
        <w:rPr>
          <w:sz w:val="12"/>
        </w:rPr>
        <w:t xml:space="preserve"> </w:t>
      </w:r>
      <w:r w:rsidRPr="00125758">
        <w:rPr>
          <w:vanish/>
          <w:sz w:val="12"/>
        </w:rPr>
        <w:t>companies</w:t>
      </w:r>
      <w:r w:rsidRPr="002B110E">
        <w:rPr>
          <w:sz w:val="12"/>
        </w:rPr>
        <w:t xml:space="preserve"> </w:t>
      </w:r>
      <w:r w:rsidRPr="00125758">
        <w:rPr>
          <w:vanish/>
          <w:sz w:val="12"/>
        </w:rPr>
        <w:t>also</w:t>
      </w:r>
      <w:r w:rsidRPr="002B110E">
        <w:rPr>
          <w:sz w:val="12"/>
        </w:rPr>
        <w:t xml:space="preserve"> </w:t>
      </w:r>
      <w:r w:rsidRPr="00125758">
        <w:rPr>
          <w:vanish/>
          <w:sz w:val="12"/>
        </w:rPr>
        <w:t>force</w:t>
      </w:r>
      <w:r w:rsidRPr="002B110E">
        <w:rPr>
          <w:sz w:val="12"/>
        </w:rPr>
        <w:t xml:space="preserve"> </w:t>
      </w:r>
      <w:r w:rsidRPr="00125758">
        <w:rPr>
          <w:vanish/>
          <w:sz w:val="12"/>
        </w:rPr>
        <w:t>immigration</w:t>
      </w:r>
      <w:r w:rsidRPr="002B110E">
        <w:rPr>
          <w:sz w:val="12"/>
        </w:rPr>
        <w:t xml:space="preserve"> </w:t>
      </w:r>
      <w:r w:rsidRPr="00125758">
        <w:rPr>
          <w:vanish/>
          <w:sz w:val="12"/>
        </w:rPr>
        <w:t>detainees</w:t>
      </w:r>
      <w:r w:rsidRPr="002B110E">
        <w:rPr>
          <w:sz w:val="12"/>
        </w:rPr>
        <w:t xml:space="preserve"> </w:t>
      </w:r>
      <w:r w:rsidRPr="00125758">
        <w:rPr>
          <w:vanish/>
          <w:sz w:val="12"/>
        </w:rPr>
        <w:t>to</w:t>
      </w:r>
      <w:r w:rsidRPr="002B110E">
        <w:rPr>
          <w:sz w:val="12"/>
        </w:rPr>
        <w:t xml:space="preserve"> </w:t>
      </w:r>
      <w:r w:rsidRPr="00125758">
        <w:rPr>
          <w:vanish/>
          <w:sz w:val="12"/>
        </w:rPr>
        <w:t>work.</w:t>
      </w:r>
      <w:r w:rsidRPr="002B110E">
        <w:rPr>
          <w:sz w:val="12"/>
        </w:rPr>
        <w:t xml:space="preserve"> </w:t>
      </w:r>
      <w:r w:rsidRPr="00125758">
        <w:rPr>
          <w:vanish/>
          <w:sz w:val="12"/>
        </w:rPr>
        <w:t>138</w:t>
      </w:r>
      <w:r w:rsidRPr="002B110E">
        <w:rPr>
          <w:sz w:val="12"/>
        </w:rPr>
        <w:t xml:space="preserve"> </w:t>
      </w:r>
      <w:r w:rsidRPr="00125758">
        <w:rPr>
          <w:vanish/>
          <w:sz w:val="12"/>
        </w:rPr>
        <w:t>CCA</w:t>
      </w:r>
      <w:r w:rsidRPr="002B110E">
        <w:rPr>
          <w:sz w:val="12"/>
        </w:rPr>
        <w:t xml:space="preserve"> </w:t>
      </w:r>
      <w:r w:rsidRPr="00125758">
        <w:rPr>
          <w:vanish/>
          <w:sz w:val="12"/>
        </w:rPr>
        <w:t>operates</w:t>
      </w:r>
      <w:r w:rsidRPr="002B110E">
        <w:rPr>
          <w:sz w:val="12"/>
        </w:rPr>
        <w:t xml:space="preserve"> </w:t>
      </w:r>
      <w:r w:rsidRPr="00125758">
        <w:rPr>
          <w:vanish/>
          <w:sz w:val="12"/>
        </w:rPr>
        <w:t>an</w:t>
      </w:r>
      <w:r w:rsidRPr="002B110E">
        <w:rPr>
          <w:sz w:val="12"/>
        </w:rPr>
        <w:t xml:space="preserve"> </w:t>
      </w:r>
      <w:r w:rsidRPr="00125758">
        <w:rPr>
          <w:vanish/>
          <w:sz w:val="12"/>
        </w:rPr>
        <w:t>immigration</w:t>
      </w:r>
      <w:r w:rsidRPr="002B110E">
        <w:rPr>
          <w:sz w:val="12"/>
        </w:rPr>
        <w:t xml:space="preserve"> </w:t>
      </w:r>
      <w:r w:rsidRPr="00125758">
        <w:rPr>
          <w:vanish/>
          <w:sz w:val="12"/>
        </w:rPr>
        <w:t>detention</w:t>
      </w:r>
      <w:r w:rsidRPr="002B110E">
        <w:rPr>
          <w:sz w:val="12"/>
        </w:rPr>
        <w:t xml:space="preserve"> </w:t>
      </w:r>
      <w:r w:rsidRPr="00125758">
        <w:rPr>
          <w:vanish/>
          <w:sz w:val="12"/>
        </w:rPr>
        <w:t>center</w:t>
      </w:r>
      <w:r w:rsidRPr="002B110E">
        <w:rPr>
          <w:sz w:val="12"/>
        </w:rPr>
        <w:t xml:space="preserve"> </w:t>
      </w:r>
      <w:r w:rsidRPr="00125758">
        <w:rPr>
          <w:vanish/>
          <w:sz w:val="12"/>
        </w:rPr>
        <w:t>in</w:t>
      </w:r>
      <w:r w:rsidRPr="002B110E">
        <w:rPr>
          <w:sz w:val="12"/>
        </w:rPr>
        <w:t xml:space="preserve"> </w:t>
      </w:r>
      <w:r w:rsidRPr="00125758">
        <w:rPr>
          <w:vanish/>
          <w:sz w:val="12"/>
        </w:rPr>
        <w:t>Gainesville,</w:t>
      </w:r>
      <w:r w:rsidRPr="002B110E">
        <w:rPr>
          <w:sz w:val="12"/>
        </w:rPr>
        <w:t xml:space="preserve"> </w:t>
      </w:r>
      <w:r w:rsidRPr="00125758">
        <w:rPr>
          <w:vanish/>
          <w:sz w:val="12"/>
        </w:rPr>
        <w:t>Georgia.139</w:t>
      </w:r>
      <w:r w:rsidRPr="002B110E">
        <w:rPr>
          <w:sz w:val="12"/>
        </w:rPr>
        <w:t xml:space="preserve"> </w:t>
      </w:r>
      <w:r w:rsidRPr="00125758">
        <w:rPr>
          <w:vanish/>
          <w:sz w:val="12"/>
        </w:rPr>
        <w:t>Female</w:t>
      </w:r>
      <w:r w:rsidRPr="002B110E">
        <w:rPr>
          <w:sz w:val="12"/>
        </w:rPr>
        <w:t xml:space="preserve"> </w:t>
      </w:r>
      <w:r w:rsidRPr="00125758">
        <w:rPr>
          <w:vanish/>
          <w:sz w:val="12"/>
        </w:rPr>
        <w:t>detainees</w:t>
      </w:r>
      <w:r w:rsidRPr="002B110E">
        <w:rPr>
          <w:sz w:val="12"/>
        </w:rPr>
        <w:t xml:space="preserve"> </w:t>
      </w:r>
      <w:r w:rsidRPr="00125758">
        <w:rPr>
          <w:vanish/>
          <w:sz w:val="12"/>
        </w:rPr>
        <w:t>in</w:t>
      </w:r>
      <w:r w:rsidRPr="002B110E">
        <w:rPr>
          <w:sz w:val="12"/>
        </w:rPr>
        <w:t xml:space="preserve"> </w:t>
      </w:r>
      <w:r w:rsidRPr="00125758">
        <w:rPr>
          <w:vanish/>
          <w:sz w:val="12"/>
        </w:rPr>
        <w:t>this</w:t>
      </w:r>
      <w:r w:rsidRPr="002B110E">
        <w:rPr>
          <w:sz w:val="12"/>
        </w:rPr>
        <w:t xml:space="preserve"> </w:t>
      </w:r>
      <w:r w:rsidRPr="00125758">
        <w:rPr>
          <w:vanish/>
          <w:sz w:val="12"/>
        </w:rPr>
        <w:t>facility</w:t>
      </w:r>
      <w:r w:rsidRPr="002B110E">
        <w:rPr>
          <w:sz w:val="12"/>
        </w:rPr>
        <w:t xml:space="preserve"> </w:t>
      </w:r>
      <w:r w:rsidRPr="00125758">
        <w:rPr>
          <w:vanish/>
          <w:sz w:val="12"/>
        </w:rPr>
        <w:t>have</w:t>
      </w:r>
      <w:r w:rsidRPr="002B110E">
        <w:rPr>
          <w:sz w:val="12"/>
        </w:rPr>
        <w:t xml:space="preserve"> </w:t>
      </w:r>
      <w:r w:rsidRPr="00125758">
        <w:rPr>
          <w:vanish/>
          <w:sz w:val="12"/>
        </w:rPr>
        <w:t>complained</w:t>
      </w:r>
      <w:r w:rsidRPr="002B110E">
        <w:rPr>
          <w:sz w:val="12"/>
        </w:rPr>
        <w:t xml:space="preserve"> </w:t>
      </w:r>
      <w:r w:rsidRPr="00125758">
        <w:rPr>
          <w:vanish/>
          <w:sz w:val="12"/>
        </w:rPr>
        <w:t>that</w:t>
      </w:r>
      <w:r w:rsidRPr="002B110E">
        <w:rPr>
          <w:sz w:val="12"/>
        </w:rPr>
        <w:t xml:space="preserve"> </w:t>
      </w:r>
      <w:r w:rsidRPr="00125758">
        <w:rPr>
          <w:vanish/>
          <w:sz w:val="12"/>
        </w:rPr>
        <w:t>they</w:t>
      </w:r>
      <w:r w:rsidRPr="002B110E">
        <w:rPr>
          <w:sz w:val="12"/>
        </w:rPr>
        <w:t xml:space="preserve"> </w:t>
      </w:r>
      <w:r w:rsidRPr="00125758">
        <w:rPr>
          <w:vanish/>
          <w:sz w:val="12"/>
        </w:rPr>
        <w:t>are</w:t>
      </w:r>
      <w:r w:rsidRPr="002B110E">
        <w:rPr>
          <w:sz w:val="12"/>
        </w:rPr>
        <w:t xml:space="preserve"> </w:t>
      </w:r>
      <w:r w:rsidRPr="00125758">
        <w:rPr>
          <w:vanish/>
          <w:sz w:val="12"/>
        </w:rPr>
        <w:t>paid</w:t>
      </w:r>
      <w:r w:rsidRPr="002B110E">
        <w:rPr>
          <w:sz w:val="12"/>
        </w:rPr>
        <w:t xml:space="preserve"> </w:t>
      </w:r>
      <w:r w:rsidRPr="00125758">
        <w:rPr>
          <w:vanish/>
          <w:sz w:val="12"/>
        </w:rPr>
        <w:t>subminimum</w:t>
      </w:r>
      <w:r w:rsidRPr="002B110E">
        <w:rPr>
          <w:sz w:val="12"/>
        </w:rPr>
        <w:t xml:space="preserve"> </w:t>
      </w:r>
      <w:r w:rsidRPr="00125758">
        <w:rPr>
          <w:vanish/>
          <w:sz w:val="12"/>
        </w:rPr>
        <w:t>wages</w:t>
      </w:r>
      <w:r w:rsidRPr="002B110E">
        <w:rPr>
          <w:sz w:val="12"/>
        </w:rPr>
        <w:t xml:space="preserve"> </w:t>
      </w:r>
      <w:r w:rsidRPr="00125758">
        <w:rPr>
          <w:vanish/>
          <w:sz w:val="12"/>
        </w:rPr>
        <w:t>for</w:t>
      </w:r>
      <w:r w:rsidRPr="002B110E">
        <w:rPr>
          <w:sz w:val="12"/>
        </w:rPr>
        <w:t xml:space="preserve"> </w:t>
      </w:r>
      <w:r w:rsidRPr="00125758">
        <w:rPr>
          <w:vanish/>
          <w:sz w:val="12"/>
        </w:rPr>
        <w:t>their</w:t>
      </w:r>
      <w:r w:rsidRPr="002B110E">
        <w:rPr>
          <w:sz w:val="12"/>
        </w:rPr>
        <w:t xml:space="preserve"> </w:t>
      </w:r>
      <w:r w:rsidRPr="00125758">
        <w:rPr>
          <w:vanish/>
          <w:sz w:val="12"/>
        </w:rPr>
        <w:t>work</w:t>
      </w:r>
      <w:r w:rsidRPr="002B110E">
        <w:rPr>
          <w:sz w:val="12"/>
        </w:rPr>
        <w:t xml:space="preserve"> </w:t>
      </w:r>
      <w:r w:rsidRPr="00125758">
        <w:rPr>
          <w:vanish/>
          <w:sz w:val="12"/>
        </w:rPr>
        <w:t>and</w:t>
      </w:r>
      <w:r w:rsidRPr="002B110E">
        <w:rPr>
          <w:sz w:val="12"/>
        </w:rPr>
        <w:t xml:space="preserve"> </w:t>
      </w:r>
      <w:r w:rsidRPr="00125758">
        <w:rPr>
          <w:vanish/>
          <w:sz w:val="12"/>
        </w:rPr>
        <w:t>about</w:t>
      </w:r>
      <w:r w:rsidRPr="002B110E">
        <w:rPr>
          <w:sz w:val="12"/>
        </w:rPr>
        <w:t xml:space="preserve"> </w:t>
      </w:r>
      <w:r w:rsidRPr="00125758">
        <w:rPr>
          <w:vanish/>
          <w:sz w:val="12"/>
        </w:rPr>
        <w:t>inadequate</w:t>
      </w:r>
      <w:r w:rsidRPr="002B110E">
        <w:rPr>
          <w:sz w:val="12"/>
        </w:rPr>
        <w:t xml:space="preserve"> </w:t>
      </w:r>
      <w:r w:rsidRPr="00125758">
        <w:rPr>
          <w:vanish/>
          <w:sz w:val="12"/>
        </w:rPr>
        <w:t>medical</w:t>
      </w:r>
      <w:r w:rsidRPr="002B110E">
        <w:rPr>
          <w:sz w:val="12"/>
        </w:rPr>
        <w:t xml:space="preserve"> </w:t>
      </w:r>
      <w:r w:rsidRPr="00125758">
        <w:rPr>
          <w:vanish/>
          <w:sz w:val="12"/>
        </w:rPr>
        <w:t>and</w:t>
      </w:r>
      <w:r w:rsidRPr="002B110E">
        <w:rPr>
          <w:sz w:val="12"/>
        </w:rPr>
        <w:t xml:space="preserve"> </w:t>
      </w:r>
      <w:r w:rsidRPr="00125758">
        <w:rPr>
          <w:vanish/>
          <w:sz w:val="12"/>
        </w:rPr>
        <w:t>living</w:t>
      </w:r>
      <w:r w:rsidRPr="002B110E">
        <w:rPr>
          <w:sz w:val="12"/>
        </w:rPr>
        <w:t xml:space="preserve"> </w:t>
      </w:r>
      <w:r w:rsidRPr="00125758">
        <w:rPr>
          <w:vanish/>
          <w:sz w:val="12"/>
        </w:rPr>
        <w:t>conditions.</w:t>
      </w:r>
      <w:r w:rsidRPr="002B110E">
        <w:rPr>
          <w:sz w:val="12"/>
        </w:rPr>
        <w:t xml:space="preserve"> </w:t>
      </w:r>
      <w:r w:rsidRPr="00125758">
        <w:rPr>
          <w:vanish/>
          <w:sz w:val="12"/>
        </w:rPr>
        <w:t>140</w:t>
      </w:r>
    </w:p>
    <w:p w14:paraId="6E86036F" w14:textId="77777777" w:rsidR="009166F4" w:rsidRPr="00083A9C" w:rsidRDefault="009166F4" w:rsidP="009166F4">
      <w:pPr>
        <w:pStyle w:val="Heading4"/>
      </w:pPr>
      <w:r w:rsidRPr="00083A9C">
        <w:t>Low wages for prisoners create cycles of recidivism. Fulcher 15</w:t>
      </w:r>
    </w:p>
    <w:p w14:paraId="263E9D6E" w14:textId="77777777" w:rsidR="009166F4" w:rsidRPr="00083A9C" w:rsidRDefault="009166F4" w:rsidP="009166F4">
      <w:r w:rsidRPr="00125758">
        <w:rPr>
          <w:vanish/>
        </w:rPr>
        <w:t>Patrice</w:t>
      </w:r>
      <w:r w:rsidRPr="00083A9C">
        <w:t xml:space="preserve"> </w:t>
      </w:r>
      <w:r w:rsidRPr="00125758">
        <w:rPr>
          <w:vanish/>
        </w:rPr>
        <w:t>A.</w:t>
      </w:r>
      <w:r w:rsidRPr="00083A9C">
        <w:t xml:space="preserve"> </w:t>
      </w:r>
      <w:r w:rsidRPr="00125758">
        <w:rPr>
          <w:vanish/>
        </w:rPr>
        <w:t>Fulcher</w:t>
      </w:r>
      <w:r w:rsidRPr="00083A9C">
        <w:t xml:space="preserve"> </w:t>
      </w:r>
      <w:r w:rsidRPr="00125758">
        <w:rPr>
          <w:vanish/>
        </w:rPr>
        <w:t>[Associate</w:t>
      </w:r>
      <w:r w:rsidRPr="00083A9C">
        <w:t xml:space="preserve"> </w:t>
      </w:r>
      <w:r w:rsidRPr="00125758">
        <w:rPr>
          <w:vanish/>
        </w:rPr>
        <w:t>Professor</w:t>
      </w:r>
      <w:r w:rsidRPr="00083A9C">
        <w:t xml:space="preserve"> </w:t>
      </w:r>
      <w:r w:rsidRPr="00125758">
        <w:rPr>
          <w:vanish/>
        </w:rPr>
        <w:t>at</w:t>
      </w:r>
      <w:r w:rsidRPr="00083A9C">
        <w:t xml:space="preserve"> </w:t>
      </w:r>
      <w:r w:rsidRPr="00125758">
        <w:rPr>
          <w:vanish/>
        </w:rPr>
        <w:t>The</w:t>
      </w:r>
      <w:r w:rsidRPr="00083A9C">
        <w:t xml:space="preserve"> </w:t>
      </w:r>
      <w:r w:rsidRPr="00125758">
        <w:rPr>
          <w:vanish/>
        </w:rPr>
        <w:t>John</w:t>
      </w:r>
      <w:r w:rsidRPr="00083A9C">
        <w:t xml:space="preserve"> </w:t>
      </w:r>
      <w:r w:rsidRPr="00125758">
        <w:rPr>
          <w:vanish/>
        </w:rPr>
        <w:t>Marshall</w:t>
      </w:r>
      <w:r w:rsidRPr="00083A9C">
        <w:t xml:space="preserve"> </w:t>
      </w:r>
      <w:r w:rsidRPr="00125758">
        <w:rPr>
          <w:vanish/>
        </w:rPr>
        <w:t>Law</w:t>
      </w:r>
      <w:r w:rsidRPr="00083A9C">
        <w:t xml:space="preserve"> </w:t>
      </w:r>
      <w:r w:rsidRPr="00125758">
        <w:rPr>
          <w:vanish/>
        </w:rPr>
        <w:t>School],</w:t>
      </w:r>
      <w:r w:rsidRPr="00083A9C">
        <w:t xml:space="preserve"> </w:t>
      </w:r>
      <w:r w:rsidRPr="00125758">
        <w:rPr>
          <w:vanish/>
        </w:rPr>
        <w:t>15</w:t>
      </w:r>
      <w:r w:rsidRPr="00083A9C">
        <w:t xml:space="preserve"> </w:t>
      </w:r>
      <w:r w:rsidRPr="00125758">
        <w:rPr>
          <w:vanish/>
        </w:rPr>
        <w:t>-</w:t>
      </w:r>
      <w:r w:rsidRPr="00083A9C">
        <w:t xml:space="preserve"> </w:t>
      </w:r>
      <w:r w:rsidRPr="00125758">
        <w:rPr>
          <w:vanish/>
        </w:rPr>
        <w:t>(","</w:t>
      </w:r>
      <w:r w:rsidRPr="00083A9C">
        <w:t xml:space="preserve"> </w:t>
      </w:r>
      <w:r w:rsidRPr="00125758">
        <w:rPr>
          <w:vanish/>
        </w:rPr>
        <w:t>Journal</w:t>
      </w:r>
      <w:r w:rsidRPr="00083A9C">
        <w:t xml:space="preserve"> </w:t>
      </w:r>
      <w:r w:rsidRPr="00125758">
        <w:rPr>
          <w:vanish/>
        </w:rPr>
        <w:t>of</w:t>
      </w:r>
      <w:r w:rsidRPr="00083A9C">
        <w:t xml:space="preserve"> </w:t>
      </w:r>
      <w:r w:rsidRPr="00125758">
        <w:rPr>
          <w:vanish/>
        </w:rPr>
        <w:t>Civil</w:t>
      </w:r>
      <w:r w:rsidRPr="00083A9C">
        <w:t xml:space="preserve"> </w:t>
      </w:r>
      <w:r w:rsidRPr="00125758">
        <w:rPr>
          <w:vanish/>
        </w:rPr>
        <w:t>Rights</w:t>
      </w:r>
      <w:r w:rsidRPr="00083A9C">
        <w:t xml:space="preserve"> </w:t>
      </w:r>
      <w:r w:rsidRPr="00125758">
        <w:rPr>
          <w:vanish/>
        </w:rPr>
        <w:t>and</w:t>
      </w:r>
      <w:r w:rsidRPr="00083A9C">
        <w:t xml:space="preserve"> </w:t>
      </w:r>
      <w:r w:rsidRPr="00125758">
        <w:rPr>
          <w:vanish/>
        </w:rPr>
        <w:t>Economic</w:t>
      </w:r>
      <w:r w:rsidRPr="00083A9C">
        <w:t xml:space="preserve"> </w:t>
      </w:r>
      <w:r w:rsidRPr="00125758">
        <w:rPr>
          <w:vanish/>
        </w:rPr>
        <w:t>Development,</w:t>
      </w:r>
      <w:r w:rsidRPr="00083A9C">
        <w:t xml:space="preserve"> </w:t>
      </w:r>
      <w:r w:rsidRPr="00125758">
        <w:rPr>
          <w:vanish/>
        </w:rPr>
        <w:t>Winter</w:t>
      </w:r>
      <w:r w:rsidRPr="00083A9C">
        <w:t xml:space="preserve"> </w:t>
      </w:r>
      <w:r w:rsidRPr="00125758">
        <w:rPr>
          <w:vanish/>
        </w:rPr>
        <w:t>2015,</w:t>
      </w:r>
      <w:r w:rsidRPr="00083A9C">
        <w:t xml:space="preserve"> </w:t>
      </w:r>
      <w:r w:rsidRPr="00125758">
        <w:rPr>
          <w:vanish/>
        </w:rPr>
        <w:t>accessed</w:t>
      </w:r>
      <w:r w:rsidRPr="00083A9C">
        <w:t xml:space="preserve"> </w:t>
      </w:r>
      <w:r w:rsidRPr="00125758">
        <w:rPr>
          <w:vanish/>
        </w:rPr>
        <w:t>10-28-2021,</w:t>
      </w:r>
      <w:r w:rsidRPr="00083A9C">
        <w:t xml:space="preserve"> </w:t>
      </w:r>
      <w:hyperlink r:id="rId27" w:history="1">
        <w:r w:rsidRPr="00125758">
          <w:rPr>
            <w:rStyle w:val="Hyperlink"/>
            <w:vanish/>
          </w:rPr>
          <w:t>https://scholarship.law.stjohns.edu/cgi/viewcontent.cgi?article=1759&amp;context=jcred)//ML</w:t>
        </w:r>
      </w:hyperlink>
    </w:p>
    <w:p w14:paraId="4B2A5236" w14:textId="77777777" w:rsidR="009166F4" w:rsidRPr="00083A9C" w:rsidRDefault="009166F4" w:rsidP="009166F4">
      <w:pPr>
        <w:ind w:left="720"/>
        <w:rPr>
          <w:sz w:val="16"/>
        </w:rPr>
      </w:pPr>
      <w:r w:rsidRPr="00125758">
        <w:rPr>
          <w:rStyle w:val="StyleUnderline"/>
          <w:vanish/>
          <w:sz w:val="16"/>
          <w:u w:val="none"/>
        </w:rPr>
        <w:t>B.</w:t>
      </w:r>
      <w:r w:rsidRPr="00083A9C">
        <w:rPr>
          <w:rStyle w:val="StyleUnderline"/>
          <w:sz w:val="16"/>
          <w:u w:val="none"/>
        </w:rPr>
        <w:t xml:space="preserve"> </w:t>
      </w:r>
      <w:r w:rsidRPr="00125758">
        <w:rPr>
          <w:rStyle w:val="StyleUnderline"/>
          <w:vanish/>
          <w:sz w:val="16"/>
          <w:u w:val="none"/>
        </w:rPr>
        <w:t>Reallocate</w:t>
      </w:r>
      <w:r w:rsidRPr="00083A9C">
        <w:rPr>
          <w:rStyle w:val="StyleUnderline"/>
          <w:sz w:val="16"/>
          <w:u w:val="none"/>
        </w:rPr>
        <w:t xml:space="preserve"> </w:t>
      </w:r>
      <w:r w:rsidRPr="00125758">
        <w:rPr>
          <w:rStyle w:val="StyleUnderline"/>
          <w:vanish/>
          <w:sz w:val="16"/>
          <w:u w:val="none"/>
        </w:rPr>
        <w:t>Greater</w:t>
      </w:r>
      <w:r w:rsidRPr="00083A9C">
        <w:rPr>
          <w:rStyle w:val="StyleUnderline"/>
          <w:sz w:val="16"/>
          <w:u w:val="none"/>
        </w:rPr>
        <w:t xml:space="preserve"> </w:t>
      </w:r>
      <w:r w:rsidRPr="00125758">
        <w:rPr>
          <w:rStyle w:val="StyleUnderline"/>
          <w:vanish/>
          <w:sz w:val="16"/>
          <w:u w:val="none"/>
        </w:rPr>
        <w:t>Wealth</w:t>
      </w:r>
      <w:r w:rsidRPr="00083A9C">
        <w:rPr>
          <w:rStyle w:val="StyleUnderline"/>
          <w:sz w:val="16"/>
          <w:u w:val="none"/>
        </w:rPr>
        <w:t xml:space="preserve"> </w:t>
      </w:r>
      <w:r w:rsidRPr="00125758">
        <w:rPr>
          <w:rStyle w:val="StyleUnderline"/>
          <w:vanish/>
          <w:sz w:val="16"/>
          <w:u w:val="none"/>
        </w:rPr>
        <w:t>To</w:t>
      </w:r>
      <w:r w:rsidRPr="00083A9C">
        <w:rPr>
          <w:rStyle w:val="StyleUnderline"/>
          <w:sz w:val="16"/>
          <w:u w:val="none"/>
        </w:rPr>
        <w:t xml:space="preserve"> </w:t>
      </w:r>
      <w:r w:rsidRPr="00125758">
        <w:rPr>
          <w:rStyle w:val="StyleUnderline"/>
          <w:vanish/>
          <w:sz w:val="16"/>
          <w:u w:val="none"/>
        </w:rPr>
        <w:t>Working</w:t>
      </w:r>
      <w:r w:rsidRPr="00083A9C">
        <w:rPr>
          <w:rStyle w:val="StyleUnderline"/>
          <w:sz w:val="16"/>
          <w:u w:val="none"/>
        </w:rPr>
        <w:t xml:space="preserve"> </w:t>
      </w:r>
      <w:r w:rsidRPr="00125758">
        <w:rPr>
          <w:rStyle w:val="StyleUnderline"/>
          <w:vanish/>
          <w:sz w:val="16"/>
          <w:u w:val="none"/>
        </w:rPr>
        <w:t>Prisoners</w:t>
      </w:r>
      <w:r w:rsidRPr="00083A9C">
        <w:rPr>
          <w:rStyle w:val="StyleUnderline"/>
          <w:sz w:val="16"/>
          <w:u w:val="none"/>
        </w:rPr>
        <w:t xml:space="preserve"> </w:t>
      </w:r>
      <w:r w:rsidRPr="00125758">
        <w:rPr>
          <w:rStyle w:val="StyleUnderline"/>
          <w:vanish/>
          <w:sz w:val="16"/>
          <w:u w:val="none"/>
        </w:rPr>
        <w:t>and</w:t>
      </w:r>
      <w:r w:rsidRPr="00083A9C">
        <w:rPr>
          <w:rStyle w:val="StyleUnderline"/>
          <w:sz w:val="16"/>
          <w:u w:val="none"/>
        </w:rPr>
        <w:t xml:space="preserve"> </w:t>
      </w:r>
      <w:r w:rsidRPr="00125758">
        <w:rPr>
          <w:rStyle w:val="StyleUnderline"/>
          <w:vanish/>
          <w:sz w:val="16"/>
          <w:u w:val="none"/>
        </w:rPr>
        <w:t>Decrease</w:t>
      </w:r>
      <w:r w:rsidRPr="00083A9C">
        <w:rPr>
          <w:rStyle w:val="StyleUnderline"/>
          <w:sz w:val="16"/>
          <w:u w:val="none"/>
        </w:rPr>
        <w:t xml:space="preserve"> </w:t>
      </w:r>
      <w:r w:rsidRPr="00125758">
        <w:rPr>
          <w:rStyle w:val="StyleUnderline"/>
          <w:vanish/>
          <w:sz w:val="16"/>
          <w:u w:val="none"/>
        </w:rPr>
        <w:t>Recidivism</w:t>
      </w:r>
      <w:r w:rsidRPr="00083A9C">
        <w:rPr>
          <w:rStyle w:val="StyleUnderline"/>
          <w:sz w:val="16"/>
          <w:u w:val="none"/>
        </w:rPr>
        <w:t xml:space="preserve"> </w:t>
      </w:r>
      <w:r w:rsidRPr="00125758">
        <w:rPr>
          <w:rStyle w:val="StyleUnderline"/>
          <w:vanish/>
          <w:sz w:val="16"/>
          <w:u w:val="none"/>
        </w:rPr>
        <w:t>¶</w:t>
      </w:r>
      <w:r w:rsidRPr="00083A9C">
        <w:rPr>
          <w:rStyle w:val="StyleUnderline"/>
          <w:sz w:val="16"/>
          <w:u w:val="none"/>
        </w:rPr>
        <w:t xml:space="preserve"> </w:t>
      </w:r>
      <w:r w:rsidRPr="00083A9C">
        <w:rPr>
          <w:rStyle w:val="StyleUnderline"/>
          <w:highlight w:val="yellow"/>
        </w:rPr>
        <w:t>Working for slave wages or as a slave without compensation is the harsh economic reality for millions of prisoners</w:t>
      </w:r>
      <w:r w:rsidRPr="00083A9C">
        <w:rPr>
          <w:rStyle w:val="StyleUnderline"/>
        </w:rPr>
        <w:t xml:space="preserve"> </w:t>
      </w:r>
      <w:r w:rsidRPr="00125758">
        <w:rPr>
          <w:rStyle w:val="StyleUnderline"/>
          <w:vanish/>
          <w:sz w:val="16"/>
          <w:u w:val="none"/>
        </w:rPr>
        <w:t>in</w:t>
      </w:r>
      <w:r w:rsidRPr="00083A9C">
        <w:rPr>
          <w:rStyle w:val="StyleUnderline"/>
          <w:sz w:val="16"/>
          <w:u w:val="none"/>
        </w:rPr>
        <w:t xml:space="preserve"> </w:t>
      </w:r>
      <w:r w:rsidRPr="00125758">
        <w:rPr>
          <w:rStyle w:val="StyleUnderline"/>
          <w:vanish/>
          <w:sz w:val="16"/>
          <w:u w:val="none"/>
        </w:rPr>
        <w:t>the</w:t>
      </w:r>
      <w:r w:rsidRPr="00083A9C">
        <w:rPr>
          <w:rStyle w:val="StyleUnderline"/>
          <w:sz w:val="16"/>
          <w:u w:val="none"/>
        </w:rPr>
        <w:t xml:space="preserve"> </w:t>
      </w:r>
      <w:r w:rsidRPr="00125758">
        <w:rPr>
          <w:rStyle w:val="StyleUnderline"/>
          <w:vanish/>
          <w:sz w:val="16"/>
          <w:u w:val="none"/>
        </w:rPr>
        <w:t>U.S.</w:t>
      </w:r>
      <w:r w:rsidRPr="00083A9C">
        <w:rPr>
          <w:rStyle w:val="StyleUnderline"/>
        </w:rPr>
        <w:t xml:space="preserve"> </w:t>
      </w:r>
      <w:r w:rsidRPr="00083A9C">
        <w:rPr>
          <w:rStyle w:val="StyleUnderline"/>
          <w:highlight w:val="yellow"/>
        </w:rPr>
        <w:t>Then after succumbing to living a life as a slave for the duration of their sentence, these prisoners are released back to society, without any means of financial support from their labors</w:t>
      </w:r>
      <w:r w:rsidRPr="00125758">
        <w:rPr>
          <w:vanish/>
          <w:sz w:val="16"/>
        </w:rPr>
        <w:t>.</w:t>
      </w:r>
      <w:r w:rsidRPr="00083A9C">
        <w:rPr>
          <w:sz w:val="16"/>
        </w:rPr>
        <w:t xml:space="preserve"> </w:t>
      </w:r>
      <w:r w:rsidRPr="00083A9C">
        <w:rPr>
          <w:rStyle w:val="StyleUnderline"/>
          <w:highlight w:val="yellow"/>
        </w:rPr>
        <w:t>Often indigent, homeless</w:t>
      </w:r>
      <w:r w:rsidRPr="00125758">
        <w:rPr>
          <w:rStyle w:val="StyleUnderline"/>
          <w:vanish/>
          <w:sz w:val="16"/>
          <w:u w:val="none"/>
        </w:rPr>
        <w:t>,</w:t>
      </w:r>
      <w:r w:rsidRPr="00083A9C">
        <w:rPr>
          <w:rStyle w:val="StyleUnderline"/>
          <w:sz w:val="16"/>
          <w:u w:val="none"/>
        </w:rPr>
        <w:t xml:space="preserve"> </w:t>
      </w:r>
      <w:r w:rsidRPr="00125758">
        <w:rPr>
          <w:rStyle w:val="StyleUnderline"/>
          <w:vanish/>
          <w:sz w:val="16"/>
          <w:u w:val="none"/>
        </w:rPr>
        <w:t>and</w:t>
      </w:r>
      <w:r w:rsidRPr="00083A9C">
        <w:rPr>
          <w:rStyle w:val="StyleUnderline"/>
          <w:sz w:val="16"/>
          <w:u w:val="none"/>
        </w:rPr>
        <w:t xml:space="preserve"> </w:t>
      </w:r>
      <w:r w:rsidRPr="00125758">
        <w:rPr>
          <w:rStyle w:val="StyleUnderline"/>
          <w:vanish/>
          <w:sz w:val="16"/>
          <w:u w:val="none"/>
        </w:rPr>
        <w:t>unable</w:t>
      </w:r>
      <w:r w:rsidRPr="00083A9C">
        <w:rPr>
          <w:rStyle w:val="StyleUnderline"/>
          <w:sz w:val="16"/>
          <w:u w:val="none"/>
        </w:rPr>
        <w:t xml:space="preserve"> </w:t>
      </w:r>
      <w:r w:rsidRPr="00125758">
        <w:rPr>
          <w:rStyle w:val="StyleUnderline"/>
          <w:vanish/>
          <w:sz w:val="16"/>
          <w:u w:val="none"/>
        </w:rPr>
        <w:t>to</w:t>
      </w:r>
      <w:r w:rsidRPr="00083A9C">
        <w:rPr>
          <w:rStyle w:val="StyleUnderline"/>
          <w:sz w:val="16"/>
          <w:u w:val="none"/>
        </w:rPr>
        <w:t xml:space="preserve"> </w:t>
      </w:r>
      <w:r w:rsidRPr="00125758">
        <w:rPr>
          <w:rStyle w:val="StyleUnderline"/>
          <w:vanish/>
          <w:sz w:val="16"/>
          <w:u w:val="none"/>
        </w:rPr>
        <w:t>overcome</w:t>
      </w:r>
      <w:r w:rsidRPr="00083A9C">
        <w:rPr>
          <w:rStyle w:val="StyleUnderline"/>
          <w:sz w:val="16"/>
          <w:u w:val="none"/>
        </w:rPr>
        <w:t xml:space="preserve"> </w:t>
      </w:r>
      <w:r w:rsidRPr="00125758">
        <w:rPr>
          <w:rStyle w:val="StyleUnderline"/>
          <w:vanish/>
          <w:sz w:val="16"/>
          <w:u w:val="none"/>
        </w:rPr>
        <w:t>the</w:t>
      </w:r>
      <w:r w:rsidRPr="00083A9C">
        <w:rPr>
          <w:rStyle w:val="StyleUnderline"/>
          <w:sz w:val="16"/>
          <w:u w:val="none"/>
        </w:rPr>
        <w:t xml:space="preserve"> </w:t>
      </w:r>
      <w:r w:rsidRPr="00125758">
        <w:rPr>
          <w:rStyle w:val="StyleUnderline"/>
          <w:vanish/>
          <w:sz w:val="16"/>
          <w:u w:val="none"/>
        </w:rPr>
        <w:t>challenge</w:t>
      </w:r>
      <w:r w:rsidRPr="00083A9C">
        <w:rPr>
          <w:rStyle w:val="StyleUnderline"/>
          <w:sz w:val="16"/>
          <w:u w:val="none"/>
        </w:rPr>
        <w:t xml:space="preserve"> </w:t>
      </w:r>
      <w:r w:rsidRPr="00125758">
        <w:rPr>
          <w:rStyle w:val="StyleUnderline"/>
          <w:vanish/>
          <w:sz w:val="16"/>
          <w:u w:val="none"/>
        </w:rPr>
        <w:t>of</w:t>
      </w:r>
      <w:r w:rsidRPr="00083A9C">
        <w:rPr>
          <w:rStyle w:val="StyleUnderline"/>
          <w:sz w:val="16"/>
          <w:u w:val="none"/>
        </w:rPr>
        <w:t xml:space="preserve"> </w:t>
      </w:r>
      <w:r w:rsidRPr="00125758">
        <w:rPr>
          <w:rStyle w:val="StyleUnderline"/>
          <w:vanish/>
          <w:sz w:val="16"/>
          <w:u w:val="none"/>
        </w:rPr>
        <w:t>obtaining</w:t>
      </w:r>
      <w:r w:rsidRPr="00083A9C">
        <w:rPr>
          <w:rStyle w:val="StyleUnderline"/>
          <w:sz w:val="16"/>
          <w:u w:val="none"/>
        </w:rPr>
        <w:t xml:space="preserve"> </w:t>
      </w:r>
      <w:r w:rsidRPr="00125758">
        <w:rPr>
          <w:rStyle w:val="StyleUnderline"/>
          <w:vanish/>
          <w:sz w:val="16"/>
          <w:u w:val="none"/>
        </w:rPr>
        <w:t>employment</w:t>
      </w:r>
      <w:r w:rsidRPr="00083A9C">
        <w:rPr>
          <w:rStyle w:val="StyleUnderline"/>
          <w:sz w:val="16"/>
          <w:u w:val="none"/>
        </w:rPr>
        <w:t xml:space="preserve"> </w:t>
      </w:r>
      <w:r w:rsidRPr="00125758">
        <w:rPr>
          <w:rStyle w:val="StyleUnderline"/>
          <w:vanish/>
          <w:sz w:val="16"/>
          <w:u w:val="none"/>
        </w:rPr>
        <w:t>with</w:t>
      </w:r>
      <w:r w:rsidRPr="00083A9C">
        <w:rPr>
          <w:rStyle w:val="StyleUnderline"/>
          <w:sz w:val="16"/>
          <w:u w:val="none"/>
        </w:rPr>
        <w:t xml:space="preserve"> </w:t>
      </w:r>
      <w:r w:rsidRPr="00125758">
        <w:rPr>
          <w:rStyle w:val="StyleUnderline"/>
          <w:vanish/>
          <w:sz w:val="16"/>
          <w:u w:val="none"/>
        </w:rPr>
        <w:t>a</w:t>
      </w:r>
      <w:r w:rsidRPr="00083A9C">
        <w:rPr>
          <w:rStyle w:val="StyleUnderline"/>
          <w:sz w:val="16"/>
          <w:u w:val="none"/>
        </w:rPr>
        <w:t xml:space="preserve"> </w:t>
      </w:r>
      <w:r w:rsidRPr="00125758">
        <w:rPr>
          <w:rStyle w:val="StyleUnderline"/>
          <w:vanish/>
          <w:sz w:val="16"/>
          <w:u w:val="none"/>
        </w:rPr>
        <w:t>conviction,</w:t>
      </w:r>
      <w:r w:rsidRPr="00083A9C">
        <w:rPr>
          <w:rStyle w:val="StyleUnderline"/>
        </w:rPr>
        <w:t xml:space="preserve"> </w:t>
      </w:r>
      <w:r w:rsidRPr="00083A9C">
        <w:rPr>
          <w:rStyle w:val="StyleUnderline"/>
          <w:highlight w:val="yellow"/>
        </w:rPr>
        <w:t>many former inmates reoffend</w:t>
      </w:r>
      <w:r w:rsidRPr="00125758">
        <w:rPr>
          <w:rStyle w:val="StyleUnderline"/>
          <w:vanish/>
        </w:rPr>
        <w:t>.</w:t>
      </w:r>
      <w:r w:rsidRPr="00125758">
        <w:rPr>
          <w:vanish/>
          <w:sz w:val="16"/>
        </w:rPr>
        <w:t>192</w:t>
      </w:r>
      <w:r w:rsidRPr="00083A9C">
        <w:rPr>
          <w:sz w:val="16"/>
        </w:rPr>
        <w:t xml:space="preserve"> </w:t>
      </w:r>
      <w:r w:rsidRPr="00125758">
        <w:rPr>
          <w:vanish/>
          <w:sz w:val="16"/>
        </w:rPr>
        <w:t>Moreover,</w:t>
      </w:r>
      <w:r w:rsidRPr="00083A9C">
        <w:rPr>
          <w:sz w:val="16"/>
        </w:rPr>
        <w:t xml:space="preserve"> </w:t>
      </w:r>
      <w:r w:rsidRPr="00125758">
        <w:rPr>
          <w:vanish/>
          <w:sz w:val="16"/>
        </w:rPr>
        <w:t>for</w:t>
      </w:r>
      <w:r w:rsidRPr="00083A9C">
        <w:rPr>
          <w:sz w:val="16"/>
        </w:rPr>
        <w:t xml:space="preserve"> </w:t>
      </w:r>
      <w:r w:rsidRPr="00125758">
        <w:rPr>
          <w:vanish/>
          <w:sz w:val="16"/>
        </w:rPr>
        <w:t>those</w:t>
      </w:r>
      <w:r w:rsidRPr="00083A9C">
        <w:rPr>
          <w:sz w:val="16"/>
        </w:rPr>
        <w:t xml:space="preserve"> </w:t>
      </w:r>
      <w:r w:rsidRPr="00125758">
        <w:rPr>
          <w:vanish/>
          <w:sz w:val="16"/>
        </w:rPr>
        <w:t>who</w:t>
      </w:r>
      <w:r w:rsidRPr="00083A9C">
        <w:rPr>
          <w:sz w:val="16"/>
        </w:rPr>
        <w:t xml:space="preserve"> </w:t>
      </w:r>
      <w:r w:rsidRPr="00125758">
        <w:rPr>
          <w:vanish/>
          <w:sz w:val="16"/>
        </w:rPr>
        <w:t>do</w:t>
      </w:r>
      <w:r w:rsidRPr="00083A9C">
        <w:rPr>
          <w:sz w:val="16"/>
        </w:rPr>
        <w:t xml:space="preserve"> </w:t>
      </w:r>
      <w:r w:rsidRPr="00125758">
        <w:rPr>
          <w:vanish/>
          <w:sz w:val="16"/>
        </w:rPr>
        <w:t>secure</w:t>
      </w:r>
      <w:r w:rsidRPr="00083A9C">
        <w:rPr>
          <w:sz w:val="16"/>
        </w:rPr>
        <w:t xml:space="preserve"> </w:t>
      </w:r>
      <w:r w:rsidRPr="00125758">
        <w:rPr>
          <w:vanish/>
          <w:sz w:val="16"/>
        </w:rPr>
        <w:t>jobs,</w:t>
      </w:r>
      <w:r w:rsidRPr="00083A9C">
        <w:rPr>
          <w:sz w:val="16"/>
        </w:rPr>
        <w:t xml:space="preserve"> </w:t>
      </w:r>
      <w:r w:rsidRPr="00125758">
        <w:rPr>
          <w:vanish/>
          <w:sz w:val="16"/>
        </w:rPr>
        <w:t>their</w:t>
      </w:r>
      <w:r w:rsidRPr="00083A9C">
        <w:rPr>
          <w:sz w:val="16"/>
        </w:rPr>
        <w:t xml:space="preserve"> </w:t>
      </w:r>
      <w:r w:rsidRPr="00125758">
        <w:rPr>
          <w:vanish/>
          <w:sz w:val="16"/>
        </w:rPr>
        <w:t>earnings</w:t>
      </w:r>
      <w:r w:rsidRPr="00083A9C">
        <w:rPr>
          <w:sz w:val="16"/>
        </w:rPr>
        <w:t xml:space="preserve"> </w:t>
      </w:r>
      <w:r w:rsidRPr="00125758">
        <w:rPr>
          <w:vanish/>
          <w:sz w:val="16"/>
        </w:rPr>
        <w:t>are</w:t>
      </w:r>
      <w:r w:rsidRPr="00083A9C">
        <w:rPr>
          <w:sz w:val="16"/>
        </w:rPr>
        <w:t xml:space="preserve"> </w:t>
      </w:r>
      <w:r w:rsidRPr="00125758">
        <w:rPr>
          <w:vanish/>
          <w:sz w:val="16"/>
        </w:rPr>
        <w:t>greatly</w:t>
      </w:r>
      <w:r w:rsidRPr="00083A9C">
        <w:rPr>
          <w:sz w:val="16"/>
        </w:rPr>
        <w:t xml:space="preserve"> </w:t>
      </w:r>
      <w:r w:rsidRPr="00125758">
        <w:rPr>
          <w:vanish/>
          <w:sz w:val="16"/>
        </w:rPr>
        <w:t>limited</w:t>
      </w:r>
      <w:r w:rsidRPr="00083A9C">
        <w:rPr>
          <w:sz w:val="16"/>
        </w:rPr>
        <w:t xml:space="preserve"> </w:t>
      </w:r>
      <w:r w:rsidRPr="00125758">
        <w:rPr>
          <w:vanish/>
          <w:sz w:val="16"/>
        </w:rPr>
        <w:t>by</w:t>
      </w:r>
      <w:r w:rsidRPr="00083A9C">
        <w:rPr>
          <w:sz w:val="16"/>
        </w:rPr>
        <w:t xml:space="preserve"> </w:t>
      </w:r>
      <w:r w:rsidRPr="00125758">
        <w:rPr>
          <w:vanish/>
          <w:sz w:val="16"/>
        </w:rPr>
        <w:t>their</w:t>
      </w:r>
      <w:r w:rsidRPr="00083A9C">
        <w:rPr>
          <w:sz w:val="16"/>
        </w:rPr>
        <w:t xml:space="preserve"> </w:t>
      </w:r>
      <w:r w:rsidRPr="00125758">
        <w:rPr>
          <w:vanish/>
          <w:sz w:val="16"/>
        </w:rPr>
        <w:t>criminal</w:t>
      </w:r>
      <w:r w:rsidRPr="00083A9C">
        <w:rPr>
          <w:sz w:val="16"/>
        </w:rPr>
        <w:t xml:space="preserve"> </w:t>
      </w:r>
      <w:r w:rsidRPr="00125758">
        <w:rPr>
          <w:vanish/>
          <w:sz w:val="16"/>
        </w:rPr>
        <w:t>records.</w:t>
      </w:r>
      <w:r w:rsidRPr="00083A9C">
        <w:rPr>
          <w:sz w:val="16"/>
        </w:rPr>
        <w:t xml:space="preserve"> </w:t>
      </w:r>
      <w:r w:rsidRPr="00125758">
        <w:rPr>
          <w:vanish/>
          <w:sz w:val="16"/>
        </w:rPr>
        <w:t>A</w:t>
      </w:r>
      <w:r w:rsidRPr="00083A9C">
        <w:rPr>
          <w:sz w:val="16"/>
        </w:rPr>
        <w:t xml:space="preserve"> </w:t>
      </w:r>
      <w:r w:rsidRPr="00125758">
        <w:rPr>
          <w:vanish/>
          <w:sz w:val="16"/>
        </w:rPr>
        <w:t>recent</w:t>
      </w:r>
      <w:r w:rsidRPr="00083A9C">
        <w:rPr>
          <w:sz w:val="16"/>
        </w:rPr>
        <w:t xml:space="preserve"> </w:t>
      </w:r>
      <w:r w:rsidRPr="00125758">
        <w:rPr>
          <w:vanish/>
          <w:sz w:val="16"/>
        </w:rPr>
        <w:t>PEW</w:t>
      </w:r>
      <w:r w:rsidRPr="00083A9C">
        <w:rPr>
          <w:sz w:val="16"/>
        </w:rPr>
        <w:t xml:space="preserve"> </w:t>
      </w:r>
      <w:r w:rsidRPr="00125758">
        <w:rPr>
          <w:vanish/>
          <w:sz w:val="16"/>
        </w:rPr>
        <w:t>study</w:t>
      </w:r>
      <w:r w:rsidRPr="00083A9C">
        <w:rPr>
          <w:sz w:val="16"/>
        </w:rPr>
        <w:t xml:space="preserve"> </w:t>
      </w:r>
      <w:r w:rsidRPr="00125758">
        <w:rPr>
          <w:vanish/>
          <w:sz w:val="16"/>
        </w:rPr>
        <w:t>revealed</w:t>
      </w:r>
      <w:r w:rsidRPr="00083A9C">
        <w:rPr>
          <w:sz w:val="16"/>
        </w:rPr>
        <w:t xml:space="preserve"> </w:t>
      </w:r>
      <w:r w:rsidRPr="00125758">
        <w:rPr>
          <w:vanish/>
          <w:sz w:val="16"/>
        </w:rPr>
        <w:t>"past</w:t>
      </w:r>
      <w:r w:rsidRPr="00083A9C">
        <w:rPr>
          <w:sz w:val="16"/>
        </w:rPr>
        <w:t xml:space="preserve"> </w:t>
      </w:r>
      <w:r w:rsidRPr="00125758">
        <w:rPr>
          <w:vanish/>
          <w:sz w:val="16"/>
        </w:rPr>
        <w:t>incarceration</w:t>
      </w:r>
      <w:r w:rsidRPr="00083A9C">
        <w:rPr>
          <w:sz w:val="16"/>
        </w:rPr>
        <w:t xml:space="preserve"> </w:t>
      </w:r>
      <w:r w:rsidRPr="00125758">
        <w:rPr>
          <w:vanish/>
          <w:sz w:val="16"/>
        </w:rPr>
        <w:t>reduced</w:t>
      </w:r>
      <w:r w:rsidRPr="00083A9C">
        <w:rPr>
          <w:sz w:val="16"/>
        </w:rPr>
        <w:t xml:space="preserve"> </w:t>
      </w:r>
      <w:r w:rsidRPr="00125758">
        <w:rPr>
          <w:vanish/>
          <w:sz w:val="16"/>
        </w:rPr>
        <w:t>subsequent</w:t>
      </w:r>
      <w:r w:rsidRPr="00083A9C">
        <w:rPr>
          <w:sz w:val="16"/>
        </w:rPr>
        <w:t xml:space="preserve"> </w:t>
      </w:r>
      <w:r w:rsidRPr="00125758">
        <w:rPr>
          <w:vanish/>
          <w:sz w:val="16"/>
        </w:rPr>
        <w:t>wages</w:t>
      </w:r>
      <w:r w:rsidRPr="00083A9C">
        <w:rPr>
          <w:sz w:val="16"/>
        </w:rPr>
        <w:t xml:space="preserve"> </w:t>
      </w:r>
      <w:r w:rsidRPr="00125758">
        <w:rPr>
          <w:vanish/>
          <w:sz w:val="16"/>
        </w:rPr>
        <w:t>by</w:t>
      </w:r>
      <w:r w:rsidRPr="00083A9C">
        <w:rPr>
          <w:sz w:val="16"/>
        </w:rPr>
        <w:t xml:space="preserve"> </w:t>
      </w:r>
      <w:r w:rsidRPr="00125758">
        <w:rPr>
          <w:vanish/>
          <w:sz w:val="16"/>
        </w:rPr>
        <w:t>11</w:t>
      </w:r>
      <w:r w:rsidRPr="00083A9C">
        <w:rPr>
          <w:sz w:val="16"/>
        </w:rPr>
        <w:t xml:space="preserve"> </w:t>
      </w:r>
      <w:r w:rsidRPr="00125758">
        <w:rPr>
          <w:vanish/>
          <w:sz w:val="16"/>
        </w:rPr>
        <w:t>percent,</w:t>
      </w:r>
      <w:r w:rsidRPr="00083A9C">
        <w:rPr>
          <w:sz w:val="16"/>
        </w:rPr>
        <w:t xml:space="preserve"> </w:t>
      </w:r>
      <w:r w:rsidRPr="00125758">
        <w:rPr>
          <w:vanish/>
          <w:sz w:val="16"/>
        </w:rPr>
        <w:t>cut</w:t>
      </w:r>
      <w:r w:rsidRPr="00083A9C">
        <w:rPr>
          <w:sz w:val="16"/>
        </w:rPr>
        <w:t xml:space="preserve"> </w:t>
      </w:r>
      <w:r w:rsidRPr="00125758">
        <w:rPr>
          <w:vanish/>
          <w:sz w:val="16"/>
        </w:rPr>
        <w:t>annual</w:t>
      </w:r>
      <w:r w:rsidRPr="00083A9C">
        <w:rPr>
          <w:sz w:val="16"/>
        </w:rPr>
        <w:t xml:space="preserve"> </w:t>
      </w:r>
      <w:r w:rsidRPr="00125758">
        <w:rPr>
          <w:vanish/>
          <w:sz w:val="16"/>
        </w:rPr>
        <w:t>employment</w:t>
      </w:r>
      <w:r w:rsidRPr="00083A9C">
        <w:rPr>
          <w:sz w:val="16"/>
        </w:rPr>
        <w:t xml:space="preserve"> </w:t>
      </w:r>
      <w:r w:rsidRPr="00125758">
        <w:rPr>
          <w:vanish/>
          <w:sz w:val="16"/>
        </w:rPr>
        <w:t>by</w:t>
      </w:r>
      <w:r w:rsidRPr="00083A9C">
        <w:rPr>
          <w:sz w:val="16"/>
        </w:rPr>
        <w:t xml:space="preserve"> </w:t>
      </w:r>
      <w:r w:rsidRPr="00125758">
        <w:rPr>
          <w:vanish/>
          <w:sz w:val="16"/>
        </w:rPr>
        <w:t>nine</w:t>
      </w:r>
      <w:r w:rsidRPr="00083A9C">
        <w:rPr>
          <w:sz w:val="16"/>
        </w:rPr>
        <w:t xml:space="preserve"> </w:t>
      </w:r>
      <w:r w:rsidRPr="00125758">
        <w:rPr>
          <w:vanish/>
          <w:sz w:val="16"/>
        </w:rPr>
        <w:t>weeks</w:t>
      </w:r>
      <w:r w:rsidRPr="00083A9C">
        <w:rPr>
          <w:sz w:val="16"/>
        </w:rPr>
        <w:t xml:space="preserve"> </w:t>
      </w:r>
      <w:r w:rsidRPr="00125758">
        <w:rPr>
          <w:vanish/>
          <w:sz w:val="16"/>
        </w:rPr>
        <w:t>and</w:t>
      </w:r>
      <w:r w:rsidRPr="00083A9C">
        <w:rPr>
          <w:sz w:val="16"/>
        </w:rPr>
        <w:t xml:space="preserve"> </w:t>
      </w:r>
      <w:r w:rsidRPr="00125758">
        <w:rPr>
          <w:vanish/>
          <w:sz w:val="16"/>
        </w:rPr>
        <w:t>reduced</w:t>
      </w:r>
      <w:r w:rsidRPr="00083A9C">
        <w:rPr>
          <w:sz w:val="16"/>
        </w:rPr>
        <w:t xml:space="preserve"> </w:t>
      </w:r>
      <w:r w:rsidRPr="00125758">
        <w:rPr>
          <w:vanish/>
          <w:sz w:val="16"/>
        </w:rPr>
        <w:t>yearly</w:t>
      </w:r>
      <w:r w:rsidRPr="00083A9C">
        <w:rPr>
          <w:sz w:val="16"/>
        </w:rPr>
        <w:t xml:space="preserve"> </w:t>
      </w:r>
      <w:r w:rsidRPr="00125758">
        <w:rPr>
          <w:vanish/>
          <w:sz w:val="16"/>
        </w:rPr>
        <w:t>earnings</w:t>
      </w:r>
      <w:r w:rsidRPr="00083A9C">
        <w:rPr>
          <w:sz w:val="16"/>
        </w:rPr>
        <w:t xml:space="preserve"> </w:t>
      </w:r>
      <w:r w:rsidRPr="00125758">
        <w:rPr>
          <w:vanish/>
          <w:sz w:val="16"/>
        </w:rPr>
        <w:t>by</w:t>
      </w:r>
      <w:r w:rsidRPr="00083A9C">
        <w:rPr>
          <w:sz w:val="16"/>
        </w:rPr>
        <w:t xml:space="preserve"> </w:t>
      </w:r>
      <w:r w:rsidRPr="00125758">
        <w:rPr>
          <w:vanish/>
          <w:sz w:val="16"/>
        </w:rPr>
        <w:t>40</w:t>
      </w:r>
      <w:r w:rsidRPr="00083A9C">
        <w:rPr>
          <w:sz w:val="16"/>
        </w:rPr>
        <w:t xml:space="preserve"> </w:t>
      </w:r>
      <w:r w:rsidRPr="00125758">
        <w:rPr>
          <w:vanish/>
          <w:sz w:val="16"/>
        </w:rPr>
        <w:t>percent."1</w:t>
      </w:r>
      <w:r w:rsidRPr="00083A9C">
        <w:rPr>
          <w:sz w:val="16"/>
        </w:rPr>
        <w:t xml:space="preserve"> </w:t>
      </w:r>
      <w:r w:rsidRPr="00125758">
        <w:rPr>
          <w:vanish/>
          <w:sz w:val="16"/>
        </w:rPr>
        <w:t>93</w:t>
      </w:r>
      <w:r w:rsidRPr="00083A9C">
        <w:rPr>
          <w:sz w:val="16"/>
        </w:rPr>
        <w:t xml:space="preserve"> </w:t>
      </w:r>
      <w:r w:rsidRPr="00125758">
        <w:rPr>
          <w:vanish/>
          <w:sz w:val="16"/>
        </w:rPr>
        <w:t>As</w:t>
      </w:r>
      <w:r w:rsidRPr="00083A9C">
        <w:rPr>
          <w:sz w:val="16"/>
        </w:rPr>
        <w:t xml:space="preserve"> </w:t>
      </w:r>
      <w:r w:rsidRPr="00125758">
        <w:rPr>
          <w:vanish/>
          <w:sz w:val="16"/>
        </w:rPr>
        <w:t>a</w:t>
      </w:r>
      <w:r w:rsidRPr="00083A9C">
        <w:rPr>
          <w:sz w:val="16"/>
        </w:rPr>
        <w:t xml:space="preserve"> </w:t>
      </w:r>
      <w:r w:rsidRPr="00125758">
        <w:rPr>
          <w:vanish/>
          <w:sz w:val="16"/>
        </w:rPr>
        <w:t>result</w:t>
      </w:r>
      <w:r w:rsidRPr="00125758">
        <w:rPr>
          <w:rStyle w:val="StyleUnderline"/>
          <w:vanish/>
        </w:rPr>
        <w:t>,</w:t>
      </w:r>
      <w:r w:rsidRPr="00083A9C">
        <w:rPr>
          <w:rStyle w:val="StyleUnderline"/>
        </w:rPr>
        <w:t xml:space="preserve"> </w:t>
      </w:r>
      <w:r w:rsidRPr="00083A9C">
        <w:rPr>
          <w:rStyle w:val="StyleUnderline"/>
          <w:highlight w:val="yellow"/>
        </w:rPr>
        <w:t>U.S. recidivism rates will remain high unless former prisoners have economic resources immediately upon release</w:t>
      </w:r>
      <w:r w:rsidRPr="00125758">
        <w:rPr>
          <w:vanish/>
          <w:sz w:val="16"/>
        </w:rPr>
        <w:t>.</w:t>
      </w:r>
      <w:r w:rsidRPr="00083A9C">
        <w:rPr>
          <w:sz w:val="16"/>
        </w:rPr>
        <w:t xml:space="preserve"> </w:t>
      </w:r>
      <w:r w:rsidRPr="00125758">
        <w:rPr>
          <w:vanish/>
          <w:sz w:val="16"/>
        </w:rPr>
        <w:t>Thus,</w:t>
      </w:r>
      <w:r w:rsidRPr="00083A9C">
        <w:rPr>
          <w:sz w:val="16"/>
        </w:rPr>
        <w:t xml:space="preserve"> </w:t>
      </w:r>
      <w:r w:rsidRPr="00125758">
        <w:rPr>
          <w:vanish/>
          <w:sz w:val="16"/>
        </w:rPr>
        <w:t>the</w:t>
      </w:r>
      <w:r w:rsidRPr="00083A9C">
        <w:rPr>
          <w:sz w:val="16"/>
        </w:rPr>
        <w:t xml:space="preserve"> </w:t>
      </w:r>
      <w:r w:rsidRPr="00125758">
        <w:rPr>
          <w:vanish/>
          <w:sz w:val="16"/>
        </w:rPr>
        <w:t>FLSA</w:t>
      </w:r>
      <w:r w:rsidRPr="00083A9C">
        <w:rPr>
          <w:sz w:val="16"/>
        </w:rPr>
        <w:t xml:space="preserve"> </w:t>
      </w:r>
      <w:r w:rsidRPr="00125758">
        <w:rPr>
          <w:vanish/>
          <w:sz w:val="16"/>
        </w:rPr>
        <w:t>should</w:t>
      </w:r>
      <w:r w:rsidRPr="00083A9C">
        <w:rPr>
          <w:sz w:val="16"/>
        </w:rPr>
        <w:t xml:space="preserve"> </w:t>
      </w:r>
      <w:r w:rsidRPr="00125758">
        <w:rPr>
          <w:vanish/>
          <w:sz w:val="16"/>
        </w:rPr>
        <w:t>be</w:t>
      </w:r>
      <w:r w:rsidRPr="00083A9C">
        <w:rPr>
          <w:sz w:val="16"/>
        </w:rPr>
        <w:t xml:space="preserve"> </w:t>
      </w:r>
      <w:r w:rsidRPr="00125758">
        <w:rPr>
          <w:vanish/>
          <w:sz w:val="16"/>
        </w:rPr>
        <w:t>emancipated</w:t>
      </w:r>
      <w:r w:rsidRPr="00083A9C">
        <w:rPr>
          <w:sz w:val="16"/>
        </w:rPr>
        <w:t xml:space="preserve"> </w:t>
      </w:r>
      <w:r w:rsidRPr="00125758">
        <w:rPr>
          <w:vanish/>
          <w:sz w:val="16"/>
        </w:rPr>
        <w:t>from</w:t>
      </w:r>
      <w:r w:rsidRPr="00083A9C">
        <w:rPr>
          <w:sz w:val="16"/>
        </w:rPr>
        <w:t xml:space="preserve"> </w:t>
      </w:r>
      <w:r w:rsidRPr="00125758">
        <w:rPr>
          <w:vanish/>
          <w:sz w:val="16"/>
        </w:rPr>
        <w:t>the</w:t>
      </w:r>
      <w:r w:rsidRPr="00083A9C">
        <w:rPr>
          <w:sz w:val="16"/>
        </w:rPr>
        <w:t xml:space="preserve"> </w:t>
      </w:r>
      <w:r w:rsidRPr="00125758">
        <w:rPr>
          <w:vanish/>
          <w:sz w:val="16"/>
        </w:rPr>
        <w:t>constraints</w:t>
      </w:r>
      <w:r w:rsidRPr="00083A9C">
        <w:rPr>
          <w:sz w:val="16"/>
        </w:rPr>
        <w:t xml:space="preserve"> </w:t>
      </w:r>
      <w:r w:rsidRPr="00125758">
        <w:rPr>
          <w:vanish/>
          <w:sz w:val="16"/>
        </w:rPr>
        <w:t>imposed,</w:t>
      </w:r>
      <w:r w:rsidRPr="00083A9C">
        <w:rPr>
          <w:sz w:val="16"/>
        </w:rPr>
        <w:t xml:space="preserve"> </w:t>
      </w:r>
      <w:r w:rsidRPr="00125758">
        <w:rPr>
          <w:vanish/>
          <w:sz w:val="16"/>
        </w:rPr>
        <w:t>not</w:t>
      </w:r>
      <w:r w:rsidRPr="00083A9C">
        <w:rPr>
          <w:sz w:val="16"/>
        </w:rPr>
        <w:t xml:space="preserve"> </w:t>
      </w:r>
      <w:r w:rsidRPr="00125758">
        <w:rPr>
          <w:vanish/>
          <w:sz w:val="16"/>
        </w:rPr>
        <w:t>by</w:t>
      </w:r>
      <w:r w:rsidRPr="00083A9C">
        <w:rPr>
          <w:sz w:val="16"/>
        </w:rPr>
        <w:t xml:space="preserve"> </w:t>
      </w:r>
      <w:r w:rsidRPr="00125758">
        <w:rPr>
          <w:vanish/>
          <w:sz w:val="16"/>
        </w:rPr>
        <w:t>Congress,</w:t>
      </w:r>
      <w:r w:rsidRPr="00083A9C">
        <w:rPr>
          <w:sz w:val="16"/>
        </w:rPr>
        <w:t xml:space="preserve"> </w:t>
      </w:r>
      <w:r w:rsidRPr="00125758">
        <w:rPr>
          <w:vanish/>
          <w:sz w:val="16"/>
        </w:rPr>
        <w:t>but</w:t>
      </w:r>
      <w:r w:rsidRPr="00083A9C">
        <w:rPr>
          <w:sz w:val="16"/>
        </w:rPr>
        <w:t xml:space="preserve"> </w:t>
      </w:r>
      <w:r w:rsidRPr="00125758">
        <w:rPr>
          <w:vanish/>
          <w:sz w:val="16"/>
        </w:rPr>
        <w:t>by</w:t>
      </w:r>
      <w:r w:rsidRPr="00083A9C">
        <w:rPr>
          <w:sz w:val="16"/>
        </w:rPr>
        <w:t xml:space="preserve"> </w:t>
      </w:r>
      <w:r w:rsidRPr="00125758">
        <w:rPr>
          <w:vanish/>
          <w:sz w:val="16"/>
        </w:rPr>
        <w:t>rigid</w:t>
      </w:r>
      <w:r w:rsidRPr="00083A9C">
        <w:rPr>
          <w:sz w:val="16"/>
        </w:rPr>
        <w:t xml:space="preserve"> </w:t>
      </w:r>
      <w:r w:rsidRPr="00125758">
        <w:rPr>
          <w:vanish/>
          <w:sz w:val="16"/>
        </w:rPr>
        <w:t>and</w:t>
      </w:r>
      <w:r w:rsidRPr="00083A9C">
        <w:rPr>
          <w:sz w:val="16"/>
        </w:rPr>
        <w:t xml:space="preserve"> </w:t>
      </w:r>
      <w:r w:rsidRPr="00125758">
        <w:rPr>
          <w:vanish/>
          <w:sz w:val="16"/>
        </w:rPr>
        <w:t>unsupported</w:t>
      </w:r>
      <w:r w:rsidRPr="00083A9C">
        <w:rPr>
          <w:sz w:val="16"/>
        </w:rPr>
        <w:t xml:space="preserve"> </w:t>
      </w:r>
      <w:r w:rsidRPr="00125758">
        <w:rPr>
          <w:vanish/>
          <w:sz w:val="16"/>
        </w:rPr>
        <w:t>judicial</w:t>
      </w:r>
      <w:r w:rsidRPr="00083A9C">
        <w:rPr>
          <w:sz w:val="16"/>
        </w:rPr>
        <w:t xml:space="preserve"> </w:t>
      </w:r>
      <w:r w:rsidRPr="00125758">
        <w:rPr>
          <w:vanish/>
          <w:sz w:val="16"/>
        </w:rPr>
        <w:t>interpretation</w:t>
      </w:r>
      <w:r w:rsidRPr="00083A9C">
        <w:rPr>
          <w:sz w:val="16"/>
        </w:rPr>
        <w:t xml:space="preserve"> </w:t>
      </w:r>
      <w:r w:rsidRPr="00125758">
        <w:rPr>
          <w:vanish/>
          <w:sz w:val="16"/>
        </w:rPr>
        <w:t>that</w:t>
      </w:r>
      <w:r w:rsidRPr="00083A9C">
        <w:rPr>
          <w:sz w:val="16"/>
        </w:rPr>
        <w:t xml:space="preserve"> </w:t>
      </w:r>
      <w:r w:rsidRPr="00125758">
        <w:rPr>
          <w:vanish/>
          <w:sz w:val="16"/>
        </w:rPr>
        <w:t>wrongly</w:t>
      </w:r>
      <w:r w:rsidRPr="00083A9C">
        <w:rPr>
          <w:sz w:val="16"/>
        </w:rPr>
        <w:t xml:space="preserve"> </w:t>
      </w:r>
      <w:r w:rsidRPr="00125758">
        <w:rPr>
          <w:vanish/>
          <w:sz w:val="16"/>
        </w:rPr>
        <w:t>exclude</w:t>
      </w:r>
      <w:r w:rsidRPr="00083A9C">
        <w:rPr>
          <w:sz w:val="16"/>
        </w:rPr>
        <w:t xml:space="preserve"> </w:t>
      </w:r>
      <w:r w:rsidRPr="00125758">
        <w:rPr>
          <w:vanish/>
          <w:sz w:val="16"/>
        </w:rPr>
        <w:t>working</w:t>
      </w:r>
      <w:r w:rsidRPr="00083A9C">
        <w:rPr>
          <w:sz w:val="16"/>
        </w:rPr>
        <w:t xml:space="preserve"> </w:t>
      </w:r>
      <w:r w:rsidRPr="00125758">
        <w:rPr>
          <w:vanish/>
          <w:sz w:val="16"/>
        </w:rPr>
        <w:t>prisoners</w:t>
      </w:r>
      <w:r w:rsidRPr="00083A9C">
        <w:rPr>
          <w:sz w:val="16"/>
        </w:rPr>
        <w:t xml:space="preserve"> </w:t>
      </w:r>
      <w:r w:rsidRPr="00125758">
        <w:rPr>
          <w:vanish/>
          <w:sz w:val="16"/>
        </w:rPr>
        <w:t>from</w:t>
      </w:r>
      <w:r w:rsidRPr="00083A9C">
        <w:rPr>
          <w:sz w:val="16"/>
        </w:rPr>
        <w:t xml:space="preserve"> </w:t>
      </w:r>
      <w:r w:rsidRPr="00125758">
        <w:rPr>
          <w:vanish/>
          <w:sz w:val="16"/>
        </w:rPr>
        <w:t>its</w:t>
      </w:r>
      <w:r w:rsidRPr="00083A9C">
        <w:rPr>
          <w:sz w:val="16"/>
        </w:rPr>
        <w:t xml:space="preserve"> </w:t>
      </w:r>
      <w:r w:rsidRPr="00125758">
        <w:rPr>
          <w:vanish/>
          <w:sz w:val="16"/>
        </w:rPr>
        <w:t>provisions.</w:t>
      </w:r>
      <w:r w:rsidRPr="00083A9C">
        <w:rPr>
          <w:sz w:val="16"/>
        </w:rPr>
        <w:t xml:space="preserve"> </w:t>
      </w:r>
      <w:r w:rsidRPr="00125758">
        <w:rPr>
          <w:rStyle w:val="StyleUnderline"/>
          <w:vanish/>
          <w:sz w:val="16"/>
          <w:u w:val="none"/>
        </w:rPr>
        <w:t>Free</w:t>
      </w:r>
      <w:r w:rsidRPr="00083A9C">
        <w:rPr>
          <w:rStyle w:val="StyleUnderline"/>
          <w:sz w:val="16"/>
          <w:u w:val="none"/>
        </w:rPr>
        <w:t xml:space="preserve"> </w:t>
      </w:r>
      <w:r w:rsidRPr="00125758">
        <w:rPr>
          <w:rStyle w:val="StyleUnderline"/>
          <w:vanish/>
          <w:sz w:val="16"/>
          <w:u w:val="none"/>
        </w:rPr>
        <w:t>the</w:t>
      </w:r>
      <w:r w:rsidRPr="00083A9C">
        <w:rPr>
          <w:rStyle w:val="StyleUnderline"/>
          <w:sz w:val="16"/>
          <w:u w:val="none"/>
        </w:rPr>
        <w:t xml:space="preserve"> </w:t>
      </w:r>
      <w:r w:rsidRPr="00125758">
        <w:rPr>
          <w:rStyle w:val="StyleUnderline"/>
          <w:vanish/>
          <w:sz w:val="16"/>
          <w:u w:val="none"/>
        </w:rPr>
        <w:t>FLSA</w:t>
      </w:r>
      <w:r w:rsidRPr="00083A9C">
        <w:rPr>
          <w:rStyle w:val="StyleUnderline"/>
          <w:sz w:val="16"/>
          <w:u w:val="none"/>
        </w:rPr>
        <w:t xml:space="preserve"> </w:t>
      </w:r>
      <w:r w:rsidRPr="00125758">
        <w:rPr>
          <w:rStyle w:val="StyleUnderline"/>
          <w:vanish/>
          <w:sz w:val="16"/>
          <w:u w:val="none"/>
        </w:rPr>
        <w:t>and</w:t>
      </w:r>
      <w:r w:rsidRPr="00083A9C">
        <w:rPr>
          <w:rStyle w:val="StyleUnderline"/>
          <w:sz w:val="16"/>
          <w:u w:val="none"/>
        </w:rPr>
        <w:t xml:space="preserve"> </w:t>
      </w:r>
      <w:r w:rsidRPr="00125758">
        <w:rPr>
          <w:rStyle w:val="StyleUnderline"/>
          <w:vanish/>
          <w:sz w:val="16"/>
          <w:u w:val="none"/>
        </w:rPr>
        <w:t>compensate</w:t>
      </w:r>
      <w:r w:rsidRPr="00083A9C">
        <w:rPr>
          <w:rStyle w:val="StyleUnderline"/>
          <w:sz w:val="16"/>
          <w:u w:val="none"/>
        </w:rPr>
        <w:t xml:space="preserve"> </w:t>
      </w:r>
      <w:r w:rsidRPr="00125758">
        <w:rPr>
          <w:rStyle w:val="StyleUnderline"/>
          <w:vanish/>
          <w:sz w:val="16"/>
          <w:u w:val="none"/>
        </w:rPr>
        <w:t>working</w:t>
      </w:r>
      <w:r w:rsidRPr="00083A9C">
        <w:rPr>
          <w:rStyle w:val="StyleUnderline"/>
          <w:sz w:val="16"/>
          <w:u w:val="none"/>
        </w:rPr>
        <w:t xml:space="preserve"> </w:t>
      </w:r>
      <w:r w:rsidRPr="00125758">
        <w:rPr>
          <w:rStyle w:val="StyleUnderline"/>
          <w:vanish/>
          <w:sz w:val="16"/>
          <w:u w:val="none"/>
        </w:rPr>
        <w:t>inmates;</w:t>
      </w:r>
      <w:r w:rsidRPr="00083A9C">
        <w:rPr>
          <w:rStyle w:val="StyleUnderline"/>
        </w:rPr>
        <w:t xml:space="preserve"> </w:t>
      </w:r>
      <w:r w:rsidRPr="00083A9C">
        <w:rPr>
          <w:rStyle w:val="StyleUnderline"/>
          <w:highlight w:val="yellow"/>
        </w:rPr>
        <w:t>allow prisoners to accumulate capital while they are incarcerated, so they will have a means of support to help them rebuild their lives, and not have to commit crimes to survive</w:t>
      </w:r>
      <w:r w:rsidRPr="00125758">
        <w:rPr>
          <w:vanish/>
          <w:sz w:val="16"/>
        </w:rPr>
        <w:t>.</w:t>
      </w:r>
      <w:r w:rsidRPr="00083A9C">
        <w:rPr>
          <w:sz w:val="16"/>
        </w:rPr>
        <w:t xml:space="preserve"> </w:t>
      </w:r>
      <w:r w:rsidRPr="00125758">
        <w:rPr>
          <w:vanish/>
          <w:sz w:val="16"/>
        </w:rPr>
        <w:t>¶</w:t>
      </w:r>
      <w:r w:rsidRPr="00083A9C">
        <w:rPr>
          <w:sz w:val="16"/>
        </w:rPr>
        <w:t xml:space="preserve"> </w:t>
      </w:r>
      <w:r w:rsidRPr="00125758">
        <w:rPr>
          <w:vanish/>
          <w:sz w:val="16"/>
        </w:rPr>
        <w:t>Hence,</w:t>
      </w:r>
      <w:r w:rsidRPr="00083A9C">
        <w:rPr>
          <w:sz w:val="16"/>
        </w:rPr>
        <w:t xml:space="preserve"> </w:t>
      </w:r>
      <w:r w:rsidRPr="00125758">
        <w:rPr>
          <w:vanish/>
          <w:sz w:val="16"/>
        </w:rPr>
        <w:t>I</w:t>
      </w:r>
      <w:r w:rsidRPr="00083A9C">
        <w:rPr>
          <w:sz w:val="16"/>
        </w:rPr>
        <w:t xml:space="preserve"> </w:t>
      </w:r>
      <w:r w:rsidRPr="00125758">
        <w:rPr>
          <w:vanish/>
          <w:sz w:val="16"/>
        </w:rPr>
        <w:t>propose</w:t>
      </w:r>
      <w:r w:rsidRPr="00083A9C">
        <w:rPr>
          <w:sz w:val="16"/>
        </w:rPr>
        <w:t xml:space="preserve"> </w:t>
      </w:r>
      <w:r w:rsidRPr="00125758">
        <w:rPr>
          <w:vanish/>
          <w:sz w:val="16"/>
        </w:rPr>
        <w:t>the</w:t>
      </w:r>
      <w:r w:rsidRPr="00083A9C">
        <w:rPr>
          <w:sz w:val="16"/>
        </w:rPr>
        <w:t xml:space="preserve"> </w:t>
      </w:r>
      <w:r w:rsidRPr="00125758">
        <w:rPr>
          <w:vanish/>
          <w:sz w:val="16"/>
        </w:rPr>
        <w:t>following</w:t>
      </w:r>
      <w:r w:rsidRPr="00083A9C">
        <w:rPr>
          <w:sz w:val="16"/>
        </w:rPr>
        <w:t xml:space="preserve"> </w:t>
      </w:r>
      <w:r w:rsidRPr="00125758">
        <w:rPr>
          <w:vanish/>
          <w:sz w:val="16"/>
        </w:rPr>
        <w:t>basic</w:t>
      </w:r>
      <w:r w:rsidRPr="00083A9C">
        <w:rPr>
          <w:sz w:val="16"/>
        </w:rPr>
        <w:t xml:space="preserve"> </w:t>
      </w:r>
      <w:r w:rsidRPr="00125758">
        <w:rPr>
          <w:vanish/>
          <w:sz w:val="16"/>
        </w:rPr>
        <w:t>guidelines</w:t>
      </w:r>
      <w:r w:rsidRPr="00083A9C">
        <w:rPr>
          <w:sz w:val="16"/>
        </w:rPr>
        <w:t xml:space="preserve"> </w:t>
      </w:r>
      <w:r w:rsidRPr="00125758">
        <w:rPr>
          <w:vanish/>
          <w:sz w:val="16"/>
        </w:rPr>
        <w:t>in</w:t>
      </w:r>
      <w:r w:rsidRPr="00083A9C">
        <w:rPr>
          <w:sz w:val="16"/>
        </w:rPr>
        <w:t xml:space="preserve"> </w:t>
      </w:r>
      <w:r w:rsidRPr="00125758">
        <w:rPr>
          <w:vanish/>
          <w:sz w:val="16"/>
        </w:rPr>
        <w:t>providing</w:t>
      </w:r>
      <w:r w:rsidRPr="00083A9C">
        <w:rPr>
          <w:sz w:val="16"/>
        </w:rPr>
        <w:t xml:space="preserve"> </w:t>
      </w:r>
      <w:r w:rsidRPr="00125758">
        <w:rPr>
          <w:vanish/>
          <w:sz w:val="16"/>
        </w:rPr>
        <w:t>FLSA</w:t>
      </w:r>
      <w:r w:rsidRPr="00083A9C">
        <w:rPr>
          <w:sz w:val="16"/>
        </w:rPr>
        <w:t xml:space="preserve"> </w:t>
      </w:r>
      <w:r w:rsidRPr="00125758">
        <w:rPr>
          <w:vanish/>
          <w:sz w:val="16"/>
        </w:rPr>
        <w:t>coverage</w:t>
      </w:r>
      <w:r w:rsidRPr="00083A9C">
        <w:rPr>
          <w:sz w:val="16"/>
        </w:rPr>
        <w:t xml:space="preserve"> </w:t>
      </w:r>
      <w:r w:rsidRPr="00125758">
        <w:rPr>
          <w:vanish/>
          <w:sz w:val="16"/>
        </w:rPr>
        <w:t>to</w:t>
      </w:r>
      <w:r w:rsidRPr="00083A9C">
        <w:rPr>
          <w:sz w:val="16"/>
        </w:rPr>
        <w:t xml:space="preserve"> </w:t>
      </w:r>
      <w:r w:rsidRPr="00125758">
        <w:rPr>
          <w:vanish/>
          <w:sz w:val="16"/>
        </w:rPr>
        <w:t>working</w:t>
      </w:r>
      <w:r w:rsidRPr="00083A9C">
        <w:rPr>
          <w:sz w:val="16"/>
        </w:rPr>
        <w:t xml:space="preserve"> </w:t>
      </w:r>
      <w:r w:rsidRPr="00125758">
        <w:rPr>
          <w:vanish/>
          <w:sz w:val="16"/>
        </w:rPr>
        <w:t>inmates:</w:t>
      </w:r>
      <w:r w:rsidRPr="00083A9C">
        <w:rPr>
          <w:sz w:val="16"/>
        </w:rPr>
        <w:t xml:space="preserve"> </w:t>
      </w:r>
      <w:r w:rsidRPr="00125758">
        <w:rPr>
          <w:vanish/>
          <w:sz w:val="16"/>
        </w:rPr>
        <w:t>(1)</w:t>
      </w:r>
      <w:r w:rsidRPr="00083A9C">
        <w:rPr>
          <w:sz w:val="16"/>
        </w:rPr>
        <w:t xml:space="preserve"> </w:t>
      </w:r>
      <w:r w:rsidRPr="00125758">
        <w:rPr>
          <w:vanish/>
          <w:sz w:val="16"/>
        </w:rPr>
        <w:t>employment</w:t>
      </w:r>
      <w:r w:rsidRPr="00083A9C">
        <w:rPr>
          <w:sz w:val="16"/>
        </w:rPr>
        <w:t xml:space="preserve"> </w:t>
      </w:r>
      <w:r w:rsidRPr="00125758">
        <w:rPr>
          <w:vanish/>
          <w:sz w:val="16"/>
        </w:rPr>
        <w:t>should</w:t>
      </w:r>
      <w:r w:rsidRPr="00083A9C">
        <w:rPr>
          <w:sz w:val="16"/>
        </w:rPr>
        <w:t xml:space="preserve"> </w:t>
      </w:r>
      <w:r w:rsidRPr="00125758">
        <w:rPr>
          <w:vanish/>
          <w:sz w:val="16"/>
        </w:rPr>
        <w:t>be</w:t>
      </w:r>
      <w:r w:rsidRPr="00083A9C">
        <w:rPr>
          <w:sz w:val="16"/>
        </w:rPr>
        <w:t xml:space="preserve"> </w:t>
      </w:r>
      <w:r w:rsidRPr="00125758">
        <w:rPr>
          <w:vanish/>
          <w:sz w:val="16"/>
        </w:rPr>
        <w:t>voluntary;</w:t>
      </w:r>
      <w:r w:rsidRPr="00083A9C">
        <w:rPr>
          <w:sz w:val="16"/>
        </w:rPr>
        <w:t xml:space="preserve"> </w:t>
      </w:r>
      <w:r w:rsidRPr="00125758">
        <w:rPr>
          <w:vanish/>
          <w:sz w:val="16"/>
        </w:rPr>
        <w:t>those</w:t>
      </w:r>
      <w:r w:rsidRPr="00083A9C">
        <w:rPr>
          <w:sz w:val="16"/>
        </w:rPr>
        <w:t xml:space="preserve"> </w:t>
      </w:r>
      <w:r w:rsidRPr="00125758">
        <w:rPr>
          <w:vanish/>
          <w:sz w:val="16"/>
        </w:rPr>
        <w:t>who</w:t>
      </w:r>
      <w:r w:rsidRPr="00083A9C">
        <w:rPr>
          <w:sz w:val="16"/>
        </w:rPr>
        <w:t xml:space="preserve"> </w:t>
      </w:r>
      <w:r w:rsidRPr="00125758">
        <w:rPr>
          <w:vanish/>
          <w:sz w:val="16"/>
        </w:rPr>
        <w:t>do</w:t>
      </w:r>
      <w:r w:rsidRPr="00083A9C">
        <w:rPr>
          <w:sz w:val="16"/>
        </w:rPr>
        <w:t xml:space="preserve"> </w:t>
      </w:r>
      <w:r w:rsidRPr="00125758">
        <w:rPr>
          <w:vanish/>
          <w:sz w:val="16"/>
        </w:rPr>
        <w:t>not</w:t>
      </w:r>
      <w:r w:rsidRPr="00083A9C">
        <w:rPr>
          <w:sz w:val="16"/>
        </w:rPr>
        <w:t xml:space="preserve"> </w:t>
      </w:r>
      <w:r w:rsidRPr="00125758">
        <w:rPr>
          <w:vanish/>
          <w:sz w:val="16"/>
        </w:rPr>
        <w:t>wish</w:t>
      </w:r>
      <w:r w:rsidRPr="00083A9C">
        <w:rPr>
          <w:sz w:val="16"/>
        </w:rPr>
        <w:t xml:space="preserve"> </w:t>
      </w:r>
      <w:r w:rsidRPr="00125758">
        <w:rPr>
          <w:vanish/>
          <w:sz w:val="16"/>
        </w:rPr>
        <w:t>to</w:t>
      </w:r>
      <w:r w:rsidRPr="00083A9C">
        <w:rPr>
          <w:sz w:val="16"/>
        </w:rPr>
        <w:t xml:space="preserve"> </w:t>
      </w:r>
      <w:r w:rsidRPr="00125758">
        <w:rPr>
          <w:vanish/>
          <w:sz w:val="16"/>
        </w:rPr>
        <w:t>work</w:t>
      </w:r>
      <w:r w:rsidRPr="00083A9C">
        <w:rPr>
          <w:sz w:val="16"/>
        </w:rPr>
        <w:t xml:space="preserve"> </w:t>
      </w:r>
      <w:r w:rsidRPr="00125758">
        <w:rPr>
          <w:vanish/>
          <w:sz w:val="16"/>
        </w:rPr>
        <w:t>must</w:t>
      </w:r>
      <w:r w:rsidRPr="00083A9C">
        <w:rPr>
          <w:sz w:val="16"/>
        </w:rPr>
        <w:t xml:space="preserve"> </w:t>
      </w:r>
      <w:r w:rsidRPr="00125758">
        <w:rPr>
          <w:vanish/>
          <w:sz w:val="16"/>
        </w:rPr>
        <w:t>take</w:t>
      </w:r>
      <w:r w:rsidRPr="00083A9C">
        <w:rPr>
          <w:sz w:val="16"/>
        </w:rPr>
        <w:t xml:space="preserve"> </w:t>
      </w:r>
      <w:r w:rsidRPr="00125758">
        <w:rPr>
          <w:vanish/>
          <w:sz w:val="16"/>
        </w:rPr>
        <w:t>vocational</w:t>
      </w:r>
      <w:r w:rsidRPr="00083A9C">
        <w:rPr>
          <w:sz w:val="16"/>
        </w:rPr>
        <w:t xml:space="preserve"> </w:t>
      </w:r>
      <w:r w:rsidRPr="00125758">
        <w:rPr>
          <w:vanish/>
          <w:sz w:val="16"/>
        </w:rPr>
        <w:t>classes</w:t>
      </w:r>
      <w:r w:rsidRPr="00083A9C">
        <w:rPr>
          <w:sz w:val="16"/>
        </w:rPr>
        <w:t xml:space="preserve"> </w:t>
      </w:r>
      <w:r w:rsidRPr="00125758">
        <w:rPr>
          <w:vanish/>
          <w:sz w:val="16"/>
        </w:rPr>
        <w:t>for</w:t>
      </w:r>
      <w:r w:rsidRPr="00083A9C">
        <w:rPr>
          <w:sz w:val="16"/>
        </w:rPr>
        <w:t xml:space="preserve"> </w:t>
      </w:r>
      <w:r w:rsidRPr="00125758">
        <w:rPr>
          <w:vanish/>
          <w:sz w:val="16"/>
        </w:rPr>
        <w:t>their</w:t>
      </w:r>
      <w:r w:rsidRPr="00083A9C">
        <w:rPr>
          <w:sz w:val="16"/>
        </w:rPr>
        <w:t xml:space="preserve"> </w:t>
      </w:r>
      <w:r w:rsidRPr="00125758">
        <w:rPr>
          <w:vanish/>
          <w:sz w:val="16"/>
        </w:rPr>
        <w:t>entire</w:t>
      </w:r>
      <w:r w:rsidRPr="00083A9C">
        <w:rPr>
          <w:sz w:val="16"/>
        </w:rPr>
        <w:t xml:space="preserve"> </w:t>
      </w:r>
      <w:r w:rsidRPr="00125758">
        <w:rPr>
          <w:vanish/>
          <w:sz w:val="16"/>
        </w:rPr>
        <w:t>prison</w:t>
      </w:r>
      <w:r w:rsidRPr="00083A9C">
        <w:rPr>
          <w:sz w:val="16"/>
        </w:rPr>
        <w:t xml:space="preserve"> </w:t>
      </w:r>
      <w:r w:rsidRPr="00125758">
        <w:rPr>
          <w:vanish/>
          <w:sz w:val="16"/>
        </w:rPr>
        <w:t>sentence,</w:t>
      </w:r>
      <w:r w:rsidRPr="00083A9C">
        <w:rPr>
          <w:sz w:val="16"/>
        </w:rPr>
        <w:t xml:space="preserve"> </w:t>
      </w:r>
      <w:r w:rsidRPr="00125758">
        <w:rPr>
          <w:vanish/>
          <w:sz w:val="16"/>
        </w:rPr>
        <w:t>(2)</w:t>
      </w:r>
      <w:r w:rsidRPr="00083A9C">
        <w:rPr>
          <w:sz w:val="16"/>
        </w:rPr>
        <w:t xml:space="preserve"> </w:t>
      </w:r>
      <w:r w:rsidRPr="00125758">
        <w:rPr>
          <w:vanish/>
          <w:sz w:val="16"/>
        </w:rPr>
        <w:t>working</w:t>
      </w:r>
      <w:r w:rsidRPr="00083A9C">
        <w:rPr>
          <w:sz w:val="16"/>
        </w:rPr>
        <w:t xml:space="preserve"> </w:t>
      </w:r>
      <w:r w:rsidRPr="00125758">
        <w:rPr>
          <w:vanish/>
          <w:sz w:val="16"/>
        </w:rPr>
        <w:t>inmates</w:t>
      </w:r>
      <w:r w:rsidRPr="00083A9C">
        <w:rPr>
          <w:sz w:val="16"/>
        </w:rPr>
        <w:t xml:space="preserve"> </w:t>
      </w:r>
      <w:r w:rsidRPr="00125758">
        <w:rPr>
          <w:vanish/>
          <w:sz w:val="16"/>
        </w:rPr>
        <w:t>should</w:t>
      </w:r>
      <w:r w:rsidRPr="00083A9C">
        <w:rPr>
          <w:sz w:val="16"/>
        </w:rPr>
        <w:t xml:space="preserve"> </w:t>
      </w:r>
      <w:r w:rsidRPr="00125758">
        <w:rPr>
          <w:vanish/>
          <w:sz w:val="16"/>
        </w:rPr>
        <w:t>be</w:t>
      </w:r>
      <w:r w:rsidRPr="00083A9C">
        <w:rPr>
          <w:sz w:val="16"/>
        </w:rPr>
        <w:t xml:space="preserve"> </w:t>
      </w:r>
      <w:r w:rsidRPr="00125758">
        <w:rPr>
          <w:vanish/>
          <w:sz w:val="16"/>
        </w:rPr>
        <w:t>paid</w:t>
      </w:r>
      <w:r w:rsidRPr="00083A9C">
        <w:rPr>
          <w:sz w:val="16"/>
        </w:rPr>
        <w:t xml:space="preserve"> </w:t>
      </w:r>
      <w:r w:rsidRPr="00125758">
        <w:rPr>
          <w:vanish/>
          <w:sz w:val="16"/>
        </w:rPr>
        <w:t>at</w:t>
      </w:r>
      <w:r w:rsidRPr="00083A9C">
        <w:rPr>
          <w:sz w:val="16"/>
        </w:rPr>
        <w:t xml:space="preserve"> </w:t>
      </w:r>
      <w:r w:rsidRPr="00125758">
        <w:rPr>
          <w:vanish/>
          <w:sz w:val="16"/>
        </w:rPr>
        <w:t>least</w:t>
      </w:r>
      <w:r w:rsidRPr="00083A9C">
        <w:rPr>
          <w:sz w:val="16"/>
        </w:rPr>
        <w:t xml:space="preserve"> </w:t>
      </w:r>
      <w:r w:rsidRPr="00125758">
        <w:rPr>
          <w:vanish/>
          <w:sz w:val="16"/>
        </w:rPr>
        <w:t>minimum</w:t>
      </w:r>
      <w:r w:rsidRPr="00083A9C">
        <w:rPr>
          <w:sz w:val="16"/>
        </w:rPr>
        <w:t xml:space="preserve"> </w:t>
      </w:r>
      <w:r w:rsidRPr="00125758">
        <w:rPr>
          <w:vanish/>
          <w:sz w:val="16"/>
        </w:rPr>
        <w:t>wage,</w:t>
      </w:r>
      <w:r w:rsidRPr="00083A9C">
        <w:rPr>
          <w:sz w:val="16"/>
        </w:rPr>
        <w:t xml:space="preserve"> </w:t>
      </w:r>
      <w:r w:rsidRPr="00125758">
        <w:rPr>
          <w:vanish/>
          <w:sz w:val="16"/>
        </w:rPr>
        <w:t>(3)</w:t>
      </w:r>
      <w:r w:rsidRPr="00083A9C">
        <w:rPr>
          <w:sz w:val="16"/>
        </w:rPr>
        <w:t xml:space="preserve"> </w:t>
      </w:r>
      <w:r w:rsidRPr="00125758">
        <w:rPr>
          <w:vanish/>
          <w:sz w:val="16"/>
        </w:rPr>
        <w:t>automatic</w:t>
      </w:r>
      <w:r w:rsidRPr="00083A9C">
        <w:rPr>
          <w:sz w:val="16"/>
        </w:rPr>
        <w:t xml:space="preserve"> </w:t>
      </w:r>
      <w:r w:rsidRPr="00125758">
        <w:rPr>
          <w:vanish/>
          <w:sz w:val="16"/>
        </w:rPr>
        <w:t>wage</w:t>
      </w:r>
      <w:r w:rsidRPr="00083A9C">
        <w:rPr>
          <w:sz w:val="16"/>
        </w:rPr>
        <w:t xml:space="preserve"> </w:t>
      </w:r>
      <w:r w:rsidRPr="00125758">
        <w:rPr>
          <w:vanish/>
          <w:sz w:val="16"/>
        </w:rPr>
        <w:t>deductions</w:t>
      </w:r>
      <w:r w:rsidRPr="00083A9C">
        <w:rPr>
          <w:sz w:val="16"/>
        </w:rPr>
        <w:t xml:space="preserve"> </w:t>
      </w:r>
      <w:r w:rsidRPr="00125758">
        <w:rPr>
          <w:vanish/>
          <w:sz w:val="16"/>
        </w:rPr>
        <w:t>shall</w:t>
      </w:r>
      <w:r w:rsidRPr="00083A9C">
        <w:rPr>
          <w:sz w:val="16"/>
        </w:rPr>
        <w:t xml:space="preserve"> </w:t>
      </w:r>
      <w:r w:rsidRPr="00125758">
        <w:rPr>
          <w:vanish/>
          <w:sz w:val="16"/>
        </w:rPr>
        <w:t>be</w:t>
      </w:r>
      <w:r w:rsidRPr="00083A9C">
        <w:rPr>
          <w:sz w:val="16"/>
        </w:rPr>
        <w:t xml:space="preserve"> </w:t>
      </w:r>
      <w:r w:rsidRPr="00125758">
        <w:rPr>
          <w:vanish/>
          <w:sz w:val="16"/>
        </w:rPr>
        <w:t>allowed</w:t>
      </w:r>
      <w:r w:rsidRPr="00083A9C">
        <w:rPr>
          <w:sz w:val="16"/>
        </w:rPr>
        <w:t xml:space="preserve"> </w:t>
      </w:r>
      <w:r w:rsidRPr="00125758">
        <w:rPr>
          <w:vanish/>
          <w:sz w:val="16"/>
        </w:rPr>
        <w:t>for</w:t>
      </w:r>
      <w:r w:rsidRPr="00083A9C">
        <w:rPr>
          <w:sz w:val="16"/>
        </w:rPr>
        <w:t xml:space="preserve"> </w:t>
      </w:r>
      <w:r w:rsidRPr="00125758">
        <w:rPr>
          <w:vanish/>
          <w:sz w:val="16"/>
        </w:rPr>
        <w:t>taxes</w:t>
      </w:r>
      <w:r w:rsidRPr="00083A9C">
        <w:rPr>
          <w:sz w:val="16"/>
        </w:rPr>
        <w:t xml:space="preserve"> </w:t>
      </w:r>
      <w:r w:rsidRPr="00125758">
        <w:rPr>
          <w:vanish/>
          <w:sz w:val="16"/>
        </w:rPr>
        <w:t>and</w:t>
      </w:r>
      <w:r w:rsidRPr="00083A9C">
        <w:rPr>
          <w:sz w:val="16"/>
        </w:rPr>
        <w:t xml:space="preserve"> </w:t>
      </w:r>
      <w:r w:rsidRPr="00125758">
        <w:rPr>
          <w:vanish/>
          <w:sz w:val="16"/>
        </w:rPr>
        <w:t>other</w:t>
      </w:r>
      <w:r w:rsidRPr="00083A9C">
        <w:rPr>
          <w:sz w:val="16"/>
        </w:rPr>
        <w:t xml:space="preserve"> </w:t>
      </w:r>
      <w:r w:rsidRPr="00125758">
        <w:rPr>
          <w:vanish/>
          <w:sz w:val="16"/>
        </w:rPr>
        <w:t>previous</w:t>
      </w:r>
      <w:r w:rsidRPr="00083A9C">
        <w:rPr>
          <w:sz w:val="16"/>
        </w:rPr>
        <w:t xml:space="preserve"> </w:t>
      </w:r>
      <w:r w:rsidRPr="00125758">
        <w:rPr>
          <w:vanish/>
          <w:sz w:val="16"/>
        </w:rPr>
        <w:t>court</w:t>
      </w:r>
      <w:r w:rsidRPr="00083A9C">
        <w:rPr>
          <w:sz w:val="16"/>
        </w:rPr>
        <w:t xml:space="preserve"> </w:t>
      </w:r>
      <w:r w:rsidRPr="00125758">
        <w:rPr>
          <w:vanish/>
          <w:sz w:val="16"/>
        </w:rPr>
        <w:t>ordered</w:t>
      </w:r>
      <w:r w:rsidRPr="00083A9C">
        <w:rPr>
          <w:sz w:val="16"/>
        </w:rPr>
        <w:t xml:space="preserve"> </w:t>
      </w:r>
      <w:r w:rsidRPr="00125758">
        <w:rPr>
          <w:vanish/>
          <w:sz w:val="16"/>
        </w:rPr>
        <w:t>obligations</w:t>
      </w:r>
      <w:r w:rsidRPr="00083A9C">
        <w:rPr>
          <w:sz w:val="16"/>
        </w:rPr>
        <w:t xml:space="preserve"> </w:t>
      </w:r>
      <w:r w:rsidRPr="00125758">
        <w:rPr>
          <w:vanish/>
          <w:sz w:val="16"/>
        </w:rPr>
        <w:t>only,</w:t>
      </w:r>
      <w:r w:rsidRPr="00083A9C">
        <w:rPr>
          <w:sz w:val="16"/>
        </w:rPr>
        <w:t xml:space="preserve"> </w:t>
      </w:r>
      <w:r w:rsidRPr="00125758">
        <w:rPr>
          <w:vanish/>
          <w:sz w:val="16"/>
        </w:rPr>
        <w:t>and</w:t>
      </w:r>
      <w:r w:rsidRPr="00083A9C">
        <w:rPr>
          <w:sz w:val="16"/>
        </w:rPr>
        <w:t xml:space="preserve"> </w:t>
      </w:r>
      <w:r w:rsidRPr="00125758">
        <w:rPr>
          <w:vanish/>
          <w:sz w:val="16"/>
        </w:rPr>
        <w:t>(4)</w:t>
      </w:r>
      <w:r w:rsidRPr="00083A9C">
        <w:rPr>
          <w:sz w:val="16"/>
        </w:rPr>
        <w:t xml:space="preserve"> </w:t>
      </w:r>
      <w:r w:rsidRPr="00125758">
        <w:rPr>
          <w:vanish/>
          <w:sz w:val="16"/>
        </w:rPr>
        <w:t>a</w:t>
      </w:r>
      <w:r w:rsidRPr="00083A9C">
        <w:rPr>
          <w:sz w:val="16"/>
        </w:rPr>
        <w:t xml:space="preserve"> </w:t>
      </w:r>
      <w:r w:rsidRPr="00125758">
        <w:rPr>
          <w:vanish/>
          <w:sz w:val="16"/>
        </w:rPr>
        <w:t>forced</w:t>
      </w:r>
      <w:r w:rsidRPr="00083A9C">
        <w:rPr>
          <w:sz w:val="16"/>
        </w:rPr>
        <w:t xml:space="preserve"> </w:t>
      </w:r>
      <w:r w:rsidRPr="00125758">
        <w:rPr>
          <w:vanish/>
          <w:sz w:val="16"/>
        </w:rPr>
        <w:t>80</w:t>
      </w:r>
      <w:r w:rsidRPr="00083A9C">
        <w:rPr>
          <w:sz w:val="16"/>
        </w:rPr>
        <w:t xml:space="preserve"> </w:t>
      </w:r>
      <w:r w:rsidRPr="00125758">
        <w:rPr>
          <w:vanish/>
          <w:sz w:val="16"/>
        </w:rPr>
        <w:t>percent</w:t>
      </w:r>
      <w:r w:rsidRPr="00083A9C">
        <w:rPr>
          <w:sz w:val="16"/>
        </w:rPr>
        <w:t xml:space="preserve"> </w:t>
      </w:r>
      <w:r w:rsidRPr="00125758">
        <w:rPr>
          <w:vanish/>
          <w:sz w:val="16"/>
        </w:rPr>
        <w:t>wage</w:t>
      </w:r>
      <w:r w:rsidRPr="00083A9C">
        <w:rPr>
          <w:sz w:val="16"/>
        </w:rPr>
        <w:t xml:space="preserve"> </w:t>
      </w:r>
      <w:r w:rsidRPr="00125758">
        <w:rPr>
          <w:vanish/>
          <w:sz w:val="16"/>
        </w:rPr>
        <w:t>deduction</w:t>
      </w:r>
      <w:r w:rsidRPr="00083A9C">
        <w:rPr>
          <w:sz w:val="16"/>
        </w:rPr>
        <w:t xml:space="preserve"> </w:t>
      </w:r>
      <w:r w:rsidRPr="00125758">
        <w:rPr>
          <w:vanish/>
          <w:sz w:val="16"/>
        </w:rPr>
        <w:t>will</w:t>
      </w:r>
      <w:r w:rsidRPr="00083A9C">
        <w:rPr>
          <w:sz w:val="16"/>
        </w:rPr>
        <w:t xml:space="preserve"> </w:t>
      </w:r>
      <w:r w:rsidRPr="00125758">
        <w:rPr>
          <w:vanish/>
          <w:sz w:val="16"/>
        </w:rPr>
        <w:t>be</w:t>
      </w:r>
      <w:r w:rsidRPr="00083A9C">
        <w:rPr>
          <w:sz w:val="16"/>
        </w:rPr>
        <w:t xml:space="preserve"> </w:t>
      </w:r>
      <w:r w:rsidRPr="00125758">
        <w:rPr>
          <w:vanish/>
          <w:sz w:val="16"/>
        </w:rPr>
        <w:t>deposited</w:t>
      </w:r>
      <w:r w:rsidRPr="00083A9C">
        <w:rPr>
          <w:sz w:val="16"/>
        </w:rPr>
        <w:t xml:space="preserve"> </w:t>
      </w:r>
      <w:r w:rsidRPr="00125758">
        <w:rPr>
          <w:vanish/>
          <w:sz w:val="16"/>
        </w:rPr>
        <w:t>into</w:t>
      </w:r>
      <w:r w:rsidRPr="00083A9C">
        <w:rPr>
          <w:sz w:val="16"/>
        </w:rPr>
        <w:t xml:space="preserve"> </w:t>
      </w:r>
      <w:r w:rsidRPr="00125758">
        <w:rPr>
          <w:vanish/>
          <w:sz w:val="16"/>
        </w:rPr>
        <w:t>an</w:t>
      </w:r>
      <w:r w:rsidRPr="00083A9C">
        <w:rPr>
          <w:sz w:val="16"/>
        </w:rPr>
        <w:t xml:space="preserve"> </w:t>
      </w:r>
      <w:r w:rsidRPr="00125758">
        <w:rPr>
          <w:vanish/>
          <w:sz w:val="16"/>
        </w:rPr>
        <w:t>outside</w:t>
      </w:r>
      <w:r w:rsidRPr="00083A9C">
        <w:rPr>
          <w:sz w:val="16"/>
        </w:rPr>
        <w:t xml:space="preserve"> </w:t>
      </w:r>
      <w:r w:rsidRPr="00125758">
        <w:rPr>
          <w:vanish/>
          <w:sz w:val="16"/>
        </w:rPr>
        <w:t>interest</w:t>
      </w:r>
      <w:r w:rsidRPr="00083A9C">
        <w:rPr>
          <w:sz w:val="16"/>
        </w:rPr>
        <w:t xml:space="preserve"> </w:t>
      </w:r>
      <w:r w:rsidRPr="00125758">
        <w:rPr>
          <w:vanish/>
          <w:sz w:val="16"/>
        </w:rPr>
        <w:t>bearing</w:t>
      </w:r>
      <w:r w:rsidRPr="00083A9C">
        <w:rPr>
          <w:sz w:val="16"/>
        </w:rPr>
        <w:t xml:space="preserve"> </w:t>
      </w:r>
      <w:r w:rsidRPr="00125758">
        <w:rPr>
          <w:vanish/>
          <w:sz w:val="16"/>
        </w:rPr>
        <w:t>bank</w:t>
      </w:r>
      <w:r w:rsidRPr="00083A9C">
        <w:rPr>
          <w:sz w:val="16"/>
        </w:rPr>
        <w:t xml:space="preserve"> </w:t>
      </w:r>
      <w:r w:rsidRPr="00125758">
        <w:rPr>
          <w:vanish/>
          <w:sz w:val="16"/>
        </w:rPr>
        <w:t>account,</w:t>
      </w:r>
      <w:r w:rsidRPr="00083A9C">
        <w:rPr>
          <w:sz w:val="16"/>
        </w:rPr>
        <w:t xml:space="preserve"> </w:t>
      </w:r>
      <w:r w:rsidRPr="00125758">
        <w:rPr>
          <w:vanish/>
          <w:sz w:val="16"/>
        </w:rPr>
        <w:t>accessible</w:t>
      </w:r>
      <w:r w:rsidRPr="00083A9C">
        <w:rPr>
          <w:sz w:val="16"/>
        </w:rPr>
        <w:t xml:space="preserve"> </w:t>
      </w:r>
      <w:r w:rsidRPr="00125758">
        <w:rPr>
          <w:vanish/>
          <w:sz w:val="16"/>
        </w:rPr>
        <w:t>only</w:t>
      </w:r>
      <w:r w:rsidRPr="00083A9C">
        <w:rPr>
          <w:sz w:val="16"/>
        </w:rPr>
        <w:t xml:space="preserve"> </w:t>
      </w:r>
      <w:r w:rsidRPr="00125758">
        <w:rPr>
          <w:vanish/>
          <w:sz w:val="16"/>
        </w:rPr>
        <w:t>upon</w:t>
      </w:r>
      <w:r w:rsidRPr="00083A9C">
        <w:rPr>
          <w:sz w:val="16"/>
        </w:rPr>
        <w:t xml:space="preserve"> </w:t>
      </w:r>
      <w:r w:rsidRPr="00125758">
        <w:rPr>
          <w:vanish/>
          <w:sz w:val="16"/>
        </w:rPr>
        <w:t>release.</w:t>
      </w:r>
      <w:r w:rsidRPr="00083A9C">
        <w:rPr>
          <w:sz w:val="16"/>
        </w:rPr>
        <w:t xml:space="preserve"> </w:t>
      </w:r>
      <w:r w:rsidRPr="00125758">
        <w:rPr>
          <w:vanish/>
          <w:sz w:val="16"/>
        </w:rPr>
        <w:t>In</w:t>
      </w:r>
      <w:r w:rsidRPr="00083A9C">
        <w:rPr>
          <w:sz w:val="16"/>
        </w:rPr>
        <w:t xml:space="preserve"> </w:t>
      </w:r>
      <w:r w:rsidRPr="00125758">
        <w:rPr>
          <w:vanish/>
          <w:sz w:val="16"/>
        </w:rPr>
        <w:t>adopting</w:t>
      </w:r>
      <w:r w:rsidRPr="00083A9C">
        <w:rPr>
          <w:sz w:val="16"/>
        </w:rPr>
        <w:t xml:space="preserve"> </w:t>
      </w:r>
      <w:r w:rsidRPr="00125758">
        <w:rPr>
          <w:vanish/>
          <w:sz w:val="16"/>
        </w:rPr>
        <w:t>this</w:t>
      </w:r>
      <w:r w:rsidRPr="00083A9C">
        <w:rPr>
          <w:sz w:val="16"/>
        </w:rPr>
        <w:t xml:space="preserve"> </w:t>
      </w:r>
      <w:r w:rsidRPr="00125758">
        <w:rPr>
          <w:vanish/>
          <w:sz w:val="16"/>
        </w:rPr>
        <w:t>payment</w:t>
      </w:r>
      <w:r w:rsidRPr="00083A9C">
        <w:rPr>
          <w:sz w:val="16"/>
        </w:rPr>
        <w:t xml:space="preserve"> </w:t>
      </w:r>
      <w:r w:rsidRPr="00125758">
        <w:rPr>
          <w:vanish/>
          <w:sz w:val="16"/>
        </w:rPr>
        <w:t>scheme,</w:t>
      </w:r>
      <w:r w:rsidRPr="00083A9C">
        <w:rPr>
          <w:sz w:val="16"/>
        </w:rPr>
        <w:t xml:space="preserve"> </w:t>
      </w:r>
      <w:r w:rsidRPr="00125758">
        <w:rPr>
          <w:vanish/>
          <w:sz w:val="16"/>
        </w:rPr>
        <w:t>the</w:t>
      </w:r>
      <w:r w:rsidRPr="00083A9C">
        <w:rPr>
          <w:sz w:val="16"/>
        </w:rPr>
        <w:t xml:space="preserve"> </w:t>
      </w:r>
      <w:r w:rsidRPr="00125758">
        <w:rPr>
          <w:vanish/>
          <w:sz w:val="16"/>
        </w:rPr>
        <w:t>economic</w:t>
      </w:r>
      <w:r w:rsidRPr="00083A9C">
        <w:rPr>
          <w:sz w:val="16"/>
        </w:rPr>
        <w:t xml:space="preserve"> </w:t>
      </w:r>
      <w:r w:rsidRPr="00125758">
        <w:rPr>
          <w:vanish/>
          <w:sz w:val="16"/>
        </w:rPr>
        <w:t>reality</w:t>
      </w:r>
      <w:r w:rsidRPr="00083A9C">
        <w:rPr>
          <w:sz w:val="16"/>
        </w:rPr>
        <w:t xml:space="preserve"> </w:t>
      </w:r>
      <w:r w:rsidRPr="00125758">
        <w:rPr>
          <w:vanish/>
          <w:sz w:val="16"/>
        </w:rPr>
        <w:t>for</w:t>
      </w:r>
      <w:r w:rsidRPr="00083A9C">
        <w:rPr>
          <w:sz w:val="16"/>
        </w:rPr>
        <w:t xml:space="preserve"> </w:t>
      </w:r>
      <w:r w:rsidRPr="00125758">
        <w:rPr>
          <w:vanish/>
          <w:sz w:val="16"/>
        </w:rPr>
        <w:t>working</w:t>
      </w:r>
      <w:r w:rsidRPr="00083A9C">
        <w:rPr>
          <w:sz w:val="16"/>
        </w:rPr>
        <w:t xml:space="preserve"> </w:t>
      </w:r>
      <w:r w:rsidRPr="00125758">
        <w:rPr>
          <w:vanish/>
          <w:sz w:val="16"/>
        </w:rPr>
        <w:t>prisoners</w:t>
      </w:r>
      <w:r w:rsidRPr="00083A9C">
        <w:rPr>
          <w:sz w:val="16"/>
        </w:rPr>
        <w:t xml:space="preserve"> </w:t>
      </w:r>
      <w:r w:rsidRPr="00125758">
        <w:rPr>
          <w:vanish/>
          <w:sz w:val="16"/>
        </w:rPr>
        <w:t>will</w:t>
      </w:r>
      <w:r w:rsidRPr="00083A9C">
        <w:rPr>
          <w:sz w:val="16"/>
        </w:rPr>
        <w:t xml:space="preserve"> </w:t>
      </w:r>
      <w:r w:rsidRPr="00125758">
        <w:rPr>
          <w:vanish/>
          <w:sz w:val="16"/>
        </w:rPr>
        <w:t>be</w:t>
      </w:r>
      <w:r w:rsidRPr="00083A9C">
        <w:rPr>
          <w:sz w:val="16"/>
        </w:rPr>
        <w:t xml:space="preserve"> </w:t>
      </w:r>
      <w:r w:rsidRPr="00125758">
        <w:rPr>
          <w:vanish/>
          <w:sz w:val="16"/>
        </w:rPr>
        <w:t>greatly</w:t>
      </w:r>
      <w:r w:rsidRPr="00083A9C">
        <w:rPr>
          <w:sz w:val="16"/>
        </w:rPr>
        <w:t xml:space="preserve"> </w:t>
      </w:r>
      <w:r w:rsidRPr="00125758">
        <w:rPr>
          <w:vanish/>
          <w:sz w:val="16"/>
        </w:rPr>
        <w:t>improved.¶</w:t>
      </w:r>
      <w:r w:rsidRPr="00083A9C">
        <w:rPr>
          <w:sz w:val="16"/>
        </w:rPr>
        <w:t xml:space="preserve"> </w:t>
      </w:r>
      <w:r w:rsidRPr="00125758">
        <w:rPr>
          <w:vanish/>
          <w:sz w:val="16"/>
        </w:rPr>
        <w:t>Utilizing</w:t>
      </w:r>
      <w:r w:rsidRPr="00083A9C">
        <w:rPr>
          <w:sz w:val="16"/>
        </w:rPr>
        <w:t xml:space="preserve"> </w:t>
      </w:r>
      <w:r w:rsidRPr="00125758">
        <w:rPr>
          <w:vanish/>
          <w:sz w:val="16"/>
        </w:rPr>
        <w:t>the</w:t>
      </w:r>
      <w:r w:rsidRPr="00083A9C">
        <w:rPr>
          <w:sz w:val="16"/>
        </w:rPr>
        <w:t xml:space="preserve"> </w:t>
      </w:r>
      <w:r w:rsidRPr="00125758">
        <w:rPr>
          <w:vanish/>
          <w:sz w:val="16"/>
        </w:rPr>
        <w:t>total</w:t>
      </w:r>
      <w:r w:rsidRPr="00083A9C">
        <w:rPr>
          <w:sz w:val="16"/>
        </w:rPr>
        <w:t xml:space="preserve"> </w:t>
      </w:r>
      <w:r w:rsidRPr="00125758">
        <w:rPr>
          <w:vanish/>
          <w:sz w:val="16"/>
        </w:rPr>
        <w:t>PIE</w:t>
      </w:r>
      <w:r w:rsidRPr="00083A9C">
        <w:rPr>
          <w:sz w:val="16"/>
        </w:rPr>
        <w:t xml:space="preserve"> </w:t>
      </w:r>
      <w:r w:rsidRPr="00125758">
        <w:rPr>
          <w:vanish/>
          <w:sz w:val="16"/>
        </w:rPr>
        <w:t>quarterly</w:t>
      </w:r>
      <w:r w:rsidRPr="00083A9C">
        <w:rPr>
          <w:sz w:val="16"/>
        </w:rPr>
        <w:t xml:space="preserve"> </w:t>
      </w:r>
      <w:r w:rsidRPr="00125758">
        <w:rPr>
          <w:vanish/>
          <w:sz w:val="16"/>
        </w:rPr>
        <w:t>statics</w:t>
      </w:r>
      <w:r w:rsidRPr="00083A9C">
        <w:rPr>
          <w:sz w:val="16"/>
        </w:rPr>
        <w:t xml:space="preserve"> </w:t>
      </w:r>
      <w:r w:rsidRPr="00125758">
        <w:rPr>
          <w:vanish/>
          <w:sz w:val="16"/>
        </w:rPr>
        <w:t>from</w:t>
      </w:r>
      <w:r w:rsidRPr="00083A9C">
        <w:rPr>
          <w:sz w:val="16"/>
        </w:rPr>
        <w:t xml:space="preserve"> </w:t>
      </w:r>
      <w:r w:rsidRPr="00125758">
        <w:rPr>
          <w:vanish/>
          <w:sz w:val="16"/>
        </w:rPr>
        <w:t>2012</w:t>
      </w:r>
      <w:r w:rsidRPr="00083A9C">
        <w:rPr>
          <w:sz w:val="16"/>
        </w:rPr>
        <w:t xml:space="preserve"> </w:t>
      </w:r>
      <w:r w:rsidRPr="00125758">
        <w:rPr>
          <w:vanish/>
          <w:sz w:val="16"/>
        </w:rPr>
        <w:t>mentioned</w:t>
      </w:r>
      <w:r w:rsidRPr="00083A9C">
        <w:rPr>
          <w:sz w:val="16"/>
        </w:rPr>
        <w:t xml:space="preserve"> </w:t>
      </w:r>
      <w:r w:rsidRPr="00125758">
        <w:rPr>
          <w:vanish/>
          <w:sz w:val="16"/>
        </w:rPr>
        <w:t>above</w:t>
      </w:r>
      <w:r w:rsidRPr="00083A9C">
        <w:rPr>
          <w:sz w:val="16"/>
        </w:rPr>
        <w:t xml:space="preserve"> </w:t>
      </w:r>
      <w:r w:rsidRPr="00125758">
        <w:rPr>
          <w:vanish/>
          <w:sz w:val="16"/>
        </w:rPr>
        <w:t>in</w:t>
      </w:r>
      <w:r w:rsidRPr="00083A9C">
        <w:rPr>
          <w:sz w:val="16"/>
        </w:rPr>
        <w:t xml:space="preserve"> </w:t>
      </w:r>
      <w:r w:rsidRPr="00125758">
        <w:rPr>
          <w:vanish/>
          <w:sz w:val="16"/>
        </w:rPr>
        <w:t>section</w:t>
      </w:r>
      <w:r w:rsidRPr="00083A9C">
        <w:rPr>
          <w:sz w:val="16"/>
        </w:rPr>
        <w:t xml:space="preserve"> </w:t>
      </w:r>
      <w:r w:rsidRPr="00125758">
        <w:rPr>
          <w:vanish/>
          <w:sz w:val="16"/>
        </w:rPr>
        <w:t>III(B)(1)(only</w:t>
      </w:r>
      <w:r w:rsidRPr="00083A9C">
        <w:rPr>
          <w:sz w:val="16"/>
        </w:rPr>
        <w:t xml:space="preserve"> </w:t>
      </w:r>
      <w:r w:rsidRPr="00125758">
        <w:rPr>
          <w:vanish/>
          <w:sz w:val="16"/>
        </w:rPr>
        <w:t>subtracting</w:t>
      </w:r>
      <w:r w:rsidRPr="00083A9C">
        <w:rPr>
          <w:sz w:val="16"/>
        </w:rPr>
        <w:t xml:space="preserve"> </w:t>
      </w:r>
      <w:r w:rsidRPr="00125758">
        <w:rPr>
          <w:vanish/>
          <w:sz w:val="16"/>
        </w:rPr>
        <w:t>family</w:t>
      </w:r>
      <w:r w:rsidRPr="00083A9C">
        <w:rPr>
          <w:sz w:val="16"/>
        </w:rPr>
        <w:t xml:space="preserve"> </w:t>
      </w:r>
      <w:r w:rsidRPr="00125758">
        <w:rPr>
          <w:vanish/>
          <w:sz w:val="16"/>
        </w:rPr>
        <w:t>costs</w:t>
      </w:r>
      <w:r w:rsidRPr="00083A9C">
        <w:rPr>
          <w:sz w:val="16"/>
        </w:rPr>
        <w:t xml:space="preserve"> </w:t>
      </w:r>
      <w:r w:rsidRPr="00125758">
        <w:rPr>
          <w:vanish/>
          <w:sz w:val="16"/>
        </w:rPr>
        <w:t>and</w:t>
      </w:r>
      <w:r w:rsidRPr="00083A9C">
        <w:rPr>
          <w:sz w:val="16"/>
        </w:rPr>
        <w:t xml:space="preserve"> </w:t>
      </w:r>
      <w:r w:rsidRPr="00125758">
        <w:rPr>
          <w:vanish/>
          <w:sz w:val="16"/>
        </w:rPr>
        <w:t>taxes),</w:t>
      </w:r>
      <w:r w:rsidRPr="00083A9C">
        <w:rPr>
          <w:sz w:val="16"/>
        </w:rPr>
        <w:t xml:space="preserve"> </w:t>
      </w:r>
      <w:r w:rsidRPr="00125758">
        <w:rPr>
          <w:vanish/>
          <w:sz w:val="16"/>
        </w:rPr>
        <w:t>each</w:t>
      </w:r>
      <w:r w:rsidRPr="00083A9C">
        <w:rPr>
          <w:sz w:val="16"/>
        </w:rPr>
        <w:t xml:space="preserve"> </w:t>
      </w:r>
      <w:r w:rsidRPr="00125758">
        <w:rPr>
          <w:vanish/>
          <w:sz w:val="16"/>
        </w:rPr>
        <w:t>of</w:t>
      </w:r>
      <w:r w:rsidRPr="00083A9C">
        <w:rPr>
          <w:sz w:val="16"/>
        </w:rPr>
        <w:t xml:space="preserve"> </w:t>
      </w:r>
      <w:r w:rsidRPr="00125758">
        <w:rPr>
          <w:vanish/>
          <w:sz w:val="16"/>
        </w:rPr>
        <w:t>the,</w:t>
      </w:r>
      <w:r w:rsidRPr="00083A9C">
        <w:rPr>
          <w:sz w:val="16"/>
        </w:rPr>
        <w:t xml:space="preserve"> </w:t>
      </w:r>
      <w:r w:rsidRPr="00125758">
        <w:rPr>
          <w:vanish/>
          <w:sz w:val="16"/>
        </w:rPr>
        <w:t>4,700</w:t>
      </w:r>
      <w:r w:rsidRPr="00083A9C">
        <w:rPr>
          <w:sz w:val="16"/>
        </w:rPr>
        <w:t xml:space="preserve"> </w:t>
      </w:r>
      <w:r w:rsidRPr="00125758">
        <w:rPr>
          <w:vanish/>
          <w:sz w:val="16"/>
        </w:rPr>
        <w:t>inmates</w:t>
      </w:r>
      <w:r w:rsidRPr="00083A9C">
        <w:rPr>
          <w:sz w:val="16"/>
        </w:rPr>
        <w:t xml:space="preserve"> </w:t>
      </w:r>
      <w:r w:rsidRPr="00125758">
        <w:rPr>
          <w:vanish/>
          <w:sz w:val="16"/>
        </w:rPr>
        <w:t>working</w:t>
      </w:r>
      <w:r w:rsidRPr="00083A9C">
        <w:rPr>
          <w:sz w:val="16"/>
        </w:rPr>
        <w:t xml:space="preserve"> </w:t>
      </w:r>
      <w:r w:rsidRPr="00125758">
        <w:rPr>
          <w:vanish/>
          <w:sz w:val="16"/>
        </w:rPr>
        <w:t>in</w:t>
      </w:r>
      <w:r w:rsidRPr="00083A9C">
        <w:rPr>
          <w:sz w:val="16"/>
        </w:rPr>
        <w:t xml:space="preserve"> </w:t>
      </w:r>
      <w:r w:rsidRPr="00125758">
        <w:rPr>
          <w:vanish/>
          <w:sz w:val="16"/>
        </w:rPr>
        <w:t>PIE</w:t>
      </w:r>
      <w:r w:rsidRPr="00083A9C">
        <w:rPr>
          <w:sz w:val="16"/>
        </w:rPr>
        <w:t xml:space="preserve"> </w:t>
      </w:r>
      <w:r w:rsidRPr="00125758">
        <w:rPr>
          <w:vanish/>
          <w:sz w:val="16"/>
        </w:rPr>
        <w:t>programs</w:t>
      </w:r>
      <w:r w:rsidRPr="00083A9C">
        <w:rPr>
          <w:sz w:val="16"/>
        </w:rPr>
        <w:t xml:space="preserve"> </w:t>
      </w:r>
      <w:r w:rsidRPr="00125758">
        <w:rPr>
          <w:vanish/>
          <w:sz w:val="16"/>
        </w:rPr>
        <w:t>would</w:t>
      </w:r>
      <w:r w:rsidRPr="00083A9C">
        <w:rPr>
          <w:sz w:val="16"/>
        </w:rPr>
        <w:t xml:space="preserve"> </w:t>
      </w:r>
      <w:r w:rsidRPr="00125758">
        <w:rPr>
          <w:vanish/>
          <w:sz w:val="16"/>
        </w:rPr>
        <w:t>have</w:t>
      </w:r>
      <w:r w:rsidRPr="00083A9C">
        <w:rPr>
          <w:sz w:val="16"/>
        </w:rPr>
        <w:t xml:space="preserve"> </w:t>
      </w:r>
      <w:r w:rsidRPr="00125758">
        <w:rPr>
          <w:vanish/>
          <w:sz w:val="16"/>
        </w:rPr>
        <w:t>received</w:t>
      </w:r>
      <w:r w:rsidRPr="00083A9C">
        <w:rPr>
          <w:sz w:val="16"/>
        </w:rPr>
        <w:t xml:space="preserve"> </w:t>
      </w:r>
      <w:r w:rsidRPr="00125758">
        <w:rPr>
          <w:vanish/>
          <w:sz w:val="16"/>
        </w:rPr>
        <w:t>approximately</w:t>
      </w:r>
      <w:r w:rsidRPr="00083A9C">
        <w:rPr>
          <w:sz w:val="16"/>
        </w:rPr>
        <w:t xml:space="preserve"> </w:t>
      </w:r>
      <w:r w:rsidRPr="00125758">
        <w:rPr>
          <w:vanish/>
          <w:sz w:val="16"/>
        </w:rPr>
        <w:t>$356.00</w:t>
      </w:r>
      <w:r w:rsidRPr="00083A9C">
        <w:rPr>
          <w:sz w:val="16"/>
        </w:rPr>
        <w:t xml:space="preserve"> </w:t>
      </w:r>
      <w:r w:rsidRPr="00125758">
        <w:rPr>
          <w:vanish/>
          <w:sz w:val="16"/>
        </w:rPr>
        <w:t>a</w:t>
      </w:r>
      <w:r w:rsidRPr="00083A9C">
        <w:rPr>
          <w:sz w:val="16"/>
        </w:rPr>
        <w:t xml:space="preserve"> </w:t>
      </w:r>
      <w:r w:rsidRPr="00125758">
        <w:rPr>
          <w:vanish/>
          <w:sz w:val="16"/>
        </w:rPr>
        <w:t>month</w:t>
      </w:r>
      <w:r w:rsidRPr="00083A9C">
        <w:rPr>
          <w:sz w:val="16"/>
        </w:rPr>
        <w:t xml:space="preserve"> </w:t>
      </w:r>
      <w:r w:rsidRPr="00125758">
        <w:rPr>
          <w:vanish/>
          <w:sz w:val="16"/>
        </w:rPr>
        <w:t>instead</w:t>
      </w:r>
      <w:r w:rsidRPr="00083A9C">
        <w:rPr>
          <w:sz w:val="16"/>
        </w:rPr>
        <w:t xml:space="preserve"> </w:t>
      </w:r>
      <w:r w:rsidRPr="00125758">
        <w:rPr>
          <w:vanish/>
          <w:sz w:val="16"/>
        </w:rPr>
        <w:t>of</w:t>
      </w:r>
      <w:r w:rsidRPr="00083A9C">
        <w:rPr>
          <w:sz w:val="16"/>
        </w:rPr>
        <w:t xml:space="preserve"> </w:t>
      </w:r>
      <w:r w:rsidRPr="00125758">
        <w:rPr>
          <w:vanish/>
          <w:sz w:val="16"/>
        </w:rPr>
        <w:t>$70.00.194</w:t>
      </w:r>
      <w:r w:rsidRPr="00083A9C">
        <w:rPr>
          <w:sz w:val="16"/>
        </w:rPr>
        <w:t xml:space="preserve"> </w:t>
      </w:r>
      <w:r w:rsidRPr="00125758">
        <w:rPr>
          <w:vanish/>
          <w:sz w:val="16"/>
        </w:rPr>
        <w:t>This</w:t>
      </w:r>
      <w:r w:rsidRPr="00083A9C">
        <w:rPr>
          <w:sz w:val="16"/>
        </w:rPr>
        <w:t xml:space="preserve"> </w:t>
      </w:r>
      <w:r w:rsidRPr="00125758">
        <w:rPr>
          <w:vanish/>
          <w:sz w:val="16"/>
        </w:rPr>
        <w:t>figure</w:t>
      </w:r>
      <w:r w:rsidRPr="00083A9C">
        <w:rPr>
          <w:sz w:val="16"/>
        </w:rPr>
        <w:t xml:space="preserve"> </w:t>
      </w:r>
      <w:r w:rsidRPr="00125758">
        <w:rPr>
          <w:vanish/>
          <w:sz w:val="16"/>
        </w:rPr>
        <w:t>represents</w:t>
      </w:r>
      <w:r w:rsidRPr="00083A9C">
        <w:rPr>
          <w:sz w:val="16"/>
        </w:rPr>
        <w:t xml:space="preserve"> </w:t>
      </w:r>
      <w:r w:rsidRPr="00125758">
        <w:rPr>
          <w:vanish/>
          <w:sz w:val="16"/>
        </w:rPr>
        <w:t>net</w:t>
      </w:r>
      <w:r w:rsidRPr="00083A9C">
        <w:rPr>
          <w:sz w:val="16"/>
        </w:rPr>
        <w:t xml:space="preserve"> </w:t>
      </w:r>
      <w:r w:rsidRPr="00125758">
        <w:rPr>
          <w:vanish/>
          <w:sz w:val="16"/>
        </w:rPr>
        <w:t>wages</w:t>
      </w:r>
      <w:r w:rsidRPr="00083A9C">
        <w:rPr>
          <w:sz w:val="16"/>
        </w:rPr>
        <w:t xml:space="preserve"> </w:t>
      </w:r>
      <w:r w:rsidRPr="00125758">
        <w:rPr>
          <w:vanish/>
          <w:sz w:val="16"/>
        </w:rPr>
        <w:t>after</w:t>
      </w:r>
      <w:r w:rsidRPr="00083A9C">
        <w:rPr>
          <w:sz w:val="16"/>
        </w:rPr>
        <w:t xml:space="preserve"> </w:t>
      </w:r>
      <w:r w:rsidRPr="00125758">
        <w:rPr>
          <w:vanish/>
          <w:sz w:val="16"/>
        </w:rPr>
        <w:t>an</w:t>
      </w:r>
      <w:r w:rsidRPr="00083A9C">
        <w:rPr>
          <w:sz w:val="16"/>
        </w:rPr>
        <w:t xml:space="preserve"> </w:t>
      </w:r>
      <w:r w:rsidRPr="00125758">
        <w:rPr>
          <w:vanish/>
          <w:sz w:val="16"/>
        </w:rPr>
        <w:t>80</w:t>
      </w:r>
      <w:r w:rsidRPr="00083A9C">
        <w:rPr>
          <w:sz w:val="16"/>
        </w:rPr>
        <w:t xml:space="preserve"> </w:t>
      </w:r>
      <w:r w:rsidRPr="00125758">
        <w:rPr>
          <w:vanish/>
          <w:sz w:val="16"/>
        </w:rPr>
        <w:t>percent</w:t>
      </w:r>
      <w:r w:rsidRPr="00083A9C">
        <w:rPr>
          <w:sz w:val="16"/>
        </w:rPr>
        <w:t xml:space="preserve"> </w:t>
      </w:r>
      <w:r w:rsidRPr="00125758">
        <w:rPr>
          <w:vanish/>
          <w:sz w:val="16"/>
        </w:rPr>
        <w:t>deduction</w:t>
      </w:r>
      <w:r w:rsidRPr="00083A9C">
        <w:rPr>
          <w:sz w:val="16"/>
        </w:rPr>
        <w:t xml:space="preserve"> </w:t>
      </w:r>
      <w:r w:rsidRPr="00125758">
        <w:rPr>
          <w:vanish/>
          <w:sz w:val="16"/>
        </w:rPr>
        <w:t>of</w:t>
      </w:r>
      <w:r w:rsidRPr="00083A9C">
        <w:rPr>
          <w:sz w:val="16"/>
        </w:rPr>
        <w:t xml:space="preserve"> </w:t>
      </w:r>
      <w:r w:rsidRPr="00125758">
        <w:rPr>
          <w:vanish/>
          <w:sz w:val="16"/>
        </w:rPr>
        <w:t>$1,427.00</w:t>
      </w:r>
      <w:r w:rsidRPr="00083A9C">
        <w:rPr>
          <w:sz w:val="16"/>
        </w:rPr>
        <w:t xml:space="preserve"> </w:t>
      </w:r>
      <w:r w:rsidRPr="00125758">
        <w:rPr>
          <w:vanish/>
          <w:sz w:val="16"/>
        </w:rPr>
        <w:t>is</w:t>
      </w:r>
      <w:r w:rsidRPr="00083A9C">
        <w:rPr>
          <w:sz w:val="16"/>
        </w:rPr>
        <w:t xml:space="preserve"> </w:t>
      </w:r>
      <w:r w:rsidRPr="00125758">
        <w:rPr>
          <w:vanish/>
          <w:sz w:val="16"/>
        </w:rPr>
        <w:t>transferred</w:t>
      </w:r>
      <w:r w:rsidRPr="00083A9C">
        <w:rPr>
          <w:sz w:val="16"/>
        </w:rPr>
        <w:t xml:space="preserve"> </w:t>
      </w:r>
      <w:r w:rsidRPr="00125758">
        <w:rPr>
          <w:vanish/>
          <w:sz w:val="16"/>
        </w:rPr>
        <w:t>into</w:t>
      </w:r>
      <w:r w:rsidRPr="00083A9C">
        <w:rPr>
          <w:sz w:val="16"/>
        </w:rPr>
        <w:t xml:space="preserve"> </w:t>
      </w:r>
      <w:r w:rsidRPr="00125758">
        <w:rPr>
          <w:vanish/>
          <w:sz w:val="16"/>
        </w:rPr>
        <w:t>an</w:t>
      </w:r>
      <w:r w:rsidRPr="00083A9C">
        <w:rPr>
          <w:sz w:val="16"/>
        </w:rPr>
        <w:t xml:space="preserve"> </w:t>
      </w:r>
      <w:r w:rsidRPr="00125758">
        <w:rPr>
          <w:vanish/>
          <w:sz w:val="16"/>
        </w:rPr>
        <w:t>interest</w:t>
      </w:r>
      <w:r w:rsidRPr="00083A9C">
        <w:rPr>
          <w:sz w:val="16"/>
        </w:rPr>
        <w:t xml:space="preserve"> </w:t>
      </w:r>
      <w:r w:rsidRPr="00125758">
        <w:rPr>
          <w:vanish/>
          <w:sz w:val="16"/>
        </w:rPr>
        <w:t>bearing</w:t>
      </w:r>
      <w:r w:rsidRPr="00083A9C">
        <w:rPr>
          <w:sz w:val="16"/>
        </w:rPr>
        <w:t xml:space="preserve"> </w:t>
      </w:r>
      <w:r w:rsidRPr="00125758">
        <w:rPr>
          <w:vanish/>
          <w:sz w:val="16"/>
        </w:rPr>
        <w:t>account.1</w:t>
      </w:r>
      <w:r w:rsidRPr="00083A9C">
        <w:rPr>
          <w:sz w:val="16"/>
        </w:rPr>
        <w:t xml:space="preserve"> </w:t>
      </w:r>
      <w:r w:rsidRPr="00125758">
        <w:rPr>
          <w:vanish/>
          <w:sz w:val="16"/>
        </w:rPr>
        <w:t>95</w:t>
      </w:r>
      <w:r w:rsidRPr="00083A9C">
        <w:rPr>
          <w:sz w:val="16"/>
        </w:rPr>
        <w:t xml:space="preserve"> </w:t>
      </w:r>
      <w:r w:rsidRPr="00125758">
        <w:rPr>
          <w:vanish/>
          <w:sz w:val="16"/>
        </w:rPr>
        <w:t>Additionally,</w:t>
      </w:r>
      <w:r w:rsidRPr="00083A9C">
        <w:rPr>
          <w:sz w:val="16"/>
        </w:rPr>
        <w:t xml:space="preserve"> </w:t>
      </w:r>
      <w:r w:rsidRPr="00125758">
        <w:rPr>
          <w:vanish/>
          <w:sz w:val="16"/>
        </w:rPr>
        <w:t>since</w:t>
      </w:r>
      <w:r w:rsidRPr="00083A9C">
        <w:rPr>
          <w:sz w:val="16"/>
        </w:rPr>
        <w:t xml:space="preserve"> </w:t>
      </w:r>
      <w:r w:rsidRPr="00125758">
        <w:rPr>
          <w:vanish/>
          <w:sz w:val="16"/>
        </w:rPr>
        <w:t>today's</w:t>
      </w:r>
      <w:r w:rsidRPr="00083A9C">
        <w:rPr>
          <w:sz w:val="16"/>
        </w:rPr>
        <w:t xml:space="preserve"> </w:t>
      </w:r>
      <w:r w:rsidRPr="00125758">
        <w:rPr>
          <w:vanish/>
          <w:sz w:val="16"/>
        </w:rPr>
        <w:t>prisoners</w:t>
      </w:r>
      <w:r w:rsidRPr="00083A9C">
        <w:rPr>
          <w:sz w:val="16"/>
        </w:rPr>
        <w:t xml:space="preserve"> </w:t>
      </w:r>
      <w:r w:rsidRPr="00125758">
        <w:rPr>
          <w:vanish/>
          <w:sz w:val="16"/>
        </w:rPr>
        <w:t>serve</w:t>
      </w:r>
      <w:r w:rsidRPr="00083A9C">
        <w:rPr>
          <w:sz w:val="16"/>
        </w:rPr>
        <w:t xml:space="preserve"> </w:t>
      </w:r>
      <w:r w:rsidRPr="00125758">
        <w:rPr>
          <w:vanish/>
          <w:sz w:val="16"/>
        </w:rPr>
        <w:t>an</w:t>
      </w:r>
      <w:r w:rsidRPr="00083A9C">
        <w:rPr>
          <w:sz w:val="16"/>
        </w:rPr>
        <w:t xml:space="preserve"> </w:t>
      </w:r>
      <w:r w:rsidRPr="00125758">
        <w:rPr>
          <w:vanish/>
          <w:sz w:val="16"/>
        </w:rPr>
        <w:t>average</w:t>
      </w:r>
      <w:r w:rsidRPr="00083A9C">
        <w:rPr>
          <w:sz w:val="16"/>
        </w:rPr>
        <w:t xml:space="preserve"> </w:t>
      </w:r>
      <w:r w:rsidRPr="00125758">
        <w:rPr>
          <w:vanish/>
          <w:sz w:val="16"/>
        </w:rPr>
        <w:t>of</w:t>
      </w:r>
      <w:r w:rsidRPr="00083A9C">
        <w:rPr>
          <w:sz w:val="16"/>
        </w:rPr>
        <w:t xml:space="preserve"> </w:t>
      </w:r>
      <w:r w:rsidRPr="00125758">
        <w:rPr>
          <w:vanish/>
          <w:sz w:val="16"/>
        </w:rPr>
        <w:t>5.2</w:t>
      </w:r>
      <w:r w:rsidRPr="00083A9C">
        <w:rPr>
          <w:sz w:val="16"/>
        </w:rPr>
        <w:t xml:space="preserve"> </w:t>
      </w:r>
      <w:r w:rsidRPr="00125758">
        <w:rPr>
          <w:vanish/>
          <w:sz w:val="16"/>
        </w:rPr>
        <w:t>years</w:t>
      </w:r>
      <w:r w:rsidRPr="00083A9C">
        <w:rPr>
          <w:sz w:val="16"/>
        </w:rPr>
        <w:t xml:space="preserve"> </w:t>
      </w:r>
      <w:r w:rsidRPr="00125758">
        <w:rPr>
          <w:vanish/>
          <w:sz w:val="16"/>
        </w:rPr>
        <w:t>in</w:t>
      </w:r>
      <w:r w:rsidRPr="00083A9C">
        <w:rPr>
          <w:sz w:val="16"/>
        </w:rPr>
        <w:t xml:space="preserve"> </w:t>
      </w:r>
      <w:r w:rsidRPr="00125758">
        <w:rPr>
          <w:vanish/>
          <w:sz w:val="16"/>
        </w:rPr>
        <w:t>prison,</w:t>
      </w:r>
      <w:r w:rsidRPr="00083A9C">
        <w:rPr>
          <w:sz w:val="16"/>
        </w:rPr>
        <w:t xml:space="preserve"> </w:t>
      </w:r>
      <w:r w:rsidRPr="00125758">
        <w:rPr>
          <w:vanish/>
          <w:sz w:val="16"/>
        </w:rPr>
        <w:t>196</w:t>
      </w:r>
      <w:r w:rsidRPr="00083A9C">
        <w:rPr>
          <w:sz w:val="16"/>
        </w:rPr>
        <w:t xml:space="preserve"> </w:t>
      </w:r>
      <w:r w:rsidRPr="00125758">
        <w:rPr>
          <w:vanish/>
          <w:sz w:val="16"/>
        </w:rPr>
        <w:t>each</w:t>
      </w:r>
      <w:r w:rsidRPr="00083A9C">
        <w:rPr>
          <w:sz w:val="16"/>
        </w:rPr>
        <w:t xml:space="preserve"> </w:t>
      </w:r>
      <w:r w:rsidRPr="00125758">
        <w:rPr>
          <w:vanish/>
          <w:sz w:val="16"/>
        </w:rPr>
        <w:t>of</w:t>
      </w:r>
      <w:r w:rsidRPr="00083A9C">
        <w:rPr>
          <w:sz w:val="16"/>
        </w:rPr>
        <w:t xml:space="preserve"> </w:t>
      </w:r>
      <w:r w:rsidRPr="00125758">
        <w:rPr>
          <w:vanish/>
          <w:sz w:val="16"/>
        </w:rPr>
        <w:t>the</w:t>
      </w:r>
      <w:r w:rsidRPr="00083A9C">
        <w:rPr>
          <w:sz w:val="16"/>
        </w:rPr>
        <w:t xml:space="preserve"> </w:t>
      </w:r>
      <w:r w:rsidRPr="00125758">
        <w:rPr>
          <w:vanish/>
          <w:sz w:val="16"/>
        </w:rPr>
        <w:t>4,700</w:t>
      </w:r>
      <w:r w:rsidRPr="00083A9C">
        <w:rPr>
          <w:sz w:val="16"/>
        </w:rPr>
        <w:t xml:space="preserve"> </w:t>
      </w:r>
      <w:r w:rsidRPr="00125758">
        <w:rPr>
          <w:vanish/>
          <w:sz w:val="16"/>
        </w:rPr>
        <w:t>inmates</w:t>
      </w:r>
      <w:r w:rsidRPr="00083A9C">
        <w:rPr>
          <w:sz w:val="16"/>
        </w:rPr>
        <w:t xml:space="preserve"> </w:t>
      </w:r>
      <w:r w:rsidRPr="00125758">
        <w:rPr>
          <w:vanish/>
          <w:sz w:val="16"/>
        </w:rPr>
        <w:t>under</w:t>
      </w:r>
      <w:r w:rsidRPr="00083A9C">
        <w:rPr>
          <w:sz w:val="16"/>
        </w:rPr>
        <w:t xml:space="preserve"> </w:t>
      </w:r>
      <w:r w:rsidRPr="00125758">
        <w:rPr>
          <w:vanish/>
          <w:sz w:val="16"/>
        </w:rPr>
        <w:t>the</w:t>
      </w:r>
      <w:r w:rsidRPr="00083A9C">
        <w:rPr>
          <w:sz w:val="16"/>
        </w:rPr>
        <w:t xml:space="preserve"> </w:t>
      </w:r>
      <w:r w:rsidRPr="00125758">
        <w:rPr>
          <w:vanish/>
          <w:sz w:val="16"/>
        </w:rPr>
        <w:t>proposed</w:t>
      </w:r>
      <w:r w:rsidRPr="00083A9C">
        <w:rPr>
          <w:sz w:val="16"/>
        </w:rPr>
        <w:t xml:space="preserve"> </w:t>
      </w:r>
      <w:r w:rsidRPr="00125758">
        <w:rPr>
          <w:vanish/>
          <w:sz w:val="16"/>
        </w:rPr>
        <w:t>new</w:t>
      </w:r>
      <w:r w:rsidRPr="00083A9C">
        <w:rPr>
          <w:sz w:val="16"/>
        </w:rPr>
        <w:t xml:space="preserve"> </w:t>
      </w:r>
      <w:r w:rsidRPr="00125758">
        <w:rPr>
          <w:vanish/>
          <w:sz w:val="16"/>
        </w:rPr>
        <w:t>FLSA</w:t>
      </w:r>
      <w:r w:rsidRPr="00083A9C">
        <w:rPr>
          <w:sz w:val="16"/>
        </w:rPr>
        <w:t xml:space="preserve"> </w:t>
      </w:r>
      <w:r w:rsidRPr="00125758">
        <w:rPr>
          <w:vanish/>
          <w:sz w:val="16"/>
        </w:rPr>
        <w:t>guidelines</w:t>
      </w:r>
      <w:r w:rsidRPr="00083A9C">
        <w:rPr>
          <w:sz w:val="16"/>
        </w:rPr>
        <w:t xml:space="preserve"> </w:t>
      </w:r>
      <w:r w:rsidRPr="00125758">
        <w:rPr>
          <w:vanish/>
          <w:sz w:val="16"/>
        </w:rPr>
        <w:t>would</w:t>
      </w:r>
      <w:r w:rsidRPr="00083A9C">
        <w:rPr>
          <w:sz w:val="16"/>
        </w:rPr>
        <w:t xml:space="preserve"> </w:t>
      </w:r>
      <w:r w:rsidRPr="00125758">
        <w:rPr>
          <w:vanish/>
          <w:sz w:val="16"/>
        </w:rPr>
        <w:t>have</w:t>
      </w:r>
      <w:r w:rsidRPr="00083A9C">
        <w:rPr>
          <w:sz w:val="16"/>
        </w:rPr>
        <w:t xml:space="preserve"> </w:t>
      </w:r>
      <w:r w:rsidRPr="00125758">
        <w:rPr>
          <w:vanish/>
          <w:sz w:val="16"/>
        </w:rPr>
        <w:t>at</w:t>
      </w:r>
      <w:r w:rsidRPr="00083A9C">
        <w:rPr>
          <w:sz w:val="16"/>
        </w:rPr>
        <w:t xml:space="preserve"> </w:t>
      </w:r>
      <w:r w:rsidRPr="00125758">
        <w:rPr>
          <w:vanish/>
          <w:sz w:val="16"/>
        </w:rPr>
        <w:t>least</w:t>
      </w:r>
      <w:r w:rsidRPr="00083A9C">
        <w:rPr>
          <w:sz w:val="16"/>
        </w:rPr>
        <w:t xml:space="preserve"> </w:t>
      </w:r>
      <w:r w:rsidRPr="00125758">
        <w:rPr>
          <w:vanish/>
          <w:sz w:val="16"/>
        </w:rPr>
        <w:t>$3,567.50</w:t>
      </w:r>
      <w:r w:rsidRPr="00083A9C">
        <w:rPr>
          <w:sz w:val="16"/>
        </w:rPr>
        <w:t xml:space="preserve"> </w:t>
      </w:r>
      <w:r w:rsidRPr="00125758">
        <w:rPr>
          <w:vanish/>
          <w:sz w:val="16"/>
        </w:rPr>
        <w:t>upon</w:t>
      </w:r>
      <w:r w:rsidRPr="00083A9C">
        <w:rPr>
          <w:sz w:val="16"/>
        </w:rPr>
        <w:t xml:space="preserve"> </w:t>
      </w:r>
      <w:r w:rsidRPr="00125758">
        <w:rPr>
          <w:vanish/>
          <w:sz w:val="16"/>
        </w:rPr>
        <w:t>his</w:t>
      </w:r>
      <w:r w:rsidRPr="00083A9C">
        <w:rPr>
          <w:sz w:val="16"/>
        </w:rPr>
        <w:t xml:space="preserve"> </w:t>
      </w:r>
      <w:r w:rsidRPr="00125758">
        <w:rPr>
          <w:vanish/>
          <w:sz w:val="16"/>
        </w:rPr>
        <w:t>or</w:t>
      </w:r>
      <w:r w:rsidRPr="00083A9C">
        <w:rPr>
          <w:sz w:val="16"/>
        </w:rPr>
        <w:t xml:space="preserve"> </w:t>
      </w:r>
      <w:r w:rsidRPr="00125758">
        <w:rPr>
          <w:vanish/>
          <w:sz w:val="16"/>
        </w:rPr>
        <w:t>her</w:t>
      </w:r>
      <w:r w:rsidRPr="00083A9C">
        <w:rPr>
          <w:sz w:val="16"/>
        </w:rPr>
        <w:t xml:space="preserve"> </w:t>
      </w:r>
      <w:r w:rsidRPr="00125758">
        <w:rPr>
          <w:vanish/>
          <w:sz w:val="16"/>
        </w:rPr>
        <w:t>release</w:t>
      </w:r>
      <w:r w:rsidRPr="00083A9C">
        <w:rPr>
          <w:sz w:val="16"/>
        </w:rPr>
        <w:t xml:space="preserve"> </w:t>
      </w:r>
      <w:r w:rsidRPr="00125758">
        <w:rPr>
          <w:vanish/>
          <w:sz w:val="16"/>
        </w:rPr>
        <w:t>if</w:t>
      </w:r>
      <w:r w:rsidRPr="00083A9C">
        <w:rPr>
          <w:sz w:val="16"/>
        </w:rPr>
        <w:t xml:space="preserve"> </w:t>
      </w:r>
      <w:r w:rsidRPr="00125758">
        <w:rPr>
          <w:vanish/>
          <w:sz w:val="16"/>
        </w:rPr>
        <w:t>the</w:t>
      </w:r>
      <w:r w:rsidRPr="00083A9C">
        <w:rPr>
          <w:sz w:val="16"/>
        </w:rPr>
        <w:t xml:space="preserve"> </w:t>
      </w:r>
      <w:r w:rsidRPr="00125758">
        <w:rPr>
          <w:vanish/>
          <w:sz w:val="16"/>
        </w:rPr>
        <w:t>80%</w:t>
      </w:r>
      <w:r w:rsidRPr="00083A9C">
        <w:rPr>
          <w:sz w:val="16"/>
        </w:rPr>
        <w:t xml:space="preserve"> </w:t>
      </w:r>
      <w:r w:rsidRPr="00125758">
        <w:rPr>
          <w:vanish/>
          <w:sz w:val="16"/>
        </w:rPr>
        <w:t>were</w:t>
      </w:r>
      <w:r w:rsidRPr="00083A9C">
        <w:rPr>
          <w:sz w:val="16"/>
        </w:rPr>
        <w:t xml:space="preserve"> </w:t>
      </w:r>
      <w:r w:rsidRPr="00125758">
        <w:rPr>
          <w:vanish/>
          <w:sz w:val="16"/>
        </w:rPr>
        <w:t>placed</w:t>
      </w:r>
      <w:r w:rsidRPr="00083A9C">
        <w:rPr>
          <w:sz w:val="16"/>
        </w:rPr>
        <w:t xml:space="preserve"> </w:t>
      </w:r>
      <w:r w:rsidRPr="00125758">
        <w:rPr>
          <w:vanish/>
          <w:sz w:val="16"/>
        </w:rPr>
        <w:t>in</w:t>
      </w:r>
      <w:r w:rsidRPr="00083A9C">
        <w:rPr>
          <w:sz w:val="16"/>
        </w:rPr>
        <w:t xml:space="preserve"> </w:t>
      </w:r>
      <w:r w:rsidRPr="00125758">
        <w:rPr>
          <w:vanish/>
          <w:sz w:val="16"/>
        </w:rPr>
        <w:t>an</w:t>
      </w:r>
      <w:r w:rsidRPr="00083A9C">
        <w:rPr>
          <w:sz w:val="16"/>
        </w:rPr>
        <w:t xml:space="preserve"> </w:t>
      </w:r>
      <w:r w:rsidRPr="00125758">
        <w:rPr>
          <w:vanish/>
          <w:sz w:val="16"/>
        </w:rPr>
        <w:t>account</w:t>
      </w:r>
      <w:r w:rsidRPr="00083A9C">
        <w:rPr>
          <w:sz w:val="16"/>
        </w:rPr>
        <w:t xml:space="preserve"> </w:t>
      </w:r>
      <w:r w:rsidRPr="00125758">
        <w:rPr>
          <w:vanish/>
          <w:sz w:val="16"/>
        </w:rPr>
        <w:t>with</w:t>
      </w:r>
      <w:r w:rsidRPr="00083A9C">
        <w:rPr>
          <w:sz w:val="16"/>
        </w:rPr>
        <w:t xml:space="preserve"> </w:t>
      </w:r>
      <w:r w:rsidRPr="00125758">
        <w:rPr>
          <w:vanish/>
          <w:sz w:val="16"/>
        </w:rPr>
        <w:t>an</w:t>
      </w:r>
      <w:r w:rsidRPr="00083A9C">
        <w:rPr>
          <w:sz w:val="16"/>
        </w:rPr>
        <w:t xml:space="preserve"> </w:t>
      </w:r>
      <w:r w:rsidRPr="00125758">
        <w:rPr>
          <w:vanish/>
          <w:sz w:val="16"/>
        </w:rPr>
        <w:t>interest</w:t>
      </w:r>
      <w:r w:rsidRPr="00083A9C">
        <w:rPr>
          <w:sz w:val="16"/>
        </w:rPr>
        <w:t xml:space="preserve"> </w:t>
      </w:r>
      <w:r w:rsidRPr="00125758">
        <w:rPr>
          <w:vanish/>
          <w:sz w:val="16"/>
        </w:rPr>
        <w:t>rate</w:t>
      </w:r>
      <w:r w:rsidRPr="00083A9C">
        <w:rPr>
          <w:sz w:val="16"/>
        </w:rPr>
        <w:t xml:space="preserve"> </w:t>
      </w:r>
      <w:r w:rsidRPr="00125758">
        <w:rPr>
          <w:vanish/>
          <w:sz w:val="16"/>
        </w:rPr>
        <w:t>of</w:t>
      </w:r>
      <w:r w:rsidRPr="00083A9C">
        <w:rPr>
          <w:sz w:val="16"/>
        </w:rPr>
        <w:t xml:space="preserve"> </w:t>
      </w:r>
      <w:r w:rsidRPr="00125758">
        <w:rPr>
          <w:vanish/>
          <w:sz w:val="16"/>
        </w:rPr>
        <w:t>at</w:t>
      </w:r>
      <w:r w:rsidRPr="00083A9C">
        <w:rPr>
          <w:sz w:val="16"/>
        </w:rPr>
        <w:t xml:space="preserve"> </w:t>
      </w:r>
      <w:r w:rsidRPr="00125758">
        <w:rPr>
          <w:vanish/>
          <w:sz w:val="16"/>
        </w:rPr>
        <w:t>least</w:t>
      </w:r>
      <w:r w:rsidRPr="00083A9C">
        <w:rPr>
          <w:sz w:val="16"/>
        </w:rPr>
        <w:t xml:space="preserve"> </w:t>
      </w:r>
      <w:r w:rsidRPr="00125758">
        <w:rPr>
          <w:vanish/>
          <w:sz w:val="16"/>
        </w:rPr>
        <w:t>a</w:t>
      </w:r>
      <w:r w:rsidRPr="00083A9C">
        <w:rPr>
          <w:sz w:val="16"/>
        </w:rPr>
        <w:t xml:space="preserve"> </w:t>
      </w:r>
      <w:r w:rsidRPr="00125758">
        <w:rPr>
          <w:vanish/>
          <w:sz w:val="16"/>
        </w:rPr>
        <w:t>3%.</w:t>
      </w:r>
      <w:r w:rsidRPr="00083A9C">
        <w:rPr>
          <w:sz w:val="16"/>
        </w:rPr>
        <w:t xml:space="preserve"> </w:t>
      </w:r>
      <w:r w:rsidRPr="00125758">
        <w:rPr>
          <w:vanish/>
          <w:sz w:val="16"/>
        </w:rPr>
        <w:t>Granted,</w:t>
      </w:r>
      <w:r w:rsidRPr="00083A9C">
        <w:rPr>
          <w:sz w:val="16"/>
        </w:rPr>
        <w:t xml:space="preserve"> </w:t>
      </w:r>
      <w:r w:rsidRPr="00125758">
        <w:rPr>
          <w:vanish/>
          <w:sz w:val="16"/>
        </w:rPr>
        <w:t>this</w:t>
      </w:r>
      <w:r w:rsidRPr="00083A9C">
        <w:rPr>
          <w:sz w:val="16"/>
        </w:rPr>
        <w:t xml:space="preserve"> </w:t>
      </w:r>
      <w:r w:rsidRPr="00125758">
        <w:rPr>
          <w:vanish/>
          <w:sz w:val="16"/>
        </w:rPr>
        <w:t>amount</w:t>
      </w:r>
      <w:r w:rsidRPr="00083A9C">
        <w:rPr>
          <w:sz w:val="16"/>
        </w:rPr>
        <w:t xml:space="preserve"> </w:t>
      </w:r>
      <w:r w:rsidRPr="00125758">
        <w:rPr>
          <w:vanish/>
          <w:sz w:val="16"/>
        </w:rPr>
        <w:t>may</w:t>
      </w:r>
      <w:r w:rsidRPr="00083A9C">
        <w:rPr>
          <w:sz w:val="16"/>
        </w:rPr>
        <w:t xml:space="preserve"> </w:t>
      </w:r>
      <w:r w:rsidRPr="00125758">
        <w:rPr>
          <w:vanish/>
          <w:sz w:val="16"/>
        </w:rPr>
        <w:t>not</w:t>
      </w:r>
      <w:r w:rsidRPr="00083A9C">
        <w:rPr>
          <w:sz w:val="16"/>
        </w:rPr>
        <w:t xml:space="preserve"> </w:t>
      </w:r>
      <w:r w:rsidRPr="00125758">
        <w:rPr>
          <w:vanish/>
          <w:sz w:val="16"/>
        </w:rPr>
        <w:t>seem</w:t>
      </w:r>
      <w:r w:rsidRPr="00083A9C">
        <w:rPr>
          <w:sz w:val="16"/>
        </w:rPr>
        <w:t xml:space="preserve"> </w:t>
      </w:r>
      <w:r w:rsidRPr="00125758">
        <w:rPr>
          <w:vanish/>
          <w:sz w:val="16"/>
        </w:rPr>
        <w:t>significant,</w:t>
      </w:r>
      <w:r w:rsidRPr="00083A9C">
        <w:rPr>
          <w:sz w:val="16"/>
        </w:rPr>
        <w:t xml:space="preserve"> </w:t>
      </w:r>
      <w:r w:rsidRPr="00125758">
        <w:rPr>
          <w:vanish/>
          <w:sz w:val="16"/>
        </w:rPr>
        <w:t>but</w:t>
      </w:r>
      <w:r w:rsidRPr="00083A9C">
        <w:rPr>
          <w:sz w:val="16"/>
        </w:rPr>
        <w:t xml:space="preserve"> </w:t>
      </w:r>
      <w:r w:rsidRPr="00125758">
        <w:rPr>
          <w:vanish/>
          <w:sz w:val="16"/>
        </w:rPr>
        <w:t>it</w:t>
      </w:r>
      <w:r w:rsidRPr="00083A9C">
        <w:rPr>
          <w:sz w:val="16"/>
        </w:rPr>
        <w:t xml:space="preserve"> </w:t>
      </w:r>
      <w:r w:rsidRPr="00125758">
        <w:rPr>
          <w:vanish/>
          <w:sz w:val="16"/>
        </w:rPr>
        <w:t>is</w:t>
      </w:r>
      <w:r w:rsidRPr="00083A9C">
        <w:rPr>
          <w:sz w:val="16"/>
        </w:rPr>
        <w:t xml:space="preserve"> </w:t>
      </w:r>
      <w:r w:rsidRPr="00125758">
        <w:rPr>
          <w:vanish/>
          <w:sz w:val="16"/>
        </w:rPr>
        <w:t>better</w:t>
      </w:r>
      <w:r w:rsidRPr="00083A9C">
        <w:rPr>
          <w:sz w:val="16"/>
        </w:rPr>
        <w:t xml:space="preserve"> </w:t>
      </w:r>
      <w:r w:rsidRPr="00125758">
        <w:rPr>
          <w:vanish/>
          <w:sz w:val="16"/>
        </w:rPr>
        <w:t>than</w:t>
      </w:r>
      <w:r w:rsidRPr="00083A9C">
        <w:rPr>
          <w:sz w:val="16"/>
        </w:rPr>
        <w:t xml:space="preserve"> </w:t>
      </w:r>
      <w:r w:rsidRPr="00125758">
        <w:rPr>
          <w:vanish/>
          <w:sz w:val="16"/>
        </w:rPr>
        <w:t>expecting</w:t>
      </w:r>
      <w:r w:rsidRPr="00083A9C">
        <w:rPr>
          <w:sz w:val="16"/>
        </w:rPr>
        <w:t xml:space="preserve"> </w:t>
      </w:r>
      <w:r w:rsidRPr="00125758">
        <w:rPr>
          <w:vanish/>
          <w:sz w:val="16"/>
        </w:rPr>
        <w:t>that</w:t>
      </w:r>
      <w:r w:rsidRPr="00083A9C">
        <w:rPr>
          <w:sz w:val="16"/>
        </w:rPr>
        <w:t xml:space="preserve"> </w:t>
      </w:r>
      <w:r w:rsidRPr="00125758">
        <w:rPr>
          <w:vanish/>
          <w:sz w:val="16"/>
        </w:rPr>
        <w:t>a</w:t>
      </w:r>
      <w:r w:rsidRPr="00083A9C">
        <w:rPr>
          <w:sz w:val="16"/>
        </w:rPr>
        <w:t xml:space="preserve"> </w:t>
      </w:r>
      <w:r w:rsidRPr="00125758">
        <w:rPr>
          <w:vanish/>
          <w:sz w:val="16"/>
        </w:rPr>
        <w:t>bus</w:t>
      </w:r>
      <w:r w:rsidRPr="00083A9C">
        <w:rPr>
          <w:sz w:val="16"/>
        </w:rPr>
        <w:t xml:space="preserve"> </w:t>
      </w:r>
      <w:r w:rsidRPr="00125758">
        <w:rPr>
          <w:vanish/>
          <w:sz w:val="16"/>
        </w:rPr>
        <w:t>ticket</w:t>
      </w:r>
      <w:r w:rsidRPr="00083A9C">
        <w:rPr>
          <w:sz w:val="16"/>
        </w:rPr>
        <w:t xml:space="preserve"> </w:t>
      </w:r>
      <w:r w:rsidRPr="00125758">
        <w:rPr>
          <w:vanish/>
          <w:sz w:val="16"/>
        </w:rPr>
        <w:t>and</w:t>
      </w:r>
      <w:r w:rsidRPr="00083A9C">
        <w:rPr>
          <w:sz w:val="16"/>
        </w:rPr>
        <w:t xml:space="preserve"> </w:t>
      </w:r>
      <w:r w:rsidRPr="00125758">
        <w:rPr>
          <w:vanish/>
          <w:sz w:val="16"/>
        </w:rPr>
        <w:t>a</w:t>
      </w:r>
      <w:r w:rsidRPr="00083A9C">
        <w:rPr>
          <w:sz w:val="16"/>
        </w:rPr>
        <w:t xml:space="preserve"> </w:t>
      </w:r>
      <w:r w:rsidRPr="00125758">
        <w:rPr>
          <w:vanish/>
          <w:sz w:val="16"/>
        </w:rPr>
        <w:t>knapsack</w:t>
      </w:r>
      <w:r w:rsidRPr="00083A9C">
        <w:rPr>
          <w:sz w:val="16"/>
        </w:rPr>
        <w:t xml:space="preserve"> </w:t>
      </w:r>
      <w:r w:rsidRPr="00125758">
        <w:rPr>
          <w:vanish/>
          <w:sz w:val="16"/>
        </w:rPr>
        <w:t>of</w:t>
      </w:r>
      <w:r w:rsidRPr="00083A9C">
        <w:rPr>
          <w:sz w:val="16"/>
        </w:rPr>
        <w:t xml:space="preserve"> </w:t>
      </w:r>
      <w:r w:rsidRPr="00125758">
        <w:rPr>
          <w:vanish/>
          <w:sz w:val="16"/>
        </w:rPr>
        <w:t>clothes</w:t>
      </w:r>
      <w:r w:rsidRPr="00083A9C">
        <w:rPr>
          <w:sz w:val="16"/>
        </w:rPr>
        <w:t xml:space="preserve"> </w:t>
      </w:r>
      <w:r w:rsidRPr="00125758">
        <w:rPr>
          <w:vanish/>
          <w:sz w:val="16"/>
        </w:rPr>
        <w:t>will</w:t>
      </w:r>
      <w:r w:rsidRPr="00083A9C">
        <w:rPr>
          <w:sz w:val="16"/>
        </w:rPr>
        <w:t xml:space="preserve"> </w:t>
      </w:r>
      <w:r w:rsidRPr="00125758">
        <w:rPr>
          <w:vanish/>
          <w:sz w:val="16"/>
        </w:rPr>
        <w:t>be</w:t>
      </w:r>
      <w:r w:rsidRPr="00083A9C">
        <w:rPr>
          <w:sz w:val="16"/>
        </w:rPr>
        <w:t xml:space="preserve"> </w:t>
      </w:r>
      <w:r w:rsidRPr="00125758">
        <w:rPr>
          <w:vanish/>
          <w:sz w:val="16"/>
        </w:rPr>
        <w:t>enough</w:t>
      </w:r>
      <w:r w:rsidRPr="00083A9C">
        <w:rPr>
          <w:sz w:val="16"/>
        </w:rPr>
        <w:t xml:space="preserve"> </w:t>
      </w:r>
      <w:r w:rsidRPr="00125758">
        <w:rPr>
          <w:vanish/>
          <w:sz w:val="16"/>
        </w:rPr>
        <w:t>to</w:t>
      </w:r>
      <w:r w:rsidRPr="00083A9C">
        <w:rPr>
          <w:sz w:val="16"/>
        </w:rPr>
        <w:t xml:space="preserve"> </w:t>
      </w:r>
      <w:r w:rsidRPr="00125758">
        <w:rPr>
          <w:vanish/>
          <w:sz w:val="16"/>
        </w:rPr>
        <w:t>enable</w:t>
      </w:r>
      <w:r w:rsidRPr="00083A9C">
        <w:rPr>
          <w:sz w:val="16"/>
        </w:rPr>
        <w:t xml:space="preserve"> </w:t>
      </w:r>
      <w:r w:rsidRPr="00125758">
        <w:rPr>
          <w:vanish/>
          <w:sz w:val="16"/>
        </w:rPr>
        <w:t>a</w:t>
      </w:r>
      <w:r w:rsidRPr="00083A9C">
        <w:rPr>
          <w:sz w:val="16"/>
        </w:rPr>
        <w:t xml:space="preserve"> </w:t>
      </w:r>
      <w:r w:rsidRPr="00125758">
        <w:rPr>
          <w:vanish/>
          <w:sz w:val="16"/>
        </w:rPr>
        <w:t>person</w:t>
      </w:r>
      <w:r w:rsidRPr="00083A9C">
        <w:rPr>
          <w:sz w:val="16"/>
        </w:rPr>
        <w:t xml:space="preserve"> </w:t>
      </w:r>
      <w:r w:rsidRPr="00125758">
        <w:rPr>
          <w:vanish/>
          <w:sz w:val="16"/>
        </w:rPr>
        <w:t>who</w:t>
      </w:r>
      <w:r w:rsidRPr="00083A9C">
        <w:rPr>
          <w:sz w:val="16"/>
        </w:rPr>
        <w:t xml:space="preserve"> </w:t>
      </w:r>
      <w:r w:rsidRPr="00125758">
        <w:rPr>
          <w:vanish/>
          <w:sz w:val="16"/>
        </w:rPr>
        <w:t>has</w:t>
      </w:r>
      <w:r w:rsidRPr="00083A9C">
        <w:rPr>
          <w:sz w:val="16"/>
        </w:rPr>
        <w:t xml:space="preserve"> </w:t>
      </w:r>
      <w:r w:rsidRPr="00125758">
        <w:rPr>
          <w:vanish/>
          <w:sz w:val="16"/>
        </w:rPr>
        <w:t>been</w:t>
      </w:r>
      <w:r w:rsidRPr="00083A9C">
        <w:rPr>
          <w:sz w:val="16"/>
        </w:rPr>
        <w:t xml:space="preserve"> </w:t>
      </w:r>
      <w:r w:rsidRPr="00125758">
        <w:rPr>
          <w:vanish/>
          <w:sz w:val="16"/>
        </w:rPr>
        <w:t>incarcerated</w:t>
      </w:r>
      <w:r w:rsidRPr="00083A9C">
        <w:rPr>
          <w:sz w:val="16"/>
        </w:rPr>
        <w:t xml:space="preserve"> </w:t>
      </w:r>
      <w:r w:rsidRPr="00125758">
        <w:rPr>
          <w:vanish/>
          <w:sz w:val="16"/>
        </w:rPr>
        <w:t>to</w:t>
      </w:r>
      <w:r w:rsidRPr="00083A9C">
        <w:rPr>
          <w:sz w:val="16"/>
        </w:rPr>
        <w:t xml:space="preserve"> </w:t>
      </w:r>
      <w:r w:rsidRPr="00125758">
        <w:rPr>
          <w:vanish/>
          <w:sz w:val="16"/>
        </w:rPr>
        <w:t>build</w:t>
      </w:r>
      <w:r w:rsidRPr="00083A9C">
        <w:rPr>
          <w:sz w:val="16"/>
        </w:rPr>
        <w:t xml:space="preserve"> </w:t>
      </w:r>
      <w:r w:rsidRPr="00125758">
        <w:rPr>
          <w:vanish/>
          <w:sz w:val="16"/>
        </w:rPr>
        <w:t>his</w:t>
      </w:r>
      <w:r w:rsidRPr="00083A9C">
        <w:rPr>
          <w:sz w:val="16"/>
        </w:rPr>
        <w:t xml:space="preserve"> </w:t>
      </w:r>
      <w:r w:rsidRPr="00125758">
        <w:rPr>
          <w:vanish/>
          <w:sz w:val="16"/>
        </w:rPr>
        <w:t>life</w:t>
      </w:r>
      <w:r w:rsidRPr="00083A9C">
        <w:rPr>
          <w:sz w:val="16"/>
        </w:rPr>
        <w:t xml:space="preserve"> </w:t>
      </w:r>
      <w:r w:rsidRPr="00125758">
        <w:rPr>
          <w:vanish/>
          <w:sz w:val="16"/>
        </w:rPr>
        <w:t>in</w:t>
      </w:r>
      <w:r w:rsidRPr="00083A9C">
        <w:rPr>
          <w:sz w:val="16"/>
        </w:rPr>
        <w:t xml:space="preserve"> </w:t>
      </w:r>
      <w:r w:rsidRPr="00125758">
        <w:rPr>
          <w:vanish/>
          <w:sz w:val="16"/>
        </w:rPr>
        <w:t>free</w:t>
      </w:r>
      <w:r w:rsidRPr="00083A9C">
        <w:rPr>
          <w:sz w:val="16"/>
        </w:rPr>
        <w:t xml:space="preserve"> </w:t>
      </w:r>
      <w:r w:rsidRPr="00125758">
        <w:rPr>
          <w:vanish/>
          <w:sz w:val="16"/>
        </w:rPr>
        <w:t>society.</w:t>
      </w:r>
      <w:r w:rsidRPr="00083A9C">
        <w:rPr>
          <w:sz w:val="16"/>
        </w:rPr>
        <w:t xml:space="preserve"> </w:t>
      </w:r>
      <w:r w:rsidRPr="00125758">
        <w:rPr>
          <w:vanish/>
          <w:sz w:val="16"/>
        </w:rPr>
        <w:t>¶</w:t>
      </w:r>
      <w:r w:rsidRPr="00083A9C">
        <w:rPr>
          <w:sz w:val="16"/>
        </w:rPr>
        <w:t xml:space="preserve"> </w:t>
      </w:r>
    </w:p>
    <w:p w14:paraId="31A0C5DF" w14:textId="77777777" w:rsidR="009166F4" w:rsidRPr="00083A9C" w:rsidRDefault="009166F4" w:rsidP="009166F4">
      <w:pPr>
        <w:pStyle w:val="Heading2"/>
      </w:pPr>
      <w:r w:rsidRPr="00083A9C">
        <w:lastRenderedPageBreak/>
        <w:t xml:space="preserve">Plan </w:t>
      </w:r>
    </w:p>
    <w:p w14:paraId="7FD3D732" w14:textId="77777777" w:rsidR="009166F4" w:rsidRPr="00083A9C" w:rsidRDefault="009166F4" w:rsidP="009166F4">
      <w:pPr>
        <w:pStyle w:val="Heading4"/>
      </w:pPr>
      <w:r w:rsidRPr="00083A9C">
        <w:t xml:space="preserve">Plan: The United States ought to recognize the unconditional right of incarcerated workers to strike. </w:t>
      </w:r>
    </w:p>
    <w:p w14:paraId="7CF39B89" w14:textId="77777777" w:rsidR="009166F4" w:rsidRPr="00083A9C" w:rsidRDefault="009166F4" w:rsidP="009166F4">
      <w:pPr>
        <w:pStyle w:val="Heading2"/>
      </w:pPr>
      <w:r w:rsidRPr="00083A9C">
        <w:lastRenderedPageBreak/>
        <w:t xml:space="preserve">Solvency </w:t>
      </w:r>
    </w:p>
    <w:p w14:paraId="28A2D912" w14:textId="77777777" w:rsidR="009166F4" w:rsidRPr="00083A9C" w:rsidRDefault="009166F4" w:rsidP="009166F4">
      <w:pPr>
        <w:pStyle w:val="Heading4"/>
        <w:rPr>
          <w:rFonts w:cs="Calibri"/>
        </w:rPr>
      </w:pPr>
      <w:r w:rsidRPr="00083A9C">
        <w:rPr>
          <w:rFonts w:cs="Calibri"/>
        </w:rPr>
        <w:t xml:space="preserve">The right to strike is key for prisoners hoping to reform the criminal justice system, allows prison laborers to publicize their conditions and assert their right to dignity  </w:t>
      </w:r>
    </w:p>
    <w:p w14:paraId="0A6E5C96" w14:textId="77777777" w:rsidR="009166F4" w:rsidRPr="00083A9C" w:rsidRDefault="009166F4" w:rsidP="009166F4">
      <w:r w:rsidRPr="00083A9C">
        <w:rPr>
          <w:rStyle w:val="Style13ptBold"/>
        </w:rPr>
        <w:t xml:space="preserve">Harvard Law Review, 19 </w:t>
      </w:r>
      <w:r w:rsidRPr="00083A9C">
        <w:t xml:space="preserve"> - ("Striking the Right Balance: Toward a Better Understanding of Prison Strikes," Harvard Law Review 03/8/2019, accessed 10-28-2021, </w:t>
      </w:r>
      <w:hyperlink r:id="rId28" w:history="1">
        <w:r w:rsidRPr="00083A9C">
          <w:rPr>
            <w:rStyle w:val="Hyperlink"/>
          </w:rPr>
          <w:t>https://harvardlawreview.org/2019/03/striking-the-right-balance-toward-a-better-understanding-of-prison-strikes/)//ML</w:t>
        </w:r>
      </w:hyperlink>
    </w:p>
    <w:p w14:paraId="46E2A030" w14:textId="77777777" w:rsidR="009166F4" w:rsidRPr="00083A9C" w:rsidRDefault="009166F4" w:rsidP="009166F4">
      <w:pPr>
        <w:rPr>
          <w:rFonts w:cs="Calibri"/>
          <w:bCs/>
          <w:sz w:val="12"/>
          <w:szCs w:val="12"/>
        </w:rPr>
      </w:pPr>
      <w:r w:rsidRPr="00125758">
        <w:rPr>
          <w:vanish/>
          <w:sz w:val="12"/>
        </w:rPr>
        <w:t>But</w:t>
      </w:r>
      <w:r w:rsidRPr="00083A9C">
        <w:rPr>
          <w:sz w:val="12"/>
        </w:rPr>
        <w:t xml:space="preserve"> </w:t>
      </w:r>
      <w:r w:rsidRPr="00125758">
        <w:rPr>
          <w:vanish/>
          <w:sz w:val="12"/>
        </w:rPr>
        <w:t>in</w:t>
      </w:r>
      <w:r w:rsidRPr="00083A9C">
        <w:rPr>
          <w:sz w:val="12"/>
        </w:rPr>
        <w:t xml:space="preserve"> </w:t>
      </w:r>
      <w:r w:rsidRPr="00125758">
        <w:rPr>
          <w:vanish/>
          <w:sz w:val="12"/>
        </w:rPr>
        <w:t>order</w:t>
      </w:r>
      <w:r w:rsidRPr="00083A9C">
        <w:rPr>
          <w:sz w:val="12"/>
        </w:rPr>
        <w:t xml:space="preserve"> </w:t>
      </w:r>
      <w:r w:rsidRPr="00125758">
        <w:rPr>
          <w:vanish/>
          <w:sz w:val="12"/>
        </w:rPr>
        <w:t>to</w:t>
      </w:r>
      <w:r w:rsidRPr="00083A9C">
        <w:rPr>
          <w:sz w:val="12"/>
        </w:rPr>
        <w:t xml:space="preserve"> </w:t>
      </w:r>
      <w:r w:rsidRPr="00125758">
        <w:rPr>
          <w:vanish/>
          <w:sz w:val="12"/>
        </w:rPr>
        <w:t>ensure</w:t>
      </w:r>
      <w:r w:rsidRPr="00083A9C">
        <w:rPr>
          <w:sz w:val="12"/>
        </w:rPr>
        <w:t xml:space="preserve"> </w:t>
      </w:r>
      <w:r w:rsidRPr="00125758">
        <w:rPr>
          <w:vanish/>
          <w:sz w:val="12"/>
        </w:rPr>
        <w:t>that</w:t>
      </w:r>
      <w:r w:rsidRPr="00083A9C">
        <w:rPr>
          <w:sz w:val="12"/>
        </w:rPr>
        <w:t xml:space="preserve"> </w:t>
      </w:r>
      <w:r w:rsidRPr="00125758">
        <w:rPr>
          <w:vanish/>
          <w:sz w:val="12"/>
        </w:rPr>
        <w:t>the</w:t>
      </w:r>
      <w:r w:rsidRPr="00083A9C">
        <w:rPr>
          <w:sz w:val="12"/>
        </w:rPr>
        <w:t xml:space="preserve"> </w:t>
      </w:r>
      <w:r w:rsidRPr="00125758">
        <w:rPr>
          <w:vanish/>
          <w:sz w:val="12"/>
        </w:rPr>
        <w:t>Constitution</w:t>
      </w:r>
      <w:r w:rsidRPr="00083A9C">
        <w:rPr>
          <w:sz w:val="12"/>
        </w:rPr>
        <w:t xml:space="preserve"> </w:t>
      </w:r>
      <w:r w:rsidRPr="00125758">
        <w:rPr>
          <w:vanish/>
          <w:sz w:val="12"/>
        </w:rPr>
        <w:t>truly</w:t>
      </w:r>
      <w:r w:rsidRPr="00083A9C">
        <w:rPr>
          <w:sz w:val="12"/>
        </w:rPr>
        <w:t xml:space="preserve"> </w:t>
      </w:r>
      <w:r w:rsidRPr="00125758">
        <w:rPr>
          <w:vanish/>
          <w:sz w:val="12"/>
        </w:rPr>
        <w:t>does</w:t>
      </w:r>
      <w:r w:rsidRPr="00083A9C">
        <w:rPr>
          <w:sz w:val="12"/>
        </w:rPr>
        <w:t xml:space="preserve"> </w:t>
      </w:r>
      <w:r w:rsidRPr="00125758">
        <w:rPr>
          <w:vanish/>
          <w:sz w:val="12"/>
        </w:rPr>
        <w:t>not</w:t>
      </w:r>
      <w:r w:rsidRPr="00083A9C">
        <w:rPr>
          <w:sz w:val="12"/>
        </w:rPr>
        <w:t xml:space="preserve"> </w:t>
      </w:r>
      <w:r w:rsidRPr="00125758">
        <w:rPr>
          <w:vanish/>
          <w:sz w:val="12"/>
        </w:rPr>
        <w:t>stop</w:t>
      </w:r>
      <w:r w:rsidRPr="00083A9C">
        <w:rPr>
          <w:sz w:val="12"/>
        </w:rPr>
        <w:t xml:space="preserve"> </w:t>
      </w:r>
      <w:r w:rsidRPr="00125758">
        <w:rPr>
          <w:vanish/>
          <w:sz w:val="12"/>
        </w:rPr>
        <w:t>at</w:t>
      </w:r>
      <w:r w:rsidRPr="00083A9C">
        <w:rPr>
          <w:sz w:val="12"/>
        </w:rPr>
        <w:t xml:space="preserve"> </w:t>
      </w:r>
      <w:r w:rsidRPr="00125758">
        <w:rPr>
          <w:vanish/>
          <w:sz w:val="12"/>
        </w:rPr>
        <w:t>the</w:t>
      </w:r>
      <w:r w:rsidRPr="00083A9C">
        <w:rPr>
          <w:sz w:val="12"/>
        </w:rPr>
        <w:t xml:space="preserve"> </w:t>
      </w:r>
      <w:r w:rsidRPr="00125758">
        <w:rPr>
          <w:vanish/>
          <w:sz w:val="12"/>
        </w:rPr>
        <w:t>prison</w:t>
      </w:r>
      <w:r w:rsidRPr="00083A9C">
        <w:rPr>
          <w:sz w:val="12"/>
        </w:rPr>
        <w:t xml:space="preserve"> </w:t>
      </w:r>
      <w:r w:rsidRPr="00125758">
        <w:rPr>
          <w:vanish/>
          <w:sz w:val="12"/>
        </w:rPr>
        <w:t>walls,</w:t>
      </w:r>
      <w:r w:rsidRPr="00083A9C">
        <w:rPr>
          <w:sz w:val="12"/>
        </w:rPr>
        <w:t xml:space="preserve"> </w:t>
      </w:r>
      <w:r w:rsidRPr="00125758">
        <w:rPr>
          <w:vanish/>
          <w:sz w:val="12"/>
        </w:rPr>
        <w:t>courts</w:t>
      </w:r>
      <w:r w:rsidRPr="00083A9C">
        <w:rPr>
          <w:sz w:val="12"/>
        </w:rPr>
        <w:t xml:space="preserve"> </w:t>
      </w:r>
      <w:r w:rsidRPr="00125758">
        <w:rPr>
          <w:vanish/>
          <w:sz w:val="12"/>
        </w:rPr>
        <w:t>cannot</w:t>
      </w:r>
      <w:r w:rsidRPr="00083A9C">
        <w:rPr>
          <w:sz w:val="12"/>
        </w:rPr>
        <w:t xml:space="preserve"> </w:t>
      </w:r>
      <w:r w:rsidRPr="00125758">
        <w:rPr>
          <w:vanish/>
          <w:sz w:val="12"/>
        </w:rPr>
        <w:t>simply</w:t>
      </w:r>
      <w:r w:rsidRPr="00083A9C">
        <w:rPr>
          <w:sz w:val="12"/>
        </w:rPr>
        <w:t xml:space="preserve"> </w:t>
      </w:r>
      <w:r w:rsidRPr="00125758">
        <w:rPr>
          <w:vanish/>
          <w:sz w:val="12"/>
        </w:rPr>
        <w:t>accept</w:t>
      </w:r>
      <w:r w:rsidRPr="00083A9C">
        <w:rPr>
          <w:sz w:val="12"/>
        </w:rPr>
        <w:t xml:space="preserve"> </w:t>
      </w:r>
      <w:r w:rsidRPr="00125758">
        <w:rPr>
          <w:vanish/>
          <w:sz w:val="12"/>
        </w:rPr>
        <w:t>prison</w:t>
      </w:r>
      <w:r w:rsidRPr="00083A9C">
        <w:rPr>
          <w:sz w:val="12"/>
        </w:rPr>
        <w:t xml:space="preserve"> </w:t>
      </w:r>
      <w:r w:rsidRPr="00125758">
        <w:rPr>
          <w:b/>
          <w:bCs/>
          <w:vanish/>
          <w:sz w:val="12"/>
        </w:rPr>
        <w:t>administrators’</w:t>
      </w:r>
      <w:r w:rsidRPr="00083A9C">
        <w:rPr>
          <w:b/>
          <w:bCs/>
          <w:sz w:val="12"/>
        </w:rPr>
        <w:t xml:space="preserve"> </w:t>
      </w:r>
      <w:r w:rsidRPr="00125758">
        <w:rPr>
          <w:b/>
          <w:bCs/>
          <w:vanish/>
          <w:sz w:val="12"/>
        </w:rPr>
        <w:t>fears</w:t>
      </w:r>
      <w:r w:rsidRPr="00083A9C">
        <w:rPr>
          <w:b/>
          <w:bCs/>
          <w:sz w:val="12"/>
        </w:rPr>
        <w:t xml:space="preserve"> </w:t>
      </w:r>
      <w:r w:rsidRPr="00125758">
        <w:rPr>
          <w:b/>
          <w:bCs/>
          <w:vanish/>
          <w:sz w:val="12"/>
        </w:rPr>
        <w:t>regarding</w:t>
      </w:r>
      <w:r w:rsidRPr="00083A9C">
        <w:rPr>
          <w:b/>
          <w:bCs/>
          <w:sz w:val="12"/>
        </w:rPr>
        <w:t xml:space="preserve"> </w:t>
      </w:r>
      <w:r w:rsidRPr="00125758">
        <w:rPr>
          <w:b/>
          <w:bCs/>
          <w:vanish/>
          <w:sz w:val="12"/>
        </w:rPr>
        <w:t>strikes</w:t>
      </w:r>
      <w:r w:rsidRPr="00083A9C">
        <w:rPr>
          <w:b/>
          <w:bCs/>
          <w:sz w:val="12"/>
        </w:rPr>
        <w:t xml:space="preserve"> </w:t>
      </w:r>
      <w:r w:rsidRPr="00125758">
        <w:rPr>
          <w:b/>
          <w:bCs/>
          <w:vanish/>
          <w:sz w:val="12"/>
        </w:rPr>
        <w:t>at</w:t>
      </w:r>
      <w:r w:rsidRPr="00083A9C">
        <w:rPr>
          <w:b/>
          <w:bCs/>
          <w:sz w:val="12"/>
        </w:rPr>
        <w:t xml:space="preserve"> </w:t>
      </w:r>
      <w:r w:rsidRPr="00125758">
        <w:rPr>
          <w:b/>
          <w:bCs/>
          <w:vanish/>
          <w:sz w:val="12"/>
        </w:rPr>
        <w:t>face</w:t>
      </w:r>
      <w:r w:rsidRPr="00083A9C">
        <w:rPr>
          <w:b/>
          <w:bCs/>
          <w:sz w:val="12"/>
        </w:rPr>
        <w:t xml:space="preserve"> </w:t>
      </w:r>
      <w:r w:rsidRPr="00125758">
        <w:rPr>
          <w:b/>
          <w:bCs/>
          <w:vanish/>
          <w:sz w:val="12"/>
        </w:rPr>
        <w:t>value</w:t>
      </w:r>
      <w:r w:rsidRPr="00083A9C">
        <w:rPr>
          <w:b/>
          <w:bCs/>
          <w:sz w:val="12"/>
        </w:rPr>
        <w:t xml:space="preserve"> </w:t>
      </w:r>
      <w:r w:rsidRPr="00125758">
        <w:rPr>
          <w:b/>
          <w:bCs/>
          <w:vanish/>
          <w:sz w:val="12"/>
        </w:rPr>
        <w:t>and</w:t>
      </w:r>
      <w:r w:rsidRPr="00083A9C">
        <w:rPr>
          <w:b/>
          <w:bCs/>
          <w:sz w:val="12"/>
        </w:rPr>
        <w:t xml:space="preserve"> </w:t>
      </w:r>
      <w:r w:rsidRPr="00125758">
        <w:rPr>
          <w:b/>
          <w:bCs/>
          <w:vanish/>
          <w:sz w:val="12"/>
        </w:rPr>
        <w:t>instead</w:t>
      </w:r>
      <w:r w:rsidRPr="00083A9C">
        <w:rPr>
          <w:b/>
          <w:bCs/>
          <w:sz w:val="12"/>
        </w:rPr>
        <w:t xml:space="preserve"> </w:t>
      </w:r>
      <w:r w:rsidRPr="00125758">
        <w:rPr>
          <w:b/>
          <w:bCs/>
          <w:vanish/>
          <w:sz w:val="12"/>
        </w:rPr>
        <w:t>should</w:t>
      </w:r>
      <w:r w:rsidRPr="00083A9C">
        <w:rPr>
          <w:b/>
          <w:bCs/>
          <w:sz w:val="12"/>
        </w:rPr>
        <w:t xml:space="preserve"> </w:t>
      </w:r>
      <w:r w:rsidRPr="00125758">
        <w:rPr>
          <w:b/>
          <w:bCs/>
          <w:vanish/>
          <w:sz w:val="12"/>
        </w:rPr>
        <w:t>rigorously</w:t>
      </w:r>
      <w:r w:rsidRPr="00083A9C">
        <w:rPr>
          <w:b/>
          <w:bCs/>
          <w:sz w:val="12"/>
        </w:rPr>
        <w:t xml:space="preserve"> </w:t>
      </w:r>
      <w:r w:rsidRPr="00125758">
        <w:rPr>
          <w:b/>
          <w:bCs/>
          <w:vanish/>
          <w:sz w:val="12"/>
        </w:rPr>
        <w:t>test</w:t>
      </w:r>
      <w:r w:rsidRPr="00083A9C">
        <w:rPr>
          <w:b/>
          <w:bCs/>
          <w:sz w:val="12"/>
        </w:rPr>
        <w:t xml:space="preserve"> </w:t>
      </w:r>
      <w:r w:rsidRPr="00125758">
        <w:rPr>
          <w:b/>
          <w:bCs/>
          <w:vanish/>
          <w:sz w:val="12"/>
        </w:rPr>
        <w:t>their</w:t>
      </w:r>
      <w:r w:rsidRPr="00083A9C">
        <w:rPr>
          <w:b/>
          <w:bCs/>
          <w:sz w:val="12"/>
        </w:rPr>
        <w:t xml:space="preserve"> </w:t>
      </w:r>
      <w:r w:rsidRPr="00125758">
        <w:rPr>
          <w:b/>
          <w:bCs/>
          <w:vanish/>
          <w:sz w:val="12"/>
        </w:rPr>
        <w:t>credibility</w:t>
      </w:r>
      <w:r w:rsidRPr="00083A9C">
        <w:rPr>
          <w:b/>
          <w:bCs/>
          <w:sz w:val="12"/>
        </w:rPr>
        <w:t xml:space="preserve"> </w:t>
      </w:r>
      <w:r w:rsidRPr="00125758">
        <w:rPr>
          <w:b/>
          <w:bCs/>
          <w:vanish/>
          <w:sz w:val="12"/>
        </w:rPr>
        <w:t>and</w:t>
      </w:r>
      <w:r w:rsidRPr="00083A9C">
        <w:rPr>
          <w:b/>
          <w:bCs/>
          <w:sz w:val="12"/>
        </w:rPr>
        <w:t xml:space="preserve"> </w:t>
      </w:r>
      <w:r w:rsidRPr="00125758">
        <w:rPr>
          <w:b/>
          <w:bCs/>
          <w:vanish/>
          <w:sz w:val="12"/>
        </w:rPr>
        <w:t>basis</w:t>
      </w:r>
      <w:r w:rsidRPr="00083A9C">
        <w:rPr>
          <w:b/>
          <w:bCs/>
          <w:sz w:val="12"/>
        </w:rPr>
        <w:t xml:space="preserve"> </w:t>
      </w:r>
      <w:r w:rsidRPr="00125758">
        <w:rPr>
          <w:b/>
          <w:bCs/>
          <w:vanish/>
          <w:sz w:val="12"/>
        </w:rPr>
        <w:t>in</w:t>
      </w:r>
      <w:r w:rsidRPr="00083A9C">
        <w:rPr>
          <w:b/>
          <w:bCs/>
          <w:sz w:val="12"/>
        </w:rPr>
        <w:t xml:space="preserve"> </w:t>
      </w:r>
      <w:r w:rsidRPr="00125758">
        <w:rPr>
          <w:b/>
          <w:bCs/>
          <w:vanish/>
          <w:sz w:val="12"/>
        </w:rPr>
        <w:t>fact.143</w:t>
      </w:r>
      <w:r w:rsidRPr="00083A9C">
        <w:rPr>
          <w:b/>
          <w:bCs/>
          <w:sz w:val="12"/>
        </w:rPr>
        <w:t xml:space="preserve"> </w:t>
      </w:r>
      <w:r w:rsidRPr="00125758">
        <w:rPr>
          <w:b/>
          <w:bCs/>
          <w:vanish/>
          <w:sz w:val="12"/>
        </w:rPr>
        <w:t>And</w:t>
      </w:r>
      <w:r w:rsidRPr="00083A9C">
        <w:rPr>
          <w:b/>
          <w:bCs/>
          <w:sz w:val="12"/>
        </w:rPr>
        <w:t xml:space="preserve"> </w:t>
      </w:r>
      <w:r w:rsidRPr="00125758">
        <w:rPr>
          <w:b/>
          <w:bCs/>
          <w:vanish/>
          <w:sz w:val="12"/>
        </w:rPr>
        <w:t>more</w:t>
      </w:r>
      <w:r w:rsidRPr="00083A9C">
        <w:rPr>
          <w:b/>
          <w:bCs/>
          <w:sz w:val="12"/>
        </w:rPr>
        <w:t xml:space="preserve"> </w:t>
      </w:r>
      <w:r w:rsidRPr="00125758">
        <w:rPr>
          <w:b/>
          <w:bCs/>
          <w:vanish/>
          <w:sz w:val="12"/>
        </w:rPr>
        <w:t>importantly,</w:t>
      </w:r>
      <w:r w:rsidRPr="00083A9C">
        <w:rPr>
          <w:b/>
          <w:bCs/>
          <w:sz w:val="12"/>
        </w:rPr>
        <w:t xml:space="preserve"> </w:t>
      </w:r>
      <w:r w:rsidRPr="00125758">
        <w:rPr>
          <w:b/>
          <w:bCs/>
          <w:vanish/>
          <w:sz w:val="12"/>
        </w:rPr>
        <w:t>by</w:t>
      </w:r>
      <w:r w:rsidRPr="00083A9C">
        <w:rPr>
          <w:b/>
          <w:bCs/>
          <w:sz w:val="12"/>
        </w:rPr>
        <w:t xml:space="preserve"> </w:t>
      </w:r>
      <w:r w:rsidRPr="00125758">
        <w:rPr>
          <w:b/>
          <w:bCs/>
          <w:vanish/>
          <w:sz w:val="12"/>
        </w:rPr>
        <w:t>over-deferring</w:t>
      </w:r>
      <w:r w:rsidRPr="00083A9C">
        <w:rPr>
          <w:b/>
          <w:bCs/>
          <w:sz w:val="12"/>
        </w:rPr>
        <w:t xml:space="preserve"> </w:t>
      </w:r>
      <w:r w:rsidRPr="00125758">
        <w:rPr>
          <w:b/>
          <w:bCs/>
          <w:vanish/>
          <w:sz w:val="12"/>
        </w:rPr>
        <w:t>and</w:t>
      </w:r>
      <w:r w:rsidRPr="00083A9C">
        <w:rPr>
          <w:b/>
          <w:bCs/>
          <w:sz w:val="12"/>
        </w:rPr>
        <w:t xml:space="preserve"> </w:t>
      </w:r>
      <w:r w:rsidRPr="00125758">
        <w:rPr>
          <w:b/>
          <w:bCs/>
          <w:vanish/>
          <w:sz w:val="12"/>
        </w:rPr>
        <w:t>failing</w:t>
      </w:r>
      <w:r w:rsidRPr="00083A9C">
        <w:rPr>
          <w:b/>
          <w:bCs/>
          <w:sz w:val="12"/>
        </w:rPr>
        <w:t xml:space="preserve"> </w:t>
      </w:r>
      <w:r w:rsidRPr="00125758">
        <w:rPr>
          <w:b/>
          <w:bCs/>
          <w:vanish/>
          <w:sz w:val="12"/>
        </w:rPr>
        <w:t>to</w:t>
      </w:r>
      <w:r w:rsidRPr="00083A9C">
        <w:rPr>
          <w:b/>
          <w:bCs/>
          <w:sz w:val="12"/>
        </w:rPr>
        <w:t xml:space="preserve"> </w:t>
      </w:r>
      <w:r w:rsidRPr="00125758">
        <w:rPr>
          <w:b/>
          <w:bCs/>
          <w:vanish/>
          <w:sz w:val="12"/>
        </w:rPr>
        <w:t>engage</w:t>
      </w:r>
      <w:r w:rsidRPr="00083A9C">
        <w:rPr>
          <w:b/>
          <w:bCs/>
          <w:sz w:val="12"/>
        </w:rPr>
        <w:t xml:space="preserve"> </w:t>
      </w:r>
      <w:r w:rsidRPr="00125758">
        <w:rPr>
          <w:b/>
          <w:bCs/>
          <w:vanish/>
          <w:sz w:val="12"/>
        </w:rPr>
        <w:t>in</w:t>
      </w:r>
      <w:r w:rsidRPr="00083A9C">
        <w:rPr>
          <w:b/>
          <w:bCs/>
          <w:sz w:val="12"/>
        </w:rPr>
        <w:t xml:space="preserve"> </w:t>
      </w:r>
      <w:r w:rsidRPr="00125758">
        <w:rPr>
          <w:b/>
          <w:bCs/>
          <w:vanish/>
          <w:sz w:val="12"/>
        </w:rPr>
        <w:t>any</w:t>
      </w:r>
      <w:r w:rsidRPr="00083A9C">
        <w:rPr>
          <w:b/>
          <w:bCs/>
          <w:sz w:val="12"/>
        </w:rPr>
        <w:t xml:space="preserve"> </w:t>
      </w:r>
      <w:r w:rsidRPr="00125758">
        <w:rPr>
          <w:b/>
          <w:bCs/>
          <w:vanish/>
          <w:sz w:val="12"/>
        </w:rPr>
        <w:t>analysis</w:t>
      </w:r>
      <w:r w:rsidRPr="00083A9C">
        <w:rPr>
          <w:b/>
          <w:bCs/>
          <w:sz w:val="12"/>
        </w:rPr>
        <w:t xml:space="preserve"> </w:t>
      </w:r>
      <w:r w:rsidRPr="00125758">
        <w:rPr>
          <w:b/>
          <w:bCs/>
          <w:vanish/>
          <w:sz w:val="12"/>
        </w:rPr>
        <w:t>of</w:t>
      </w:r>
      <w:r w:rsidRPr="00083A9C">
        <w:rPr>
          <w:b/>
          <w:bCs/>
          <w:sz w:val="12"/>
        </w:rPr>
        <w:t xml:space="preserve"> </w:t>
      </w:r>
      <w:r w:rsidRPr="00125758">
        <w:rPr>
          <w:b/>
          <w:bCs/>
          <w:vanish/>
          <w:sz w:val="12"/>
        </w:rPr>
        <w:t>the</w:t>
      </w:r>
      <w:r w:rsidRPr="00083A9C">
        <w:rPr>
          <w:b/>
          <w:bCs/>
          <w:sz w:val="12"/>
        </w:rPr>
        <w:t xml:space="preserve"> </w:t>
      </w:r>
      <w:r w:rsidRPr="00125758">
        <w:rPr>
          <w:b/>
          <w:bCs/>
          <w:vanish/>
          <w:sz w:val="12"/>
        </w:rPr>
        <w:t>merits</w:t>
      </w:r>
      <w:r w:rsidRPr="00083A9C">
        <w:rPr>
          <w:b/>
          <w:bCs/>
          <w:sz w:val="12"/>
        </w:rPr>
        <w:t xml:space="preserve"> </w:t>
      </w:r>
      <w:r w:rsidRPr="00125758">
        <w:rPr>
          <w:b/>
          <w:bCs/>
          <w:vanish/>
          <w:sz w:val="12"/>
        </w:rPr>
        <w:t>of</w:t>
      </w:r>
      <w:r w:rsidRPr="00083A9C">
        <w:rPr>
          <w:b/>
          <w:bCs/>
          <w:sz w:val="12"/>
        </w:rPr>
        <w:t xml:space="preserve"> </w:t>
      </w:r>
      <w:r w:rsidRPr="00125758">
        <w:rPr>
          <w:b/>
          <w:bCs/>
          <w:vanish/>
          <w:sz w:val="12"/>
        </w:rPr>
        <w:t>prison</w:t>
      </w:r>
      <w:r w:rsidRPr="00083A9C">
        <w:rPr>
          <w:b/>
          <w:bCs/>
          <w:sz w:val="12"/>
        </w:rPr>
        <w:t xml:space="preserve"> </w:t>
      </w:r>
      <w:r w:rsidRPr="00125758">
        <w:rPr>
          <w:b/>
          <w:bCs/>
          <w:vanish/>
          <w:sz w:val="12"/>
        </w:rPr>
        <w:t>strikes,</w:t>
      </w:r>
      <w:r w:rsidRPr="00083A9C">
        <w:rPr>
          <w:b/>
          <w:bCs/>
          <w:sz w:val="12"/>
        </w:rPr>
        <w:t xml:space="preserve"> </w:t>
      </w:r>
      <w:r w:rsidRPr="00125758">
        <w:rPr>
          <w:b/>
          <w:bCs/>
          <w:vanish/>
          <w:sz w:val="12"/>
        </w:rPr>
        <w:t>courts</w:t>
      </w:r>
      <w:r w:rsidRPr="00083A9C">
        <w:rPr>
          <w:b/>
          <w:bCs/>
          <w:sz w:val="12"/>
        </w:rPr>
        <w:t xml:space="preserve"> </w:t>
      </w:r>
      <w:r w:rsidRPr="00125758">
        <w:rPr>
          <w:b/>
          <w:bCs/>
          <w:vanish/>
          <w:sz w:val="12"/>
        </w:rPr>
        <w:t>miss</w:t>
      </w:r>
      <w:r w:rsidRPr="00083A9C">
        <w:rPr>
          <w:b/>
          <w:bCs/>
          <w:sz w:val="12"/>
        </w:rPr>
        <w:t xml:space="preserve"> </w:t>
      </w:r>
      <w:r w:rsidRPr="00125758">
        <w:rPr>
          <w:b/>
          <w:bCs/>
          <w:vanish/>
          <w:sz w:val="12"/>
        </w:rPr>
        <w:t>an</w:t>
      </w:r>
      <w:r w:rsidRPr="00083A9C">
        <w:rPr>
          <w:b/>
          <w:bCs/>
          <w:sz w:val="12"/>
        </w:rPr>
        <w:t xml:space="preserve"> </w:t>
      </w:r>
      <w:r w:rsidRPr="00125758">
        <w:rPr>
          <w:b/>
          <w:bCs/>
          <w:vanish/>
          <w:sz w:val="12"/>
        </w:rPr>
        <w:t>important</w:t>
      </w:r>
      <w:r w:rsidRPr="00083A9C">
        <w:rPr>
          <w:b/>
          <w:bCs/>
          <w:sz w:val="12"/>
        </w:rPr>
        <w:t xml:space="preserve"> </w:t>
      </w:r>
      <w:r w:rsidRPr="00125758">
        <w:rPr>
          <w:b/>
          <w:bCs/>
          <w:vanish/>
          <w:sz w:val="12"/>
        </w:rPr>
        <w:t>opportunity.</w:t>
      </w:r>
      <w:r w:rsidRPr="00083A9C">
        <w:rPr>
          <w:b/>
          <w:bCs/>
          <w:sz w:val="12"/>
        </w:rPr>
        <w:t xml:space="preserve"> </w:t>
      </w:r>
      <w:r w:rsidRPr="00125758">
        <w:rPr>
          <w:b/>
          <w:bCs/>
          <w:vanish/>
          <w:sz w:val="12"/>
        </w:rPr>
        <w:t>As</w:t>
      </w:r>
      <w:r w:rsidRPr="00083A9C">
        <w:rPr>
          <w:b/>
          <w:bCs/>
          <w:sz w:val="12"/>
        </w:rPr>
        <w:t xml:space="preserve"> </w:t>
      </w:r>
      <w:r w:rsidRPr="00125758">
        <w:rPr>
          <w:b/>
          <w:bCs/>
          <w:vanish/>
          <w:sz w:val="12"/>
        </w:rPr>
        <w:t>this</w:t>
      </w:r>
      <w:r w:rsidRPr="00083A9C">
        <w:rPr>
          <w:b/>
          <w:bCs/>
          <w:sz w:val="12"/>
        </w:rPr>
        <w:t xml:space="preserve"> </w:t>
      </w:r>
      <w:r w:rsidRPr="00125758">
        <w:rPr>
          <w:b/>
          <w:bCs/>
          <w:vanish/>
          <w:sz w:val="12"/>
        </w:rPr>
        <w:t>Note</w:t>
      </w:r>
      <w:r w:rsidRPr="00083A9C">
        <w:rPr>
          <w:b/>
          <w:bCs/>
          <w:sz w:val="12"/>
        </w:rPr>
        <w:t xml:space="preserve"> </w:t>
      </w:r>
      <w:r w:rsidRPr="00125758">
        <w:rPr>
          <w:b/>
          <w:bCs/>
          <w:vanish/>
          <w:sz w:val="12"/>
        </w:rPr>
        <w:t>has</w:t>
      </w:r>
      <w:r w:rsidRPr="00083A9C">
        <w:rPr>
          <w:b/>
          <w:bCs/>
          <w:sz w:val="12"/>
        </w:rPr>
        <w:t xml:space="preserve"> </w:t>
      </w:r>
      <w:r w:rsidRPr="00125758">
        <w:rPr>
          <w:b/>
          <w:bCs/>
          <w:vanish/>
          <w:sz w:val="12"/>
        </w:rPr>
        <w:t>argued,</w:t>
      </w:r>
      <w:r w:rsidRPr="00083A9C">
        <w:rPr>
          <w:b/>
          <w:bCs/>
          <w:sz w:val="12"/>
        </w:rPr>
        <w:t xml:space="preserve"> </w:t>
      </w:r>
      <w:r w:rsidRPr="00125758">
        <w:rPr>
          <w:rStyle w:val="Emphasis"/>
          <w:b w:val="0"/>
          <w:bCs/>
          <w:vanish/>
          <w:sz w:val="12"/>
          <w:u w:val="none"/>
        </w:rPr>
        <w:t>prison</w:t>
      </w:r>
      <w:r w:rsidRPr="00083A9C">
        <w:rPr>
          <w:rStyle w:val="Emphasis"/>
          <w:b w:val="0"/>
          <w:bCs/>
          <w:sz w:val="12"/>
          <w:u w:val="none"/>
        </w:rPr>
        <w:t xml:space="preserve"> </w:t>
      </w:r>
      <w:r w:rsidRPr="00125758">
        <w:rPr>
          <w:rStyle w:val="Emphasis"/>
          <w:b w:val="0"/>
          <w:bCs/>
          <w:vanish/>
          <w:sz w:val="12"/>
          <w:u w:val="none"/>
        </w:rPr>
        <w:t>strikes</w:t>
      </w:r>
      <w:r w:rsidRPr="00083A9C">
        <w:rPr>
          <w:rStyle w:val="Emphasis"/>
          <w:b w:val="0"/>
          <w:bCs/>
          <w:sz w:val="12"/>
          <w:u w:val="none"/>
        </w:rPr>
        <w:t xml:space="preserve"> </w:t>
      </w:r>
      <w:r w:rsidRPr="00125758">
        <w:rPr>
          <w:rStyle w:val="Emphasis"/>
          <w:b w:val="0"/>
          <w:bCs/>
          <w:vanish/>
          <w:sz w:val="12"/>
          <w:u w:val="none"/>
        </w:rPr>
        <w:t>represent</w:t>
      </w:r>
      <w:r w:rsidRPr="00083A9C">
        <w:rPr>
          <w:rStyle w:val="Emphasis"/>
          <w:b w:val="0"/>
          <w:bCs/>
          <w:sz w:val="12"/>
          <w:u w:val="none"/>
        </w:rPr>
        <w:t xml:space="preserve"> </w:t>
      </w:r>
      <w:r w:rsidRPr="00125758">
        <w:rPr>
          <w:rStyle w:val="Emphasis"/>
          <w:b w:val="0"/>
          <w:bCs/>
          <w:vanish/>
          <w:sz w:val="12"/>
          <w:u w:val="none"/>
        </w:rPr>
        <w:t>an</w:t>
      </w:r>
      <w:r w:rsidRPr="00083A9C">
        <w:rPr>
          <w:rStyle w:val="Emphasis"/>
          <w:b w:val="0"/>
          <w:bCs/>
          <w:sz w:val="12"/>
          <w:u w:val="none"/>
        </w:rPr>
        <w:t xml:space="preserve"> </w:t>
      </w:r>
      <w:r w:rsidRPr="00125758">
        <w:rPr>
          <w:rStyle w:val="Emphasis"/>
          <w:b w:val="0"/>
          <w:bCs/>
          <w:vanish/>
          <w:sz w:val="12"/>
          <w:u w:val="none"/>
        </w:rPr>
        <w:t>underappreciated</w:t>
      </w:r>
      <w:r w:rsidRPr="00083A9C">
        <w:rPr>
          <w:rStyle w:val="Emphasis"/>
          <w:b w:val="0"/>
          <w:bCs/>
          <w:sz w:val="12"/>
          <w:u w:val="none"/>
        </w:rPr>
        <w:t xml:space="preserve"> </w:t>
      </w:r>
      <w:r w:rsidRPr="00125758">
        <w:rPr>
          <w:rStyle w:val="Emphasis"/>
          <w:b w:val="0"/>
          <w:bCs/>
          <w:vanish/>
          <w:sz w:val="12"/>
          <w:u w:val="none"/>
        </w:rPr>
        <w:t>aspect</w:t>
      </w:r>
      <w:r w:rsidRPr="00083A9C">
        <w:rPr>
          <w:rStyle w:val="Emphasis"/>
          <w:b w:val="0"/>
          <w:bCs/>
          <w:sz w:val="12"/>
          <w:u w:val="none"/>
        </w:rPr>
        <w:t xml:space="preserve"> </w:t>
      </w:r>
      <w:r w:rsidRPr="00125758">
        <w:rPr>
          <w:rStyle w:val="Emphasis"/>
          <w:b w:val="0"/>
          <w:bCs/>
          <w:vanish/>
          <w:sz w:val="12"/>
          <w:u w:val="none"/>
        </w:rPr>
        <w:t>of</w:t>
      </w:r>
      <w:r w:rsidRPr="00083A9C">
        <w:rPr>
          <w:rStyle w:val="Emphasis"/>
          <w:b w:val="0"/>
          <w:bCs/>
          <w:sz w:val="12"/>
          <w:u w:val="none"/>
        </w:rPr>
        <w:t xml:space="preserve"> </w:t>
      </w:r>
      <w:r w:rsidRPr="00125758">
        <w:rPr>
          <w:rStyle w:val="Emphasis"/>
          <w:b w:val="0"/>
          <w:bCs/>
          <w:vanish/>
          <w:sz w:val="12"/>
          <w:u w:val="none"/>
        </w:rPr>
        <w:t>prison</w:t>
      </w:r>
      <w:r w:rsidRPr="00083A9C">
        <w:rPr>
          <w:rStyle w:val="Emphasis"/>
          <w:b w:val="0"/>
          <w:bCs/>
          <w:sz w:val="12"/>
          <w:u w:val="none"/>
        </w:rPr>
        <w:t xml:space="preserve"> </w:t>
      </w:r>
      <w:r w:rsidRPr="00125758">
        <w:rPr>
          <w:rStyle w:val="Emphasis"/>
          <w:b w:val="0"/>
          <w:bCs/>
          <w:vanish/>
          <w:sz w:val="12"/>
          <w:u w:val="none"/>
        </w:rPr>
        <w:t>life</w:t>
      </w:r>
      <w:r w:rsidRPr="00083A9C">
        <w:rPr>
          <w:rStyle w:val="Emphasis"/>
          <w:b w:val="0"/>
          <w:bCs/>
          <w:sz w:val="12"/>
          <w:u w:val="none"/>
        </w:rPr>
        <w:t xml:space="preserve"> </w:t>
      </w:r>
      <w:r w:rsidRPr="00125758">
        <w:rPr>
          <w:rStyle w:val="Emphasis"/>
          <w:b w:val="0"/>
          <w:bCs/>
          <w:vanish/>
          <w:sz w:val="12"/>
          <w:u w:val="none"/>
        </w:rPr>
        <w:t>—</w:t>
      </w:r>
      <w:r w:rsidRPr="00083A9C">
        <w:rPr>
          <w:rStyle w:val="Emphasis"/>
          <w:b w:val="0"/>
          <w:bCs/>
          <w:sz w:val="12"/>
          <w:u w:val="none"/>
        </w:rPr>
        <w:t xml:space="preserve"> </w:t>
      </w:r>
      <w:r w:rsidRPr="00125758">
        <w:rPr>
          <w:rStyle w:val="Emphasis"/>
          <w:b w:val="0"/>
          <w:bCs/>
          <w:vanish/>
          <w:sz w:val="12"/>
          <w:u w:val="none"/>
        </w:rPr>
        <w:t>the</w:t>
      </w:r>
      <w:r w:rsidRPr="00083A9C">
        <w:rPr>
          <w:rStyle w:val="Emphasis"/>
          <w:b w:val="0"/>
          <w:bCs/>
          <w:sz w:val="12"/>
          <w:u w:val="none"/>
        </w:rPr>
        <w:t xml:space="preserve"> </w:t>
      </w:r>
      <w:r w:rsidRPr="00125758">
        <w:rPr>
          <w:rStyle w:val="Emphasis"/>
          <w:b w:val="0"/>
          <w:bCs/>
          <w:vanish/>
          <w:sz w:val="12"/>
          <w:u w:val="none"/>
        </w:rPr>
        <w:t>means</w:t>
      </w:r>
      <w:r w:rsidRPr="00083A9C">
        <w:rPr>
          <w:rStyle w:val="Emphasis"/>
          <w:b w:val="0"/>
          <w:bCs/>
          <w:sz w:val="12"/>
          <w:u w:val="none"/>
        </w:rPr>
        <w:t xml:space="preserve"> </w:t>
      </w:r>
      <w:r w:rsidRPr="00125758">
        <w:rPr>
          <w:rStyle w:val="Emphasis"/>
          <w:b w:val="0"/>
          <w:bCs/>
          <w:vanish/>
          <w:sz w:val="12"/>
          <w:u w:val="none"/>
        </w:rPr>
        <w:t>by</w:t>
      </w:r>
      <w:r w:rsidRPr="00083A9C">
        <w:rPr>
          <w:rStyle w:val="Emphasis"/>
          <w:b w:val="0"/>
          <w:bCs/>
          <w:sz w:val="12"/>
          <w:u w:val="none"/>
        </w:rPr>
        <w:t xml:space="preserve"> </w:t>
      </w:r>
      <w:r w:rsidRPr="00125758">
        <w:rPr>
          <w:rStyle w:val="Emphasis"/>
          <w:b w:val="0"/>
          <w:bCs/>
          <w:vanish/>
          <w:sz w:val="12"/>
          <w:u w:val="none"/>
        </w:rPr>
        <w:t>which</w:t>
      </w:r>
      <w:r w:rsidRPr="00083A9C">
        <w:rPr>
          <w:rStyle w:val="Emphasis"/>
          <w:b w:val="0"/>
          <w:bCs/>
          <w:sz w:val="12"/>
          <w:u w:val="none"/>
        </w:rPr>
        <w:t xml:space="preserve"> </w:t>
      </w:r>
      <w:r w:rsidRPr="00125758">
        <w:rPr>
          <w:rStyle w:val="Emphasis"/>
          <w:b w:val="0"/>
          <w:bCs/>
          <w:vanish/>
          <w:sz w:val="12"/>
          <w:u w:val="none"/>
        </w:rPr>
        <w:t>prisoners</w:t>
      </w:r>
      <w:r w:rsidRPr="00083A9C">
        <w:rPr>
          <w:rStyle w:val="Emphasis"/>
          <w:b w:val="0"/>
          <w:bCs/>
          <w:sz w:val="12"/>
          <w:u w:val="none"/>
        </w:rPr>
        <w:t xml:space="preserve"> </w:t>
      </w:r>
      <w:r w:rsidRPr="00125758">
        <w:rPr>
          <w:rStyle w:val="Emphasis"/>
          <w:b w:val="0"/>
          <w:bCs/>
          <w:vanish/>
          <w:sz w:val="12"/>
          <w:u w:val="none"/>
        </w:rPr>
        <w:t>have,</w:t>
      </w:r>
      <w:r w:rsidRPr="00083A9C">
        <w:rPr>
          <w:rStyle w:val="Emphasis"/>
          <w:b w:val="0"/>
          <w:bCs/>
          <w:sz w:val="12"/>
          <w:u w:val="none"/>
        </w:rPr>
        <w:t xml:space="preserve"> </w:t>
      </w:r>
      <w:r w:rsidRPr="00125758">
        <w:rPr>
          <w:rStyle w:val="Emphasis"/>
          <w:b w:val="0"/>
          <w:bCs/>
          <w:vanish/>
          <w:sz w:val="12"/>
          <w:u w:val="none"/>
        </w:rPr>
        <w:t>throughout</w:t>
      </w:r>
      <w:r w:rsidRPr="00083A9C">
        <w:rPr>
          <w:rStyle w:val="Emphasis"/>
          <w:b w:val="0"/>
          <w:bCs/>
          <w:sz w:val="12"/>
          <w:u w:val="none"/>
        </w:rPr>
        <w:t xml:space="preserve"> </w:t>
      </w:r>
      <w:r w:rsidRPr="00125758">
        <w:rPr>
          <w:rStyle w:val="Emphasis"/>
          <w:b w:val="0"/>
          <w:bCs/>
          <w:vanish/>
          <w:sz w:val="12"/>
          <w:u w:val="none"/>
        </w:rPr>
        <w:t>the</w:t>
      </w:r>
      <w:r w:rsidRPr="00083A9C">
        <w:rPr>
          <w:rStyle w:val="Emphasis"/>
          <w:b w:val="0"/>
          <w:bCs/>
          <w:sz w:val="12"/>
          <w:u w:val="none"/>
        </w:rPr>
        <w:t xml:space="preserve"> </w:t>
      </w:r>
      <w:r w:rsidRPr="00125758">
        <w:rPr>
          <w:rStyle w:val="Emphasis"/>
          <w:b w:val="0"/>
          <w:bCs/>
          <w:vanish/>
          <w:sz w:val="12"/>
          <w:u w:val="none"/>
        </w:rPr>
        <w:t>course</w:t>
      </w:r>
      <w:r w:rsidRPr="00083A9C">
        <w:rPr>
          <w:rStyle w:val="Emphasis"/>
          <w:b w:val="0"/>
          <w:bCs/>
          <w:sz w:val="12"/>
          <w:u w:val="none"/>
        </w:rPr>
        <w:t xml:space="preserve"> </w:t>
      </w:r>
      <w:r w:rsidRPr="00125758">
        <w:rPr>
          <w:rStyle w:val="Emphasis"/>
          <w:b w:val="0"/>
          <w:bCs/>
          <w:vanish/>
          <w:sz w:val="12"/>
          <w:u w:val="none"/>
        </w:rPr>
        <w:t>of</w:t>
      </w:r>
      <w:r w:rsidRPr="00083A9C">
        <w:rPr>
          <w:rStyle w:val="Emphasis"/>
          <w:b w:val="0"/>
          <w:bCs/>
          <w:sz w:val="12"/>
          <w:u w:val="none"/>
        </w:rPr>
        <w:t xml:space="preserve"> </w:t>
      </w:r>
      <w:r w:rsidRPr="00125758">
        <w:rPr>
          <w:rStyle w:val="Emphasis"/>
          <w:b w:val="0"/>
          <w:bCs/>
          <w:vanish/>
          <w:sz w:val="12"/>
          <w:u w:val="none"/>
        </w:rPr>
        <w:t>American</w:t>
      </w:r>
      <w:r w:rsidRPr="00083A9C">
        <w:rPr>
          <w:rStyle w:val="Emphasis"/>
          <w:b w:val="0"/>
          <w:bCs/>
          <w:sz w:val="12"/>
          <w:u w:val="none"/>
        </w:rPr>
        <w:t xml:space="preserve"> </w:t>
      </w:r>
      <w:r w:rsidRPr="00125758">
        <w:rPr>
          <w:rStyle w:val="Emphasis"/>
          <w:b w:val="0"/>
          <w:bCs/>
          <w:vanish/>
          <w:sz w:val="12"/>
          <w:u w:val="none"/>
        </w:rPr>
        <w:t>history,</w:t>
      </w:r>
      <w:r w:rsidRPr="00083A9C">
        <w:rPr>
          <w:rStyle w:val="Emphasis"/>
          <w:b w:val="0"/>
          <w:bCs/>
          <w:sz w:val="12"/>
          <w:u w:val="none"/>
        </w:rPr>
        <w:t xml:space="preserve"> </w:t>
      </w:r>
      <w:r w:rsidRPr="00125758">
        <w:rPr>
          <w:rStyle w:val="Emphasis"/>
          <w:b w:val="0"/>
          <w:bCs/>
          <w:vanish/>
          <w:sz w:val="12"/>
          <w:u w:val="none"/>
        </w:rPr>
        <w:t>surfaced</w:t>
      </w:r>
      <w:r w:rsidRPr="00083A9C">
        <w:rPr>
          <w:rStyle w:val="Emphasis"/>
          <w:b w:val="0"/>
          <w:bCs/>
          <w:sz w:val="12"/>
          <w:u w:val="none"/>
        </w:rPr>
        <w:t xml:space="preserve"> </w:t>
      </w:r>
      <w:r w:rsidRPr="00125758">
        <w:rPr>
          <w:rStyle w:val="Emphasis"/>
          <w:b w:val="0"/>
          <w:bCs/>
          <w:vanish/>
          <w:sz w:val="12"/>
          <w:u w:val="none"/>
        </w:rPr>
        <w:t>pressing</w:t>
      </w:r>
      <w:r w:rsidRPr="00083A9C">
        <w:rPr>
          <w:rStyle w:val="Emphasis"/>
          <w:b w:val="0"/>
          <w:bCs/>
          <w:sz w:val="12"/>
          <w:u w:val="none"/>
        </w:rPr>
        <w:t xml:space="preserve"> </w:t>
      </w:r>
      <w:r w:rsidRPr="00125758">
        <w:rPr>
          <w:rStyle w:val="Emphasis"/>
          <w:b w:val="0"/>
          <w:bCs/>
          <w:vanish/>
          <w:sz w:val="12"/>
          <w:u w:val="none"/>
        </w:rPr>
        <w:t>problems</w:t>
      </w:r>
      <w:r w:rsidRPr="00083A9C">
        <w:rPr>
          <w:rStyle w:val="Emphasis"/>
          <w:b w:val="0"/>
          <w:bCs/>
          <w:sz w:val="12"/>
          <w:u w:val="none"/>
        </w:rPr>
        <w:t xml:space="preserve"> </w:t>
      </w:r>
      <w:r w:rsidRPr="00125758">
        <w:rPr>
          <w:rStyle w:val="Emphasis"/>
          <w:b w:val="0"/>
          <w:bCs/>
          <w:vanish/>
          <w:sz w:val="12"/>
          <w:u w:val="none"/>
        </w:rPr>
        <w:t>of</w:t>
      </w:r>
      <w:r w:rsidRPr="00083A9C">
        <w:rPr>
          <w:rStyle w:val="Emphasis"/>
          <w:b w:val="0"/>
          <w:bCs/>
          <w:sz w:val="12"/>
          <w:u w:val="none"/>
        </w:rPr>
        <w:t xml:space="preserve"> </w:t>
      </w:r>
      <w:r w:rsidRPr="00125758">
        <w:rPr>
          <w:rStyle w:val="Emphasis"/>
          <w:b w:val="0"/>
          <w:bCs/>
          <w:vanish/>
          <w:sz w:val="12"/>
          <w:u w:val="none"/>
        </w:rPr>
        <w:t>our</w:t>
      </w:r>
      <w:r w:rsidRPr="00083A9C">
        <w:rPr>
          <w:rStyle w:val="Emphasis"/>
          <w:b w:val="0"/>
          <w:bCs/>
          <w:sz w:val="12"/>
          <w:u w:val="none"/>
        </w:rPr>
        <w:t xml:space="preserve"> </w:t>
      </w:r>
      <w:r w:rsidRPr="00125758">
        <w:rPr>
          <w:rStyle w:val="Emphasis"/>
          <w:b w:val="0"/>
          <w:bCs/>
          <w:vanish/>
          <w:sz w:val="12"/>
          <w:u w:val="none"/>
        </w:rPr>
        <w:t>carceral</w:t>
      </w:r>
      <w:r w:rsidRPr="00083A9C">
        <w:rPr>
          <w:rStyle w:val="Emphasis"/>
          <w:b w:val="0"/>
          <w:bCs/>
          <w:sz w:val="12"/>
          <w:u w:val="none"/>
        </w:rPr>
        <w:t xml:space="preserve"> </w:t>
      </w:r>
      <w:r w:rsidRPr="00125758">
        <w:rPr>
          <w:rStyle w:val="Emphasis"/>
          <w:b w:val="0"/>
          <w:bCs/>
          <w:vanish/>
          <w:sz w:val="12"/>
          <w:u w:val="none"/>
        </w:rPr>
        <w:t>state</w:t>
      </w:r>
      <w:r w:rsidRPr="00083A9C">
        <w:rPr>
          <w:rStyle w:val="Emphasis"/>
          <w:b w:val="0"/>
          <w:bCs/>
          <w:sz w:val="12"/>
          <w:u w:val="none"/>
        </w:rPr>
        <w:t xml:space="preserve"> </w:t>
      </w:r>
      <w:r w:rsidRPr="00125758">
        <w:rPr>
          <w:rStyle w:val="Emphasis"/>
          <w:b w:val="0"/>
          <w:bCs/>
          <w:vanish/>
          <w:sz w:val="12"/>
          <w:u w:val="none"/>
        </w:rPr>
        <w:t>and</w:t>
      </w:r>
      <w:r w:rsidRPr="00083A9C">
        <w:rPr>
          <w:rStyle w:val="Emphasis"/>
          <w:b w:val="0"/>
          <w:bCs/>
          <w:sz w:val="12"/>
          <w:u w:val="none"/>
        </w:rPr>
        <w:t xml:space="preserve"> </w:t>
      </w:r>
      <w:r w:rsidRPr="00125758">
        <w:rPr>
          <w:rStyle w:val="Emphasis"/>
          <w:b w:val="0"/>
          <w:bCs/>
          <w:vanish/>
          <w:sz w:val="12"/>
          <w:u w:val="none"/>
        </w:rPr>
        <w:t>initiated</w:t>
      </w:r>
      <w:r w:rsidRPr="00083A9C">
        <w:rPr>
          <w:rStyle w:val="Emphasis"/>
          <w:b w:val="0"/>
          <w:bCs/>
          <w:sz w:val="12"/>
          <w:u w:val="none"/>
        </w:rPr>
        <w:t xml:space="preserve"> </w:t>
      </w:r>
      <w:r w:rsidRPr="00125758">
        <w:rPr>
          <w:rStyle w:val="Emphasis"/>
          <w:b w:val="0"/>
          <w:bCs/>
          <w:vanish/>
          <w:sz w:val="12"/>
          <w:u w:val="none"/>
        </w:rPr>
        <w:t>important</w:t>
      </w:r>
      <w:r w:rsidRPr="00083A9C">
        <w:rPr>
          <w:rStyle w:val="Emphasis"/>
          <w:b w:val="0"/>
          <w:bCs/>
          <w:sz w:val="12"/>
          <w:u w:val="none"/>
        </w:rPr>
        <w:t xml:space="preserve"> </w:t>
      </w:r>
      <w:r w:rsidRPr="00125758">
        <w:rPr>
          <w:rStyle w:val="Emphasis"/>
          <w:b w:val="0"/>
          <w:bCs/>
          <w:vanish/>
          <w:sz w:val="12"/>
          <w:u w:val="none"/>
        </w:rPr>
        <w:t>transformations</w:t>
      </w:r>
      <w:r w:rsidRPr="00083A9C">
        <w:rPr>
          <w:rStyle w:val="Emphasis"/>
          <w:b w:val="0"/>
          <w:bCs/>
          <w:sz w:val="12"/>
          <w:u w:val="none"/>
        </w:rPr>
        <w:t xml:space="preserve"> </w:t>
      </w:r>
      <w:r w:rsidRPr="00125758">
        <w:rPr>
          <w:rStyle w:val="Emphasis"/>
          <w:b w:val="0"/>
          <w:bCs/>
          <w:vanish/>
          <w:sz w:val="12"/>
          <w:u w:val="none"/>
        </w:rPr>
        <w:t>in</w:t>
      </w:r>
      <w:r w:rsidRPr="00083A9C">
        <w:rPr>
          <w:rStyle w:val="Emphasis"/>
          <w:b w:val="0"/>
          <w:bCs/>
          <w:sz w:val="12"/>
          <w:u w:val="none"/>
        </w:rPr>
        <w:t xml:space="preserve"> </w:t>
      </w:r>
      <w:r w:rsidRPr="00125758">
        <w:rPr>
          <w:rStyle w:val="Emphasis"/>
          <w:b w:val="0"/>
          <w:bCs/>
          <w:vanish/>
          <w:sz w:val="12"/>
          <w:u w:val="none"/>
        </w:rPr>
        <w:t>our</w:t>
      </w:r>
      <w:r w:rsidRPr="00083A9C">
        <w:rPr>
          <w:rStyle w:val="Emphasis"/>
          <w:b w:val="0"/>
          <w:bCs/>
          <w:sz w:val="12"/>
          <w:u w:val="none"/>
        </w:rPr>
        <w:t xml:space="preserve"> </w:t>
      </w:r>
      <w:r w:rsidRPr="00125758">
        <w:rPr>
          <w:rStyle w:val="Emphasis"/>
          <w:b w:val="0"/>
          <w:bCs/>
          <w:vanish/>
          <w:sz w:val="12"/>
          <w:u w:val="none"/>
        </w:rPr>
        <w:t>prison</w:t>
      </w:r>
      <w:r w:rsidRPr="00083A9C">
        <w:rPr>
          <w:rStyle w:val="Emphasis"/>
          <w:b w:val="0"/>
          <w:bCs/>
          <w:sz w:val="12"/>
          <w:u w:val="none"/>
        </w:rPr>
        <w:t xml:space="preserve"> </w:t>
      </w:r>
      <w:r w:rsidRPr="00125758">
        <w:rPr>
          <w:rStyle w:val="Emphasis"/>
          <w:b w:val="0"/>
          <w:bCs/>
          <w:vanish/>
          <w:sz w:val="12"/>
          <w:u w:val="none"/>
        </w:rPr>
        <w:t>system</w:t>
      </w:r>
      <w:r w:rsidRPr="00125758">
        <w:rPr>
          <w:b/>
          <w:bCs/>
          <w:vanish/>
          <w:sz w:val="12"/>
        </w:rPr>
        <w:t>.</w:t>
      </w:r>
      <w:r w:rsidRPr="00083A9C">
        <w:rPr>
          <w:b/>
          <w:bCs/>
          <w:sz w:val="12"/>
        </w:rPr>
        <w:t xml:space="preserve"> </w:t>
      </w:r>
      <w:r w:rsidRPr="00125758">
        <w:rPr>
          <w:b/>
          <w:bCs/>
          <w:vanish/>
          <w:sz w:val="12"/>
        </w:rPr>
        <w:t>Therefore,</w:t>
      </w:r>
      <w:r w:rsidRPr="00083A9C">
        <w:rPr>
          <w:b/>
          <w:bCs/>
          <w:sz w:val="12"/>
        </w:rPr>
        <w:t xml:space="preserve"> </w:t>
      </w:r>
      <w:r w:rsidRPr="00125758">
        <w:rPr>
          <w:rStyle w:val="Emphasis"/>
          <w:b w:val="0"/>
          <w:bCs/>
          <w:vanish/>
          <w:sz w:val="12"/>
          <w:u w:val="none"/>
        </w:rPr>
        <w:t>it</w:t>
      </w:r>
      <w:r w:rsidRPr="00083A9C">
        <w:rPr>
          <w:rStyle w:val="Emphasis"/>
          <w:b w:val="0"/>
          <w:bCs/>
          <w:sz w:val="12"/>
          <w:u w:val="none"/>
        </w:rPr>
        <w:t xml:space="preserve"> </w:t>
      </w:r>
      <w:r w:rsidRPr="00125758">
        <w:rPr>
          <w:rStyle w:val="Emphasis"/>
          <w:b w:val="0"/>
          <w:bCs/>
          <w:vanish/>
          <w:sz w:val="12"/>
          <w:u w:val="none"/>
        </w:rPr>
        <w:t>is</w:t>
      </w:r>
      <w:r w:rsidRPr="00083A9C">
        <w:rPr>
          <w:rStyle w:val="Emphasis"/>
          <w:b w:val="0"/>
          <w:bCs/>
          <w:sz w:val="12"/>
          <w:u w:val="none"/>
        </w:rPr>
        <w:t xml:space="preserve"> </w:t>
      </w:r>
      <w:r w:rsidRPr="00125758">
        <w:rPr>
          <w:rStyle w:val="Emphasis"/>
          <w:b w:val="0"/>
          <w:bCs/>
          <w:vanish/>
          <w:sz w:val="12"/>
          <w:u w:val="none"/>
        </w:rPr>
        <w:t>imperative</w:t>
      </w:r>
      <w:r w:rsidRPr="00083A9C">
        <w:rPr>
          <w:rStyle w:val="Emphasis"/>
          <w:b w:val="0"/>
          <w:bCs/>
          <w:sz w:val="12"/>
          <w:u w:val="none"/>
        </w:rPr>
        <w:t xml:space="preserve"> </w:t>
      </w:r>
      <w:r w:rsidRPr="00125758">
        <w:rPr>
          <w:rStyle w:val="Emphasis"/>
          <w:b w:val="0"/>
          <w:bCs/>
          <w:vanish/>
          <w:sz w:val="12"/>
          <w:u w:val="none"/>
        </w:rPr>
        <w:t>to</w:t>
      </w:r>
      <w:r w:rsidRPr="00083A9C">
        <w:rPr>
          <w:b/>
          <w:bCs/>
          <w:sz w:val="12"/>
        </w:rPr>
        <w:t xml:space="preserve"> </w:t>
      </w:r>
      <w:r w:rsidRPr="00125758">
        <w:rPr>
          <w:b/>
          <w:bCs/>
          <w:vanish/>
          <w:sz w:val="12"/>
        </w:rPr>
        <w:t>meaningfully</w:t>
      </w:r>
      <w:r w:rsidRPr="00083A9C">
        <w:rPr>
          <w:b/>
          <w:bCs/>
          <w:sz w:val="12"/>
        </w:rPr>
        <w:t xml:space="preserve"> </w:t>
      </w:r>
      <w:r w:rsidRPr="00125758">
        <w:rPr>
          <w:rStyle w:val="Emphasis"/>
          <w:b w:val="0"/>
          <w:bCs/>
          <w:vanish/>
          <w:sz w:val="12"/>
          <w:u w:val="none"/>
        </w:rPr>
        <w:t>consider</w:t>
      </w:r>
      <w:r w:rsidRPr="00083A9C">
        <w:rPr>
          <w:b/>
          <w:bCs/>
          <w:sz w:val="12"/>
        </w:rPr>
        <w:t xml:space="preserve"> </w:t>
      </w:r>
      <w:r w:rsidRPr="00125758">
        <w:rPr>
          <w:b/>
          <w:bCs/>
          <w:vanish/>
          <w:sz w:val="12"/>
        </w:rPr>
        <w:t>why</w:t>
      </w:r>
      <w:r w:rsidRPr="00083A9C">
        <w:rPr>
          <w:b/>
          <w:bCs/>
          <w:sz w:val="12"/>
        </w:rPr>
        <w:t xml:space="preserve"> </w:t>
      </w:r>
      <w:r w:rsidRPr="00125758">
        <w:rPr>
          <w:b/>
          <w:bCs/>
          <w:vanish/>
          <w:sz w:val="12"/>
        </w:rPr>
        <w:t>and</w:t>
      </w:r>
      <w:r w:rsidRPr="00083A9C">
        <w:rPr>
          <w:b/>
          <w:bCs/>
          <w:sz w:val="12"/>
        </w:rPr>
        <w:t xml:space="preserve"> </w:t>
      </w:r>
      <w:r w:rsidRPr="00125758">
        <w:rPr>
          <w:b/>
          <w:bCs/>
          <w:vanish/>
          <w:sz w:val="12"/>
        </w:rPr>
        <w:t>how</w:t>
      </w:r>
      <w:r w:rsidRPr="00083A9C">
        <w:rPr>
          <w:b/>
          <w:bCs/>
          <w:sz w:val="12"/>
        </w:rPr>
        <w:t xml:space="preserve"> </w:t>
      </w:r>
      <w:r w:rsidRPr="00125758">
        <w:rPr>
          <w:rStyle w:val="Emphasis"/>
          <w:b w:val="0"/>
          <w:bCs/>
          <w:vanish/>
          <w:sz w:val="12"/>
          <w:u w:val="none"/>
        </w:rPr>
        <w:t>such</w:t>
      </w:r>
      <w:r w:rsidRPr="00083A9C">
        <w:rPr>
          <w:rStyle w:val="Emphasis"/>
          <w:b w:val="0"/>
          <w:bCs/>
          <w:sz w:val="12"/>
          <w:u w:val="none"/>
        </w:rPr>
        <w:t xml:space="preserve"> </w:t>
      </w:r>
      <w:r w:rsidRPr="00125758">
        <w:rPr>
          <w:rStyle w:val="Emphasis"/>
          <w:b w:val="0"/>
          <w:bCs/>
          <w:vanish/>
          <w:sz w:val="12"/>
          <w:u w:val="none"/>
        </w:rPr>
        <w:t>strikes</w:t>
      </w:r>
      <w:r w:rsidRPr="00083A9C">
        <w:rPr>
          <w:rStyle w:val="Emphasis"/>
          <w:b w:val="0"/>
          <w:bCs/>
          <w:sz w:val="12"/>
          <w:u w:val="none"/>
        </w:rPr>
        <w:t xml:space="preserve"> </w:t>
      </w:r>
      <w:r w:rsidRPr="00125758">
        <w:rPr>
          <w:rStyle w:val="Emphasis"/>
          <w:b w:val="0"/>
          <w:bCs/>
          <w:vanish/>
          <w:sz w:val="12"/>
          <w:u w:val="none"/>
        </w:rPr>
        <w:t>merit</w:t>
      </w:r>
      <w:r w:rsidRPr="00083A9C">
        <w:rPr>
          <w:rStyle w:val="Emphasis"/>
          <w:b w:val="0"/>
          <w:bCs/>
          <w:sz w:val="12"/>
          <w:u w:val="none"/>
        </w:rPr>
        <w:t xml:space="preserve"> </w:t>
      </w:r>
      <w:r w:rsidRPr="00125758">
        <w:rPr>
          <w:rStyle w:val="Emphasis"/>
          <w:b w:val="0"/>
          <w:bCs/>
          <w:vanish/>
          <w:sz w:val="12"/>
          <w:u w:val="none"/>
        </w:rPr>
        <w:t>legal</w:t>
      </w:r>
      <w:r w:rsidRPr="00083A9C">
        <w:rPr>
          <w:rStyle w:val="Emphasis"/>
          <w:b w:val="0"/>
          <w:bCs/>
          <w:sz w:val="12"/>
          <w:u w:val="none"/>
        </w:rPr>
        <w:t xml:space="preserve"> </w:t>
      </w:r>
      <w:r w:rsidRPr="00125758">
        <w:rPr>
          <w:rStyle w:val="Emphasis"/>
          <w:b w:val="0"/>
          <w:bCs/>
          <w:vanish/>
          <w:sz w:val="12"/>
          <w:u w:val="none"/>
        </w:rPr>
        <w:t>protection</w:t>
      </w:r>
      <w:r w:rsidRPr="00083A9C">
        <w:rPr>
          <w:b/>
          <w:bCs/>
          <w:sz w:val="12"/>
        </w:rPr>
        <w:t xml:space="preserve"> </w:t>
      </w:r>
      <w:r w:rsidRPr="00125758">
        <w:rPr>
          <w:b/>
          <w:bCs/>
          <w:vanish/>
          <w:sz w:val="12"/>
        </w:rPr>
        <w:t>—</w:t>
      </w:r>
      <w:r w:rsidRPr="00083A9C">
        <w:rPr>
          <w:b/>
          <w:bCs/>
          <w:sz w:val="12"/>
        </w:rPr>
        <w:t xml:space="preserve"> </w:t>
      </w:r>
      <w:r w:rsidRPr="00125758">
        <w:rPr>
          <w:b/>
          <w:bCs/>
          <w:vanish/>
          <w:sz w:val="12"/>
        </w:rPr>
        <w:t>even</w:t>
      </w:r>
      <w:r w:rsidRPr="00083A9C">
        <w:rPr>
          <w:b/>
          <w:bCs/>
          <w:sz w:val="12"/>
        </w:rPr>
        <w:t xml:space="preserve"> </w:t>
      </w:r>
      <w:r w:rsidRPr="00125758">
        <w:rPr>
          <w:b/>
          <w:bCs/>
          <w:vanish/>
          <w:sz w:val="12"/>
        </w:rPr>
        <w:t>if</w:t>
      </w:r>
      <w:r w:rsidRPr="00083A9C">
        <w:rPr>
          <w:b/>
          <w:bCs/>
          <w:sz w:val="12"/>
        </w:rPr>
        <w:t xml:space="preserve"> </w:t>
      </w:r>
      <w:r w:rsidRPr="00125758">
        <w:rPr>
          <w:b/>
          <w:bCs/>
          <w:vanish/>
          <w:sz w:val="12"/>
        </w:rPr>
        <w:t>such</w:t>
      </w:r>
      <w:r w:rsidRPr="00083A9C">
        <w:rPr>
          <w:b/>
          <w:bCs/>
          <w:sz w:val="12"/>
        </w:rPr>
        <w:t xml:space="preserve"> </w:t>
      </w:r>
      <w:r w:rsidRPr="00125758">
        <w:rPr>
          <w:b/>
          <w:bCs/>
          <w:vanish/>
          <w:sz w:val="12"/>
        </w:rPr>
        <w:t>protection</w:t>
      </w:r>
      <w:r w:rsidRPr="00083A9C">
        <w:rPr>
          <w:b/>
          <w:bCs/>
          <w:sz w:val="12"/>
        </w:rPr>
        <w:t xml:space="preserve"> </w:t>
      </w:r>
      <w:r w:rsidRPr="00125758">
        <w:rPr>
          <w:b/>
          <w:bCs/>
          <w:vanish/>
          <w:sz w:val="12"/>
        </w:rPr>
        <w:t>appears</w:t>
      </w:r>
      <w:r w:rsidRPr="00083A9C">
        <w:rPr>
          <w:b/>
          <w:bCs/>
          <w:sz w:val="12"/>
        </w:rPr>
        <w:t xml:space="preserve"> </w:t>
      </w:r>
      <w:r w:rsidRPr="00125758">
        <w:rPr>
          <w:b/>
          <w:bCs/>
          <w:vanish/>
          <w:sz w:val="12"/>
        </w:rPr>
        <w:t>to</w:t>
      </w:r>
      <w:r w:rsidRPr="00083A9C">
        <w:rPr>
          <w:b/>
          <w:bCs/>
          <w:sz w:val="12"/>
        </w:rPr>
        <w:t xml:space="preserve"> </w:t>
      </w:r>
      <w:r w:rsidRPr="00125758">
        <w:rPr>
          <w:b/>
          <w:bCs/>
          <w:vanish/>
          <w:sz w:val="12"/>
        </w:rPr>
        <w:t>fly</w:t>
      </w:r>
      <w:r w:rsidRPr="00083A9C">
        <w:rPr>
          <w:b/>
          <w:bCs/>
          <w:sz w:val="12"/>
        </w:rPr>
        <w:t xml:space="preserve"> </w:t>
      </w:r>
      <w:r w:rsidRPr="00125758">
        <w:rPr>
          <w:b/>
          <w:bCs/>
          <w:vanish/>
          <w:sz w:val="12"/>
        </w:rPr>
        <w:t>in</w:t>
      </w:r>
      <w:r w:rsidRPr="00083A9C">
        <w:rPr>
          <w:b/>
          <w:bCs/>
          <w:sz w:val="12"/>
        </w:rPr>
        <w:t xml:space="preserve"> </w:t>
      </w:r>
      <w:r w:rsidRPr="00125758">
        <w:rPr>
          <w:b/>
          <w:bCs/>
          <w:vanish/>
          <w:sz w:val="12"/>
        </w:rPr>
        <w:t>the</w:t>
      </w:r>
      <w:r w:rsidRPr="00083A9C">
        <w:rPr>
          <w:b/>
          <w:bCs/>
          <w:sz w:val="12"/>
        </w:rPr>
        <w:t xml:space="preserve"> </w:t>
      </w:r>
      <w:r w:rsidRPr="00125758">
        <w:rPr>
          <w:b/>
          <w:bCs/>
          <w:vanish/>
          <w:sz w:val="12"/>
        </w:rPr>
        <w:t>face</w:t>
      </w:r>
      <w:r w:rsidRPr="00083A9C">
        <w:rPr>
          <w:b/>
          <w:bCs/>
          <w:sz w:val="12"/>
        </w:rPr>
        <w:t xml:space="preserve"> </w:t>
      </w:r>
      <w:r w:rsidRPr="00125758">
        <w:rPr>
          <w:b/>
          <w:bCs/>
          <w:vanish/>
          <w:sz w:val="12"/>
        </w:rPr>
        <w:t>of</w:t>
      </w:r>
      <w:r w:rsidRPr="00083A9C">
        <w:rPr>
          <w:b/>
          <w:bCs/>
          <w:sz w:val="12"/>
        </w:rPr>
        <w:t xml:space="preserve"> </w:t>
      </w:r>
      <w:r w:rsidRPr="00125758">
        <w:rPr>
          <w:b/>
          <w:bCs/>
          <w:vanish/>
          <w:sz w:val="12"/>
        </w:rPr>
        <w:t>the</w:t>
      </w:r>
      <w:r w:rsidRPr="00083A9C">
        <w:rPr>
          <w:b/>
          <w:bCs/>
          <w:sz w:val="12"/>
        </w:rPr>
        <w:t xml:space="preserve"> </w:t>
      </w:r>
      <w:r w:rsidRPr="00125758">
        <w:rPr>
          <w:b/>
          <w:bCs/>
          <w:vanish/>
          <w:sz w:val="12"/>
        </w:rPr>
        <w:t>current</w:t>
      </w:r>
      <w:r w:rsidRPr="00083A9C">
        <w:rPr>
          <w:b/>
          <w:bCs/>
          <w:sz w:val="12"/>
        </w:rPr>
        <w:t xml:space="preserve"> </w:t>
      </w:r>
      <w:r w:rsidRPr="00125758">
        <w:rPr>
          <w:b/>
          <w:bCs/>
          <w:vanish/>
          <w:sz w:val="12"/>
        </w:rPr>
        <w:t>state</w:t>
      </w:r>
      <w:r w:rsidRPr="00083A9C">
        <w:rPr>
          <w:b/>
          <w:bCs/>
          <w:sz w:val="12"/>
        </w:rPr>
        <w:t xml:space="preserve"> </w:t>
      </w:r>
      <w:r w:rsidRPr="00125758">
        <w:rPr>
          <w:b/>
          <w:bCs/>
          <w:vanish/>
          <w:sz w:val="12"/>
        </w:rPr>
        <w:t>of</w:t>
      </w:r>
      <w:r w:rsidRPr="00083A9C">
        <w:rPr>
          <w:b/>
          <w:bCs/>
          <w:sz w:val="12"/>
        </w:rPr>
        <w:t xml:space="preserve"> </w:t>
      </w:r>
      <w:r w:rsidRPr="00125758">
        <w:rPr>
          <w:b/>
          <w:bCs/>
          <w:vanish/>
          <w:sz w:val="12"/>
        </w:rPr>
        <w:t>the</w:t>
      </w:r>
      <w:r w:rsidRPr="00083A9C">
        <w:rPr>
          <w:b/>
          <w:bCs/>
          <w:sz w:val="12"/>
        </w:rPr>
        <w:t xml:space="preserve"> </w:t>
      </w:r>
      <w:r w:rsidRPr="00125758">
        <w:rPr>
          <w:b/>
          <w:bCs/>
          <w:vanish/>
          <w:sz w:val="12"/>
        </w:rPr>
        <w:t>law</w:t>
      </w:r>
      <w:r w:rsidRPr="00083A9C">
        <w:rPr>
          <w:b/>
          <w:bCs/>
          <w:sz w:val="12"/>
        </w:rPr>
        <w:t xml:space="preserve"> </w:t>
      </w:r>
      <w:r w:rsidRPr="00125758">
        <w:rPr>
          <w:b/>
          <w:bCs/>
          <w:vanish/>
          <w:sz w:val="12"/>
        </w:rPr>
        <w:t>and</w:t>
      </w:r>
      <w:r w:rsidRPr="00083A9C">
        <w:rPr>
          <w:b/>
          <w:bCs/>
          <w:sz w:val="12"/>
        </w:rPr>
        <w:t xml:space="preserve"> </w:t>
      </w:r>
      <w:r w:rsidRPr="00125758">
        <w:rPr>
          <w:b/>
          <w:bCs/>
          <w:vanish/>
          <w:sz w:val="12"/>
        </w:rPr>
        <w:t>to</w:t>
      </w:r>
      <w:r w:rsidRPr="00083A9C">
        <w:rPr>
          <w:b/>
          <w:bCs/>
          <w:sz w:val="12"/>
        </w:rPr>
        <w:t xml:space="preserve"> </w:t>
      </w:r>
      <w:r w:rsidRPr="00125758">
        <w:rPr>
          <w:b/>
          <w:bCs/>
          <w:vanish/>
          <w:sz w:val="12"/>
        </w:rPr>
        <w:t>defy</w:t>
      </w:r>
      <w:r w:rsidRPr="00083A9C">
        <w:rPr>
          <w:b/>
          <w:bCs/>
          <w:sz w:val="12"/>
        </w:rPr>
        <w:t xml:space="preserve"> </w:t>
      </w:r>
      <w:r w:rsidRPr="00125758">
        <w:rPr>
          <w:b/>
          <w:bCs/>
          <w:vanish/>
          <w:sz w:val="12"/>
        </w:rPr>
        <w:t>conventional</w:t>
      </w:r>
      <w:r w:rsidRPr="00083A9C">
        <w:rPr>
          <w:b/>
          <w:bCs/>
          <w:sz w:val="12"/>
        </w:rPr>
        <w:t xml:space="preserve"> </w:t>
      </w:r>
      <w:r w:rsidRPr="00125758">
        <w:rPr>
          <w:b/>
          <w:bCs/>
          <w:vanish/>
          <w:sz w:val="12"/>
        </w:rPr>
        <w:t>wisdom.</w:t>
      </w:r>
      <w:r w:rsidRPr="00083A9C">
        <w:rPr>
          <w:b/>
          <w:bCs/>
          <w:sz w:val="12"/>
        </w:rPr>
        <w:t xml:space="preserve"> </w:t>
      </w:r>
      <w:r w:rsidRPr="00125758">
        <w:rPr>
          <w:b/>
          <w:bCs/>
          <w:vanish/>
          <w:sz w:val="12"/>
        </w:rPr>
        <w:t>To</w:t>
      </w:r>
      <w:r w:rsidRPr="00083A9C">
        <w:rPr>
          <w:b/>
          <w:bCs/>
          <w:sz w:val="12"/>
        </w:rPr>
        <w:t xml:space="preserve"> </w:t>
      </w:r>
      <w:r w:rsidRPr="00125758">
        <w:rPr>
          <w:b/>
          <w:bCs/>
          <w:vanish/>
          <w:sz w:val="12"/>
        </w:rPr>
        <w:t>that</w:t>
      </w:r>
      <w:r w:rsidRPr="00083A9C">
        <w:rPr>
          <w:b/>
          <w:bCs/>
          <w:sz w:val="12"/>
        </w:rPr>
        <w:t xml:space="preserve"> </w:t>
      </w:r>
      <w:r w:rsidRPr="00125758">
        <w:rPr>
          <w:b/>
          <w:bCs/>
          <w:vanish/>
          <w:sz w:val="12"/>
        </w:rPr>
        <w:t>end,</w:t>
      </w:r>
      <w:r w:rsidRPr="00083A9C">
        <w:rPr>
          <w:b/>
          <w:bCs/>
          <w:sz w:val="12"/>
        </w:rPr>
        <w:t xml:space="preserve"> </w:t>
      </w:r>
      <w:r w:rsidRPr="00125758">
        <w:rPr>
          <w:b/>
          <w:bCs/>
          <w:vanish/>
          <w:sz w:val="12"/>
        </w:rPr>
        <w:t>this</w:t>
      </w:r>
      <w:r w:rsidRPr="00083A9C">
        <w:rPr>
          <w:b/>
          <w:bCs/>
          <w:sz w:val="12"/>
        </w:rPr>
        <w:t xml:space="preserve"> </w:t>
      </w:r>
      <w:r w:rsidRPr="00125758">
        <w:rPr>
          <w:b/>
          <w:bCs/>
          <w:vanish/>
          <w:sz w:val="12"/>
        </w:rPr>
        <w:t>Part</w:t>
      </w:r>
      <w:r w:rsidRPr="00083A9C">
        <w:rPr>
          <w:b/>
          <w:bCs/>
          <w:sz w:val="12"/>
        </w:rPr>
        <w:t xml:space="preserve"> </w:t>
      </w:r>
      <w:r w:rsidRPr="00125758">
        <w:rPr>
          <w:b/>
          <w:bCs/>
          <w:vanish/>
          <w:sz w:val="12"/>
        </w:rPr>
        <w:t>first</w:t>
      </w:r>
      <w:r w:rsidRPr="00083A9C">
        <w:rPr>
          <w:b/>
          <w:bCs/>
          <w:sz w:val="12"/>
        </w:rPr>
        <w:t xml:space="preserve"> </w:t>
      </w:r>
      <w:r w:rsidRPr="00125758">
        <w:rPr>
          <w:b/>
          <w:bCs/>
          <w:vanish/>
          <w:sz w:val="12"/>
        </w:rPr>
        <w:t>explores</w:t>
      </w:r>
      <w:r w:rsidRPr="00083A9C">
        <w:rPr>
          <w:b/>
          <w:bCs/>
          <w:sz w:val="12"/>
        </w:rPr>
        <w:t xml:space="preserve"> </w:t>
      </w:r>
      <w:r w:rsidRPr="00125758">
        <w:rPr>
          <w:b/>
          <w:bCs/>
          <w:vanish/>
          <w:sz w:val="12"/>
        </w:rPr>
        <w:t>the</w:t>
      </w:r>
      <w:r w:rsidRPr="00083A9C">
        <w:rPr>
          <w:b/>
          <w:bCs/>
          <w:sz w:val="12"/>
        </w:rPr>
        <w:t xml:space="preserve"> </w:t>
      </w:r>
      <w:r w:rsidRPr="00125758">
        <w:rPr>
          <w:b/>
          <w:bCs/>
          <w:vanish/>
          <w:sz w:val="12"/>
        </w:rPr>
        <w:t>First</w:t>
      </w:r>
      <w:r w:rsidRPr="00083A9C">
        <w:rPr>
          <w:b/>
          <w:bCs/>
          <w:sz w:val="12"/>
        </w:rPr>
        <w:t xml:space="preserve"> </w:t>
      </w:r>
      <w:r w:rsidRPr="00125758">
        <w:rPr>
          <w:b/>
          <w:bCs/>
          <w:vanish/>
          <w:sz w:val="12"/>
        </w:rPr>
        <w:t>Amendment</w:t>
      </w:r>
      <w:r w:rsidRPr="00083A9C">
        <w:rPr>
          <w:b/>
          <w:bCs/>
          <w:sz w:val="12"/>
        </w:rPr>
        <w:t xml:space="preserve"> </w:t>
      </w:r>
      <w:r w:rsidRPr="00125758">
        <w:rPr>
          <w:b/>
          <w:bCs/>
          <w:vanish/>
          <w:sz w:val="12"/>
        </w:rPr>
        <w:t>as</w:t>
      </w:r>
      <w:r w:rsidRPr="00083A9C">
        <w:rPr>
          <w:b/>
          <w:bCs/>
          <w:sz w:val="12"/>
        </w:rPr>
        <w:t xml:space="preserve"> </w:t>
      </w:r>
      <w:r w:rsidRPr="00125758">
        <w:rPr>
          <w:b/>
          <w:bCs/>
          <w:vanish/>
          <w:sz w:val="12"/>
        </w:rPr>
        <w:t>one</w:t>
      </w:r>
      <w:r w:rsidRPr="00083A9C">
        <w:rPr>
          <w:b/>
          <w:bCs/>
          <w:sz w:val="12"/>
        </w:rPr>
        <w:t xml:space="preserve"> </w:t>
      </w:r>
      <w:r w:rsidRPr="00125758">
        <w:rPr>
          <w:b/>
          <w:bCs/>
          <w:vanish/>
          <w:sz w:val="12"/>
        </w:rPr>
        <w:t>potential</w:t>
      </w:r>
      <w:r w:rsidRPr="00083A9C">
        <w:rPr>
          <w:b/>
          <w:bCs/>
          <w:sz w:val="12"/>
        </w:rPr>
        <w:t xml:space="preserve"> </w:t>
      </w:r>
      <w:r w:rsidRPr="00125758">
        <w:rPr>
          <w:b/>
          <w:bCs/>
          <w:vanish/>
          <w:sz w:val="12"/>
        </w:rPr>
        <w:t>avenue</w:t>
      </w:r>
      <w:r w:rsidRPr="00083A9C">
        <w:rPr>
          <w:b/>
          <w:bCs/>
          <w:sz w:val="12"/>
        </w:rPr>
        <w:t xml:space="preserve"> </w:t>
      </w:r>
      <w:r w:rsidRPr="00125758">
        <w:rPr>
          <w:b/>
          <w:bCs/>
          <w:vanish/>
          <w:sz w:val="12"/>
        </w:rPr>
        <w:t>for</w:t>
      </w:r>
      <w:r w:rsidRPr="00083A9C">
        <w:rPr>
          <w:b/>
          <w:bCs/>
          <w:sz w:val="12"/>
        </w:rPr>
        <w:t xml:space="preserve"> </w:t>
      </w:r>
      <w:r w:rsidRPr="00125758">
        <w:rPr>
          <w:b/>
          <w:bCs/>
          <w:vanish/>
          <w:sz w:val="12"/>
        </w:rPr>
        <w:t>considering</w:t>
      </w:r>
      <w:r w:rsidRPr="00083A9C">
        <w:rPr>
          <w:b/>
          <w:bCs/>
          <w:sz w:val="12"/>
        </w:rPr>
        <w:t xml:space="preserve"> </w:t>
      </w:r>
      <w:r w:rsidRPr="00125758">
        <w:rPr>
          <w:b/>
          <w:bCs/>
          <w:vanish/>
          <w:sz w:val="12"/>
        </w:rPr>
        <w:t>the</w:t>
      </w:r>
      <w:r w:rsidRPr="00083A9C">
        <w:rPr>
          <w:b/>
          <w:bCs/>
          <w:sz w:val="12"/>
        </w:rPr>
        <w:t xml:space="preserve"> </w:t>
      </w:r>
      <w:r w:rsidRPr="00125758">
        <w:rPr>
          <w:b/>
          <w:bCs/>
          <w:vanish/>
          <w:sz w:val="12"/>
        </w:rPr>
        <w:t>merits</w:t>
      </w:r>
      <w:r w:rsidRPr="00083A9C">
        <w:rPr>
          <w:b/>
          <w:bCs/>
          <w:sz w:val="12"/>
        </w:rPr>
        <w:t xml:space="preserve"> </w:t>
      </w:r>
      <w:r w:rsidRPr="00125758">
        <w:rPr>
          <w:b/>
          <w:bCs/>
          <w:vanish/>
          <w:sz w:val="12"/>
        </w:rPr>
        <w:t>of</w:t>
      </w:r>
      <w:r w:rsidRPr="00083A9C">
        <w:rPr>
          <w:b/>
          <w:bCs/>
          <w:sz w:val="12"/>
        </w:rPr>
        <w:t xml:space="preserve"> </w:t>
      </w:r>
      <w:r w:rsidRPr="00125758">
        <w:rPr>
          <w:b/>
          <w:bCs/>
          <w:vanish/>
          <w:sz w:val="12"/>
        </w:rPr>
        <w:t>prison</w:t>
      </w:r>
      <w:r w:rsidRPr="00083A9C">
        <w:rPr>
          <w:b/>
          <w:bCs/>
          <w:sz w:val="12"/>
        </w:rPr>
        <w:t xml:space="preserve"> </w:t>
      </w:r>
      <w:r w:rsidRPr="00125758">
        <w:rPr>
          <w:b/>
          <w:bCs/>
          <w:vanish/>
          <w:sz w:val="12"/>
        </w:rPr>
        <w:t>strikes,</w:t>
      </w:r>
      <w:r w:rsidRPr="00083A9C">
        <w:rPr>
          <w:b/>
          <w:bCs/>
          <w:sz w:val="12"/>
        </w:rPr>
        <w:t xml:space="preserve"> </w:t>
      </w:r>
      <w:r w:rsidRPr="00125758">
        <w:rPr>
          <w:b/>
          <w:bCs/>
          <w:vanish/>
          <w:sz w:val="12"/>
        </w:rPr>
        <w:t>by</w:t>
      </w:r>
      <w:r w:rsidRPr="00083A9C">
        <w:rPr>
          <w:b/>
          <w:bCs/>
          <w:sz w:val="12"/>
        </w:rPr>
        <w:t xml:space="preserve"> </w:t>
      </w:r>
      <w:r w:rsidRPr="00125758">
        <w:rPr>
          <w:b/>
          <w:bCs/>
          <w:vanish/>
          <w:sz w:val="12"/>
        </w:rPr>
        <w:t>presenting</w:t>
      </w:r>
      <w:r w:rsidRPr="00083A9C">
        <w:rPr>
          <w:b/>
          <w:bCs/>
          <w:sz w:val="12"/>
        </w:rPr>
        <w:t xml:space="preserve"> </w:t>
      </w:r>
      <w:r w:rsidRPr="00125758">
        <w:rPr>
          <w:b/>
          <w:bCs/>
          <w:vanish/>
          <w:sz w:val="12"/>
        </w:rPr>
        <w:t>three</w:t>
      </w:r>
      <w:r w:rsidRPr="00083A9C">
        <w:rPr>
          <w:b/>
          <w:bCs/>
          <w:sz w:val="12"/>
        </w:rPr>
        <w:t xml:space="preserve"> </w:t>
      </w:r>
      <w:r w:rsidRPr="00125758">
        <w:rPr>
          <w:b/>
          <w:bCs/>
          <w:vanish/>
          <w:sz w:val="12"/>
        </w:rPr>
        <w:t>critical</w:t>
      </w:r>
      <w:r w:rsidRPr="00083A9C">
        <w:rPr>
          <w:b/>
          <w:bCs/>
          <w:sz w:val="12"/>
        </w:rPr>
        <w:t xml:space="preserve"> </w:t>
      </w:r>
      <w:r w:rsidRPr="00125758">
        <w:rPr>
          <w:b/>
          <w:bCs/>
          <w:vanish/>
          <w:sz w:val="12"/>
        </w:rPr>
        <w:t>First</w:t>
      </w:r>
      <w:r w:rsidRPr="00083A9C">
        <w:rPr>
          <w:b/>
          <w:bCs/>
          <w:sz w:val="12"/>
        </w:rPr>
        <w:t xml:space="preserve"> </w:t>
      </w:r>
      <w:r w:rsidRPr="00125758">
        <w:rPr>
          <w:b/>
          <w:bCs/>
          <w:vanish/>
          <w:sz w:val="12"/>
        </w:rPr>
        <w:t>Amendment</w:t>
      </w:r>
      <w:r w:rsidRPr="00083A9C">
        <w:rPr>
          <w:b/>
          <w:bCs/>
          <w:sz w:val="12"/>
        </w:rPr>
        <w:t xml:space="preserve"> </w:t>
      </w:r>
      <w:r w:rsidRPr="00125758">
        <w:rPr>
          <w:b/>
          <w:bCs/>
          <w:vanish/>
          <w:sz w:val="12"/>
        </w:rPr>
        <w:t>values</w:t>
      </w:r>
      <w:r w:rsidRPr="00083A9C">
        <w:rPr>
          <w:b/>
          <w:bCs/>
          <w:sz w:val="12"/>
        </w:rPr>
        <w:t xml:space="preserve"> </w:t>
      </w:r>
      <w:r w:rsidRPr="00125758">
        <w:rPr>
          <w:b/>
          <w:bCs/>
          <w:vanish/>
          <w:sz w:val="12"/>
        </w:rPr>
        <w:t>contained</w:t>
      </w:r>
      <w:r w:rsidRPr="00083A9C">
        <w:rPr>
          <w:b/>
          <w:bCs/>
          <w:sz w:val="12"/>
        </w:rPr>
        <w:t xml:space="preserve"> </w:t>
      </w:r>
      <w:r w:rsidRPr="00125758">
        <w:rPr>
          <w:b/>
          <w:bCs/>
          <w:vanish/>
          <w:sz w:val="12"/>
        </w:rPr>
        <w:t>within</w:t>
      </w:r>
      <w:r w:rsidRPr="00083A9C">
        <w:rPr>
          <w:b/>
          <w:bCs/>
          <w:sz w:val="12"/>
        </w:rPr>
        <w:t xml:space="preserve"> </w:t>
      </w:r>
      <w:r w:rsidRPr="00125758">
        <w:rPr>
          <w:b/>
          <w:bCs/>
          <w:vanish/>
          <w:sz w:val="12"/>
        </w:rPr>
        <w:t>prison</w:t>
      </w:r>
      <w:r w:rsidRPr="00083A9C">
        <w:rPr>
          <w:b/>
          <w:bCs/>
          <w:sz w:val="12"/>
        </w:rPr>
        <w:t xml:space="preserve"> </w:t>
      </w:r>
      <w:r w:rsidRPr="00125758">
        <w:rPr>
          <w:b/>
          <w:bCs/>
          <w:vanish/>
          <w:sz w:val="12"/>
        </w:rPr>
        <w:t>strikes,144</w:t>
      </w:r>
      <w:r w:rsidRPr="00083A9C">
        <w:rPr>
          <w:b/>
          <w:bCs/>
          <w:sz w:val="12"/>
        </w:rPr>
        <w:t xml:space="preserve"> </w:t>
      </w:r>
      <w:r w:rsidRPr="00125758">
        <w:rPr>
          <w:b/>
          <w:bCs/>
          <w:vanish/>
          <w:sz w:val="12"/>
        </w:rPr>
        <w:t>and</w:t>
      </w:r>
      <w:r w:rsidRPr="00083A9C">
        <w:rPr>
          <w:b/>
          <w:bCs/>
          <w:sz w:val="12"/>
        </w:rPr>
        <w:t xml:space="preserve"> </w:t>
      </w:r>
      <w:r w:rsidRPr="00125758">
        <w:rPr>
          <w:b/>
          <w:bCs/>
          <w:vanish/>
          <w:sz w:val="12"/>
        </w:rPr>
        <w:t>it</w:t>
      </w:r>
      <w:r w:rsidRPr="00083A9C">
        <w:rPr>
          <w:b/>
          <w:bCs/>
          <w:sz w:val="12"/>
        </w:rPr>
        <w:t xml:space="preserve"> </w:t>
      </w:r>
      <w:r w:rsidRPr="00125758">
        <w:rPr>
          <w:b/>
          <w:bCs/>
          <w:vanish/>
          <w:sz w:val="12"/>
        </w:rPr>
        <w:t>then</w:t>
      </w:r>
      <w:r w:rsidRPr="00083A9C">
        <w:rPr>
          <w:b/>
          <w:bCs/>
          <w:sz w:val="12"/>
        </w:rPr>
        <w:t xml:space="preserve"> </w:t>
      </w:r>
      <w:r w:rsidRPr="00125758">
        <w:rPr>
          <w:b/>
          <w:bCs/>
          <w:vanish/>
          <w:sz w:val="12"/>
        </w:rPr>
        <w:t>briefly</w:t>
      </w:r>
      <w:r w:rsidRPr="00083A9C">
        <w:rPr>
          <w:b/>
          <w:bCs/>
          <w:sz w:val="12"/>
        </w:rPr>
        <w:t xml:space="preserve"> </w:t>
      </w:r>
      <w:r w:rsidRPr="00125758">
        <w:rPr>
          <w:b/>
          <w:bCs/>
          <w:vanish/>
          <w:sz w:val="12"/>
        </w:rPr>
        <w:t>discusses</w:t>
      </w:r>
      <w:r w:rsidRPr="00083A9C">
        <w:rPr>
          <w:b/>
          <w:bCs/>
          <w:sz w:val="12"/>
        </w:rPr>
        <w:t xml:space="preserve"> </w:t>
      </w:r>
      <w:r w:rsidRPr="00125758">
        <w:rPr>
          <w:b/>
          <w:bCs/>
          <w:vanish/>
          <w:sz w:val="12"/>
        </w:rPr>
        <w:t>other</w:t>
      </w:r>
      <w:r w:rsidRPr="00083A9C">
        <w:rPr>
          <w:b/>
          <w:bCs/>
          <w:sz w:val="12"/>
        </w:rPr>
        <w:t xml:space="preserve"> </w:t>
      </w:r>
      <w:r w:rsidRPr="00125758">
        <w:rPr>
          <w:b/>
          <w:bCs/>
          <w:vanish/>
          <w:sz w:val="12"/>
        </w:rPr>
        <w:t>potential</w:t>
      </w:r>
      <w:r w:rsidRPr="00083A9C">
        <w:rPr>
          <w:b/>
          <w:bCs/>
          <w:sz w:val="12"/>
        </w:rPr>
        <w:t xml:space="preserve"> </w:t>
      </w:r>
      <w:r w:rsidRPr="00125758">
        <w:rPr>
          <w:b/>
          <w:bCs/>
          <w:vanish/>
          <w:sz w:val="12"/>
        </w:rPr>
        <w:t>legal</w:t>
      </w:r>
      <w:r w:rsidRPr="00083A9C">
        <w:rPr>
          <w:b/>
          <w:bCs/>
          <w:sz w:val="12"/>
        </w:rPr>
        <w:t xml:space="preserve"> </w:t>
      </w:r>
      <w:r w:rsidRPr="00125758">
        <w:rPr>
          <w:b/>
          <w:bCs/>
          <w:vanish/>
          <w:sz w:val="12"/>
        </w:rPr>
        <w:t>avenues</w:t>
      </w:r>
      <w:r w:rsidRPr="00083A9C">
        <w:rPr>
          <w:b/>
          <w:bCs/>
          <w:sz w:val="12"/>
        </w:rPr>
        <w:t xml:space="preserve"> </w:t>
      </w:r>
      <w:r w:rsidRPr="00125758">
        <w:rPr>
          <w:b/>
          <w:bCs/>
          <w:vanish/>
          <w:sz w:val="12"/>
        </w:rPr>
        <w:t>for</w:t>
      </w:r>
      <w:r w:rsidRPr="00083A9C">
        <w:rPr>
          <w:b/>
          <w:bCs/>
          <w:sz w:val="12"/>
        </w:rPr>
        <w:t xml:space="preserve"> </w:t>
      </w:r>
      <w:r w:rsidRPr="00125758">
        <w:rPr>
          <w:b/>
          <w:bCs/>
          <w:vanish/>
          <w:sz w:val="12"/>
        </w:rPr>
        <w:t>courts</w:t>
      </w:r>
      <w:r w:rsidRPr="00083A9C">
        <w:rPr>
          <w:b/>
          <w:bCs/>
          <w:sz w:val="12"/>
        </w:rPr>
        <w:t xml:space="preserve"> </w:t>
      </w:r>
      <w:r w:rsidRPr="00125758">
        <w:rPr>
          <w:b/>
          <w:bCs/>
          <w:vanish/>
          <w:sz w:val="12"/>
        </w:rPr>
        <w:t>and</w:t>
      </w:r>
      <w:r w:rsidRPr="00083A9C">
        <w:rPr>
          <w:b/>
          <w:bCs/>
          <w:sz w:val="12"/>
        </w:rPr>
        <w:t xml:space="preserve"> </w:t>
      </w:r>
      <w:r w:rsidRPr="00125758">
        <w:rPr>
          <w:b/>
          <w:bCs/>
          <w:vanish/>
          <w:sz w:val="12"/>
        </w:rPr>
        <w:t>scholars</w:t>
      </w:r>
      <w:r w:rsidRPr="00083A9C">
        <w:rPr>
          <w:b/>
          <w:bCs/>
          <w:sz w:val="12"/>
        </w:rPr>
        <w:t xml:space="preserve"> </w:t>
      </w:r>
      <w:r w:rsidRPr="00125758">
        <w:rPr>
          <w:b/>
          <w:bCs/>
          <w:vanish/>
          <w:sz w:val="12"/>
        </w:rPr>
        <w:t>to</w:t>
      </w:r>
      <w:r w:rsidRPr="00083A9C">
        <w:rPr>
          <w:b/>
          <w:bCs/>
          <w:sz w:val="12"/>
        </w:rPr>
        <w:t xml:space="preserve"> </w:t>
      </w:r>
      <w:r w:rsidRPr="00125758">
        <w:rPr>
          <w:b/>
          <w:bCs/>
          <w:vanish/>
          <w:sz w:val="12"/>
        </w:rPr>
        <w:t>consider.</w:t>
      </w:r>
      <w:r w:rsidRPr="00083A9C">
        <w:rPr>
          <w:b/>
          <w:bCs/>
          <w:sz w:val="12"/>
        </w:rPr>
        <w:t xml:space="preserve"> </w:t>
      </w:r>
      <w:r w:rsidRPr="00125758">
        <w:rPr>
          <w:b/>
          <w:bCs/>
          <w:vanish/>
          <w:sz w:val="12"/>
        </w:rPr>
        <w:t>A.</w:t>
      </w:r>
      <w:r w:rsidRPr="00083A9C">
        <w:rPr>
          <w:b/>
          <w:bCs/>
          <w:sz w:val="12"/>
        </w:rPr>
        <w:t xml:space="preserve"> </w:t>
      </w:r>
      <w:r w:rsidRPr="00125758">
        <w:rPr>
          <w:b/>
          <w:bCs/>
          <w:vanish/>
          <w:sz w:val="12"/>
        </w:rPr>
        <w:t>Considering</w:t>
      </w:r>
      <w:r w:rsidRPr="00083A9C">
        <w:rPr>
          <w:b/>
          <w:bCs/>
          <w:sz w:val="12"/>
        </w:rPr>
        <w:t xml:space="preserve"> </w:t>
      </w:r>
      <w:r w:rsidRPr="00125758">
        <w:rPr>
          <w:b/>
          <w:bCs/>
          <w:vanish/>
          <w:sz w:val="12"/>
        </w:rPr>
        <w:t>the</w:t>
      </w:r>
      <w:r w:rsidRPr="00083A9C">
        <w:rPr>
          <w:b/>
          <w:bCs/>
          <w:sz w:val="12"/>
        </w:rPr>
        <w:t xml:space="preserve"> </w:t>
      </w:r>
      <w:r w:rsidRPr="00125758">
        <w:rPr>
          <w:b/>
          <w:bCs/>
          <w:vanish/>
          <w:sz w:val="12"/>
        </w:rPr>
        <w:t>First</w:t>
      </w:r>
      <w:r w:rsidRPr="00083A9C">
        <w:rPr>
          <w:b/>
          <w:bCs/>
          <w:sz w:val="12"/>
        </w:rPr>
        <w:t xml:space="preserve"> </w:t>
      </w:r>
      <w:r w:rsidRPr="00125758">
        <w:rPr>
          <w:b/>
          <w:bCs/>
          <w:vanish/>
          <w:sz w:val="12"/>
        </w:rPr>
        <w:t>Amendment</w:t>
      </w:r>
      <w:r w:rsidRPr="00083A9C">
        <w:rPr>
          <w:b/>
          <w:bCs/>
          <w:sz w:val="12"/>
        </w:rPr>
        <w:t xml:space="preserve"> </w:t>
      </w:r>
      <w:r w:rsidRPr="00125758">
        <w:rPr>
          <w:b/>
          <w:bCs/>
          <w:vanish/>
          <w:sz w:val="12"/>
        </w:rPr>
        <w:t>Values</w:t>
      </w:r>
      <w:r w:rsidRPr="00083A9C">
        <w:rPr>
          <w:b/>
          <w:bCs/>
          <w:sz w:val="12"/>
        </w:rPr>
        <w:t xml:space="preserve"> </w:t>
      </w:r>
      <w:r w:rsidRPr="00125758">
        <w:rPr>
          <w:b/>
          <w:bCs/>
          <w:vanish/>
          <w:sz w:val="12"/>
        </w:rPr>
        <w:t>of</w:t>
      </w:r>
      <w:r w:rsidRPr="00083A9C">
        <w:rPr>
          <w:b/>
          <w:bCs/>
          <w:sz w:val="12"/>
        </w:rPr>
        <w:t xml:space="preserve"> </w:t>
      </w:r>
      <w:r w:rsidRPr="00125758">
        <w:rPr>
          <w:b/>
          <w:bCs/>
          <w:vanish/>
          <w:sz w:val="12"/>
        </w:rPr>
        <w:t>Prison</w:t>
      </w:r>
      <w:r w:rsidRPr="00083A9C">
        <w:rPr>
          <w:b/>
          <w:bCs/>
          <w:sz w:val="12"/>
        </w:rPr>
        <w:t xml:space="preserve"> </w:t>
      </w:r>
      <w:r w:rsidRPr="00125758">
        <w:rPr>
          <w:b/>
          <w:bCs/>
          <w:vanish/>
          <w:sz w:val="12"/>
        </w:rPr>
        <w:t>Strikes</w:t>
      </w:r>
      <w:r w:rsidRPr="00083A9C">
        <w:rPr>
          <w:b/>
          <w:bCs/>
          <w:sz w:val="12"/>
        </w:rPr>
        <w:t xml:space="preserve"> </w:t>
      </w:r>
      <w:r w:rsidRPr="00125758">
        <w:rPr>
          <w:b/>
          <w:bCs/>
          <w:vanish/>
          <w:sz w:val="12"/>
        </w:rPr>
        <w:t>The</w:t>
      </w:r>
      <w:r w:rsidRPr="00083A9C">
        <w:rPr>
          <w:b/>
          <w:bCs/>
          <w:sz w:val="12"/>
        </w:rPr>
        <w:t xml:space="preserve"> </w:t>
      </w:r>
      <w:r w:rsidRPr="00125758">
        <w:rPr>
          <w:b/>
          <w:bCs/>
          <w:vanish/>
          <w:sz w:val="12"/>
        </w:rPr>
        <w:t>right</w:t>
      </w:r>
      <w:r w:rsidRPr="00083A9C">
        <w:rPr>
          <w:b/>
          <w:bCs/>
          <w:sz w:val="12"/>
        </w:rPr>
        <w:t xml:space="preserve"> </w:t>
      </w:r>
      <w:r w:rsidRPr="00125758">
        <w:rPr>
          <w:b/>
          <w:bCs/>
          <w:vanish/>
          <w:sz w:val="12"/>
        </w:rPr>
        <w:t>to</w:t>
      </w:r>
      <w:r w:rsidRPr="00083A9C">
        <w:rPr>
          <w:b/>
          <w:bCs/>
          <w:sz w:val="12"/>
        </w:rPr>
        <w:t xml:space="preserve"> </w:t>
      </w:r>
      <w:r w:rsidRPr="00125758">
        <w:rPr>
          <w:b/>
          <w:bCs/>
          <w:vanish/>
          <w:sz w:val="12"/>
        </w:rPr>
        <w:t>strike</w:t>
      </w:r>
      <w:r w:rsidRPr="00083A9C">
        <w:rPr>
          <w:b/>
          <w:bCs/>
          <w:sz w:val="12"/>
        </w:rPr>
        <w:t xml:space="preserve"> </w:t>
      </w:r>
      <w:r w:rsidRPr="00125758">
        <w:rPr>
          <w:b/>
          <w:bCs/>
          <w:vanish/>
          <w:sz w:val="12"/>
        </w:rPr>
        <w:t>within</w:t>
      </w:r>
      <w:r w:rsidRPr="00083A9C">
        <w:rPr>
          <w:b/>
          <w:bCs/>
          <w:sz w:val="12"/>
        </w:rPr>
        <w:t xml:space="preserve"> </w:t>
      </w:r>
      <w:r w:rsidRPr="00125758">
        <w:rPr>
          <w:b/>
          <w:bCs/>
          <w:vanish/>
          <w:sz w:val="12"/>
        </w:rPr>
        <w:t>prisons</w:t>
      </w:r>
      <w:r w:rsidRPr="00083A9C">
        <w:rPr>
          <w:b/>
          <w:bCs/>
          <w:sz w:val="12"/>
        </w:rPr>
        <w:t xml:space="preserve"> </w:t>
      </w:r>
      <w:r w:rsidRPr="00125758">
        <w:rPr>
          <w:b/>
          <w:bCs/>
          <w:vanish/>
          <w:sz w:val="12"/>
        </w:rPr>
        <w:t>may</w:t>
      </w:r>
      <w:r w:rsidRPr="00083A9C">
        <w:rPr>
          <w:b/>
          <w:bCs/>
          <w:sz w:val="12"/>
        </w:rPr>
        <w:t xml:space="preserve"> </w:t>
      </w:r>
      <w:r w:rsidRPr="00125758">
        <w:rPr>
          <w:b/>
          <w:bCs/>
          <w:vanish/>
          <w:sz w:val="12"/>
        </w:rPr>
        <w:t>be</w:t>
      </w:r>
      <w:r w:rsidRPr="00083A9C">
        <w:rPr>
          <w:b/>
          <w:bCs/>
          <w:sz w:val="12"/>
        </w:rPr>
        <w:t xml:space="preserve"> </w:t>
      </w:r>
      <w:r w:rsidRPr="00125758">
        <w:rPr>
          <w:b/>
          <w:bCs/>
          <w:vanish/>
          <w:sz w:val="12"/>
        </w:rPr>
        <w:t>conceptually</w:t>
      </w:r>
      <w:r w:rsidRPr="00083A9C">
        <w:rPr>
          <w:b/>
          <w:bCs/>
          <w:sz w:val="12"/>
        </w:rPr>
        <w:t xml:space="preserve"> </w:t>
      </w:r>
      <w:r w:rsidRPr="00125758">
        <w:rPr>
          <w:b/>
          <w:bCs/>
          <w:vanish/>
          <w:sz w:val="12"/>
        </w:rPr>
        <w:t>viewed</w:t>
      </w:r>
      <w:r w:rsidRPr="00083A9C">
        <w:rPr>
          <w:b/>
          <w:bCs/>
          <w:sz w:val="12"/>
        </w:rPr>
        <w:t xml:space="preserve"> </w:t>
      </w:r>
      <w:r w:rsidRPr="00125758">
        <w:rPr>
          <w:b/>
          <w:bCs/>
          <w:vanish/>
          <w:sz w:val="12"/>
        </w:rPr>
        <w:t>as</w:t>
      </w:r>
      <w:r w:rsidRPr="00083A9C">
        <w:rPr>
          <w:b/>
          <w:bCs/>
          <w:sz w:val="12"/>
        </w:rPr>
        <w:t xml:space="preserve"> </w:t>
      </w:r>
      <w:r w:rsidRPr="00125758">
        <w:rPr>
          <w:b/>
          <w:bCs/>
          <w:vanish/>
          <w:sz w:val="12"/>
        </w:rPr>
        <w:t>a</w:t>
      </w:r>
      <w:r w:rsidRPr="00083A9C">
        <w:rPr>
          <w:b/>
          <w:bCs/>
          <w:sz w:val="12"/>
        </w:rPr>
        <w:t xml:space="preserve"> </w:t>
      </w:r>
      <w:r w:rsidRPr="00125758">
        <w:rPr>
          <w:b/>
          <w:bCs/>
          <w:vanish/>
          <w:sz w:val="12"/>
        </w:rPr>
        <w:t>composite</w:t>
      </w:r>
      <w:r w:rsidRPr="00083A9C">
        <w:rPr>
          <w:b/>
          <w:bCs/>
          <w:sz w:val="12"/>
        </w:rPr>
        <w:t xml:space="preserve"> </w:t>
      </w:r>
      <w:r w:rsidRPr="00125758">
        <w:rPr>
          <w:b/>
          <w:bCs/>
          <w:vanish/>
          <w:sz w:val="12"/>
        </w:rPr>
        <w:t>of</w:t>
      </w:r>
      <w:r w:rsidRPr="00083A9C">
        <w:rPr>
          <w:b/>
          <w:bCs/>
          <w:sz w:val="12"/>
        </w:rPr>
        <w:t xml:space="preserve"> </w:t>
      </w:r>
      <w:r w:rsidRPr="00125758">
        <w:rPr>
          <w:b/>
          <w:bCs/>
          <w:vanish/>
          <w:sz w:val="12"/>
        </w:rPr>
        <w:t>three</w:t>
      </w:r>
      <w:r w:rsidRPr="00083A9C">
        <w:rPr>
          <w:b/>
          <w:bCs/>
          <w:sz w:val="12"/>
        </w:rPr>
        <w:t xml:space="preserve"> </w:t>
      </w:r>
      <w:r w:rsidRPr="00125758">
        <w:rPr>
          <w:b/>
          <w:bCs/>
          <w:vanish/>
          <w:sz w:val="12"/>
        </w:rPr>
        <w:t>separate</w:t>
      </w:r>
      <w:r w:rsidRPr="00083A9C">
        <w:rPr>
          <w:b/>
          <w:bCs/>
          <w:sz w:val="12"/>
        </w:rPr>
        <w:t xml:space="preserve"> </w:t>
      </w:r>
      <w:r w:rsidRPr="00125758">
        <w:rPr>
          <w:b/>
          <w:bCs/>
          <w:vanish/>
          <w:sz w:val="12"/>
        </w:rPr>
        <w:t>fundamental</w:t>
      </w:r>
      <w:r w:rsidRPr="00083A9C">
        <w:rPr>
          <w:b/>
          <w:bCs/>
          <w:sz w:val="12"/>
        </w:rPr>
        <w:t xml:space="preserve"> </w:t>
      </w:r>
      <w:r w:rsidRPr="00125758">
        <w:rPr>
          <w:b/>
          <w:bCs/>
          <w:vanish/>
          <w:sz w:val="12"/>
        </w:rPr>
        <w:t>First</w:t>
      </w:r>
      <w:r w:rsidRPr="00083A9C">
        <w:rPr>
          <w:b/>
          <w:bCs/>
          <w:sz w:val="12"/>
        </w:rPr>
        <w:t xml:space="preserve"> </w:t>
      </w:r>
      <w:r w:rsidRPr="00125758">
        <w:rPr>
          <w:b/>
          <w:bCs/>
          <w:vanish/>
          <w:sz w:val="12"/>
        </w:rPr>
        <w:t>Amendment</w:t>
      </w:r>
      <w:r w:rsidRPr="00083A9C">
        <w:rPr>
          <w:b/>
          <w:bCs/>
          <w:sz w:val="12"/>
        </w:rPr>
        <w:t xml:space="preserve"> </w:t>
      </w:r>
      <w:r w:rsidRPr="00125758">
        <w:rPr>
          <w:b/>
          <w:bCs/>
          <w:vanish/>
          <w:sz w:val="12"/>
        </w:rPr>
        <w:t>freedoms:</w:t>
      </w:r>
      <w:r w:rsidRPr="00083A9C">
        <w:rPr>
          <w:b/>
          <w:bCs/>
          <w:sz w:val="12"/>
        </w:rPr>
        <w:t xml:space="preserve"> </w:t>
      </w:r>
      <w:r w:rsidRPr="00125758">
        <w:rPr>
          <w:b/>
          <w:bCs/>
          <w:vanish/>
          <w:sz w:val="12"/>
        </w:rPr>
        <w:t>the</w:t>
      </w:r>
      <w:r w:rsidRPr="00083A9C">
        <w:rPr>
          <w:b/>
          <w:bCs/>
          <w:sz w:val="12"/>
        </w:rPr>
        <w:t xml:space="preserve"> </w:t>
      </w:r>
      <w:r w:rsidRPr="00125758">
        <w:rPr>
          <w:b/>
          <w:bCs/>
          <w:vanish/>
          <w:sz w:val="12"/>
        </w:rPr>
        <w:t>freedom</w:t>
      </w:r>
      <w:r w:rsidRPr="00083A9C">
        <w:rPr>
          <w:b/>
          <w:bCs/>
          <w:sz w:val="12"/>
        </w:rPr>
        <w:t xml:space="preserve"> </w:t>
      </w:r>
      <w:r w:rsidRPr="00125758">
        <w:rPr>
          <w:b/>
          <w:bCs/>
          <w:vanish/>
          <w:sz w:val="12"/>
        </w:rPr>
        <w:t>to</w:t>
      </w:r>
      <w:r w:rsidRPr="00083A9C">
        <w:rPr>
          <w:b/>
          <w:bCs/>
          <w:sz w:val="12"/>
        </w:rPr>
        <w:t xml:space="preserve"> </w:t>
      </w:r>
      <w:r w:rsidRPr="00125758">
        <w:rPr>
          <w:b/>
          <w:bCs/>
          <w:vanish/>
          <w:sz w:val="12"/>
        </w:rPr>
        <w:t>peacefully</w:t>
      </w:r>
      <w:r w:rsidRPr="00083A9C">
        <w:rPr>
          <w:b/>
          <w:bCs/>
          <w:sz w:val="12"/>
        </w:rPr>
        <w:t xml:space="preserve"> </w:t>
      </w:r>
      <w:r w:rsidRPr="00125758">
        <w:rPr>
          <w:b/>
          <w:bCs/>
          <w:vanish/>
          <w:sz w:val="12"/>
        </w:rPr>
        <w:t>associate,</w:t>
      </w:r>
      <w:r w:rsidRPr="00083A9C">
        <w:rPr>
          <w:b/>
          <w:bCs/>
          <w:sz w:val="12"/>
        </w:rPr>
        <w:t xml:space="preserve"> </w:t>
      </w:r>
      <w:r w:rsidRPr="00125758">
        <w:rPr>
          <w:b/>
          <w:bCs/>
          <w:vanish/>
          <w:sz w:val="12"/>
        </w:rPr>
        <w:t>the</w:t>
      </w:r>
      <w:r w:rsidRPr="00083A9C">
        <w:rPr>
          <w:b/>
          <w:bCs/>
          <w:sz w:val="12"/>
        </w:rPr>
        <w:t xml:space="preserve"> </w:t>
      </w:r>
      <w:r w:rsidRPr="00125758">
        <w:rPr>
          <w:b/>
          <w:bCs/>
          <w:vanish/>
          <w:sz w:val="12"/>
        </w:rPr>
        <w:t>freedom</w:t>
      </w:r>
      <w:r w:rsidRPr="00083A9C">
        <w:rPr>
          <w:b/>
          <w:bCs/>
          <w:sz w:val="12"/>
        </w:rPr>
        <w:t xml:space="preserve"> </w:t>
      </w:r>
      <w:r w:rsidRPr="00125758">
        <w:rPr>
          <w:b/>
          <w:bCs/>
          <w:vanish/>
          <w:sz w:val="12"/>
        </w:rPr>
        <w:t>of</w:t>
      </w:r>
      <w:r w:rsidRPr="00083A9C">
        <w:rPr>
          <w:b/>
          <w:bCs/>
          <w:sz w:val="12"/>
        </w:rPr>
        <w:t xml:space="preserve"> </w:t>
      </w:r>
      <w:r w:rsidRPr="00125758">
        <w:rPr>
          <w:b/>
          <w:bCs/>
          <w:vanish/>
          <w:sz w:val="12"/>
        </w:rPr>
        <w:t>speech,</w:t>
      </w:r>
      <w:r w:rsidRPr="00083A9C">
        <w:rPr>
          <w:b/>
          <w:bCs/>
          <w:sz w:val="12"/>
        </w:rPr>
        <w:t xml:space="preserve"> </w:t>
      </w:r>
      <w:r w:rsidRPr="00125758">
        <w:rPr>
          <w:b/>
          <w:bCs/>
          <w:vanish/>
          <w:sz w:val="12"/>
        </w:rPr>
        <w:t>and</w:t>
      </w:r>
      <w:r w:rsidRPr="00083A9C">
        <w:rPr>
          <w:b/>
          <w:bCs/>
          <w:sz w:val="12"/>
        </w:rPr>
        <w:t xml:space="preserve"> </w:t>
      </w:r>
      <w:r w:rsidRPr="00125758">
        <w:rPr>
          <w:b/>
          <w:bCs/>
          <w:vanish/>
          <w:sz w:val="12"/>
        </w:rPr>
        <w:t>the</w:t>
      </w:r>
      <w:r w:rsidRPr="00083A9C">
        <w:rPr>
          <w:b/>
          <w:bCs/>
          <w:sz w:val="12"/>
        </w:rPr>
        <w:t xml:space="preserve"> </w:t>
      </w:r>
      <w:r w:rsidRPr="00125758">
        <w:rPr>
          <w:b/>
          <w:bCs/>
          <w:vanish/>
          <w:sz w:val="12"/>
        </w:rPr>
        <w:t>freedom</w:t>
      </w:r>
      <w:r w:rsidRPr="00083A9C">
        <w:rPr>
          <w:b/>
          <w:bCs/>
          <w:sz w:val="12"/>
        </w:rPr>
        <w:t xml:space="preserve"> </w:t>
      </w:r>
      <w:r w:rsidRPr="00125758">
        <w:rPr>
          <w:b/>
          <w:bCs/>
          <w:vanish/>
          <w:sz w:val="12"/>
        </w:rPr>
        <w:t>to</w:t>
      </w:r>
      <w:r w:rsidRPr="00083A9C">
        <w:rPr>
          <w:b/>
          <w:bCs/>
          <w:sz w:val="12"/>
        </w:rPr>
        <w:t xml:space="preserve"> </w:t>
      </w:r>
      <w:r w:rsidRPr="00125758">
        <w:rPr>
          <w:b/>
          <w:bCs/>
          <w:vanish/>
          <w:sz w:val="12"/>
        </w:rPr>
        <w:t>assemble</w:t>
      </w:r>
      <w:r w:rsidRPr="00083A9C">
        <w:rPr>
          <w:b/>
          <w:bCs/>
          <w:sz w:val="12"/>
        </w:rPr>
        <w:t xml:space="preserve"> </w:t>
      </w:r>
      <w:r w:rsidRPr="00125758">
        <w:rPr>
          <w:b/>
          <w:bCs/>
          <w:vanish/>
          <w:sz w:val="12"/>
        </w:rPr>
        <w:t>and</w:t>
      </w:r>
      <w:r w:rsidRPr="00083A9C">
        <w:rPr>
          <w:b/>
          <w:bCs/>
          <w:sz w:val="12"/>
        </w:rPr>
        <w:t xml:space="preserve"> </w:t>
      </w:r>
      <w:r w:rsidRPr="00125758">
        <w:rPr>
          <w:b/>
          <w:bCs/>
          <w:vanish/>
          <w:sz w:val="12"/>
        </w:rPr>
        <w:t>petition</w:t>
      </w:r>
      <w:r w:rsidRPr="00083A9C">
        <w:rPr>
          <w:b/>
          <w:bCs/>
          <w:sz w:val="12"/>
        </w:rPr>
        <w:t xml:space="preserve"> </w:t>
      </w:r>
      <w:r w:rsidRPr="00125758">
        <w:rPr>
          <w:b/>
          <w:bCs/>
          <w:vanish/>
          <w:sz w:val="12"/>
        </w:rPr>
        <w:t>for</w:t>
      </w:r>
      <w:r w:rsidRPr="00083A9C">
        <w:rPr>
          <w:b/>
          <w:bCs/>
          <w:sz w:val="12"/>
        </w:rPr>
        <w:t xml:space="preserve"> </w:t>
      </w:r>
      <w:r w:rsidRPr="00125758">
        <w:rPr>
          <w:b/>
          <w:bCs/>
          <w:vanish/>
          <w:sz w:val="12"/>
        </w:rPr>
        <w:t>redress</w:t>
      </w:r>
      <w:r w:rsidRPr="00083A9C">
        <w:rPr>
          <w:b/>
          <w:bCs/>
          <w:sz w:val="12"/>
        </w:rPr>
        <w:t xml:space="preserve"> </w:t>
      </w:r>
      <w:r w:rsidRPr="00125758">
        <w:rPr>
          <w:b/>
          <w:bCs/>
          <w:vanish/>
          <w:sz w:val="12"/>
        </w:rPr>
        <w:t>of</w:t>
      </w:r>
      <w:r w:rsidRPr="00083A9C">
        <w:rPr>
          <w:b/>
          <w:bCs/>
          <w:sz w:val="12"/>
        </w:rPr>
        <w:t xml:space="preserve"> </w:t>
      </w:r>
      <w:r w:rsidRPr="00125758">
        <w:rPr>
          <w:b/>
          <w:bCs/>
          <w:vanish/>
          <w:sz w:val="12"/>
        </w:rPr>
        <w:t>grievances.145</w:t>
      </w:r>
      <w:r w:rsidRPr="00083A9C">
        <w:rPr>
          <w:b/>
          <w:bCs/>
          <w:sz w:val="12"/>
        </w:rPr>
        <w:t xml:space="preserve"> </w:t>
      </w:r>
      <w:r w:rsidRPr="00125758">
        <w:rPr>
          <w:b/>
          <w:bCs/>
          <w:vanish/>
          <w:sz w:val="12"/>
        </w:rPr>
        <w:t>Each</w:t>
      </w:r>
      <w:r w:rsidRPr="00083A9C">
        <w:rPr>
          <w:b/>
          <w:bCs/>
          <w:sz w:val="12"/>
        </w:rPr>
        <w:t xml:space="preserve"> </w:t>
      </w:r>
      <w:r w:rsidRPr="00125758">
        <w:rPr>
          <w:b/>
          <w:bCs/>
          <w:vanish/>
          <w:sz w:val="12"/>
        </w:rPr>
        <w:t>is</w:t>
      </w:r>
      <w:r w:rsidRPr="00083A9C">
        <w:rPr>
          <w:b/>
          <w:bCs/>
          <w:sz w:val="12"/>
        </w:rPr>
        <w:t xml:space="preserve"> </w:t>
      </w:r>
      <w:r w:rsidRPr="00125758">
        <w:rPr>
          <w:b/>
          <w:bCs/>
          <w:vanish/>
          <w:sz w:val="12"/>
        </w:rPr>
        <w:t>considered</w:t>
      </w:r>
      <w:r w:rsidRPr="00083A9C">
        <w:rPr>
          <w:b/>
          <w:bCs/>
          <w:sz w:val="12"/>
        </w:rPr>
        <w:t xml:space="preserve"> </w:t>
      </w:r>
      <w:r w:rsidRPr="00125758">
        <w:rPr>
          <w:b/>
          <w:bCs/>
          <w:vanish/>
          <w:sz w:val="12"/>
        </w:rPr>
        <w:t>in</w:t>
      </w:r>
      <w:r w:rsidRPr="00083A9C">
        <w:rPr>
          <w:b/>
          <w:bCs/>
          <w:sz w:val="12"/>
        </w:rPr>
        <w:t xml:space="preserve"> </w:t>
      </w:r>
      <w:r w:rsidRPr="00125758">
        <w:rPr>
          <w:b/>
          <w:bCs/>
          <w:vanish/>
          <w:sz w:val="12"/>
        </w:rPr>
        <w:t>turn.</w:t>
      </w:r>
      <w:r w:rsidRPr="00083A9C">
        <w:rPr>
          <w:b/>
          <w:bCs/>
          <w:sz w:val="12"/>
        </w:rPr>
        <w:t xml:space="preserve"> </w:t>
      </w:r>
      <w:r w:rsidRPr="00125758">
        <w:rPr>
          <w:b/>
          <w:bCs/>
          <w:vanish/>
          <w:sz w:val="12"/>
        </w:rPr>
        <w:t>1</w:t>
      </w:r>
      <w:r w:rsidRPr="00125758">
        <w:rPr>
          <w:rStyle w:val="StyleUnderline"/>
          <w:b/>
          <w:bCs/>
          <w:vanish/>
          <w:sz w:val="12"/>
          <w:u w:val="none"/>
        </w:rPr>
        <w:t>.</w:t>
      </w:r>
      <w:r w:rsidRPr="00083A9C">
        <w:rPr>
          <w:rStyle w:val="StyleUnderline"/>
          <w:b/>
          <w:bCs/>
          <w:sz w:val="12"/>
          <w:u w:val="none"/>
        </w:rPr>
        <w:t xml:space="preserve"> </w:t>
      </w:r>
      <w:r w:rsidRPr="00125758">
        <w:rPr>
          <w:b/>
          <w:bCs/>
          <w:vanish/>
          <w:sz w:val="12"/>
        </w:rPr>
        <w:t>Association.</w:t>
      </w:r>
      <w:r w:rsidRPr="00083A9C">
        <w:rPr>
          <w:b/>
          <w:bCs/>
          <w:sz w:val="12"/>
        </w:rPr>
        <w:t xml:space="preserve"> </w:t>
      </w:r>
      <w:r w:rsidRPr="00125758">
        <w:rPr>
          <w:b/>
          <w:bCs/>
          <w:vanish/>
          <w:sz w:val="12"/>
        </w:rPr>
        <w:t>—</w:t>
      </w:r>
      <w:r w:rsidRPr="00083A9C">
        <w:rPr>
          <w:b/>
          <w:bCs/>
          <w:sz w:val="12"/>
        </w:rPr>
        <w:t xml:space="preserve"> </w:t>
      </w:r>
      <w:r w:rsidRPr="00125758">
        <w:rPr>
          <w:b/>
          <w:bCs/>
          <w:vanish/>
          <w:sz w:val="12"/>
        </w:rPr>
        <w:t>The</w:t>
      </w:r>
      <w:r w:rsidRPr="00083A9C">
        <w:rPr>
          <w:b/>
          <w:bCs/>
          <w:sz w:val="12"/>
        </w:rPr>
        <w:t xml:space="preserve"> </w:t>
      </w:r>
      <w:r w:rsidRPr="00125758">
        <w:rPr>
          <w:b/>
          <w:bCs/>
          <w:vanish/>
          <w:sz w:val="12"/>
        </w:rPr>
        <w:t>right</w:t>
      </w:r>
      <w:r w:rsidRPr="00083A9C">
        <w:rPr>
          <w:b/>
          <w:bCs/>
          <w:sz w:val="12"/>
        </w:rPr>
        <w:t xml:space="preserve"> </w:t>
      </w:r>
      <w:r w:rsidRPr="00125758">
        <w:rPr>
          <w:b/>
          <w:bCs/>
          <w:vanish/>
          <w:sz w:val="12"/>
        </w:rPr>
        <w:t>to</w:t>
      </w:r>
      <w:r w:rsidRPr="00083A9C">
        <w:rPr>
          <w:b/>
          <w:bCs/>
          <w:sz w:val="12"/>
        </w:rPr>
        <w:t xml:space="preserve"> </w:t>
      </w:r>
      <w:r w:rsidRPr="00125758">
        <w:rPr>
          <w:b/>
          <w:bCs/>
          <w:vanish/>
          <w:sz w:val="12"/>
        </w:rPr>
        <w:t>peaceful</w:t>
      </w:r>
      <w:r w:rsidRPr="00083A9C">
        <w:rPr>
          <w:b/>
          <w:bCs/>
          <w:sz w:val="12"/>
        </w:rPr>
        <w:t xml:space="preserve"> </w:t>
      </w:r>
      <w:r w:rsidRPr="00125758">
        <w:rPr>
          <w:b/>
          <w:bCs/>
          <w:vanish/>
          <w:sz w:val="12"/>
        </w:rPr>
        <w:t>association</w:t>
      </w:r>
      <w:r w:rsidRPr="00083A9C">
        <w:rPr>
          <w:b/>
          <w:bCs/>
          <w:sz w:val="12"/>
        </w:rPr>
        <w:t xml:space="preserve"> </w:t>
      </w:r>
      <w:r w:rsidRPr="00125758">
        <w:rPr>
          <w:b/>
          <w:bCs/>
          <w:vanish/>
          <w:sz w:val="12"/>
        </w:rPr>
        <w:t>is</w:t>
      </w:r>
      <w:r w:rsidRPr="00083A9C">
        <w:rPr>
          <w:b/>
          <w:bCs/>
          <w:sz w:val="12"/>
        </w:rPr>
        <w:t xml:space="preserve"> </w:t>
      </w:r>
      <w:r w:rsidRPr="00125758">
        <w:rPr>
          <w:b/>
          <w:bCs/>
          <w:vanish/>
          <w:sz w:val="12"/>
        </w:rPr>
        <w:t>one</w:t>
      </w:r>
      <w:r w:rsidRPr="00083A9C">
        <w:rPr>
          <w:b/>
          <w:bCs/>
          <w:sz w:val="12"/>
        </w:rPr>
        <w:t xml:space="preserve"> </w:t>
      </w:r>
      <w:r w:rsidRPr="00125758">
        <w:rPr>
          <w:b/>
          <w:bCs/>
          <w:vanish/>
          <w:sz w:val="12"/>
        </w:rPr>
        <w:t>that</w:t>
      </w:r>
      <w:r w:rsidRPr="00083A9C">
        <w:rPr>
          <w:b/>
          <w:bCs/>
          <w:sz w:val="12"/>
        </w:rPr>
        <w:t xml:space="preserve"> </w:t>
      </w:r>
      <w:r w:rsidRPr="00125758">
        <w:rPr>
          <w:b/>
          <w:bCs/>
          <w:vanish/>
          <w:sz w:val="12"/>
        </w:rPr>
        <w:t>captures</w:t>
      </w:r>
      <w:r w:rsidRPr="00083A9C">
        <w:rPr>
          <w:b/>
          <w:bCs/>
          <w:sz w:val="12"/>
        </w:rPr>
        <w:t xml:space="preserve"> </w:t>
      </w:r>
      <w:r w:rsidRPr="00125758">
        <w:rPr>
          <w:b/>
          <w:bCs/>
          <w:vanish/>
          <w:sz w:val="12"/>
        </w:rPr>
        <w:t>the</w:t>
      </w:r>
      <w:r w:rsidRPr="00083A9C">
        <w:rPr>
          <w:b/>
          <w:bCs/>
          <w:sz w:val="12"/>
        </w:rPr>
        <w:t xml:space="preserve"> </w:t>
      </w:r>
      <w:r w:rsidRPr="00125758">
        <w:rPr>
          <w:b/>
          <w:bCs/>
          <w:vanish/>
          <w:sz w:val="12"/>
        </w:rPr>
        <w:t>right</w:t>
      </w:r>
      <w:r w:rsidRPr="00083A9C">
        <w:rPr>
          <w:b/>
          <w:bCs/>
          <w:sz w:val="12"/>
        </w:rPr>
        <w:t xml:space="preserve"> </w:t>
      </w:r>
      <w:r w:rsidRPr="00125758">
        <w:rPr>
          <w:b/>
          <w:bCs/>
          <w:vanish/>
          <w:sz w:val="12"/>
        </w:rPr>
        <w:t>of</w:t>
      </w:r>
      <w:r w:rsidRPr="00083A9C">
        <w:rPr>
          <w:b/>
          <w:bCs/>
          <w:sz w:val="12"/>
        </w:rPr>
        <w:t xml:space="preserve"> </w:t>
      </w:r>
      <w:r w:rsidRPr="00125758">
        <w:rPr>
          <w:b/>
          <w:bCs/>
          <w:vanish/>
          <w:sz w:val="12"/>
        </w:rPr>
        <w:t>individuals</w:t>
      </w:r>
      <w:r w:rsidRPr="00083A9C">
        <w:rPr>
          <w:b/>
          <w:bCs/>
          <w:sz w:val="12"/>
        </w:rPr>
        <w:t xml:space="preserve"> </w:t>
      </w:r>
      <w:r w:rsidRPr="00125758">
        <w:rPr>
          <w:b/>
          <w:bCs/>
          <w:vanish/>
          <w:sz w:val="12"/>
        </w:rPr>
        <w:t>to</w:t>
      </w:r>
      <w:r w:rsidRPr="00083A9C">
        <w:rPr>
          <w:b/>
          <w:bCs/>
          <w:sz w:val="12"/>
        </w:rPr>
        <w:t xml:space="preserve"> </w:t>
      </w:r>
      <w:r w:rsidRPr="00125758">
        <w:rPr>
          <w:b/>
          <w:bCs/>
          <w:vanish/>
          <w:sz w:val="12"/>
        </w:rPr>
        <w:t>commune</w:t>
      </w:r>
      <w:r w:rsidRPr="00083A9C">
        <w:rPr>
          <w:b/>
          <w:bCs/>
          <w:sz w:val="12"/>
        </w:rPr>
        <w:t xml:space="preserve"> </w:t>
      </w:r>
      <w:r w:rsidRPr="00125758">
        <w:rPr>
          <w:b/>
          <w:bCs/>
          <w:vanish/>
          <w:sz w:val="12"/>
        </w:rPr>
        <w:t>with</w:t>
      </w:r>
      <w:r w:rsidRPr="00083A9C">
        <w:rPr>
          <w:b/>
          <w:bCs/>
          <w:sz w:val="12"/>
        </w:rPr>
        <w:t xml:space="preserve"> </w:t>
      </w:r>
      <w:r w:rsidRPr="00125758">
        <w:rPr>
          <w:b/>
          <w:bCs/>
          <w:vanish/>
          <w:sz w:val="12"/>
        </w:rPr>
        <w:t>others</w:t>
      </w:r>
      <w:r w:rsidRPr="00083A9C">
        <w:rPr>
          <w:b/>
          <w:bCs/>
          <w:sz w:val="12"/>
        </w:rPr>
        <w:t xml:space="preserve"> </w:t>
      </w:r>
      <w:r w:rsidRPr="00125758">
        <w:rPr>
          <w:b/>
          <w:bCs/>
          <w:vanish/>
          <w:sz w:val="12"/>
        </w:rPr>
        <w:t>for</w:t>
      </w:r>
      <w:r w:rsidRPr="00083A9C">
        <w:rPr>
          <w:b/>
          <w:bCs/>
          <w:sz w:val="12"/>
        </w:rPr>
        <w:t xml:space="preserve"> </w:t>
      </w:r>
      <w:r w:rsidRPr="00125758">
        <w:rPr>
          <w:b/>
          <w:bCs/>
          <w:vanish/>
          <w:sz w:val="12"/>
        </w:rPr>
        <w:t>the</w:t>
      </w:r>
      <w:r w:rsidRPr="00083A9C">
        <w:rPr>
          <w:b/>
          <w:bCs/>
          <w:sz w:val="12"/>
        </w:rPr>
        <w:t xml:space="preserve"> </w:t>
      </w:r>
      <w:r w:rsidRPr="00125758">
        <w:rPr>
          <w:b/>
          <w:bCs/>
          <w:vanish/>
          <w:sz w:val="12"/>
        </w:rPr>
        <w:t>expression</w:t>
      </w:r>
      <w:r w:rsidRPr="00083A9C">
        <w:rPr>
          <w:b/>
          <w:bCs/>
          <w:sz w:val="12"/>
        </w:rPr>
        <w:t xml:space="preserve"> </w:t>
      </w:r>
      <w:r w:rsidRPr="00125758">
        <w:rPr>
          <w:b/>
          <w:bCs/>
          <w:vanish/>
          <w:sz w:val="12"/>
        </w:rPr>
        <w:t>of</w:t>
      </w:r>
      <w:r w:rsidRPr="00083A9C">
        <w:rPr>
          <w:b/>
          <w:bCs/>
          <w:sz w:val="12"/>
        </w:rPr>
        <w:t xml:space="preserve"> </w:t>
      </w:r>
      <w:r w:rsidRPr="00125758">
        <w:rPr>
          <w:b/>
          <w:bCs/>
          <w:vanish/>
          <w:sz w:val="12"/>
        </w:rPr>
        <w:t>ideas</w:t>
      </w:r>
      <w:r w:rsidRPr="00083A9C">
        <w:rPr>
          <w:b/>
          <w:bCs/>
          <w:sz w:val="12"/>
        </w:rPr>
        <w:t xml:space="preserve"> </w:t>
      </w:r>
      <w:r w:rsidRPr="00125758">
        <w:rPr>
          <w:b/>
          <w:bCs/>
          <w:vanish/>
          <w:sz w:val="12"/>
        </w:rPr>
        <w:t>and</w:t>
      </w:r>
      <w:r w:rsidRPr="00083A9C">
        <w:rPr>
          <w:b/>
          <w:bCs/>
          <w:sz w:val="12"/>
        </w:rPr>
        <w:t xml:space="preserve"> </w:t>
      </w:r>
      <w:r w:rsidRPr="00125758">
        <w:rPr>
          <w:b/>
          <w:bCs/>
          <w:vanish/>
          <w:sz w:val="12"/>
        </w:rPr>
        <w:t>for</w:t>
      </w:r>
      <w:r w:rsidRPr="00083A9C">
        <w:rPr>
          <w:b/>
          <w:bCs/>
          <w:sz w:val="12"/>
        </w:rPr>
        <w:t xml:space="preserve"> </w:t>
      </w:r>
      <w:r w:rsidRPr="00125758">
        <w:rPr>
          <w:b/>
          <w:bCs/>
          <w:vanish/>
          <w:sz w:val="12"/>
        </w:rPr>
        <w:t>effective</w:t>
      </w:r>
      <w:r w:rsidRPr="00083A9C">
        <w:rPr>
          <w:b/>
          <w:bCs/>
          <w:sz w:val="12"/>
        </w:rPr>
        <w:t xml:space="preserve"> </w:t>
      </w:r>
      <w:r w:rsidRPr="00125758">
        <w:rPr>
          <w:b/>
          <w:bCs/>
          <w:vanish/>
          <w:sz w:val="12"/>
        </w:rPr>
        <w:t>advocacy.146</w:t>
      </w:r>
      <w:r w:rsidRPr="00083A9C">
        <w:rPr>
          <w:b/>
          <w:bCs/>
          <w:sz w:val="12"/>
        </w:rPr>
        <w:t xml:space="preserve"> </w:t>
      </w:r>
      <w:r w:rsidRPr="00125758">
        <w:rPr>
          <w:b/>
          <w:bCs/>
          <w:vanish/>
          <w:sz w:val="12"/>
        </w:rPr>
        <w:t>Strikes,</w:t>
      </w:r>
      <w:r w:rsidRPr="00083A9C">
        <w:rPr>
          <w:b/>
          <w:bCs/>
          <w:sz w:val="12"/>
        </w:rPr>
        <w:t xml:space="preserve"> </w:t>
      </w:r>
      <w:r w:rsidRPr="00125758">
        <w:rPr>
          <w:b/>
          <w:bCs/>
          <w:vanish/>
          <w:sz w:val="12"/>
        </w:rPr>
        <w:t>like</w:t>
      </w:r>
      <w:r w:rsidRPr="00083A9C">
        <w:rPr>
          <w:rStyle w:val="StyleUnderline"/>
          <w:b/>
          <w:bCs/>
          <w:sz w:val="12"/>
          <w:u w:val="none"/>
        </w:rPr>
        <w:t xml:space="preserve"> </w:t>
      </w:r>
      <w:r w:rsidRPr="00083A9C">
        <w:rPr>
          <w:rStyle w:val="Emphasis"/>
          <w:highlight w:val="yellow"/>
        </w:rPr>
        <w:t>prison unions</w:t>
      </w:r>
      <w:r w:rsidRPr="00125758">
        <w:rPr>
          <w:rStyle w:val="Emphasis"/>
          <w:vanish/>
        </w:rPr>
        <w:t>,</w:t>
      </w:r>
      <w:r w:rsidRPr="00083A9C">
        <w:rPr>
          <w:rStyle w:val="Emphasis"/>
        </w:rPr>
        <w:t xml:space="preserve"> </w:t>
      </w:r>
      <w:r w:rsidRPr="00125758">
        <w:rPr>
          <w:rStyle w:val="Emphasis"/>
          <w:b w:val="0"/>
          <w:bCs/>
          <w:vanish/>
          <w:sz w:val="12"/>
          <w:u w:val="none"/>
        </w:rPr>
        <w:t>represent</w:t>
      </w:r>
      <w:r w:rsidRPr="00083A9C">
        <w:rPr>
          <w:rStyle w:val="Emphasis"/>
          <w:b w:val="0"/>
          <w:bCs/>
          <w:sz w:val="12"/>
          <w:u w:val="none"/>
        </w:rPr>
        <w:t xml:space="preserve"> </w:t>
      </w:r>
      <w:r w:rsidRPr="00125758">
        <w:rPr>
          <w:rStyle w:val="Emphasis"/>
          <w:b w:val="0"/>
          <w:bCs/>
          <w:vanish/>
          <w:sz w:val="12"/>
          <w:u w:val="none"/>
        </w:rPr>
        <w:t>an</w:t>
      </w:r>
      <w:r w:rsidRPr="00083A9C">
        <w:rPr>
          <w:rStyle w:val="Emphasis"/>
          <w:b w:val="0"/>
          <w:bCs/>
          <w:sz w:val="12"/>
          <w:u w:val="none"/>
        </w:rPr>
        <w:t xml:space="preserve"> </w:t>
      </w:r>
      <w:r w:rsidRPr="00125758">
        <w:rPr>
          <w:rStyle w:val="Emphasis"/>
          <w:b w:val="0"/>
          <w:bCs/>
          <w:vanish/>
          <w:sz w:val="12"/>
          <w:u w:val="none"/>
        </w:rPr>
        <w:t>important</w:t>
      </w:r>
      <w:r w:rsidRPr="00083A9C">
        <w:rPr>
          <w:rStyle w:val="Emphasis"/>
          <w:b w:val="0"/>
          <w:bCs/>
          <w:sz w:val="12"/>
          <w:u w:val="none"/>
        </w:rPr>
        <w:t xml:space="preserve"> </w:t>
      </w:r>
      <w:r w:rsidRPr="00125758">
        <w:rPr>
          <w:rStyle w:val="Emphasis"/>
          <w:b w:val="0"/>
          <w:bCs/>
          <w:vanish/>
          <w:sz w:val="12"/>
          <w:u w:val="none"/>
        </w:rPr>
        <w:t>means</w:t>
      </w:r>
      <w:r w:rsidRPr="00083A9C">
        <w:rPr>
          <w:rStyle w:val="Emphasis"/>
          <w:b w:val="0"/>
          <w:bCs/>
          <w:sz w:val="12"/>
          <w:u w:val="none"/>
        </w:rPr>
        <w:t xml:space="preserve"> </w:t>
      </w:r>
      <w:r w:rsidRPr="00125758">
        <w:rPr>
          <w:rStyle w:val="Emphasis"/>
          <w:b w:val="0"/>
          <w:bCs/>
          <w:vanish/>
          <w:sz w:val="12"/>
          <w:u w:val="none"/>
        </w:rPr>
        <w:t>of</w:t>
      </w:r>
      <w:r w:rsidRPr="00083A9C">
        <w:rPr>
          <w:rStyle w:val="Emphasis"/>
          <w:b w:val="0"/>
          <w:bCs/>
          <w:sz w:val="12"/>
          <w:u w:val="none"/>
        </w:rPr>
        <w:t xml:space="preserve"> </w:t>
      </w:r>
      <w:r w:rsidRPr="00125758">
        <w:rPr>
          <w:rStyle w:val="Emphasis"/>
          <w:b w:val="0"/>
          <w:bCs/>
          <w:vanish/>
          <w:sz w:val="12"/>
          <w:u w:val="none"/>
        </w:rPr>
        <w:t>association</w:t>
      </w:r>
      <w:r w:rsidRPr="00083A9C">
        <w:rPr>
          <w:rStyle w:val="Emphasis"/>
          <w:b w:val="0"/>
          <w:bCs/>
          <w:sz w:val="12"/>
          <w:u w:val="none"/>
        </w:rPr>
        <w:t xml:space="preserve"> </w:t>
      </w:r>
      <w:r w:rsidRPr="00125758">
        <w:rPr>
          <w:rStyle w:val="Emphasis"/>
          <w:b w:val="0"/>
          <w:bCs/>
          <w:vanish/>
          <w:sz w:val="12"/>
          <w:u w:val="none"/>
        </w:rPr>
        <w:t>for</w:t>
      </w:r>
      <w:r w:rsidRPr="00083A9C">
        <w:rPr>
          <w:rStyle w:val="Emphasis"/>
          <w:b w:val="0"/>
          <w:bCs/>
          <w:sz w:val="12"/>
          <w:u w:val="none"/>
        </w:rPr>
        <w:t xml:space="preserve"> </w:t>
      </w:r>
      <w:r w:rsidRPr="00125758">
        <w:rPr>
          <w:rStyle w:val="Emphasis"/>
          <w:b w:val="0"/>
          <w:bCs/>
          <w:vanish/>
          <w:sz w:val="12"/>
          <w:u w:val="none"/>
        </w:rPr>
        <w:t>prisoners</w:t>
      </w:r>
      <w:r w:rsidRPr="00083A9C">
        <w:rPr>
          <w:rStyle w:val="StyleUnderline"/>
          <w:b/>
          <w:bCs/>
          <w:sz w:val="12"/>
          <w:u w:val="none"/>
        </w:rPr>
        <w:t xml:space="preserve"> </w:t>
      </w:r>
      <w:r w:rsidRPr="00125758">
        <w:rPr>
          <w:rStyle w:val="StyleUnderline"/>
          <w:b/>
          <w:bCs/>
          <w:vanish/>
          <w:sz w:val="12"/>
          <w:u w:val="none"/>
        </w:rPr>
        <w:t>—</w:t>
      </w:r>
      <w:r w:rsidRPr="00083A9C">
        <w:rPr>
          <w:rStyle w:val="StyleUnderline"/>
          <w:b/>
          <w:bCs/>
          <w:sz w:val="12"/>
          <w:u w:val="none"/>
        </w:rPr>
        <w:t xml:space="preserve"> </w:t>
      </w:r>
      <w:r w:rsidRPr="00125758">
        <w:rPr>
          <w:rStyle w:val="Emphasis"/>
          <w:b w:val="0"/>
          <w:bCs/>
          <w:vanish/>
          <w:sz w:val="12"/>
          <w:u w:val="none"/>
        </w:rPr>
        <w:t>allowing</w:t>
      </w:r>
      <w:r w:rsidRPr="00083A9C">
        <w:rPr>
          <w:rStyle w:val="Emphasis"/>
          <w:b w:val="0"/>
          <w:bCs/>
          <w:sz w:val="12"/>
          <w:u w:val="none"/>
        </w:rPr>
        <w:t xml:space="preserve"> </w:t>
      </w:r>
      <w:r w:rsidRPr="00125758">
        <w:rPr>
          <w:rStyle w:val="Emphasis"/>
          <w:b w:val="0"/>
          <w:bCs/>
          <w:vanish/>
          <w:sz w:val="12"/>
          <w:u w:val="none"/>
        </w:rPr>
        <w:t>them</w:t>
      </w:r>
      <w:r w:rsidRPr="00083A9C">
        <w:rPr>
          <w:rStyle w:val="Emphasis"/>
          <w:b w:val="0"/>
          <w:bCs/>
          <w:sz w:val="12"/>
          <w:u w:val="none"/>
        </w:rPr>
        <w:t xml:space="preserve"> </w:t>
      </w:r>
      <w:r w:rsidRPr="00125758">
        <w:rPr>
          <w:rStyle w:val="Emphasis"/>
          <w:b w:val="0"/>
          <w:bCs/>
          <w:vanish/>
          <w:sz w:val="12"/>
          <w:u w:val="none"/>
        </w:rPr>
        <w:t>to</w:t>
      </w:r>
      <w:r w:rsidRPr="00083A9C">
        <w:rPr>
          <w:rStyle w:val="StyleUnderline"/>
          <w:b/>
          <w:bCs/>
          <w:sz w:val="12"/>
          <w:u w:val="none"/>
        </w:rPr>
        <w:t xml:space="preserve"> </w:t>
      </w:r>
      <w:r w:rsidRPr="00125758">
        <w:rPr>
          <w:b/>
          <w:bCs/>
          <w:vanish/>
          <w:sz w:val="12"/>
        </w:rPr>
        <w:t>“lay</w:t>
      </w:r>
      <w:r w:rsidRPr="00083A9C">
        <w:rPr>
          <w:b/>
          <w:bCs/>
          <w:sz w:val="12"/>
        </w:rPr>
        <w:t xml:space="preserve"> </w:t>
      </w:r>
      <w:r w:rsidRPr="00125758">
        <w:rPr>
          <w:b/>
          <w:bCs/>
          <w:vanish/>
          <w:sz w:val="12"/>
        </w:rPr>
        <w:t>claim</w:t>
      </w:r>
      <w:r w:rsidRPr="00083A9C">
        <w:rPr>
          <w:b/>
          <w:bCs/>
          <w:sz w:val="12"/>
        </w:rPr>
        <w:t xml:space="preserve"> </w:t>
      </w:r>
      <w:r w:rsidRPr="00125758">
        <w:rPr>
          <w:b/>
          <w:bCs/>
          <w:vanish/>
          <w:sz w:val="12"/>
        </w:rPr>
        <w:t>to</w:t>
      </w:r>
      <w:r w:rsidRPr="00083A9C">
        <w:rPr>
          <w:b/>
          <w:bCs/>
          <w:sz w:val="12"/>
        </w:rPr>
        <w:t xml:space="preserve"> </w:t>
      </w:r>
      <w:r w:rsidRPr="00125758">
        <w:rPr>
          <w:b/>
          <w:bCs/>
          <w:vanish/>
          <w:sz w:val="12"/>
        </w:rPr>
        <w:t>a</w:t>
      </w:r>
      <w:r w:rsidRPr="00083A9C">
        <w:rPr>
          <w:b/>
          <w:bCs/>
          <w:sz w:val="12"/>
        </w:rPr>
        <w:t xml:space="preserve"> </w:t>
      </w:r>
      <w:r w:rsidRPr="00125758">
        <w:rPr>
          <w:b/>
          <w:bCs/>
          <w:vanish/>
          <w:sz w:val="12"/>
        </w:rPr>
        <w:t>social</w:t>
      </w:r>
      <w:r w:rsidRPr="00083A9C">
        <w:rPr>
          <w:b/>
          <w:bCs/>
          <w:sz w:val="12"/>
        </w:rPr>
        <w:t xml:space="preserve"> </w:t>
      </w:r>
      <w:r w:rsidRPr="00125758">
        <w:rPr>
          <w:b/>
          <w:bCs/>
          <w:vanish/>
          <w:sz w:val="12"/>
        </w:rPr>
        <w:t>identity</w:t>
      </w:r>
      <w:r w:rsidRPr="00083A9C">
        <w:rPr>
          <w:b/>
          <w:bCs/>
          <w:sz w:val="12"/>
        </w:rPr>
        <w:t xml:space="preserve"> </w:t>
      </w:r>
      <w:r w:rsidRPr="00125758">
        <w:rPr>
          <w:b/>
          <w:bCs/>
          <w:vanish/>
          <w:sz w:val="12"/>
        </w:rPr>
        <w:t>as</w:t>
      </w:r>
      <w:r w:rsidRPr="00083A9C">
        <w:rPr>
          <w:b/>
          <w:bCs/>
          <w:sz w:val="12"/>
        </w:rPr>
        <w:t xml:space="preserve"> </w:t>
      </w:r>
      <w:r w:rsidRPr="00125758">
        <w:rPr>
          <w:b/>
          <w:bCs/>
          <w:vanish/>
          <w:sz w:val="12"/>
        </w:rPr>
        <w:t>‘workers’</w:t>
      </w:r>
      <w:r w:rsidRPr="00083A9C">
        <w:rPr>
          <w:b/>
          <w:bCs/>
          <w:sz w:val="12"/>
        </w:rPr>
        <w:t xml:space="preserve"> </w:t>
      </w:r>
      <w:r w:rsidRPr="00125758">
        <w:rPr>
          <w:b/>
          <w:bCs/>
          <w:vanish/>
          <w:sz w:val="12"/>
        </w:rPr>
        <w:t>.</w:t>
      </w:r>
      <w:r w:rsidRPr="00083A9C">
        <w:rPr>
          <w:b/>
          <w:bCs/>
          <w:sz w:val="12"/>
        </w:rPr>
        <w:t xml:space="preserve"> </w:t>
      </w:r>
      <w:r w:rsidRPr="00125758">
        <w:rPr>
          <w:b/>
          <w:bCs/>
          <w:vanish/>
          <w:sz w:val="12"/>
        </w:rPr>
        <w:t>.</w:t>
      </w:r>
      <w:r w:rsidRPr="00083A9C">
        <w:rPr>
          <w:b/>
          <w:bCs/>
          <w:sz w:val="12"/>
        </w:rPr>
        <w:t xml:space="preserve"> </w:t>
      </w:r>
      <w:r w:rsidRPr="00125758">
        <w:rPr>
          <w:b/>
          <w:bCs/>
          <w:vanish/>
          <w:sz w:val="12"/>
        </w:rPr>
        <w:t>.</w:t>
      </w:r>
      <w:r w:rsidRPr="00083A9C">
        <w:rPr>
          <w:b/>
          <w:bCs/>
          <w:sz w:val="12"/>
        </w:rPr>
        <w:t xml:space="preserve"> </w:t>
      </w:r>
      <w:r w:rsidRPr="00125758">
        <w:rPr>
          <w:b/>
          <w:bCs/>
          <w:vanish/>
          <w:sz w:val="12"/>
        </w:rPr>
        <w:t>and</w:t>
      </w:r>
      <w:r w:rsidRPr="00083A9C">
        <w:rPr>
          <w:b/>
          <w:bCs/>
          <w:sz w:val="12"/>
        </w:rPr>
        <w:t xml:space="preserve"> </w:t>
      </w:r>
      <w:r w:rsidRPr="00125758">
        <w:rPr>
          <w:b/>
          <w:bCs/>
          <w:vanish/>
          <w:sz w:val="12"/>
        </w:rPr>
        <w:t>in</w:t>
      </w:r>
      <w:r w:rsidRPr="00083A9C">
        <w:rPr>
          <w:b/>
          <w:bCs/>
          <w:sz w:val="12"/>
        </w:rPr>
        <w:t xml:space="preserve"> </w:t>
      </w:r>
      <w:r w:rsidRPr="00125758">
        <w:rPr>
          <w:b/>
          <w:bCs/>
          <w:vanish/>
          <w:sz w:val="12"/>
        </w:rPr>
        <w:t>doing</w:t>
      </w:r>
      <w:r w:rsidRPr="00083A9C">
        <w:rPr>
          <w:b/>
          <w:bCs/>
          <w:sz w:val="12"/>
        </w:rPr>
        <w:t xml:space="preserve"> </w:t>
      </w:r>
      <w:r w:rsidRPr="00125758">
        <w:rPr>
          <w:b/>
          <w:bCs/>
          <w:vanish/>
          <w:sz w:val="12"/>
        </w:rPr>
        <w:t>so</w:t>
      </w:r>
      <w:r w:rsidRPr="00083A9C">
        <w:rPr>
          <w:rStyle w:val="StyleUnderline"/>
          <w:b/>
          <w:bCs/>
          <w:sz w:val="12"/>
          <w:u w:val="none"/>
        </w:rPr>
        <w:t xml:space="preserve"> </w:t>
      </w:r>
      <w:r w:rsidRPr="00125758">
        <w:rPr>
          <w:rStyle w:val="Emphasis"/>
          <w:b w:val="0"/>
          <w:bCs/>
          <w:vanish/>
          <w:sz w:val="12"/>
          <w:u w:val="none"/>
        </w:rPr>
        <w:t>generate</w:t>
      </w:r>
      <w:r w:rsidRPr="00083A9C">
        <w:rPr>
          <w:rStyle w:val="Emphasis"/>
          <w:b w:val="0"/>
          <w:bCs/>
          <w:sz w:val="12"/>
          <w:u w:val="none"/>
        </w:rPr>
        <w:t xml:space="preserve"> </w:t>
      </w:r>
      <w:r w:rsidRPr="00125758">
        <w:rPr>
          <w:rStyle w:val="Emphasis"/>
          <w:b w:val="0"/>
          <w:bCs/>
          <w:vanish/>
          <w:sz w:val="12"/>
          <w:u w:val="none"/>
        </w:rPr>
        <w:t>claims</w:t>
      </w:r>
      <w:r w:rsidRPr="00083A9C">
        <w:rPr>
          <w:rStyle w:val="Emphasis"/>
          <w:b w:val="0"/>
          <w:bCs/>
          <w:sz w:val="12"/>
          <w:u w:val="none"/>
        </w:rPr>
        <w:t xml:space="preserve"> </w:t>
      </w:r>
      <w:r w:rsidRPr="00125758">
        <w:rPr>
          <w:rStyle w:val="Emphasis"/>
          <w:b w:val="0"/>
          <w:bCs/>
          <w:vanish/>
          <w:sz w:val="12"/>
          <w:u w:val="none"/>
        </w:rPr>
        <w:t>to</w:t>
      </w:r>
      <w:r w:rsidRPr="00083A9C">
        <w:rPr>
          <w:rStyle w:val="Emphasis"/>
          <w:b w:val="0"/>
          <w:bCs/>
          <w:sz w:val="12"/>
          <w:u w:val="none"/>
        </w:rPr>
        <w:t xml:space="preserve"> </w:t>
      </w:r>
      <w:r w:rsidRPr="00125758">
        <w:rPr>
          <w:rStyle w:val="Emphasis"/>
          <w:b w:val="0"/>
          <w:bCs/>
          <w:vanish/>
          <w:sz w:val="12"/>
          <w:u w:val="none"/>
        </w:rPr>
        <w:t>respect</w:t>
      </w:r>
      <w:r w:rsidRPr="00083A9C">
        <w:rPr>
          <w:rStyle w:val="Emphasis"/>
          <w:b w:val="0"/>
          <w:bCs/>
          <w:sz w:val="12"/>
          <w:u w:val="none"/>
        </w:rPr>
        <w:t xml:space="preserve"> </w:t>
      </w:r>
      <w:r w:rsidRPr="00125758">
        <w:rPr>
          <w:rStyle w:val="Emphasis"/>
          <w:b w:val="0"/>
          <w:bCs/>
          <w:vanish/>
          <w:sz w:val="12"/>
          <w:u w:val="none"/>
        </w:rPr>
        <w:t>and</w:t>
      </w:r>
      <w:r w:rsidRPr="00083A9C">
        <w:rPr>
          <w:rStyle w:val="Emphasis"/>
          <w:b w:val="0"/>
          <w:bCs/>
          <w:sz w:val="12"/>
          <w:u w:val="none"/>
        </w:rPr>
        <w:t xml:space="preserve"> </w:t>
      </w:r>
      <w:r w:rsidRPr="00125758">
        <w:rPr>
          <w:rStyle w:val="Emphasis"/>
          <w:b w:val="0"/>
          <w:bCs/>
          <w:vanish/>
          <w:sz w:val="12"/>
          <w:u w:val="none"/>
        </w:rPr>
        <w:t>solidarity</w:t>
      </w:r>
      <w:r w:rsidRPr="00125758">
        <w:rPr>
          <w:rStyle w:val="StyleUnderline"/>
          <w:b/>
          <w:bCs/>
          <w:vanish/>
          <w:sz w:val="12"/>
          <w:u w:val="none"/>
        </w:rPr>
        <w:t>.”147</w:t>
      </w:r>
      <w:r w:rsidRPr="00083A9C">
        <w:rPr>
          <w:rStyle w:val="StyleUnderline"/>
          <w:b/>
          <w:bCs/>
          <w:sz w:val="12"/>
          <w:u w:val="none"/>
        </w:rPr>
        <w:t xml:space="preserve"> </w:t>
      </w:r>
      <w:r w:rsidRPr="00125758">
        <w:rPr>
          <w:rStyle w:val="Emphasis"/>
          <w:b w:val="0"/>
          <w:bCs/>
          <w:vanish/>
          <w:sz w:val="12"/>
          <w:u w:val="none"/>
        </w:rPr>
        <w:t>This</w:t>
      </w:r>
      <w:r w:rsidRPr="00083A9C">
        <w:rPr>
          <w:rStyle w:val="StyleUnderline"/>
          <w:b/>
          <w:bCs/>
          <w:sz w:val="12"/>
          <w:u w:val="none"/>
        </w:rPr>
        <w:t xml:space="preserve"> </w:t>
      </w:r>
      <w:r w:rsidRPr="00125758">
        <w:rPr>
          <w:b/>
          <w:bCs/>
          <w:vanish/>
          <w:sz w:val="12"/>
        </w:rPr>
        <w:t>identity</w:t>
      </w:r>
      <w:r w:rsidRPr="00083A9C">
        <w:rPr>
          <w:b/>
          <w:bCs/>
          <w:sz w:val="12"/>
        </w:rPr>
        <w:t xml:space="preserve"> </w:t>
      </w:r>
      <w:r w:rsidRPr="00125758">
        <w:rPr>
          <w:b/>
          <w:bCs/>
          <w:vanish/>
          <w:sz w:val="12"/>
        </w:rPr>
        <w:t>and</w:t>
      </w:r>
      <w:r w:rsidRPr="00083A9C">
        <w:rPr>
          <w:b/>
          <w:bCs/>
          <w:sz w:val="12"/>
        </w:rPr>
        <w:t xml:space="preserve"> </w:t>
      </w:r>
      <w:r w:rsidRPr="00125758">
        <w:rPr>
          <w:b/>
          <w:bCs/>
          <w:vanish/>
          <w:sz w:val="12"/>
        </w:rPr>
        <w:t>solidarity</w:t>
      </w:r>
      <w:r w:rsidRPr="00083A9C">
        <w:rPr>
          <w:rStyle w:val="StyleUnderline"/>
          <w:b/>
          <w:bCs/>
          <w:sz w:val="12"/>
          <w:u w:val="none"/>
        </w:rPr>
        <w:t xml:space="preserve"> </w:t>
      </w:r>
      <w:r w:rsidRPr="00125758">
        <w:rPr>
          <w:rStyle w:val="Emphasis"/>
          <w:b w:val="0"/>
          <w:bCs/>
          <w:vanish/>
          <w:sz w:val="12"/>
          <w:u w:val="none"/>
        </w:rPr>
        <w:t>can</w:t>
      </w:r>
      <w:r w:rsidRPr="00125758">
        <w:rPr>
          <w:rStyle w:val="StyleUnderline"/>
          <w:b/>
          <w:bCs/>
          <w:vanish/>
          <w:sz w:val="12"/>
          <w:u w:val="none"/>
        </w:rPr>
        <w:t>,</w:t>
      </w:r>
      <w:r w:rsidRPr="00083A9C">
        <w:rPr>
          <w:rStyle w:val="StyleUnderline"/>
          <w:b/>
          <w:bCs/>
          <w:sz w:val="12"/>
          <w:u w:val="none"/>
        </w:rPr>
        <w:t xml:space="preserve"> </w:t>
      </w:r>
      <w:r w:rsidRPr="00125758">
        <w:rPr>
          <w:b/>
          <w:bCs/>
          <w:vanish/>
          <w:sz w:val="12"/>
        </w:rPr>
        <w:t>in</w:t>
      </w:r>
      <w:r w:rsidRPr="00083A9C">
        <w:rPr>
          <w:b/>
          <w:bCs/>
          <w:sz w:val="12"/>
        </w:rPr>
        <w:t xml:space="preserve"> </w:t>
      </w:r>
      <w:r w:rsidRPr="00125758">
        <w:rPr>
          <w:b/>
          <w:bCs/>
          <w:vanish/>
          <w:sz w:val="12"/>
        </w:rPr>
        <w:t>t</w:t>
      </w:r>
      <w:r w:rsidRPr="00125758">
        <w:rPr>
          <w:vanish/>
          <w:sz w:val="12"/>
        </w:rPr>
        <w:t>urn,</w:t>
      </w:r>
      <w:r w:rsidRPr="00083A9C">
        <w:rPr>
          <w:rStyle w:val="StyleUnderline"/>
        </w:rPr>
        <w:t xml:space="preserve"> </w:t>
      </w:r>
      <w:r w:rsidRPr="00083A9C">
        <w:rPr>
          <w:rStyle w:val="Emphasis"/>
          <w:highlight w:val="yellow"/>
        </w:rPr>
        <w:t xml:space="preserve">enable inmates to engage </w:t>
      </w:r>
      <w:r w:rsidRPr="00125758">
        <w:rPr>
          <w:rStyle w:val="Emphasis"/>
          <w:b w:val="0"/>
          <w:bCs/>
          <w:vanish/>
          <w:sz w:val="12"/>
          <w:u w:val="none"/>
        </w:rPr>
        <w:t>in</w:t>
      </w:r>
      <w:r w:rsidRPr="00083A9C">
        <w:rPr>
          <w:rStyle w:val="Emphasis"/>
          <w:b w:val="0"/>
          <w:bCs/>
          <w:sz w:val="12"/>
          <w:u w:val="none"/>
        </w:rPr>
        <w:t xml:space="preserve"> </w:t>
      </w:r>
      <w:r w:rsidRPr="00125758">
        <w:rPr>
          <w:rStyle w:val="Emphasis"/>
          <w:b w:val="0"/>
          <w:bCs/>
          <w:vanish/>
          <w:sz w:val="12"/>
          <w:u w:val="none"/>
        </w:rPr>
        <w:t>productive</w:t>
      </w:r>
      <w:r w:rsidRPr="00083A9C">
        <w:rPr>
          <w:rStyle w:val="Emphasis"/>
          <w:b w:val="0"/>
          <w:bCs/>
          <w:sz w:val="12"/>
          <w:u w:val="none"/>
        </w:rPr>
        <w:t xml:space="preserve"> </w:t>
      </w:r>
      <w:r w:rsidRPr="00125758">
        <w:rPr>
          <w:rStyle w:val="Emphasis"/>
          <w:b w:val="0"/>
          <w:bCs/>
          <w:vanish/>
          <w:sz w:val="12"/>
          <w:u w:val="none"/>
        </w:rPr>
        <w:t>and</w:t>
      </w:r>
      <w:r w:rsidRPr="00083A9C">
        <w:rPr>
          <w:rStyle w:val="Emphasis"/>
          <w:b w:val="0"/>
          <w:bCs/>
          <w:sz w:val="12"/>
          <w:u w:val="none"/>
        </w:rPr>
        <w:t xml:space="preserve"> </w:t>
      </w:r>
      <w:r w:rsidRPr="00125758">
        <w:rPr>
          <w:rStyle w:val="Emphasis"/>
          <w:b w:val="0"/>
          <w:bCs/>
          <w:vanish/>
          <w:sz w:val="12"/>
          <w:u w:val="none"/>
        </w:rPr>
        <w:t>peaceful</w:t>
      </w:r>
      <w:r w:rsidRPr="00083A9C">
        <w:rPr>
          <w:rStyle w:val="Emphasis"/>
        </w:rPr>
        <w:t xml:space="preserve"> </w:t>
      </w:r>
      <w:r w:rsidRPr="00083A9C">
        <w:rPr>
          <w:rStyle w:val="Emphasis"/>
          <w:highlight w:val="yellow"/>
        </w:rPr>
        <w:t>bargains with prison officials for better conditions, higher pay, and other reform desires</w:t>
      </w:r>
      <w:r w:rsidRPr="00125758">
        <w:rPr>
          <w:rStyle w:val="Emphasis"/>
          <w:vanish/>
        </w:rPr>
        <w:t>.</w:t>
      </w:r>
      <w:r w:rsidRPr="00083A9C">
        <w:rPr>
          <w:sz w:val="12"/>
        </w:rPr>
        <w:t xml:space="preserve"> </w:t>
      </w:r>
      <w:r w:rsidRPr="00125758">
        <w:rPr>
          <w:vanish/>
          <w:sz w:val="12"/>
        </w:rPr>
        <w:t>Bargaining</w:t>
      </w:r>
      <w:r w:rsidRPr="00083A9C">
        <w:rPr>
          <w:sz w:val="12"/>
        </w:rPr>
        <w:t xml:space="preserve"> </w:t>
      </w:r>
      <w:r w:rsidRPr="00125758">
        <w:rPr>
          <w:vanish/>
          <w:sz w:val="12"/>
        </w:rPr>
        <w:t>is,</w:t>
      </w:r>
      <w:r w:rsidRPr="00083A9C">
        <w:rPr>
          <w:sz w:val="12"/>
        </w:rPr>
        <w:t xml:space="preserve"> </w:t>
      </w:r>
      <w:r w:rsidRPr="00125758">
        <w:rPr>
          <w:vanish/>
          <w:sz w:val="12"/>
        </w:rPr>
        <w:t>in</w:t>
      </w:r>
      <w:r w:rsidRPr="00083A9C">
        <w:rPr>
          <w:sz w:val="12"/>
        </w:rPr>
        <w:t xml:space="preserve"> </w:t>
      </w:r>
      <w:r w:rsidRPr="00125758">
        <w:rPr>
          <w:vanish/>
          <w:sz w:val="12"/>
        </w:rPr>
        <w:t>many</w:t>
      </w:r>
      <w:r w:rsidRPr="00083A9C">
        <w:rPr>
          <w:sz w:val="12"/>
        </w:rPr>
        <w:t xml:space="preserve"> </w:t>
      </w:r>
      <w:r w:rsidRPr="00125758">
        <w:rPr>
          <w:vanish/>
          <w:sz w:val="12"/>
        </w:rPr>
        <w:t>respects,</w:t>
      </w:r>
      <w:r w:rsidRPr="00083A9C">
        <w:rPr>
          <w:sz w:val="12"/>
        </w:rPr>
        <w:t xml:space="preserve"> </w:t>
      </w:r>
      <w:r w:rsidRPr="00125758">
        <w:rPr>
          <w:vanish/>
          <w:sz w:val="12"/>
        </w:rPr>
        <w:t>already</w:t>
      </w:r>
      <w:r w:rsidRPr="00083A9C">
        <w:rPr>
          <w:sz w:val="12"/>
        </w:rPr>
        <w:t xml:space="preserve"> </w:t>
      </w:r>
      <w:r w:rsidRPr="00125758">
        <w:rPr>
          <w:vanish/>
          <w:sz w:val="12"/>
        </w:rPr>
        <w:t>very</w:t>
      </w:r>
      <w:r w:rsidRPr="00083A9C">
        <w:rPr>
          <w:sz w:val="12"/>
        </w:rPr>
        <w:t xml:space="preserve"> </w:t>
      </w:r>
      <w:r w:rsidRPr="00125758">
        <w:rPr>
          <w:vanish/>
          <w:sz w:val="12"/>
        </w:rPr>
        <w:t>common</w:t>
      </w:r>
      <w:r w:rsidRPr="00083A9C">
        <w:rPr>
          <w:sz w:val="12"/>
        </w:rPr>
        <w:t xml:space="preserve"> </w:t>
      </w:r>
      <w:r w:rsidRPr="00125758">
        <w:rPr>
          <w:vanish/>
          <w:sz w:val="12"/>
        </w:rPr>
        <w:t>in</w:t>
      </w:r>
      <w:r w:rsidRPr="00083A9C">
        <w:rPr>
          <w:sz w:val="12"/>
        </w:rPr>
        <w:t xml:space="preserve"> </w:t>
      </w:r>
      <w:r w:rsidRPr="00125758">
        <w:rPr>
          <w:vanish/>
          <w:sz w:val="12"/>
        </w:rPr>
        <w:t>prisons,</w:t>
      </w:r>
      <w:r w:rsidRPr="00083A9C">
        <w:rPr>
          <w:sz w:val="12"/>
        </w:rPr>
        <w:t xml:space="preserve"> </w:t>
      </w:r>
      <w:r w:rsidRPr="00125758">
        <w:rPr>
          <w:vanish/>
          <w:sz w:val="12"/>
        </w:rPr>
        <w:t>“for</w:t>
      </w:r>
      <w:r w:rsidRPr="00083A9C">
        <w:rPr>
          <w:sz w:val="12"/>
        </w:rPr>
        <w:t xml:space="preserve"> </w:t>
      </w:r>
      <w:r w:rsidRPr="00125758">
        <w:rPr>
          <w:vanish/>
          <w:sz w:val="12"/>
        </w:rPr>
        <w:t>the</w:t>
      </w:r>
      <w:r w:rsidRPr="00083A9C">
        <w:rPr>
          <w:sz w:val="12"/>
        </w:rPr>
        <w:t xml:space="preserve"> </w:t>
      </w:r>
      <w:r w:rsidRPr="00125758">
        <w:rPr>
          <w:vanish/>
          <w:sz w:val="12"/>
        </w:rPr>
        <w:t>simple</w:t>
      </w:r>
      <w:r w:rsidRPr="00083A9C">
        <w:rPr>
          <w:sz w:val="12"/>
        </w:rPr>
        <w:t xml:space="preserve"> </w:t>
      </w:r>
      <w:r w:rsidRPr="00125758">
        <w:rPr>
          <w:vanish/>
          <w:sz w:val="12"/>
        </w:rPr>
        <w:t>reason</w:t>
      </w:r>
      <w:r w:rsidRPr="00083A9C">
        <w:rPr>
          <w:sz w:val="12"/>
        </w:rPr>
        <w:t xml:space="preserve"> </w:t>
      </w:r>
      <w:r w:rsidRPr="00125758">
        <w:rPr>
          <w:vanish/>
          <w:sz w:val="12"/>
        </w:rPr>
        <w:t>that</w:t>
      </w:r>
      <w:r w:rsidRPr="00083A9C">
        <w:rPr>
          <w:sz w:val="12"/>
        </w:rPr>
        <w:t xml:space="preserve"> </w:t>
      </w:r>
      <w:r w:rsidRPr="00125758">
        <w:rPr>
          <w:vanish/>
          <w:sz w:val="12"/>
        </w:rPr>
        <w:t>[prison]</w:t>
      </w:r>
      <w:r w:rsidRPr="00083A9C">
        <w:rPr>
          <w:sz w:val="12"/>
        </w:rPr>
        <w:t xml:space="preserve"> </w:t>
      </w:r>
      <w:r w:rsidRPr="00125758">
        <w:rPr>
          <w:vanish/>
          <w:sz w:val="12"/>
        </w:rPr>
        <w:t>administrators</w:t>
      </w:r>
      <w:r w:rsidRPr="00083A9C">
        <w:rPr>
          <w:sz w:val="12"/>
        </w:rPr>
        <w:t xml:space="preserve"> </w:t>
      </w:r>
      <w:r w:rsidRPr="00125758">
        <w:rPr>
          <w:vanish/>
          <w:sz w:val="12"/>
        </w:rPr>
        <w:t>rarely</w:t>
      </w:r>
      <w:r w:rsidRPr="00083A9C">
        <w:rPr>
          <w:sz w:val="12"/>
        </w:rPr>
        <w:t xml:space="preserve"> </w:t>
      </w:r>
      <w:r w:rsidRPr="00125758">
        <w:rPr>
          <w:vanish/>
          <w:sz w:val="12"/>
        </w:rPr>
        <w:t>have</w:t>
      </w:r>
      <w:r w:rsidRPr="00083A9C">
        <w:rPr>
          <w:sz w:val="12"/>
        </w:rPr>
        <w:t xml:space="preserve"> </w:t>
      </w:r>
      <w:r w:rsidRPr="00125758">
        <w:rPr>
          <w:vanish/>
          <w:sz w:val="12"/>
        </w:rPr>
        <w:t>sufficient</w:t>
      </w:r>
      <w:r w:rsidRPr="00083A9C">
        <w:rPr>
          <w:sz w:val="12"/>
        </w:rPr>
        <w:t xml:space="preserve"> </w:t>
      </w:r>
      <w:r w:rsidRPr="00125758">
        <w:rPr>
          <w:vanish/>
          <w:sz w:val="12"/>
        </w:rPr>
        <w:t>resources</w:t>
      </w:r>
      <w:r w:rsidRPr="00083A9C">
        <w:rPr>
          <w:sz w:val="12"/>
        </w:rPr>
        <w:t xml:space="preserve"> </w:t>
      </w:r>
      <w:r w:rsidRPr="00125758">
        <w:rPr>
          <w:vanish/>
          <w:sz w:val="12"/>
        </w:rPr>
        <w:t>to</w:t>
      </w:r>
      <w:r w:rsidRPr="00083A9C">
        <w:rPr>
          <w:sz w:val="12"/>
        </w:rPr>
        <w:t xml:space="preserve"> </w:t>
      </w:r>
      <w:r w:rsidRPr="00125758">
        <w:rPr>
          <w:vanish/>
          <w:sz w:val="12"/>
        </w:rPr>
        <w:t>gain</w:t>
      </w:r>
      <w:r w:rsidRPr="00083A9C">
        <w:rPr>
          <w:sz w:val="12"/>
        </w:rPr>
        <w:t xml:space="preserve"> </w:t>
      </w:r>
      <w:r w:rsidRPr="00125758">
        <w:rPr>
          <w:vanish/>
          <w:sz w:val="12"/>
        </w:rPr>
        <w:t>complete</w:t>
      </w:r>
      <w:r w:rsidRPr="00083A9C">
        <w:rPr>
          <w:sz w:val="12"/>
        </w:rPr>
        <w:t xml:space="preserve"> </w:t>
      </w:r>
      <w:r w:rsidRPr="00125758">
        <w:rPr>
          <w:vanish/>
          <w:sz w:val="12"/>
        </w:rPr>
        <w:t>conformity</w:t>
      </w:r>
      <w:r w:rsidRPr="00083A9C">
        <w:rPr>
          <w:sz w:val="12"/>
        </w:rPr>
        <w:t xml:space="preserve"> </w:t>
      </w:r>
      <w:r w:rsidRPr="00125758">
        <w:rPr>
          <w:vanish/>
          <w:sz w:val="12"/>
        </w:rPr>
        <w:t>to</w:t>
      </w:r>
      <w:r w:rsidRPr="00083A9C">
        <w:rPr>
          <w:sz w:val="12"/>
        </w:rPr>
        <w:t xml:space="preserve"> </w:t>
      </w:r>
      <w:r w:rsidRPr="00125758">
        <w:rPr>
          <w:vanish/>
          <w:sz w:val="12"/>
        </w:rPr>
        <w:t>all</w:t>
      </w:r>
      <w:r w:rsidRPr="00083A9C">
        <w:rPr>
          <w:sz w:val="12"/>
        </w:rPr>
        <w:t xml:space="preserve"> </w:t>
      </w:r>
      <w:r w:rsidRPr="00125758">
        <w:rPr>
          <w:vanish/>
          <w:sz w:val="12"/>
        </w:rPr>
        <w:t>the</w:t>
      </w:r>
      <w:r w:rsidRPr="00083A9C">
        <w:rPr>
          <w:sz w:val="12"/>
        </w:rPr>
        <w:t xml:space="preserve"> </w:t>
      </w:r>
      <w:r w:rsidRPr="00125758">
        <w:rPr>
          <w:vanish/>
          <w:sz w:val="12"/>
        </w:rPr>
        <w:t>rules.”148</w:t>
      </w:r>
      <w:r w:rsidRPr="00083A9C">
        <w:rPr>
          <w:sz w:val="12"/>
        </w:rPr>
        <w:t xml:space="preserve"> </w:t>
      </w:r>
      <w:r w:rsidRPr="00125758">
        <w:rPr>
          <w:vanish/>
          <w:sz w:val="12"/>
        </w:rPr>
        <w:t>However,</w:t>
      </w:r>
      <w:r w:rsidRPr="00083A9C">
        <w:rPr>
          <w:sz w:val="12"/>
        </w:rPr>
        <w:t xml:space="preserve"> </w:t>
      </w:r>
      <w:r w:rsidRPr="00125758">
        <w:rPr>
          <w:vanish/>
          <w:sz w:val="12"/>
        </w:rPr>
        <w:t>such</w:t>
      </w:r>
      <w:r w:rsidRPr="00083A9C">
        <w:rPr>
          <w:sz w:val="12"/>
        </w:rPr>
        <w:t xml:space="preserve"> </w:t>
      </w:r>
      <w:r w:rsidRPr="00125758">
        <w:rPr>
          <w:vanish/>
          <w:sz w:val="12"/>
        </w:rPr>
        <w:t>bargaining</w:t>
      </w:r>
      <w:r w:rsidRPr="00083A9C">
        <w:rPr>
          <w:sz w:val="12"/>
        </w:rPr>
        <w:t xml:space="preserve"> </w:t>
      </w:r>
      <w:r w:rsidRPr="00125758">
        <w:rPr>
          <w:vanish/>
          <w:sz w:val="12"/>
        </w:rPr>
        <w:t>typically</w:t>
      </w:r>
      <w:r w:rsidRPr="00083A9C">
        <w:rPr>
          <w:sz w:val="12"/>
        </w:rPr>
        <w:t xml:space="preserve"> </w:t>
      </w:r>
      <w:r w:rsidRPr="00125758">
        <w:rPr>
          <w:vanish/>
          <w:sz w:val="12"/>
        </w:rPr>
        <w:t>happens</w:t>
      </w:r>
      <w:r w:rsidRPr="00083A9C">
        <w:rPr>
          <w:sz w:val="12"/>
        </w:rPr>
        <w:t xml:space="preserve"> </w:t>
      </w:r>
      <w:r w:rsidRPr="00125758">
        <w:rPr>
          <w:vanish/>
          <w:sz w:val="12"/>
        </w:rPr>
        <w:t>in</w:t>
      </w:r>
      <w:r w:rsidRPr="00083A9C">
        <w:rPr>
          <w:sz w:val="12"/>
        </w:rPr>
        <w:t xml:space="preserve"> </w:t>
      </w:r>
      <w:r w:rsidRPr="00125758">
        <w:rPr>
          <w:vanish/>
          <w:sz w:val="12"/>
        </w:rPr>
        <w:t>an</w:t>
      </w:r>
      <w:r w:rsidRPr="00083A9C">
        <w:rPr>
          <w:sz w:val="12"/>
        </w:rPr>
        <w:t xml:space="preserve"> </w:t>
      </w:r>
      <w:r w:rsidRPr="00125758">
        <w:rPr>
          <w:vanish/>
          <w:sz w:val="12"/>
        </w:rPr>
        <w:t>informal,</w:t>
      </w:r>
      <w:r w:rsidRPr="00083A9C">
        <w:rPr>
          <w:sz w:val="12"/>
        </w:rPr>
        <w:t xml:space="preserve"> </w:t>
      </w:r>
      <w:r w:rsidRPr="00125758">
        <w:rPr>
          <w:vanish/>
          <w:sz w:val="12"/>
        </w:rPr>
        <w:t>ongoing,</w:t>
      </w:r>
      <w:r w:rsidRPr="00083A9C">
        <w:rPr>
          <w:sz w:val="12"/>
        </w:rPr>
        <w:t xml:space="preserve"> </w:t>
      </w:r>
      <w:r w:rsidRPr="00125758">
        <w:rPr>
          <w:vanish/>
          <w:sz w:val="12"/>
        </w:rPr>
        <w:t>private</w:t>
      </w:r>
      <w:r w:rsidRPr="00083A9C">
        <w:rPr>
          <w:sz w:val="12"/>
        </w:rPr>
        <w:t xml:space="preserve"> </w:t>
      </w:r>
      <w:r w:rsidRPr="00125758">
        <w:rPr>
          <w:vanish/>
          <w:sz w:val="12"/>
        </w:rPr>
        <w:t>process;149</w:t>
      </w:r>
      <w:r w:rsidRPr="00083A9C">
        <w:rPr>
          <w:sz w:val="12"/>
        </w:rPr>
        <w:t xml:space="preserve"> </w:t>
      </w:r>
      <w:r w:rsidRPr="00125758">
        <w:rPr>
          <w:vanish/>
          <w:sz w:val="12"/>
        </w:rPr>
        <w:t>in</w:t>
      </w:r>
      <w:r w:rsidRPr="00083A9C">
        <w:rPr>
          <w:sz w:val="12"/>
        </w:rPr>
        <w:t xml:space="preserve"> </w:t>
      </w:r>
      <w:r w:rsidRPr="00125758">
        <w:rPr>
          <w:vanish/>
          <w:sz w:val="12"/>
        </w:rPr>
        <w:t>their</w:t>
      </w:r>
      <w:r w:rsidRPr="00083A9C">
        <w:rPr>
          <w:sz w:val="12"/>
        </w:rPr>
        <w:t xml:space="preserve"> </w:t>
      </w:r>
      <w:r w:rsidRPr="00125758">
        <w:rPr>
          <w:vanish/>
          <w:sz w:val="12"/>
        </w:rPr>
        <w:t>recurrent,</w:t>
      </w:r>
      <w:r w:rsidRPr="00083A9C">
        <w:rPr>
          <w:sz w:val="12"/>
        </w:rPr>
        <w:t xml:space="preserve"> </w:t>
      </w:r>
      <w:r w:rsidRPr="00125758">
        <w:rPr>
          <w:vanish/>
          <w:sz w:val="12"/>
        </w:rPr>
        <w:t>day-to-day</w:t>
      </w:r>
      <w:r w:rsidRPr="00083A9C">
        <w:rPr>
          <w:sz w:val="12"/>
        </w:rPr>
        <w:t xml:space="preserve"> </w:t>
      </w:r>
      <w:r w:rsidRPr="00125758">
        <w:rPr>
          <w:vanish/>
          <w:sz w:val="12"/>
        </w:rPr>
        <w:t>contact</w:t>
      </w:r>
      <w:r w:rsidRPr="00083A9C">
        <w:rPr>
          <w:sz w:val="12"/>
        </w:rPr>
        <w:t xml:space="preserve"> </w:t>
      </w:r>
      <w:r w:rsidRPr="00125758">
        <w:rPr>
          <w:vanish/>
          <w:sz w:val="12"/>
        </w:rPr>
        <w:t>with</w:t>
      </w:r>
      <w:r w:rsidRPr="00083A9C">
        <w:rPr>
          <w:sz w:val="12"/>
        </w:rPr>
        <w:t xml:space="preserve"> </w:t>
      </w:r>
      <w:r w:rsidRPr="00125758">
        <w:rPr>
          <w:vanish/>
          <w:sz w:val="12"/>
        </w:rPr>
        <w:t>inmates,</w:t>
      </w:r>
      <w:r w:rsidRPr="00083A9C">
        <w:rPr>
          <w:sz w:val="12"/>
        </w:rPr>
        <w:t xml:space="preserve"> </w:t>
      </w:r>
      <w:r w:rsidRPr="00125758">
        <w:rPr>
          <w:vanish/>
          <w:sz w:val="12"/>
        </w:rPr>
        <w:t>prison</w:t>
      </w:r>
      <w:r w:rsidRPr="00083A9C">
        <w:rPr>
          <w:sz w:val="12"/>
        </w:rPr>
        <w:t xml:space="preserve"> </w:t>
      </w:r>
      <w:r w:rsidRPr="00125758">
        <w:rPr>
          <w:vanish/>
          <w:sz w:val="12"/>
        </w:rPr>
        <w:t>administrators</w:t>
      </w:r>
      <w:r w:rsidRPr="00083A9C">
        <w:rPr>
          <w:sz w:val="12"/>
        </w:rPr>
        <w:t xml:space="preserve"> </w:t>
      </w:r>
      <w:r w:rsidRPr="00125758">
        <w:rPr>
          <w:vanish/>
          <w:sz w:val="12"/>
        </w:rPr>
        <w:t>use</w:t>
      </w:r>
      <w:r w:rsidRPr="00083A9C">
        <w:rPr>
          <w:sz w:val="12"/>
        </w:rPr>
        <w:t xml:space="preserve"> </w:t>
      </w:r>
      <w:r w:rsidRPr="00125758">
        <w:rPr>
          <w:vanish/>
          <w:sz w:val="12"/>
        </w:rPr>
        <w:t>their</w:t>
      </w:r>
      <w:r w:rsidRPr="00083A9C">
        <w:rPr>
          <w:sz w:val="12"/>
        </w:rPr>
        <w:t xml:space="preserve"> </w:t>
      </w:r>
      <w:r w:rsidRPr="00125758">
        <w:rPr>
          <w:vanish/>
          <w:sz w:val="12"/>
        </w:rPr>
        <w:t>arsenal</w:t>
      </w:r>
      <w:r w:rsidRPr="00083A9C">
        <w:rPr>
          <w:sz w:val="12"/>
        </w:rPr>
        <w:t xml:space="preserve"> </w:t>
      </w:r>
      <w:r w:rsidRPr="00125758">
        <w:rPr>
          <w:vanish/>
          <w:sz w:val="12"/>
        </w:rPr>
        <w:t>of</w:t>
      </w:r>
      <w:r w:rsidRPr="00083A9C">
        <w:rPr>
          <w:sz w:val="12"/>
        </w:rPr>
        <w:t xml:space="preserve"> </w:t>
      </w:r>
      <w:r w:rsidRPr="00125758">
        <w:rPr>
          <w:vanish/>
          <w:sz w:val="12"/>
        </w:rPr>
        <w:t>tools150</w:t>
      </w:r>
      <w:r w:rsidRPr="00083A9C">
        <w:rPr>
          <w:sz w:val="12"/>
        </w:rPr>
        <w:t xml:space="preserve"> </w:t>
      </w:r>
      <w:r w:rsidRPr="00125758">
        <w:rPr>
          <w:vanish/>
          <w:sz w:val="12"/>
        </w:rPr>
        <w:t>to</w:t>
      </w:r>
      <w:r w:rsidRPr="00083A9C">
        <w:rPr>
          <w:sz w:val="12"/>
        </w:rPr>
        <w:t xml:space="preserve"> </w:t>
      </w:r>
      <w:r w:rsidRPr="00125758">
        <w:rPr>
          <w:vanish/>
          <w:sz w:val="12"/>
        </w:rPr>
        <w:t>“negotiate”</w:t>
      </w:r>
      <w:r w:rsidRPr="00083A9C">
        <w:rPr>
          <w:sz w:val="12"/>
        </w:rPr>
        <w:t xml:space="preserve"> </w:t>
      </w:r>
      <w:r w:rsidRPr="00125758">
        <w:rPr>
          <w:vanish/>
          <w:sz w:val="12"/>
        </w:rPr>
        <w:t>only</w:t>
      </w:r>
      <w:r w:rsidRPr="00083A9C">
        <w:rPr>
          <w:sz w:val="12"/>
        </w:rPr>
        <w:t xml:space="preserve"> </w:t>
      </w:r>
      <w:r w:rsidRPr="00125758">
        <w:rPr>
          <w:vanish/>
          <w:sz w:val="12"/>
        </w:rPr>
        <w:t>with</w:t>
      </w:r>
      <w:r w:rsidRPr="00083A9C">
        <w:rPr>
          <w:sz w:val="12"/>
        </w:rPr>
        <w:t xml:space="preserve"> </w:t>
      </w:r>
      <w:r w:rsidRPr="00125758">
        <w:rPr>
          <w:vanish/>
          <w:sz w:val="12"/>
        </w:rPr>
        <w:t>select</w:t>
      </w:r>
      <w:r w:rsidRPr="00083A9C">
        <w:rPr>
          <w:sz w:val="12"/>
        </w:rPr>
        <w:t xml:space="preserve"> </w:t>
      </w:r>
      <w:r w:rsidRPr="00125758">
        <w:rPr>
          <w:vanish/>
          <w:sz w:val="12"/>
        </w:rPr>
        <w:t>inmate</w:t>
      </w:r>
      <w:r w:rsidRPr="00083A9C">
        <w:rPr>
          <w:sz w:val="12"/>
        </w:rPr>
        <w:t xml:space="preserve"> </w:t>
      </w:r>
      <w:r w:rsidRPr="00125758">
        <w:rPr>
          <w:vanish/>
          <w:sz w:val="12"/>
        </w:rPr>
        <w:t>leaders,151</w:t>
      </w:r>
      <w:r w:rsidRPr="00083A9C">
        <w:rPr>
          <w:sz w:val="12"/>
        </w:rPr>
        <w:t xml:space="preserve"> </w:t>
      </w:r>
      <w:r w:rsidRPr="00125758">
        <w:rPr>
          <w:vanish/>
          <w:sz w:val="12"/>
        </w:rPr>
        <w:t>with</w:t>
      </w:r>
      <w:r w:rsidRPr="00083A9C">
        <w:rPr>
          <w:sz w:val="12"/>
        </w:rPr>
        <w:t xml:space="preserve"> </w:t>
      </w:r>
      <w:r w:rsidRPr="00125758">
        <w:rPr>
          <w:vanish/>
          <w:sz w:val="12"/>
        </w:rPr>
        <w:t>the</w:t>
      </w:r>
      <w:r w:rsidRPr="00083A9C">
        <w:rPr>
          <w:sz w:val="12"/>
        </w:rPr>
        <w:t xml:space="preserve"> </w:t>
      </w:r>
      <w:r w:rsidRPr="00125758">
        <w:rPr>
          <w:vanish/>
          <w:sz w:val="12"/>
        </w:rPr>
        <w:t>central</w:t>
      </w:r>
      <w:r w:rsidRPr="00083A9C">
        <w:rPr>
          <w:sz w:val="12"/>
        </w:rPr>
        <w:t xml:space="preserve"> </w:t>
      </w:r>
      <w:r w:rsidRPr="00125758">
        <w:rPr>
          <w:vanish/>
          <w:sz w:val="12"/>
        </w:rPr>
        <w:t>goal</w:t>
      </w:r>
      <w:r w:rsidRPr="00083A9C">
        <w:rPr>
          <w:sz w:val="12"/>
        </w:rPr>
        <w:t xml:space="preserve"> </w:t>
      </w:r>
      <w:r w:rsidRPr="00125758">
        <w:rPr>
          <w:vanish/>
          <w:sz w:val="12"/>
        </w:rPr>
        <w:t>of</w:t>
      </w:r>
      <w:r w:rsidRPr="00083A9C">
        <w:rPr>
          <w:sz w:val="12"/>
        </w:rPr>
        <w:t xml:space="preserve"> </w:t>
      </w:r>
      <w:r w:rsidRPr="00125758">
        <w:rPr>
          <w:vanish/>
          <w:sz w:val="12"/>
        </w:rPr>
        <w:t>maintaining</w:t>
      </w:r>
      <w:r w:rsidRPr="00083A9C">
        <w:rPr>
          <w:sz w:val="12"/>
        </w:rPr>
        <w:t xml:space="preserve"> </w:t>
      </w:r>
      <w:r w:rsidRPr="00125758">
        <w:rPr>
          <w:vanish/>
          <w:sz w:val="12"/>
        </w:rPr>
        <w:t>“short</w:t>
      </w:r>
      <w:r w:rsidRPr="00083A9C">
        <w:rPr>
          <w:sz w:val="12"/>
        </w:rPr>
        <w:t xml:space="preserve"> </w:t>
      </w:r>
      <w:r w:rsidRPr="00125758">
        <w:rPr>
          <w:vanish/>
          <w:sz w:val="12"/>
        </w:rPr>
        <w:t>term</w:t>
      </w:r>
      <w:r w:rsidRPr="00083A9C">
        <w:rPr>
          <w:sz w:val="12"/>
        </w:rPr>
        <w:t xml:space="preserve"> </w:t>
      </w:r>
      <w:r w:rsidRPr="00125758">
        <w:rPr>
          <w:vanish/>
          <w:sz w:val="12"/>
        </w:rPr>
        <w:t>surface</w:t>
      </w:r>
      <w:r w:rsidRPr="00083A9C">
        <w:rPr>
          <w:sz w:val="12"/>
        </w:rPr>
        <w:t xml:space="preserve"> </w:t>
      </w:r>
      <w:r w:rsidRPr="00125758">
        <w:rPr>
          <w:vanish/>
          <w:sz w:val="12"/>
        </w:rPr>
        <w:t>order.”152</w:t>
      </w:r>
      <w:r w:rsidRPr="00083A9C">
        <w:rPr>
          <w:sz w:val="12"/>
        </w:rPr>
        <w:t xml:space="preserve"> </w:t>
      </w:r>
      <w:r w:rsidRPr="00125758">
        <w:rPr>
          <w:vanish/>
          <w:sz w:val="12"/>
        </w:rPr>
        <w:t>This</w:t>
      </w:r>
      <w:r w:rsidRPr="00083A9C">
        <w:rPr>
          <w:sz w:val="12"/>
        </w:rPr>
        <w:t xml:space="preserve"> </w:t>
      </w:r>
      <w:r w:rsidRPr="00125758">
        <w:rPr>
          <w:vanish/>
          <w:sz w:val="12"/>
        </w:rPr>
        <w:t>informal</w:t>
      </w:r>
      <w:r w:rsidRPr="00083A9C">
        <w:rPr>
          <w:sz w:val="12"/>
        </w:rPr>
        <w:t xml:space="preserve"> </w:t>
      </w:r>
      <w:r w:rsidRPr="00125758">
        <w:rPr>
          <w:vanish/>
          <w:sz w:val="12"/>
        </w:rPr>
        <w:t>bargaining</w:t>
      </w:r>
      <w:r w:rsidRPr="00083A9C">
        <w:rPr>
          <w:sz w:val="12"/>
        </w:rPr>
        <w:t xml:space="preserve"> </w:t>
      </w:r>
      <w:r w:rsidRPr="00125758">
        <w:rPr>
          <w:vanish/>
          <w:sz w:val="12"/>
        </w:rPr>
        <w:t>is</w:t>
      </w:r>
      <w:r w:rsidRPr="00083A9C">
        <w:rPr>
          <w:sz w:val="12"/>
        </w:rPr>
        <w:t xml:space="preserve"> </w:t>
      </w:r>
      <w:r w:rsidRPr="00125758">
        <w:rPr>
          <w:vanish/>
          <w:sz w:val="12"/>
        </w:rPr>
        <w:t>“dysfunctional”</w:t>
      </w:r>
      <w:r w:rsidRPr="00083A9C">
        <w:rPr>
          <w:sz w:val="12"/>
        </w:rPr>
        <w:t xml:space="preserve"> </w:t>
      </w:r>
      <w:r w:rsidRPr="00125758">
        <w:rPr>
          <w:vanish/>
          <w:sz w:val="12"/>
        </w:rPr>
        <w:t>to</w:t>
      </w:r>
      <w:r w:rsidRPr="00083A9C">
        <w:rPr>
          <w:sz w:val="12"/>
        </w:rPr>
        <w:t xml:space="preserve"> </w:t>
      </w:r>
      <w:r w:rsidRPr="00125758">
        <w:rPr>
          <w:vanish/>
          <w:sz w:val="12"/>
        </w:rPr>
        <w:t>the</w:t>
      </w:r>
      <w:r w:rsidRPr="00083A9C">
        <w:rPr>
          <w:sz w:val="12"/>
        </w:rPr>
        <w:t xml:space="preserve"> </w:t>
      </w:r>
      <w:r w:rsidRPr="00125758">
        <w:rPr>
          <w:vanish/>
          <w:sz w:val="12"/>
        </w:rPr>
        <w:t>long-term</w:t>
      </w:r>
      <w:r w:rsidRPr="00083A9C">
        <w:rPr>
          <w:sz w:val="12"/>
        </w:rPr>
        <w:t xml:space="preserve"> </w:t>
      </w:r>
      <w:r w:rsidRPr="00125758">
        <w:rPr>
          <w:vanish/>
          <w:sz w:val="12"/>
        </w:rPr>
        <w:t>stability</w:t>
      </w:r>
      <w:r w:rsidRPr="00083A9C">
        <w:rPr>
          <w:sz w:val="12"/>
        </w:rPr>
        <w:t xml:space="preserve"> </w:t>
      </w:r>
      <w:r w:rsidRPr="00125758">
        <w:rPr>
          <w:vanish/>
          <w:sz w:val="12"/>
        </w:rPr>
        <w:t>of</w:t>
      </w:r>
      <w:r w:rsidRPr="00083A9C">
        <w:rPr>
          <w:sz w:val="12"/>
        </w:rPr>
        <w:t xml:space="preserve"> </w:t>
      </w:r>
      <w:r w:rsidRPr="00125758">
        <w:rPr>
          <w:vanish/>
          <w:sz w:val="12"/>
        </w:rPr>
        <w:t>prison</w:t>
      </w:r>
      <w:r w:rsidRPr="00083A9C">
        <w:rPr>
          <w:sz w:val="12"/>
        </w:rPr>
        <w:t xml:space="preserve"> </w:t>
      </w:r>
      <w:r w:rsidRPr="00125758">
        <w:rPr>
          <w:vanish/>
          <w:sz w:val="12"/>
        </w:rPr>
        <w:t>institutions</w:t>
      </w:r>
      <w:r w:rsidRPr="00083A9C">
        <w:rPr>
          <w:sz w:val="12"/>
        </w:rPr>
        <w:t xml:space="preserve"> </w:t>
      </w:r>
      <w:r w:rsidRPr="00125758">
        <w:rPr>
          <w:vanish/>
          <w:sz w:val="12"/>
        </w:rPr>
        <w:t>and</w:t>
      </w:r>
      <w:r w:rsidRPr="00083A9C">
        <w:rPr>
          <w:sz w:val="12"/>
        </w:rPr>
        <w:t xml:space="preserve"> </w:t>
      </w:r>
      <w:r w:rsidRPr="00125758">
        <w:rPr>
          <w:vanish/>
          <w:sz w:val="12"/>
        </w:rPr>
        <w:t>“the</w:t>
      </w:r>
      <w:r w:rsidRPr="00083A9C">
        <w:rPr>
          <w:sz w:val="12"/>
        </w:rPr>
        <w:t xml:space="preserve"> </w:t>
      </w:r>
      <w:r w:rsidRPr="00125758">
        <w:rPr>
          <w:vanish/>
          <w:sz w:val="12"/>
        </w:rPr>
        <w:t>real</w:t>
      </w:r>
      <w:r w:rsidRPr="00083A9C">
        <w:rPr>
          <w:sz w:val="12"/>
        </w:rPr>
        <w:t xml:space="preserve"> </w:t>
      </w:r>
      <w:r w:rsidRPr="00125758">
        <w:rPr>
          <w:vanish/>
          <w:sz w:val="12"/>
        </w:rPr>
        <w:t>needs</w:t>
      </w:r>
      <w:r w:rsidRPr="00083A9C">
        <w:rPr>
          <w:sz w:val="12"/>
        </w:rPr>
        <w:t xml:space="preserve"> </w:t>
      </w:r>
      <w:r w:rsidRPr="00125758">
        <w:rPr>
          <w:vanish/>
          <w:sz w:val="12"/>
        </w:rPr>
        <w:t>of</w:t>
      </w:r>
      <w:r w:rsidRPr="00083A9C">
        <w:rPr>
          <w:sz w:val="12"/>
        </w:rPr>
        <w:t xml:space="preserve"> </w:t>
      </w:r>
      <w:r w:rsidRPr="00125758">
        <w:rPr>
          <w:vanish/>
          <w:sz w:val="12"/>
        </w:rPr>
        <w:t>those</w:t>
      </w:r>
      <w:r w:rsidRPr="00083A9C">
        <w:rPr>
          <w:sz w:val="12"/>
        </w:rPr>
        <w:t xml:space="preserve"> </w:t>
      </w:r>
      <w:r w:rsidRPr="00125758">
        <w:rPr>
          <w:vanish/>
          <w:sz w:val="12"/>
        </w:rPr>
        <w:t>incarcerated</w:t>
      </w:r>
      <w:r w:rsidRPr="00083A9C">
        <w:rPr>
          <w:sz w:val="12"/>
        </w:rPr>
        <w:t xml:space="preserve"> </w:t>
      </w:r>
      <w:r w:rsidRPr="00125758">
        <w:rPr>
          <w:vanish/>
          <w:sz w:val="12"/>
        </w:rPr>
        <w:t>within”</w:t>
      </w:r>
      <w:r w:rsidRPr="00083A9C">
        <w:rPr>
          <w:sz w:val="12"/>
        </w:rPr>
        <w:t xml:space="preserve"> </w:t>
      </w:r>
      <w:r w:rsidRPr="00125758">
        <w:rPr>
          <w:vanish/>
          <w:sz w:val="12"/>
        </w:rPr>
        <w:t>them153</w:t>
      </w:r>
      <w:r w:rsidRPr="00083A9C">
        <w:rPr>
          <w:sz w:val="12"/>
        </w:rPr>
        <w:t xml:space="preserve"> </w:t>
      </w:r>
      <w:r w:rsidRPr="00125758">
        <w:rPr>
          <w:vanish/>
          <w:sz w:val="12"/>
        </w:rPr>
        <w:t>—</w:t>
      </w:r>
      <w:r w:rsidRPr="00083A9C">
        <w:rPr>
          <w:sz w:val="12"/>
        </w:rPr>
        <w:t xml:space="preserve"> </w:t>
      </w:r>
      <w:r w:rsidRPr="00125758">
        <w:rPr>
          <w:vanish/>
          <w:sz w:val="12"/>
        </w:rPr>
        <w:t>creating</w:t>
      </w:r>
      <w:r w:rsidRPr="00083A9C">
        <w:rPr>
          <w:sz w:val="12"/>
        </w:rPr>
        <w:t xml:space="preserve"> </w:t>
      </w:r>
      <w:r w:rsidRPr="00125758">
        <w:rPr>
          <w:vanish/>
          <w:sz w:val="12"/>
        </w:rPr>
        <w:t>hierarchical</w:t>
      </w:r>
      <w:r w:rsidRPr="00083A9C">
        <w:rPr>
          <w:sz w:val="12"/>
        </w:rPr>
        <w:t xml:space="preserve"> </w:t>
      </w:r>
      <w:r w:rsidRPr="00125758">
        <w:rPr>
          <w:vanish/>
          <w:sz w:val="12"/>
        </w:rPr>
        <w:t>relationships154</w:t>
      </w:r>
      <w:r w:rsidRPr="00083A9C">
        <w:rPr>
          <w:sz w:val="12"/>
        </w:rPr>
        <w:t xml:space="preserve"> </w:t>
      </w:r>
      <w:r w:rsidRPr="00125758">
        <w:rPr>
          <w:vanish/>
          <w:sz w:val="12"/>
        </w:rPr>
        <w:t>that</w:t>
      </w:r>
      <w:r w:rsidRPr="00083A9C">
        <w:rPr>
          <w:sz w:val="12"/>
        </w:rPr>
        <w:t xml:space="preserve"> </w:t>
      </w:r>
      <w:r w:rsidRPr="00125758">
        <w:rPr>
          <w:vanish/>
          <w:sz w:val="12"/>
        </w:rPr>
        <w:t>breed</w:t>
      </w:r>
      <w:r w:rsidRPr="00083A9C">
        <w:rPr>
          <w:sz w:val="12"/>
        </w:rPr>
        <w:t xml:space="preserve"> </w:t>
      </w:r>
      <w:r w:rsidRPr="00125758">
        <w:rPr>
          <w:vanish/>
          <w:sz w:val="12"/>
        </w:rPr>
        <w:t>mistrust155</w:t>
      </w:r>
      <w:r w:rsidRPr="00083A9C">
        <w:rPr>
          <w:sz w:val="12"/>
        </w:rPr>
        <w:t xml:space="preserve"> </w:t>
      </w:r>
      <w:r w:rsidRPr="00125758">
        <w:rPr>
          <w:vanish/>
          <w:sz w:val="12"/>
        </w:rPr>
        <w:t>and</w:t>
      </w:r>
      <w:r w:rsidRPr="00083A9C">
        <w:rPr>
          <w:sz w:val="12"/>
        </w:rPr>
        <w:t xml:space="preserve"> </w:t>
      </w:r>
      <w:r w:rsidRPr="00125758">
        <w:rPr>
          <w:vanish/>
          <w:sz w:val="12"/>
        </w:rPr>
        <w:t>leave</w:t>
      </w:r>
      <w:r w:rsidRPr="00083A9C">
        <w:rPr>
          <w:sz w:val="12"/>
        </w:rPr>
        <w:t xml:space="preserve"> </w:t>
      </w:r>
      <w:r w:rsidRPr="00125758">
        <w:rPr>
          <w:vanish/>
          <w:sz w:val="12"/>
        </w:rPr>
        <w:t>many</w:t>
      </w:r>
      <w:r w:rsidRPr="00083A9C">
        <w:rPr>
          <w:sz w:val="12"/>
        </w:rPr>
        <w:t xml:space="preserve"> </w:t>
      </w:r>
      <w:r w:rsidRPr="00125758">
        <w:rPr>
          <w:vanish/>
          <w:sz w:val="12"/>
        </w:rPr>
        <w:t>inmates</w:t>
      </w:r>
      <w:r w:rsidRPr="00083A9C">
        <w:rPr>
          <w:sz w:val="12"/>
        </w:rPr>
        <w:t xml:space="preserve"> </w:t>
      </w:r>
      <w:r w:rsidRPr="00125758">
        <w:rPr>
          <w:vanish/>
          <w:sz w:val="12"/>
        </w:rPr>
        <w:t>powerless</w:t>
      </w:r>
      <w:r w:rsidRPr="00083A9C">
        <w:rPr>
          <w:sz w:val="12"/>
        </w:rPr>
        <w:t xml:space="preserve"> </w:t>
      </w:r>
      <w:r w:rsidRPr="00125758">
        <w:rPr>
          <w:vanish/>
          <w:sz w:val="12"/>
        </w:rPr>
        <w:t>and</w:t>
      </w:r>
      <w:r w:rsidRPr="00083A9C">
        <w:rPr>
          <w:sz w:val="12"/>
        </w:rPr>
        <w:t xml:space="preserve"> </w:t>
      </w:r>
      <w:r w:rsidRPr="00125758">
        <w:rPr>
          <w:vanish/>
          <w:sz w:val="12"/>
        </w:rPr>
        <w:t>feeling</w:t>
      </w:r>
      <w:r w:rsidRPr="00083A9C">
        <w:rPr>
          <w:sz w:val="12"/>
        </w:rPr>
        <w:t xml:space="preserve"> </w:t>
      </w:r>
      <w:r w:rsidRPr="00125758">
        <w:rPr>
          <w:vanish/>
          <w:sz w:val="12"/>
        </w:rPr>
        <w:t>aggrieved.156</w:t>
      </w:r>
      <w:r w:rsidRPr="00083A9C">
        <w:rPr>
          <w:sz w:val="12"/>
        </w:rPr>
        <w:t xml:space="preserve"> </w:t>
      </w:r>
      <w:r w:rsidRPr="00125758">
        <w:rPr>
          <w:vanish/>
          <w:sz w:val="12"/>
        </w:rPr>
        <w:t>As</w:t>
      </w:r>
      <w:r w:rsidRPr="00083A9C">
        <w:rPr>
          <w:sz w:val="12"/>
        </w:rPr>
        <w:t xml:space="preserve"> </w:t>
      </w:r>
      <w:r w:rsidRPr="00125758">
        <w:rPr>
          <w:vanish/>
          <w:sz w:val="12"/>
        </w:rPr>
        <w:t>a</w:t>
      </w:r>
      <w:r w:rsidRPr="00083A9C">
        <w:rPr>
          <w:sz w:val="12"/>
        </w:rPr>
        <w:t xml:space="preserve"> </w:t>
      </w:r>
      <w:r w:rsidRPr="00125758">
        <w:rPr>
          <w:vanish/>
          <w:sz w:val="12"/>
        </w:rPr>
        <w:t>result,</w:t>
      </w:r>
      <w:r w:rsidRPr="00083A9C">
        <w:rPr>
          <w:sz w:val="12"/>
        </w:rPr>
        <w:t xml:space="preserve"> </w:t>
      </w:r>
      <w:r w:rsidRPr="00083A9C">
        <w:rPr>
          <w:rStyle w:val="Emphasis"/>
          <w:highlight w:val="yellow"/>
        </w:rPr>
        <w:t>inmates often feel that they have to resort to violence to protect themselves from exploitation</w:t>
      </w:r>
      <w:r w:rsidRPr="00125758">
        <w:rPr>
          <w:vanish/>
          <w:sz w:val="12"/>
        </w:rPr>
        <w:t>,</w:t>
      </w:r>
      <w:r w:rsidRPr="00083A9C">
        <w:rPr>
          <w:sz w:val="12"/>
        </w:rPr>
        <w:t xml:space="preserve"> </w:t>
      </w:r>
      <w:r w:rsidRPr="00125758">
        <w:rPr>
          <w:vanish/>
          <w:sz w:val="12"/>
        </w:rPr>
        <w:t>express</w:t>
      </w:r>
      <w:r w:rsidRPr="00083A9C">
        <w:rPr>
          <w:sz w:val="12"/>
        </w:rPr>
        <w:t xml:space="preserve"> </w:t>
      </w:r>
      <w:r w:rsidRPr="00125758">
        <w:rPr>
          <w:vanish/>
          <w:sz w:val="12"/>
        </w:rPr>
        <w:t>their</w:t>
      </w:r>
      <w:r w:rsidRPr="00083A9C">
        <w:rPr>
          <w:sz w:val="12"/>
        </w:rPr>
        <w:t xml:space="preserve"> </w:t>
      </w:r>
      <w:r w:rsidRPr="00125758">
        <w:rPr>
          <w:vanish/>
          <w:sz w:val="12"/>
        </w:rPr>
        <w:t>dissatisfaction,</w:t>
      </w:r>
      <w:r w:rsidRPr="00083A9C">
        <w:rPr>
          <w:sz w:val="12"/>
        </w:rPr>
        <w:t xml:space="preserve"> </w:t>
      </w:r>
      <w:r w:rsidRPr="00125758">
        <w:rPr>
          <w:vanish/>
          <w:sz w:val="12"/>
        </w:rPr>
        <w:t>and</w:t>
      </w:r>
      <w:r w:rsidRPr="00083A9C">
        <w:rPr>
          <w:sz w:val="12"/>
        </w:rPr>
        <w:t xml:space="preserve"> </w:t>
      </w:r>
      <w:r w:rsidRPr="00125758">
        <w:rPr>
          <w:vanish/>
          <w:sz w:val="12"/>
        </w:rPr>
        <w:t>obtain</w:t>
      </w:r>
      <w:r w:rsidRPr="00083A9C">
        <w:rPr>
          <w:sz w:val="12"/>
        </w:rPr>
        <w:t xml:space="preserve"> </w:t>
      </w:r>
      <w:r w:rsidRPr="00125758">
        <w:rPr>
          <w:vanish/>
          <w:sz w:val="12"/>
        </w:rPr>
        <w:t>redress.</w:t>
      </w:r>
      <w:r w:rsidRPr="00125758">
        <w:rPr>
          <w:rStyle w:val="StyleUnderline"/>
          <w:vanish/>
          <w:sz w:val="12"/>
          <w:u w:val="none"/>
        </w:rPr>
        <w:t>157</w:t>
      </w:r>
      <w:r w:rsidRPr="00083A9C">
        <w:rPr>
          <w:rStyle w:val="StyleUnderline"/>
          <w:sz w:val="12"/>
          <w:u w:val="none"/>
        </w:rPr>
        <w:t xml:space="preserve"> </w:t>
      </w:r>
      <w:r w:rsidRPr="00125758">
        <w:rPr>
          <w:rStyle w:val="StyleUnderline"/>
          <w:vanish/>
          <w:sz w:val="12"/>
          <w:u w:val="none"/>
        </w:rPr>
        <w:t>Alternatively,</w:t>
      </w:r>
      <w:r w:rsidRPr="00083A9C">
        <w:rPr>
          <w:rStyle w:val="StyleUnderline"/>
          <w:sz w:val="12"/>
          <w:u w:val="none"/>
        </w:rPr>
        <w:t xml:space="preserve"> </w:t>
      </w:r>
      <w:r w:rsidRPr="00083A9C">
        <w:rPr>
          <w:rStyle w:val="Emphasis"/>
          <w:highlight w:val="yellow"/>
        </w:rPr>
        <w:t>peaceful, collective prison strikes avoid these harmful consequences by allowing for “open” and “formal” negotiations</w:t>
      </w:r>
      <w:r w:rsidRPr="00083A9C">
        <w:rPr>
          <w:rStyle w:val="Emphasis"/>
        </w:rPr>
        <w:t xml:space="preserve"> </w:t>
      </w:r>
      <w:r w:rsidRPr="00125758">
        <w:rPr>
          <w:rStyle w:val="Emphasis"/>
          <w:b w:val="0"/>
          <w:bCs/>
          <w:vanish/>
          <w:sz w:val="12"/>
          <w:u w:val="none"/>
        </w:rPr>
        <w:t>between</w:t>
      </w:r>
      <w:r w:rsidRPr="00083A9C">
        <w:rPr>
          <w:rStyle w:val="Emphasis"/>
          <w:b w:val="0"/>
          <w:bCs/>
          <w:sz w:val="12"/>
          <w:u w:val="none"/>
        </w:rPr>
        <w:t xml:space="preserve"> </w:t>
      </w:r>
      <w:r w:rsidRPr="00125758">
        <w:rPr>
          <w:rStyle w:val="Emphasis"/>
          <w:b w:val="0"/>
          <w:bCs/>
          <w:vanish/>
          <w:sz w:val="12"/>
          <w:u w:val="none"/>
        </w:rPr>
        <w:t>all</w:t>
      </w:r>
      <w:r w:rsidRPr="00083A9C">
        <w:rPr>
          <w:rStyle w:val="Emphasis"/>
          <w:b w:val="0"/>
          <w:bCs/>
          <w:sz w:val="12"/>
          <w:u w:val="none"/>
        </w:rPr>
        <w:t xml:space="preserve"> </w:t>
      </w:r>
      <w:r w:rsidRPr="00125758">
        <w:rPr>
          <w:rStyle w:val="Emphasis"/>
          <w:b w:val="0"/>
          <w:bCs/>
          <w:vanish/>
          <w:sz w:val="12"/>
          <w:u w:val="none"/>
        </w:rPr>
        <w:t>inmates</w:t>
      </w:r>
      <w:r w:rsidRPr="00083A9C">
        <w:rPr>
          <w:rStyle w:val="Emphasis"/>
          <w:b w:val="0"/>
          <w:bCs/>
          <w:sz w:val="12"/>
          <w:u w:val="none"/>
        </w:rPr>
        <w:t xml:space="preserve"> </w:t>
      </w:r>
      <w:r w:rsidRPr="00125758">
        <w:rPr>
          <w:rStyle w:val="Emphasis"/>
          <w:b w:val="0"/>
          <w:bCs/>
          <w:vanish/>
          <w:sz w:val="12"/>
          <w:u w:val="none"/>
        </w:rPr>
        <w:t>and</w:t>
      </w:r>
      <w:r w:rsidRPr="00083A9C">
        <w:rPr>
          <w:rStyle w:val="Emphasis"/>
          <w:b w:val="0"/>
          <w:bCs/>
          <w:sz w:val="12"/>
          <w:u w:val="none"/>
        </w:rPr>
        <w:t xml:space="preserve"> </w:t>
      </w:r>
      <w:r w:rsidRPr="00125758">
        <w:rPr>
          <w:rStyle w:val="Emphasis"/>
          <w:b w:val="0"/>
          <w:bCs/>
          <w:vanish/>
          <w:sz w:val="12"/>
          <w:u w:val="none"/>
        </w:rPr>
        <w:t>prison</w:t>
      </w:r>
      <w:r w:rsidRPr="00083A9C">
        <w:rPr>
          <w:rStyle w:val="Emphasis"/>
          <w:b w:val="0"/>
          <w:bCs/>
          <w:sz w:val="12"/>
          <w:u w:val="none"/>
        </w:rPr>
        <w:t xml:space="preserve"> </w:t>
      </w:r>
      <w:r w:rsidRPr="00125758">
        <w:rPr>
          <w:rStyle w:val="Emphasis"/>
          <w:b w:val="0"/>
          <w:bCs/>
          <w:vanish/>
          <w:sz w:val="12"/>
          <w:u w:val="none"/>
        </w:rPr>
        <w:t>staff</w:t>
      </w:r>
      <w:r w:rsidRPr="00125758">
        <w:rPr>
          <w:rStyle w:val="StyleUnderline"/>
          <w:b/>
          <w:bCs/>
          <w:vanish/>
          <w:sz w:val="12"/>
          <w:u w:val="none"/>
        </w:rPr>
        <w:t>.</w:t>
      </w:r>
      <w:r w:rsidRPr="00125758">
        <w:rPr>
          <w:b/>
          <w:bCs/>
          <w:vanish/>
          <w:sz w:val="12"/>
        </w:rPr>
        <w:t>158</w:t>
      </w:r>
      <w:r w:rsidRPr="00083A9C">
        <w:rPr>
          <w:b/>
          <w:bCs/>
          <w:sz w:val="12"/>
        </w:rPr>
        <w:t xml:space="preserve"> </w:t>
      </w:r>
      <w:r w:rsidRPr="00125758">
        <w:rPr>
          <w:b/>
          <w:bCs/>
          <w:vanish/>
          <w:sz w:val="12"/>
        </w:rPr>
        <w:t>Such</w:t>
      </w:r>
      <w:r w:rsidRPr="00083A9C">
        <w:rPr>
          <w:b/>
          <w:bCs/>
          <w:sz w:val="12"/>
        </w:rPr>
        <w:t xml:space="preserve"> </w:t>
      </w:r>
      <w:r w:rsidRPr="00125758">
        <w:rPr>
          <w:b/>
          <w:bCs/>
          <w:vanish/>
          <w:sz w:val="12"/>
        </w:rPr>
        <w:t>transparent</w:t>
      </w:r>
      <w:r w:rsidRPr="00083A9C">
        <w:rPr>
          <w:b/>
          <w:bCs/>
          <w:sz w:val="12"/>
        </w:rPr>
        <w:t xml:space="preserve"> </w:t>
      </w:r>
      <w:r w:rsidRPr="00125758">
        <w:rPr>
          <w:b/>
          <w:bCs/>
          <w:vanish/>
          <w:sz w:val="12"/>
        </w:rPr>
        <w:t>and</w:t>
      </w:r>
      <w:r w:rsidRPr="00083A9C">
        <w:rPr>
          <w:b/>
          <w:bCs/>
          <w:sz w:val="12"/>
        </w:rPr>
        <w:t xml:space="preserve"> </w:t>
      </w:r>
      <w:r w:rsidRPr="00125758">
        <w:rPr>
          <w:b/>
          <w:bCs/>
          <w:vanish/>
          <w:sz w:val="12"/>
        </w:rPr>
        <w:t>legitimated</w:t>
      </w:r>
      <w:r w:rsidRPr="00083A9C">
        <w:rPr>
          <w:b/>
          <w:bCs/>
          <w:sz w:val="12"/>
        </w:rPr>
        <w:t xml:space="preserve"> </w:t>
      </w:r>
      <w:r w:rsidRPr="00125758">
        <w:rPr>
          <w:b/>
          <w:bCs/>
          <w:vanish/>
          <w:sz w:val="12"/>
        </w:rPr>
        <w:t>bargaining</w:t>
      </w:r>
      <w:r w:rsidRPr="00083A9C">
        <w:rPr>
          <w:b/>
          <w:bCs/>
          <w:sz w:val="12"/>
        </w:rPr>
        <w:t xml:space="preserve"> </w:t>
      </w:r>
      <w:r w:rsidRPr="00125758">
        <w:rPr>
          <w:b/>
          <w:bCs/>
          <w:vanish/>
          <w:sz w:val="12"/>
        </w:rPr>
        <w:t>benefits</w:t>
      </w:r>
      <w:r w:rsidRPr="00083A9C">
        <w:rPr>
          <w:b/>
          <w:bCs/>
          <w:sz w:val="12"/>
        </w:rPr>
        <w:t xml:space="preserve"> </w:t>
      </w:r>
      <w:r w:rsidRPr="00125758">
        <w:rPr>
          <w:b/>
          <w:bCs/>
          <w:vanish/>
          <w:sz w:val="12"/>
        </w:rPr>
        <w:t>both</w:t>
      </w:r>
      <w:r w:rsidRPr="00083A9C">
        <w:rPr>
          <w:b/>
          <w:bCs/>
          <w:sz w:val="12"/>
        </w:rPr>
        <w:t xml:space="preserve"> </w:t>
      </w:r>
      <w:r w:rsidRPr="00125758">
        <w:rPr>
          <w:b/>
          <w:bCs/>
          <w:vanish/>
          <w:sz w:val="12"/>
        </w:rPr>
        <w:t>inmates</w:t>
      </w:r>
      <w:r w:rsidRPr="00083A9C">
        <w:rPr>
          <w:b/>
          <w:bCs/>
          <w:sz w:val="12"/>
        </w:rPr>
        <w:t xml:space="preserve"> </w:t>
      </w:r>
      <w:r w:rsidRPr="00125758">
        <w:rPr>
          <w:b/>
          <w:bCs/>
          <w:vanish/>
          <w:sz w:val="12"/>
        </w:rPr>
        <w:t>and</w:t>
      </w:r>
      <w:r w:rsidRPr="00083A9C">
        <w:rPr>
          <w:b/>
          <w:bCs/>
          <w:sz w:val="12"/>
        </w:rPr>
        <w:t xml:space="preserve"> </w:t>
      </w:r>
      <w:r w:rsidRPr="00125758">
        <w:rPr>
          <w:b/>
          <w:bCs/>
          <w:vanish/>
          <w:sz w:val="12"/>
        </w:rPr>
        <w:t>prisons</w:t>
      </w:r>
      <w:r w:rsidRPr="00083A9C">
        <w:rPr>
          <w:b/>
          <w:bCs/>
          <w:sz w:val="12"/>
        </w:rPr>
        <w:t xml:space="preserve"> </w:t>
      </w:r>
      <w:r w:rsidRPr="00125758">
        <w:rPr>
          <w:b/>
          <w:bCs/>
          <w:vanish/>
          <w:sz w:val="12"/>
        </w:rPr>
        <w:t>as</w:t>
      </w:r>
      <w:r w:rsidRPr="00083A9C">
        <w:rPr>
          <w:b/>
          <w:bCs/>
          <w:sz w:val="12"/>
        </w:rPr>
        <w:t xml:space="preserve"> </w:t>
      </w:r>
      <w:r w:rsidRPr="00125758">
        <w:rPr>
          <w:b/>
          <w:bCs/>
          <w:vanish/>
          <w:sz w:val="12"/>
        </w:rPr>
        <w:t>a</w:t>
      </w:r>
      <w:r w:rsidRPr="00083A9C">
        <w:rPr>
          <w:b/>
          <w:bCs/>
          <w:sz w:val="12"/>
        </w:rPr>
        <w:t xml:space="preserve"> </w:t>
      </w:r>
      <w:r w:rsidRPr="00125758">
        <w:rPr>
          <w:b/>
          <w:bCs/>
          <w:vanish/>
          <w:sz w:val="12"/>
        </w:rPr>
        <w:t>whole.</w:t>
      </w:r>
      <w:r w:rsidRPr="00083A9C">
        <w:rPr>
          <w:rStyle w:val="StyleUnderline"/>
          <w:b/>
          <w:bCs/>
          <w:sz w:val="12"/>
          <w:u w:val="none"/>
        </w:rPr>
        <w:t xml:space="preserve"> </w:t>
      </w:r>
      <w:r w:rsidRPr="00125758">
        <w:rPr>
          <w:rStyle w:val="Emphasis"/>
          <w:b w:val="0"/>
          <w:bCs/>
          <w:vanish/>
          <w:sz w:val="12"/>
          <w:u w:val="none"/>
        </w:rPr>
        <w:t>By</w:t>
      </w:r>
      <w:r w:rsidRPr="00083A9C">
        <w:rPr>
          <w:rStyle w:val="Emphasis"/>
          <w:b w:val="0"/>
          <w:bCs/>
          <w:sz w:val="12"/>
          <w:u w:val="none"/>
        </w:rPr>
        <w:t xml:space="preserve"> </w:t>
      </w:r>
      <w:r w:rsidRPr="00125758">
        <w:rPr>
          <w:rStyle w:val="Emphasis"/>
          <w:b w:val="0"/>
          <w:bCs/>
          <w:vanish/>
          <w:sz w:val="12"/>
          <w:u w:val="none"/>
        </w:rPr>
        <w:t>initiating</w:t>
      </w:r>
      <w:r w:rsidRPr="00083A9C">
        <w:rPr>
          <w:rStyle w:val="Emphasis"/>
          <w:b w:val="0"/>
          <w:bCs/>
          <w:sz w:val="12"/>
          <w:u w:val="none"/>
        </w:rPr>
        <w:t xml:space="preserve"> </w:t>
      </w:r>
      <w:r w:rsidRPr="00125758">
        <w:rPr>
          <w:rStyle w:val="Emphasis"/>
          <w:b w:val="0"/>
          <w:bCs/>
          <w:vanish/>
          <w:sz w:val="12"/>
          <w:u w:val="none"/>
        </w:rPr>
        <w:t>peaceful</w:t>
      </w:r>
      <w:r w:rsidRPr="00083A9C">
        <w:rPr>
          <w:rStyle w:val="Emphasis"/>
          <w:b w:val="0"/>
          <w:bCs/>
          <w:sz w:val="12"/>
          <w:u w:val="none"/>
        </w:rPr>
        <w:t xml:space="preserve"> </w:t>
      </w:r>
      <w:r w:rsidRPr="00125758">
        <w:rPr>
          <w:rStyle w:val="Emphasis"/>
          <w:b w:val="0"/>
          <w:bCs/>
          <w:vanish/>
          <w:sz w:val="12"/>
          <w:u w:val="none"/>
        </w:rPr>
        <w:t>protests</w:t>
      </w:r>
      <w:r w:rsidRPr="00083A9C">
        <w:rPr>
          <w:rStyle w:val="Emphasis"/>
          <w:b w:val="0"/>
          <w:bCs/>
          <w:sz w:val="12"/>
          <w:u w:val="none"/>
        </w:rPr>
        <w:t xml:space="preserve"> </w:t>
      </w:r>
      <w:r w:rsidRPr="00125758">
        <w:rPr>
          <w:rStyle w:val="Emphasis"/>
          <w:b w:val="0"/>
          <w:bCs/>
          <w:vanish/>
          <w:sz w:val="12"/>
          <w:u w:val="none"/>
        </w:rPr>
        <w:t>such</w:t>
      </w:r>
      <w:r w:rsidRPr="00083A9C">
        <w:rPr>
          <w:rStyle w:val="Emphasis"/>
          <w:b w:val="0"/>
          <w:bCs/>
          <w:sz w:val="12"/>
          <w:u w:val="none"/>
        </w:rPr>
        <w:t xml:space="preserve"> </w:t>
      </w:r>
      <w:r w:rsidRPr="00125758">
        <w:rPr>
          <w:rStyle w:val="Emphasis"/>
          <w:b w:val="0"/>
          <w:bCs/>
          <w:vanish/>
          <w:sz w:val="12"/>
          <w:u w:val="none"/>
        </w:rPr>
        <w:t>as</w:t>
      </w:r>
      <w:r w:rsidRPr="00083A9C">
        <w:rPr>
          <w:rStyle w:val="Emphasis"/>
          <w:b w:val="0"/>
          <w:bCs/>
          <w:sz w:val="12"/>
          <w:u w:val="none"/>
        </w:rPr>
        <w:t xml:space="preserve"> </w:t>
      </w:r>
      <w:r w:rsidRPr="00125758">
        <w:rPr>
          <w:rStyle w:val="Emphasis"/>
          <w:b w:val="0"/>
          <w:bCs/>
          <w:vanish/>
          <w:sz w:val="12"/>
          <w:u w:val="none"/>
        </w:rPr>
        <w:t>work</w:t>
      </w:r>
      <w:r w:rsidRPr="00083A9C">
        <w:rPr>
          <w:rStyle w:val="Emphasis"/>
          <w:b w:val="0"/>
          <w:bCs/>
          <w:sz w:val="12"/>
          <w:u w:val="none"/>
        </w:rPr>
        <w:t xml:space="preserve"> </w:t>
      </w:r>
      <w:r w:rsidRPr="00125758">
        <w:rPr>
          <w:rStyle w:val="Emphasis"/>
          <w:b w:val="0"/>
          <w:bCs/>
          <w:vanish/>
          <w:sz w:val="12"/>
          <w:u w:val="none"/>
        </w:rPr>
        <w:t>stoppages,</w:t>
      </w:r>
      <w:r w:rsidRPr="00083A9C">
        <w:rPr>
          <w:rStyle w:val="Emphasis"/>
          <w:b w:val="0"/>
          <w:bCs/>
          <w:sz w:val="12"/>
          <w:u w:val="none"/>
        </w:rPr>
        <w:t xml:space="preserve"> </w:t>
      </w:r>
      <w:r w:rsidRPr="00125758">
        <w:rPr>
          <w:rStyle w:val="Emphasis"/>
          <w:b w:val="0"/>
          <w:bCs/>
          <w:vanish/>
          <w:sz w:val="12"/>
          <w:u w:val="none"/>
        </w:rPr>
        <w:t>all</w:t>
      </w:r>
      <w:r w:rsidRPr="00083A9C">
        <w:rPr>
          <w:rStyle w:val="Emphasis"/>
          <w:b w:val="0"/>
          <w:bCs/>
          <w:sz w:val="12"/>
          <w:u w:val="none"/>
        </w:rPr>
        <w:t xml:space="preserve"> </w:t>
      </w:r>
      <w:r w:rsidRPr="00125758">
        <w:rPr>
          <w:rStyle w:val="Emphasis"/>
          <w:b w:val="0"/>
          <w:bCs/>
          <w:vanish/>
          <w:sz w:val="12"/>
          <w:u w:val="none"/>
        </w:rPr>
        <w:t>inmates</w:t>
      </w:r>
      <w:r w:rsidRPr="00083A9C">
        <w:rPr>
          <w:rStyle w:val="Emphasis"/>
          <w:b w:val="0"/>
          <w:bCs/>
          <w:sz w:val="12"/>
          <w:u w:val="none"/>
        </w:rPr>
        <w:t xml:space="preserve"> </w:t>
      </w:r>
      <w:r w:rsidRPr="00125758">
        <w:rPr>
          <w:rStyle w:val="Emphasis"/>
          <w:b w:val="0"/>
          <w:bCs/>
          <w:vanish/>
          <w:sz w:val="12"/>
          <w:u w:val="none"/>
        </w:rPr>
        <w:t>are</w:t>
      </w:r>
      <w:r w:rsidRPr="00083A9C">
        <w:rPr>
          <w:rStyle w:val="Emphasis"/>
          <w:b w:val="0"/>
          <w:bCs/>
          <w:sz w:val="12"/>
          <w:u w:val="none"/>
        </w:rPr>
        <w:t xml:space="preserve"> </w:t>
      </w:r>
      <w:r w:rsidRPr="00125758">
        <w:rPr>
          <w:rStyle w:val="Emphasis"/>
          <w:b w:val="0"/>
          <w:bCs/>
          <w:vanish/>
          <w:sz w:val="12"/>
          <w:u w:val="none"/>
        </w:rPr>
        <w:t>able</w:t>
      </w:r>
      <w:r w:rsidRPr="00083A9C">
        <w:rPr>
          <w:rStyle w:val="Emphasis"/>
          <w:b w:val="0"/>
          <w:bCs/>
          <w:sz w:val="12"/>
          <w:u w:val="none"/>
        </w:rPr>
        <w:t xml:space="preserve"> </w:t>
      </w:r>
      <w:r w:rsidRPr="00125758">
        <w:rPr>
          <w:rStyle w:val="Emphasis"/>
          <w:b w:val="0"/>
          <w:bCs/>
          <w:vanish/>
          <w:sz w:val="12"/>
          <w:u w:val="none"/>
        </w:rPr>
        <w:t>“to</w:t>
      </w:r>
      <w:r w:rsidRPr="00083A9C">
        <w:rPr>
          <w:rStyle w:val="Emphasis"/>
          <w:b w:val="0"/>
          <w:bCs/>
          <w:sz w:val="12"/>
          <w:u w:val="none"/>
        </w:rPr>
        <w:t xml:space="preserve"> </w:t>
      </w:r>
      <w:r w:rsidRPr="00125758">
        <w:rPr>
          <w:rStyle w:val="Emphasis"/>
          <w:b w:val="0"/>
          <w:bCs/>
          <w:vanish/>
          <w:sz w:val="12"/>
          <w:u w:val="none"/>
        </w:rPr>
        <w:t>solve</w:t>
      </w:r>
      <w:r w:rsidRPr="00083A9C">
        <w:rPr>
          <w:rStyle w:val="Emphasis"/>
          <w:b w:val="0"/>
          <w:bCs/>
          <w:sz w:val="12"/>
          <w:u w:val="none"/>
        </w:rPr>
        <w:t xml:space="preserve"> </w:t>
      </w:r>
      <w:r w:rsidRPr="00125758">
        <w:rPr>
          <w:rStyle w:val="Emphasis"/>
          <w:b w:val="0"/>
          <w:bCs/>
          <w:vanish/>
          <w:sz w:val="12"/>
          <w:u w:val="none"/>
        </w:rPr>
        <w:t>problems,</w:t>
      </w:r>
      <w:r w:rsidRPr="00083A9C">
        <w:rPr>
          <w:rStyle w:val="Emphasis"/>
          <w:b w:val="0"/>
          <w:bCs/>
          <w:sz w:val="12"/>
          <w:u w:val="none"/>
        </w:rPr>
        <w:t xml:space="preserve"> </w:t>
      </w:r>
      <w:r w:rsidRPr="00125758">
        <w:rPr>
          <w:rStyle w:val="Emphasis"/>
          <w:b w:val="0"/>
          <w:bCs/>
          <w:vanish/>
          <w:sz w:val="12"/>
          <w:u w:val="none"/>
        </w:rPr>
        <w:t>maximize</w:t>
      </w:r>
      <w:r w:rsidRPr="00083A9C">
        <w:rPr>
          <w:rStyle w:val="Emphasis"/>
          <w:b w:val="0"/>
          <w:bCs/>
          <w:sz w:val="12"/>
          <w:u w:val="none"/>
        </w:rPr>
        <w:t xml:space="preserve"> </w:t>
      </w:r>
      <w:r w:rsidRPr="00125758">
        <w:rPr>
          <w:rStyle w:val="Emphasis"/>
          <w:b w:val="0"/>
          <w:bCs/>
          <w:vanish/>
          <w:sz w:val="12"/>
          <w:u w:val="none"/>
        </w:rPr>
        <w:t>gains,</w:t>
      </w:r>
      <w:r w:rsidRPr="00083A9C">
        <w:rPr>
          <w:rStyle w:val="Emphasis"/>
          <w:b w:val="0"/>
          <w:bCs/>
          <w:sz w:val="12"/>
          <w:u w:val="none"/>
        </w:rPr>
        <w:t xml:space="preserve"> </w:t>
      </w:r>
      <w:r w:rsidRPr="00125758">
        <w:rPr>
          <w:rStyle w:val="Emphasis"/>
          <w:b w:val="0"/>
          <w:bCs/>
          <w:vanish/>
          <w:sz w:val="12"/>
          <w:u w:val="none"/>
        </w:rPr>
        <w:t>articulate</w:t>
      </w:r>
      <w:r w:rsidRPr="00083A9C">
        <w:rPr>
          <w:rStyle w:val="Emphasis"/>
          <w:b w:val="0"/>
          <w:bCs/>
          <w:sz w:val="12"/>
          <w:u w:val="none"/>
        </w:rPr>
        <w:t xml:space="preserve"> </w:t>
      </w:r>
      <w:r w:rsidRPr="00125758">
        <w:rPr>
          <w:rStyle w:val="Emphasis"/>
          <w:b w:val="0"/>
          <w:bCs/>
          <w:vanish/>
          <w:sz w:val="12"/>
          <w:u w:val="none"/>
        </w:rPr>
        <w:t>goals,</w:t>
      </w:r>
      <w:r w:rsidRPr="00083A9C">
        <w:rPr>
          <w:rStyle w:val="Emphasis"/>
          <w:b w:val="0"/>
          <w:bCs/>
          <w:sz w:val="12"/>
          <w:u w:val="none"/>
        </w:rPr>
        <w:t xml:space="preserve"> </w:t>
      </w:r>
      <w:r w:rsidRPr="00125758">
        <w:rPr>
          <w:rStyle w:val="Emphasis"/>
          <w:b w:val="0"/>
          <w:bCs/>
          <w:vanish/>
          <w:sz w:val="12"/>
          <w:u w:val="none"/>
        </w:rPr>
        <w:t>develop</w:t>
      </w:r>
      <w:r w:rsidRPr="00083A9C">
        <w:rPr>
          <w:rStyle w:val="Emphasis"/>
          <w:b w:val="0"/>
          <w:bCs/>
          <w:sz w:val="12"/>
          <w:u w:val="none"/>
        </w:rPr>
        <w:t xml:space="preserve"> </w:t>
      </w:r>
      <w:r w:rsidRPr="00125758">
        <w:rPr>
          <w:rStyle w:val="Emphasis"/>
          <w:b w:val="0"/>
          <w:bCs/>
          <w:vanish/>
          <w:sz w:val="12"/>
          <w:u w:val="none"/>
        </w:rPr>
        <w:t>alternative</w:t>
      </w:r>
      <w:r w:rsidRPr="00083A9C">
        <w:rPr>
          <w:rStyle w:val="Emphasis"/>
          <w:b w:val="0"/>
          <w:bCs/>
          <w:sz w:val="12"/>
          <w:u w:val="none"/>
        </w:rPr>
        <w:t xml:space="preserve"> </w:t>
      </w:r>
      <w:r w:rsidRPr="00125758">
        <w:rPr>
          <w:rStyle w:val="Emphasis"/>
          <w:b w:val="0"/>
          <w:bCs/>
          <w:vanish/>
          <w:sz w:val="12"/>
          <w:u w:val="none"/>
        </w:rPr>
        <w:t>strategies,</w:t>
      </w:r>
      <w:r w:rsidRPr="00083A9C">
        <w:rPr>
          <w:rStyle w:val="Emphasis"/>
          <w:b w:val="0"/>
          <w:bCs/>
          <w:sz w:val="12"/>
          <w:u w:val="none"/>
        </w:rPr>
        <w:t xml:space="preserve"> </w:t>
      </w:r>
      <w:r w:rsidRPr="00125758">
        <w:rPr>
          <w:rStyle w:val="Emphasis"/>
          <w:b w:val="0"/>
          <w:bCs/>
          <w:vanish/>
          <w:sz w:val="12"/>
          <w:u w:val="none"/>
        </w:rPr>
        <w:t>and</w:t>
      </w:r>
      <w:r w:rsidRPr="00083A9C">
        <w:rPr>
          <w:rStyle w:val="Emphasis"/>
          <w:b w:val="0"/>
          <w:bCs/>
          <w:sz w:val="12"/>
          <w:u w:val="none"/>
        </w:rPr>
        <w:t xml:space="preserve"> </w:t>
      </w:r>
      <w:r w:rsidRPr="00125758">
        <w:rPr>
          <w:rStyle w:val="Emphasis"/>
          <w:b w:val="0"/>
          <w:bCs/>
          <w:vanish/>
          <w:sz w:val="12"/>
          <w:u w:val="none"/>
        </w:rPr>
        <w:t>deal</w:t>
      </w:r>
      <w:r w:rsidRPr="00083A9C">
        <w:rPr>
          <w:rStyle w:val="Emphasis"/>
          <w:b w:val="0"/>
          <w:bCs/>
          <w:sz w:val="12"/>
          <w:u w:val="none"/>
        </w:rPr>
        <w:t xml:space="preserve"> </w:t>
      </w:r>
      <w:r w:rsidRPr="00125758">
        <w:rPr>
          <w:rStyle w:val="Emphasis"/>
          <w:b w:val="0"/>
          <w:bCs/>
          <w:vanish/>
          <w:sz w:val="12"/>
          <w:u w:val="none"/>
        </w:rPr>
        <w:t>with</w:t>
      </w:r>
      <w:r w:rsidRPr="00083A9C">
        <w:rPr>
          <w:rStyle w:val="Emphasis"/>
          <w:b w:val="0"/>
          <w:bCs/>
          <w:sz w:val="12"/>
          <w:u w:val="none"/>
        </w:rPr>
        <w:t xml:space="preserve"> </w:t>
      </w:r>
      <w:r w:rsidRPr="00125758">
        <w:rPr>
          <w:rStyle w:val="Emphasis"/>
          <w:b w:val="0"/>
          <w:bCs/>
          <w:vanish/>
          <w:sz w:val="12"/>
          <w:u w:val="none"/>
        </w:rPr>
        <w:t>[administrators]</w:t>
      </w:r>
      <w:r w:rsidRPr="00083A9C">
        <w:rPr>
          <w:rStyle w:val="Emphasis"/>
          <w:b w:val="0"/>
          <w:bCs/>
          <w:sz w:val="12"/>
          <w:u w:val="none"/>
        </w:rPr>
        <w:t xml:space="preserve"> </w:t>
      </w:r>
      <w:r w:rsidRPr="00125758">
        <w:rPr>
          <w:rStyle w:val="Emphasis"/>
          <w:b w:val="0"/>
          <w:bCs/>
          <w:vanish/>
          <w:sz w:val="12"/>
          <w:u w:val="none"/>
        </w:rPr>
        <w:t>without</w:t>
      </w:r>
      <w:r w:rsidRPr="00083A9C">
        <w:rPr>
          <w:rStyle w:val="Emphasis"/>
          <w:b w:val="0"/>
          <w:bCs/>
          <w:sz w:val="12"/>
          <w:u w:val="none"/>
        </w:rPr>
        <w:t xml:space="preserve"> </w:t>
      </w:r>
      <w:r w:rsidRPr="00125758">
        <w:rPr>
          <w:rStyle w:val="Emphasis"/>
          <w:b w:val="0"/>
          <w:bCs/>
          <w:vanish/>
          <w:sz w:val="12"/>
          <w:u w:val="none"/>
        </w:rPr>
        <w:t>resorting</w:t>
      </w:r>
      <w:r w:rsidRPr="00083A9C">
        <w:rPr>
          <w:rStyle w:val="Emphasis"/>
          <w:b w:val="0"/>
          <w:bCs/>
          <w:sz w:val="12"/>
          <w:u w:val="none"/>
        </w:rPr>
        <w:t xml:space="preserve"> </w:t>
      </w:r>
      <w:r w:rsidRPr="00125758">
        <w:rPr>
          <w:rStyle w:val="Emphasis"/>
          <w:b w:val="0"/>
          <w:bCs/>
          <w:vanish/>
          <w:sz w:val="12"/>
          <w:u w:val="none"/>
        </w:rPr>
        <w:t>to</w:t>
      </w:r>
      <w:r w:rsidRPr="00083A9C">
        <w:rPr>
          <w:rStyle w:val="Emphasis"/>
          <w:b w:val="0"/>
          <w:bCs/>
          <w:sz w:val="12"/>
          <w:u w:val="none"/>
        </w:rPr>
        <w:t xml:space="preserve"> </w:t>
      </w:r>
      <w:r w:rsidRPr="00125758">
        <w:rPr>
          <w:rStyle w:val="Emphasis"/>
          <w:b w:val="0"/>
          <w:bCs/>
          <w:vanish/>
          <w:sz w:val="12"/>
          <w:u w:val="none"/>
        </w:rPr>
        <w:t>force</w:t>
      </w:r>
      <w:r w:rsidRPr="00083A9C">
        <w:rPr>
          <w:rStyle w:val="Emphasis"/>
          <w:b w:val="0"/>
          <w:bCs/>
          <w:sz w:val="12"/>
          <w:u w:val="none"/>
        </w:rPr>
        <w:t xml:space="preserve"> </w:t>
      </w:r>
      <w:r w:rsidRPr="00125758">
        <w:rPr>
          <w:rStyle w:val="Emphasis"/>
          <w:b w:val="0"/>
          <w:bCs/>
          <w:vanish/>
          <w:sz w:val="12"/>
          <w:u w:val="none"/>
        </w:rPr>
        <w:t>or</w:t>
      </w:r>
      <w:r w:rsidRPr="00083A9C">
        <w:rPr>
          <w:rStyle w:val="Emphasis"/>
          <w:b w:val="0"/>
          <w:bCs/>
          <w:sz w:val="12"/>
          <w:u w:val="none"/>
        </w:rPr>
        <w:t xml:space="preserve"> </w:t>
      </w:r>
      <w:r w:rsidRPr="00125758">
        <w:rPr>
          <w:rStyle w:val="Emphasis"/>
          <w:b w:val="0"/>
          <w:bCs/>
          <w:vanish/>
          <w:sz w:val="12"/>
          <w:u w:val="none"/>
        </w:rPr>
        <w:t>violence</w:t>
      </w:r>
      <w:r w:rsidRPr="00125758">
        <w:rPr>
          <w:rStyle w:val="StyleUnderline"/>
          <w:b/>
          <w:bCs/>
          <w:vanish/>
          <w:sz w:val="12"/>
          <w:u w:val="none"/>
        </w:rPr>
        <w:t>.”159</w:t>
      </w:r>
      <w:r w:rsidRPr="00083A9C">
        <w:rPr>
          <w:rStyle w:val="StyleUnderline"/>
          <w:b/>
          <w:bCs/>
          <w:sz w:val="12"/>
          <w:u w:val="none"/>
        </w:rPr>
        <w:t xml:space="preserve"> </w:t>
      </w:r>
      <w:r w:rsidRPr="00125758">
        <w:rPr>
          <w:rStyle w:val="Emphasis"/>
          <w:b w:val="0"/>
          <w:bCs/>
          <w:vanish/>
          <w:sz w:val="12"/>
          <w:u w:val="none"/>
        </w:rPr>
        <w:t>And</w:t>
      </w:r>
      <w:r w:rsidRPr="00083A9C">
        <w:rPr>
          <w:rStyle w:val="Emphasis"/>
          <w:b w:val="0"/>
          <w:bCs/>
          <w:sz w:val="12"/>
          <w:u w:val="none"/>
        </w:rPr>
        <w:t xml:space="preserve"> </w:t>
      </w:r>
      <w:r w:rsidRPr="00125758">
        <w:rPr>
          <w:rStyle w:val="Emphasis"/>
          <w:b w:val="0"/>
          <w:bCs/>
          <w:vanish/>
          <w:sz w:val="12"/>
          <w:u w:val="none"/>
        </w:rPr>
        <w:t>by</w:t>
      </w:r>
      <w:r w:rsidRPr="00083A9C">
        <w:rPr>
          <w:rStyle w:val="Emphasis"/>
          <w:b w:val="0"/>
          <w:bCs/>
          <w:sz w:val="12"/>
          <w:u w:val="none"/>
        </w:rPr>
        <w:t xml:space="preserve"> </w:t>
      </w:r>
      <w:r w:rsidRPr="00125758">
        <w:rPr>
          <w:rStyle w:val="Emphasis"/>
          <w:b w:val="0"/>
          <w:bCs/>
          <w:vanish/>
          <w:sz w:val="12"/>
          <w:u w:val="none"/>
        </w:rPr>
        <w:t>permitting</w:t>
      </w:r>
      <w:r w:rsidRPr="00083A9C">
        <w:rPr>
          <w:rStyle w:val="Emphasis"/>
          <w:b w:val="0"/>
          <w:bCs/>
          <w:sz w:val="12"/>
          <w:u w:val="none"/>
        </w:rPr>
        <w:t xml:space="preserve"> </w:t>
      </w:r>
      <w:r w:rsidRPr="00125758">
        <w:rPr>
          <w:rStyle w:val="Emphasis"/>
          <w:b w:val="0"/>
          <w:bCs/>
          <w:vanish/>
          <w:sz w:val="12"/>
          <w:u w:val="none"/>
        </w:rPr>
        <w:t>peaceful</w:t>
      </w:r>
      <w:r w:rsidRPr="00083A9C">
        <w:rPr>
          <w:rStyle w:val="Emphasis"/>
          <w:b w:val="0"/>
          <w:bCs/>
          <w:sz w:val="12"/>
          <w:u w:val="none"/>
        </w:rPr>
        <w:t xml:space="preserve"> </w:t>
      </w:r>
      <w:r w:rsidRPr="00125758">
        <w:rPr>
          <w:rStyle w:val="Emphasis"/>
          <w:b w:val="0"/>
          <w:bCs/>
          <w:vanish/>
          <w:sz w:val="12"/>
          <w:u w:val="none"/>
        </w:rPr>
        <w:t>strikes,</w:t>
      </w:r>
      <w:r w:rsidRPr="00083A9C">
        <w:rPr>
          <w:rStyle w:val="Emphasis"/>
          <w:b w:val="0"/>
          <w:bCs/>
          <w:sz w:val="12"/>
          <w:u w:val="none"/>
        </w:rPr>
        <w:t xml:space="preserve"> </w:t>
      </w:r>
      <w:r w:rsidRPr="00125758">
        <w:rPr>
          <w:rStyle w:val="Emphasis"/>
          <w:b w:val="0"/>
          <w:bCs/>
          <w:vanish/>
          <w:sz w:val="12"/>
          <w:u w:val="none"/>
        </w:rPr>
        <w:t>prison</w:t>
      </w:r>
      <w:r w:rsidRPr="00083A9C">
        <w:rPr>
          <w:rStyle w:val="Emphasis"/>
          <w:b w:val="0"/>
          <w:bCs/>
          <w:sz w:val="12"/>
          <w:u w:val="none"/>
        </w:rPr>
        <w:t xml:space="preserve"> </w:t>
      </w:r>
      <w:r w:rsidRPr="00125758">
        <w:rPr>
          <w:rStyle w:val="Emphasis"/>
          <w:b w:val="0"/>
          <w:bCs/>
          <w:vanish/>
          <w:sz w:val="12"/>
          <w:u w:val="none"/>
        </w:rPr>
        <w:t>administrators</w:t>
      </w:r>
      <w:r w:rsidRPr="00083A9C">
        <w:rPr>
          <w:rStyle w:val="Emphasis"/>
          <w:b w:val="0"/>
          <w:bCs/>
          <w:sz w:val="12"/>
          <w:u w:val="none"/>
        </w:rPr>
        <w:t xml:space="preserve"> </w:t>
      </w:r>
      <w:r w:rsidRPr="00125758">
        <w:rPr>
          <w:rStyle w:val="Emphasis"/>
          <w:b w:val="0"/>
          <w:bCs/>
          <w:vanish/>
          <w:sz w:val="12"/>
          <w:u w:val="none"/>
        </w:rPr>
        <w:t>“provide</w:t>
      </w:r>
      <w:r w:rsidRPr="00083A9C">
        <w:rPr>
          <w:rStyle w:val="Emphasis"/>
          <w:b w:val="0"/>
          <w:bCs/>
          <w:sz w:val="12"/>
          <w:u w:val="none"/>
        </w:rPr>
        <w:t xml:space="preserve"> </w:t>
      </w:r>
      <w:r w:rsidRPr="00125758">
        <w:rPr>
          <w:rStyle w:val="Emphasis"/>
          <w:b w:val="0"/>
          <w:bCs/>
          <w:vanish/>
          <w:sz w:val="12"/>
          <w:u w:val="none"/>
        </w:rPr>
        <w:t>inmates</w:t>
      </w:r>
      <w:r w:rsidRPr="00083A9C">
        <w:rPr>
          <w:rStyle w:val="Emphasis"/>
          <w:b w:val="0"/>
          <w:bCs/>
          <w:sz w:val="12"/>
          <w:u w:val="none"/>
        </w:rPr>
        <w:t xml:space="preserve"> </w:t>
      </w:r>
      <w:r w:rsidRPr="00125758">
        <w:rPr>
          <w:rStyle w:val="Emphasis"/>
          <w:b w:val="0"/>
          <w:bCs/>
          <w:vanish/>
          <w:sz w:val="12"/>
          <w:u w:val="none"/>
        </w:rPr>
        <w:t>with</w:t>
      </w:r>
      <w:r w:rsidRPr="00083A9C">
        <w:rPr>
          <w:rStyle w:val="Emphasis"/>
          <w:b w:val="0"/>
          <w:bCs/>
          <w:sz w:val="12"/>
          <w:u w:val="none"/>
        </w:rPr>
        <w:t xml:space="preserve"> </w:t>
      </w:r>
      <w:r w:rsidRPr="00125758">
        <w:rPr>
          <w:rStyle w:val="Emphasis"/>
          <w:b w:val="0"/>
          <w:bCs/>
          <w:vanish/>
          <w:sz w:val="12"/>
          <w:u w:val="none"/>
        </w:rPr>
        <w:t>a</w:t>
      </w:r>
      <w:r w:rsidRPr="00083A9C">
        <w:rPr>
          <w:rStyle w:val="Emphasis"/>
          <w:b w:val="0"/>
          <w:bCs/>
          <w:sz w:val="12"/>
          <w:u w:val="none"/>
        </w:rPr>
        <w:t xml:space="preserve"> </w:t>
      </w:r>
      <w:r w:rsidRPr="00125758">
        <w:rPr>
          <w:rStyle w:val="Emphasis"/>
          <w:b w:val="0"/>
          <w:bCs/>
          <w:vanish/>
          <w:sz w:val="12"/>
          <w:u w:val="none"/>
        </w:rPr>
        <w:t>channel</w:t>
      </w:r>
      <w:r w:rsidRPr="00083A9C">
        <w:rPr>
          <w:rStyle w:val="Emphasis"/>
          <w:b w:val="0"/>
          <w:bCs/>
          <w:sz w:val="12"/>
          <w:u w:val="none"/>
        </w:rPr>
        <w:t xml:space="preserve"> </w:t>
      </w:r>
      <w:r w:rsidRPr="00125758">
        <w:rPr>
          <w:rStyle w:val="Emphasis"/>
          <w:b w:val="0"/>
          <w:bCs/>
          <w:vanish/>
          <w:sz w:val="12"/>
          <w:u w:val="none"/>
        </w:rPr>
        <w:t>for</w:t>
      </w:r>
      <w:r w:rsidRPr="00083A9C">
        <w:rPr>
          <w:rStyle w:val="Emphasis"/>
          <w:b w:val="0"/>
          <w:bCs/>
          <w:sz w:val="12"/>
          <w:u w:val="none"/>
        </w:rPr>
        <w:t xml:space="preserve"> </w:t>
      </w:r>
      <w:r w:rsidRPr="00125758">
        <w:rPr>
          <w:rStyle w:val="Emphasis"/>
          <w:b w:val="0"/>
          <w:bCs/>
          <w:vanish/>
          <w:sz w:val="12"/>
          <w:u w:val="none"/>
        </w:rPr>
        <w:t>airing</w:t>
      </w:r>
      <w:r w:rsidRPr="00083A9C">
        <w:rPr>
          <w:rStyle w:val="Emphasis"/>
          <w:b w:val="0"/>
          <w:bCs/>
          <w:sz w:val="12"/>
          <w:u w:val="none"/>
        </w:rPr>
        <w:t xml:space="preserve"> </w:t>
      </w:r>
      <w:r w:rsidRPr="00125758">
        <w:rPr>
          <w:rStyle w:val="Emphasis"/>
          <w:b w:val="0"/>
          <w:bCs/>
          <w:vanish/>
          <w:sz w:val="12"/>
          <w:u w:val="none"/>
        </w:rPr>
        <w:t>grievances</w:t>
      </w:r>
      <w:r w:rsidRPr="00083A9C">
        <w:rPr>
          <w:rStyle w:val="Emphasis"/>
          <w:b w:val="0"/>
          <w:bCs/>
          <w:sz w:val="12"/>
          <w:u w:val="none"/>
        </w:rPr>
        <w:t xml:space="preserve"> </w:t>
      </w:r>
      <w:r w:rsidRPr="00125758">
        <w:rPr>
          <w:rStyle w:val="Emphasis"/>
          <w:b w:val="0"/>
          <w:bCs/>
          <w:vanish/>
          <w:sz w:val="12"/>
          <w:u w:val="none"/>
        </w:rPr>
        <w:t>and</w:t>
      </w:r>
      <w:r w:rsidRPr="00083A9C">
        <w:rPr>
          <w:rStyle w:val="Emphasis"/>
          <w:b w:val="0"/>
          <w:bCs/>
          <w:sz w:val="12"/>
          <w:u w:val="none"/>
        </w:rPr>
        <w:t xml:space="preserve"> </w:t>
      </w:r>
      <w:r w:rsidRPr="00125758">
        <w:rPr>
          <w:rStyle w:val="Emphasis"/>
          <w:b w:val="0"/>
          <w:bCs/>
          <w:vanish/>
          <w:sz w:val="12"/>
          <w:u w:val="none"/>
        </w:rPr>
        <w:t>gaining</w:t>
      </w:r>
      <w:r w:rsidRPr="00083A9C">
        <w:rPr>
          <w:rStyle w:val="Emphasis"/>
          <w:b w:val="0"/>
          <w:bCs/>
          <w:sz w:val="12"/>
          <w:u w:val="none"/>
        </w:rPr>
        <w:t xml:space="preserve"> </w:t>
      </w:r>
      <w:r w:rsidRPr="00125758">
        <w:rPr>
          <w:rStyle w:val="Emphasis"/>
          <w:b w:val="0"/>
          <w:bCs/>
          <w:vanish/>
          <w:sz w:val="12"/>
          <w:u w:val="none"/>
        </w:rPr>
        <w:t>official</w:t>
      </w:r>
      <w:r w:rsidRPr="00083A9C">
        <w:rPr>
          <w:rStyle w:val="Emphasis"/>
          <w:b w:val="0"/>
          <w:bCs/>
          <w:sz w:val="12"/>
          <w:u w:val="none"/>
        </w:rPr>
        <w:t xml:space="preserve"> </w:t>
      </w:r>
      <w:r w:rsidRPr="00125758">
        <w:rPr>
          <w:rStyle w:val="Emphasis"/>
          <w:b w:val="0"/>
          <w:bCs/>
          <w:vanish/>
          <w:sz w:val="12"/>
          <w:u w:val="none"/>
        </w:rPr>
        <w:t>response</w:t>
      </w:r>
      <w:r w:rsidRPr="00083A9C">
        <w:rPr>
          <w:rStyle w:val="Emphasis"/>
          <w:b w:val="0"/>
          <w:bCs/>
          <w:sz w:val="12"/>
          <w:u w:val="none"/>
        </w:rPr>
        <w:t xml:space="preserve"> </w:t>
      </w:r>
      <w:r w:rsidRPr="00125758">
        <w:rPr>
          <w:rStyle w:val="Emphasis"/>
          <w:b w:val="0"/>
          <w:bCs/>
          <w:vanish/>
          <w:sz w:val="12"/>
          <w:u w:val="none"/>
        </w:rPr>
        <w:t>.</w:t>
      </w:r>
      <w:r w:rsidRPr="00083A9C">
        <w:rPr>
          <w:rStyle w:val="Emphasis"/>
          <w:b w:val="0"/>
          <w:bCs/>
          <w:sz w:val="12"/>
          <w:u w:val="none"/>
        </w:rPr>
        <w:t xml:space="preserve"> </w:t>
      </w:r>
      <w:r w:rsidRPr="00125758">
        <w:rPr>
          <w:rStyle w:val="Emphasis"/>
          <w:b w:val="0"/>
          <w:bCs/>
          <w:vanish/>
          <w:sz w:val="12"/>
          <w:u w:val="none"/>
        </w:rPr>
        <w:t>.</w:t>
      </w:r>
      <w:r w:rsidRPr="00083A9C">
        <w:rPr>
          <w:rStyle w:val="Emphasis"/>
          <w:b w:val="0"/>
          <w:bCs/>
          <w:sz w:val="12"/>
          <w:u w:val="none"/>
        </w:rPr>
        <w:t xml:space="preserve"> </w:t>
      </w:r>
      <w:r w:rsidRPr="00125758">
        <w:rPr>
          <w:rStyle w:val="Emphasis"/>
          <w:b w:val="0"/>
          <w:bCs/>
          <w:vanish/>
          <w:sz w:val="12"/>
          <w:u w:val="none"/>
        </w:rPr>
        <w:t>.</w:t>
      </w:r>
      <w:r w:rsidRPr="00083A9C">
        <w:rPr>
          <w:rStyle w:val="Emphasis"/>
          <w:b w:val="0"/>
          <w:bCs/>
          <w:sz w:val="12"/>
          <w:u w:val="none"/>
        </w:rPr>
        <w:t xml:space="preserve"> </w:t>
      </w:r>
      <w:r w:rsidRPr="00125758">
        <w:rPr>
          <w:rStyle w:val="Emphasis"/>
          <w:b w:val="0"/>
          <w:bCs/>
          <w:vanish/>
          <w:sz w:val="12"/>
          <w:u w:val="none"/>
        </w:rPr>
        <w:t>giv[ing]</w:t>
      </w:r>
      <w:r w:rsidRPr="00083A9C">
        <w:rPr>
          <w:rStyle w:val="Emphasis"/>
          <w:b w:val="0"/>
          <w:bCs/>
          <w:sz w:val="12"/>
          <w:u w:val="none"/>
        </w:rPr>
        <w:t xml:space="preserve"> </w:t>
      </w:r>
      <w:r w:rsidRPr="00125758">
        <w:rPr>
          <w:rStyle w:val="Emphasis"/>
          <w:b w:val="0"/>
          <w:bCs/>
          <w:vanish/>
          <w:sz w:val="12"/>
          <w:u w:val="none"/>
        </w:rPr>
        <w:t>the</w:t>
      </w:r>
      <w:r w:rsidRPr="00083A9C">
        <w:rPr>
          <w:rStyle w:val="Emphasis"/>
          <w:b w:val="0"/>
          <w:bCs/>
          <w:sz w:val="12"/>
          <w:u w:val="none"/>
        </w:rPr>
        <w:t xml:space="preserve"> </w:t>
      </w:r>
      <w:r w:rsidRPr="00125758">
        <w:rPr>
          <w:rStyle w:val="Emphasis"/>
          <w:b w:val="0"/>
          <w:bCs/>
          <w:vanish/>
          <w:sz w:val="12"/>
          <w:u w:val="none"/>
        </w:rPr>
        <w:t>institution</w:t>
      </w:r>
      <w:r w:rsidRPr="00083A9C">
        <w:rPr>
          <w:rStyle w:val="Emphasis"/>
          <w:b w:val="0"/>
          <w:bCs/>
          <w:sz w:val="12"/>
          <w:u w:val="none"/>
        </w:rPr>
        <w:t xml:space="preserve"> </w:t>
      </w:r>
      <w:r w:rsidRPr="00125758">
        <w:rPr>
          <w:rStyle w:val="Emphasis"/>
          <w:b w:val="0"/>
          <w:bCs/>
          <w:vanish/>
          <w:sz w:val="12"/>
          <w:u w:val="none"/>
        </w:rPr>
        <w:t>a</w:t>
      </w:r>
      <w:r w:rsidRPr="00083A9C">
        <w:rPr>
          <w:rStyle w:val="Emphasis"/>
          <w:b w:val="0"/>
          <w:bCs/>
          <w:sz w:val="12"/>
          <w:u w:val="none"/>
        </w:rPr>
        <w:t xml:space="preserve"> </w:t>
      </w:r>
      <w:r w:rsidRPr="00125758">
        <w:rPr>
          <w:rStyle w:val="Emphasis"/>
          <w:b w:val="0"/>
          <w:bCs/>
          <w:vanish/>
          <w:sz w:val="12"/>
          <w:u w:val="none"/>
        </w:rPr>
        <w:t>kind</w:t>
      </w:r>
      <w:r w:rsidRPr="00083A9C">
        <w:rPr>
          <w:rStyle w:val="Emphasis"/>
          <w:b w:val="0"/>
          <w:bCs/>
          <w:sz w:val="12"/>
          <w:u w:val="none"/>
        </w:rPr>
        <w:t xml:space="preserve"> </w:t>
      </w:r>
      <w:r w:rsidRPr="00125758">
        <w:rPr>
          <w:rStyle w:val="Emphasis"/>
          <w:b w:val="0"/>
          <w:bCs/>
          <w:vanish/>
          <w:sz w:val="12"/>
          <w:u w:val="none"/>
        </w:rPr>
        <w:t>of</w:t>
      </w:r>
      <w:r w:rsidRPr="00083A9C">
        <w:rPr>
          <w:rStyle w:val="Emphasis"/>
          <w:b w:val="0"/>
          <w:bCs/>
          <w:sz w:val="12"/>
          <w:u w:val="none"/>
        </w:rPr>
        <w:t xml:space="preserve"> </w:t>
      </w:r>
      <w:r w:rsidRPr="00125758">
        <w:rPr>
          <w:rStyle w:val="Emphasis"/>
          <w:b w:val="0"/>
          <w:bCs/>
          <w:vanish/>
          <w:sz w:val="12"/>
          <w:u w:val="none"/>
        </w:rPr>
        <w:t>safety-valve</w:t>
      </w:r>
      <w:r w:rsidRPr="00083A9C">
        <w:rPr>
          <w:rStyle w:val="Emphasis"/>
          <w:b w:val="0"/>
          <w:bCs/>
          <w:sz w:val="12"/>
          <w:u w:val="none"/>
        </w:rPr>
        <w:t xml:space="preserve"> </w:t>
      </w:r>
      <w:r w:rsidRPr="00125758">
        <w:rPr>
          <w:rStyle w:val="Emphasis"/>
          <w:b w:val="0"/>
          <w:bCs/>
          <w:vanish/>
          <w:sz w:val="12"/>
          <w:u w:val="none"/>
        </w:rPr>
        <w:t>for</w:t>
      </w:r>
      <w:r w:rsidRPr="00083A9C">
        <w:rPr>
          <w:rStyle w:val="Emphasis"/>
          <w:b w:val="0"/>
          <w:bCs/>
          <w:sz w:val="12"/>
          <w:u w:val="none"/>
        </w:rPr>
        <w:t xml:space="preserve"> </w:t>
      </w:r>
      <w:r w:rsidRPr="00125758">
        <w:rPr>
          <w:rStyle w:val="Emphasis"/>
          <w:b w:val="0"/>
          <w:bCs/>
          <w:vanish/>
          <w:sz w:val="12"/>
          <w:u w:val="none"/>
        </w:rPr>
        <w:t>peaceful,</w:t>
      </w:r>
      <w:r w:rsidRPr="00083A9C">
        <w:rPr>
          <w:rStyle w:val="Emphasis"/>
          <w:b w:val="0"/>
          <w:bCs/>
          <w:sz w:val="12"/>
          <w:u w:val="none"/>
        </w:rPr>
        <w:t xml:space="preserve"> </w:t>
      </w:r>
      <w:r w:rsidRPr="00125758">
        <w:rPr>
          <w:rStyle w:val="Emphasis"/>
          <w:b w:val="0"/>
          <w:bCs/>
          <w:vanish/>
          <w:sz w:val="12"/>
          <w:u w:val="none"/>
        </w:rPr>
        <w:t>rather</w:t>
      </w:r>
      <w:r w:rsidRPr="00083A9C">
        <w:rPr>
          <w:rStyle w:val="Emphasis"/>
          <w:b w:val="0"/>
          <w:bCs/>
          <w:sz w:val="12"/>
          <w:u w:val="none"/>
        </w:rPr>
        <w:t xml:space="preserve"> </w:t>
      </w:r>
      <w:r w:rsidRPr="00125758">
        <w:rPr>
          <w:rStyle w:val="Emphasis"/>
          <w:b w:val="0"/>
          <w:bCs/>
          <w:vanish/>
          <w:sz w:val="12"/>
          <w:u w:val="none"/>
        </w:rPr>
        <w:t>than</w:t>
      </w:r>
      <w:r w:rsidRPr="00083A9C">
        <w:rPr>
          <w:rStyle w:val="Emphasis"/>
          <w:b w:val="0"/>
          <w:bCs/>
          <w:sz w:val="12"/>
          <w:u w:val="none"/>
        </w:rPr>
        <w:t xml:space="preserve"> </w:t>
      </w:r>
      <w:r w:rsidRPr="00125758">
        <w:rPr>
          <w:rStyle w:val="Emphasis"/>
          <w:b w:val="0"/>
          <w:bCs/>
          <w:vanish/>
          <w:sz w:val="12"/>
          <w:u w:val="none"/>
        </w:rPr>
        <w:t>violent,</w:t>
      </w:r>
      <w:r w:rsidRPr="00083A9C">
        <w:rPr>
          <w:rStyle w:val="Emphasis"/>
          <w:b w:val="0"/>
          <w:bCs/>
          <w:sz w:val="12"/>
          <w:u w:val="none"/>
        </w:rPr>
        <w:t xml:space="preserve"> </w:t>
      </w:r>
      <w:r w:rsidRPr="00125758">
        <w:rPr>
          <w:rStyle w:val="Emphasis"/>
          <w:b w:val="0"/>
          <w:bCs/>
          <w:vanish/>
          <w:sz w:val="12"/>
          <w:u w:val="none"/>
        </w:rPr>
        <w:t>change”</w:t>
      </w:r>
      <w:r w:rsidRPr="00125758">
        <w:rPr>
          <w:b/>
          <w:bCs/>
          <w:vanish/>
          <w:sz w:val="12"/>
        </w:rPr>
        <w:t>160</w:t>
      </w:r>
      <w:r w:rsidRPr="00083A9C">
        <w:rPr>
          <w:b/>
          <w:bCs/>
          <w:sz w:val="12"/>
        </w:rPr>
        <w:t xml:space="preserve"> </w:t>
      </w:r>
      <w:r w:rsidRPr="00125758">
        <w:rPr>
          <w:b/>
          <w:bCs/>
          <w:vanish/>
          <w:sz w:val="12"/>
        </w:rPr>
        <w:t>—</w:t>
      </w:r>
      <w:r w:rsidRPr="00083A9C">
        <w:rPr>
          <w:b/>
          <w:bCs/>
          <w:sz w:val="12"/>
        </w:rPr>
        <w:t xml:space="preserve"> </w:t>
      </w:r>
      <w:r w:rsidRPr="00125758">
        <w:rPr>
          <w:b/>
          <w:bCs/>
          <w:vanish/>
          <w:sz w:val="12"/>
        </w:rPr>
        <w:t>avoiding</w:t>
      </w:r>
      <w:r w:rsidRPr="00083A9C">
        <w:rPr>
          <w:b/>
          <w:bCs/>
          <w:sz w:val="12"/>
        </w:rPr>
        <w:t xml:space="preserve"> </w:t>
      </w:r>
      <w:r w:rsidRPr="00125758">
        <w:rPr>
          <w:b/>
          <w:bCs/>
          <w:vanish/>
          <w:sz w:val="12"/>
        </w:rPr>
        <w:t>potentially</w:t>
      </w:r>
      <w:r w:rsidRPr="00083A9C">
        <w:rPr>
          <w:b/>
          <w:bCs/>
          <w:sz w:val="12"/>
        </w:rPr>
        <w:t xml:space="preserve"> </w:t>
      </w:r>
      <w:r w:rsidRPr="00125758">
        <w:rPr>
          <w:b/>
          <w:bCs/>
          <w:vanish/>
          <w:sz w:val="12"/>
        </w:rPr>
        <w:t>expensive</w:t>
      </w:r>
      <w:r w:rsidRPr="00083A9C">
        <w:rPr>
          <w:b/>
          <w:bCs/>
          <w:sz w:val="12"/>
        </w:rPr>
        <w:t xml:space="preserve"> </w:t>
      </w:r>
      <w:r w:rsidRPr="00125758">
        <w:rPr>
          <w:b/>
          <w:bCs/>
          <w:vanish/>
          <w:sz w:val="12"/>
        </w:rPr>
        <w:t>and</w:t>
      </w:r>
      <w:r w:rsidRPr="00083A9C">
        <w:rPr>
          <w:b/>
          <w:bCs/>
          <w:sz w:val="12"/>
        </w:rPr>
        <w:t xml:space="preserve"> </w:t>
      </w:r>
      <w:r w:rsidRPr="00125758">
        <w:rPr>
          <w:b/>
          <w:bCs/>
          <w:vanish/>
          <w:sz w:val="12"/>
        </w:rPr>
        <w:t>time-consuming</w:t>
      </w:r>
      <w:r w:rsidRPr="00083A9C">
        <w:rPr>
          <w:b/>
          <w:bCs/>
          <w:sz w:val="12"/>
        </w:rPr>
        <w:t xml:space="preserve"> </w:t>
      </w:r>
      <w:r w:rsidRPr="00125758">
        <w:rPr>
          <w:b/>
          <w:bCs/>
          <w:vanish/>
          <w:sz w:val="12"/>
        </w:rPr>
        <w:t>litigation</w:t>
      </w:r>
      <w:r w:rsidRPr="00083A9C">
        <w:rPr>
          <w:b/>
          <w:bCs/>
          <w:sz w:val="12"/>
        </w:rPr>
        <w:t xml:space="preserve"> </w:t>
      </w:r>
      <w:r w:rsidRPr="00125758">
        <w:rPr>
          <w:b/>
          <w:bCs/>
          <w:vanish/>
          <w:sz w:val="12"/>
        </w:rPr>
        <w:t>and</w:t>
      </w:r>
      <w:r w:rsidRPr="00083A9C">
        <w:rPr>
          <w:b/>
          <w:bCs/>
          <w:sz w:val="12"/>
        </w:rPr>
        <w:t xml:space="preserve"> </w:t>
      </w:r>
      <w:r w:rsidRPr="00125758">
        <w:rPr>
          <w:b/>
          <w:bCs/>
          <w:vanish/>
          <w:sz w:val="12"/>
        </w:rPr>
        <w:t>even</w:t>
      </w:r>
      <w:r w:rsidRPr="00083A9C">
        <w:rPr>
          <w:b/>
          <w:bCs/>
          <w:sz w:val="12"/>
        </w:rPr>
        <w:t xml:space="preserve"> </w:t>
      </w:r>
      <w:r w:rsidRPr="00125758">
        <w:rPr>
          <w:b/>
          <w:bCs/>
          <w:vanish/>
          <w:sz w:val="12"/>
        </w:rPr>
        <w:t>helping</w:t>
      </w:r>
      <w:r w:rsidRPr="00083A9C">
        <w:rPr>
          <w:b/>
          <w:bCs/>
          <w:sz w:val="12"/>
        </w:rPr>
        <w:t xml:space="preserve"> </w:t>
      </w:r>
      <w:r w:rsidRPr="00125758">
        <w:rPr>
          <w:b/>
          <w:bCs/>
          <w:vanish/>
          <w:sz w:val="12"/>
        </w:rPr>
        <w:t>rehabilitate</w:t>
      </w:r>
      <w:r w:rsidRPr="00083A9C">
        <w:rPr>
          <w:b/>
          <w:bCs/>
          <w:sz w:val="12"/>
        </w:rPr>
        <w:t xml:space="preserve"> </w:t>
      </w:r>
      <w:r w:rsidRPr="00125758">
        <w:rPr>
          <w:b/>
          <w:bCs/>
          <w:vanish/>
          <w:sz w:val="12"/>
        </w:rPr>
        <w:t>inmates,161</w:t>
      </w:r>
      <w:r w:rsidRPr="00083A9C">
        <w:rPr>
          <w:b/>
          <w:bCs/>
          <w:sz w:val="12"/>
        </w:rPr>
        <w:t xml:space="preserve"> </w:t>
      </w:r>
      <w:r w:rsidRPr="00125758">
        <w:rPr>
          <w:b/>
          <w:bCs/>
          <w:vanish/>
          <w:sz w:val="12"/>
        </w:rPr>
        <w:t>all</w:t>
      </w:r>
      <w:r w:rsidRPr="00083A9C">
        <w:rPr>
          <w:b/>
          <w:bCs/>
          <w:sz w:val="12"/>
        </w:rPr>
        <w:t xml:space="preserve"> </w:t>
      </w:r>
      <w:r w:rsidRPr="00125758">
        <w:rPr>
          <w:b/>
          <w:bCs/>
          <w:vanish/>
          <w:sz w:val="12"/>
        </w:rPr>
        <w:t>while</w:t>
      </w:r>
      <w:r w:rsidRPr="00083A9C">
        <w:rPr>
          <w:b/>
          <w:bCs/>
          <w:sz w:val="12"/>
        </w:rPr>
        <w:t xml:space="preserve"> </w:t>
      </w:r>
      <w:r w:rsidRPr="00125758">
        <w:rPr>
          <w:b/>
          <w:bCs/>
          <w:vanish/>
          <w:sz w:val="12"/>
        </w:rPr>
        <w:t>deemphasizing</w:t>
      </w:r>
      <w:r w:rsidRPr="00083A9C">
        <w:rPr>
          <w:b/>
          <w:bCs/>
          <w:sz w:val="12"/>
        </w:rPr>
        <w:t xml:space="preserve"> </w:t>
      </w:r>
      <w:r w:rsidRPr="00125758">
        <w:rPr>
          <w:b/>
          <w:bCs/>
          <w:vanish/>
          <w:sz w:val="12"/>
        </w:rPr>
        <w:t>hierarchical</w:t>
      </w:r>
      <w:r w:rsidRPr="00083A9C">
        <w:rPr>
          <w:b/>
          <w:bCs/>
          <w:sz w:val="12"/>
        </w:rPr>
        <w:t xml:space="preserve"> </w:t>
      </w:r>
      <w:r w:rsidRPr="00125758">
        <w:rPr>
          <w:b/>
          <w:bCs/>
          <w:vanish/>
          <w:sz w:val="12"/>
        </w:rPr>
        <w:t>structures</w:t>
      </w:r>
      <w:r w:rsidRPr="00083A9C">
        <w:rPr>
          <w:b/>
          <w:bCs/>
          <w:sz w:val="12"/>
        </w:rPr>
        <w:t xml:space="preserve"> </w:t>
      </w:r>
      <w:r w:rsidRPr="00125758">
        <w:rPr>
          <w:b/>
          <w:bCs/>
          <w:vanish/>
          <w:sz w:val="12"/>
        </w:rPr>
        <w:t>in</w:t>
      </w:r>
      <w:r w:rsidRPr="00083A9C">
        <w:rPr>
          <w:b/>
          <w:bCs/>
          <w:sz w:val="12"/>
        </w:rPr>
        <w:t xml:space="preserve"> </w:t>
      </w:r>
      <w:r w:rsidRPr="00125758">
        <w:rPr>
          <w:b/>
          <w:bCs/>
          <w:vanish/>
          <w:sz w:val="12"/>
        </w:rPr>
        <w:t>prisons</w:t>
      </w:r>
      <w:r w:rsidRPr="00083A9C">
        <w:rPr>
          <w:b/>
          <w:bCs/>
          <w:sz w:val="12"/>
        </w:rPr>
        <w:t xml:space="preserve"> </w:t>
      </w:r>
      <w:r w:rsidRPr="00125758">
        <w:rPr>
          <w:b/>
          <w:bCs/>
          <w:vanish/>
          <w:sz w:val="12"/>
        </w:rPr>
        <w:t>that</w:t>
      </w:r>
      <w:r w:rsidRPr="00083A9C">
        <w:rPr>
          <w:b/>
          <w:bCs/>
          <w:sz w:val="12"/>
        </w:rPr>
        <w:t xml:space="preserve"> </w:t>
      </w:r>
      <w:r w:rsidRPr="00125758">
        <w:rPr>
          <w:b/>
          <w:bCs/>
          <w:vanish/>
          <w:sz w:val="12"/>
        </w:rPr>
        <w:t>harm</w:t>
      </w:r>
      <w:r w:rsidRPr="00083A9C">
        <w:rPr>
          <w:b/>
          <w:bCs/>
          <w:sz w:val="12"/>
        </w:rPr>
        <w:t xml:space="preserve"> </w:t>
      </w:r>
      <w:r w:rsidRPr="00125758">
        <w:rPr>
          <w:b/>
          <w:bCs/>
          <w:vanish/>
          <w:sz w:val="12"/>
        </w:rPr>
        <w:t>institutional</w:t>
      </w:r>
      <w:r w:rsidRPr="00083A9C">
        <w:rPr>
          <w:b/>
          <w:bCs/>
          <w:sz w:val="12"/>
        </w:rPr>
        <w:t xml:space="preserve"> </w:t>
      </w:r>
      <w:r w:rsidRPr="00125758">
        <w:rPr>
          <w:b/>
          <w:bCs/>
          <w:vanish/>
          <w:sz w:val="12"/>
        </w:rPr>
        <w:t>order.162</w:t>
      </w:r>
      <w:r w:rsidRPr="00083A9C">
        <w:rPr>
          <w:rStyle w:val="StyleUnderline"/>
          <w:b/>
          <w:bCs/>
          <w:sz w:val="12"/>
          <w:u w:val="none"/>
        </w:rPr>
        <w:t xml:space="preserve"> </w:t>
      </w:r>
      <w:r w:rsidRPr="00125758">
        <w:rPr>
          <w:b/>
          <w:bCs/>
          <w:vanish/>
          <w:sz w:val="12"/>
        </w:rPr>
        <w:t>2.</w:t>
      </w:r>
      <w:r w:rsidRPr="00083A9C">
        <w:rPr>
          <w:b/>
          <w:bCs/>
          <w:sz w:val="12"/>
        </w:rPr>
        <w:t xml:space="preserve"> </w:t>
      </w:r>
      <w:r w:rsidRPr="00125758">
        <w:rPr>
          <w:b/>
          <w:bCs/>
          <w:vanish/>
          <w:sz w:val="12"/>
        </w:rPr>
        <w:t>Speech.</w:t>
      </w:r>
      <w:r w:rsidRPr="00083A9C">
        <w:rPr>
          <w:b/>
          <w:bCs/>
          <w:sz w:val="12"/>
        </w:rPr>
        <w:t xml:space="preserve"> </w:t>
      </w:r>
      <w:r w:rsidRPr="00125758">
        <w:rPr>
          <w:b/>
          <w:bCs/>
          <w:vanish/>
          <w:sz w:val="12"/>
        </w:rPr>
        <w:t>—</w:t>
      </w:r>
      <w:r w:rsidRPr="00083A9C">
        <w:rPr>
          <w:b/>
          <w:bCs/>
          <w:sz w:val="12"/>
        </w:rPr>
        <w:t xml:space="preserve"> </w:t>
      </w:r>
      <w:r w:rsidRPr="00125758">
        <w:rPr>
          <w:b/>
          <w:bCs/>
          <w:vanish/>
          <w:sz w:val="12"/>
        </w:rPr>
        <w:t>A</w:t>
      </w:r>
      <w:r w:rsidRPr="00083A9C">
        <w:rPr>
          <w:b/>
          <w:bCs/>
          <w:sz w:val="12"/>
        </w:rPr>
        <w:t xml:space="preserve"> </w:t>
      </w:r>
      <w:r w:rsidRPr="00125758">
        <w:rPr>
          <w:b/>
          <w:bCs/>
          <w:vanish/>
          <w:sz w:val="12"/>
        </w:rPr>
        <w:t>prison</w:t>
      </w:r>
      <w:r w:rsidRPr="00083A9C">
        <w:rPr>
          <w:b/>
          <w:bCs/>
          <w:sz w:val="12"/>
        </w:rPr>
        <w:t xml:space="preserve"> </w:t>
      </w:r>
      <w:r w:rsidRPr="00125758">
        <w:rPr>
          <w:b/>
          <w:bCs/>
          <w:vanish/>
          <w:sz w:val="12"/>
        </w:rPr>
        <w:t>strike</w:t>
      </w:r>
      <w:r w:rsidRPr="00083A9C">
        <w:rPr>
          <w:b/>
          <w:bCs/>
          <w:sz w:val="12"/>
        </w:rPr>
        <w:t xml:space="preserve"> </w:t>
      </w:r>
      <w:r w:rsidRPr="00125758">
        <w:rPr>
          <w:b/>
          <w:bCs/>
          <w:vanish/>
          <w:sz w:val="12"/>
        </w:rPr>
        <w:t>also</w:t>
      </w:r>
      <w:r w:rsidRPr="00083A9C">
        <w:rPr>
          <w:b/>
          <w:bCs/>
          <w:sz w:val="12"/>
        </w:rPr>
        <w:t xml:space="preserve"> </w:t>
      </w:r>
      <w:r w:rsidRPr="00125758">
        <w:rPr>
          <w:b/>
          <w:bCs/>
          <w:vanish/>
          <w:sz w:val="12"/>
        </w:rPr>
        <w:t>represents</w:t>
      </w:r>
      <w:r w:rsidRPr="00083A9C">
        <w:rPr>
          <w:b/>
          <w:bCs/>
          <w:sz w:val="12"/>
        </w:rPr>
        <w:t xml:space="preserve"> </w:t>
      </w:r>
      <w:r w:rsidRPr="00125758">
        <w:rPr>
          <w:b/>
          <w:bCs/>
          <w:vanish/>
          <w:sz w:val="12"/>
        </w:rPr>
        <w:t>a</w:t>
      </w:r>
      <w:r w:rsidRPr="00083A9C">
        <w:rPr>
          <w:b/>
          <w:bCs/>
          <w:sz w:val="12"/>
        </w:rPr>
        <w:t xml:space="preserve"> </w:t>
      </w:r>
      <w:r w:rsidRPr="00125758">
        <w:rPr>
          <w:b/>
          <w:bCs/>
          <w:vanish/>
          <w:sz w:val="12"/>
        </w:rPr>
        <w:t>critical</w:t>
      </w:r>
      <w:r w:rsidRPr="00083A9C">
        <w:rPr>
          <w:b/>
          <w:bCs/>
          <w:sz w:val="12"/>
        </w:rPr>
        <w:t xml:space="preserve"> </w:t>
      </w:r>
      <w:r w:rsidRPr="00125758">
        <w:rPr>
          <w:b/>
          <w:bCs/>
          <w:vanish/>
          <w:sz w:val="12"/>
        </w:rPr>
        <w:t>way</w:t>
      </w:r>
      <w:r w:rsidRPr="00083A9C">
        <w:rPr>
          <w:b/>
          <w:bCs/>
          <w:sz w:val="12"/>
        </w:rPr>
        <w:t xml:space="preserve"> </w:t>
      </w:r>
      <w:r w:rsidRPr="00125758">
        <w:rPr>
          <w:b/>
          <w:bCs/>
          <w:vanish/>
          <w:sz w:val="12"/>
        </w:rPr>
        <w:t>by</w:t>
      </w:r>
      <w:r w:rsidRPr="00083A9C">
        <w:rPr>
          <w:b/>
          <w:bCs/>
          <w:sz w:val="12"/>
        </w:rPr>
        <w:t xml:space="preserve"> </w:t>
      </w:r>
      <w:r w:rsidRPr="00125758">
        <w:rPr>
          <w:b/>
          <w:bCs/>
          <w:vanish/>
          <w:sz w:val="12"/>
        </w:rPr>
        <w:t>which</w:t>
      </w:r>
      <w:r w:rsidRPr="00083A9C">
        <w:rPr>
          <w:b/>
          <w:bCs/>
          <w:sz w:val="12"/>
        </w:rPr>
        <w:t xml:space="preserve"> </w:t>
      </w:r>
      <w:r w:rsidRPr="00125758">
        <w:rPr>
          <w:b/>
          <w:bCs/>
          <w:vanish/>
          <w:sz w:val="12"/>
        </w:rPr>
        <w:t>inmates</w:t>
      </w:r>
      <w:r w:rsidRPr="00083A9C">
        <w:rPr>
          <w:b/>
          <w:bCs/>
          <w:sz w:val="12"/>
        </w:rPr>
        <w:t xml:space="preserve"> </w:t>
      </w:r>
      <w:r w:rsidRPr="00125758">
        <w:rPr>
          <w:b/>
          <w:bCs/>
          <w:vanish/>
          <w:sz w:val="12"/>
        </w:rPr>
        <w:t>can</w:t>
      </w:r>
      <w:r w:rsidRPr="00083A9C">
        <w:rPr>
          <w:b/>
          <w:bCs/>
          <w:sz w:val="12"/>
        </w:rPr>
        <w:t xml:space="preserve"> </w:t>
      </w:r>
      <w:r w:rsidRPr="00125758">
        <w:rPr>
          <w:b/>
          <w:bCs/>
          <w:vanish/>
          <w:sz w:val="12"/>
        </w:rPr>
        <w:t>express</w:t>
      </w:r>
      <w:r w:rsidRPr="00083A9C">
        <w:rPr>
          <w:b/>
          <w:bCs/>
          <w:sz w:val="12"/>
        </w:rPr>
        <w:t xml:space="preserve"> </w:t>
      </w:r>
      <w:r w:rsidRPr="00125758">
        <w:rPr>
          <w:b/>
          <w:bCs/>
          <w:vanish/>
          <w:sz w:val="12"/>
        </w:rPr>
        <w:t>themselves.163</w:t>
      </w:r>
      <w:r w:rsidRPr="00083A9C">
        <w:rPr>
          <w:b/>
          <w:bCs/>
          <w:sz w:val="12"/>
        </w:rPr>
        <w:t xml:space="preserve"> </w:t>
      </w:r>
      <w:r w:rsidRPr="00125758">
        <w:rPr>
          <w:b/>
          <w:bCs/>
          <w:vanish/>
          <w:sz w:val="12"/>
        </w:rPr>
        <w:t>First,</w:t>
      </w:r>
      <w:r w:rsidRPr="00083A9C">
        <w:rPr>
          <w:b/>
          <w:bCs/>
          <w:sz w:val="12"/>
        </w:rPr>
        <w:t xml:space="preserve"> </w:t>
      </w:r>
      <w:r w:rsidRPr="00125758">
        <w:rPr>
          <w:b/>
          <w:bCs/>
          <w:vanish/>
          <w:sz w:val="12"/>
        </w:rPr>
        <w:t>as</w:t>
      </w:r>
      <w:r w:rsidRPr="00083A9C">
        <w:rPr>
          <w:b/>
          <w:bCs/>
          <w:sz w:val="12"/>
        </w:rPr>
        <w:t xml:space="preserve"> </w:t>
      </w:r>
      <w:r w:rsidRPr="00125758">
        <w:rPr>
          <w:b/>
          <w:bCs/>
          <w:vanish/>
          <w:sz w:val="12"/>
        </w:rPr>
        <w:t>alluded</w:t>
      </w:r>
      <w:r w:rsidRPr="00083A9C">
        <w:rPr>
          <w:b/>
          <w:bCs/>
          <w:sz w:val="12"/>
        </w:rPr>
        <w:t xml:space="preserve"> </w:t>
      </w:r>
      <w:r w:rsidRPr="00125758">
        <w:rPr>
          <w:b/>
          <w:bCs/>
          <w:vanish/>
          <w:sz w:val="12"/>
        </w:rPr>
        <w:t>to</w:t>
      </w:r>
      <w:r w:rsidRPr="00083A9C">
        <w:rPr>
          <w:b/>
          <w:bCs/>
          <w:sz w:val="12"/>
        </w:rPr>
        <w:t xml:space="preserve"> </w:t>
      </w:r>
      <w:r w:rsidRPr="00125758">
        <w:rPr>
          <w:b/>
          <w:bCs/>
          <w:vanish/>
          <w:sz w:val="12"/>
        </w:rPr>
        <w:t>above</w:t>
      </w:r>
      <w:r w:rsidRPr="00125758">
        <w:rPr>
          <w:rStyle w:val="StyleUnderline"/>
          <w:b/>
          <w:bCs/>
          <w:vanish/>
          <w:sz w:val="12"/>
          <w:u w:val="none"/>
        </w:rPr>
        <w:t>,</w:t>
      </w:r>
      <w:r w:rsidRPr="00083A9C">
        <w:rPr>
          <w:rStyle w:val="StyleUnderline"/>
        </w:rPr>
        <w:t xml:space="preserve"> </w:t>
      </w:r>
      <w:r w:rsidRPr="00083A9C">
        <w:rPr>
          <w:rStyle w:val="Emphasis"/>
          <w:highlight w:val="yellow"/>
        </w:rPr>
        <w:t xml:space="preserve">a strike allows inmates to claim </w:t>
      </w:r>
      <w:r w:rsidRPr="00125758">
        <w:rPr>
          <w:rStyle w:val="Emphasis"/>
          <w:b w:val="0"/>
          <w:bCs/>
          <w:vanish/>
          <w:sz w:val="12"/>
          <w:u w:val="none"/>
        </w:rPr>
        <w:t>and</w:t>
      </w:r>
      <w:r w:rsidRPr="00083A9C">
        <w:rPr>
          <w:rStyle w:val="Emphasis"/>
          <w:b w:val="0"/>
          <w:bCs/>
          <w:sz w:val="12"/>
          <w:u w:val="none"/>
        </w:rPr>
        <w:t xml:space="preserve"> </w:t>
      </w:r>
      <w:r w:rsidRPr="00125758">
        <w:rPr>
          <w:rStyle w:val="Emphasis"/>
          <w:b w:val="0"/>
          <w:bCs/>
          <w:vanish/>
          <w:sz w:val="12"/>
          <w:u w:val="none"/>
        </w:rPr>
        <w:t>communicate</w:t>
      </w:r>
      <w:r w:rsidRPr="00083A9C">
        <w:rPr>
          <w:rStyle w:val="Emphasis"/>
        </w:rPr>
        <w:t xml:space="preserve"> </w:t>
      </w:r>
      <w:r w:rsidRPr="00083A9C">
        <w:rPr>
          <w:rStyle w:val="Emphasis"/>
          <w:highlight w:val="yellow"/>
        </w:rPr>
        <w:t>an identity</w:t>
      </w:r>
      <w:r w:rsidRPr="00083A9C">
        <w:rPr>
          <w:rStyle w:val="Emphasis"/>
        </w:rPr>
        <w:t xml:space="preserve"> </w:t>
      </w:r>
      <w:r w:rsidRPr="00125758">
        <w:rPr>
          <w:rStyle w:val="Emphasis"/>
          <w:b w:val="0"/>
          <w:bCs/>
          <w:vanish/>
          <w:sz w:val="12"/>
          <w:u w:val="none"/>
        </w:rPr>
        <w:t>—</w:t>
      </w:r>
      <w:r w:rsidRPr="00083A9C">
        <w:rPr>
          <w:rStyle w:val="Emphasis"/>
          <w:b w:val="0"/>
          <w:bCs/>
          <w:sz w:val="12"/>
          <w:u w:val="none"/>
        </w:rPr>
        <w:t xml:space="preserve"> </w:t>
      </w:r>
      <w:r w:rsidRPr="00125758">
        <w:rPr>
          <w:rStyle w:val="Emphasis"/>
          <w:b w:val="0"/>
          <w:bCs/>
          <w:vanish/>
          <w:sz w:val="12"/>
          <w:u w:val="none"/>
        </w:rPr>
        <w:t>as</w:t>
      </w:r>
      <w:r w:rsidRPr="00083A9C">
        <w:rPr>
          <w:rStyle w:val="Emphasis"/>
          <w:b w:val="0"/>
          <w:bCs/>
          <w:sz w:val="12"/>
          <w:u w:val="none"/>
        </w:rPr>
        <w:t xml:space="preserve"> </w:t>
      </w:r>
      <w:r w:rsidRPr="00125758">
        <w:rPr>
          <w:rStyle w:val="Emphasis"/>
          <w:b w:val="0"/>
          <w:bCs/>
          <w:vanish/>
          <w:sz w:val="12"/>
          <w:u w:val="none"/>
        </w:rPr>
        <w:t>more</w:t>
      </w:r>
      <w:r w:rsidRPr="00083A9C">
        <w:rPr>
          <w:rStyle w:val="Emphasis"/>
          <w:b w:val="0"/>
          <w:bCs/>
          <w:sz w:val="12"/>
          <w:u w:val="none"/>
        </w:rPr>
        <w:t xml:space="preserve"> </w:t>
      </w:r>
      <w:r w:rsidRPr="00125758">
        <w:rPr>
          <w:rStyle w:val="Emphasis"/>
          <w:b w:val="0"/>
          <w:bCs/>
          <w:vanish/>
          <w:sz w:val="12"/>
          <w:u w:val="none"/>
        </w:rPr>
        <w:t>than</w:t>
      </w:r>
      <w:r w:rsidRPr="00083A9C">
        <w:rPr>
          <w:rStyle w:val="Emphasis"/>
          <w:b w:val="0"/>
          <w:bCs/>
          <w:sz w:val="12"/>
          <w:u w:val="none"/>
        </w:rPr>
        <w:t xml:space="preserve"> </w:t>
      </w:r>
      <w:r w:rsidRPr="00125758">
        <w:rPr>
          <w:rStyle w:val="Emphasis"/>
          <w:b w:val="0"/>
          <w:bCs/>
          <w:vanish/>
          <w:sz w:val="12"/>
          <w:u w:val="none"/>
        </w:rPr>
        <w:t>just</w:t>
      </w:r>
      <w:r w:rsidRPr="00083A9C">
        <w:rPr>
          <w:rStyle w:val="Emphasis"/>
          <w:b w:val="0"/>
          <w:bCs/>
          <w:sz w:val="12"/>
          <w:u w:val="none"/>
        </w:rPr>
        <w:t xml:space="preserve"> </w:t>
      </w:r>
      <w:r w:rsidRPr="00125758">
        <w:rPr>
          <w:rStyle w:val="Emphasis"/>
          <w:b w:val="0"/>
          <w:bCs/>
          <w:vanish/>
          <w:sz w:val="12"/>
          <w:u w:val="none"/>
        </w:rPr>
        <w:t>marginalized,</w:t>
      </w:r>
      <w:r w:rsidRPr="00083A9C">
        <w:rPr>
          <w:rStyle w:val="Emphasis"/>
          <w:b w:val="0"/>
          <w:bCs/>
          <w:sz w:val="12"/>
          <w:u w:val="none"/>
        </w:rPr>
        <w:t xml:space="preserve"> </w:t>
      </w:r>
      <w:r w:rsidRPr="00125758">
        <w:rPr>
          <w:rStyle w:val="Emphasis"/>
          <w:b w:val="0"/>
          <w:bCs/>
          <w:vanish/>
          <w:sz w:val="12"/>
          <w:u w:val="none"/>
        </w:rPr>
        <w:t>ignored</w:t>
      </w:r>
      <w:r w:rsidRPr="00083A9C">
        <w:rPr>
          <w:rStyle w:val="Emphasis"/>
          <w:b w:val="0"/>
          <w:bCs/>
          <w:sz w:val="12"/>
          <w:u w:val="none"/>
        </w:rPr>
        <w:t xml:space="preserve"> </w:t>
      </w:r>
      <w:r w:rsidRPr="00125758">
        <w:rPr>
          <w:rStyle w:val="Emphasis"/>
          <w:b w:val="0"/>
          <w:bCs/>
          <w:vanish/>
          <w:sz w:val="12"/>
          <w:u w:val="none"/>
        </w:rPr>
        <w:t>convicts</w:t>
      </w:r>
      <w:r w:rsidRPr="00083A9C">
        <w:rPr>
          <w:rStyle w:val="Emphasis"/>
          <w:b w:val="0"/>
          <w:bCs/>
          <w:sz w:val="12"/>
          <w:u w:val="none"/>
        </w:rPr>
        <w:t xml:space="preserve"> </w:t>
      </w:r>
      <w:r w:rsidRPr="00125758">
        <w:rPr>
          <w:rStyle w:val="Emphasis"/>
          <w:b w:val="0"/>
          <w:bCs/>
          <w:vanish/>
          <w:sz w:val="12"/>
          <w:u w:val="none"/>
        </w:rPr>
        <w:t>with</w:t>
      </w:r>
      <w:r w:rsidRPr="00083A9C">
        <w:rPr>
          <w:rStyle w:val="Emphasis"/>
          <w:b w:val="0"/>
          <w:bCs/>
          <w:sz w:val="12"/>
          <w:u w:val="none"/>
        </w:rPr>
        <w:t xml:space="preserve"> </w:t>
      </w:r>
      <w:r w:rsidRPr="00125758">
        <w:rPr>
          <w:rStyle w:val="Emphasis"/>
          <w:b w:val="0"/>
          <w:bCs/>
          <w:vanish/>
          <w:sz w:val="12"/>
          <w:u w:val="none"/>
        </w:rPr>
        <w:t>little</w:t>
      </w:r>
      <w:r w:rsidRPr="00083A9C">
        <w:rPr>
          <w:rStyle w:val="Emphasis"/>
          <w:b w:val="0"/>
          <w:bCs/>
          <w:sz w:val="12"/>
          <w:u w:val="none"/>
        </w:rPr>
        <w:t xml:space="preserve"> </w:t>
      </w:r>
      <w:r w:rsidRPr="00125758">
        <w:rPr>
          <w:rStyle w:val="Emphasis"/>
          <w:b w:val="0"/>
          <w:bCs/>
          <w:vanish/>
          <w:sz w:val="12"/>
          <w:u w:val="none"/>
        </w:rPr>
        <w:t>to</w:t>
      </w:r>
      <w:r w:rsidRPr="00083A9C">
        <w:rPr>
          <w:rStyle w:val="Emphasis"/>
          <w:b w:val="0"/>
          <w:bCs/>
          <w:sz w:val="12"/>
          <w:u w:val="none"/>
        </w:rPr>
        <w:t xml:space="preserve"> </w:t>
      </w:r>
      <w:r w:rsidRPr="00125758">
        <w:rPr>
          <w:rStyle w:val="Emphasis"/>
          <w:b w:val="0"/>
          <w:bCs/>
          <w:vanish/>
          <w:sz w:val="12"/>
          <w:u w:val="none"/>
        </w:rPr>
        <w:t>no</w:t>
      </w:r>
      <w:r w:rsidRPr="00083A9C">
        <w:rPr>
          <w:rStyle w:val="Emphasis"/>
          <w:b w:val="0"/>
          <w:bCs/>
          <w:sz w:val="12"/>
          <w:u w:val="none"/>
        </w:rPr>
        <w:t xml:space="preserve"> </w:t>
      </w:r>
      <w:r w:rsidRPr="00125758">
        <w:rPr>
          <w:rStyle w:val="Emphasis"/>
          <w:b w:val="0"/>
          <w:bCs/>
          <w:vanish/>
          <w:sz w:val="12"/>
          <w:u w:val="none"/>
        </w:rPr>
        <w:t>self-determination,</w:t>
      </w:r>
      <w:r w:rsidRPr="00083A9C">
        <w:rPr>
          <w:rStyle w:val="Emphasis"/>
          <w:b w:val="0"/>
          <w:bCs/>
          <w:sz w:val="12"/>
          <w:u w:val="none"/>
        </w:rPr>
        <w:t xml:space="preserve"> </w:t>
      </w:r>
      <w:r w:rsidRPr="00125758">
        <w:rPr>
          <w:rStyle w:val="Emphasis"/>
          <w:b w:val="0"/>
          <w:bCs/>
          <w:vanish/>
          <w:sz w:val="12"/>
          <w:u w:val="none"/>
        </w:rPr>
        <w:t>but</w:t>
      </w:r>
      <w:r w:rsidRPr="00083A9C">
        <w:rPr>
          <w:rStyle w:val="Emphasis"/>
          <w:b w:val="0"/>
          <w:bCs/>
          <w:sz w:val="12"/>
          <w:u w:val="none"/>
        </w:rPr>
        <w:t xml:space="preserve"> </w:t>
      </w:r>
      <w:r w:rsidRPr="00125758">
        <w:rPr>
          <w:rStyle w:val="Emphasis"/>
          <w:b w:val="0"/>
          <w:bCs/>
          <w:vanish/>
          <w:sz w:val="12"/>
          <w:u w:val="none"/>
        </w:rPr>
        <w:t>instead</w:t>
      </w:r>
      <w:r w:rsidRPr="00083A9C">
        <w:rPr>
          <w:rStyle w:val="Emphasis"/>
          <w:b w:val="0"/>
          <w:bCs/>
          <w:sz w:val="12"/>
          <w:u w:val="none"/>
        </w:rPr>
        <w:t xml:space="preserve"> </w:t>
      </w:r>
      <w:r w:rsidRPr="00083A9C">
        <w:rPr>
          <w:rStyle w:val="Emphasis"/>
          <w:highlight w:val="yellow"/>
        </w:rPr>
        <w:t>as workers and human beings entitled to basic dignity</w:t>
      </w:r>
      <w:r w:rsidRPr="00125758">
        <w:rPr>
          <w:vanish/>
          <w:sz w:val="12"/>
        </w:rPr>
        <w:t>.</w:t>
      </w:r>
      <w:r w:rsidRPr="00083A9C">
        <w:rPr>
          <w:sz w:val="12"/>
        </w:rPr>
        <w:t xml:space="preserve"> </w:t>
      </w:r>
      <w:r w:rsidRPr="00125758">
        <w:rPr>
          <w:vanish/>
          <w:sz w:val="12"/>
        </w:rPr>
        <w:t>Such</w:t>
      </w:r>
      <w:r w:rsidRPr="00083A9C">
        <w:rPr>
          <w:sz w:val="12"/>
        </w:rPr>
        <w:t xml:space="preserve"> </w:t>
      </w:r>
      <w:r w:rsidRPr="00125758">
        <w:rPr>
          <w:vanish/>
          <w:sz w:val="12"/>
        </w:rPr>
        <w:t>collective</w:t>
      </w:r>
      <w:r w:rsidRPr="00083A9C">
        <w:rPr>
          <w:sz w:val="12"/>
        </w:rPr>
        <w:t xml:space="preserve"> </w:t>
      </w:r>
      <w:r w:rsidRPr="00125758">
        <w:rPr>
          <w:vanish/>
          <w:sz w:val="12"/>
        </w:rPr>
        <w:t>actions</w:t>
      </w:r>
      <w:r w:rsidRPr="00083A9C">
        <w:rPr>
          <w:sz w:val="12"/>
        </w:rPr>
        <w:t xml:space="preserve"> </w:t>
      </w:r>
      <w:r w:rsidRPr="00125758">
        <w:rPr>
          <w:vanish/>
          <w:sz w:val="12"/>
        </w:rPr>
        <w:t>represent</w:t>
      </w:r>
      <w:r w:rsidRPr="00083A9C">
        <w:rPr>
          <w:sz w:val="12"/>
        </w:rPr>
        <w:t xml:space="preserve"> </w:t>
      </w:r>
      <w:r w:rsidRPr="00125758">
        <w:rPr>
          <w:vanish/>
          <w:sz w:val="12"/>
        </w:rPr>
        <w:t>the</w:t>
      </w:r>
      <w:r w:rsidRPr="00083A9C">
        <w:rPr>
          <w:sz w:val="12"/>
        </w:rPr>
        <w:t xml:space="preserve"> </w:t>
      </w:r>
      <w:r w:rsidRPr="00125758">
        <w:rPr>
          <w:vanish/>
          <w:sz w:val="12"/>
        </w:rPr>
        <w:t>“performative</w:t>
      </w:r>
      <w:r w:rsidRPr="00083A9C">
        <w:rPr>
          <w:sz w:val="12"/>
        </w:rPr>
        <w:t xml:space="preserve"> </w:t>
      </w:r>
      <w:r w:rsidRPr="00125758">
        <w:rPr>
          <w:b/>
          <w:bCs/>
          <w:vanish/>
          <w:sz w:val="12"/>
        </w:rPr>
        <w:t>declaration</w:t>
      </w:r>
      <w:r w:rsidRPr="00083A9C">
        <w:rPr>
          <w:b/>
          <w:bCs/>
          <w:sz w:val="12"/>
        </w:rPr>
        <w:t xml:space="preserve"> </w:t>
      </w:r>
      <w:r w:rsidRPr="00125758">
        <w:rPr>
          <w:b/>
          <w:bCs/>
          <w:vanish/>
          <w:sz w:val="12"/>
        </w:rPr>
        <w:t>and</w:t>
      </w:r>
      <w:r w:rsidRPr="00083A9C">
        <w:rPr>
          <w:b/>
          <w:bCs/>
          <w:sz w:val="12"/>
        </w:rPr>
        <w:t xml:space="preserve"> </w:t>
      </w:r>
      <w:r w:rsidRPr="00125758">
        <w:rPr>
          <w:b/>
          <w:bCs/>
          <w:vanish/>
          <w:sz w:val="12"/>
        </w:rPr>
        <w:t>affirmation</w:t>
      </w:r>
      <w:r w:rsidRPr="00083A9C">
        <w:rPr>
          <w:b/>
          <w:bCs/>
          <w:sz w:val="12"/>
        </w:rPr>
        <w:t xml:space="preserve"> </w:t>
      </w:r>
      <w:r w:rsidRPr="00125758">
        <w:rPr>
          <w:b/>
          <w:bCs/>
          <w:vanish/>
          <w:sz w:val="12"/>
        </w:rPr>
        <w:t>of</w:t>
      </w:r>
      <w:r w:rsidRPr="00083A9C">
        <w:rPr>
          <w:b/>
          <w:bCs/>
          <w:sz w:val="12"/>
        </w:rPr>
        <w:t xml:space="preserve"> </w:t>
      </w:r>
      <w:r w:rsidRPr="00125758">
        <w:rPr>
          <w:b/>
          <w:bCs/>
          <w:vanish/>
          <w:sz w:val="12"/>
        </w:rPr>
        <w:t>rights</w:t>
      </w:r>
      <w:r w:rsidRPr="00083A9C">
        <w:rPr>
          <w:b/>
          <w:bCs/>
          <w:sz w:val="12"/>
        </w:rPr>
        <w:t xml:space="preserve"> </w:t>
      </w:r>
      <w:r w:rsidRPr="00125758">
        <w:rPr>
          <w:b/>
          <w:bCs/>
          <w:vanish/>
          <w:sz w:val="12"/>
        </w:rPr>
        <w:t>that</w:t>
      </w:r>
      <w:r w:rsidRPr="00083A9C">
        <w:rPr>
          <w:b/>
          <w:bCs/>
          <w:sz w:val="12"/>
        </w:rPr>
        <w:t xml:space="preserve"> </w:t>
      </w:r>
      <w:r w:rsidRPr="00125758">
        <w:rPr>
          <w:b/>
          <w:bCs/>
          <w:vanish/>
          <w:sz w:val="12"/>
        </w:rPr>
        <w:t>one</w:t>
      </w:r>
      <w:r w:rsidRPr="00083A9C">
        <w:rPr>
          <w:b/>
          <w:bCs/>
          <w:sz w:val="12"/>
        </w:rPr>
        <w:t xml:space="preserve"> </w:t>
      </w:r>
      <w:r w:rsidRPr="00125758">
        <w:rPr>
          <w:b/>
          <w:bCs/>
          <w:vanish/>
          <w:sz w:val="12"/>
        </w:rPr>
        <w:t>does</w:t>
      </w:r>
      <w:r w:rsidRPr="00083A9C">
        <w:rPr>
          <w:b/>
          <w:bCs/>
          <w:sz w:val="12"/>
        </w:rPr>
        <w:t xml:space="preserve"> </w:t>
      </w:r>
      <w:r w:rsidRPr="00125758">
        <w:rPr>
          <w:b/>
          <w:bCs/>
          <w:vanish/>
          <w:sz w:val="12"/>
        </w:rPr>
        <w:t>not</w:t>
      </w:r>
      <w:r w:rsidRPr="00083A9C">
        <w:rPr>
          <w:b/>
          <w:bCs/>
          <w:sz w:val="12"/>
        </w:rPr>
        <w:t xml:space="preserve"> </w:t>
      </w:r>
      <w:r w:rsidRPr="00125758">
        <w:rPr>
          <w:b/>
          <w:bCs/>
          <w:vanish/>
          <w:sz w:val="12"/>
        </w:rPr>
        <w:t>(yet)</w:t>
      </w:r>
      <w:r w:rsidRPr="00083A9C">
        <w:rPr>
          <w:b/>
          <w:bCs/>
          <w:sz w:val="12"/>
        </w:rPr>
        <w:t xml:space="preserve"> </w:t>
      </w:r>
      <w:r w:rsidRPr="00125758">
        <w:rPr>
          <w:b/>
          <w:bCs/>
          <w:vanish/>
          <w:sz w:val="12"/>
        </w:rPr>
        <w:t>have.”164</w:t>
      </w:r>
      <w:r w:rsidRPr="00083A9C">
        <w:rPr>
          <w:b/>
          <w:bCs/>
          <w:sz w:val="12"/>
        </w:rPr>
        <w:t xml:space="preserve"> </w:t>
      </w:r>
      <w:r w:rsidRPr="00125758">
        <w:rPr>
          <w:b/>
          <w:bCs/>
          <w:vanish/>
          <w:sz w:val="12"/>
        </w:rPr>
        <w:t>And,</w:t>
      </w:r>
      <w:r w:rsidRPr="00083A9C">
        <w:rPr>
          <w:b/>
          <w:bCs/>
          <w:sz w:val="12"/>
        </w:rPr>
        <w:t xml:space="preserve"> </w:t>
      </w:r>
      <w:r w:rsidRPr="00125758">
        <w:rPr>
          <w:b/>
          <w:bCs/>
          <w:vanish/>
          <w:sz w:val="12"/>
        </w:rPr>
        <w:t>as</w:t>
      </w:r>
      <w:r w:rsidRPr="00083A9C">
        <w:rPr>
          <w:b/>
          <w:bCs/>
          <w:sz w:val="12"/>
        </w:rPr>
        <w:t xml:space="preserve"> </w:t>
      </w:r>
      <w:r w:rsidRPr="00125758">
        <w:rPr>
          <w:b/>
          <w:bCs/>
          <w:vanish/>
          <w:sz w:val="12"/>
        </w:rPr>
        <w:t>Professor</w:t>
      </w:r>
      <w:r w:rsidRPr="00083A9C">
        <w:rPr>
          <w:b/>
          <w:bCs/>
          <w:sz w:val="12"/>
        </w:rPr>
        <w:t xml:space="preserve"> </w:t>
      </w:r>
      <w:r w:rsidRPr="00125758">
        <w:rPr>
          <w:b/>
          <w:bCs/>
          <w:vanish/>
          <w:sz w:val="12"/>
        </w:rPr>
        <w:t>Jocelyn</w:t>
      </w:r>
      <w:r w:rsidRPr="00083A9C">
        <w:rPr>
          <w:b/>
          <w:bCs/>
          <w:sz w:val="12"/>
        </w:rPr>
        <w:t xml:space="preserve"> </w:t>
      </w:r>
      <w:r w:rsidRPr="00125758">
        <w:rPr>
          <w:b/>
          <w:bCs/>
          <w:vanish/>
          <w:sz w:val="12"/>
        </w:rPr>
        <w:t>Simonson</w:t>
      </w:r>
      <w:r w:rsidRPr="00083A9C">
        <w:rPr>
          <w:b/>
          <w:bCs/>
          <w:sz w:val="12"/>
        </w:rPr>
        <w:t xml:space="preserve"> </w:t>
      </w:r>
      <w:r w:rsidRPr="00125758">
        <w:rPr>
          <w:b/>
          <w:bCs/>
          <w:vanish/>
          <w:sz w:val="12"/>
        </w:rPr>
        <w:t>discusses,</w:t>
      </w:r>
      <w:r w:rsidRPr="00083A9C">
        <w:rPr>
          <w:b/>
          <w:bCs/>
          <w:sz w:val="12"/>
        </w:rPr>
        <w:t xml:space="preserve"> </w:t>
      </w:r>
      <w:r w:rsidRPr="00125758">
        <w:rPr>
          <w:rStyle w:val="Emphasis"/>
          <w:b w:val="0"/>
          <w:bCs/>
          <w:vanish/>
          <w:sz w:val="12"/>
          <w:u w:val="none"/>
        </w:rPr>
        <w:t>these</w:t>
      </w:r>
      <w:r w:rsidRPr="00083A9C">
        <w:rPr>
          <w:rStyle w:val="Emphasis"/>
          <w:b w:val="0"/>
          <w:bCs/>
          <w:sz w:val="12"/>
          <w:u w:val="none"/>
        </w:rPr>
        <w:t xml:space="preserve"> </w:t>
      </w:r>
      <w:r w:rsidRPr="00125758">
        <w:rPr>
          <w:rStyle w:val="Emphasis"/>
          <w:b w:val="0"/>
          <w:bCs/>
          <w:vanish/>
          <w:sz w:val="12"/>
          <w:u w:val="none"/>
        </w:rPr>
        <w:t>strikes</w:t>
      </w:r>
      <w:r w:rsidRPr="00083A9C">
        <w:rPr>
          <w:rStyle w:val="Emphasis"/>
          <w:b w:val="0"/>
          <w:bCs/>
          <w:sz w:val="12"/>
          <w:u w:val="none"/>
        </w:rPr>
        <w:t xml:space="preserve"> </w:t>
      </w:r>
      <w:r w:rsidRPr="00125758">
        <w:rPr>
          <w:rStyle w:val="Emphasis"/>
          <w:b w:val="0"/>
          <w:bCs/>
          <w:vanish/>
          <w:sz w:val="12"/>
          <w:u w:val="none"/>
        </w:rPr>
        <w:t>are</w:t>
      </w:r>
      <w:r w:rsidRPr="00083A9C">
        <w:rPr>
          <w:rStyle w:val="Emphasis"/>
          <w:b w:val="0"/>
          <w:bCs/>
          <w:sz w:val="12"/>
          <w:u w:val="none"/>
        </w:rPr>
        <w:t xml:space="preserve"> </w:t>
      </w:r>
      <w:r w:rsidRPr="00125758">
        <w:rPr>
          <w:rStyle w:val="Emphasis"/>
          <w:b w:val="0"/>
          <w:bCs/>
          <w:vanish/>
          <w:sz w:val="12"/>
          <w:u w:val="none"/>
        </w:rPr>
        <w:t>collective</w:t>
      </w:r>
      <w:r w:rsidRPr="00083A9C">
        <w:rPr>
          <w:rStyle w:val="Emphasis"/>
          <w:b w:val="0"/>
          <w:bCs/>
          <w:sz w:val="12"/>
          <w:u w:val="none"/>
        </w:rPr>
        <w:t xml:space="preserve"> </w:t>
      </w:r>
      <w:r w:rsidRPr="00125758">
        <w:rPr>
          <w:rStyle w:val="Emphasis"/>
          <w:b w:val="0"/>
          <w:bCs/>
          <w:vanish/>
          <w:sz w:val="12"/>
          <w:u w:val="none"/>
        </w:rPr>
        <w:t>contestations</w:t>
      </w:r>
      <w:r w:rsidRPr="00083A9C">
        <w:rPr>
          <w:rStyle w:val="Emphasis"/>
          <w:b w:val="0"/>
          <w:bCs/>
          <w:sz w:val="12"/>
          <w:u w:val="none"/>
        </w:rPr>
        <w:t xml:space="preserve"> </w:t>
      </w:r>
      <w:r w:rsidRPr="00125758">
        <w:rPr>
          <w:rStyle w:val="Emphasis"/>
          <w:b w:val="0"/>
          <w:bCs/>
          <w:vanish/>
          <w:sz w:val="12"/>
          <w:u w:val="none"/>
        </w:rPr>
        <w:t>to</w:t>
      </w:r>
      <w:r w:rsidRPr="00083A9C">
        <w:rPr>
          <w:rStyle w:val="Emphasis"/>
          <w:b w:val="0"/>
          <w:bCs/>
          <w:sz w:val="12"/>
          <w:u w:val="none"/>
        </w:rPr>
        <w:t xml:space="preserve"> </w:t>
      </w:r>
      <w:r w:rsidRPr="00125758">
        <w:rPr>
          <w:rStyle w:val="Emphasis"/>
          <w:b w:val="0"/>
          <w:bCs/>
          <w:vanish/>
          <w:sz w:val="12"/>
          <w:u w:val="none"/>
        </w:rPr>
        <w:t>“demand</w:t>
      </w:r>
      <w:r w:rsidRPr="00083A9C">
        <w:rPr>
          <w:rStyle w:val="Emphasis"/>
          <w:b w:val="0"/>
          <w:bCs/>
          <w:sz w:val="12"/>
          <w:u w:val="none"/>
        </w:rPr>
        <w:t xml:space="preserve"> </w:t>
      </w:r>
      <w:r w:rsidRPr="00125758">
        <w:rPr>
          <w:rStyle w:val="Emphasis"/>
          <w:b w:val="0"/>
          <w:bCs/>
          <w:vanish/>
          <w:sz w:val="12"/>
          <w:u w:val="none"/>
        </w:rPr>
        <w:t>dignity,</w:t>
      </w:r>
      <w:r w:rsidRPr="00083A9C">
        <w:rPr>
          <w:rStyle w:val="Emphasis"/>
          <w:b w:val="0"/>
          <w:bCs/>
          <w:sz w:val="12"/>
          <w:u w:val="none"/>
        </w:rPr>
        <w:t xml:space="preserve"> </w:t>
      </w:r>
      <w:r w:rsidRPr="00125758">
        <w:rPr>
          <w:rStyle w:val="Emphasis"/>
          <w:b w:val="0"/>
          <w:bCs/>
          <w:vanish/>
          <w:sz w:val="12"/>
          <w:u w:val="none"/>
        </w:rPr>
        <w:t>calling</w:t>
      </w:r>
      <w:r w:rsidRPr="00083A9C">
        <w:rPr>
          <w:rStyle w:val="Emphasis"/>
          <w:b w:val="0"/>
          <w:bCs/>
          <w:sz w:val="12"/>
          <w:u w:val="none"/>
        </w:rPr>
        <w:t xml:space="preserve"> </w:t>
      </w:r>
      <w:r w:rsidRPr="00125758">
        <w:rPr>
          <w:rStyle w:val="Emphasis"/>
          <w:b w:val="0"/>
          <w:bCs/>
          <w:vanish/>
          <w:sz w:val="12"/>
          <w:u w:val="none"/>
        </w:rPr>
        <w:t>attention</w:t>
      </w:r>
      <w:r w:rsidRPr="00083A9C">
        <w:rPr>
          <w:rStyle w:val="Emphasis"/>
          <w:b w:val="0"/>
          <w:bCs/>
          <w:sz w:val="12"/>
          <w:u w:val="none"/>
        </w:rPr>
        <w:t xml:space="preserve"> </w:t>
      </w:r>
      <w:r w:rsidRPr="00125758">
        <w:rPr>
          <w:rStyle w:val="Emphasis"/>
          <w:b w:val="0"/>
          <w:bCs/>
          <w:vanish/>
          <w:sz w:val="12"/>
          <w:u w:val="none"/>
        </w:rPr>
        <w:t>to</w:t>
      </w:r>
      <w:r w:rsidRPr="00083A9C">
        <w:rPr>
          <w:rStyle w:val="Emphasis"/>
          <w:b w:val="0"/>
          <w:bCs/>
          <w:sz w:val="12"/>
          <w:u w:val="none"/>
        </w:rPr>
        <w:t xml:space="preserve"> </w:t>
      </w:r>
      <w:r w:rsidRPr="00125758">
        <w:rPr>
          <w:rStyle w:val="Emphasis"/>
          <w:b w:val="0"/>
          <w:bCs/>
          <w:vanish/>
          <w:sz w:val="12"/>
          <w:u w:val="none"/>
        </w:rPr>
        <w:t>the</w:t>
      </w:r>
      <w:r w:rsidRPr="00083A9C">
        <w:rPr>
          <w:rStyle w:val="Emphasis"/>
          <w:b w:val="0"/>
          <w:bCs/>
          <w:sz w:val="12"/>
          <w:u w:val="none"/>
        </w:rPr>
        <w:t xml:space="preserve"> </w:t>
      </w:r>
      <w:r w:rsidRPr="00125758">
        <w:rPr>
          <w:rStyle w:val="Emphasis"/>
          <w:b w:val="0"/>
          <w:bCs/>
          <w:vanish/>
          <w:sz w:val="12"/>
          <w:u w:val="none"/>
        </w:rPr>
        <w:t>ways</w:t>
      </w:r>
      <w:r w:rsidRPr="00083A9C">
        <w:rPr>
          <w:rStyle w:val="Emphasis"/>
          <w:b w:val="0"/>
          <w:bCs/>
          <w:sz w:val="12"/>
          <w:u w:val="none"/>
        </w:rPr>
        <w:t xml:space="preserve"> </w:t>
      </w:r>
      <w:r w:rsidRPr="00125758">
        <w:rPr>
          <w:rStyle w:val="Emphasis"/>
          <w:b w:val="0"/>
          <w:bCs/>
          <w:vanish/>
          <w:sz w:val="12"/>
          <w:u w:val="none"/>
        </w:rPr>
        <w:t>in</w:t>
      </w:r>
      <w:r w:rsidRPr="00083A9C">
        <w:rPr>
          <w:rStyle w:val="Emphasis"/>
          <w:b w:val="0"/>
          <w:bCs/>
          <w:sz w:val="12"/>
          <w:u w:val="none"/>
        </w:rPr>
        <w:t xml:space="preserve"> </w:t>
      </w:r>
      <w:r w:rsidRPr="00125758">
        <w:rPr>
          <w:rStyle w:val="Emphasis"/>
          <w:b w:val="0"/>
          <w:bCs/>
          <w:vanish/>
          <w:sz w:val="12"/>
          <w:u w:val="none"/>
        </w:rPr>
        <w:t>which</w:t>
      </w:r>
      <w:r w:rsidRPr="00083A9C">
        <w:rPr>
          <w:rStyle w:val="Emphasis"/>
          <w:b w:val="0"/>
          <w:bCs/>
          <w:sz w:val="12"/>
          <w:u w:val="none"/>
        </w:rPr>
        <w:t xml:space="preserve"> </w:t>
      </w:r>
      <w:r w:rsidRPr="00125758">
        <w:rPr>
          <w:rStyle w:val="Emphasis"/>
          <w:b w:val="0"/>
          <w:bCs/>
          <w:vanish/>
          <w:sz w:val="12"/>
          <w:u w:val="none"/>
        </w:rPr>
        <w:t>[prisoners]</w:t>
      </w:r>
      <w:r w:rsidRPr="00083A9C">
        <w:rPr>
          <w:rStyle w:val="Emphasis"/>
          <w:b w:val="0"/>
          <w:bCs/>
          <w:sz w:val="12"/>
          <w:u w:val="none"/>
        </w:rPr>
        <w:t xml:space="preserve"> </w:t>
      </w:r>
      <w:r w:rsidRPr="00125758">
        <w:rPr>
          <w:rStyle w:val="Emphasis"/>
          <w:b w:val="0"/>
          <w:bCs/>
          <w:vanish/>
          <w:sz w:val="12"/>
          <w:u w:val="none"/>
        </w:rPr>
        <w:t>are</w:t>
      </w:r>
      <w:r w:rsidRPr="00083A9C">
        <w:rPr>
          <w:rStyle w:val="Emphasis"/>
          <w:b w:val="0"/>
          <w:bCs/>
          <w:sz w:val="12"/>
          <w:u w:val="none"/>
        </w:rPr>
        <w:t xml:space="preserve"> </w:t>
      </w:r>
      <w:r w:rsidRPr="00125758">
        <w:rPr>
          <w:rStyle w:val="Emphasis"/>
          <w:b w:val="0"/>
          <w:bCs/>
          <w:vanish/>
          <w:sz w:val="12"/>
          <w:u w:val="none"/>
        </w:rPr>
        <w:t>treated</w:t>
      </w:r>
      <w:r w:rsidRPr="00083A9C">
        <w:rPr>
          <w:rStyle w:val="Emphasis"/>
          <w:b w:val="0"/>
          <w:bCs/>
          <w:sz w:val="12"/>
          <w:u w:val="none"/>
        </w:rPr>
        <w:t xml:space="preserve"> </w:t>
      </w:r>
      <w:r w:rsidRPr="00125758">
        <w:rPr>
          <w:rStyle w:val="Emphasis"/>
          <w:b w:val="0"/>
          <w:bCs/>
          <w:vanish/>
          <w:sz w:val="12"/>
          <w:u w:val="none"/>
        </w:rPr>
        <w:t>as</w:t>
      </w:r>
      <w:r w:rsidRPr="00083A9C">
        <w:rPr>
          <w:rStyle w:val="Emphasis"/>
          <w:b w:val="0"/>
          <w:bCs/>
          <w:sz w:val="12"/>
          <w:u w:val="none"/>
        </w:rPr>
        <w:t xml:space="preserve"> </w:t>
      </w:r>
      <w:r w:rsidRPr="00125758">
        <w:rPr>
          <w:rStyle w:val="Emphasis"/>
          <w:b w:val="0"/>
          <w:bCs/>
          <w:vanish/>
          <w:sz w:val="12"/>
          <w:u w:val="none"/>
        </w:rPr>
        <w:t>less</w:t>
      </w:r>
      <w:r w:rsidRPr="00083A9C">
        <w:rPr>
          <w:rStyle w:val="Emphasis"/>
          <w:b w:val="0"/>
          <w:bCs/>
          <w:sz w:val="12"/>
          <w:u w:val="none"/>
        </w:rPr>
        <w:t xml:space="preserve"> </w:t>
      </w:r>
      <w:r w:rsidRPr="00125758">
        <w:rPr>
          <w:rStyle w:val="Emphasis"/>
          <w:b w:val="0"/>
          <w:bCs/>
          <w:vanish/>
          <w:sz w:val="12"/>
          <w:u w:val="none"/>
        </w:rPr>
        <w:t>than</w:t>
      </w:r>
      <w:r w:rsidRPr="00083A9C">
        <w:rPr>
          <w:rStyle w:val="Emphasis"/>
          <w:b w:val="0"/>
          <w:bCs/>
          <w:sz w:val="12"/>
          <w:u w:val="none"/>
        </w:rPr>
        <w:t xml:space="preserve"> </w:t>
      </w:r>
      <w:r w:rsidRPr="00125758">
        <w:rPr>
          <w:rStyle w:val="Emphasis"/>
          <w:b w:val="0"/>
          <w:bCs/>
          <w:vanish/>
          <w:sz w:val="12"/>
          <w:u w:val="none"/>
        </w:rPr>
        <w:t>human</w:t>
      </w:r>
      <w:r w:rsidRPr="00083A9C">
        <w:rPr>
          <w:rStyle w:val="Emphasis"/>
          <w:b w:val="0"/>
          <w:bCs/>
          <w:sz w:val="12"/>
          <w:u w:val="none"/>
        </w:rPr>
        <w:t xml:space="preserve"> </w:t>
      </w:r>
      <w:r w:rsidRPr="00125758">
        <w:rPr>
          <w:rStyle w:val="Emphasis"/>
          <w:b w:val="0"/>
          <w:bCs/>
          <w:vanish/>
          <w:sz w:val="12"/>
          <w:u w:val="none"/>
        </w:rPr>
        <w:t>and</w:t>
      </w:r>
      <w:r w:rsidRPr="00083A9C">
        <w:rPr>
          <w:rStyle w:val="Emphasis"/>
          <w:b w:val="0"/>
          <w:bCs/>
          <w:sz w:val="12"/>
          <w:u w:val="none"/>
        </w:rPr>
        <w:t xml:space="preserve"> </w:t>
      </w:r>
      <w:r w:rsidRPr="00125758">
        <w:rPr>
          <w:rStyle w:val="Emphasis"/>
          <w:b w:val="0"/>
          <w:bCs/>
          <w:vanish/>
          <w:sz w:val="12"/>
          <w:u w:val="none"/>
        </w:rPr>
        <w:t>in</w:t>
      </w:r>
      <w:r w:rsidRPr="00083A9C">
        <w:rPr>
          <w:rStyle w:val="Emphasis"/>
          <w:b w:val="0"/>
          <w:bCs/>
          <w:sz w:val="12"/>
          <w:u w:val="none"/>
        </w:rPr>
        <w:t xml:space="preserve"> </w:t>
      </w:r>
      <w:r w:rsidRPr="00125758">
        <w:rPr>
          <w:rStyle w:val="Emphasis"/>
          <w:b w:val="0"/>
          <w:bCs/>
          <w:vanish/>
          <w:sz w:val="12"/>
          <w:u w:val="none"/>
        </w:rPr>
        <w:t>the</w:t>
      </w:r>
      <w:r w:rsidRPr="00083A9C">
        <w:rPr>
          <w:rStyle w:val="Emphasis"/>
          <w:b w:val="0"/>
          <w:bCs/>
          <w:sz w:val="12"/>
          <w:u w:val="none"/>
        </w:rPr>
        <w:t xml:space="preserve"> </w:t>
      </w:r>
      <w:r w:rsidRPr="00125758">
        <w:rPr>
          <w:rStyle w:val="Emphasis"/>
          <w:b w:val="0"/>
          <w:bCs/>
          <w:vanish/>
          <w:sz w:val="12"/>
          <w:u w:val="none"/>
        </w:rPr>
        <w:t>process</w:t>
      </w:r>
      <w:r w:rsidRPr="00083A9C">
        <w:rPr>
          <w:rStyle w:val="Emphasis"/>
          <w:b w:val="0"/>
          <w:bCs/>
          <w:sz w:val="12"/>
          <w:u w:val="none"/>
        </w:rPr>
        <w:t xml:space="preserve"> </w:t>
      </w:r>
      <w:r w:rsidRPr="00125758">
        <w:rPr>
          <w:rStyle w:val="Emphasis"/>
          <w:b w:val="0"/>
          <w:bCs/>
          <w:vanish/>
          <w:sz w:val="12"/>
          <w:u w:val="none"/>
        </w:rPr>
        <w:t>reclaiming</w:t>
      </w:r>
      <w:r w:rsidRPr="00083A9C">
        <w:rPr>
          <w:rStyle w:val="Emphasis"/>
          <w:b w:val="0"/>
          <w:bCs/>
          <w:sz w:val="12"/>
          <w:u w:val="none"/>
        </w:rPr>
        <w:t xml:space="preserve"> </w:t>
      </w:r>
      <w:r w:rsidRPr="00125758">
        <w:rPr>
          <w:rStyle w:val="Emphasis"/>
          <w:b w:val="0"/>
          <w:bCs/>
          <w:vanish/>
          <w:sz w:val="12"/>
          <w:u w:val="none"/>
        </w:rPr>
        <w:t>their</w:t>
      </w:r>
      <w:r w:rsidRPr="00083A9C">
        <w:rPr>
          <w:rStyle w:val="Emphasis"/>
          <w:b w:val="0"/>
          <w:bCs/>
          <w:sz w:val="12"/>
          <w:u w:val="none"/>
        </w:rPr>
        <w:t xml:space="preserve"> </w:t>
      </w:r>
      <w:r w:rsidRPr="00125758">
        <w:rPr>
          <w:rStyle w:val="Emphasis"/>
          <w:b w:val="0"/>
          <w:bCs/>
          <w:vanish/>
          <w:sz w:val="12"/>
          <w:u w:val="none"/>
        </w:rPr>
        <w:t>own</w:t>
      </w:r>
      <w:r w:rsidRPr="00083A9C">
        <w:rPr>
          <w:rStyle w:val="Emphasis"/>
          <w:b w:val="0"/>
          <w:bCs/>
          <w:sz w:val="12"/>
          <w:u w:val="none"/>
        </w:rPr>
        <w:t xml:space="preserve"> </w:t>
      </w:r>
      <w:r w:rsidRPr="00125758">
        <w:rPr>
          <w:rStyle w:val="Emphasis"/>
          <w:b w:val="0"/>
          <w:bCs/>
          <w:vanish/>
          <w:sz w:val="12"/>
          <w:u w:val="none"/>
        </w:rPr>
        <w:t>agency.”</w:t>
      </w:r>
      <w:r w:rsidRPr="00125758">
        <w:rPr>
          <w:b/>
          <w:bCs/>
          <w:vanish/>
          <w:sz w:val="12"/>
        </w:rPr>
        <w:t>165</w:t>
      </w:r>
      <w:r w:rsidRPr="00083A9C">
        <w:rPr>
          <w:b/>
          <w:bCs/>
          <w:sz w:val="12"/>
        </w:rPr>
        <w:t xml:space="preserve"> </w:t>
      </w:r>
      <w:r w:rsidRPr="00125758">
        <w:rPr>
          <w:b/>
          <w:bCs/>
          <w:vanish/>
          <w:sz w:val="12"/>
        </w:rPr>
        <w:t>Such</w:t>
      </w:r>
      <w:r w:rsidRPr="00083A9C">
        <w:rPr>
          <w:b/>
          <w:bCs/>
          <w:sz w:val="12"/>
        </w:rPr>
        <w:t xml:space="preserve"> </w:t>
      </w:r>
      <w:r w:rsidRPr="00125758">
        <w:rPr>
          <w:b/>
          <w:bCs/>
          <w:vanish/>
          <w:sz w:val="12"/>
        </w:rPr>
        <w:t>dignitary</w:t>
      </w:r>
      <w:r w:rsidRPr="00083A9C">
        <w:rPr>
          <w:b/>
          <w:bCs/>
          <w:sz w:val="12"/>
        </w:rPr>
        <w:t xml:space="preserve"> </w:t>
      </w:r>
      <w:r w:rsidRPr="00125758">
        <w:rPr>
          <w:b/>
          <w:bCs/>
          <w:vanish/>
          <w:sz w:val="12"/>
        </w:rPr>
        <w:t>considerations</w:t>
      </w:r>
      <w:r w:rsidRPr="00125758">
        <w:rPr>
          <w:vanish/>
          <w:sz w:val="12"/>
        </w:rPr>
        <w:t>,</w:t>
      </w:r>
      <w:r w:rsidRPr="00083A9C">
        <w:rPr>
          <w:sz w:val="12"/>
        </w:rPr>
        <w:t xml:space="preserve"> </w:t>
      </w:r>
      <w:r w:rsidRPr="00125758">
        <w:rPr>
          <w:vanish/>
          <w:sz w:val="12"/>
        </w:rPr>
        <w:t>which</w:t>
      </w:r>
      <w:r w:rsidRPr="00083A9C">
        <w:rPr>
          <w:sz w:val="12"/>
        </w:rPr>
        <w:t xml:space="preserve"> </w:t>
      </w:r>
      <w:r w:rsidRPr="00125758">
        <w:rPr>
          <w:vanish/>
          <w:sz w:val="12"/>
        </w:rPr>
        <w:t>courts</w:t>
      </w:r>
      <w:r w:rsidRPr="00083A9C">
        <w:rPr>
          <w:sz w:val="12"/>
        </w:rPr>
        <w:t xml:space="preserve"> </w:t>
      </w:r>
      <w:r w:rsidRPr="00125758">
        <w:rPr>
          <w:vanish/>
          <w:sz w:val="12"/>
        </w:rPr>
        <w:t>have</w:t>
      </w:r>
      <w:r w:rsidRPr="00083A9C">
        <w:rPr>
          <w:sz w:val="12"/>
        </w:rPr>
        <w:t xml:space="preserve"> </w:t>
      </w:r>
      <w:r w:rsidRPr="00125758">
        <w:rPr>
          <w:vanish/>
          <w:sz w:val="12"/>
        </w:rPr>
        <w:t>sought</w:t>
      </w:r>
      <w:r w:rsidRPr="00083A9C">
        <w:rPr>
          <w:sz w:val="12"/>
        </w:rPr>
        <w:t xml:space="preserve"> </w:t>
      </w:r>
      <w:r w:rsidRPr="00125758">
        <w:rPr>
          <w:vanish/>
          <w:sz w:val="12"/>
        </w:rPr>
        <w:t>to</w:t>
      </w:r>
      <w:r w:rsidRPr="00083A9C">
        <w:rPr>
          <w:sz w:val="12"/>
        </w:rPr>
        <w:t xml:space="preserve"> </w:t>
      </w:r>
      <w:r w:rsidRPr="00125758">
        <w:rPr>
          <w:vanish/>
          <w:sz w:val="12"/>
        </w:rPr>
        <w:t>protect</w:t>
      </w:r>
      <w:r w:rsidRPr="00083A9C">
        <w:rPr>
          <w:sz w:val="12"/>
        </w:rPr>
        <w:t xml:space="preserve"> </w:t>
      </w:r>
      <w:r w:rsidRPr="00125758">
        <w:rPr>
          <w:vanish/>
          <w:sz w:val="12"/>
        </w:rPr>
        <w:t>under</w:t>
      </w:r>
      <w:r w:rsidRPr="00083A9C">
        <w:rPr>
          <w:sz w:val="12"/>
        </w:rPr>
        <w:t xml:space="preserve"> </w:t>
      </w:r>
      <w:r w:rsidRPr="00125758">
        <w:rPr>
          <w:vanish/>
          <w:sz w:val="12"/>
        </w:rPr>
        <w:t>First</w:t>
      </w:r>
      <w:r w:rsidRPr="00083A9C">
        <w:rPr>
          <w:sz w:val="12"/>
        </w:rPr>
        <w:t xml:space="preserve"> </w:t>
      </w:r>
      <w:r w:rsidRPr="00125758">
        <w:rPr>
          <w:vanish/>
          <w:sz w:val="12"/>
        </w:rPr>
        <w:t>Amendment</w:t>
      </w:r>
      <w:r w:rsidRPr="00083A9C">
        <w:rPr>
          <w:sz w:val="12"/>
        </w:rPr>
        <w:t xml:space="preserve"> </w:t>
      </w:r>
      <w:r w:rsidRPr="00125758">
        <w:rPr>
          <w:vanish/>
          <w:sz w:val="12"/>
        </w:rPr>
        <w:t>principles,</w:t>
      </w:r>
      <w:r w:rsidRPr="00083A9C">
        <w:rPr>
          <w:sz w:val="12"/>
        </w:rPr>
        <w:t xml:space="preserve"> </w:t>
      </w:r>
      <w:r w:rsidRPr="00125758">
        <w:rPr>
          <w:vanish/>
          <w:sz w:val="12"/>
        </w:rPr>
        <w:t>should</w:t>
      </w:r>
      <w:r w:rsidRPr="00083A9C">
        <w:rPr>
          <w:sz w:val="12"/>
        </w:rPr>
        <w:t xml:space="preserve"> </w:t>
      </w:r>
      <w:r w:rsidRPr="00125758">
        <w:rPr>
          <w:vanish/>
          <w:sz w:val="12"/>
        </w:rPr>
        <w:t>therefore</w:t>
      </w:r>
      <w:r w:rsidRPr="00083A9C">
        <w:rPr>
          <w:sz w:val="12"/>
        </w:rPr>
        <w:t xml:space="preserve"> </w:t>
      </w:r>
      <w:r w:rsidRPr="00125758">
        <w:rPr>
          <w:vanish/>
          <w:sz w:val="12"/>
        </w:rPr>
        <w:t>naturally</w:t>
      </w:r>
      <w:r w:rsidRPr="00083A9C">
        <w:rPr>
          <w:sz w:val="12"/>
        </w:rPr>
        <w:t xml:space="preserve"> </w:t>
      </w:r>
      <w:r w:rsidRPr="00125758">
        <w:rPr>
          <w:vanish/>
          <w:sz w:val="12"/>
        </w:rPr>
        <w:t>extend</w:t>
      </w:r>
      <w:r w:rsidRPr="00083A9C">
        <w:rPr>
          <w:sz w:val="12"/>
        </w:rPr>
        <w:t xml:space="preserve"> </w:t>
      </w:r>
      <w:r w:rsidRPr="00125758">
        <w:rPr>
          <w:vanish/>
          <w:sz w:val="12"/>
        </w:rPr>
        <w:t>to</w:t>
      </w:r>
      <w:r w:rsidRPr="00083A9C">
        <w:rPr>
          <w:sz w:val="12"/>
        </w:rPr>
        <w:t xml:space="preserve"> </w:t>
      </w:r>
      <w:r w:rsidRPr="00125758">
        <w:rPr>
          <w:vanish/>
          <w:sz w:val="12"/>
        </w:rPr>
        <w:t>prisoners</w:t>
      </w:r>
      <w:r w:rsidRPr="00083A9C">
        <w:rPr>
          <w:sz w:val="12"/>
        </w:rPr>
        <w:t xml:space="preserve"> </w:t>
      </w:r>
      <w:r w:rsidRPr="00125758">
        <w:rPr>
          <w:vanish/>
          <w:sz w:val="12"/>
        </w:rPr>
        <w:t>attempting</w:t>
      </w:r>
      <w:r w:rsidRPr="00083A9C">
        <w:rPr>
          <w:sz w:val="12"/>
        </w:rPr>
        <w:t xml:space="preserve"> </w:t>
      </w:r>
      <w:r w:rsidRPr="00125758">
        <w:rPr>
          <w:vanish/>
          <w:sz w:val="12"/>
        </w:rPr>
        <w:t>to,</w:t>
      </w:r>
      <w:r w:rsidRPr="00083A9C">
        <w:rPr>
          <w:sz w:val="12"/>
        </w:rPr>
        <w:t xml:space="preserve"> </w:t>
      </w:r>
      <w:r w:rsidRPr="00125758">
        <w:rPr>
          <w:vanish/>
          <w:sz w:val="12"/>
        </w:rPr>
        <w:t>through</w:t>
      </w:r>
      <w:r w:rsidRPr="00083A9C">
        <w:rPr>
          <w:sz w:val="12"/>
        </w:rPr>
        <w:t xml:space="preserve"> </w:t>
      </w:r>
      <w:r w:rsidRPr="00125758">
        <w:rPr>
          <w:vanish/>
          <w:sz w:val="12"/>
        </w:rPr>
        <w:t>strikes,</w:t>
      </w:r>
      <w:r w:rsidRPr="00083A9C">
        <w:rPr>
          <w:sz w:val="12"/>
        </w:rPr>
        <w:t xml:space="preserve"> </w:t>
      </w:r>
      <w:r w:rsidRPr="00125758">
        <w:rPr>
          <w:vanish/>
          <w:sz w:val="12"/>
        </w:rPr>
        <w:t>express</w:t>
      </w:r>
      <w:r w:rsidRPr="00083A9C">
        <w:rPr>
          <w:sz w:val="12"/>
        </w:rPr>
        <w:t xml:space="preserve"> </w:t>
      </w:r>
      <w:r w:rsidRPr="00125758">
        <w:rPr>
          <w:vanish/>
          <w:sz w:val="12"/>
        </w:rPr>
        <w:t>their</w:t>
      </w:r>
      <w:r w:rsidRPr="00083A9C">
        <w:rPr>
          <w:sz w:val="12"/>
        </w:rPr>
        <w:t xml:space="preserve"> </w:t>
      </w:r>
      <w:r w:rsidRPr="00125758">
        <w:rPr>
          <w:vanish/>
          <w:sz w:val="12"/>
        </w:rPr>
        <w:t>basic</w:t>
      </w:r>
      <w:r w:rsidRPr="00083A9C">
        <w:rPr>
          <w:sz w:val="12"/>
        </w:rPr>
        <w:t xml:space="preserve"> </w:t>
      </w:r>
      <w:r w:rsidRPr="00125758">
        <w:rPr>
          <w:vanish/>
          <w:sz w:val="12"/>
        </w:rPr>
        <w:t>selfworth.166</w:t>
      </w:r>
      <w:r w:rsidRPr="00083A9C">
        <w:rPr>
          <w:sz w:val="12"/>
        </w:rPr>
        <w:t xml:space="preserve"> </w:t>
      </w:r>
      <w:r w:rsidRPr="00125758">
        <w:rPr>
          <w:vanish/>
          <w:sz w:val="12"/>
        </w:rPr>
        <w:t>Beyond</w:t>
      </w:r>
      <w:r w:rsidRPr="00083A9C">
        <w:rPr>
          <w:sz w:val="12"/>
        </w:rPr>
        <w:t xml:space="preserve"> </w:t>
      </w:r>
      <w:r w:rsidRPr="00125758">
        <w:rPr>
          <w:vanish/>
          <w:sz w:val="12"/>
        </w:rPr>
        <w:t>representing</w:t>
      </w:r>
      <w:r w:rsidRPr="00083A9C">
        <w:rPr>
          <w:sz w:val="12"/>
        </w:rPr>
        <w:t xml:space="preserve"> </w:t>
      </w:r>
      <w:r w:rsidRPr="00125758">
        <w:rPr>
          <w:vanish/>
          <w:sz w:val="12"/>
        </w:rPr>
        <w:t>a</w:t>
      </w:r>
      <w:r w:rsidRPr="00083A9C">
        <w:rPr>
          <w:sz w:val="12"/>
        </w:rPr>
        <w:t xml:space="preserve"> </w:t>
      </w:r>
      <w:r w:rsidRPr="00125758">
        <w:rPr>
          <w:vanish/>
          <w:sz w:val="12"/>
        </w:rPr>
        <w:t>form</w:t>
      </w:r>
      <w:r w:rsidRPr="00083A9C">
        <w:rPr>
          <w:sz w:val="12"/>
        </w:rPr>
        <w:t xml:space="preserve"> </w:t>
      </w:r>
      <w:r w:rsidRPr="00125758">
        <w:rPr>
          <w:vanish/>
          <w:sz w:val="12"/>
        </w:rPr>
        <w:t>of</w:t>
      </w:r>
      <w:r w:rsidRPr="00083A9C">
        <w:rPr>
          <w:sz w:val="12"/>
        </w:rPr>
        <w:t xml:space="preserve"> </w:t>
      </w:r>
      <w:r w:rsidRPr="00125758">
        <w:rPr>
          <w:vanish/>
          <w:sz w:val="12"/>
        </w:rPr>
        <w:t>inherent,</w:t>
      </w:r>
      <w:r w:rsidRPr="00083A9C">
        <w:rPr>
          <w:sz w:val="12"/>
        </w:rPr>
        <w:t xml:space="preserve"> </w:t>
      </w:r>
      <w:r w:rsidRPr="00125758">
        <w:rPr>
          <w:vanish/>
          <w:sz w:val="12"/>
        </w:rPr>
        <w:t>individual</w:t>
      </w:r>
      <w:r w:rsidRPr="00083A9C">
        <w:rPr>
          <w:sz w:val="12"/>
        </w:rPr>
        <w:t xml:space="preserve"> </w:t>
      </w:r>
      <w:r w:rsidRPr="00125758">
        <w:rPr>
          <w:vanish/>
          <w:sz w:val="12"/>
        </w:rPr>
        <w:t>expression</w:t>
      </w:r>
      <w:r w:rsidRPr="00083A9C">
        <w:rPr>
          <w:sz w:val="12"/>
        </w:rPr>
        <w:t xml:space="preserve"> </w:t>
      </w:r>
      <w:r w:rsidRPr="00125758">
        <w:rPr>
          <w:vanish/>
          <w:sz w:val="12"/>
        </w:rPr>
        <w:t>for</w:t>
      </w:r>
      <w:r w:rsidRPr="00083A9C">
        <w:rPr>
          <w:sz w:val="12"/>
        </w:rPr>
        <w:t xml:space="preserve"> </w:t>
      </w:r>
      <w:r w:rsidRPr="00125758">
        <w:rPr>
          <w:vanish/>
          <w:sz w:val="12"/>
        </w:rPr>
        <w:t>inmates,</w:t>
      </w:r>
      <w:r w:rsidRPr="00083A9C">
        <w:rPr>
          <w:sz w:val="12"/>
        </w:rPr>
        <w:t xml:space="preserve"> </w:t>
      </w:r>
      <w:r w:rsidRPr="00083A9C">
        <w:rPr>
          <w:rStyle w:val="Emphasis"/>
          <w:highlight w:val="yellow"/>
        </w:rPr>
        <w:t>prison strike</w:t>
      </w:r>
      <w:r w:rsidRPr="00125758">
        <w:rPr>
          <w:rStyle w:val="Emphasis"/>
          <w:vanish/>
        </w:rPr>
        <w:t>s</w:t>
      </w:r>
      <w:r w:rsidRPr="00083A9C">
        <w:rPr>
          <w:rStyle w:val="Emphasis"/>
        </w:rPr>
        <w:t xml:space="preserve"> </w:t>
      </w:r>
      <w:r w:rsidRPr="00125758">
        <w:rPr>
          <w:rStyle w:val="Emphasis"/>
          <w:b w:val="0"/>
          <w:bCs/>
          <w:vanish/>
          <w:sz w:val="12"/>
          <w:u w:val="none"/>
        </w:rPr>
        <w:t>also</w:t>
      </w:r>
      <w:r w:rsidRPr="00083A9C">
        <w:rPr>
          <w:rStyle w:val="Emphasis"/>
          <w:b w:val="0"/>
          <w:bCs/>
          <w:sz w:val="12"/>
          <w:u w:val="none"/>
        </w:rPr>
        <w:t xml:space="preserve"> </w:t>
      </w:r>
      <w:r w:rsidRPr="00125758">
        <w:rPr>
          <w:rStyle w:val="Emphasis"/>
          <w:b w:val="0"/>
          <w:bCs/>
          <w:vanish/>
          <w:sz w:val="12"/>
          <w:u w:val="none"/>
        </w:rPr>
        <w:t>represent</w:t>
      </w:r>
      <w:r w:rsidRPr="00083A9C">
        <w:rPr>
          <w:rStyle w:val="Emphasis"/>
          <w:b w:val="0"/>
          <w:bCs/>
          <w:sz w:val="12"/>
          <w:u w:val="none"/>
        </w:rPr>
        <w:t xml:space="preserve"> </w:t>
      </w:r>
      <w:r w:rsidRPr="00125758">
        <w:rPr>
          <w:rStyle w:val="Emphasis"/>
          <w:b w:val="0"/>
          <w:bCs/>
          <w:vanish/>
          <w:sz w:val="12"/>
          <w:u w:val="none"/>
        </w:rPr>
        <w:t>a</w:t>
      </w:r>
      <w:r w:rsidRPr="00083A9C">
        <w:rPr>
          <w:rStyle w:val="Emphasis"/>
          <w:b w:val="0"/>
          <w:bCs/>
          <w:sz w:val="12"/>
          <w:u w:val="none"/>
        </w:rPr>
        <w:t xml:space="preserve"> </w:t>
      </w:r>
      <w:r w:rsidRPr="00125758">
        <w:rPr>
          <w:rStyle w:val="Emphasis"/>
          <w:b w:val="0"/>
          <w:bCs/>
          <w:vanish/>
          <w:sz w:val="12"/>
          <w:u w:val="none"/>
        </w:rPr>
        <w:t>broader</w:t>
      </w:r>
      <w:r w:rsidRPr="00083A9C">
        <w:rPr>
          <w:rStyle w:val="Emphasis"/>
          <w:b w:val="0"/>
          <w:bCs/>
          <w:sz w:val="12"/>
          <w:u w:val="none"/>
        </w:rPr>
        <w:t xml:space="preserve"> </w:t>
      </w:r>
      <w:r w:rsidRPr="00125758">
        <w:rPr>
          <w:rStyle w:val="Emphasis"/>
          <w:b w:val="0"/>
          <w:bCs/>
          <w:vanish/>
          <w:sz w:val="12"/>
          <w:u w:val="none"/>
        </w:rPr>
        <w:t>form</w:t>
      </w:r>
      <w:r w:rsidRPr="00083A9C">
        <w:rPr>
          <w:rStyle w:val="Emphasis"/>
          <w:b w:val="0"/>
          <w:bCs/>
          <w:sz w:val="12"/>
          <w:u w:val="none"/>
        </w:rPr>
        <w:t xml:space="preserve"> </w:t>
      </w:r>
      <w:r w:rsidRPr="00125758">
        <w:rPr>
          <w:rStyle w:val="Emphasis"/>
          <w:b w:val="0"/>
          <w:bCs/>
          <w:vanish/>
          <w:sz w:val="12"/>
          <w:u w:val="none"/>
        </w:rPr>
        <w:t>of</w:t>
      </w:r>
      <w:r w:rsidRPr="00083A9C">
        <w:rPr>
          <w:rStyle w:val="Emphasis"/>
          <w:b w:val="0"/>
          <w:bCs/>
          <w:sz w:val="12"/>
          <w:u w:val="none"/>
        </w:rPr>
        <w:t xml:space="preserve"> </w:t>
      </w:r>
      <w:r w:rsidRPr="00125758">
        <w:rPr>
          <w:rStyle w:val="Emphasis"/>
          <w:b w:val="0"/>
          <w:bCs/>
          <w:vanish/>
          <w:sz w:val="12"/>
          <w:u w:val="none"/>
        </w:rPr>
        <w:t>expression,</w:t>
      </w:r>
      <w:r w:rsidRPr="00083A9C">
        <w:rPr>
          <w:rStyle w:val="Emphasis"/>
          <w:b w:val="0"/>
          <w:bCs/>
          <w:sz w:val="12"/>
          <w:u w:val="none"/>
        </w:rPr>
        <w:t xml:space="preserve"> </w:t>
      </w:r>
      <w:r w:rsidRPr="00083A9C">
        <w:rPr>
          <w:rStyle w:val="Emphasis"/>
          <w:highlight w:val="yellow"/>
        </w:rPr>
        <w:t>allow</w:t>
      </w:r>
      <w:r w:rsidRPr="00125758">
        <w:rPr>
          <w:rStyle w:val="Emphasis"/>
          <w:b w:val="0"/>
          <w:bCs/>
          <w:vanish/>
          <w:sz w:val="12"/>
          <w:u w:val="none"/>
        </w:rPr>
        <w:t>ing</w:t>
      </w:r>
      <w:r w:rsidRPr="00083A9C">
        <w:rPr>
          <w:rStyle w:val="Emphasis"/>
        </w:rPr>
        <w:t xml:space="preserve"> </w:t>
      </w:r>
      <w:r w:rsidRPr="00083A9C">
        <w:rPr>
          <w:rStyle w:val="Emphasis"/>
          <w:highlight w:val="yellow"/>
        </w:rPr>
        <w:t>inmates to be visible to and heard by the public at large</w:t>
      </w:r>
      <w:r w:rsidRPr="00125758">
        <w:rPr>
          <w:vanish/>
          <w:sz w:val="12"/>
        </w:rPr>
        <w:t>.</w:t>
      </w:r>
      <w:r w:rsidRPr="00083A9C">
        <w:rPr>
          <w:sz w:val="12"/>
        </w:rPr>
        <w:t xml:space="preserve"> </w:t>
      </w:r>
      <w:r w:rsidRPr="00125758">
        <w:rPr>
          <w:vanish/>
          <w:sz w:val="12"/>
        </w:rPr>
        <w:t>Over</w:t>
      </w:r>
      <w:r w:rsidRPr="00083A9C">
        <w:rPr>
          <w:sz w:val="12"/>
        </w:rPr>
        <w:t xml:space="preserve"> </w:t>
      </w:r>
      <w:r w:rsidRPr="00125758">
        <w:rPr>
          <w:vanish/>
          <w:sz w:val="12"/>
        </w:rPr>
        <w:t>the</w:t>
      </w:r>
      <w:r w:rsidRPr="00083A9C">
        <w:rPr>
          <w:sz w:val="12"/>
        </w:rPr>
        <w:t xml:space="preserve"> </w:t>
      </w:r>
      <w:r w:rsidRPr="00125758">
        <w:rPr>
          <w:vanish/>
          <w:sz w:val="12"/>
        </w:rPr>
        <w:t>course</w:t>
      </w:r>
      <w:r w:rsidRPr="00083A9C">
        <w:rPr>
          <w:sz w:val="12"/>
        </w:rPr>
        <w:t xml:space="preserve"> </w:t>
      </w:r>
      <w:r w:rsidRPr="00125758">
        <w:rPr>
          <w:vanish/>
          <w:sz w:val="12"/>
        </w:rPr>
        <w:t>of</w:t>
      </w:r>
      <w:r w:rsidRPr="00083A9C">
        <w:rPr>
          <w:sz w:val="12"/>
        </w:rPr>
        <w:t xml:space="preserve"> </w:t>
      </w:r>
      <w:r w:rsidRPr="00125758">
        <w:rPr>
          <w:vanish/>
          <w:sz w:val="12"/>
        </w:rPr>
        <w:t>American</w:t>
      </w:r>
      <w:r w:rsidRPr="00083A9C">
        <w:rPr>
          <w:sz w:val="12"/>
        </w:rPr>
        <w:t xml:space="preserve"> </w:t>
      </w:r>
      <w:r w:rsidRPr="00125758">
        <w:rPr>
          <w:vanish/>
          <w:sz w:val="12"/>
        </w:rPr>
        <w:t>history,</w:t>
      </w:r>
      <w:r w:rsidRPr="00083A9C">
        <w:rPr>
          <w:sz w:val="12"/>
        </w:rPr>
        <w:t xml:space="preserve"> </w:t>
      </w:r>
      <w:r w:rsidRPr="00125758">
        <w:rPr>
          <w:rStyle w:val="Emphasis"/>
          <w:b w:val="0"/>
          <w:bCs/>
          <w:vanish/>
          <w:sz w:val="12"/>
          <w:u w:val="none"/>
        </w:rPr>
        <w:t>inmates</w:t>
      </w:r>
      <w:r w:rsidRPr="00083A9C">
        <w:rPr>
          <w:b/>
          <w:bCs/>
          <w:sz w:val="12"/>
        </w:rPr>
        <w:t xml:space="preserve"> </w:t>
      </w:r>
      <w:r w:rsidRPr="00125758">
        <w:rPr>
          <w:b/>
          <w:bCs/>
          <w:vanish/>
          <w:sz w:val="12"/>
        </w:rPr>
        <w:t>—</w:t>
      </w:r>
      <w:r w:rsidRPr="00083A9C">
        <w:rPr>
          <w:b/>
          <w:bCs/>
          <w:sz w:val="12"/>
        </w:rPr>
        <w:t xml:space="preserve"> </w:t>
      </w:r>
      <w:r w:rsidRPr="00125758">
        <w:rPr>
          <w:b/>
          <w:bCs/>
          <w:vanish/>
          <w:sz w:val="12"/>
        </w:rPr>
        <w:t>by</w:t>
      </w:r>
      <w:r w:rsidRPr="00083A9C">
        <w:rPr>
          <w:b/>
          <w:bCs/>
          <w:sz w:val="12"/>
        </w:rPr>
        <w:t xml:space="preserve"> </w:t>
      </w:r>
      <w:r w:rsidRPr="00125758">
        <w:rPr>
          <w:b/>
          <w:bCs/>
          <w:vanish/>
          <w:sz w:val="12"/>
        </w:rPr>
        <w:t>virtue</w:t>
      </w:r>
      <w:r w:rsidRPr="00083A9C">
        <w:rPr>
          <w:b/>
          <w:bCs/>
          <w:sz w:val="12"/>
        </w:rPr>
        <w:t xml:space="preserve"> </w:t>
      </w:r>
      <w:r w:rsidRPr="00125758">
        <w:rPr>
          <w:b/>
          <w:bCs/>
          <w:vanish/>
          <w:sz w:val="12"/>
        </w:rPr>
        <w:t>of</w:t>
      </w:r>
      <w:r w:rsidRPr="00083A9C">
        <w:rPr>
          <w:b/>
          <w:bCs/>
          <w:sz w:val="12"/>
        </w:rPr>
        <w:t xml:space="preserve"> </w:t>
      </w:r>
      <w:r w:rsidRPr="00125758">
        <w:rPr>
          <w:b/>
          <w:bCs/>
          <w:vanish/>
          <w:sz w:val="12"/>
        </w:rPr>
        <w:t>being</w:t>
      </w:r>
      <w:r w:rsidRPr="00083A9C">
        <w:rPr>
          <w:b/>
          <w:bCs/>
          <w:sz w:val="12"/>
        </w:rPr>
        <w:t xml:space="preserve"> </w:t>
      </w:r>
      <w:r w:rsidRPr="00125758">
        <w:rPr>
          <w:b/>
          <w:bCs/>
          <w:vanish/>
          <w:sz w:val="12"/>
        </w:rPr>
        <w:t>locked</w:t>
      </w:r>
      <w:r w:rsidRPr="00083A9C">
        <w:rPr>
          <w:b/>
          <w:bCs/>
          <w:sz w:val="12"/>
        </w:rPr>
        <w:t xml:space="preserve"> </w:t>
      </w:r>
      <w:r w:rsidRPr="00125758">
        <w:rPr>
          <w:b/>
          <w:bCs/>
          <w:vanish/>
          <w:sz w:val="12"/>
        </w:rPr>
        <w:t>up</w:t>
      </w:r>
      <w:r w:rsidRPr="00083A9C">
        <w:rPr>
          <w:b/>
          <w:bCs/>
          <w:sz w:val="12"/>
        </w:rPr>
        <w:t xml:space="preserve"> </w:t>
      </w:r>
      <w:r w:rsidRPr="00125758">
        <w:rPr>
          <w:b/>
          <w:bCs/>
          <w:vanish/>
          <w:sz w:val="12"/>
        </w:rPr>
        <w:t>in</w:t>
      </w:r>
      <w:r w:rsidRPr="00083A9C">
        <w:rPr>
          <w:b/>
          <w:bCs/>
          <w:sz w:val="12"/>
        </w:rPr>
        <w:t xml:space="preserve"> </w:t>
      </w:r>
      <w:r w:rsidRPr="00125758">
        <w:rPr>
          <w:b/>
          <w:bCs/>
          <w:vanish/>
          <w:sz w:val="12"/>
        </w:rPr>
        <w:t>isolated,</w:t>
      </w:r>
      <w:r w:rsidRPr="00083A9C">
        <w:rPr>
          <w:b/>
          <w:bCs/>
          <w:sz w:val="12"/>
        </w:rPr>
        <w:t xml:space="preserve"> </w:t>
      </w:r>
      <w:r w:rsidRPr="00125758">
        <w:rPr>
          <w:b/>
          <w:bCs/>
          <w:vanish/>
          <w:sz w:val="12"/>
        </w:rPr>
        <w:t>impregnable</w:t>
      </w:r>
      <w:r w:rsidRPr="00083A9C">
        <w:rPr>
          <w:b/>
          <w:bCs/>
          <w:sz w:val="12"/>
        </w:rPr>
        <w:t xml:space="preserve"> </w:t>
      </w:r>
      <w:r w:rsidRPr="00125758">
        <w:rPr>
          <w:b/>
          <w:bCs/>
          <w:vanish/>
          <w:sz w:val="12"/>
        </w:rPr>
        <w:t>penitentiaries</w:t>
      </w:r>
      <w:r w:rsidRPr="00083A9C">
        <w:rPr>
          <w:b/>
          <w:bCs/>
          <w:sz w:val="12"/>
        </w:rPr>
        <w:t xml:space="preserve"> </w:t>
      </w:r>
      <w:r w:rsidRPr="00125758">
        <w:rPr>
          <w:b/>
          <w:bCs/>
          <w:vanish/>
          <w:sz w:val="12"/>
        </w:rPr>
        <w:t>—</w:t>
      </w:r>
      <w:r w:rsidRPr="00083A9C">
        <w:rPr>
          <w:b/>
          <w:bCs/>
          <w:sz w:val="12"/>
        </w:rPr>
        <w:t xml:space="preserve"> </w:t>
      </w:r>
      <w:r w:rsidRPr="00125758">
        <w:rPr>
          <w:rStyle w:val="Emphasis"/>
          <w:b w:val="0"/>
          <w:bCs/>
          <w:vanish/>
          <w:sz w:val="12"/>
          <w:u w:val="none"/>
        </w:rPr>
        <w:t>have</w:t>
      </w:r>
      <w:r w:rsidRPr="00083A9C">
        <w:rPr>
          <w:rStyle w:val="Emphasis"/>
          <w:b w:val="0"/>
          <w:bCs/>
          <w:sz w:val="12"/>
          <w:u w:val="none"/>
        </w:rPr>
        <w:t xml:space="preserve"> </w:t>
      </w:r>
      <w:r w:rsidRPr="00125758">
        <w:rPr>
          <w:rStyle w:val="Emphasis"/>
          <w:b w:val="0"/>
          <w:bCs/>
          <w:vanish/>
          <w:sz w:val="12"/>
          <w:u w:val="none"/>
        </w:rPr>
        <w:t>largely</w:t>
      </w:r>
      <w:r w:rsidRPr="00083A9C">
        <w:rPr>
          <w:rStyle w:val="Emphasis"/>
          <w:b w:val="0"/>
          <w:bCs/>
          <w:sz w:val="12"/>
          <w:u w:val="none"/>
        </w:rPr>
        <w:t xml:space="preserve"> </w:t>
      </w:r>
      <w:r w:rsidRPr="00125758">
        <w:rPr>
          <w:rStyle w:val="Emphasis"/>
          <w:b w:val="0"/>
          <w:bCs/>
          <w:vanish/>
          <w:sz w:val="12"/>
          <w:u w:val="none"/>
        </w:rPr>
        <w:t>been</w:t>
      </w:r>
      <w:r w:rsidRPr="00083A9C">
        <w:rPr>
          <w:rStyle w:val="Emphasis"/>
          <w:b w:val="0"/>
          <w:bCs/>
          <w:sz w:val="12"/>
          <w:u w:val="none"/>
        </w:rPr>
        <w:t xml:space="preserve"> </w:t>
      </w:r>
      <w:r w:rsidRPr="00125758">
        <w:rPr>
          <w:rStyle w:val="Emphasis"/>
          <w:b w:val="0"/>
          <w:bCs/>
          <w:vanish/>
          <w:sz w:val="12"/>
          <w:u w:val="none"/>
        </w:rPr>
        <w:t>a</w:t>
      </w:r>
      <w:r w:rsidRPr="00083A9C">
        <w:rPr>
          <w:rStyle w:val="Emphasis"/>
          <w:b w:val="0"/>
          <w:bCs/>
          <w:sz w:val="12"/>
          <w:u w:val="none"/>
        </w:rPr>
        <w:t xml:space="preserve"> </w:t>
      </w:r>
      <w:r w:rsidRPr="00125758">
        <w:rPr>
          <w:rStyle w:val="Emphasis"/>
          <w:b w:val="0"/>
          <w:bCs/>
          <w:vanish/>
          <w:sz w:val="12"/>
          <w:u w:val="none"/>
        </w:rPr>
        <w:t>silent</w:t>
      </w:r>
      <w:r w:rsidRPr="00083A9C">
        <w:rPr>
          <w:rStyle w:val="Emphasis"/>
          <w:b w:val="0"/>
          <w:bCs/>
          <w:sz w:val="12"/>
          <w:u w:val="none"/>
        </w:rPr>
        <w:t xml:space="preserve"> </w:t>
      </w:r>
      <w:r w:rsidRPr="00125758">
        <w:rPr>
          <w:rStyle w:val="Emphasis"/>
          <w:b w:val="0"/>
          <w:bCs/>
          <w:vanish/>
          <w:sz w:val="12"/>
          <w:u w:val="none"/>
        </w:rPr>
        <w:t>and</w:t>
      </w:r>
      <w:r w:rsidRPr="00083A9C">
        <w:rPr>
          <w:rStyle w:val="Emphasis"/>
          <w:b w:val="0"/>
          <w:bCs/>
          <w:sz w:val="12"/>
          <w:u w:val="none"/>
        </w:rPr>
        <w:t xml:space="preserve"> </w:t>
      </w:r>
      <w:r w:rsidRPr="00125758">
        <w:rPr>
          <w:rStyle w:val="Emphasis"/>
          <w:b w:val="0"/>
          <w:bCs/>
          <w:vanish/>
          <w:sz w:val="12"/>
          <w:u w:val="none"/>
        </w:rPr>
        <w:t>ignored</w:t>
      </w:r>
      <w:r w:rsidRPr="00083A9C">
        <w:rPr>
          <w:b/>
          <w:bCs/>
          <w:sz w:val="12"/>
        </w:rPr>
        <w:t xml:space="preserve"> </w:t>
      </w:r>
      <w:r w:rsidRPr="00125758">
        <w:rPr>
          <w:b/>
          <w:bCs/>
          <w:vanish/>
          <w:sz w:val="12"/>
        </w:rPr>
        <w:t>segment</w:t>
      </w:r>
      <w:r w:rsidRPr="00083A9C">
        <w:rPr>
          <w:b/>
          <w:bCs/>
          <w:sz w:val="12"/>
        </w:rPr>
        <w:t xml:space="preserve"> </w:t>
      </w:r>
      <w:r w:rsidRPr="00125758">
        <w:rPr>
          <w:b/>
          <w:bCs/>
          <w:vanish/>
          <w:sz w:val="12"/>
        </w:rPr>
        <w:t>of</w:t>
      </w:r>
      <w:r w:rsidRPr="00083A9C">
        <w:rPr>
          <w:b/>
          <w:bCs/>
          <w:sz w:val="12"/>
        </w:rPr>
        <w:t xml:space="preserve"> </w:t>
      </w:r>
      <w:r w:rsidRPr="00125758">
        <w:rPr>
          <w:b/>
          <w:bCs/>
          <w:vanish/>
          <w:sz w:val="12"/>
        </w:rPr>
        <w:t>the</w:t>
      </w:r>
      <w:r w:rsidRPr="00083A9C">
        <w:rPr>
          <w:b/>
          <w:bCs/>
          <w:sz w:val="12"/>
        </w:rPr>
        <w:t xml:space="preserve"> </w:t>
      </w:r>
      <w:r w:rsidRPr="00125758">
        <w:rPr>
          <w:b/>
          <w:bCs/>
          <w:vanish/>
          <w:sz w:val="12"/>
        </w:rPr>
        <w:t>American</w:t>
      </w:r>
      <w:r w:rsidRPr="00083A9C">
        <w:rPr>
          <w:b/>
          <w:bCs/>
          <w:sz w:val="12"/>
        </w:rPr>
        <w:t xml:space="preserve"> </w:t>
      </w:r>
      <w:r w:rsidRPr="00125758">
        <w:rPr>
          <w:b/>
          <w:bCs/>
          <w:vanish/>
          <w:sz w:val="12"/>
        </w:rPr>
        <w:t>population.167</w:t>
      </w:r>
      <w:r w:rsidRPr="00083A9C">
        <w:rPr>
          <w:b/>
          <w:bCs/>
          <w:sz w:val="12"/>
        </w:rPr>
        <w:t xml:space="preserve"> </w:t>
      </w:r>
      <w:r w:rsidRPr="00125758">
        <w:rPr>
          <w:rStyle w:val="Emphasis"/>
          <w:b w:val="0"/>
          <w:bCs/>
          <w:vanish/>
          <w:sz w:val="12"/>
          <w:u w:val="none"/>
        </w:rPr>
        <w:t>Through</w:t>
      </w:r>
      <w:r w:rsidRPr="00083A9C">
        <w:rPr>
          <w:rStyle w:val="Emphasis"/>
          <w:b w:val="0"/>
          <w:bCs/>
          <w:sz w:val="12"/>
          <w:u w:val="none"/>
        </w:rPr>
        <w:t xml:space="preserve"> </w:t>
      </w:r>
      <w:r w:rsidRPr="00125758">
        <w:rPr>
          <w:rStyle w:val="Emphasis"/>
          <w:b w:val="0"/>
          <w:bCs/>
          <w:vanish/>
          <w:sz w:val="12"/>
          <w:u w:val="none"/>
        </w:rPr>
        <w:t>peaceful</w:t>
      </w:r>
      <w:r w:rsidRPr="00083A9C">
        <w:rPr>
          <w:rStyle w:val="Emphasis"/>
          <w:b w:val="0"/>
          <w:bCs/>
          <w:sz w:val="12"/>
          <w:u w:val="none"/>
        </w:rPr>
        <w:t xml:space="preserve"> </w:t>
      </w:r>
      <w:r w:rsidRPr="00125758">
        <w:rPr>
          <w:rStyle w:val="Emphasis"/>
          <w:b w:val="0"/>
          <w:bCs/>
          <w:vanish/>
          <w:sz w:val="12"/>
          <w:u w:val="none"/>
        </w:rPr>
        <w:t>protests</w:t>
      </w:r>
      <w:r w:rsidRPr="00083A9C">
        <w:rPr>
          <w:b/>
          <w:bCs/>
          <w:sz w:val="12"/>
        </w:rPr>
        <w:t xml:space="preserve"> </w:t>
      </w:r>
      <w:r w:rsidRPr="00125758">
        <w:rPr>
          <w:b/>
          <w:bCs/>
          <w:vanish/>
          <w:sz w:val="12"/>
        </w:rPr>
        <w:t>like</w:t>
      </w:r>
      <w:r w:rsidRPr="00083A9C">
        <w:rPr>
          <w:b/>
          <w:bCs/>
          <w:sz w:val="12"/>
        </w:rPr>
        <w:t xml:space="preserve"> </w:t>
      </w:r>
      <w:r w:rsidRPr="00125758">
        <w:rPr>
          <w:b/>
          <w:bCs/>
          <w:vanish/>
          <w:sz w:val="12"/>
        </w:rPr>
        <w:t>the</w:t>
      </w:r>
      <w:r w:rsidRPr="00083A9C">
        <w:rPr>
          <w:b/>
          <w:bCs/>
          <w:sz w:val="12"/>
        </w:rPr>
        <w:t xml:space="preserve"> </w:t>
      </w:r>
      <w:r w:rsidRPr="00125758">
        <w:rPr>
          <w:b/>
          <w:bCs/>
          <w:vanish/>
          <w:sz w:val="12"/>
        </w:rPr>
        <w:t>2018</w:t>
      </w:r>
      <w:r w:rsidRPr="00083A9C">
        <w:rPr>
          <w:b/>
          <w:bCs/>
          <w:sz w:val="12"/>
        </w:rPr>
        <w:t xml:space="preserve"> </w:t>
      </w:r>
      <w:r w:rsidRPr="00125758">
        <w:rPr>
          <w:b/>
          <w:bCs/>
          <w:vanish/>
          <w:sz w:val="12"/>
        </w:rPr>
        <w:t>national</w:t>
      </w:r>
      <w:r w:rsidRPr="00083A9C">
        <w:rPr>
          <w:b/>
          <w:bCs/>
          <w:sz w:val="12"/>
        </w:rPr>
        <w:t xml:space="preserve"> </w:t>
      </w:r>
      <w:r w:rsidRPr="00125758">
        <w:rPr>
          <w:b/>
          <w:bCs/>
          <w:vanish/>
          <w:sz w:val="12"/>
        </w:rPr>
        <w:t>prison</w:t>
      </w:r>
      <w:r w:rsidRPr="00083A9C">
        <w:rPr>
          <w:b/>
          <w:bCs/>
          <w:sz w:val="12"/>
        </w:rPr>
        <w:t xml:space="preserve"> </w:t>
      </w:r>
      <w:r w:rsidRPr="00125758">
        <w:rPr>
          <w:b/>
          <w:bCs/>
          <w:vanish/>
          <w:sz w:val="12"/>
        </w:rPr>
        <w:t>strike,</w:t>
      </w:r>
      <w:r w:rsidRPr="00083A9C">
        <w:rPr>
          <w:b/>
          <w:bCs/>
          <w:sz w:val="12"/>
        </w:rPr>
        <w:t xml:space="preserve"> </w:t>
      </w:r>
      <w:r w:rsidRPr="00125758">
        <w:rPr>
          <w:b/>
          <w:bCs/>
          <w:vanish/>
          <w:sz w:val="12"/>
        </w:rPr>
        <w:t>however,</w:t>
      </w:r>
      <w:r w:rsidRPr="00083A9C">
        <w:rPr>
          <w:b/>
          <w:bCs/>
          <w:sz w:val="12"/>
        </w:rPr>
        <w:t xml:space="preserve"> </w:t>
      </w:r>
      <w:r w:rsidRPr="00125758">
        <w:rPr>
          <w:rStyle w:val="Emphasis"/>
          <w:b w:val="0"/>
          <w:bCs/>
          <w:vanish/>
          <w:sz w:val="12"/>
          <w:u w:val="none"/>
        </w:rPr>
        <w:t>their</w:t>
      </w:r>
      <w:r w:rsidRPr="00083A9C">
        <w:rPr>
          <w:rStyle w:val="Emphasis"/>
          <w:b w:val="0"/>
          <w:bCs/>
          <w:sz w:val="12"/>
          <w:u w:val="none"/>
        </w:rPr>
        <w:t xml:space="preserve"> </w:t>
      </w:r>
      <w:r w:rsidRPr="00125758">
        <w:rPr>
          <w:rStyle w:val="Emphasis"/>
          <w:b w:val="0"/>
          <w:bCs/>
          <w:vanish/>
          <w:sz w:val="12"/>
          <w:u w:val="none"/>
        </w:rPr>
        <w:t>suffering</w:t>
      </w:r>
      <w:r w:rsidRPr="00125758">
        <w:rPr>
          <w:b/>
          <w:bCs/>
          <w:vanish/>
          <w:sz w:val="12"/>
        </w:rPr>
        <w:t>,</w:t>
      </w:r>
      <w:r w:rsidRPr="00083A9C">
        <w:rPr>
          <w:b/>
          <w:bCs/>
          <w:sz w:val="12"/>
        </w:rPr>
        <w:t xml:space="preserve"> </w:t>
      </w:r>
      <w:r w:rsidRPr="00125758">
        <w:rPr>
          <w:b/>
          <w:bCs/>
          <w:vanish/>
          <w:sz w:val="12"/>
        </w:rPr>
        <w:t>their</w:t>
      </w:r>
      <w:r w:rsidRPr="00083A9C">
        <w:rPr>
          <w:b/>
          <w:bCs/>
          <w:sz w:val="12"/>
        </w:rPr>
        <w:t xml:space="preserve"> </w:t>
      </w:r>
      <w:r w:rsidRPr="00125758">
        <w:rPr>
          <w:b/>
          <w:bCs/>
          <w:vanish/>
          <w:sz w:val="12"/>
        </w:rPr>
        <w:t>calls</w:t>
      </w:r>
      <w:r w:rsidRPr="00083A9C">
        <w:rPr>
          <w:b/>
          <w:bCs/>
          <w:sz w:val="12"/>
        </w:rPr>
        <w:t xml:space="preserve"> </w:t>
      </w:r>
      <w:r w:rsidRPr="00125758">
        <w:rPr>
          <w:b/>
          <w:bCs/>
          <w:vanish/>
          <w:sz w:val="12"/>
        </w:rPr>
        <w:t>for</w:t>
      </w:r>
      <w:r w:rsidRPr="00083A9C">
        <w:rPr>
          <w:b/>
          <w:bCs/>
          <w:sz w:val="12"/>
        </w:rPr>
        <w:t xml:space="preserve"> </w:t>
      </w:r>
      <w:r w:rsidRPr="00125758">
        <w:rPr>
          <w:b/>
          <w:bCs/>
          <w:vanish/>
          <w:sz w:val="12"/>
        </w:rPr>
        <w:t>reform,</w:t>
      </w:r>
      <w:r w:rsidRPr="00083A9C">
        <w:rPr>
          <w:b/>
          <w:bCs/>
          <w:sz w:val="12"/>
        </w:rPr>
        <w:t xml:space="preserve"> </w:t>
      </w:r>
      <w:r w:rsidRPr="00125758">
        <w:rPr>
          <w:b/>
          <w:bCs/>
          <w:vanish/>
          <w:sz w:val="12"/>
        </w:rPr>
        <w:t>and</w:t>
      </w:r>
      <w:r w:rsidRPr="00083A9C">
        <w:rPr>
          <w:b/>
          <w:bCs/>
          <w:sz w:val="12"/>
        </w:rPr>
        <w:t xml:space="preserve"> </w:t>
      </w:r>
      <w:r w:rsidRPr="00125758">
        <w:rPr>
          <w:b/>
          <w:bCs/>
          <w:vanish/>
          <w:sz w:val="12"/>
        </w:rPr>
        <w:t>their</w:t>
      </w:r>
      <w:r w:rsidRPr="00083A9C">
        <w:rPr>
          <w:b/>
          <w:bCs/>
          <w:sz w:val="12"/>
        </w:rPr>
        <w:t xml:space="preserve"> </w:t>
      </w:r>
      <w:r w:rsidRPr="00125758">
        <w:rPr>
          <w:b/>
          <w:bCs/>
          <w:vanish/>
          <w:sz w:val="12"/>
        </w:rPr>
        <w:t>voices</w:t>
      </w:r>
      <w:r w:rsidRPr="00083A9C">
        <w:rPr>
          <w:b/>
          <w:bCs/>
          <w:sz w:val="12"/>
        </w:rPr>
        <w:t xml:space="preserve"> </w:t>
      </w:r>
      <w:r w:rsidRPr="00125758">
        <w:rPr>
          <w:b/>
          <w:bCs/>
          <w:vanish/>
          <w:sz w:val="12"/>
        </w:rPr>
        <w:t>are,</w:t>
      </w:r>
      <w:r w:rsidRPr="00083A9C">
        <w:rPr>
          <w:b/>
          <w:bCs/>
          <w:sz w:val="12"/>
        </w:rPr>
        <w:t xml:space="preserve"> </w:t>
      </w:r>
      <w:r w:rsidRPr="00125758">
        <w:rPr>
          <w:b/>
          <w:bCs/>
          <w:vanish/>
          <w:sz w:val="12"/>
        </w:rPr>
        <w:t>for</w:t>
      </w:r>
      <w:r w:rsidRPr="00083A9C">
        <w:rPr>
          <w:b/>
          <w:bCs/>
          <w:sz w:val="12"/>
        </w:rPr>
        <w:t xml:space="preserve"> </w:t>
      </w:r>
      <w:r w:rsidRPr="00125758">
        <w:rPr>
          <w:b/>
          <w:bCs/>
          <w:vanish/>
          <w:sz w:val="12"/>
        </w:rPr>
        <w:t>the</w:t>
      </w:r>
      <w:r w:rsidRPr="00083A9C">
        <w:rPr>
          <w:b/>
          <w:bCs/>
          <w:sz w:val="12"/>
        </w:rPr>
        <w:t xml:space="preserve"> </w:t>
      </w:r>
      <w:r w:rsidRPr="00125758">
        <w:rPr>
          <w:b/>
          <w:bCs/>
          <w:vanish/>
          <w:sz w:val="12"/>
        </w:rPr>
        <w:t>first</w:t>
      </w:r>
      <w:r w:rsidRPr="00083A9C">
        <w:rPr>
          <w:b/>
          <w:bCs/>
          <w:sz w:val="12"/>
        </w:rPr>
        <w:t xml:space="preserve"> </w:t>
      </w:r>
      <w:r w:rsidRPr="00125758">
        <w:rPr>
          <w:b/>
          <w:bCs/>
          <w:vanish/>
          <w:sz w:val="12"/>
        </w:rPr>
        <w:t>time,</w:t>
      </w:r>
      <w:r w:rsidRPr="00083A9C">
        <w:rPr>
          <w:b/>
          <w:bCs/>
          <w:sz w:val="12"/>
        </w:rPr>
        <w:t xml:space="preserve"> </w:t>
      </w:r>
      <w:r w:rsidRPr="00125758">
        <w:rPr>
          <w:rStyle w:val="Emphasis"/>
          <w:b w:val="0"/>
          <w:bCs/>
          <w:vanish/>
          <w:sz w:val="12"/>
          <w:u w:val="none"/>
        </w:rPr>
        <w:t>directly</w:t>
      </w:r>
      <w:r w:rsidRPr="00083A9C">
        <w:rPr>
          <w:rStyle w:val="Emphasis"/>
          <w:b w:val="0"/>
          <w:bCs/>
          <w:sz w:val="12"/>
          <w:u w:val="none"/>
        </w:rPr>
        <w:t xml:space="preserve"> </w:t>
      </w:r>
      <w:r w:rsidRPr="00125758">
        <w:rPr>
          <w:rStyle w:val="Emphasis"/>
          <w:b w:val="0"/>
          <w:bCs/>
          <w:vanish/>
          <w:sz w:val="12"/>
          <w:u w:val="none"/>
        </w:rPr>
        <w:t>expressed</w:t>
      </w:r>
      <w:r w:rsidRPr="00083A9C">
        <w:rPr>
          <w:rStyle w:val="Emphasis"/>
          <w:b w:val="0"/>
          <w:bCs/>
          <w:sz w:val="12"/>
          <w:u w:val="none"/>
        </w:rPr>
        <w:t xml:space="preserve"> </w:t>
      </w:r>
      <w:r w:rsidRPr="00125758">
        <w:rPr>
          <w:rStyle w:val="Emphasis"/>
          <w:b w:val="0"/>
          <w:bCs/>
          <w:vanish/>
          <w:sz w:val="12"/>
          <w:u w:val="none"/>
        </w:rPr>
        <w:t>on</w:t>
      </w:r>
      <w:r w:rsidRPr="00083A9C">
        <w:rPr>
          <w:rStyle w:val="Emphasis"/>
          <w:b w:val="0"/>
          <w:bCs/>
          <w:sz w:val="12"/>
          <w:u w:val="none"/>
        </w:rPr>
        <w:t xml:space="preserve"> </w:t>
      </w:r>
      <w:r w:rsidRPr="00125758">
        <w:rPr>
          <w:rStyle w:val="Emphasis"/>
          <w:b w:val="0"/>
          <w:bCs/>
          <w:vanish/>
          <w:sz w:val="12"/>
          <w:u w:val="none"/>
        </w:rPr>
        <w:t>a</w:t>
      </w:r>
      <w:r w:rsidRPr="00083A9C">
        <w:rPr>
          <w:rStyle w:val="Emphasis"/>
          <w:b w:val="0"/>
          <w:bCs/>
          <w:sz w:val="12"/>
          <w:u w:val="none"/>
        </w:rPr>
        <w:t xml:space="preserve"> </w:t>
      </w:r>
      <w:r w:rsidRPr="00125758">
        <w:rPr>
          <w:rStyle w:val="Emphasis"/>
          <w:b w:val="0"/>
          <w:bCs/>
          <w:vanish/>
          <w:sz w:val="12"/>
          <w:u w:val="none"/>
        </w:rPr>
        <w:t>large</w:t>
      </w:r>
      <w:r w:rsidRPr="00083A9C">
        <w:rPr>
          <w:rStyle w:val="Emphasis"/>
          <w:b w:val="0"/>
          <w:bCs/>
          <w:sz w:val="12"/>
          <w:u w:val="none"/>
        </w:rPr>
        <w:t xml:space="preserve"> </w:t>
      </w:r>
      <w:r w:rsidRPr="00125758">
        <w:rPr>
          <w:rStyle w:val="Emphasis"/>
          <w:b w:val="0"/>
          <w:bCs/>
          <w:vanish/>
          <w:sz w:val="12"/>
          <w:u w:val="none"/>
        </w:rPr>
        <w:t>scale</w:t>
      </w:r>
      <w:r w:rsidRPr="00125758">
        <w:rPr>
          <w:b/>
          <w:bCs/>
          <w:vanish/>
          <w:sz w:val="12"/>
        </w:rPr>
        <w:t>,</w:t>
      </w:r>
      <w:r w:rsidRPr="00083A9C">
        <w:rPr>
          <w:b/>
          <w:bCs/>
          <w:sz w:val="12"/>
        </w:rPr>
        <w:t xml:space="preserve"> </w:t>
      </w:r>
      <w:r w:rsidRPr="00125758">
        <w:rPr>
          <w:b/>
          <w:bCs/>
          <w:vanish/>
          <w:sz w:val="12"/>
        </w:rPr>
        <w:t>ringing</w:t>
      </w:r>
      <w:r w:rsidRPr="00083A9C">
        <w:rPr>
          <w:b/>
          <w:bCs/>
          <w:sz w:val="12"/>
        </w:rPr>
        <w:t xml:space="preserve"> </w:t>
      </w:r>
      <w:r w:rsidRPr="00125758">
        <w:rPr>
          <w:b/>
          <w:bCs/>
          <w:vanish/>
          <w:sz w:val="12"/>
        </w:rPr>
        <w:t>out</w:t>
      </w:r>
      <w:r w:rsidRPr="00083A9C">
        <w:rPr>
          <w:b/>
          <w:bCs/>
          <w:sz w:val="12"/>
        </w:rPr>
        <w:t xml:space="preserve"> </w:t>
      </w:r>
      <w:r w:rsidRPr="00125758">
        <w:rPr>
          <w:b/>
          <w:bCs/>
          <w:vanish/>
          <w:sz w:val="12"/>
        </w:rPr>
        <w:t>loudly</w:t>
      </w:r>
      <w:r w:rsidRPr="00083A9C">
        <w:rPr>
          <w:b/>
          <w:bCs/>
          <w:sz w:val="12"/>
        </w:rPr>
        <w:t xml:space="preserve"> </w:t>
      </w:r>
      <w:r w:rsidRPr="00125758">
        <w:rPr>
          <w:b/>
          <w:bCs/>
          <w:vanish/>
          <w:sz w:val="12"/>
        </w:rPr>
        <w:t>beyond</w:t>
      </w:r>
      <w:r w:rsidRPr="00083A9C">
        <w:rPr>
          <w:b/>
          <w:bCs/>
          <w:sz w:val="12"/>
        </w:rPr>
        <w:t xml:space="preserve"> </w:t>
      </w:r>
      <w:r w:rsidRPr="00125758">
        <w:rPr>
          <w:b/>
          <w:bCs/>
          <w:vanish/>
          <w:sz w:val="12"/>
        </w:rPr>
        <w:t>the</w:t>
      </w:r>
      <w:r w:rsidRPr="00083A9C">
        <w:rPr>
          <w:b/>
          <w:bCs/>
          <w:sz w:val="12"/>
        </w:rPr>
        <w:t xml:space="preserve"> </w:t>
      </w:r>
      <w:r w:rsidRPr="00125758">
        <w:rPr>
          <w:b/>
          <w:bCs/>
          <w:vanish/>
          <w:sz w:val="12"/>
        </w:rPr>
        <w:t>prison</w:t>
      </w:r>
      <w:r w:rsidRPr="00083A9C">
        <w:rPr>
          <w:b/>
          <w:bCs/>
          <w:sz w:val="12"/>
        </w:rPr>
        <w:t xml:space="preserve"> </w:t>
      </w:r>
      <w:r w:rsidRPr="00125758">
        <w:rPr>
          <w:b/>
          <w:bCs/>
          <w:vanish/>
          <w:sz w:val="12"/>
        </w:rPr>
        <w:t>walls</w:t>
      </w:r>
      <w:r w:rsidRPr="00083A9C">
        <w:rPr>
          <w:b/>
          <w:bCs/>
          <w:sz w:val="12"/>
        </w:rPr>
        <w:t xml:space="preserve"> </w:t>
      </w:r>
      <w:r w:rsidRPr="00125758">
        <w:rPr>
          <w:b/>
          <w:bCs/>
          <w:vanish/>
          <w:sz w:val="12"/>
        </w:rPr>
        <w:t>and</w:t>
      </w:r>
      <w:r w:rsidRPr="00083A9C">
        <w:rPr>
          <w:b/>
          <w:bCs/>
          <w:sz w:val="12"/>
        </w:rPr>
        <w:t xml:space="preserve"> </w:t>
      </w:r>
      <w:r w:rsidRPr="00125758">
        <w:rPr>
          <w:rStyle w:val="Emphasis"/>
          <w:b w:val="0"/>
          <w:bCs/>
          <w:vanish/>
          <w:sz w:val="12"/>
          <w:u w:val="none"/>
        </w:rPr>
        <w:t>jumpstarting</w:t>
      </w:r>
      <w:r w:rsidRPr="00083A9C">
        <w:rPr>
          <w:rStyle w:val="Emphasis"/>
          <w:b w:val="0"/>
          <w:bCs/>
          <w:sz w:val="12"/>
          <w:u w:val="none"/>
        </w:rPr>
        <w:t xml:space="preserve"> </w:t>
      </w:r>
      <w:r w:rsidRPr="00125758">
        <w:rPr>
          <w:rStyle w:val="Emphasis"/>
          <w:b w:val="0"/>
          <w:bCs/>
          <w:vanish/>
          <w:sz w:val="12"/>
          <w:u w:val="none"/>
        </w:rPr>
        <w:t>important</w:t>
      </w:r>
      <w:r w:rsidRPr="00083A9C">
        <w:rPr>
          <w:rStyle w:val="Emphasis"/>
          <w:b w:val="0"/>
          <w:bCs/>
          <w:sz w:val="12"/>
          <w:u w:val="none"/>
        </w:rPr>
        <w:t xml:space="preserve"> </w:t>
      </w:r>
      <w:r w:rsidRPr="00125758">
        <w:rPr>
          <w:rStyle w:val="Emphasis"/>
          <w:b w:val="0"/>
          <w:bCs/>
          <w:vanish/>
          <w:sz w:val="12"/>
          <w:u w:val="none"/>
        </w:rPr>
        <w:t>conversations</w:t>
      </w:r>
      <w:r w:rsidRPr="00083A9C">
        <w:rPr>
          <w:rStyle w:val="Emphasis"/>
          <w:b w:val="0"/>
          <w:bCs/>
          <w:sz w:val="12"/>
          <w:u w:val="none"/>
        </w:rPr>
        <w:t xml:space="preserve"> </w:t>
      </w:r>
      <w:r w:rsidRPr="00125758">
        <w:rPr>
          <w:rStyle w:val="Emphasis"/>
          <w:b w:val="0"/>
          <w:bCs/>
          <w:vanish/>
          <w:sz w:val="12"/>
          <w:u w:val="none"/>
        </w:rPr>
        <w:t>of</w:t>
      </w:r>
      <w:r w:rsidRPr="00083A9C">
        <w:rPr>
          <w:rStyle w:val="Emphasis"/>
          <w:b w:val="0"/>
          <w:bCs/>
          <w:sz w:val="12"/>
          <w:u w:val="none"/>
        </w:rPr>
        <w:t xml:space="preserve"> </w:t>
      </w:r>
      <w:r w:rsidRPr="00125758">
        <w:rPr>
          <w:rStyle w:val="Emphasis"/>
          <w:b w:val="0"/>
          <w:bCs/>
          <w:vanish/>
          <w:sz w:val="12"/>
          <w:u w:val="none"/>
        </w:rPr>
        <w:t>criminal</w:t>
      </w:r>
      <w:r w:rsidRPr="00083A9C">
        <w:rPr>
          <w:rStyle w:val="Emphasis"/>
          <w:b w:val="0"/>
          <w:bCs/>
          <w:sz w:val="12"/>
          <w:u w:val="none"/>
        </w:rPr>
        <w:t xml:space="preserve"> </w:t>
      </w:r>
      <w:r w:rsidRPr="00125758">
        <w:rPr>
          <w:rStyle w:val="Emphasis"/>
          <w:b w:val="0"/>
          <w:bCs/>
          <w:vanish/>
          <w:sz w:val="12"/>
          <w:u w:val="none"/>
        </w:rPr>
        <w:t>justice</w:t>
      </w:r>
      <w:r w:rsidRPr="00083A9C">
        <w:rPr>
          <w:rStyle w:val="Emphasis"/>
          <w:b w:val="0"/>
          <w:bCs/>
          <w:sz w:val="12"/>
          <w:u w:val="none"/>
        </w:rPr>
        <w:t xml:space="preserve"> </w:t>
      </w:r>
      <w:r w:rsidRPr="00125758">
        <w:rPr>
          <w:rStyle w:val="Emphasis"/>
          <w:b w:val="0"/>
          <w:bCs/>
          <w:vanish/>
          <w:sz w:val="12"/>
          <w:u w:val="none"/>
        </w:rPr>
        <w:t>reform</w:t>
      </w:r>
      <w:r w:rsidRPr="00125758">
        <w:rPr>
          <w:b/>
          <w:bCs/>
          <w:vanish/>
          <w:sz w:val="12"/>
        </w:rPr>
        <w:t>.</w:t>
      </w:r>
      <w:r w:rsidRPr="00083A9C">
        <w:rPr>
          <w:b/>
          <w:bCs/>
          <w:sz w:val="12"/>
        </w:rPr>
        <w:t xml:space="preserve"> </w:t>
      </w:r>
      <w:r w:rsidRPr="00125758">
        <w:rPr>
          <w:b/>
          <w:bCs/>
          <w:vanish/>
          <w:sz w:val="12"/>
        </w:rPr>
        <w:t>It</w:t>
      </w:r>
      <w:r w:rsidRPr="00083A9C">
        <w:rPr>
          <w:b/>
          <w:bCs/>
          <w:sz w:val="12"/>
        </w:rPr>
        <w:t xml:space="preserve"> </w:t>
      </w:r>
      <w:r w:rsidRPr="00125758">
        <w:rPr>
          <w:b/>
          <w:bCs/>
          <w:vanish/>
          <w:sz w:val="12"/>
        </w:rPr>
        <w:t>is</w:t>
      </w:r>
      <w:r w:rsidRPr="00083A9C">
        <w:rPr>
          <w:b/>
          <w:bCs/>
          <w:sz w:val="12"/>
        </w:rPr>
        <w:t xml:space="preserve"> </w:t>
      </w:r>
      <w:r w:rsidRPr="00125758">
        <w:rPr>
          <w:b/>
          <w:bCs/>
          <w:vanish/>
          <w:sz w:val="12"/>
        </w:rPr>
        <w:t>critical</w:t>
      </w:r>
      <w:r w:rsidRPr="00083A9C">
        <w:rPr>
          <w:b/>
          <w:bCs/>
          <w:sz w:val="12"/>
        </w:rPr>
        <w:t xml:space="preserve"> </w:t>
      </w:r>
      <w:r w:rsidRPr="00125758">
        <w:rPr>
          <w:b/>
          <w:bCs/>
          <w:vanish/>
          <w:sz w:val="12"/>
        </w:rPr>
        <w:t>to</w:t>
      </w:r>
      <w:r w:rsidRPr="00083A9C">
        <w:rPr>
          <w:b/>
          <w:bCs/>
          <w:sz w:val="12"/>
        </w:rPr>
        <w:t xml:space="preserve"> </w:t>
      </w:r>
      <w:r w:rsidRPr="00125758">
        <w:rPr>
          <w:b/>
          <w:bCs/>
          <w:vanish/>
          <w:sz w:val="12"/>
        </w:rPr>
        <w:t>protect</w:t>
      </w:r>
      <w:r w:rsidRPr="00083A9C">
        <w:rPr>
          <w:b/>
          <w:bCs/>
          <w:sz w:val="12"/>
        </w:rPr>
        <w:t xml:space="preserve"> </w:t>
      </w:r>
      <w:r w:rsidRPr="00125758">
        <w:rPr>
          <w:b/>
          <w:bCs/>
          <w:vanish/>
          <w:sz w:val="12"/>
        </w:rPr>
        <w:t>such</w:t>
      </w:r>
      <w:r w:rsidRPr="00083A9C">
        <w:rPr>
          <w:b/>
          <w:bCs/>
          <w:sz w:val="12"/>
        </w:rPr>
        <w:t xml:space="preserve"> </w:t>
      </w:r>
      <w:r w:rsidRPr="00125758">
        <w:rPr>
          <w:b/>
          <w:bCs/>
          <w:vanish/>
          <w:sz w:val="12"/>
        </w:rPr>
        <w:t>expression;</w:t>
      </w:r>
      <w:r w:rsidRPr="00083A9C">
        <w:rPr>
          <w:b/>
          <w:bCs/>
          <w:sz w:val="12"/>
        </w:rPr>
        <w:t xml:space="preserve"> </w:t>
      </w:r>
      <w:r w:rsidRPr="00125758">
        <w:rPr>
          <w:b/>
          <w:bCs/>
          <w:vanish/>
          <w:sz w:val="12"/>
        </w:rPr>
        <w:t>“[i]ndeed,</w:t>
      </w:r>
      <w:r w:rsidRPr="00083A9C">
        <w:rPr>
          <w:b/>
          <w:bCs/>
          <w:sz w:val="12"/>
        </w:rPr>
        <w:t xml:space="preserve"> </w:t>
      </w:r>
      <w:r w:rsidRPr="00125758">
        <w:rPr>
          <w:b/>
          <w:bCs/>
          <w:vanish/>
          <w:sz w:val="12"/>
        </w:rPr>
        <w:t>it</w:t>
      </w:r>
      <w:r w:rsidRPr="00083A9C">
        <w:rPr>
          <w:b/>
          <w:bCs/>
          <w:sz w:val="12"/>
        </w:rPr>
        <w:t xml:space="preserve"> </w:t>
      </w:r>
      <w:r w:rsidRPr="00125758">
        <w:rPr>
          <w:b/>
          <w:bCs/>
          <w:vanish/>
          <w:sz w:val="12"/>
        </w:rPr>
        <w:t>is</w:t>
      </w:r>
      <w:r w:rsidRPr="00083A9C">
        <w:rPr>
          <w:b/>
          <w:bCs/>
          <w:sz w:val="12"/>
        </w:rPr>
        <w:t xml:space="preserve"> </w:t>
      </w:r>
      <w:r w:rsidRPr="00125758">
        <w:rPr>
          <w:b/>
          <w:bCs/>
          <w:vanish/>
          <w:sz w:val="12"/>
        </w:rPr>
        <w:t>from</w:t>
      </w:r>
      <w:r w:rsidRPr="00083A9C">
        <w:rPr>
          <w:b/>
          <w:bCs/>
          <w:sz w:val="12"/>
        </w:rPr>
        <w:t xml:space="preserve"> </w:t>
      </w:r>
      <w:r w:rsidRPr="00125758">
        <w:rPr>
          <w:b/>
          <w:bCs/>
          <w:vanish/>
          <w:sz w:val="12"/>
        </w:rPr>
        <w:t>the</w:t>
      </w:r>
      <w:r w:rsidRPr="00083A9C">
        <w:rPr>
          <w:b/>
          <w:bCs/>
          <w:sz w:val="12"/>
        </w:rPr>
        <w:t xml:space="preserve"> </w:t>
      </w:r>
      <w:r w:rsidRPr="00125758">
        <w:rPr>
          <w:b/>
          <w:bCs/>
          <w:vanish/>
          <w:sz w:val="12"/>
        </w:rPr>
        <w:t>voices</w:t>
      </w:r>
      <w:r w:rsidRPr="00083A9C">
        <w:rPr>
          <w:b/>
          <w:bCs/>
          <w:sz w:val="12"/>
        </w:rPr>
        <w:t xml:space="preserve"> </w:t>
      </w:r>
      <w:r w:rsidRPr="00125758">
        <w:rPr>
          <w:b/>
          <w:bCs/>
          <w:vanish/>
          <w:sz w:val="12"/>
        </w:rPr>
        <w:t>of</w:t>
      </w:r>
      <w:r w:rsidRPr="00083A9C">
        <w:rPr>
          <w:b/>
          <w:bCs/>
          <w:sz w:val="12"/>
        </w:rPr>
        <w:t xml:space="preserve"> </w:t>
      </w:r>
      <w:r w:rsidRPr="00125758">
        <w:rPr>
          <w:b/>
          <w:bCs/>
          <w:vanish/>
          <w:sz w:val="12"/>
        </w:rPr>
        <w:t>those</w:t>
      </w:r>
      <w:r w:rsidRPr="00083A9C">
        <w:rPr>
          <w:b/>
          <w:bCs/>
          <w:sz w:val="12"/>
        </w:rPr>
        <w:t xml:space="preserve"> </w:t>
      </w:r>
      <w:r w:rsidRPr="00125758">
        <w:rPr>
          <w:b/>
          <w:bCs/>
          <w:vanish/>
          <w:sz w:val="12"/>
        </w:rPr>
        <w:t>who</w:t>
      </w:r>
      <w:r w:rsidRPr="00083A9C">
        <w:rPr>
          <w:b/>
          <w:bCs/>
          <w:sz w:val="12"/>
        </w:rPr>
        <w:t xml:space="preserve"> </w:t>
      </w:r>
      <w:r w:rsidRPr="00125758">
        <w:rPr>
          <w:b/>
          <w:bCs/>
          <w:vanish/>
          <w:sz w:val="12"/>
        </w:rPr>
        <w:t>have</w:t>
      </w:r>
      <w:r w:rsidRPr="00083A9C">
        <w:rPr>
          <w:b/>
          <w:bCs/>
          <w:sz w:val="12"/>
        </w:rPr>
        <w:t xml:space="preserve"> </w:t>
      </w:r>
      <w:r w:rsidRPr="00125758">
        <w:rPr>
          <w:b/>
          <w:bCs/>
          <w:vanish/>
          <w:sz w:val="12"/>
        </w:rPr>
        <w:t>been</w:t>
      </w:r>
      <w:r w:rsidRPr="00083A9C">
        <w:rPr>
          <w:b/>
          <w:bCs/>
          <w:sz w:val="12"/>
        </w:rPr>
        <w:t xml:space="preserve"> </w:t>
      </w:r>
      <w:r w:rsidRPr="00125758">
        <w:rPr>
          <w:b/>
          <w:bCs/>
          <w:vanish/>
          <w:sz w:val="12"/>
        </w:rPr>
        <w:t>most</w:t>
      </w:r>
      <w:r w:rsidRPr="00083A9C">
        <w:rPr>
          <w:b/>
          <w:bCs/>
          <w:sz w:val="12"/>
        </w:rPr>
        <w:t xml:space="preserve"> </w:t>
      </w:r>
      <w:r w:rsidRPr="00125758">
        <w:rPr>
          <w:b/>
          <w:bCs/>
          <w:vanish/>
          <w:sz w:val="12"/>
        </w:rPr>
        <w:t>harmed</w:t>
      </w:r>
      <w:r w:rsidRPr="00083A9C">
        <w:rPr>
          <w:b/>
          <w:bCs/>
          <w:sz w:val="12"/>
        </w:rPr>
        <w:t xml:space="preserve"> </w:t>
      </w:r>
      <w:r w:rsidRPr="00125758">
        <w:rPr>
          <w:b/>
          <w:bCs/>
          <w:vanish/>
          <w:sz w:val="12"/>
        </w:rPr>
        <w:t>by</w:t>
      </w:r>
      <w:r w:rsidRPr="00083A9C">
        <w:rPr>
          <w:b/>
          <w:bCs/>
          <w:sz w:val="12"/>
        </w:rPr>
        <w:t xml:space="preserve"> </w:t>
      </w:r>
      <w:r w:rsidRPr="00125758">
        <w:rPr>
          <w:b/>
          <w:bCs/>
          <w:vanish/>
          <w:sz w:val="12"/>
        </w:rPr>
        <w:t>the</w:t>
      </w:r>
      <w:r w:rsidRPr="00083A9C">
        <w:rPr>
          <w:b/>
          <w:bCs/>
          <w:sz w:val="12"/>
        </w:rPr>
        <w:t xml:space="preserve"> </w:t>
      </w:r>
      <w:r w:rsidRPr="00125758">
        <w:rPr>
          <w:b/>
          <w:bCs/>
          <w:vanish/>
          <w:sz w:val="12"/>
        </w:rPr>
        <w:t>punitive</w:t>
      </w:r>
      <w:r w:rsidRPr="00083A9C">
        <w:rPr>
          <w:b/>
          <w:bCs/>
          <w:sz w:val="12"/>
        </w:rPr>
        <w:t xml:space="preserve"> </w:t>
      </w:r>
      <w:r w:rsidRPr="00125758">
        <w:rPr>
          <w:b/>
          <w:bCs/>
          <w:vanish/>
          <w:sz w:val="12"/>
        </w:rPr>
        <w:t>nature</w:t>
      </w:r>
      <w:r w:rsidRPr="00083A9C">
        <w:rPr>
          <w:b/>
          <w:bCs/>
          <w:sz w:val="12"/>
        </w:rPr>
        <w:t xml:space="preserve"> </w:t>
      </w:r>
      <w:r w:rsidRPr="00125758">
        <w:rPr>
          <w:b/>
          <w:bCs/>
          <w:vanish/>
          <w:sz w:val="12"/>
        </w:rPr>
        <w:t>of</w:t>
      </w:r>
      <w:r w:rsidRPr="00083A9C">
        <w:rPr>
          <w:b/>
          <w:bCs/>
          <w:sz w:val="12"/>
        </w:rPr>
        <w:t xml:space="preserve"> </w:t>
      </w:r>
      <w:r w:rsidRPr="00125758">
        <w:rPr>
          <w:b/>
          <w:bCs/>
          <w:vanish/>
          <w:sz w:val="12"/>
        </w:rPr>
        <w:t>our</w:t>
      </w:r>
      <w:r w:rsidRPr="00083A9C">
        <w:rPr>
          <w:b/>
          <w:bCs/>
          <w:sz w:val="12"/>
        </w:rPr>
        <w:t xml:space="preserve"> </w:t>
      </w:r>
      <w:r w:rsidRPr="00125758">
        <w:rPr>
          <w:b/>
          <w:bCs/>
          <w:vanish/>
          <w:sz w:val="12"/>
        </w:rPr>
        <w:t>criminal</w:t>
      </w:r>
      <w:r w:rsidRPr="00083A9C">
        <w:rPr>
          <w:b/>
          <w:bCs/>
          <w:sz w:val="12"/>
        </w:rPr>
        <w:t xml:space="preserve"> </w:t>
      </w:r>
      <w:r w:rsidRPr="00125758">
        <w:rPr>
          <w:b/>
          <w:bCs/>
          <w:vanish/>
          <w:sz w:val="12"/>
        </w:rPr>
        <w:t>justice</w:t>
      </w:r>
      <w:r w:rsidRPr="00083A9C">
        <w:rPr>
          <w:b/>
          <w:bCs/>
          <w:sz w:val="12"/>
        </w:rPr>
        <w:t xml:space="preserve"> </w:t>
      </w:r>
      <w:r w:rsidRPr="00125758">
        <w:rPr>
          <w:b/>
          <w:bCs/>
          <w:vanish/>
          <w:sz w:val="12"/>
        </w:rPr>
        <w:t>system</w:t>
      </w:r>
      <w:r w:rsidRPr="00083A9C">
        <w:rPr>
          <w:b/>
          <w:bCs/>
          <w:sz w:val="12"/>
        </w:rPr>
        <w:t xml:space="preserve"> </w:t>
      </w:r>
      <w:r w:rsidRPr="00125758">
        <w:rPr>
          <w:b/>
          <w:bCs/>
          <w:vanish/>
          <w:sz w:val="12"/>
        </w:rPr>
        <w:t>that</w:t>
      </w:r>
      <w:r w:rsidRPr="00083A9C">
        <w:rPr>
          <w:b/>
          <w:bCs/>
          <w:sz w:val="12"/>
        </w:rPr>
        <w:t xml:space="preserve"> </w:t>
      </w:r>
      <w:r w:rsidRPr="00125758">
        <w:rPr>
          <w:b/>
          <w:bCs/>
          <w:vanish/>
          <w:sz w:val="12"/>
        </w:rPr>
        <w:t>we</w:t>
      </w:r>
      <w:r w:rsidRPr="00083A9C">
        <w:rPr>
          <w:b/>
          <w:bCs/>
          <w:sz w:val="12"/>
        </w:rPr>
        <w:t xml:space="preserve"> </w:t>
      </w:r>
      <w:r w:rsidRPr="00125758">
        <w:rPr>
          <w:b/>
          <w:bCs/>
          <w:vanish/>
          <w:sz w:val="12"/>
        </w:rPr>
        <w:t>can</w:t>
      </w:r>
      <w:r w:rsidRPr="00083A9C">
        <w:rPr>
          <w:b/>
          <w:bCs/>
          <w:sz w:val="12"/>
        </w:rPr>
        <w:t xml:space="preserve"> </w:t>
      </w:r>
      <w:r w:rsidRPr="00125758">
        <w:rPr>
          <w:b/>
          <w:bCs/>
          <w:vanish/>
          <w:sz w:val="12"/>
        </w:rPr>
        <w:t>hear</w:t>
      </w:r>
      <w:r w:rsidRPr="00083A9C">
        <w:rPr>
          <w:b/>
          <w:bCs/>
          <w:sz w:val="12"/>
        </w:rPr>
        <w:t xml:space="preserve"> </w:t>
      </w:r>
      <w:r w:rsidRPr="00125758">
        <w:rPr>
          <w:b/>
          <w:bCs/>
          <w:vanish/>
          <w:sz w:val="12"/>
        </w:rPr>
        <w:t>the</w:t>
      </w:r>
      <w:r w:rsidRPr="00083A9C">
        <w:rPr>
          <w:b/>
          <w:bCs/>
          <w:sz w:val="12"/>
        </w:rPr>
        <w:t xml:space="preserve"> </w:t>
      </w:r>
      <w:r w:rsidRPr="00125758">
        <w:rPr>
          <w:b/>
          <w:bCs/>
          <w:vanish/>
          <w:sz w:val="12"/>
        </w:rPr>
        <w:t>most</w:t>
      </w:r>
      <w:r w:rsidRPr="00083A9C">
        <w:rPr>
          <w:b/>
          <w:bCs/>
          <w:sz w:val="12"/>
        </w:rPr>
        <w:t xml:space="preserve"> </w:t>
      </w:r>
      <w:r w:rsidRPr="00125758">
        <w:rPr>
          <w:b/>
          <w:bCs/>
          <w:vanish/>
          <w:sz w:val="12"/>
        </w:rPr>
        <w:t>profound</w:t>
      </w:r>
      <w:r w:rsidRPr="00083A9C">
        <w:rPr>
          <w:b/>
          <w:bCs/>
          <w:sz w:val="12"/>
        </w:rPr>
        <w:t xml:space="preserve"> </w:t>
      </w:r>
      <w:r w:rsidRPr="00125758">
        <w:rPr>
          <w:b/>
          <w:bCs/>
          <w:vanish/>
          <w:sz w:val="12"/>
        </w:rPr>
        <w:t>reimaginings</w:t>
      </w:r>
      <w:r w:rsidRPr="00083A9C">
        <w:rPr>
          <w:b/>
          <w:bCs/>
          <w:sz w:val="12"/>
        </w:rPr>
        <w:t xml:space="preserve"> </w:t>
      </w:r>
      <w:r w:rsidRPr="00125758">
        <w:rPr>
          <w:b/>
          <w:bCs/>
          <w:vanish/>
          <w:sz w:val="12"/>
        </w:rPr>
        <w:t>of</w:t>
      </w:r>
      <w:r w:rsidRPr="00083A9C">
        <w:rPr>
          <w:b/>
          <w:bCs/>
          <w:sz w:val="12"/>
        </w:rPr>
        <w:t xml:space="preserve"> </w:t>
      </w:r>
      <w:r w:rsidRPr="00125758">
        <w:rPr>
          <w:b/>
          <w:bCs/>
          <w:vanish/>
          <w:sz w:val="12"/>
        </w:rPr>
        <w:t>how</w:t>
      </w:r>
      <w:r w:rsidRPr="00083A9C">
        <w:rPr>
          <w:b/>
          <w:bCs/>
          <w:sz w:val="12"/>
        </w:rPr>
        <w:t xml:space="preserve"> </w:t>
      </w:r>
      <w:r w:rsidRPr="00125758">
        <w:rPr>
          <w:b/>
          <w:bCs/>
          <w:vanish/>
          <w:sz w:val="12"/>
        </w:rPr>
        <w:t>the</w:t>
      </w:r>
      <w:r w:rsidRPr="00083A9C">
        <w:rPr>
          <w:b/>
          <w:bCs/>
          <w:sz w:val="12"/>
        </w:rPr>
        <w:t xml:space="preserve"> </w:t>
      </w:r>
      <w:r w:rsidRPr="00125758">
        <w:rPr>
          <w:b/>
          <w:bCs/>
          <w:vanish/>
          <w:sz w:val="12"/>
        </w:rPr>
        <w:t>system</w:t>
      </w:r>
      <w:r w:rsidRPr="00083A9C">
        <w:rPr>
          <w:b/>
          <w:bCs/>
          <w:sz w:val="12"/>
        </w:rPr>
        <w:t xml:space="preserve"> </w:t>
      </w:r>
      <w:r w:rsidRPr="00125758">
        <w:rPr>
          <w:b/>
          <w:bCs/>
          <w:vanish/>
          <w:sz w:val="12"/>
        </w:rPr>
        <w:t>might</w:t>
      </w:r>
      <w:r w:rsidRPr="00083A9C">
        <w:rPr>
          <w:b/>
          <w:bCs/>
          <w:sz w:val="12"/>
        </w:rPr>
        <w:t xml:space="preserve"> </w:t>
      </w:r>
      <w:r w:rsidRPr="00125758">
        <w:rPr>
          <w:b/>
          <w:bCs/>
          <w:vanish/>
          <w:sz w:val="12"/>
        </w:rPr>
        <w:t>be</w:t>
      </w:r>
      <w:r w:rsidRPr="00083A9C">
        <w:rPr>
          <w:b/>
          <w:bCs/>
          <w:sz w:val="12"/>
        </w:rPr>
        <w:t xml:space="preserve"> </w:t>
      </w:r>
      <w:r w:rsidRPr="00125758">
        <w:rPr>
          <w:b/>
          <w:bCs/>
          <w:vanish/>
          <w:sz w:val="12"/>
        </w:rPr>
        <w:t>truly</w:t>
      </w:r>
      <w:r w:rsidRPr="00083A9C">
        <w:rPr>
          <w:b/>
          <w:bCs/>
          <w:sz w:val="12"/>
        </w:rPr>
        <w:t xml:space="preserve"> </w:t>
      </w:r>
      <w:r w:rsidRPr="00125758">
        <w:rPr>
          <w:b/>
          <w:bCs/>
          <w:vanish/>
          <w:sz w:val="12"/>
        </w:rPr>
        <w:t>responsive</w:t>
      </w:r>
      <w:r w:rsidRPr="00083A9C">
        <w:rPr>
          <w:b/>
          <w:bCs/>
          <w:sz w:val="12"/>
        </w:rPr>
        <w:t xml:space="preserve"> </w:t>
      </w:r>
      <w:r w:rsidRPr="00125758">
        <w:rPr>
          <w:b/>
          <w:bCs/>
          <w:vanish/>
          <w:sz w:val="12"/>
        </w:rPr>
        <w:t>to</w:t>
      </w:r>
      <w:r w:rsidRPr="00083A9C">
        <w:rPr>
          <w:b/>
          <w:bCs/>
          <w:sz w:val="12"/>
        </w:rPr>
        <w:t xml:space="preserve"> </w:t>
      </w:r>
      <w:r w:rsidRPr="00125758">
        <w:rPr>
          <w:b/>
          <w:bCs/>
          <w:vanish/>
          <w:sz w:val="12"/>
        </w:rPr>
        <w:t>local</w:t>
      </w:r>
      <w:r w:rsidRPr="00083A9C">
        <w:rPr>
          <w:b/>
          <w:bCs/>
          <w:sz w:val="12"/>
        </w:rPr>
        <w:t xml:space="preserve"> </w:t>
      </w:r>
      <w:r w:rsidRPr="00125758">
        <w:rPr>
          <w:b/>
          <w:bCs/>
          <w:vanish/>
          <w:sz w:val="12"/>
        </w:rPr>
        <w:t>demands</w:t>
      </w:r>
      <w:r w:rsidRPr="00083A9C">
        <w:rPr>
          <w:b/>
          <w:bCs/>
          <w:sz w:val="12"/>
        </w:rPr>
        <w:t xml:space="preserve"> </w:t>
      </w:r>
      <w:r w:rsidRPr="00125758">
        <w:rPr>
          <w:b/>
          <w:bCs/>
          <w:vanish/>
          <w:sz w:val="12"/>
        </w:rPr>
        <w:t>for</w:t>
      </w:r>
      <w:r w:rsidRPr="00083A9C">
        <w:rPr>
          <w:b/>
          <w:bCs/>
          <w:sz w:val="12"/>
        </w:rPr>
        <w:t xml:space="preserve"> </w:t>
      </w:r>
      <w:r w:rsidRPr="00125758">
        <w:rPr>
          <w:b/>
          <w:bCs/>
          <w:vanish/>
          <w:sz w:val="12"/>
        </w:rPr>
        <w:t>justice</w:t>
      </w:r>
      <w:r w:rsidRPr="00083A9C">
        <w:rPr>
          <w:b/>
          <w:bCs/>
          <w:sz w:val="12"/>
        </w:rPr>
        <w:t xml:space="preserve"> </w:t>
      </w:r>
      <w:r w:rsidRPr="00125758">
        <w:rPr>
          <w:b/>
          <w:bCs/>
          <w:vanish/>
          <w:sz w:val="12"/>
        </w:rPr>
        <w:t>and</w:t>
      </w:r>
      <w:r w:rsidRPr="00083A9C">
        <w:rPr>
          <w:b/>
          <w:bCs/>
          <w:sz w:val="12"/>
        </w:rPr>
        <w:t xml:space="preserve"> </w:t>
      </w:r>
      <w:r w:rsidRPr="00125758">
        <w:rPr>
          <w:b/>
          <w:bCs/>
          <w:vanish/>
          <w:sz w:val="12"/>
        </w:rPr>
        <w:t>equality.”168</w:t>
      </w:r>
      <w:r w:rsidRPr="00083A9C">
        <w:rPr>
          <w:b/>
          <w:bCs/>
          <w:sz w:val="12"/>
        </w:rPr>
        <w:t xml:space="preserve"> </w:t>
      </w:r>
      <w:r w:rsidRPr="00125758">
        <w:rPr>
          <w:b/>
          <w:bCs/>
          <w:vanish/>
          <w:sz w:val="12"/>
        </w:rPr>
        <w:t>3.</w:t>
      </w:r>
      <w:r w:rsidRPr="00083A9C">
        <w:rPr>
          <w:b/>
          <w:bCs/>
          <w:sz w:val="12"/>
        </w:rPr>
        <w:t xml:space="preserve"> </w:t>
      </w:r>
      <w:r w:rsidRPr="00125758">
        <w:rPr>
          <w:b/>
          <w:bCs/>
          <w:vanish/>
          <w:sz w:val="12"/>
        </w:rPr>
        <w:t>Petition</w:t>
      </w:r>
      <w:r w:rsidRPr="00083A9C">
        <w:rPr>
          <w:b/>
          <w:bCs/>
          <w:sz w:val="12"/>
        </w:rPr>
        <w:t xml:space="preserve"> </w:t>
      </w:r>
      <w:r w:rsidRPr="00125758">
        <w:rPr>
          <w:b/>
          <w:bCs/>
          <w:vanish/>
          <w:sz w:val="12"/>
        </w:rPr>
        <w:t>for</w:t>
      </w:r>
      <w:r w:rsidRPr="00083A9C">
        <w:rPr>
          <w:sz w:val="12"/>
        </w:rPr>
        <w:t xml:space="preserve"> </w:t>
      </w:r>
      <w:r w:rsidRPr="00125758">
        <w:rPr>
          <w:vanish/>
          <w:sz w:val="12"/>
        </w:rPr>
        <w:t>Redress.</w:t>
      </w:r>
      <w:r w:rsidRPr="00083A9C">
        <w:rPr>
          <w:sz w:val="12"/>
        </w:rPr>
        <w:t xml:space="preserve"> </w:t>
      </w:r>
      <w:r w:rsidRPr="00083A9C">
        <w:rPr>
          <w:rStyle w:val="Emphasis"/>
          <w:highlight w:val="yellow"/>
        </w:rPr>
        <w:t xml:space="preserve">Inmates’ strikes </w:t>
      </w:r>
      <w:r w:rsidRPr="00125758">
        <w:rPr>
          <w:rStyle w:val="Emphasis"/>
          <w:b w:val="0"/>
          <w:bCs/>
          <w:vanish/>
          <w:sz w:val="12"/>
          <w:u w:val="none"/>
        </w:rPr>
        <w:t>can</w:t>
      </w:r>
      <w:r w:rsidRPr="00083A9C">
        <w:rPr>
          <w:rStyle w:val="Emphasis"/>
          <w:b w:val="0"/>
          <w:bCs/>
          <w:sz w:val="12"/>
          <w:u w:val="none"/>
        </w:rPr>
        <w:t xml:space="preserve"> </w:t>
      </w:r>
      <w:r w:rsidRPr="00125758">
        <w:rPr>
          <w:rStyle w:val="Emphasis"/>
          <w:b w:val="0"/>
          <w:bCs/>
          <w:vanish/>
          <w:sz w:val="12"/>
          <w:u w:val="none"/>
        </w:rPr>
        <w:t>be</w:t>
      </w:r>
      <w:r w:rsidRPr="00083A9C">
        <w:rPr>
          <w:rStyle w:val="Emphasis"/>
          <w:b w:val="0"/>
          <w:bCs/>
          <w:sz w:val="12"/>
          <w:u w:val="none"/>
        </w:rPr>
        <w:t xml:space="preserve"> </w:t>
      </w:r>
      <w:r w:rsidRPr="00125758">
        <w:rPr>
          <w:rStyle w:val="Emphasis"/>
          <w:b w:val="0"/>
          <w:bCs/>
          <w:vanish/>
          <w:sz w:val="12"/>
          <w:u w:val="none"/>
        </w:rPr>
        <w:t>seen</w:t>
      </w:r>
      <w:r w:rsidRPr="00083A9C">
        <w:rPr>
          <w:rStyle w:val="Emphasis"/>
          <w:b w:val="0"/>
          <w:bCs/>
          <w:sz w:val="12"/>
          <w:u w:val="none"/>
        </w:rPr>
        <w:t xml:space="preserve"> </w:t>
      </w:r>
      <w:r w:rsidRPr="00125758">
        <w:rPr>
          <w:rStyle w:val="Emphasis"/>
          <w:b w:val="0"/>
          <w:bCs/>
          <w:vanish/>
          <w:sz w:val="12"/>
          <w:u w:val="none"/>
        </w:rPr>
        <w:t>not</w:t>
      </w:r>
      <w:r w:rsidRPr="00083A9C">
        <w:rPr>
          <w:rStyle w:val="Emphasis"/>
          <w:b w:val="0"/>
          <w:bCs/>
          <w:sz w:val="12"/>
          <w:u w:val="none"/>
        </w:rPr>
        <w:t xml:space="preserve"> </w:t>
      </w:r>
      <w:r w:rsidRPr="00125758">
        <w:rPr>
          <w:rStyle w:val="Emphasis"/>
          <w:b w:val="0"/>
          <w:bCs/>
          <w:vanish/>
          <w:sz w:val="12"/>
          <w:u w:val="none"/>
        </w:rPr>
        <w:t>only</w:t>
      </w:r>
      <w:r w:rsidRPr="00083A9C">
        <w:rPr>
          <w:rStyle w:val="Emphasis"/>
          <w:b w:val="0"/>
          <w:bCs/>
          <w:sz w:val="12"/>
          <w:u w:val="none"/>
        </w:rPr>
        <w:t xml:space="preserve"> </w:t>
      </w:r>
      <w:r w:rsidRPr="00125758">
        <w:rPr>
          <w:rStyle w:val="Emphasis"/>
          <w:b w:val="0"/>
          <w:bCs/>
          <w:vanish/>
          <w:sz w:val="12"/>
          <w:u w:val="none"/>
        </w:rPr>
        <w:t>as</w:t>
      </w:r>
      <w:r w:rsidRPr="00083A9C">
        <w:rPr>
          <w:rStyle w:val="Emphasis"/>
          <w:b w:val="0"/>
          <w:bCs/>
          <w:sz w:val="12"/>
          <w:u w:val="none"/>
        </w:rPr>
        <w:t xml:space="preserve"> </w:t>
      </w:r>
      <w:r w:rsidRPr="00125758">
        <w:rPr>
          <w:rStyle w:val="Emphasis"/>
          <w:b w:val="0"/>
          <w:bCs/>
          <w:vanish/>
          <w:sz w:val="12"/>
          <w:u w:val="none"/>
        </w:rPr>
        <w:t>expressions</w:t>
      </w:r>
      <w:r w:rsidRPr="00083A9C">
        <w:rPr>
          <w:rStyle w:val="Emphasis"/>
          <w:b w:val="0"/>
          <w:bCs/>
          <w:sz w:val="12"/>
          <w:u w:val="none"/>
        </w:rPr>
        <w:t xml:space="preserve"> </w:t>
      </w:r>
      <w:r w:rsidRPr="00125758">
        <w:rPr>
          <w:rStyle w:val="Emphasis"/>
          <w:b w:val="0"/>
          <w:bCs/>
          <w:vanish/>
          <w:sz w:val="12"/>
          <w:u w:val="none"/>
        </w:rPr>
        <w:t>of</w:t>
      </w:r>
      <w:r w:rsidRPr="00083A9C">
        <w:rPr>
          <w:rStyle w:val="Emphasis"/>
          <w:b w:val="0"/>
          <w:bCs/>
          <w:sz w:val="12"/>
          <w:u w:val="none"/>
        </w:rPr>
        <w:t xml:space="preserve"> </w:t>
      </w:r>
      <w:r w:rsidRPr="00125758">
        <w:rPr>
          <w:rStyle w:val="Emphasis"/>
          <w:b w:val="0"/>
          <w:bCs/>
          <w:vanish/>
          <w:sz w:val="12"/>
          <w:u w:val="none"/>
        </w:rPr>
        <w:t>their</w:t>
      </w:r>
      <w:r w:rsidRPr="00083A9C">
        <w:rPr>
          <w:rStyle w:val="Emphasis"/>
          <w:b w:val="0"/>
          <w:bCs/>
          <w:sz w:val="12"/>
          <w:u w:val="none"/>
        </w:rPr>
        <w:t xml:space="preserve"> </w:t>
      </w:r>
      <w:r w:rsidRPr="00125758">
        <w:rPr>
          <w:rStyle w:val="Emphasis"/>
          <w:b w:val="0"/>
          <w:bCs/>
          <w:vanish/>
          <w:sz w:val="12"/>
          <w:u w:val="none"/>
        </w:rPr>
        <w:t>dignity</w:t>
      </w:r>
      <w:r w:rsidRPr="00083A9C">
        <w:rPr>
          <w:rStyle w:val="Emphasis"/>
          <w:b w:val="0"/>
          <w:bCs/>
          <w:sz w:val="12"/>
          <w:u w:val="none"/>
        </w:rPr>
        <w:t xml:space="preserve"> </w:t>
      </w:r>
      <w:r w:rsidRPr="00125758">
        <w:rPr>
          <w:rStyle w:val="Emphasis"/>
          <w:b w:val="0"/>
          <w:bCs/>
          <w:vanish/>
          <w:sz w:val="12"/>
          <w:u w:val="none"/>
        </w:rPr>
        <w:t>and</w:t>
      </w:r>
      <w:r w:rsidRPr="00083A9C">
        <w:rPr>
          <w:rStyle w:val="Emphasis"/>
          <w:b w:val="0"/>
          <w:bCs/>
          <w:sz w:val="12"/>
          <w:u w:val="none"/>
        </w:rPr>
        <w:t xml:space="preserve"> </w:t>
      </w:r>
      <w:r w:rsidRPr="00125758">
        <w:rPr>
          <w:rStyle w:val="Emphasis"/>
          <w:b w:val="0"/>
          <w:bCs/>
          <w:vanish/>
          <w:sz w:val="12"/>
          <w:u w:val="none"/>
        </w:rPr>
        <w:t>general</w:t>
      </w:r>
      <w:r w:rsidRPr="00083A9C">
        <w:rPr>
          <w:rStyle w:val="Emphasis"/>
          <w:b w:val="0"/>
          <w:bCs/>
          <w:sz w:val="12"/>
          <w:u w:val="none"/>
        </w:rPr>
        <w:t xml:space="preserve"> </w:t>
      </w:r>
      <w:r w:rsidRPr="00125758">
        <w:rPr>
          <w:rStyle w:val="Emphasis"/>
          <w:b w:val="0"/>
          <w:bCs/>
          <w:vanish/>
          <w:sz w:val="12"/>
          <w:u w:val="none"/>
        </w:rPr>
        <w:t>efforts</w:t>
      </w:r>
      <w:r w:rsidRPr="00083A9C">
        <w:rPr>
          <w:rStyle w:val="Emphasis"/>
          <w:b w:val="0"/>
          <w:bCs/>
          <w:sz w:val="12"/>
          <w:u w:val="none"/>
        </w:rPr>
        <w:t xml:space="preserve"> </w:t>
      </w:r>
      <w:r w:rsidRPr="00125758">
        <w:rPr>
          <w:rStyle w:val="Emphasis"/>
          <w:b w:val="0"/>
          <w:bCs/>
          <w:vanish/>
          <w:sz w:val="12"/>
          <w:u w:val="none"/>
        </w:rPr>
        <w:t>to</w:t>
      </w:r>
      <w:r w:rsidRPr="00083A9C">
        <w:rPr>
          <w:rStyle w:val="Emphasis"/>
          <w:b w:val="0"/>
          <w:bCs/>
          <w:sz w:val="12"/>
          <w:u w:val="none"/>
        </w:rPr>
        <w:t xml:space="preserve"> </w:t>
      </w:r>
      <w:r w:rsidRPr="00125758">
        <w:rPr>
          <w:rStyle w:val="Emphasis"/>
          <w:b w:val="0"/>
          <w:bCs/>
          <w:vanish/>
          <w:sz w:val="12"/>
          <w:u w:val="none"/>
        </w:rPr>
        <w:t>express</w:t>
      </w:r>
      <w:r w:rsidRPr="00083A9C">
        <w:rPr>
          <w:rStyle w:val="Emphasis"/>
          <w:b w:val="0"/>
          <w:bCs/>
          <w:sz w:val="12"/>
          <w:u w:val="none"/>
        </w:rPr>
        <w:t xml:space="preserve"> </w:t>
      </w:r>
      <w:r w:rsidRPr="00125758">
        <w:rPr>
          <w:rStyle w:val="Emphasis"/>
          <w:b w:val="0"/>
          <w:bCs/>
          <w:vanish/>
          <w:sz w:val="12"/>
          <w:u w:val="none"/>
        </w:rPr>
        <w:t>their</w:t>
      </w:r>
      <w:r w:rsidRPr="00083A9C">
        <w:rPr>
          <w:rStyle w:val="Emphasis"/>
          <w:b w:val="0"/>
          <w:bCs/>
          <w:sz w:val="12"/>
          <w:u w:val="none"/>
        </w:rPr>
        <w:t xml:space="preserve"> </w:t>
      </w:r>
      <w:r w:rsidRPr="00125758">
        <w:rPr>
          <w:rStyle w:val="Emphasis"/>
          <w:b w:val="0"/>
          <w:bCs/>
          <w:vanish/>
          <w:sz w:val="12"/>
          <w:u w:val="none"/>
        </w:rPr>
        <w:t>voices</w:t>
      </w:r>
      <w:r w:rsidRPr="00083A9C">
        <w:rPr>
          <w:rStyle w:val="Emphasis"/>
          <w:b w:val="0"/>
          <w:bCs/>
          <w:sz w:val="12"/>
          <w:u w:val="none"/>
        </w:rPr>
        <w:t xml:space="preserve"> </w:t>
      </w:r>
      <w:r w:rsidRPr="00125758">
        <w:rPr>
          <w:rStyle w:val="Emphasis"/>
          <w:b w:val="0"/>
          <w:bCs/>
          <w:vanish/>
          <w:sz w:val="12"/>
          <w:u w:val="none"/>
        </w:rPr>
        <w:t>beyond</w:t>
      </w:r>
      <w:r w:rsidRPr="00083A9C">
        <w:rPr>
          <w:rStyle w:val="Emphasis"/>
          <w:b w:val="0"/>
          <w:bCs/>
          <w:sz w:val="12"/>
          <w:u w:val="none"/>
        </w:rPr>
        <w:t xml:space="preserve"> </w:t>
      </w:r>
      <w:r w:rsidRPr="00125758">
        <w:rPr>
          <w:rStyle w:val="Emphasis"/>
          <w:b w:val="0"/>
          <w:bCs/>
          <w:vanish/>
          <w:sz w:val="12"/>
          <w:u w:val="none"/>
        </w:rPr>
        <w:t>prison</w:t>
      </w:r>
      <w:r w:rsidRPr="00083A9C">
        <w:rPr>
          <w:rStyle w:val="Emphasis"/>
          <w:b w:val="0"/>
          <w:bCs/>
          <w:sz w:val="12"/>
          <w:u w:val="none"/>
        </w:rPr>
        <w:t xml:space="preserve"> </w:t>
      </w:r>
      <w:r w:rsidRPr="00125758">
        <w:rPr>
          <w:rStyle w:val="Emphasis"/>
          <w:b w:val="0"/>
          <w:bCs/>
          <w:vanish/>
          <w:sz w:val="12"/>
          <w:u w:val="none"/>
        </w:rPr>
        <w:t>walls</w:t>
      </w:r>
      <w:r w:rsidRPr="00083A9C">
        <w:rPr>
          <w:rStyle w:val="Emphasis"/>
          <w:b w:val="0"/>
          <w:bCs/>
          <w:sz w:val="12"/>
          <w:u w:val="none"/>
        </w:rPr>
        <w:t xml:space="preserve"> </w:t>
      </w:r>
      <w:r w:rsidRPr="00125758">
        <w:rPr>
          <w:rStyle w:val="Emphasis"/>
          <w:b w:val="0"/>
          <w:bCs/>
          <w:vanish/>
          <w:sz w:val="12"/>
          <w:u w:val="none"/>
        </w:rPr>
        <w:t>but</w:t>
      </w:r>
      <w:r w:rsidRPr="00083A9C">
        <w:rPr>
          <w:rStyle w:val="Emphasis"/>
          <w:b w:val="0"/>
          <w:bCs/>
          <w:sz w:val="12"/>
          <w:u w:val="none"/>
        </w:rPr>
        <w:t xml:space="preserve"> </w:t>
      </w:r>
      <w:r w:rsidRPr="00125758">
        <w:rPr>
          <w:rStyle w:val="Emphasis"/>
          <w:b w:val="0"/>
          <w:bCs/>
          <w:vanish/>
          <w:sz w:val="12"/>
          <w:u w:val="none"/>
        </w:rPr>
        <w:t>also</w:t>
      </w:r>
      <w:r w:rsidRPr="00083A9C">
        <w:rPr>
          <w:rStyle w:val="Emphasis"/>
          <w:b w:val="0"/>
          <w:bCs/>
          <w:sz w:val="12"/>
          <w:u w:val="none"/>
        </w:rPr>
        <w:t xml:space="preserve"> </w:t>
      </w:r>
      <w:r w:rsidRPr="00125758">
        <w:rPr>
          <w:rStyle w:val="Emphasis"/>
          <w:b w:val="0"/>
          <w:bCs/>
          <w:vanish/>
          <w:sz w:val="12"/>
          <w:u w:val="none"/>
        </w:rPr>
        <w:t>as</w:t>
      </w:r>
      <w:r w:rsidRPr="00083A9C">
        <w:rPr>
          <w:rStyle w:val="Emphasis"/>
          <w:b w:val="0"/>
          <w:bCs/>
          <w:sz w:val="12"/>
          <w:u w:val="none"/>
        </w:rPr>
        <w:t xml:space="preserve"> </w:t>
      </w:r>
      <w:r w:rsidRPr="00125758">
        <w:rPr>
          <w:rStyle w:val="Emphasis"/>
          <w:b w:val="0"/>
          <w:bCs/>
          <w:vanish/>
          <w:sz w:val="12"/>
          <w:u w:val="none"/>
        </w:rPr>
        <w:t>significant</w:t>
      </w:r>
      <w:r w:rsidRPr="00083A9C">
        <w:rPr>
          <w:rStyle w:val="Emphasis"/>
          <w:highlight w:val="yellow"/>
        </w:rPr>
        <w:t xml:space="preserve"> methods of assembly to call attention to </w:t>
      </w:r>
      <w:r w:rsidRPr="00125758">
        <w:rPr>
          <w:rStyle w:val="Emphasis"/>
          <w:b w:val="0"/>
          <w:bCs/>
          <w:vanish/>
          <w:sz w:val="12"/>
          <w:u w:val="none"/>
        </w:rPr>
        <w:t>specific</w:t>
      </w:r>
      <w:r w:rsidRPr="00083A9C">
        <w:rPr>
          <w:rStyle w:val="Emphasis"/>
          <w:b w:val="0"/>
          <w:bCs/>
          <w:sz w:val="12"/>
          <w:u w:val="none"/>
        </w:rPr>
        <w:t xml:space="preserve"> </w:t>
      </w:r>
      <w:r w:rsidRPr="00125758">
        <w:rPr>
          <w:rStyle w:val="Emphasis"/>
          <w:b w:val="0"/>
          <w:bCs/>
          <w:vanish/>
          <w:sz w:val="12"/>
          <w:u w:val="none"/>
        </w:rPr>
        <w:t>grievances</w:t>
      </w:r>
      <w:r w:rsidRPr="00083A9C">
        <w:rPr>
          <w:rStyle w:val="Emphasis"/>
          <w:b w:val="0"/>
          <w:bCs/>
          <w:sz w:val="12"/>
          <w:u w:val="none"/>
        </w:rPr>
        <w:t xml:space="preserve"> </w:t>
      </w:r>
      <w:r w:rsidRPr="00125758">
        <w:rPr>
          <w:rStyle w:val="Emphasis"/>
          <w:b w:val="0"/>
          <w:bCs/>
          <w:vanish/>
          <w:sz w:val="12"/>
          <w:u w:val="none"/>
        </w:rPr>
        <w:t>and</w:t>
      </w:r>
      <w:r w:rsidRPr="00083A9C">
        <w:rPr>
          <w:rStyle w:val="Emphasis"/>
        </w:rPr>
        <w:t xml:space="preserve"> </w:t>
      </w:r>
      <w:r w:rsidRPr="00083A9C">
        <w:rPr>
          <w:rStyle w:val="Emphasis"/>
          <w:highlight w:val="yellow"/>
        </w:rPr>
        <w:t>seek redress from the governmen</w:t>
      </w:r>
      <w:r w:rsidRPr="00125758">
        <w:rPr>
          <w:rStyle w:val="Emphasis"/>
          <w:vanish/>
        </w:rPr>
        <w:t>t</w:t>
      </w:r>
      <w:r w:rsidRPr="00125758">
        <w:rPr>
          <w:vanish/>
          <w:sz w:val="12"/>
        </w:rPr>
        <w:t>.169</w:t>
      </w:r>
      <w:r w:rsidRPr="00083A9C">
        <w:rPr>
          <w:sz w:val="12"/>
        </w:rPr>
        <w:t xml:space="preserve"> </w:t>
      </w:r>
      <w:r w:rsidRPr="00125758">
        <w:rPr>
          <w:vanish/>
          <w:sz w:val="12"/>
        </w:rPr>
        <w:t>While</w:t>
      </w:r>
      <w:r w:rsidRPr="00083A9C">
        <w:rPr>
          <w:sz w:val="12"/>
        </w:rPr>
        <w:t xml:space="preserve"> </w:t>
      </w:r>
      <w:r w:rsidRPr="00125758">
        <w:rPr>
          <w:vanish/>
          <w:sz w:val="12"/>
        </w:rPr>
        <w:t>in</w:t>
      </w:r>
      <w:r w:rsidRPr="00083A9C">
        <w:rPr>
          <w:sz w:val="12"/>
        </w:rPr>
        <w:t xml:space="preserve"> </w:t>
      </w:r>
      <w:r w:rsidRPr="00125758">
        <w:rPr>
          <w:vanish/>
          <w:sz w:val="12"/>
        </w:rPr>
        <w:t>theory</w:t>
      </w:r>
      <w:r w:rsidRPr="00083A9C">
        <w:rPr>
          <w:sz w:val="12"/>
        </w:rPr>
        <w:t xml:space="preserve"> </w:t>
      </w:r>
      <w:r w:rsidRPr="00125758">
        <w:rPr>
          <w:vanish/>
          <w:sz w:val="12"/>
        </w:rPr>
        <w:t>“[t]here</w:t>
      </w:r>
      <w:r w:rsidRPr="00083A9C">
        <w:rPr>
          <w:sz w:val="12"/>
        </w:rPr>
        <w:t xml:space="preserve"> </w:t>
      </w:r>
      <w:r w:rsidRPr="00125758">
        <w:rPr>
          <w:vanish/>
          <w:sz w:val="12"/>
        </w:rPr>
        <w:t>is</w:t>
      </w:r>
      <w:r w:rsidRPr="00083A9C">
        <w:rPr>
          <w:sz w:val="12"/>
        </w:rPr>
        <w:t xml:space="preserve"> </w:t>
      </w:r>
      <w:r w:rsidRPr="00125758">
        <w:rPr>
          <w:vanish/>
          <w:sz w:val="12"/>
        </w:rPr>
        <w:t>no</w:t>
      </w:r>
      <w:r w:rsidRPr="00083A9C">
        <w:rPr>
          <w:sz w:val="12"/>
        </w:rPr>
        <w:t xml:space="preserve"> </w:t>
      </w:r>
      <w:r w:rsidRPr="00125758">
        <w:rPr>
          <w:vanish/>
          <w:sz w:val="12"/>
        </w:rPr>
        <w:t>iron</w:t>
      </w:r>
      <w:r w:rsidRPr="00083A9C">
        <w:rPr>
          <w:sz w:val="12"/>
        </w:rPr>
        <w:t xml:space="preserve"> </w:t>
      </w:r>
      <w:r w:rsidRPr="00125758">
        <w:rPr>
          <w:vanish/>
          <w:sz w:val="12"/>
        </w:rPr>
        <w:t>curtain</w:t>
      </w:r>
      <w:r w:rsidRPr="00083A9C">
        <w:rPr>
          <w:sz w:val="12"/>
        </w:rPr>
        <w:t xml:space="preserve"> </w:t>
      </w:r>
      <w:r w:rsidRPr="00125758">
        <w:rPr>
          <w:vanish/>
          <w:sz w:val="12"/>
        </w:rPr>
        <w:t>drawn</w:t>
      </w:r>
      <w:r w:rsidRPr="00083A9C">
        <w:rPr>
          <w:sz w:val="12"/>
        </w:rPr>
        <w:t xml:space="preserve"> </w:t>
      </w:r>
      <w:r w:rsidRPr="00125758">
        <w:rPr>
          <w:vanish/>
          <w:sz w:val="12"/>
        </w:rPr>
        <w:t>between</w:t>
      </w:r>
      <w:r w:rsidRPr="00083A9C">
        <w:rPr>
          <w:sz w:val="12"/>
        </w:rPr>
        <w:t xml:space="preserve"> </w:t>
      </w:r>
      <w:r w:rsidRPr="00125758">
        <w:rPr>
          <w:vanish/>
          <w:sz w:val="12"/>
        </w:rPr>
        <w:t>the</w:t>
      </w:r>
      <w:r w:rsidRPr="00083A9C">
        <w:rPr>
          <w:sz w:val="12"/>
        </w:rPr>
        <w:t xml:space="preserve"> </w:t>
      </w:r>
      <w:r w:rsidRPr="00125758">
        <w:rPr>
          <w:vanish/>
          <w:sz w:val="12"/>
        </w:rPr>
        <w:t>Constitution</w:t>
      </w:r>
      <w:r w:rsidRPr="00083A9C">
        <w:rPr>
          <w:sz w:val="12"/>
        </w:rPr>
        <w:t xml:space="preserve"> </w:t>
      </w:r>
      <w:r w:rsidRPr="00125758">
        <w:rPr>
          <w:vanish/>
          <w:sz w:val="12"/>
        </w:rPr>
        <w:t>and</w:t>
      </w:r>
      <w:r w:rsidRPr="00083A9C">
        <w:rPr>
          <w:sz w:val="12"/>
        </w:rPr>
        <w:t xml:space="preserve"> </w:t>
      </w:r>
      <w:r w:rsidRPr="00125758">
        <w:rPr>
          <w:vanish/>
          <w:sz w:val="12"/>
        </w:rPr>
        <w:t>the</w:t>
      </w:r>
      <w:r w:rsidRPr="00083A9C">
        <w:rPr>
          <w:sz w:val="12"/>
        </w:rPr>
        <w:t xml:space="preserve"> </w:t>
      </w:r>
      <w:r w:rsidRPr="00125758">
        <w:rPr>
          <w:vanish/>
          <w:sz w:val="12"/>
        </w:rPr>
        <w:t>prisons</w:t>
      </w:r>
      <w:r w:rsidRPr="00083A9C">
        <w:rPr>
          <w:sz w:val="12"/>
        </w:rPr>
        <w:t xml:space="preserve"> </w:t>
      </w:r>
      <w:r w:rsidRPr="00125758">
        <w:rPr>
          <w:vanish/>
          <w:sz w:val="12"/>
        </w:rPr>
        <w:t>of</w:t>
      </w:r>
      <w:r w:rsidRPr="00083A9C">
        <w:rPr>
          <w:sz w:val="12"/>
        </w:rPr>
        <w:t xml:space="preserve"> </w:t>
      </w:r>
      <w:r w:rsidRPr="00125758">
        <w:rPr>
          <w:vanish/>
          <w:sz w:val="12"/>
        </w:rPr>
        <w:t>this</w:t>
      </w:r>
      <w:r w:rsidRPr="00083A9C">
        <w:rPr>
          <w:sz w:val="12"/>
        </w:rPr>
        <w:t xml:space="preserve"> </w:t>
      </w:r>
      <w:r w:rsidRPr="00125758">
        <w:rPr>
          <w:vanish/>
          <w:sz w:val="12"/>
        </w:rPr>
        <w:t>country,”170</w:t>
      </w:r>
      <w:r w:rsidRPr="00083A9C">
        <w:rPr>
          <w:sz w:val="12"/>
        </w:rPr>
        <w:t xml:space="preserve"> </w:t>
      </w:r>
      <w:r w:rsidRPr="00125758">
        <w:rPr>
          <w:vanish/>
          <w:sz w:val="12"/>
        </w:rPr>
        <w:t>in</w:t>
      </w:r>
      <w:r w:rsidRPr="00083A9C">
        <w:rPr>
          <w:sz w:val="12"/>
        </w:rPr>
        <w:t xml:space="preserve"> </w:t>
      </w:r>
      <w:r w:rsidRPr="00125758">
        <w:rPr>
          <w:vanish/>
          <w:sz w:val="12"/>
        </w:rPr>
        <w:t>practice,</w:t>
      </w:r>
      <w:r w:rsidRPr="00083A9C">
        <w:rPr>
          <w:sz w:val="12"/>
        </w:rPr>
        <w:t xml:space="preserve"> </w:t>
      </w:r>
      <w:r w:rsidRPr="00125758">
        <w:rPr>
          <w:vanish/>
          <w:sz w:val="12"/>
        </w:rPr>
        <w:t>“prisons</w:t>
      </w:r>
      <w:r w:rsidRPr="00083A9C">
        <w:rPr>
          <w:sz w:val="12"/>
        </w:rPr>
        <w:t xml:space="preserve"> </w:t>
      </w:r>
      <w:r w:rsidRPr="00125758">
        <w:rPr>
          <w:vanish/>
          <w:sz w:val="12"/>
        </w:rPr>
        <w:t>often</w:t>
      </w:r>
      <w:r w:rsidRPr="00083A9C">
        <w:rPr>
          <w:sz w:val="12"/>
        </w:rPr>
        <w:t xml:space="preserve"> </w:t>
      </w:r>
      <w:r w:rsidRPr="00125758">
        <w:rPr>
          <w:vanish/>
          <w:sz w:val="12"/>
        </w:rPr>
        <w:t>escape</w:t>
      </w:r>
      <w:r w:rsidRPr="00083A9C">
        <w:rPr>
          <w:sz w:val="12"/>
        </w:rPr>
        <w:t xml:space="preserve"> </w:t>
      </w:r>
      <w:r w:rsidRPr="00125758">
        <w:rPr>
          <w:vanish/>
          <w:sz w:val="12"/>
        </w:rPr>
        <w:t>the</w:t>
      </w:r>
      <w:r w:rsidRPr="00083A9C">
        <w:rPr>
          <w:sz w:val="12"/>
        </w:rPr>
        <w:t xml:space="preserve"> </w:t>
      </w:r>
      <w:r w:rsidRPr="00125758">
        <w:rPr>
          <w:vanish/>
          <w:sz w:val="12"/>
        </w:rPr>
        <w:t>daily</w:t>
      </w:r>
      <w:r w:rsidRPr="00083A9C">
        <w:rPr>
          <w:sz w:val="12"/>
        </w:rPr>
        <w:t xml:space="preserve"> </w:t>
      </w:r>
      <w:r w:rsidRPr="00125758">
        <w:rPr>
          <w:vanish/>
          <w:sz w:val="12"/>
        </w:rPr>
        <w:t>microscope</w:t>
      </w:r>
      <w:r w:rsidRPr="00083A9C">
        <w:rPr>
          <w:sz w:val="12"/>
        </w:rPr>
        <w:t xml:space="preserve"> </w:t>
      </w:r>
      <w:r w:rsidRPr="00125758">
        <w:rPr>
          <w:vanish/>
          <w:sz w:val="12"/>
        </w:rPr>
        <w:t>focused</w:t>
      </w:r>
      <w:r w:rsidRPr="00083A9C">
        <w:rPr>
          <w:sz w:val="12"/>
        </w:rPr>
        <w:t xml:space="preserve"> </w:t>
      </w:r>
      <w:r w:rsidRPr="00125758">
        <w:rPr>
          <w:vanish/>
          <w:sz w:val="12"/>
        </w:rPr>
        <w:t>on</w:t>
      </w:r>
      <w:r w:rsidRPr="00083A9C">
        <w:rPr>
          <w:sz w:val="12"/>
        </w:rPr>
        <w:t xml:space="preserve"> </w:t>
      </w:r>
      <w:r w:rsidRPr="00125758">
        <w:rPr>
          <w:vanish/>
          <w:sz w:val="12"/>
        </w:rPr>
        <w:t>other</w:t>
      </w:r>
      <w:r w:rsidRPr="00083A9C">
        <w:rPr>
          <w:sz w:val="12"/>
        </w:rPr>
        <w:t xml:space="preserve"> </w:t>
      </w:r>
      <w:r w:rsidRPr="00125758">
        <w:rPr>
          <w:vanish/>
          <w:sz w:val="12"/>
        </w:rPr>
        <w:t>American</w:t>
      </w:r>
      <w:r w:rsidRPr="00083A9C">
        <w:rPr>
          <w:sz w:val="12"/>
        </w:rPr>
        <w:t xml:space="preserve"> </w:t>
      </w:r>
      <w:r w:rsidRPr="00125758">
        <w:rPr>
          <w:vanish/>
          <w:sz w:val="12"/>
        </w:rPr>
        <w:t>institutions</w:t>
      </w:r>
      <w:r w:rsidRPr="00083A9C">
        <w:rPr>
          <w:sz w:val="12"/>
        </w:rPr>
        <w:t xml:space="preserve"> </w:t>
      </w:r>
      <w:r w:rsidRPr="00125758">
        <w:rPr>
          <w:vanish/>
          <w:sz w:val="12"/>
        </w:rPr>
        <w:t>such</w:t>
      </w:r>
      <w:r w:rsidRPr="00083A9C">
        <w:rPr>
          <w:sz w:val="12"/>
        </w:rPr>
        <w:t xml:space="preserve"> </w:t>
      </w:r>
      <w:r w:rsidRPr="00125758">
        <w:rPr>
          <w:vanish/>
          <w:sz w:val="12"/>
        </w:rPr>
        <w:t>as</w:t>
      </w:r>
      <w:r w:rsidRPr="00083A9C">
        <w:rPr>
          <w:sz w:val="12"/>
        </w:rPr>
        <w:t xml:space="preserve"> </w:t>
      </w:r>
      <w:r w:rsidRPr="00125758">
        <w:rPr>
          <w:vanish/>
          <w:sz w:val="12"/>
        </w:rPr>
        <w:t>schools,</w:t>
      </w:r>
      <w:r w:rsidRPr="00083A9C">
        <w:rPr>
          <w:sz w:val="12"/>
        </w:rPr>
        <w:t xml:space="preserve"> </w:t>
      </w:r>
      <w:r w:rsidRPr="00125758">
        <w:rPr>
          <w:vanish/>
          <w:sz w:val="12"/>
        </w:rPr>
        <w:t>churches,</w:t>
      </w:r>
      <w:r w:rsidRPr="00083A9C">
        <w:rPr>
          <w:sz w:val="12"/>
        </w:rPr>
        <w:t xml:space="preserve"> </w:t>
      </w:r>
      <w:r w:rsidRPr="00125758">
        <w:rPr>
          <w:vanish/>
          <w:sz w:val="12"/>
        </w:rPr>
        <w:t>and</w:t>
      </w:r>
      <w:r w:rsidRPr="00083A9C">
        <w:rPr>
          <w:sz w:val="12"/>
        </w:rPr>
        <w:t xml:space="preserve"> </w:t>
      </w:r>
      <w:r w:rsidRPr="00125758">
        <w:rPr>
          <w:vanish/>
          <w:sz w:val="12"/>
        </w:rPr>
        <w:t>government.”171</w:t>
      </w:r>
      <w:r w:rsidRPr="00083A9C">
        <w:rPr>
          <w:sz w:val="12"/>
        </w:rPr>
        <w:t xml:space="preserve"> </w:t>
      </w:r>
      <w:r w:rsidRPr="00125758">
        <w:rPr>
          <w:vanish/>
          <w:sz w:val="12"/>
        </w:rPr>
        <w:t>Courts</w:t>
      </w:r>
      <w:r w:rsidRPr="00083A9C">
        <w:rPr>
          <w:sz w:val="12"/>
        </w:rPr>
        <w:t xml:space="preserve"> </w:t>
      </w:r>
      <w:r w:rsidRPr="00125758">
        <w:rPr>
          <w:vanish/>
          <w:sz w:val="12"/>
        </w:rPr>
        <w:t>grant</w:t>
      </w:r>
      <w:r w:rsidRPr="00083A9C">
        <w:rPr>
          <w:sz w:val="12"/>
        </w:rPr>
        <w:t xml:space="preserve"> </w:t>
      </w:r>
      <w:r w:rsidRPr="00125758">
        <w:rPr>
          <w:vanish/>
          <w:sz w:val="12"/>
        </w:rPr>
        <w:t>prison</w:t>
      </w:r>
      <w:r w:rsidRPr="00083A9C">
        <w:rPr>
          <w:sz w:val="12"/>
        </w:rPr>
        <w:t xml:space="preserve"> </w:t>
      </w:r>
      <w:r w:rsidRPr="00125758">
        <w:rPr>
          <w:vanish/>
          <w:sz w:val="12"/>
        </w:rPr>
        <w:t>administrators</w:t>
      </w:r>
      <w:r w:rsidRPr="00083A9C">
        <w:rPr>
          <w:sz w:val="12"/>
        </w:rPr>
        <w:t xml:space="preserve"> </w:t>
      </w:r>
      <w:r w:rsidRPr="00125758">
        <w:rPr>
          <w:vanish/>
          <w:sz w:val="12"/>
        </w:rPr>
        <w:t>wide</w:t>
      </w:r>
      <w:r w:rsidRPr="00083A9C">
        <w:rPr>
          <w:sz w:val="12"/>
        </w:rPr>
        <w:t xml:space="preserve"> </w:t>
      </w:r>
      <w:r w:rsidRPr="00125758">
        <w:rPr>
          <w:vanish/>
          <w:sz w:val="12"/>
        </w:rPr>
        <w:t>deference</w:t>
      </w:r>
      <w:r w:rsidRPr="00083A9C">
        <w:rPr>
          <w:sz w:val="12"/>
        </w:rPr>
        <w:t xml:space="preserve"> </w:t>
      </w:r>
      <w:r w:rsidRPr="00125758">
        <w:rPr>
          <w:vanish/>
          <w:sz w:val="12"/>
        </w:rPr>
        <w:t>not</w:t>
      </w:r>
      <w:r w:rsidRPr="00083A9C">
        <w:rPr>
          <w:sz w:val="12"/>
        </w:rPr>
        <w:t xml:space="preserve"> </w:t>
      </w:r>
      <w:r w:rsidRPr="00125758">
        <w:rPr>
          <w:vanish/>
          <w:sz w:val="12"/>
        </w:rPr>
        <w:t>only</w:t>
      </w:r>
      <w:r w:rsidRPr="00083A9C">
        <w:rPr>
          <w:sz w:val="12"/>
        </w:rPr>
        <w:t xml:space="preserve"> </w:t>
      </w:r>
      <w:r w:rsidRPr="00125758">
        <w:rPr>
          <w:vanish/>
          <w:sz w:val="12"/>
        </w:rPr>
        <w:t>in</w:t>
      </w:r>
      <w:r w:rsidRPr="00083A9C">
        <w:rPr>
          <w:sz w:val="12"/>
        </w:rPr>
        <w:t xml:space="preserve"> </w:t>
      </w:r>
      <w:r w:rsidRPr="00125758">
        <w:rPr>
          <w:vanish/>
          <w:sz w:val="12"/>
        </w:rPr>
        <w:t>running</w:t>
      </w:r>
      <w:r w:rsidRPr="00083A9C">
        <w:rPr>
          <w:sz w:val="12"/>
        </w:rPr>
        <w:t xml:space="preserve"> </w:t>
      </w:r>
      <w:r w:rsidRPr="00125758">
        <w:rPr>
          <w:vanish/>
          <w:sz w:val="12"/>
        </w:rPr>
        <w:t>day-to-day</w:t>
      </w:r>
      <w:r w:rsidRPr="00083A9C">
        <w:rPr>
          <w:sz w:val="12"/>
        </w:rPr>
        <w:t xml:space="preserve"> </w:t>
      </w:r>
      <w:r w:rsidRPr="00125758">
        <w:rPr>
          <w:vanish/>
          <w:sz w:val="12"/>
        </w:rPr>
        <w:t>life</w:t>
      </w:r>
      <w:r w:rsidRPr="00083A9C">
        <w:rPr>
          <w:sz w:val="12"/>
        </w:rPr>
        <w:t xml:space="preserve"> </w:t>
      </w:r>
      <w:r w:rsidRPr="00125758">
        <w:rPr>
          <w:vanish/>
          <w:sz w:val="12"/>
        </w:rPr>
        <w:t>within</w:t>
      </w:r>
      <w:r w:rsidRPr="00083A9C">
        <w:rPr>
          <w:sz w:val="12"/>
        </w:rPr>
        <w:t xml:space="preserve"> </w:t>
      </w:r>
      <w:r w:rsidRPr="00125758">
        <w:rPr>
          <w:vanish/>
          <w:sz w:val="12"/>
        </w:rPr>
        <w:t>prisons</w:t>
      </w:r>
      <w:r w:rsidRPr="00083A9C">
        <w:rPr>
          <w:sz w:val="12"/>
        </w:rPr>
        <w:t xml:space="preserve"> </w:t>
      </w:r>
      <w:r w:rsidRPr="00125758">
        <w:rPr>
          <w:vanish/>
          <w:sz w:val="12"/>
        </w:rPr>
        <w:t>but</w:t>
      </w:r>
      <w:r w:rsidRPr="00083A9C">
        <w:rPr>
          <w:sz w:val="12"/>
        </w:rPr>
        <w:t xml:space="preserve"> </w:t>
      </w:r>
      <w:r w:rsidRPr="00125758">
        <w:rPr>
          <w:vanish/>
          <w:sz w:val="12"/>
        </w:rPr>
        <w:t>also</w:t>
      </w:r>
      <w:r w:rsidRPr="00083A9C">
        <w:rPr>
          <w:sz w:val="12"/>
        </w:rPr>
        <w:t xml:space="preserve"> </w:t>
      </w:r>
      <w:r w:rsidRPr="00125758">
        <w:rPr>
          <w:vanish/>
          <w:sz w:val="12"/>
        </w:rPr>
        <w:t>in</w:t>
      </w:r>
      <w:r w:rsidRPr="00083A9C">
        <w:rPr>
          <w:sz w:val="12"/>
        </w:rPr>
        <w:t xml:space="preserve"> </w:t>
      </w:r>
      <w:r w:rsidRPr="00125758">
        <w:rPr>
          <w:vanish/>
          <w:sz w:val="12"/>
        </w:rPr>
        <w:t>restricting</w:t>
      </w:r>
      <w:r w:rsidRPr="00083A9C">
        <w:rPr>
          <w:sz w:val="12"/>
        </w:rPr>
        <w:t xml:space="preserve"> </w:t>
      </w:r>
      <w:r w:rsidRPr="00125758">
        <w:rPr>
          <w:vanish/>
          <w:sz w:val="12"/>
        </w:rPr>
        <w:t>press</w:t>
      </w:r>
      <w:r w:rsidRPr="00083A9C">
        <w:rPr>
          <w:sz w:val="12"/>
        </w:rPr>
        <w:t xml:space="preserve"> </w:t>
      </w:r>
      <w:r w:rsidRPr="00125758">
        <w:rPr>
          <w:vanish/>
          <w:sz w:val="12"/>
        </w:rPr>
        <w:t>access</w:t>
      </w:r>
      <w:r w:rsidRPr="00083A9C">
        <w:rPr>
          <w:sz w:val="12"/>
        </w:rPr>
        <w:t xml:space="preserve"> </w:t>
      </w:r>
      <w:r w:rsidRPr="00125758">
        <w:rPr>
          <w:vanish/>
          <w:sz w:val="12"/>
        </w:rPr>
        <w:t>to</w:t>
      </w:r>
      <w:r w:rsidRPr="00083A9C">
        <w:rPr>
          <w:sz w:val="12"/>
        </w:rPr>
        <w:t xml:space="preserve"> </w:t>
      </w:r>
      <w:r w:rsidRPr="00125758">
        <w:rPr>
          <w:vanish/>
          <w:sz w:val="12"/>
        </w:rPr>
        <w:t>prisons.172</w:t>
      </w:r>
      <w:r w:rsidRPr="00083A9C">
        <w:rPr>
          <w:sz w:val="12"/>
        </w:rPr>
        <w:t xml:space="preserve"> </w:t>
      </w:r>
      <w:r w:rsidRPr="00125758">
        <w:rPr>
          <w:b/>
          <w:bCs/>
          <w:vanish/>
          <w:sz w:val="12"/>
        </w:rPr>
        <w:t>Therefore,</w:t>
      </w:r>
      <w:r w:rsidRPr="00083A9C">
        <w:rPr>
          <w:b/>
          <w:bCs/>
          <w:sz w:val="12"/>
        </w:rPr>
        <w:t xml:space="preserve"> </w:t>
      </w:r>
      <w:r w:rsidRPr="00125758">
        <w:rPr>
          <w:rStyle w:val="Emphasis"/>
          <w:b w:val="0"/>
          <w:bCs/>
          <w:vanish/>
          <w:sz w:val="12"/>
          <w:u w:val="none"/>
        </w:rPr>
        <w:t>much</w:t>
      </w:r>
      <w:r w:rsidRPr="00083A9C">
        <w:rPr>
          <w:rStyle w:val="Emphasis"/>
          <w:b w:val="0"/>
          <w:bCs/>
          <w:sz w:val="12"/>
          <w:u w:val="none"/>
        </w:rPr>
        <w:t xml:space="preserve"> </w:t>
      </w:r>
      <w:r w:rsidRPr="00125758">
        <w:rPr>
          <w:rStyle w:val="Emphasis"/>
          <w:b w:val="0"/>
          <w:bCs/>
          <w:vanish/>
          <w:sz w:val="12"/>
          <w:u w:val="none"/>
        </w:rPr>
        <w:t>of</w:t>
      </w:r>
      <w:r w:rsidRPr="00083A9C">
        <w:rPr>
          <w:rStyle w:val="Emphasis"/>
        </w:rPr>
        <w:t xml:space="preserve"> </w:t>
      </w:r>
      <w:r w:rsidRPr="00083A9C">
        <w:rPr>
          <w:rStyle w:val="Emphasis"/>
          <w:highlight w:val="yellow"/>
        </w:rPr>
        <w:t>the American public</w:t>
      </w:r>
      <w:r w:rsidRPr="00083A9C">
        <w:rPr>
          <w:rStyle w:val="Emphasis"/>
        </w:rPr>
        <w:t xml:space="preserve"> </w:t>
      </w:r>
      <w:r w:rsidRPr="00125758">
        <w:rPr>
          <w:rStyle w:val="Emphasis"/>
          <w:b w:val="0"/>
          <w:bCs/>
          <w:vanish/>
          <w:sz w:val="12"/>
          <w:u w:val="none"/>
        </w:rPr>
        <w:t>—</w:t>
      </w:r>
      <w:r w:rsidRPr="00083A9C">
        <w:rPr>
          <w:rStyle w:val="Emphasis"/>
          <w:b w:val="0"/>
          <w:bCs/>
          <w:sz w:val="12"/>
          <w:u w:val="none"/>
        </w:rPr>
        <w:t xml:space="preserve"> </w:t>
      </w:r>
      <w:r w:rsidRPr="00125758">
        <w:rPr>
          <w:rStyle w:val="Emphasis"/>
          <w:b w:val="0"/>
          <w:bCs/>
          <w:vanish/>
          <w:sz w:val="12"/>
          <w:u w:val="none"/>
        </w:rPr>
        <w:t>already</w:t>
      </w:r>
      <w:r w:rsidRPr="00083A9C">
        <w:rPr>
          <w:rStyle w:val="Emphasis"/>
          <w:b w:val="0"/>
          <w:bCs/>
          <w:sz w:val="12"/>
          <w:u w:val="none"/>
        </w:rPr>
        <w:t xml:space="preserve"> </w:t>
      </w:r>
      <w:r w:rsidRPr="00125758">
        <w:rPr>
          <w:rStyle w:val="Emphasis"/>
          <w:b w:val="0"/>
          <w:bCs/>
          <w:vanish/>
          <w:sz w:val="12"/>
          <w:u w:val="none"/>
        </w:rPr>
        <w:t>closed</w:t>
      </w:r>
      <w:r w:rsidRPr="00083A9C">
        <w:rPr>
          <w:rStyle w:val="Emphasis"/>
          <w:b w:val="0"/>
          <w:bCs/>
          <w:sz w:val="12"/>
          <w:u w:val="none"/>
        </w:rPr>
        <w:t xml:space="preserve"> </w:t>
      </w:r>
      <w:r w:rsidRPr="00125758">
        <w:rPr>
          <w:rStyle w:val="Emphasis"/>
          <w:b w:val="0"/>
          <w:bCs/>
          <w:vanish/>
          <w:sz w:val="12"/>
          <w:u w:val="none"/>
        </w:rPr>
        <w:t>off</w:t>
      </w:r>
      <w:r w:rsidRPr="00083A9C">
        <w:rPr>
          <w:rStyle w:val="Emphasis"/>
          <w:b w:val="0"/>
          <w:bCs/>
          <w:sz w:val="12"/>
          <w:u w:val="none"/>
        </w:rPr>
        <w:t xml:space="preserve"> </w:t>
      </w:r>
      <w:r w:rsidRPr="00125758">
        <w:rPr>
          <w:rStyle w:val="Emphasis"/>
          <w:b w:val="0"/>
          <w:bCs/>
          <w:vanish/>
          <w:sz w:val="12"/>
          <w:u w:val="none"/>
        </w:rPr>
        <w:t>from</w:t>
      </w:r>
      <w:r w:rsidRPr="00083A9C">
        <w:rPr>
          <w:rStyle w:val="Emphasis"/>
          <w:b w:val="0"/>
          <w:bCs/>
          <w:sz w:val="12"/>
          <w:u w:val="none"/>
        </w:rPr>
        <w:t xml:space="preserve"> </w:t>
      </w:r>
      <w:r w:rsidRPr="00125758">
        <w:rPr>
          <w:rStyle w:val="Emphasis"/>
          <w:b w:val="0"/>
          <w:bCs/>
          <w:vanish/>
          <w:sz w:val="12"/>
          <w:u w:val="none"/>
        </w:rPr>
        <w:t>and</w:t>
      </w:r>
      <w:r w:rsidRPr="00083A9C">
        <w:rPr>
          <w:rStyle w:val="Emphasis"/>
          <w:b w:val="0"/>
          <w:bCs/>
          <w:sz w:val="12"/>
          <w:u w:val="none"/>
        </w:rPr>
        <w:t xml:space="preserve"> </w:t>
      </w:r>
      <w:r w:rsidRPr="00125758">
        <w:rPr>
          <w:rStyle w:val="Emphasis"/>
          <w:b w:val="0"/>
          <w:bCs/>
          <w:vanish/>
          <w:sz w:val="12"/>
          <w:u w:val="none"/>
        </w:rPr>
        <w:t>largely</w:t>
      </w:r>
      <w:r w:rsidRPr="00083A9C">
        <w:rPr>
          <w:rStyle w:val="Emphasis"/>
          <w:b w:val="0"/>
          <w:bCs/>
          <w:sz w:val="12"/>
          <w:u w:val="none"/>
        </w:rPr>
        <w:t xml:space="preserve"> </w:t>
      </w:r>
      <w:r w:rsidRPr="00125758">
        <w:rPr>
          <w:rStyle w:val="Emphasis"/>
          <w:b w:val="0"/>
          <w:bCs/>
          <w:vanish/>
          <w:sz w:val="12"/>
          <w:u w:val="none"/>
        </w:rPr>
        <w:t>indifferent</w:t>
      </w:r>
      <w:r w:rsidRPr="00083A9C">
        <w:rPr>
          <w:rStyle w:val="Emphasis"/>
          <w:b w:val="0"/>
          <w:bCs/>
          <w:sz w:val="12"/>
          <w:u w:val="none"/>
        </w:rPr>
        <w:t xml:space="preserve"> </w:t>
      </w:r>
      <w:r w:rsidRPr="00125758">
        <w:rPr>
          <w:rStyle w:val="Emphasis"/>
          <w:b w:val="0"/>
          <w:bCs/>
          <w:vanish/>
          <w:sz w:val="12"/>
          <w:u w:val="none"/>
        </w:rPr>
        <w:t>to</w:t>
      </w:r>
      <w:r w:rsidRPr="00083A9C">
        <w:rPr>
          <w:rStyle w:val="Emphasis"/>
          <w:b w:val="0"/>
          <w:bCs/>
          <w:sz w:val="12"/>
          <w:u w:val="none"/>
        </w:rPr>
        <w:t xml:space="preserve"> </w:t>
      </w:r>
      <w:r w:rsidRPr="00125758">
        <w:rPr>
          <w:rStyle w:val="Emphasis"/>
          <w:b w:val="0"/>
          <w:bCs/>
          <w:vanish/>
          <w:sz w:val="12"/>
          <w:u w:val="none"/>
        </w:rPr>
        <w:t>the</w:t>
      </w:r>
      <w:r w:rsidRPr="00083A9C">
        <w:rPr>
          <w:rStyle w:val="Emphasis"/>
          <w:b w:val="0"/>
          <w:bCs/>
          <w:sz w:val="12"/>
          <w:u w:val="none"/>
        </w:rPr>
        <w:t xml:space="preserve"> </w:t>
      </w:r>
      <w:r w:rsidRPr="00125758">
        <w:rPr>
          <w:rStyle w:val="Emphasis"/>
          <w:b w:val="0"/>
          <w:bCs/>
          <w:vanish/>
          <w:sz w:val="12"/>
          <w:u w:val="none"/>
        </w:rPr>
        <w:t>lives</w:t>
      </w:r>
      <w:r w:rsidRPr="00083A9C">
        <w:rPr>
          <w:rStyle w:val="Emphasis"/>
          <w:b w:val="0"/>
          <w:bCs/>
          <w:sz w:val="12"/>
          <w:u w:val="none"/>
        </w:rPr>
        <w:t xml:space="preserve"> </w:t>
      </w:r>
      <w:r w:rsidRPr="00125758">
        <w:rPr>
          <w:rStyle w:val="Emphasis"/>
          <w:b w:val="0"/>
          <w:bCs/>
          <w:vanish/>
          <w:sz w:val="12"/>
          <w:u w:val="none"/>
        </w:rPr>
        <w:t>of</w:t>
      </w:r>
      <w:r w:rsidRPr="00083A9C">
        <w:rPr>
          <w:rStyle w:val="Emphasis"/>
          <w:b w:val="0"/>
          <w:bCs/>
          <w:sz w:val="12"/>
          <w:u w:val="none"/>
        </w:rPr>
        <w:t xml:space="preserve"> </w:t>
      </w:r>
      <w:r w:rsidRPr="00125758">
        <w:rPr>
          <w:rStyle w:val="Emphasis"/>
          <w:b w:val="0"/>
          <w:bCs/>
          <w:vanish/>
          <w:sz w:val="12"/>
          <w:u w:val="none"/>
        </w:rPr>
        <w:t>prisoners</w:t>
      </w:r>
      <w:r w:rsidRPr="00083A9C">
        <w:rPr>
          <w:rStyle w:val="Emphasis"/>
          <w:b w:val="0"/>
          <w:bCs/>
          <w:sz w:val="12"/>
          <w:u w:val="none"/>
        </w:rPr>
        <w:t xml:space="preserve"> </w:t>
      </w:r>
      <w:r w:rsidRPr="00125758">
        <w:rPr>
          <w:rStyle w:val="Emphasis"/>
          <w:b w:val="0"/>
          <w:bCs/>
          <w:vanish/>
          <w:sz w:val="12"/>
          <w:u w:val="none"/>
        </w:rPr>
        <w:t>—</w:t>
      </w:r>
      <w:r w:rsidRPr="00083A9C">
        <w:rPr>
          <w:rStyle w:val="Emphasis"/>
        </w:rPr>
        <w:t xml:space="preserve"> </w:t>
      </w:r>
      <w:r w:rsidRPr="00083A9C">
        <w:rPr>
          <w:rStyle w:val="Emphasis"/>
          <w:highlight w:val="yellow"/>
        </w:rPr>
        <w:t>is kept</w:t>
      </w:r>
      <w:r w:rsidRPr="00083A9C">
        <w:rPr>
          <w:rStyle w:val="Emphasis"/>
        </w:rPr>
        <w:t xml:space="preserve"> </w:t>
      </w:r>
      <w:r w:rsidRPr="00125758">
        <w:rPr>
          <w:rStyle w:val="Emphasis"/>
          <w:b w:val="0"/>
          <w:bCs/>
          <w:vanish/>
          <w:sz w:val="12"/>
          <w:u w:val="none"/>
        </w:rPr>
        <w:t>even</w:t>
      </w:r>
      <w:r w:rsidRPr="00083A9C">
        <w:rPr>
          <w:rStyle w:val="Emphasis"/>
          <w:b w:val="0"/>
          <w:bCs/>
          <w:sz w:val="12"/>
          <w:u w:val="none"/>
        </w:rPr>
        <w:t xml:space="preserve"> </w:t>
      </w:r>
      <w:r w:rsidRPr="00125758">
        <w:rPr>
          <w:rStyle w:val="Emphasis"/>
          <w:b w:val="0"/>
          <w:bCs/>
          <w:vanish/>
          <w:sz w:val="12"/>
          <w:u w:val="none"/>
        </w:rPr>
        <w:t>more</w:t>
      </w:r>
      <w:r w:rsidRPr="00083A9C">
        <w:rPr>
          <w:rStyle w:val="Emphasis"/>
          <w:b w:val="0"/>
          <w:bCs/>
          <w:sz w:val="12"/>
          <w:u w:val="none"/>
        </w:rPr>
        <w:t xml:space="preserve"> </w:t>
      </w:r>
      <w:r w:rsidRPr="00083A9C">
        <w:rPr>
          <w:rStyle w:val="Emphasis"/>
          <w:highlight w:val="yellow"/>
        </w:rPr>
        <w:t>in the dark about prison conditions</w:t>
      </w:r>
      <w:r w:rsidRPr="00083A9C">
        <w:rPr>
          <w:rStyle w:val="Emphasis"/>
        </w:rPr>
        <w:t xml:space="preserve"> </w:t>
      </w:r>
      <w:r w:rsidRPr="00125758">
        <w:rPr>
          <w:rStyle w:val="Emphasis"/>
          <w:b w:val="0"/>
          <w:bCs/>
          <w:vanish/>
          <w:sz w:val="12"/>
          <w:u w:val="none"/>
        </w:rPr>
        <w:t>and</w:t>
      </w:r>
      <w:r w:rsidRPr="00083A9C">
        <w:rPr>
          <w:rStyle w:val="Emphasis"/>
          <w:b w:val="0"/>
          <w:bCs/>
          <w:sz w:val="12"/>
          <w:u w:val="none"/>
        </w:rPr>
        <w:t xml:space="preserve"> </w:t>
      </w:r>
      <w:r w:rsidRPr="00125758">
        <w:rPr>
          <w:rStyle w:val="Emphasis"/>
          <w:b w:val="0"/>
          <w:bCs/>
          <w:vanish/>
          <w:sz w:val="12"/>
          <w:u w:val="none"/>
        </w:rPr>
        <w:t>the</w:t>
      </w:r>
      <w:r w:rsidRPr="00083A9C">
        <w:rPr>
          <w:rStyle w:val="Emphasis"/>
          <w:b w:val="0"/>
          <w:bCs/>
          <w:sz w:val="12"/>
          <w:u w:val="none"/>
        </w:rPr>
        <w:t xml:space="preserve"> </w:t>
      </w:r>
      <w:r w:rsidRPr="00125758">
        <w:rPr>
          <w:rStyle w:val="Emphasis"/>
          <w:b w:val="0"/>
          <w:bCs/>
          <w:vanish/>
          <w:sz w:val="12"/>
          <w:u w:val="none"/>
        </w:rPr>
        <w:t>state</w:t>
      </w:r>
      <w:r w:rsidRPr="00083A9C">
        <w:rPr>
          <w:rStyle w:val="Emphasis"/>
          <w:b w:val="0"/>
          <w:bCs/>
          <w:sz w:val="12"/>
          <w:u w:val="none"/>
        </w:rPr>
        <w:t xml:space="preserve"> </w:t>
      </w:r>
      <w:r w:rsidRPr="00125758">
        <w:rPr>
          <w:rStyle w:val="Emphasis"/>
          <w:b w:val="0"/>
          <w:bCs/>
          <w:vanish/>
          <w:sz w:val="12"/>
          <w:u w:val="none"/>
        </w:rPr>
        <w:t>of</w:t>
      </w:r>
      <w:r w:rsidRPr="00083A9C">
        <w:rPr>
          <w:rStyle w:val="Emphasis"/>
          <w:b w:val="0"/>
          <w:bCs/>
          <w:sz w:val="12"/>
          <w:u w:val="none"/>
        </w:rPr>
        <w:t xml:space="preserve"> </w:t>
      </w:r>
      <w:r w:rsidRPr="00125758">
        <w:rPr>
          <w:rStyle w:val="Emphasis"/>
          <w:b w:val="0"/>
          <w:bCs/>
          <w:vanish/>
          <w:sz w:val="12"/>
          <w:u w:val="none"/>
        </w:rPr>
        <w:t>our</w:t>
      </w:r>
      <w:r w:rsidRPr="00083A9C">
        <w:rPr>
          <w:rStyle w:val="Emphasis"/>
          <w:b w:val="0"/>
          <w:bCs/>
          <w:sz w:val="12"/>
          <w:u w:val="none"/>
        </w:rPr>
        <w:t xml:space="preserve"> </w:t>
      </w:r>
      <w:r w:rsidRPr="00125758">
        <w:rPr>
          <w:rStyle w:val="Emphasis"/>
          <w:b w:val="0"/>
          <w:bCs/>
          <w:vanish/>
          <w:sz w:val="12"/>
          <w:u w:val="none"/>
        </w:rPr>
        <w:t>carceral</w:t>
      </w:r>
      <w:r w:rsidRPr="00083A9C">
        <w:rPr>
          <w:rStyle w:val="Emphasis"/>
          <w:b w:val="0"/>
          <w:bCs/>
          <w:sz w:val="12"/>
          <w:u w:val="none"/>
        </w:rPr>
        <w:t xml:space="preserve"> </w:t>
      </w:r>
      <w:r w:rsidRPr="00125758">
        <w:rPr>
          <w:rStyle w:val="Emphasis"/>
          <w:b w:val="0"/>
          <w:bCs/>
          <w:vanish/>
          <w:sz w:val="12"/>
          <w:u w:val="none"/>
        </w:rPr>
        <w:t>system</w:t>
      </w:r>
      <w:r w:rsidRPr="00083A9C">
        <w:rPr>
          <w:rStyle w:val="Emphasis"/>
          <w:b w:val="0"/>
          <w:bCs/>
          <w:sz w:val="12"/>
          <w:u w:val="none"/>
        </w:rPr>
        <w:t xml:space="preserve"> </w:t>
      </w:r>
      <w:r w:rsidRPr="00125758">
        <w:rPr>
          <w:rStyle w:val="Emphasis"/>
          <w:b w:val="0"/>
          <w:bCs/>
          <w:vanish/>
          <w:sz w:val="12"/>
          <w:u w:val="none"/>
        </w:rPr>
        <w:t>as</w:t>
      </w:r>
      <w:r w:rsidRPr="00083A9C">
        <w:rPr>
          <w:rStyle w:val="Emphasis"/>
          <w:b w:val="0"/>
          <w:bCs/>
          <w:sz w:val="12"/>
          <w:u w:val="none"/>
        </w:rPr>
        <w:t xml:space="preserve"> </w:t>
      </w:r>
      <w:r w:rsidRPr="00125758">
        <w:rPr>
          <w:rStyle w:val="Emphasis"/>
          <w:b w:val="0"/>
          <w:bCs/>
          <w:vanish/>
          <w:sz w:val="12"/>
          <w:u w:val="none"/>
        </w:rPr>
        <w:t>a</w:t>
      </w:r>
      <w:r w:rsidRPr="00083A9C">
        <w:rPr>
          <w:rStyle w:val="Emphasis"/>
          <w:b w:val="0"/>
          <w:bCs/>
          <w:sz w:val="12"/>
          <w:u w:val="none"/>
        </w:rPr>
        <w:t xml:space="preserve"> </w:t>
      </w:r>
      <w:r w:rsidRPr="00125758">
        <w:rPr>
          <w:rStyle w:val="Emphasis"/>
          <w:b w:val="0"/>
          <w:bCs/>
          <w:vanish/>
          <w:sz w:val="12"/>
          <w:u w:val="none"/>
        </w:rPr>
        <w:t>whole</w:t>
      </w:r>
      <w:r w:rsidRPr="00125758">
        <w:rPr>
          <w:b/>
          <w:bCs/>
          <w:vanish/>
          <w:sz w:val="12"/>
        </w:rPr>
        <w:t>.</w:t>
      </w:r>
      <w:r w:rsidRPr="00083A9C">
        <w:rPr>
          <w:b/>
          <w:bCs/>
          <w:sz w:val="12"/>
        </w:rPr>
        <w:t xml:space="preserve"> </w:t>
      </w:r>
      <w:r w:rsidRPr="00125758">
        <w:rPr>
          <w:b/>
          <w:bCs/>
          <w:vanish/>
          <w:sz w:val="12"/>
        </w:rPr>
        <w:t>Prison</w:t>
      </w:r>
      <w:r w:rsidRPr="00083A9C">
        <w:rPr>
          <w:b/>
          <w:bCs/>
          <w:sz w:val="12"/>
        </w:rPr>
        <w:t xml:space="preserve"> </w:t>
      </w:r>
      <w:r w:rsidRPr="00125758">
        <w:rPr>
          <w:b/>
          <w:bCs/>
          <w:vanish/>
          <w:sz w:val="12"/>
        </w:rPr>
        <w:t>conditions,</w:t>
      </w:r>
      <w:r w:rsidRPr="00083A9C">
        <w:rPr>
          <w:b/>
          <w:bCs/>
          <w:sz w:val="12"/>
        </w:rPr>
        <w:t xml:space="preserve"> </w:t>
      </w:r>
      <w:r w:rsidRPr="00125758">
        <w:rPr>
          <w:b/>
          <w:bCs/>
          <w:vanish/>
          <w:sz w:val="12"/>
        </w:rPr>
        <w:t>from</w:t>
      </w:r>
      <w:r w:rsidRPr="00083A9C">
        <w:rPr>
          <w:b/>
          <w:bCs/>
          <w:sz w:val="12"/>
        </w:rPr>
        <w:t xml:space="preserve"> </w:t>
      </w:r>
      <w:r w:rsidRPr="00125758">
        <w:rPr>
          <w:b/>
          <w:bCs/>
          <w:vanish/>
          <w:sz w:val="12"/>
        </w:rPr>
        <w:t>what</w:t>
      </w:r>
      <w:r w:rsidRPr="00083A9C">
        <w:rPr>
          <w:b/>
          <w:bCs/>
          <w:sz w:val="12"/>
        </w:rPr>
        <w:t xml:space="preserve"> </w:t>
      </w:r>
      <w:r w:rsidRPr="00125758">
        <w:rPr>
          <w:b/>
          <w:bCs/>
          <w:vanish/>
          <w:sz w:val="12"/>
        </w:rPr>
        <w:t>has</w:t>
      </w:r>
      <w:r w:rsidRPr="00083A9C">
        <w:rPr>
          <w:b/>
          <w:bCs/>
          <w:sz w:val="12"/>
        </w:rPr>
        <w:t xml:space="preserve"> </w:t>
      </w:r>
      <w:r w:rsidRPr="00125758">
        <w:rPr>
          <w:b/>
          <w:bCs/>
          <w:vanish/>
          <w:sz w:val="12"/>
        </w:rPr>
        <w:t>been</w:t>
      </w:r>
      <w:r w:rsidRPr="00083A9C">
        <w:rPr>
          <w:b/>
          <w:bCs/>
          <w:sz w:val="12"/>
        </w:rPr>
        <w:t xml:space="preserve"> </w:t>
      </w:r>
      <w:r w:rsidRPr="00125758">
        <w:rPr>
          <w:b/>
          <w:bCs/>
          <w:vanish/>
          <w:sz w:val="12"/>
        </w:rPr>
        <w:t>documented,</w:t>
      </w:r>
      <w:r w:rsidRPr="00083A9C">
        <w:rPr>
          <w:b/>
          <w:bCs/>
          <w:sz w:val="12"/>
        </w:rPr>
        <w:t xml:space="preserve"> </w:t>
      </w:r>
      <w:r w:rsidRPr="00125758">
        <w:rPr>
          <w:b/>
          <w:bCs/>
          <w:vanish/>
          <w:sz w:val="12"/>
        </w:rPr>
        <w:t>are</w:t>
      </w:r>
      <w:r w:rsidRPr="00083A9C">
        <w:rPr>
          <w:b/>
          <w:bCs/>
          <w:sz w:val="12"/>
        </w:rPr>
        <w:t xml:space="preserve"> </w:t>
      </w:r>
      <w:r w:rsidRPr="00125758">
        <w:rPr>
          <w:b/>
          <w:bCs/>
          <w:vanish/>
          <w:sz w:val="12"/>
        </w:rPr>
        <w:t>horrendous</w:t>
      </w:r>
      <w:r w:rsidRPr="00083A9C">
        <w:rPr>
          <w:b/>
          <w:bCs/>
          <w:sz w:val="12"/>
        </w:rPr>
        <w:t xml:space="preserve"> </w:t>
      </w:r>
      <w:r w:rsidRPr="00125758">
        <w:rPr>
          <w:b/>
          <w:bCs/>
          <w:vanish/>
          <w:sz w:val="12"/>
        </w:rPr>
        <w:t>across</w:t>
      </w:r>
      <w:r w:rsidRPr="00083A9C">
        <w:rPr>
          <w:b/>
          <w:bCs/>
          <w:sz w:val="12"/>
        </w:rPr>
        <w:t xml:space="preserve"> </w:t>
      </w:r>
      <w:r w:rsidRPr="00125758">
        <w:rPr>
          <w:b/>
          <w:bCs/>
          <w:vanish/>
          <w:sz w:val="12"/>
        </w:rPr>
        <w:t>states.</w:t>
      </w:r>
      <w:r w:rsidRPr="00083A9C">
        <w:rPr>
          <w:b/>
          <w:bCs/>
          <w:sz w:val="12"/>
        </w:rPr>
        <w:t xml:space="preserve"> </w:t>
      </w:r>
      <w:r w:rsidRPr="00125758">
        <w:rPr>
          <w:b/>
          <w:bCs/>
          <w:vanish/>
          <w:sz w:val="12"/>
        </w:rPr>
        <w:t>Many</w:t>
      </w:r>
      <w:r w:rsidRPr="00083A9C">
        <w:rPr>
          <w:b/>
          <w:bCs/>
          <w:sz w:val="12"/>
        </w:rPr>
        <w:t xml:space="preserve"> </w:t>
      </w:r>
      <w:r w:rsidRPr="00125758">
        <w:rPr>
          <w:b/>
          <w:bCs/>
          <w:vanish/>
          <w:sz w:val="12"/>
        </w:rPr>
        <w:t>prisons</w:t>
      </w:r>
      <w:r w:rsidRPr="00083A9C">
        <w:rPr>
          <w:b/>
          <w:bCs/>
          <w:sz w:val="12"/>
        </w:rPr>
        <w:t xml:space="preserve"> </w:t>
      </w:r>
      <w:r w:rsidRPr="00125758">
        <w:rPr>
          <w:b/>
          <w:bCs/>
          <w:vanish/>
          <w:sz w:val="12"/>
        </w:rPr>
        <w:t>are</w:t>
      </w:r>
      <w:r w:rsidRPr="00083A9C">
        <w:rPr>
          <w:b/>
          <w:bCs/>
          <w:sz w:val="12"/>
        </w:rPr>
        <w:t xml:space="preserve"> </w:t>
      </w:r>
      <w:r w:rsidRPr="00125758">
        <w:rPr>
          <w:b/>
          <w:bCs/>
          <w:vanish/>
          <w:sz w:val="12"/>
        </w:rPr>
        <w:t>severely</w:t>
      </w:r>
      <w:r w:rsidRPr="00083A9C">
        <w:rPr>
          <w:b/>
          <w:bCs/>
          <w:sz w:val="12"/>
        </w:rPr>
        <w:t xml:space="preserve"> </w:t>
      </w:r>
      <w:r w:rsidRPr="00125758">
        <w:rPr>
          <w:b/>
          <w:bCs/>
          <w:vanish/>
          <w:sz w:val="12"/>
        </w:rPr>
        <w:t>overcrowded</w:t>
      </w:r>
      <w:r w:rsidRPr="00083A9C">
        <w:rPr>
          <w:b/>
          <w:bCs/>
          <w:sz w:val="12"/>
        </w:rPr>
        <w:t xml:space="preserve"> </w:t>
      </w:r>
      <w:r w:rsidRPr="00125758">
        <w:rPr>
          <w:b/>
          <w:bCs/>
          <w:vanish/>
          <w:sz w:val="12"/>
        </w:rPr>
        <w:t>and</w:t>
      </w:r>
      <w:r w:rsidRPr="00083A9C">
        <w:rPr>
          <w:b/>
          <w:bCs/>
          <w:sz w:val="12"/>
        </w:rPr>
        <w:t xml:space="preserve"> </w:t>
      </w:r>
      <w:r w:rsidRPr="00125758">
        <w:rPr>
          <w:b/>
          <w:bCs/>
          <w:vanish/>
          <w:sz w:val="12"/>
        </w:rPr>
        <w:t>seriously</w:t>
      </w:r>
      <w:r w:rsidRPr="00083A9C">
        <w:rPr>
          <w:b/>
          <w:bCs/>
          <w:sz w:val="12"/>
        </w:rPr>
        <w:t xml:space="preserve"> </w:t>
      </w:r>
      <w:r w:rsidRPr="00125758">
        <w:rPr>
          <w:b/>
          <w:bCs/>
          <w:vanish/>
          <w:sz w:val="12"/>
        </w:rPr>
        <w:t>understaffed;173</w:t>
      </w:r>
      <w:r w:rsidRPr="00083A9C">
        <w:rPr>
          <w:b/>
          <w:bCs/>
          <w:sz w:val="12"/>
        </w:rPr>
        <w:t xml:space="preserve"> </w:t>
      </w:r>
      <w:r w:rsidRPr="00125758">
        <w:rPr>
          <w:b/>
          <w:bCs/>
          <w:vanish/>
          <w:sz w:val="12"/>
        </w:rPr>
        <w:t>inmates</w:t>
      </w:r>
      <w:r w:rsidRPr="00083A9C">
        <w:rPr>
          <w:b/>
          <w:bCs/>
          <w:sz w:val="12"/>
        </w:rPr>
        <w:t xml:space="preserve"> </w:t>
      </w:r>
      <w:r w:rsidRPr="00125758">
        <w:rPr>
          <w:b/>
          <w:bCs/>
          <w:vanish/>
          <w:sz w:val="12"/>
        </w:rPr>
        <w:t>routinely</w:t>
      </w:r>
      <w:r w:rsidRPr="00083A9C">
        <w:rPr>
          <w:b/>
          <w:bCs/>
          <w:sz w:val="12"/>
        </w:rPr>
        <w:t xml:space="preserve"> </w:t>
      </w:r>
      <w:r w:rsidRPr="00125758">
        <w:rPr>
          <w:b/>
          <w:bCs/>
          <w:vanish/>
          <w:sz w:val="12"/>
        </w:rPr>
        <w:t>experience</w:t>
      </w:r>
      <w:r w:rsidRPr="00083A9C">
        <w:rPr>
          <w:b/>
          <w:bCs/>
          <w:sz w:val="12"/>
        </w:rPr>
        <w:t xml:space="preserve"> </w:t>
      </w:r>
      <w:r w:rsidRPr="00125758">
        <w:rPr>
          <w:b/>
          <w:bCs/>
          <w:vanish/>
          <w:sz w:val="12"/>
        </w:rPr>
        <w:t>physical</w:t>
      </w:r>
      <w:r w:rsidRPr="00083A9C">
        <w:rPr>
          <w:b/>
          <w:bCs/>
          <w:sz w:val="12"/>
        </w:rPr>
        <w:t xml:space="preserve"> </w:t>
      </w:r>
      <w:r w:rsidRPr="00125758">
        <w:rPr>
          <w:b/>
          <w:bCs/>
          <w:vanish/>
          <w:sz w:val="12"/>
        </w:rPr>
        <w:t>abuse</w:t>
      </w:r>
      <w:r w:rsidRPr="00083A9C">
        <w:rPr>
          <w:b/>
          <w:bCs/>
          <w:sz w:val="12"/>
        </w:rPr>
        <w:t xml:space="preserve"> </w:t>
      </w:r>
      <w:r w:rsidRPr="00125758">
        <w:rPr>
          <w:b/>
          <w:bCs/>
          <w:vanish/>
          <w:sz w:val="12"/>
        </w:rPr>
        <w:t>and</w:t>
      </w:r>
      <w:r w:rsidRPr="00083A9C">
        <w:rPr>
          <w:b/>
          <w:bCs/>
          <w:sz w:val="12"/>
        </w:rPr>
        <w:t xml:space="preserve"> </w:t>
      </w:r>
      <w:r w:rsidRPr="00125758">
        <w:rPr>
          <w:b/>
          <w:bCs/>
          <w:vanish/>
          <w:sz w:val="12"/>
        </w:rPr>
        <w:t>even</w:t>
      </w:r>
      <w:r w:rsidRPr="00083A9C">
        <w:rPr>
          <w:b/>
          <w:bCs/>
          <w:sz w:val="12"/>
        </w:rPr>
        <w:t xml:space="preserve"> </w:t>
      </w:r>
      <w:r w:rsidRPr="00125758">
        <w:rPr>
          <w:b/>
          <w:bCs/>
          <w:vanish/>
          <w:sz w:val="12"/>
        </w:rPr>
        <w:t>death</w:t>
      </w:r>
      <w:r w:rsidRPr="00083A9C">
        <w:rPr>
          <w:b/>
          <w:bCs/>
          <w:sz w:val="12"/>
        </w:rPr>
        <w:t xml:space="preserve"> </w:t>
      </w:r>
      <w:r w:rsidRPr="00125758">
        <w:rPr>
          <w:b/>
          <w:bCs/>
          <w:vanish/>
          <w:sz w:val="12"/>
        </w:rPr>
        <w:t>at</w:t>
      </w:r>
      <w:r w:rsidRPr="00083A9C">
        <w:rPr>
          <w:b/>
          <w:bCs/>
          <w:sz w:val="12"/>
        </w:rPr>
        <w:t xml:space="preserve"> </w:t>
      </w:r>
      <w:r w:rsidRPr="00125758">
        <w:rPr>
          <w:b/>
          <w:bCs/>
          <w:vanish/>
          <w:sz w:val="12"/>
        </w:rPr>
        <w:t>the</w:t>
      </w:r>
      <w:r w:rsidRPr="00083A9C">
        <w:rPr>
          <w:b/>
          <w:bCs/>
          <w:sz w:val="12"/>
        </w:rPr>
        <w:t xml:space="preserve"> </w:t>
      </w:r>
      <w:r w:rsidRPr="00125758">
        <w:rPr>
          <w:b/>
          <w:bCs/>
          <w:vanish/>
          <w:sz w:val="12"/>
        </w:rPr>
        <w:t>hands</w:t>
      </w:r>
      <w:r w:rsidRPr="00083A9C">
        <w:rPr>
          <w:b/>
          <w:bCs/>
          <w:sz w:val="12"/>
        </w:rPr>
        <w:t xml:space="preserve"> </w:t>
      </w:r>
      <w:r w:rsidRPr="00125758">
        <w:rPr>
          <w:b/>
          <w:bCs/>
          <w:vanish/>
          <w:sz w:val="12"/>
        </w:rPr>
        <w:t>of</w:t>
      </w:r>
      <w:r w:rsidRPr="00083A9C">
        <w:rPr>
          <w:b/>
          <w:bCs/>
          <w:sz w:val="12"/>
        </w:rPr>
        <w:t xml:space="preserve"> </w:t>
      </w:r>
      <w:r w:rsidRPr="00125758">
        <w:rPr>
          <w:b/>
          <w:bCs/>
          <w:vanish/>
          <w:sz w:val="12"/>
        </w:rPr>
        <w:t>prison</w:t>
      </w:r>
      <w:r w:rsidRPr="00083A9C">
        <w:rPr>
          <w:b/>
          <w:bCs/>
          <w:sz w:val="12"/>
        </w:rPr>
        <w:t xml:space="preserve"> </w:t>
      </w:r>
      <w:r w:rsidRPr="00125758">
        <w:rPr>
          <w:b/>
          <w:bCs/>
          <w:vanish/>
          <w:sz w:val="12"/>
        </w:rPr>
        <w:t>guards,174</w:t>
      </w:r>
      <w:r w:rsidRPr="00083A9C">
        <w:rPr>
          <w:b/>
          <w:bCs/>
          <w:sz w:val="12"/>
        </w:rPr>
        <w:t xml:space="preserve"> </w:t>
      </w:r>
      <w:r w:rsidRPr="00125758">
        <w:rPr>
          <w:b/>
          <w:bCs/>
          <w:vanish/>
          <w:sz w:val="12"/>
        </w:rPr>
        <w:t>receive</w:t>
      </w:r>
      <w:r w:rsidRPr="00083A9C">
        <w:rPr>
          <w:b/>
          <w:bCs/>
          <w:sz w:val="12"/>
        </w:rPr>
        <w:t xml:space="preserve"> </w:t>
      </w:r>
      <w:r w:rsidRPr="00125758">
        <w:rPr>
          <w:b/>
          <w:bCs/>
          <w:vanish/>
          <w:sz w:val="12"/>
        </w:rPr>
        <w:t>inadequate</w:t>
      </w:r>
      <w:r w:rsidRPr="00083A9C">
        <w:rPr>
          <w:b/>
          <w:bCs/>
          <w:sz w:val="12"/>
        </w:rPr>
        <w:t xml:space="preserve"> </w:t>
      </w:r>
      <w:r w:rsidRPr="00125758">
        <w:rPr>
          <w:b/>
          <w:bCs/>
          <w:vanish/>
          <w:sz w:val="12"/>
        </w:rPr>
        <w:t>protection</w:t>
      </w:r>
      <w:r w:rsidRPr="00083A9C">
        <w:rPr>
          <w:b/>
          <w:bCs/>
          <w:sz w:val="12"/>
        </w:rPr>
        <w:t xml:space="preserve"> </w:t>
      </w:r>
      <w:r w:rsidRPr="00125758">
        <w:rPr>
          <w:b/>
          <w:bCs/>
          <w:vanish/>
          <w:sz w:val="12"/>
        </w:rPr>
        <w:t>from</w:t>
      </w:r>
      <w:r w:rsidRPr="00083A9C">
        <w:rPr>
          <w:b/>
          <w:bCs/>
          <w:sz w:val="12"/>
        </w:rPr>
        <w:t xml:space="preserve"> </w:t>
      </w:r>
      <w:r w:rsidRPr="00125758">
        <w:rPr>
          <w:b/>
          <w:bCs/>
          <w:vanish/>
          <w:sz w:val="12"/>
        </w:rPr>
        <w:t>guards,</w:t>
      </w:r>
      <w:r w:rsidRPr="00083A9C">
        <w:rPr>
          <w:b/>
          <w:bCs/>
          <w:sz w:val="12"/>
        </w:rPr>
        <w:t xml:space="preserve"> </w:t>
      </w:r>
      <w:r w:rsidRPr="00125758">
        <w:rPr>
          <w:b/>
          <w:bCs/>
          <w:vanish/>
          <w:sz w:val="12"/>
        </w:rPr>
        <w:t>are</w:t>
      </w:r>
      <w:r w:rsidRPr="00083A9C">
        <w:rPr>
          <w:b/>
          <w:bCs/>
          <w:sz w:val="12"/>
        </w:rPr>
        <w:t xml:space="preserve"> </w:t>
      </w:r>
      <w:r w:rsidRPr="00125758">
        <w:rPr>
          <w:b/>
          <w:bCs/>
          <w:vanish/>
          <w:sz w:val="12"/>
        </w:rPr>
        <w:t>deprived</w:t>
      </w:r>
      <w:r w:rsidRPr="00083A9C">
        <w:rPr>
          <w:b/>
          <w:bCs/>
          <w:sz w:val="12"/>
        </w:rPr>
        <w:t xml:space="preserve"> </w:t>
      </w:r>
      <w:r w:rsidRPr="00125758">
        <w:rPr>
          <w:b/>
          <w:bCs/>
          <w:vanish/>
          <w:sz w:val="12"/>
        </w:rPr>
        <w:t>of</w:t>
      </w:r>
      <w:r w:rsidRPr="00083A9C">
        <w:rPr>
          <w:b/>
          <w:bCs/>
          <w:sz w:val="12"/>
        </w:rPr>
        <w:t xml:space="preserve"> </w:t>
      </w:r>
      <w:r w:rsidRPr="00125758">
        <w:rPr>
          <w:b/>
          <w:bCs/>
          <w:vanish/>
          <w:sz w:val="12"/>
        </w:rPr>
        <w:t>basic</w:t>
      </w:r>
      <w:r w:rsidRPr="00083A9C">
        <w:rPr>
          <w:b/>
          <w:bCs/>
          <w:sz w:val="12"/>
        </w:rPr>
        <w:t xml:space="preserve"> </w:t>
      </w:r>
      <w:r w:rsidRPr="00125758">
        <w:rPr>
          <w:b/>
          <w:bCs/>
          <w:vanish/>
          <w:sz w:val="12"/>
        </w:rPr>
        <w:t>necessities,175</w:t>
      </w:r>
      <w:r w:rsidRPr="00083A9C">
        <w:rPr>
          <w:b/>
          <w:bCs/>
          <w:sz w:val="12"/>
        </w:rPr>
        <w:t xml:space="preserve"> </w:t>
      </w:r>
      <w:r w:rsidRPr="00125758">
        <w:rPr>
          <w:b/>
          <w:bCs/>
          <w:vanish/>
          <w:sz w:val="12"/>
        </w:rPr>
        <w:t>are</w:t>
      </w:r>
      <w:r w:rsidRPr="00083A9C">
        <w:rPr>
          <w:b/>
          <w:bCs/>
          <w:sz w:val="12"/>
        </w:rPr>
        <w:t xml:space="preserve"> </w:t>
      </w:r>
      <w:r w:rsidRPr="00125758">
        <w:rPr>
          <w:b/>
          <w:bCs/>
          <w:vanish/>
          <w:sz w:val="12"/>
        </w:rPr>
        <w:t>given</w:t>
      </w:r>
      <w:r w:rsidRPr="00083A9C">
        <w:rPr>
          <w:b/>
          <w:bCs/>
          <w:sz w:val="12"/>
        </w:rPr>
        <w:t xml:space="preserve"> </w:t>
      </w:r>
      <w:r w:rsidRPr="00125758">
        <w:rPr>
          <w:b/>
          <w:bCs/>
          <w:vanish/>
          <w:sz w:val="12"/>
        </w:rPr>
        <w:t>substandard</w:t>
      </w:r>
      <w:r w:rsidRPr="00083A9C">
        <w:rPr>
          <w:b/>
          <w:bCs/>
          <w:sz w:val="12"/>
        </w:rPr>
        <w:t xml:space="preserve"> </w:t>
      </w:r>
      <w:r w:rsidRPr="00125758">
        <w:rPr>
          <w:b/>
          <w:bCs/>
          <w:vanish/>
          <w:sz w:val="12"/>
        </w:rPr>
        <w:t>medical</w:t>
      </w:r>
      <w:r w:rsidRPr="00083A9C">
        <w:rPr>
          <w:b/>
          <w:bCs/>
          <w:sz w:val="12"/>
        </w:rPr>
        <w:t xml:space="preserve"> </w:t>
      </w:r>
      <w:r w:rsidRPr="00125758">
        <w:rPr>
          <w:b/>
          <w:bCs/>
          <w:vanish/>
          <w:sz w:val="12"/>
        </w:rPr>
        <w:t>care,176</w:t>
      </w:r>
      <w:r w:rsidRPr="00083A9C">
        <w:rPr>
          <w:b/>
          <w:bCs/>
          <w:sz w:val="12"/>
        </w:rPr>
        <w:t xml:space="preserve"> </w:t>
      </w:r>
      <w:r w:rsidRPr="00125758">
        <w:rPr>
          <w:b/>
          <w:bCs/>
          <w:vanish/>
          <w:sz w:val="12"/>
        </w:rPr>
        <w:t>and</w:t>
      </w:r>
      <w:r w:rsidRPr="00083A9C">
        <w:rPr>
          <w:b/>
          <w:bCs/>
          <w:sz w:val="12"/>
        </w:rPr>
        <w:t xml:space="preserve"> </w:t>
      </w:r>
      <w:r w:rsidRPr="00125758">
        <w:rPr>
          <w:b/>
          <w:bCs/>
          <w:vanish/>
          <w:sz w:val="12"/>
        </w:rPr>
        <w:t>are</w:t>
      </w:r>
      <w:r w:rsidRPr="00083A9C">
        <w:rPr>
          <w:b/>
          <w:bCs/>
          <w:sz w:val="12"/>
        </w:rPr>
        <w:t xml:space="preserve"> </w:t>
      </w:r>
      <w:r w:rsidRPr="00125758">
        <w:rPr>
          <w:b/>
          <w:bCs/>
          <w:vanish/>
          <w:sz w:val="12"/>
        </w:rPr>
        <w:t>forced</w:t>
      </w:r>
      <w:r w:rsidRPr="00083A9C">
        <w:rPr>
          <w:b/>
          <w:bCs/>
          <w:sz w:val="12"/>
        </w:rPr>
        <w:t xml:space="preserve"> </w:t>
      </w:r>
      <w:r w:rsidRPr="00125758">
        <w:rPr>
          <w:b/>
          <w:bCs/>
          <w:vanish/>
          <w:sz w:val="12"/>
        </w:rPr>
        <w:t>to</w:t>
      </w:r>
      <w:r w:rsidRPr="00083A9C">
        <w:rPr>
          <w:b/>
          <w:bCs/>
          <w:sz w:val="12"/>
        </w:rPr>
        <w:t xml:space="preserve"> </w:t>
      </w:r>
      <w:r w:rsidRPr="00125758">
        <w:rPr>
          <w:b/>
          <w:bCs/>
          <w:vanish/>
          <w:sz w:val="12"/>
        </w:rPr>
        <w:t>live</w:t>
      </w:r>
      <w:r w:rsidRPr="00083A9C">
        <w:rPr>
          <w:b/>
          <w:bCs/>
          <w:sz w:val="12"/>
        </w:rPr>
        <w:t xml:space="preserve"> </w:t>
      </w:r>
      <w:r w:rsidRPr="00125758">
        <w:rPr>
          <w:b/>
          <w:bCs/>
          <w:vanish/>
          <w:sz w:val="12"/>
        </w:rPr>
        <w:t>in</w:t>
      </w:r>
      <w:r w:rsidRPr="00083A9C">
        <w:rPr>
          <w:b/>
          <w:bCs/>
          <w:sz w:val="12"/>
        </w:rPr>
        <w:t xml:space="preserve"> </w:t>
      </w:r>
      <w:r w:rsidRPr="00125758">
        <w:rPr>
          <w:b/>
          <w:bCs/>
          <w:vanish/>
          <w:sz w:val="12"/>
        </w:rPr>
        <w:t>squalor</w:t>
      </w:r>
      <w:r w:rsidRPr="00083A9C">
        <w:rPr>
          <w:b/>
          <w:bCs/>
          <w:sz w:val="12"/>
        </w:rPr>
        <w:t xml:space="preserve"> </w:t>
      </w:r>
      <w:r w:rsidRPr="00125758">
        <w:rPr>
          <w:b/>
          <w:bCs/>
          <w:vanish/>
          <w:sz w:val="12"/>
        </w:rPr>
        <w:t>and</w:t>
      </w:r>
      <w:r w:rsidRPr="00083A9C">
        <w:rPr>
          <w:b/>
          <w:bCs/>
          <w:sz w:val="12"/>
        </w:rPr>
        <w:t xml:space="preserve"> </w:t>
      </w:r>
      <w:r w:rsidRPr="00125758">
        <w:rPr>
          <w:b/>
          <w:bCs/>
          <w:vanish/>
          <w:sz w:val="12"/>
        </w:rPr>
        <w:t>tolerate</w:t>
      </w:r>
      <w:r w:rsidRPr="00083A9C">
        <w:rPr>
          <w:b/>
          <w:bCs/>
          <w:sz w:val="12"/>
        </w:rPr>
        <w:t xml:space="preserve"> </w:t>
      </w:r>
      <w:r w:rsidRPr="00125758">
        <w:rPr>
          <w:b/>
          <w:bCs/>
          <w:vanish/>
          <w:sz w:val="12"/>
        </w:rPr>
        <w:t>extreme</w:t>
      </w:r>
      <w:r w:rsidRPr="00083A9C">
        <w:rPr>
          <w:b/>
          <w:bCs/>
          <w:sz w:val="12"/>
        </w:rPr>
        <w:t xml:space="preserve"> </w:t>
      </w:r>
      <w:r w:rsidRPr="00125758">
        <w:rPr>
          <w:b/>
          <w:bCs/>
          <w:vanish/>
          <w:sz w:val="12"/>
        </w:rPr>
        <w:t>circumstances;177</w:t>
      </w:r>
      <w:r w:rsidRPr="00083A9C">
        <w:rPr>
          <w:b/>
          <w:bCs/>
          <w:sz w:val="12"/>
        </w:rPr>
        <w:t xml:space="preserve"> </w:t>
      </w:r>
      <w:r w:rsidRPr="00125758">
        <w:rPr>
          <w:b/>
          <w:bCs/>
          <w:vanish/>
          <w:sz w:val="12"/>
        </w:rPr>
        <w:t>most</w:t>
      </w:r>
      <w:r w:rsidRPr="00083A9C">
        <w:rPr>
          <w:b/>
          <w:bCs/>
          <w:sz w:val="12"/>
        </w:rPr>
        <w:t xml:space="preserve"> </w:t>
      </w:r>
      <w:r w:rsidRPr="00125758">
        <w:rPr>
          <w:b/>
          <w:bCs/>
          <w:vanish/>
          <w:sz w:val="12"/>
        </w:rPr>
        <w:t>prisoners</w:t>
      </w:r>
      <w:r w:rsidRPr="00083A9C">
        <w:rPr>
          <w:b/>
          <w:bCs/>
          <w:sz w:val="12"/>
        </w:rPr>
        <w:t xml:space="preserve"> </w:t>
      </w:r>
      <w:r w:rsidRPr="00125758">
        <w:rPr>
          <w:b/>
          <w:bCs/>
          <w:vanish/>
          <w:sz w:val="12"/>
        </w:rPr>
        <w:t>have</w:t>
      </w:r>
      <w:r w:rsidRPr="00083A9C">
        <w:rPr>
          <w:b/>
          <w:bCs/>
          <w:sz w:val="12"/>
        </w:rPr>
        <w:t xml:space="preserve"> </w:t>
      </w:r>
      <w:r w:rsidRPr="00125758">
        <w:rPr>
          <w:b/>
          <w:bCs/>
          <w:vanish/>
          <w:sz w:val="12"/>
        </w:rPr>
        <w:t>minimal,</w:t>
      </w:r>
      <w:r w:rsidRPr="00083A9C">
        <w:rPr>
          <w:b/>
          <w:bCs/>
          <w:sz w:val="12"/>
        </w:rPr>
        <w:t xml:space="preserve"> </w:t>
      </w:r>
      <w:r w:rsidRPr="00125758">
        <w:rPr>
          <w:b/>
          <w:bCs/>
          <w:vanish/>
          <w:sz w:val="12"/>
        </w:rPr>
        <w:t>if</w:t>
      </w:r>
      <w:r w:rsidRPr="00083A9C">
        <w:rPr>
          <w:b/>
          <w:bCs/>
          <w:sz w:val="12"/>
        </w:rPr>
        <w:t xml:space="preserve"> </w:t>
      </w:r>
      <w:r w:rsidRPr="00125758">
        <w:rPr>
          <w:b/>
          <w:bCs/>
          <w:vanish/>
          <w:sz w:val="12"/>
        </w:rPr>
        <w:t>any,</w:t>
      </w:r>
      <w:r w:rsidRPr="00083A9C">
        <w:rPr>
          <w:b/>
          <w:bCs/>
          <w:sz w:val="12"/>
        </w:rPr>
        <w:t xml:space="preserve"> </w:t>
      </w:r>
      <w:r w:rsidRPr="00125758">
        <w:rPr>
          <w:b/>
          <w:bCs/>
          <w:vanish/>
          <w:sz w:val="12"/>
        </w:rPr>
        <w:t>access,</w:t>
      </w:r>
      <w:r w:rsidRPr="00083A9C">
        <w:rPr>
          <w:b/>
          <w:bCs/>
          <w:sz w:val="12"/>
        </w:rPr>
        <w:t xml:space="preserve"> </w:t>
      </w:r>
      <w:r w:rsidRPr="00125758">
        <w:rPr>
          <w:b/>
          <w:bCs/>
          <w:vanish/>
          <w:sz w:val="12"/>
        </w:rPr>
        <w:t>to</w:t>
      </w:r>
      <w:r w:rsidRPr="00083A9C">
        <w:rPr>
          <w:b/>
          <w:bCs/>
          <w:sz w:val="12"/>
        </w:rPr>
        <w:t xml:space="preserve"> </w:t>
      </w:r>
      <w:r w:rsidRPr="00125758">
        <w:rPr>
          <w:b/>
          <w:bCs/>
          <w:vanish/>
          <w:sz w:val="12"/>
        </w:rPr>
        <w:t>rehabilitative</w:t>
      </w:r>
      <w:r w:rsidRPr="00083A9C">
        <w:rPr>
          <w:b/>
          <w:bCs/>
          <w:sz w:val="12"/>
        </w:rPr>
        <w:t xml:space="preserve"> </w:t>
      </w:r>
      <w:r w:rsidRPr="00125758">
        <w:rPr>
          <w:b/>
          <w:bCs/>
          <w:vanish/>
          <w:sz w:val="12"/>
        </w:rPr>
        <w:t>or</w:t>
      </w:r>
      <w:r w:rsidRPr="00083A9C">
        <w:rPr>
          <w:b/>
          <w:bCs/>
          <w:sz w:val="12"/>
        </w:rPr>
        <w:t xml:space="preserve"> </w:t>
      </w:r>
      <w:r w:rsidRPr="00125758">
        <w:rPr>
          <w:b/>
          <w:bCs/>
          <w:vanish/>
          <w:sz w:val="12"/>
        </w:rPr>
        <w:t>mental</w:t>
      </w:r>
      <w:r w:rsidRPr="00083A9C">
        <w:rPr>
          <w:b/>
          <w:bCs/>
          <w:sz w:val="12"/>
        </w:rPr>
        <w:t xml:space="preserve"> </w:t>
      </w:r>
      <w:r w:rsidRPr="00125758">
        <w:rPr>
          <w:b/>
          <w:bCs/>
          <w:vanish/>
          <w:sz w:val="12"/>
        </w:rPr>
        <w:t>health</w:t>
      </w:r>
      <w:r w:rsidRPr="00083A9C">
        <w:rPr>
          <w:b/>
          <w:bCs/>
          <w:sz w:val="12"/>
        </w:rPr>
        <w:t xml:space="preserve"> </w:t>
      </w:r>
      <w:r w:rsidRPr="00125758">
        <w:rPr>
          <w:b/>
          <w:bCs/>
          <w:vanish/>
          <w:sz w:val="12"/>
        </w:rPr>
        <w:t>services;178</w:t>
      </w:r>
      <w:r w:rsidRPr="00083A9C">
        <w:rPr>
          <w:b/>
          <w:bCs/>
          <w:sz w:val="12"/>
        </w:rPr>
        <w:t xml:space="preserve"> </w:t>
      </w:r>
      <w:r w:rsidRPr="00125758">
        <w:rPr>
          <w:b/>
          <w:bCs/>
          <w:vanish/>
          <w:sz w:val="12"/>
        </w:rPr>
        <w:t>and</w:t>
      </w:r>
      <w:r w:rsidRPr="00083A9C">
        <w:rPr>
          <w:b/>
          <w:bCs/>
          <w:sz w:val="12"/>
        </w:rPr>
        <w:t xml:space="preserve"> </w:t>
      </w:r>
      <w:r w:rsidRPr="00125758">
        <w:rPr>
          <w:b/>
          <w:bCs/>
          <w:vanish/>
          <w:sz w:val="12"/>
        </w:rPr>
        <w:t>prisoners</w:t>
      </w:r>
      <w:r w:rsidRPr="00083A9C">
        <w:rPr>
          <w:b/>
          <w:bCs/>
          <w:sz w:val="12"/>
        </w:rPr>
        <w:t xml:space="preserve"> </w:t>
      </w:r>
      <w:r w:rsidRPr="00125758">
        <w:rPr>
          <w:b/>
          <w:bCs/>
          <w:vanish/>
          <w:sz w:val="12"/>
        </w:rPr>
        <w:t>have</w:t>
      </w:r>
      <w:r w:rsidRPr="00083A9C">
        <w:rPr>
          <w:b/>
          <w:bCs/>
          <w:sz w:val="12"/>
        </w:rPr>
        <w:t xml:space="preserve"> </w:t>
      </w:r>
      <w:r w:rsidRPr="00125758">
        <w:rPr>
          <w:b/>
          <w:bCs/>
          <w:vanish/>
          <w:sz w:val="12"/>
        </w:rPr>
        <w:t>little</w:t>
      </w:r>
      <w:r w:rsidRPr="00083A9C">
        <w:rPr>
          <w:b/>
          <w:bCs/>
          <w:sz w:val="12"/>
        </w:rPr>
        <w:t xml:space="preserve"> </w:t>
      </w:r>
      <w:r w:rsidRPr="00125758">
        <w:rPr>
          <w:b/>
          <w:bCs/>
          <w:vanish/>
          <w:sz w:val="12"/>
        </w:rPr>
        <w:t>legal</w:t>
      </w:r>
      <w:r w:rsidRPr="00083A9C">
        <w:rPr>
          <w:b/>
          <w:bCs/>
          <w:sz w:val="12"/>
        </w:rPr>
        <w:t xml:space="preserve"> </w:t>
      </w:r>
      <w:r w:rsidRPr="00125758">
        <w:rPr>
          <w:b/>
          <w:bCs/>
          <w:vanish/>
          <w:sz w:val="12"/>
        </w:rPr>
        <w:t>recourse,</w:t>
      </w:r>
      <w:r w:rsidRPr="00083A9C">
        <w:rPr>
          <w:b/>
          <w:bCs/>
          <w:sz w:val="12"/>
        </w:rPr>
        <w:t xml:space="preserve"> </w:t>
      </w:r>
      <w:r w:rsidRPr="00125758">
        <w:rPr>
          <w:b/>
          <w:bCs/>
          <w:vanish/>
          <w:sz w:val="12"/>
        </w:rPr>
        <w:t>as</w:t>
      </w:r>
      <w:r w:rsidRPr="00083A9C">
        <w:rPr>
          <w:b/>
          <w:bCs/>
          <w:sz w:val="12"/>
        </w:rPr>
        <w:t xml:space="preserve"> </w:t>
      </w:r>
      <w:r w:rsidRPr="00125758">
        <w:rPr>
          <w:b/>
          <w:bCs/>
          <w:vanish/>
          <w:sz w:val="12"/>
        </w:rPr>
        <w:t>internal</w:t>
      </w:r>
      <w:r w:rsidRPr="00083A9C">
        <w:rPr>
          <w:b/>
          <w:bCs/>
          <w:sz w:val="12"/>
        </w:rPr>
        <w:t xml:space="preserve"> </w:t>
      </w:r>
      <w:r w:rsidRPr="00125758">
        <w:rPr>
          <w:b/>
          <w:bCs/>
          <w:vanish/>
          <w:sz w:val="12"/>
        </w:rPr>
        <w:t>prison</w:t>
      </w:r>
      <w:r w:rsidRPr="00083A9C">
        <w:rPr>
          <w:b/>
          <w:bCs/>
          <w:sz w:val="12"/>
        </w:rPr>
        <w:t xml:space="preserve"> </w:t>
      </w:r>
      <w:r w:rsidRPr="00125758">
        <w:rPr>
          <w:b/>
          <w:bCs/>
          <w:vanish/>
          <w:sz w:val="12"/>
        </w:rPr>
        <w:t>grievance</w:t>
      </w:r>
      <w:r w:rsidRPr="00083A9C">
        <w:rPr>
          <w:b/>
          <w:bCs/>
          <w:sz w:val="12"/>
        </w:rPr>
        <w:t xml:space="preserve"> </w:t>
      </w:r>
      <w:r w:rsidRPr="00125758">
        <w:rPr>
          <w:b/>
          <w:bCs/>
          <w:vanish/>
          <w:sz w:val="12"/>
        </w:rPr>
        <w:t>procedures</w:t>
      </w:r>
      <w:r w:rsidRPr="00083A9C">
        <w:rPr>
          <w:b/>
          <w:bCs/>
          <w:sz w:val="12"/>
        </w:rPr>
        <w:t xml:space="preserve"> </w:t>
      </w:r>
      <w:r w:rsidRPr="00125758">
        <w:rPr>
          <w:b/>
          <w:bCs/>
          <w:vanish/>
          <w:sz w:val="12"/>
        </w:rPr>
        <w:t>are</w:t>
      </w:r>
      <w:r w:rsidRPr="00083A9C">
        <w:rPr>
          <w:b/>
          <w:bCs/>
          <w:sz w:val="12"/>
        </w:rPr>
        <w:t xml:space="preserve"> </w:t>
      </w:r>
      <w:r w:rsidRPr="00125758">
        <w:rPr>
          <w:b/>
          <w:bCs/>
          <w:vanish/>
          <w:sz w:val="12"/>
        </w:rPr>
        <w:t>often</w:t>
      </w:r>
      <w:r w:rsidRPr="00083A9C">
        <w:rPr>
          <w:b/>
          <w:bCs/>
          <w:sz w:val="12"/>
        </w:rPr>
        <w:t xml:space="preserve"> </w:t>
      </w:r>
      <w:r w:rsidRPr="00125758">
        <w:rPr>
          <w:b/>
          <w:bCs/>
          <w:vanish/>
          <w:sz w:val="12"/>
        </w:rPr>
        <w:t>stacked</w:t>
      </w:r>
      <w:r w:rsidRPr="00083A9C">
        <w:rPr>
          <w:b/>
          <w:bCs/>
          <w:sz w:val="12"/>
        </w:rPr>
        <w:t xml:space="preserve"> </w:t>
      </w:r>
      <w:r w:rsidRPr="00125758">
        <w:rPr>
          <w:b/>
          <w:bCs/>
          <w:vanish/>
          <w:sz w:val="12"/>
        </w:rPr>
        <w:t>against</w:t>
      </w:r>
      <w:r w:rsidRPr="00083A9C">
        <w:rPr>
          <w:b/>
          <w:bCs/>
          <w:sz w:val="12"/>
        </w:rPr>
        <w:t xml:space="preserve"> </w:t>
      </w:r>
      <w:r w:rsidRPr="00125758">
        <w:rPr>
          <w:b/>
          <w:bCs/>
          <w:vanish/>
          <w:sz w:val="12"/>
        </w:rPr>
        <w:t>inmates,179</w:t>
      </w:r>
      <w:r w:rsidRPr="00083A9C">
        <w:rPr>
          <w:b/>
          <w:bCs/>
          <w:sz w:val="12"/>
        </w:rPr>
        <w:t xml:space="preserve"> </w:t>
      </w:r>
      <w:r w:rsidRPr="00125758">
        <w:rPr>
          <w:b/>
          <w:bCs/>
          <w:vanish/>
          <w:sz w:val="12"/>
        </w:rPr>
        <w:t>and</w:t>
      </w:r>
      <w:r w:rsidRPr="00083A9C">
        <w:rPr>
          <w:b/>
          <w:bCs/>
          <w:sz w:val="12"/>
        </w:rPr>
        <w:t xml:space="preserve"> </w:t>
      </w:r>
      <w:r w:rsidRPr="00125758">
        <w:rPr>
          <w:b/>
          <w:bCs/>
          <w:vanish/>
          <w:sz w:val="12"/>
        </w:rPr>
        <w:t>judicial</w:t>
      </w:r>
      <w:r w:rsidRPr="00083A9C">
        <w:rPr>
          <w:b/>
          <w:bCs/>
          <w:sz w:val="12"/>
        </w:rPr>
        <w:t xml:space="preserve"> </w:t>
      </w:r>
      <w:r w:rsidRPr="00125758">
        <w:rPr>
          <w:b/>
          <w:bCs/>
          <w:vanish/>
          <w:sz w:val="12"/>
        </w:rPr>
        <w:t>deference</w:t>
      </w:r>
      <w:r w:rsidRPr="00083A9C">
        <w:rPr>
          <w:b/>
          <w:bCs/>
          <w:sz w:val="12"/>
        </w:rPr>
        <w:t xml:space="preserve"> </w:t>
      </w:r>
      <w:r w:rsidRPr="00125758">
        <w:rPr>
          <w:b/>
          <w:bCs/>
          <w:vanish/>
          <w:sz w:val="12"/>
        </w:rPr>
        <w:t>and</w:t>
      </w:r>
      <w:r w:rsidRPr="00083A9C">
        <w:rPr>
          <w:b/>
          <w:bCs/>
          <w:sz w:val="12"/>
        </w:rPr>
        <w:t xml:space="preserve"> </w:t>
      </w:r>
      <w:r w:rsidRPr="00125758">
        <w:rPr>
          <w:b/>
          <w:bCs/>
          <w:vanish/>
          <w:sz w:val="12"/>
        </w:rPr>
        <w:t>federal</w:t>
      </w:r>
      <w:r w:rsidRPr="00083A9C">
        <w:rPr>
          <w:b/>
          <w:bCs/>
          <w:sz w:val="12"/>
        </w:rPr>
        <w:t xml:space="preserve"> </w:t>
      </w:r>
      <w:r w:rsidRPr="00125758">
        <w:rPr>
          <w:b/>
          <w:bCs/>
          <w:vanish/>
          <w:sz w:val="12"/>
        </w:rPr>
        <w:t>legislation</w:t>
      </w:r>
      <w:r w:rsidRPr="00083A9C">
        <w:rPr>
          <w:b/>
          <w:bCs/>
          <w:sz w:val="12"/>
        </w:rPr>
        <w:t xml:space="preserve"> </w:t>
      </w:r>
      <w:r w:rsidRPr="00125758">
        <w:rPr>
          <w:b/>
          <w:bCs/>
          <w:vanish/>
          <w:sz w:val="12"/>
        </w:rPr>
        <w:t>have</w:t>
      </w:r>
      <w:r w:rsidRPr="00083A9C">
        <w:rPr>
          <w:b/>
          <w:bCs/>
          <w:sz w:val="12"/>
        </w:rPr>
        <w:t xml:space="preserve"> </w:t>
      </w:r>
      <w:r w:rsidRPr="00125758">
        <w:rPr>
          <w:b/>
          <w:bCs/>
          <w:vanish/>
          <w:sz w:val="12"/>
        </w:rPr>
        <w:t>effectively</w:t>
      </w:r>
      <w:r w:rsidRPr="00083A9C">
        <w:rPr>
          <w:b/>
          <w:bCs/>
          <w:sz w:val="12"/>
        </w:rPr>
        <w:t xml:space="preserve"> </w:t>
      </w:r>
      <w:r w:rsidRPr="00125758">
        <w:rPr>
          <w:b/>
          <w:bCs/>
          <w:vanish/>
          <w:sz w:val="12"/>
        </w:rPr>
        <w:t>shut</w:t>
      </w:r>
      <w:r w:rsidRPr="00083A9C">
        <w:rPr>
          <w:b/>
          <w:bCs/>
          <w:sz w:val="12"/>
        </w:rPr>
        <w:t xml:space="preserve"> </w:t>
      </w:r>
      <w:r w:rsidRPr="00125758">
        <w:rPr>
          <w:b/>
          <w:bCs/>
          <w:vanish/>
          <w:sz w:val="12"/>
        </w:rPr>
        <w:t>the</w:t>
      </w:r>
      <w:r w:rsidRPr="00083A9C">
        <w:rPr>
          <w:b/>
          <w:bCs/>
          <w:sz w:val="12"/>
        </w:rPr>
        <w:t xml:space="preserve"> </w:t>
      </w:r>
      <w:r w:rsidRPr="00125758">
        <w:rPr>
          <w:b/>
          <w:bCs/>
          <w:vanish/>
          <w:sz w:val="12"/>
        </w:rPr>
        <w:t>courthouse</w:t>
      </w:r>
      <w:r w:rsidRPr="00083A9C">
        <w:rPr>
          <w:b/>
          <w:bCs/>
          <w:sz w:val="12"/>
        </w:rPr>
        <w:t xml:space="preserve"> </w:t>
      </w:r>
      <w:r w:rsidRPr="00125758">
        <w:rPr>
          <w:b/>
          <w:bCs/>
          <w:vanish/>
          <w:sz w:val="12"/>
        </w:rPr>
        <w:t>doors</w:t>
      </w:r>
      <w:r w:rsidRPr="00083A9C">
        <w:rPr>
          <w:b/>
          <w:bCs/>
          <w:sz w:val="12"/>
        </w:rPr>
        <w:t xml:space="preserve"> </w:t>
      </w:r>
      <w:r w:rsidRPr="00125758">
        <w:rPr>
          <w:b/>
          <w:bCs/>
          <w:vanish/>
          <w:sz w:val="12"/>
        </w:rPr>
        <w:t>on</w:t>
      </w:r>
      <w:r w:rsidRPr="00083A9C">
        <w:rPr>
          <w:b/>
          <w:bCs/>
          <w:sz w:val="12"/>
        </w:rPr>
        <w:t xml:space="preserve"> </w:t>
      </w:r>
      <w:r w:rsidRPr="00125758">
        <w:rPr>
          <w:b/>
          <w:bCs/>
          <w:vanish/>
          <w:sz w:val="12"/>
        </w:rPr>
        <w:t>prisoners’</w:t>
      </w:r>
      <w:r w:rsidRPr="00083A9C">
        <w:rPr>
          <w:b/>
          <w:bCs/>
          <w:sz w:val="12"/>
        </w:rPr>
        <w:t xml:space="preserve"> </w:t>
      </w:r>
      <w:r w:rsidRPr="00125758">
        <w:rPr>
          <w:b/>
          <w:bCs/>
          <w:vanish/>
          <w:sz w:val="12"/>
        </w:rPr>
        <w:t>civil</w:t>
      </w:r>
      <w:r w:rsidRPr="00083A9C">
        <w:rPr>
          <w:b/>
          <w:bCs/>
          <w:sz w:val="12"/>
        </w:rPr>
        <w:t xml:space="preserve"> </w:t>
      </w:r>
      <w:r w:rsidRPr="00125758">
        <w:rPr>
          <w:b/>
          <w:bCs/>
          <w:vanish/>
          <w:sz w:val="12"/>
        </w:rPr>
        <w:t>rights</w:t>
      </w:r>
      <w:r w:rsidRPr="00083A9C">
        <w:rPr>
          <w:b/>
          <w:bCs/>
          <w:sz w:val="12"/>
        </w:rPr>
        <w:t xml:space="preserve"> </w:t>
      </w:r>
      <w:r w:rsidRPr="00125758">
        <w:rPr>
          <w:b/>
          <w:bCs/>
          <w:vanish/>
          <w:sz w:val="12"/>
        </w:rPr>
        <w:t>claims.180</w:t>
      </w:r>
      <w:r w:rsidRPr="00083A9C">
        <w:rPr>
          <w:b/>
          <w:bCs/>
          <w:sz w:val="12"/>
        </w:rPr>
        <w:t xml:space="preserve"> </w:t>
      </w:r>
      <w:r w:rsidRPr="00125758">
        <w:rPr>
          <w:b/>
          <w:bCs/>
          <w:vanish/>
          <w:sz w:val="12"/>
        </w:rPr>
        <w:t>And</w:t>
      </w:r>
      <w:r w:rsidRPr="00083A9C">
        <w:rPr>
          <w:b/>
          <w:bCs/>
          <w:sz w:val="12"/>
        </w:rPr>
        <w:t xml:space="preserve"> </w:t>
      </w:r>
      <w:r w:rsidRPr="00125758">
        <w:rPr>
          <w:b/>
          <w:bCs/>
          <w:vanish/>
          <w:sz w:val="12"/>
        </w:rPr>
        <w:t>across</w:t>
      </w:r>
      <w:r w:rsidRPr="00083A9C">
        <w:rPr>
          <w:b/>
          <w:bCs/>
          <w:sz w:val="12"/>
        </w:rPr>
        <w:t xml:space="preserve"> </w:t>
      </w:r>
      <w:r w:rsidRPr="00125758">
        <w:rPr>
          <w:b/>
          <w:bCs/>
          <w:vanish/>
          <w:sz w:val="12"/>
        </w:rPr>
        <w:t>prisons,</w:t>
      </w:r>
      <w:r w:rsidRPr="00083A9C">
        <w:rPr>
          <w:b/>
          <w:bCs/>
          <w:sz w:val="12"/>
        </w:rPr>
        <w:t xml:space="preserve"> </w:t>
      </w:r>
      <w:r w:rsidRPr="00125758">
        <w:rPr>
          <w:b/>
          <w:bCs/>
          <w:vanish/>
          <w:sz w:val="12"/>
        </w:rPr>
        <w:t>criminal</w:t>
      </w:r>
      <w:r w:rsidRPr="00083A9C">
        <w:rPr>
          <w:b/>
          <w:bCs/>
          <w:sz w:val="12"/>
        </w:rPr>
        <w:t xml:space="preserve"> </w:t>
      </w:r>
      <w:r w:rsidRPr="00125758">
        <w:rPr>
          <w:b/>
          <w:bCs/>
          <w:vanish/>
          <w:sz w:val="12"/>
        </w:rPr>
        <w:t>sentencing</w:t>
      </w:r>
      <w:r w:rsidRPr="00083A9C">
        <w:rPr>
          <w:b/>
          <w:bCs/>
          <w:sz w:val="12"/>
        </w:rPr>
        <w:t xml:space="preserve"> </w:t>
      </w:r>
      <w:r w:rsidRPr="00125758">
        <w:rPr>
          <w:b/>
          <w:bCs/>
          <w:vanish/>
          <w:sz w:val="12"/>
        </w:rPr>
        <w:t>laws</w:t>
      </w:r>
      <w:r w:rsidRPr="00083A9C">
        <w:rPr>
          <w:b/>
          <w:bCs/>
          <w:sz w:val="12"/>
        </w:rPr>
        <w:t xml:space="preserve"> </w:t>
      </w:r>
      <w:r w:rsidRPr="00125758">
        <w:rPr>
          <w:b/>
          <w:bCs/>
          <w:vanish/>
          <w:sz w:val="12"/>
        </w:rPr>
        <w:t>not</w:t>
      </w:r>
      <w:r w:rsidRPr="00083A9C">
        <w:rPr>
          <w:b/>
          <w:bCs/>
          <w:sz w:val="12"/>
        </w:rPr>
        <w:t xml:space="preserve"> </w:t>
      </w:r>
      <w:r w:rsidRPr="00125758">
        <w:rPr>
          <w:b/>
          <w:bCs/>
          <w:vanish/>
          <w:sz w:val="12"/>
        </w:rPr>
        <w:t>only</w:t>
      </w:r>
      <w:r w:rsidRPr="00083A9C">
        <w:rPr>
          <w:b/>
          <w:bCs/>
          <w:sz w:val="12"/>
        </w:rPr>
        <w:t xml:space="preserve"> </w:t>
      </w:r>
      <w:r w:rsidRPr="00125758">
        <w:rPr>
          <w:b/>
          <w:bCs/>
          <w:vanish/>
          <w:sz w:val="12"/>
        </w:rPr>
        <w:t>have</w:t>
      </w:r>
      <w:r w:rsidRPr="00083A9C">
        <w:rPr>
          <w:b/>
          <w:bCs/>
          <w:sz w:val="12"/>
        </w:rPr>
        <w:t xml:space="preserve"> </w:t>
      </w:r>
      <w:r w:rsidRPr="00125758">
        <w:rPr>
          <w:b/>
          <w:bCs/>
          <w:vanish/>
          <w:sz w:val="12"/>
        </w:rPr>
        <w:t>contributed</w:t>
      </w:r>
      <w:r w:rsidRPr="00083A9C">
        <w:rPr>
          <w:b/>
          <w:bCs/>
          <w:sz w:val="12"/>
        </w:rPr>
        <w:t xml:space="preserve"> </w:t>
      </w:r>
      <w:r w:rsidRPr="00125758">
        <w:rPr>
          <w:b/>
          <w:bCs/>
          <w:vanish/>
          <w:sz w:val="12"/>
        </w:rPr>
        <w:t>to</w:t>
      </w:r>
      <w:r w:rsidRPr="00083A9C">
        <w:rPr>
          <w:b/>
          <w:bCs/>
          <w:sz w:val="12"/>
        </w:rPr>
        <w:t xml:space="preserve"> </w:t>
      </w:r>
      <w:r w:rsidRPr="00125758">
        <w:rPr>
          <w:b/>
          <w:bCs/>
          <w:vanish/>
          <w:sz w:val="12"/>
        </w:rPr>
        <w:t>an</w:t>
      </w:r>
      <w:r w:rsidRPr="00083A9C">
        <w:rPr>
          <w:b/>
          <w:bCs/>
          <w:sz w:val="12"/>
        </w:rPr>
        <w:t xml:space="preserve"> </w:t>
      </w:r>
      <w:r w:rsidRPr="00125758">
        <w:rPr>
          <w:b/>
          <w:bCs/>
          <w:vanish/>
          <w:sz w:val="12"/>
        </w:rPr>
        <w:t>unprecedented</w:t>
      </w:r>
      <w:r w:rsidRPr="00083A9C">
        <w:rPr>
          <w:b/>
          <w:bCs/>
          <w:sz w:val="12"/>
        </w:rPr>
        <w:t xml:space="preserve"> </w:t>
      </w:r>
      <w:r w:rsidRPr="00125758">
        <w:rPr>
          <w:b/>
          <w:bCs/>
          <w:vanish/>
          <w:sz w:val="12"/>
        </w:rPr>
        <w:t>era</w:t>
      </w:r>
      <w:r w:rsidRPr="00083A9C">
        <w:rPr>
          <w:b/>
          <w:bCs/>
          <w:sz w:val="12"/>
        </w:rPr>
        <w:t xml:space="preserve"> </w:t>
      </w:r>
      <w:r w:rsidRPr="00125758">
        <w:rPr>
          <w:b/>
          <w:bCs/>
          <w:vanish/>
          <w:sz w:val="12"/>
        </w:rPr>
        <w:t>of</w:t>
      </w:r>
      <w:r w:rsidRPr="00083A9C">
        <w:rPr>
          <w:b/>
          <w:bCs/>
          <w:sz w:val="12"/>
        </w:rPr>
        <w:t xml:space="preserve"> </w:t>
      </w:r>
      <w:r w:rsidRPr="00125758">
        <w:rPr>
          <w:b/>
          <w:bCs/>
          <w:vanish/>
          <w:sz w:val="12"/>
        </w:rPr>
        <w:t>mass</w:t>
      </w:r>
      <w:r w:rsidRPr="00083A9C">
        <w:rPr>
          <w:b/>
          <w:bCs/>
          <w:sz w:val="12"/>
        </w:rPr>
        <w:t xml:space="preserve"> </w:t>
      </w:r>
      <w:r w:rsidRPr="00125758">
        <w:rPr>
          <w:b/>
          <w:bCs/>
          <w:vanish/>
          <w:sz w:val="12"/>
        </w:rPr>
        <w:t>incarceration,</w:t>
      </w:r>
      <w:r w:rsidRPr="00083A9C">
        <w:rPr>
          <w:b/>
          <w:bCs/>
          <w:sz w:val="12"/>
        </w:rPr>
        <w:t xml:space="preserve"> </w:t>
      </w:r>
      <w:r w:rsidRPr="00125758">
        <w:rPr>
          <w:b/>
          <w:bCs/>
          <w:vanish/>
          <w:sz w:val="12"/>
        </w:rPr>
        <w:t>but</w:t>
      </w:r>
      <w:r w:rsidRPr="00083A9C">
        <w:rPr>
          <w:b/>
          <w:bCs/>
          <w:sz w:val="12"/>
        </w:rPr>
        <w:t xml:space="preserve"> </w:t>
      </w:r>
      <w:r w:rsidRPr="00125758">
        <w:rPr>
          <w:b/>
          <w:bCs/>
          <w:vanish/>
          <w:sz w:val="12"/>
        </w:rPr>
        <w:t>also</w:t>
      </w:r>
      <w:r w:rsidRPr="00083A9C">
        <w:rPr>
          <w:b/>
          <w:bCs/>
          <w:sz w:val="12"/>
        </w:rPr>
        <w:t xml:space="preserve"> </w:t>
      </w:r>
      <w:r w:rsidRPr="00125758">
        <w:rPr>
          <w:b/>
          <w:bCs/>
          <w:vanish/>
          <w:sz w:val="12"/>
        </w:rPr>
        <w:t>have</w:t>
      </w:r>
      <w:r w:rsidRPr="00083A9C">
        <w:rPr>
          <w:b/>
          <w:bCs/>
          <w:sz w:val="12"/>
        </w:rPr>
        <w:t xml:space="preserve"> </w:t>
      </w:r>
      <w:r w:rsidRPr="00125758">
        <w:rPr>
          <w:b/>
          <w:bCs/>
          <w:vanish/>
          <w:sz w:val="12"/>
        </w:rPr>
        <w:t>forced</w:t>
      </w:r>
      <w:r w:rsidRPr="00083A9C">
        <w:rPr>
          <w:b/>
          <w:bCs/>
          <w:sz w:val="12"/>
        </w:rPr>
        <w:t xml:space="preserve"> </w:t>
      </w:r>
      <w:r w:rsidRPr="00125758">
        <w:rPr>
          <w:b/>
          <w:bCs/>
          <w:vanish/>
          <w:sz w:val="12"/>
        </w:rPr>
        <w:t>African</w:t>
      </w:r>
      <w:r w:rsidRPr="00083A9C">
        <w:rPr>
          <w:b/>
          <w:bCs/>
          <w:sz w:val="12"/>
        </w:rPr>
        <w:t xml:space="preserve"> </w:t>
      </w:r>
      <w:r w:rsidRPr="00125758">
        <w:rPr>
          <w:b/>
          <w:bCs/>
          <w:vanish/>
          <w:sz w:val="12"/>
        </w:rPr>
        <w:t>Americans</w:t>
      </w:r>
      <w:r w:rsidRPr="00083A9C">
        <w:rPr>
          <w:b/>
          <w:bCs/>
          <w:sz w:val="12"/>
        </w:rPr>
        <w:t xml:space="preserve"> </w:t>
      </w:r>
      <w:r w:rsidRPr="00125758">
        <w:rPr>
          <w:b/>
          <w:bCs/>
          <w:vanish/>
          <w:sz w:val="12"/>
        </w:rPr>
        <w:t>and</w:t>
      </w:r>
      <w:r w:rsidRPr="00083A9C">
        <w:rPr>
          <w:b/>
          <w:bCs/>
          <w:sz w:val="12"/>
        </w:rPr>
        <w:t xml:space="preserve"> </w:t>
      </w:r>
      <w:r w:rsidRPr="00125758">
        <w:rPr>
          <w:b/>
          <w:bCs/>
          <w:vanish/>
          <w:sz w:val="12"/>
        </w:rPr>
        <w:t>people</w:t>
      </w:r>
      <w:r w:rsidRPr="00083A9C">
        <w:rPr>
          <w:b/>
          <w:bCs/>
          <w:sz w:val="12"/>
        </w:rPr>
        <w:t xml:space="preserve"> </w:t>
      </w:r>
      <w:r w:rsidRPr="00125758">
        <w:rPr>
          <w:b/>
          <w:bCs/>
          <w:vanish/>
          <w:sz w:val="12"/>
        </w:rPr>
        <w:t>of</w:t>
      </w:r>
      <w:r w:rsidRPr="00083A9C">
        <w:rPr>
          <w:b/>
          <w:bCs/>
          <w:sz w:val="12"/>
        </w:rPr>
        <w:t xml:space="preserve"> </w:t>
      </w:r>
      <w:r w:rsidRPr="00125758">
        <w:rPr>
          <w:b/>
          <w:bCs/>
          <w:vanish/>
          <w:sz w:val="12"/>
        </w:rPr>
        <w:t>color</w:t>
      </w:r>
      <w:r w:rsidRPr="00083A9C">
        <w:rPr>
          <w:b/>
          <w:bCs/>
          <w:sz w:val="12"/>
        </w:rPr>
        <w:t xml:space="preserve"> </w:t>
      </w:r>
      <w:r w:rsidRPr="00125758">
        <w:rPr>
          <w:b/>
          <w:bCs/>
          <w:vanish/>
          <w:sz w:val="12"/>
        </w:rPr>
        <w:t>broadly</w:t>
      </w:r>
      <w:r w:rsidRPr="00083A9C">
        <w:rPr>
          <w:b/>
          <w:bCs/>
          <w:sz w:val="12"/>
        </w:rPr>
        <w:t xml:space="preserve"> </w:t>
      </w:r>
      <w:r w:rsidRPr="00125758">
        <w:rPr>
          <w:b/>
          <w:bCs/>
          <w:vanish/>
          <w:sz w:val="12"/>
        </w:rPr>
        <w:t>to</w:t>
      </w:r>
      <w:r w:rsidRPr="00083A9C">
        <w:rPr>
          <w:b/>
          <w:bCs/>
          <w:sz w:val="12"/>
        </w:rPr>
        <w:t xml:space="preserve"> </w:t>
      </w:r>
      <w:r w:rsidRPr="00125758">
        <w:rPr>
          <w:b/>
          <w:bCs/>
          <w:vanish/>
          <w:sz w:val="12"/>
        </w:rPr>
        <w:t>bear</w:t>
      </w:r>
      <w:r w:rsidRPr="00083A9C">
        <w:rPr>
          <w:b/>
          <w:bCs/>
          <w:sz w:val="12"/>
        </w:rPr>
        <w:t xml:space="preserve"> </w:t>
      </w:r>
      <w:r w:rsidRPr="00125758">
        <w:rPr>
          <w:b/>
          <w:bCs/>
          <w:vanish/>
          <w:sz w:val="12"/>
        </w:rPr>
        <w:t>much</w:t>
      </w:r>
      <w:r w:rsidRPr="00083A9C">
        <w:rPr>
          <w:b/>
          <w:bCs/>
          <w:sz w:val="12"/>
        </w:rPr>
        <w:t xml:space="preserve"> </w:t>
      </w:r>
      <w:r w:rsidRPr="00125758">
        <w:rPr>
          <w:b/>
          <w:bCs/>
          <w:vanish/>
          <w:sz w:val="12"/>
        </w:rPr>
        <w:t>of</w:t>
      </w:r>
      <w:r w:rsidRPr="00083A9C">
        <w:rPr>
          <w:b/>
          <w:bCs/>
          <w:sz w:val="12"/>
        </w:rPr>
        <w:t xml:space="preserve"> </w:t>
      </w:r>
      <w:r w:rsidRPr="00125758">
        <w:rPr>
          <w:b/>
          <w:bCs/>
          <w:vanish/>
          <w:sz w:val="12"/>
        </w:rPr>
        <w:t>this</w:t>
      </w:r>
      <w:r w:rsidRPr="00083A9C">
        <w:rPr>
          <w:b/>
          <w:bCs/>
          <w:sz w:val="12"/>
        </w:rPr>
        <w:t xml:space="preserve"> </w:t>
      </w:r>
      <w:r w:rsidRPr="00125758">
        <w:rPr>
          <w:b/>
          <w:bCs/>
          <w:vanish/>
          <w:sz w:val="12"/>
        </w:rPr>
        <w:t>burden.181</w:t>
      </w:r>
      <w:r w:rsidRPr="00083A9C">
        <w:rPr>
          <w:b/>
          <w:bCs/>
          <w:sz w:val="12"/>
        </w:rPr>
        <w:t xml:space="preserve"> </w:t>
      </w:r>
      <w:r w:rsidRPr="00125758">
        <w:rPr>
          <w:b/>
          <w:bCs/>
          <w:vanish/>
          <w:sz w:val="12"/>
        </w:rPr>
        <w:t>As</w:t>
      </w:r>
      <w:r w:rsidRPr="00083A9C">
        <w:rPr>
          <w:b/>
          <w:bCs/>
          <w:sz w:val="12"/>
        </w:rPr>
        <w:t xml:space="preserve"> </w:t>
      </w:r>
      <w:r w:rsidRPr="00125758">
        <w:rPr>
          <w:b/>
          <w:bCs/>
          <w:vanish/>
          <w:sz w:val="12"/>
        </w:rPr>
        <w:t>the</w:t>
      </w:r>
      <w:r w:rsidRPr="00083A9C">
        <w:rPr>
          <w:b/>
          <w:bCs/>
          <w:sz w:val="12"/>
        </w:rPr>
        <w:t xml:space="preserve"> </w:t>
      </w:r>
      <w:r w:rsidRPr="00125758">
        <w:rPr>
          <w:b/>
          <w:bCs/>
          <w:vanish/>
          <w:sz w:val="12"/>
        </w:rPr>
        <w:t>Marshall</w:t>
      </w:r>
      <w:r w:rsidRPr="00083A9C">
        <w:rPr>
          <w:b/>
          <w:bCs/>
          <w:sz w:val="12"/>
        </w:rPr>
        <w:t xml:space="preserve"> </w:t>
      </w:r>
      <w:r w:rsidRPr="00125758">
        <w:rPr>
          <w:b/>
          <w:bCs/>
          <w:vanish/>
          <w:sz w:val="12"/>
        </w:rPr>
        <w:t>Project</w:t>
      </w:r>
      <w:r w:rsidRPr="00083A9C">
        <w:rPr>
          <w:b/>
          <w:bCs/>
          <w:sz w:val="12"/>
        </w:rPr>
        <w:t xml:space="preserve"> </w:t>
      </w:r>
      <w:r w:rsidRPr="00125758">
        <w:rPr>
          <w:b/>
          <w:bCs/>
          <w:vanish/>
          <w:sz w:val="12"/>
        </w:rPr>
        <w:t>states,</w:t>
      </w:r>
      <w:r w:rsidRPr="00083A9C">
        <w:rPr>
          <w:b/>
          <w:bCs/>
          <w:sz w:val="12"/>
        </w:rPr>
        <w:t xml:space="preserve"> </w:t>
      </w:r>
      <w:r w:rsidRPr="00125758">
        <w:rPr>
          <w:rStyle w:val="Emphasis"/>
          <w:b w:val="0"/>
          <w:bCs/>
          <w:vanish/>
          <w:sz w:val="12"/>
          <w:u w:val="none"/>
        </w:rPr>
        <w:t>“[s]ociety</w:t>
      </w:r>
      <w:r w:rsidRPr="00083A9C">
        <w:rPr>
          <w:rStyle w:val="Emphasis"/>
          <w:b w:val="0"/>
          <w:bCs/>
          <w:sz w:val="12"/>
          <w:u w:val="none"/>
        </w:rPr>
        <w:t xml:space="preserve"> </w:t>
      </w:r>
      <w:r w:rsidRPr="00125758">
        <w:rPr>
          <w:rStyle w:val="Emphasis"/>
          <w:b w:val="0"/>
          <w:bCs/>
          <w:vanish/>
          <w:sz w:val="12"/>
          <w:u w:val="none"/>
        </w:rPr>
        <w:t>won’t</w:t>
      </w:r>
      <w:r w:rsidRPr="00083A9C">
        <w:rPr>
          <w:rStyle w:val="Emphasis"/>
          <w:b w:val="0"/>
          <w:bCs/>
          <w:sz w:val="12"/>
          <w:u w:val="none"/>
        </w:rPr>
        <w:t xml:space="preserve"> </w:t>
      </w:r>
      <w:r w:rsidRPr="00125758">
        <w:rPr>
          <w:rStyle w:val="Emphasis"/>
          <w:b w:val="0"/>
          <w:bCs/>
          <w:vanish/>
          <w:sz w:val="12"/>
          <w:u w:val="none"/>
        </w:rPr>
        <w:t>fix</w:t>
      </w:r>
      <w:r w:rsidRPr="00083A9C">
        <w:rPr>
          <w:rStyle w:val="Emphasis"/>
          <w:b w:val="0"/>
          <w:bCs/>
          <w:sz w:val="12"/>
          <w:u w:val="none"/>
        </w:rPr>
        <w:t xml:space="preserve"> </w:t>
      </w:r>
      <w:r w:rsidRPr="00125758">
        <w:rPr>
          <w:rStyle w:val="Emphasis"/>
          <w:b w:val="0"/>
          <w:bCs/>
          <w:vanish/>
          <w:sz w:val="12"/>
          <w:u w:val="none"/>
        </w:rPr>
        <w:t>a</w:t>
      </w:r>
      <w:r w:rsidRPr="00083A9C">
        <w:rPr>
          <w:rStyle w:val="Emphasis"/>
          <w:b w:val="0"/>
          <w:bCs/>
          <w:sz w:val="12"/>
          <w:u w:val="none"/>
        </w:rPr>
        <w:t xml:space="preserve"> </w:t>
      </w:r>
      <w:r w:rsidRPr="00125758">
        <w:rPr>
          <w:rStyle w:val="Emphasis"/>
          <w:b w:val="0"/>
          <w:bCs/>
          <w:vanish/>
          <w:sz w:val="12"/>
          <w:u w:val="none"/>
        </w:rPr>
        <w:t>prison</w:t>
      </w:r>
      <w:r w:rsidRPr="00083A9C">
        <w:rPr>
          <w:rStyle w:val="Emphasis"/>
          <w:b w:val="0"/>
          <w:bCs/>
          <w:sz w:val="12"/>
          <w:u w:val="none"/>
        </w:rPr>
        <w:t xml:space="preserve"> </w:t>
      </w:r>
      <w:r w:rsidRPr="00125758">
        <w:rPr>
          <w:rStyle w:val="Emphasis"/>
          <w:b w:val="0"/>
          <w:bCs/>
          <w:vanish/>
          <w:sz w:val="12"/>
          <w:u w:val="none"/>
        </w:rPr>
        <w:t>system</w:t>
      </w:r>
      <w:r w:rsidRPr="00083A9C">
        <w:rPr>
          <w:rStyle w:val="Emphasis"/>
          <w:b w:val="0"/>
          <w:bCs/>
          <w:sz w:val="12"/>
          <w:u w:val="none"/>
        </w:rPr>
        <w:t xml:space="preserve"> </w:t>
      </w:r>
      <w:r w:rsidRPr="00125758">
        <w:rPr>
          <w:rStyle w:val="Emphasis"/>
          <w:b w:val="0"/>
          <w:bCs/>
          <w:vanish/>
          <w:sz w:val="12"/>
          <w:u w:val="none"/>
        </w:rPr>
        <w:t>it</w:t>
      </w:r>
      <w:r w:rsidRPr="00083A9C">
        <w:rPr>
          <w:rStyle w:val="Emphasis"/>
          <w:b w:val="0"/>
          <w:bCs/>
          <w:sz w:val="12"/>
          <w:u w:val="none"/>
        </w:rPr>
        <w:t xml:space="preserve"> </w:t>
      </w:r>
      <w:r w:rsidRPr="00125758">
        <w:rPr>
          <w:rStyle w:val="Emphasis"/>
          <w:b w:val="0"/>
          <w:bCs/>
          <w:vanish/>
          <w:sz w:val="12"/>
          <w:u w:val="none"/>
        </w:rPr>
        <w:t>can’t</w:t>
      </w:r>
      <w:r w:rsidRPr="00083A9C">
        <w:rPr>
          <w:rStyle w:val="Emphasis"/>
          <w:b w:val="0"/>
          <w:bCs/>
          <w:sz w:val="12"/>
          <w:u w:val="none"/>
        </w:rPr>
        <w:t xml:space="preserve"> </w:t>
      </w:r>
      <w:r w:rsidRPr="00125758">
        <w:rPr>
          <w:rStyle w:val="Emphasis"/>
          <w:b w:val="0"/>
          <w:bCs/>
          <w:vanish/>
          <w:sz w:val="12"/>
          <w:u w:val="none"/>
        </w:rPr>
        <w:t>see”;182</w:t>
      </w:r>
      <w:r w:rsidRPr="00083A9C">
        <w:rPr>
          <w:rStyle w:val="Emphasis"/>
          <w:b w:val="0"/>
          <w:bCs/>
          <w:sz w:val="12"/>
          <w:u w:val="none"/>
        </w:rPr>
        <w:t xml:space="preserve"> </w:t>
      </w:r>
      <w:r w:rsidRPr="00125758">
        <w:rPr>
          <w:rStyle w:val="Emphasis"/>
          <w:b w:val="0"/>
          <w:bCs/>
          <w:vanish/>
          <w:sz w:val="12"/>
          <w:u w:val="none"/>
        </w:rPr>
        <w:t>peacefu</w:t>
      </w:r>
      <w:r w:rsidRPr="00083A9C">
        <w:rPr>
          <w:rStyle w:val="Emphasis"/>
          <w:highlight w:val="yellow"/>
        </w:rPr>
        <w:t>l prison strikes</w:t>
      </w:r>
      <w:r w:rsidRPr="00083A9C">
        <w:rPr>
          <w:rStyle w:val="Emphasis"/>
        </w:rPr>
        <w:t xml:space="preserve"> </w:t>
      </w:r>
      <w:r w:rsidRPr="00125758">
        <w:rPr>
          <w:rStyle w:val="Emphasis"/>
          <w:b w:val="0"/>
          <w:bCs/>
          <w:vanish/>
          <w:sz w:val="12"/>
          <w:u w:val="none"/>
        </w:rPr>
        <w:t>like</w:t>
      </w:r>
      <w:r w:rsidRPr="00083A9C">
        <w:rPr>
          <w:rStyle w:val="Emphasis"/>
          <w:b w:val="0"/>
          <w:bCs/>
          <w:sz w:val="12"/>
          <w:u w:val="none"/>
        </w:rPr>
        <w:t xml:space="preserve"> </w:t>
      </w:r>
      <w:r w:rsidRPr="00125758">
        <w:rPr>
          <w:rStyle w:val="Emphasis"/>
          <w:b w:val="0"/>
          <w:bCs/>
          <w:vanish/>
          <w:sz w:val="12"/>
          <w:u w:val="none"/>
        </w:rPr>
        <w:t>the</w:t>
      </w:r>
      <w:r w:rsidRPr="00083A9C">
        <w:rPr>
          <w:rStyle w:val="Emphasis"/>
          <w:b w:val="0"/>
          <w:bCs/>
          <w:sz w:val="12"/>
          <w:u w:val="none"/>
        </w:rPr>
        <w:t xml:space="preserve"> </w:t>
      </w:r>
      <w:r w:rsidRPr="00125758">
        <w:rPr>
          <w:rStyle w:val="Emphasis"/>
          <w:b w:val="0"/>
          <w:bCs/>
          <w:vanish/>
          <w:sz w:val="12"/>
          <w:u w:val="none"/>
        </w:rPr>
        <w:t>2018</w:t>
      </w:r>
      <w:r w:rsidRPr="00083A9C">
        <w:rPr>
          <w:rStyle w:val="Emphasis"/>
          <w:b w:val="0"/>
          <w:bCs/>
          <w:sz w:val="12"/>
          <w:u w:val="none"/>
        </w:rPr>
        <w:t xml:space="preserve"> </w:t>
      </w:r>
      <w:r w:rsidRPr="00125758">
        <w:rPr>
          <w:rStyle w:val="Emphasis"/>
          <w:b w:val="0"/>
          <w:bCs/>
          <w:vanish/>
          <w:sz w:val="12"/>
          <w:u w:val="none"/>
        </w:rPr>
        <w:t>strike,</w:t>
      </w:r>
      <w:r w:rsidRPr="00083A9C">
        <w:rPr>
          <w:rStyle w:val="Emphasis"/>
          <w:b w:val="0"/>
          <w:bCs/>
          <w:sz w:val="12"/>
          <w:u w:val="none"/>
        </w:rPr>
        <w:t xml:space="preserve"> </w:t>
      </w:r>
      <w:r w:rsidRPr="00125758">
        <w:rPr>
          <w:rStyle w:val="Emphasis"/>
          <w:b w:val="0"/>
          <w:bCs/>
          <w:vanish/>
          <w:sz w:val="12"/>
          <w:u w:val="none"/>
        </w:rPr>
        <w:t>however</w:t>
      </w:r>
      <w:r w:rsidRPr="00125758">
        <w:rPr>
          <w:rStyle w:val="Emphasis"/>
          <w:vanish/>
        </w:rPr>
        <w:t>,</w:t>
      </w:r>
      <w:r w:rsidRPr="00083A9C">
        <w:rPr>
          <w:rStyle w:val="Emphasis"/>
        </w:rPr>
        <w:t xml:space="preserve"> </w:t>
      </w:r>
      <w:r w:rsidRPr="00083A9C">
        <w:rPr>
          <w:rStyle w:val="Emphasis"/>
          <w:highlight w:val="yellow"/>
        </w:rPr>
        <w:t>draw back the “iron curtain” of prison walls, bringing to light many of the pressing issues</w:t>
      </w:r>
      <w:r w:rsidRPr="00083A9C">
        <w:rPr>
          <w:rStyle w:val="Emphasis"/>
        </w:rPr>
        <w:t xml:space="preserve"> </w:t>
      </w:r>
      <w:r w:rsidRPr="00125758">
        <w:rPr>
          <w:rStyle w:val="Emphasis"/>
          <w:b w:val="0"/>
          <w:bCs/>
          <w:vanish/>
          <w:sz w:val="12"/>
          <w:u w:val="none"/>
        </w:rPr>
        <w:t>described</w:t>
      </w:r>
      <w:r w:rsidRPr="00083A9C">
        <w:rPr>
          <w:rStyle w:val="Emphasis"/>
          <w:b w:val="0"/>
          <w:bCs/>
          <w:sz w:val="12"/>
          <w:u w:val="none"/>
        </w:rPr>
        <w:t xml:space="preserve"> </w:t>
      </w:r>
      <w:r w:rsidRPr="00125758">
        <w:rPr>
          <w:rStyle w:val="Emphasis"/>
          <w:b w:val="0"/>
          <w:bCs/>
          <w:vanish/>
          <w:sz w:val="12"/>
          <w:u w:val="none"/>
        </w:rPr>
        <w:t>above</w:t>
      </w:r>
      <w:r w:rsidRPr="00125758">
        <w:rPr>
          <w:rStyle w:val="Emphasis"/>
          <w:vanish/>
        </w:rPr>
        <w:t>.</w:t>
      </w:r>
      <w:r w:rsidRPr="00083A9C">
        <w:rPr>
          <w:rStyle w:val="Emphasis"/>
        </w:rPr>
        <w:t xml:space="preserve"> </w:t>
      </w:r>
      <w:r w:rsidRPr="00083A9C">
        <w:rPr>
          <w:rStyle w:val="Emphasis"/>
          <w:highlight w:val="yellow"/>
        </w:rPr>
        <w:t>Through</w:t>
      </w:r>
      <w:r w:rsidRPr="00083A9C">
        <w:rPr>
          <w:rStyle w:val="Emphasis"/>
        </w:rPr>
        <w:t xml:space="preserve"> </w:t>
      </w:r>
      <w:r w:rsidRPr="00125758">
        <w:rPr>
          <w:rStyle w:val="Emphasis"/>
          <w:b w:val="0"/>
          <w:bCs/>
          <w:vanish/>
          <w:sz w:val="12"/>
          <w:u w:val="none"/>
        </w:rPr>
        <w:t>these</w:t>
      </w:r>
      <w:r w:rsidRPr="00083A9C">
        <w:rPr>
          <w:rStyle w:val="Emphasis"/>
        </w:rPr>
        <w:t xml:space="preserve"> </w:t>
      </w:r>
      <w:r w:rsidRPr="00083A9C">
        <w:rPr>
          <w:rStyle w:val="Emphasis"/>
          <w:highlight w:val="yellow"/>
        </w:rPr>
        <w:t>strikes, inmates are able</w:t>
      </w:r>
      <w:r w:rsidRPr="00083A9C">
        <w:rPr>
          <w:rStyle w:val="Emphasis"/>
        </w:rPr>
        <w:t xml:space="preserve"> </w:t>
      </w:r>
      <w:r w:rsidRPr="00125758">
        <w:rPr>
          <w:rStyle w:val="Emphasis"/>
          <w:b w:val="0"/>
          <w:bCs/>
          <w:vanish/>
          <w:sz w:val="12"/>
          <w:u w:val="none"/>
        </w:rPr>
        <w:t>not</w:t>
      </w:r>
      <w:r w:rsidRPr="00083A9C">
        <w:rPr>
          <w:rStyle w:val="Emphasis"/>
          <w:b w:val="0"/>
          <w:bCs/>
          <w:sz w:val="12"/>
          <w:u w:val="none"/>
        </w:rPr>
        <w:t xml:space="preserve"> </w:t>
      </w:r>
      <w:r w:rsidRPr="00125758">
        <w:rPr>
          <w:rStyle w:val="Emphasis"/>
          <w:b w:val="0"/>
          <w:bCs/>
          <w:vanish/>
          <w:sz w:val="12"/>
          <w:u w:val="none"/>
        </w:rPr>
        <w:t>only</w:t>
      </w:r>
      <w:r w:rsidRPr="00083A9C">
        <w:rPr>
          <w:rStyle w:val="Emphasis"/>
        </w:rPr>
        <w:t xml:space="preserve"> </w:t>
      </w:r>
      <w:r w:rsidRPr="00083A9C">
        <w:rPr>
          <w:rStyle w:val="Emphasis"/>
          <w:highlight w:val="yellow"/>
        </w:rPr>
        <w:t>to</w:t>
      </w:r>
      <w:r w:rsidRPr="00083A9C">
        <w:rPr>
          <w:rStyle w:val="Emphasis"/>
        </w:rPr>
        <w:t xml:space="preserve"> </w:t>
      </w:r>
      <w:r w:rsidRPr="00125758">
        <w:rPr>
          <w:rStyle w:val="Emphasis"/>
          <w:b w:val="0"/>
          <w:bCs/>
          <w:vanish/>
          <w:sz w:val="12"/>
          <w:u w:val="none"/>
        </w:rPr>
        <w:t>express</w:t>
      </w:r>
      <w:r w:rsidRPr="00083A9C">
        <w:rPr>
          <w:rStyle w:val="Emphasis"/>
          <w:b w:val="0"/>
          <w:bCs/>
          <w:sz w:val="12"/>
          <w:u w:val="none"/>
        </w:rPr>
        <w:t xml:space="preserve"> </w:t>
      </w:r>
      <w:r w:rsidRPr="00125758">
        <w:rPr>
          <w:rStyle w:val="Emphasis"/>
          <w:b w:val="0"/>
          <w:bCs/>
          <w:vanish/>
          <w:sz w:val="12"/>
          <w:u w:val="none"/>
        </w:rPr>
        <w:t>their</w:t>
      </w:r>
      <w:r w:rsidRPr="00083A9C">
        <w:rPr>
          <w:rStyle w:val="Emphasis"/>
          <w:b w:val="0"/>
          <w:bCs/>
          <w:sz w:val="12"/>
          <w:u w:val="none"/>
        </w:rPr>
        <w:t xml:space="preserve"> </w:t>
      </w:r>
      <w:r w:rsidRPr="00125758">
        <w:rPr>
          <w:rStyle w:val="Emphasis"/>
          <w:b w:val="0"/>
          <w:bCs/>
          <w:vanish/>
          <w:sz w:val="12"/>
          <w:u w:val="none"/>
        </w:rPr>
        <w:t>grievances</w:t>
      </w:r>
      <w:r w:rsidRPr="00083A9C">
        <w:rPr>
          <w:rStyle w:val="Emphasis"/>
          <w:b w:val="0"/>
          <w:bCs/>
          <w:sz w:val="12"/>
          <w:u w:val="none"/>
        </w:rPr>
        <w:t xml:space="preserve"> </w:t>
      </w:r>
      <w:r w:rsidRPr="00125758">
        <w:rPr>
          <w:rStyle w:val="Emphasis"/>
          <w:b w:val="0"/>
          <w:bCs/>
          <w:vanish/>
          <w:sz w:val="12"/>
          <w:u w:val="none"/>
        </w:rPr>
        <w:t>to</w:t>
      </w:r>
      <w:r w:rsidRPr="00083A9C">
        <w:rPr>
          <w:rStyle w:val="Emphasis"/>
          <w:b w:val="0"/>
          <w:bCs/>
          <w:sz w:val="12"/>
          <w:u w:val="none"/>
        </w:rPr>
        <w:t xml:space="preserve"> </w:t>
      </w:r>
      <w:r w:rsidRPr="00125758">
        <w:rPr>
          <w:rStyle w:val="Emphasis"/>
          <w:b w:val="0"/>
          <w:bCs/>
          <w:vanish/>
          <w:sz w:val="12"/>
          <w:u w:val="none"/>
        </w:rPr>
        <w:t>their</w:t>
      </w:r>
      <w:r w:rsidRPr="00083A9C">
        <w:rPr>
          <w:rStyle w:val="Emphasis"/>
          <w:b w:val="0"/>
          <w:bCs/>
          <w:sz w:val="12"/>
          <w:u w:val="none"/>
        </w:rPr>
        <w:t xml:space="preserve"> </w:t>
      </w:r>
      <w:r w:rsidRPr="00125758">
        <w:rPr>
          <w:rStyle w:val="Emphasis"/>
          <w:b w:val="0"/>
          <w:bCs/>
          <w:vanish/>
          <w:sz w:val="12"/>
          <w:u w:val="none"/>
        </w:rPr>
        <w:t>prison</w:t>
      </w:r>
      <w:r w:rsidRPr="00083A9C">
        <w:rPr>
          <w:rStyle w:val="Emphasis"/>
          <w:b w:val="0"/>
          <w:bCs/>
          <w:sz w:val="12"/>
          <w:u w:val="none"/>
        </w:rPr>
        <w:t xml:space="preserve"> </w:t>
      </w:r>
      <w:r w:rsidRPr="00125758">
        <w:rPr>
          <w:rStyle w:val="Emphasis"/>
          <w:b w:val="0"/>
          <w:bCs/>
          <w:vanish/>
          <w:sz w:val="12"/>
          <w:u w:val="none"/>
        </w:rPr>
        <w:t>administrators,</w:t>
      </w:r>
      <w:r w:rsidRPr="00083A9C">
        <w:rPr>
          <w:rStyle w:val="Emphasis"/>
          <w:b w:val="0"/>
          <w:bCs/>
          <w:sz w:val="12"/>
          <w:u w:val="none"/>
        </w:rPr>
        <w:t xml:space="preserve"> </w:t>
      </w:r>
      <w:r w:rsidRPr="00125758">
        <w:rPr>
          <w:rStyle w:val="Emphasis"/>
          <w:b w:val="0"/>
          <w:bCs/>
          <w:vanish/>
          <w:sz w:val="12"/>
          <w:u w:val="none"/>
        </w:rPr>
        <w:t>but</w:t>
      </w:r>
      <w:r w:rsidRPr="00083A9C">
        <w:rPr>
          <w:rStyle w:val="Emphasis"/>
          <w:b w:val="0"/>
          <w:bCs/>
          <w:sz w:val="12"/>
          <w:u w:val="none"/>
        </w:rPr>
        <w:t xml:space="preserve"> </w:t>
      </w:r>
      <w:r w:rsidRPr="00125758">
        <w:rPr>
          <w:rStyle w:val="Emphasis"/>
          <w:b w:val="0"/>
          <w:bCs/>
          <w:vanish/>
          <w:sz w:val="12"/>
          <w:u w:val="none"/>
        </w:rPr>
        <w:t>also</w:t>
      </w:r>
      <w:r w:rsidRPr="00083A9C">
        <w:rPr>
          <w:rStyle w:val="Emphasis"/>
          <w:b w:val="0"/>
          <w:bCs/>
          <w:sz w:val="12"/>
          <w:u w:val="none"/>
        </w:rPr>
        <w:t xml:space="preserve"> </w:t>
      </w:r>
      <w:r w:rsidRPr="00125758">
        <w:rPr>
          <w:rStyle w:val="Emphasis"/>
          <w:b w:val="0"/>
          <w:bCs/>
          <w:vanish/>
          <w:sz w:val="12"/>
          <w:u w:val="none"/>
        </w:rPr>
        <w:t>to</w:t>
      </w:r>
      <w:r w:rsidRPr="00083A9C">
        <w:rPr>
          <w:rStyle w:val="Emphasis"/>
          <w:b w:val="0"/>
          <w:bCs/>
          <w:sz w:val="12"/>
          <w:u w:val="none"/>
        </w:rPr>
        <w:t xml:space="preserve"> </w:t>
      </w:r>
      <w:r w:rsidRPr="00125758">
        <w:rPr>
          <w:rStyle w:val="Emphasis"/>
          <w:b w:val="0"/>
          <w:bCs/>
          <w:vanish/>
          <w:sz w:val="12"/>
          <w:u w:val="none"/>
        </w:rPr>
        <w:t>“publicize</w:t>
      </w:r>
      <w:r w:rsidRPr="00083A9C">
        <w:rPr>
          <w:rStyle w:val="Emphasis"/>
          <w:b w:val="0"/>
          <w:bCs/>
          <w:sz w:val="12"/>
          <w:u w:val="none"/>
        </w:rPr>
        <w:t xml:space="preserve"> </w:t>
      </w:r>
      <w:r w:rsidRPr="00125758">
        <w:rPr>
          <w:rStyle w:val="Emphasis"/>
          <w:b w:val="0"/>
          <w:bCs/>
          <w:vanish/>
          <w:sz w:val="12"/>
          <w:u w:val="none"/>
        </w:rPr>
        <w:t>their</w:t>
      </w:r>
      <w:r w:rsidRPr="00083A9C">
        <w:rPr>
          <w:rStyle w:val="Emphasis"/>
          <w:b w:val="0"/>
          <w:bCs/>
          <w:sz w:val="12"/>
          <w:u w:val="none"/>
        </w:rPr>
        <w:t xml:space="preserve"> </w:t>
      </w:r>
      <w:r w:rsidRPr="00125758">
        <w:rPr>
          <w:rStyle w:val="Emphasis"/>
          <w:b w:val="0"/>
          <w:bCs/>
          <w:vanish/>
          <w:sz w:val="12"/>
          <w:u w:val="none"/>
        </w:rPr>
        <w:t>on-the-ground</w:t>
      </w:r>
      <w:r w:rsidRPr="00083A9C">
        <w:rPr>
          <w:rStyle w:val="Emphasis"/>
          <w:b w:val="0"/>
          <w:bCs/>
          <w:sz w:val="12"/>
          <w:u w:val="none"/>
        </w:rPr>
        <w:t xml:space="preserve"> </w:t>
      </w:r>
      <w:r w:rsidRPr="00125758">
        <w:rPr>
          <w:rStyle w:val="Emphasis"/>
          <w:b w:val="0"/>
          <w:bCs/>
          <w:vanish/>
          <w:sz w:val="12"/>
          <w:u w:val="none"/>
        </w:rPr>
        <w:t>realities</w:t>
      </w:r>
      <w:r w:rsidRPr="00083A9C">
        <w:rPr>
          <w:rStyle w:val="Emphasis"/>
          <w:b w:val="0"/>
          <w:bCs/>
          <w:sz w:val="12"/>
          <w:u w:val="none"/>
        </w:rPr>
        <w:t xml:space="preserve"> </w:t>
      </w:r>
      <w:r w:rsidRPr="00125758">
        <w:rPr>
          <w:rStyle w:val="Emphasis"/>
          <w:b w:val="0"/>
          <w:bCs/>
          <w:vanish/>
          <w:sz w:val="12"/>
          <w:u w:val="none"/>
        </w:rPr>
        <w:t>to</w:t>
      </w:r>
      <w:r w:rsidRPr="00083A9C">
        <w:rPr>
          <w:rStyle w:val="Emphasis"/>
          <w:b w:val="0"/>
          <w:bCs/>
          <w:sz w:val="12"/>
          <w:u w:val="none"/>
        </w:rPr>
        <w:t xml:space="preserve"> </w:t>
      </w:r>
      <w:r w:rsidRPr="00125758">
        <w:rPr>
          <w:rStyle w:val="Emphasis"/>
          <w:b w:val="0"/>
          <w:bCs/>
          <w:vanish/>
          <w:sz w:val="12"/>
          <w:u w:val="none"/>
        </w:rPr>
        <w:t>the</w:t>
      </w:r>
      <w:r w:rsidRPr="00083A9C">
        <w:rPr>
          <w:rStyle w:val="Emphasis"/>
          <w:b w:val="0"/>
          <w:bCs/>
          <w:sz w:val="12"/>
          <w:u w:val="none"/>
        </w:rPr>
        <w:t xml:space="preserve"> </w:t>
      </w:r>
      <w:r w:rsidRPr="00125758">
        <w:rPr>
          <w:rStyle w:val="Emphasis"/>
          <w:b w:val="0"/>
          <w:bCs/>
          <w:vanish/>
          <w:sz w:val="12"/>
          <w:u w:val="none"/>
        </w:rPr>
        <w:t>larger</w:t>
      </w:r>
      <w:r w:rsidRPr="00083A9C">
        <w:rPr>
          <w:rStyle w:val="Emphasis"/>
          <w:b w:val="0"/>
          <w:bCs/>
          <w:sz w:val="12"/>
          <w:u w:val="none"/>
        </w:rPr>
        <w:t xml:space="preserve"> </w:t>
      </w:r>
      <w:r w:rsidRPr="00125758">
        <w:rPr>
          <w:rStyle w:val="Emphasis"/>
          <w:b w:val="0"/>
          <w:bCs/>
          <w:vanish/>
          <w:sz w:val="12"/>
          <w:u w:val="none"/>
        </w:rPr>
        <w:t>world”183</w:t>
      </w:r>
      <w:r w:rsidRPr="00083A9C">
        <w:rPr>
          <w:rStyle w:val="Emphasis"/>
          <w:b w:val="0"/>
          <w:bCs/>
          <w:sz w:val="12"/>
          <w:u w:val="none"/>
        </w:rPr>
        <w:t xml:space="preserve"> </w:t>
      </w:r>
      <w:r w:rsidRPr="00125758">
        <w:rPr>
          <w:rStyle w:val="Emphasis"/>
          <w:b w:val="0"/>
          <w:bCs/>
          <w:vanish/>
          <w:sz w:val="12"/>
          <w:u w:val="none"/>
        </w:rPr>
        <w:t>and,</w:t>
      </w:r>
      <w:r w:rsidRPr="00083A9C">
        <w:rPr>
          <w:rStyle w:val="Emphasis"/>
          <w:b w:val="0"/>
          <w:bCs/>
          <w:sz w:val="12"/>
          <w:u w:val="none"/>
        </w:rPr>
        <w:t xml:space="preserve"> </w:t>
      </w:r>
      <w:r w:rsidRPr="00125758">
        <w:rPr>
          <w:rStyle w:val="Emphasis"/>
          <w:b w:val="0"/>
          <w:bCs/>
          <w:vanish/>
          <w:sz w:val="12"/>
          <w:u w:val="none"/>
        </w:rPr>
        <w:t>in</w:t>
      </w:r>
      <w:r w:rsidRPr="00083A9C">
        <w:rPr>
          <w:rStyle w:val="Emphasis"/>
          <w:b w:val="0"/>
          <w:bCs/>
          <w:sz w:val="12"/>
          <w:u w:val="none"/>
        </w:rPr>
        <w:t xml:space="preserve"> </w:t>
      </w:r>
      <w:r w:rsidRPr="00125758">
        <w:rPr>
          <w:rStyle w:val="Emphasis"/>
          <w:b w:val="0"/>
          <w:bCs/>
          <w:vanish/>
          <w:sz w:val="12"/>
          <w:u w:val="none"/>
        </w:rPr>
        <w:t>turn,</w:t>
      </w:r>
      <w:r w:rsidRPr="00083A9C">
        <w:rPr>
          <w:rStyle w:val="Emphasis"/>
          <w:b w:val="0"/>
          <w:bCs/>
          <w:sz w:val="12"/>
          <w:u w:val="none"/>
        </w:rPr>
        <w:t xml:space="preserve"> </w:t>
      </w:r>
      <w:r w:rsidRPr="00083A9C">
        <w:rPr>
          <w:rStyle w:val="Emphasis"/>
          <w:highlight w:val="yellow"/>
        </w:rPr>
        <w:t>gain</w:t>
      </w:r>
      <w:r w:rsidRPr="00083A9C">
        <w:rPr>
          <w:rStyle w:val="Emphasis"/>
        </w:rPr>
        <w:t xml:space="preserve"> </w:t>
      </w:r>
      <w:r w:rsidRPr="00125758">
        <w:rPr>
          <w:rStyle w:val="Emphasis"/>
          <w:b w:val="0"/>
          <w:bCs/>
          <w:vanish/>
          <w:sz w:val="12"/>
          <w:u w:val="none"/>
        </w:rPr>
        <w:t>attention</w:t>
      </w:r>
      <w:r w:rsidRPr="00083A9C">
        <w:rPr>
          <w:rStyle w:val="Emphasis"/>
          <w:b w:val="0"/>
          <w:bCs/>
          <w:sz w:val="12"/>
          <w:u w:val="none"/>
        </w:rPr>
        <w:t xml:space="preserve"> </w:t>
      </w:r>
      <w:r w:rsidRPr="00125758">
        <w:rPr>
          <w:rStyle w:val="Emphasis"/>
          <w:b w:val="0"/>
          <w:bCs/>
          <w:vanish/>
          <w:sz w:val="12"/>
          <w:u w:val="none"/>
        </w:rPr>
        <w:t>from</w:t>
      </w:r>
      <w:r w:rsidRPr="00083A9C">
        <w:rPr>
          <w:rStyle w:val="Emphasis"/>
          <w:b w:val="0"/>
          <w:bCs/>
          <w:sz w:val="12"/>
          <w:u w:val="none"/>
        </w:rPr>
        <w:t xml:space="preserve"> </w:t>
      </w:r>
      <w:r w:rsidRPr="00125758">
        <w:rPr>
          <w:rStyle w:val="Emphasis"/>
          <w:b w:val="0"/>
          <w:bCs/>
          <w:vanish/>
          <w:sz w:val="12"/>
          <w:u w:val="none"/>
        </w:rPr>
        <w:t>and</w:t>
      </w:r>
      <w:r w:rsidRPr="00083A9C">
        <w:rPr>
          <w:rStyle w:val="Emphasis"/>
        </w:rPr>
        <w:t xml:space="preserve"> </w:t>
      </w:r>
      <w:r w:rsidRPr="00083A9C">
        <w:rPr>
          <w:rStyle w:val="Emphasis"/>
          <w:highlight w:val="yellow"/>
        </w:rPr>
        <w:t xml:space="preserve">access to the political branches able to implement policy </w:t>
      </w:r>
      <w:r w:rsidRPr="00083A9C">
        <w:rPr>
          <w:rStyle w:val="Emphasis"/>
          <w:b w:val="0"/>
          <w:bCs/>
          <w:sz w:val="12"/>
          <w:highlight w:val="yellow"/>
          <w:u w:val="none"/>
        </w:rPr>
        <w:t>reform</w:t>
      </w:r>
      <w:r w:rsidRPr="00125758">
        <w:rPr>
          <w:rStyle w:val="Emphasis"/>
          <w:b w:val="0"/>
          <w:bCs/>
          <w:vanish/>
          <w:sz w:val="12"/>
          <w:u w:val="none"/>
        </w:rPr>
        <w:t>s.184</w:t>
      </w:r>
      <w:r w:rsidRPr="00083A9C">
        <w:rPr>
          <w:rStyle w:val="Emphasis"/>
          <w:b w:val="0"/>
          <w:bCs/>
          <w:sz w:val="12"/>
          <w:u w:val="none"/>
        </w:rPr>
        <w:t xml:space="preserve"> </w:t>
      </w:r>
      <w:r w:rsidRPr="00125758">
        <w:rPr>
          <w:rStyle w:val="Emphasis"/>
          <w:b w:val="0"/>
          <w:bCs/>
          <w:vanish/>
          <w:sz w:val="12"/>
          <w:u w:val="none"/>
        </w:rPr>
        <w:t>As</w:t>
      </w:r>
      <w:r w:rsidRPr="00083A9C">
        <w:rPr>
          <w:rStyle w:val="Emphasis"/>
          <w:b w:val="0"/>
          <w:bCs/>
          <w:sz w:val="12"/>
          <w:u w:val="none"/>
        </w:rPr>
        <w:t xml:space="preserve"> </w:t>
      </w:r>
      <w:r w:rsidRPr="00125758">
        <w:rPr>
          <w:rStyle w:val="Emphasis"/>
          <w:b w:val="0"/>
          <w:bCs/>
          <w:vanish/>
          <w:sz w:val="12"/>
          <w:u w:val="none"/>
        </w:rPr>
        <w:t>recent</w:t>
      </w:r>
      <w:r w:rsidRPr="00083A9C">
        <w:rPr>
          <w:rStyle w:val="Emphasis"/>
          <w:b w:val="0"/>
          <w:bCs/>
          <w:sz w:val="12"/>
          <w:u w:val="none"/>
        </w:rPr>
        <w:t xml:space="preserve"> </w:t>
      </w:r>
      <w:r w:rsidRPr="00125758">
        <w:rPr>
          <w:rStyle w:val="Emphasis"/>
          <w:b w:val="0"/>
          <w:bCs/>
          <w:vanish/>
          <w:sz w:val="12"/>
          <w:u w:val="none"/>
        </w:rPr>
        <w:t>history</w:t>
      </w:r>
      <w:r w:rsidRPr="00083A9C">
        <w:rPr>
          <w:rStyle w:val="Emphasis"/>
          <w:b w:val="0"/>
          <w:bCs/>
          <w:sz w:val="12"/>
          <w:u w:val="none"/>
        </w:rPr>
        <w:t xml:space="preserve"> </w:t>
      </w:r>
      <w:r w:rsidRPr="00125758">
        <w:rPr>
          <w:rStyle w:val="Emphasis"/>
          <w:b w:val="0"/>
          <w:bCs/>
          <w:vanish/>
          <w:sz w:val="12"/>
          <w:u w:val="none"/>
        </w:rPr>
        <w:t>has</w:t>
      </w:r>
      <w:r w:rsidRPr="00083A9C">
        <w:rPr>
          <w:rStyle w:val="Emphasis"/>
          <w:b w:val="0"/>
          <w:bCs/>
          <w:sz w:val="12"/>
          <w:u w:val="none"/>
        </w:rPr>
        <w:t xml:space="preserve"> </w:t>
      </w:r>
      <w:r w:rsidRPr="00125758">
        <w:rPr>
          <w:rStyle w:val="Emphasis"/>
          <w:b w:val="0"/>
          <w:bCs/>
          <w:vanish/>
          <w:sz w:val="12"/>
          <w:u w:val="none"/>
        </w:rPr>
        <w:t>shown,</w:t>
      </w:r>
      <w:r w:rsidRPr="00083A9C">
        <w:rPr>
          <w:rStyle w:val="Emphasis"/>
          <w:b w:val="0"/>
          <w:bCs/>
          <w:sz w:val="12"/>
          <w:u w:val="none"/>
        </w:rPr>
        <w:t xml:space="preserve"> </w:t>
      </w:r>
      <w:r w:rsidRPr="00125758">
        <w:rPr>
          <w:rStyle w:val="Emphasis"/>
          <w:b w:val="0"/>
          <w:bCs/>
          <w:vanish/>
          <w:sz w:val="12"/>
          <w:u w:val="none"/>
        </w:rPr>
        <w:t>inmates</w:t>
      </w:r>
      <w:r w:rsidRPr="00083A9C">
        <w:rPr>
          <w:rStyle w:val="Emphasis"/>
          <w:b w:val="0"/>
          <w:bCs/>
          <w:sz w:val="12"/>
          <w:u w:val="none"/>
        </w:rPr>
        <w:t xml:space="preserve"> </w:t>
      </w:r>
      <w:r w:rsidRPr="00125758">
        <w:rPr>
          <w:rStyle w:val="Emphasis"/>
          <w:b w:val="0"/>
          <w:bCs/>
          <w:vanish/>
          <w:sz w:val="12"/>
          <w:u w:val="none"/>
        </w:rPr>
        <w:t>have</w:t>
      </w:r>
      <w:r w:rsidRPr="00083A9C">
        <w:rPr>
          <w:rStyle w:val="Emphasis"/>
          <w:b w:val="0"/>
          <w:bCs/>
          <w:sz w:val="12"/>
          <w:u w:val="none"/>
        </w:rPr>
        <w:t xml:space="preserve"> </w:t>
      </w:r>
      <w:r w:rsidRPr="00125758">
        <w:rPr>
          <w:rStyle w:val="Emphasis"/>
          <w:b w:val="0"/>
          <w:bCs/>
          <w:vanish/>
          <w:sz w:val="12"/>
          <w:u w:val="none"/>
        </w:rPr>
        <w:t>experienced</w:t>
      </w:r>
      <w:r w:rsidRPr="00083A9C">
        <w:rPr>
          <w:rStyle w:val="Emphasis"/>
          <w:b w:val="0"/>
          <w:bCs/>
          <w:sz w:val="12"/>
          <w:u w:val="none"/>
        </w:rPr>
        <w:t xml:space="preserve"> </w:t>
      </w:r>
      <w:r w:rsidRPr="00125758">
        <w:rPr>
          <w:rStyle w:val="Emphasis"/>
          <w:b w:val="0"/>
          <w:bCs/>
          <w:vanish/>
          <w:sz w:val="12"/>
          <w:u w:val="none"/>
        </w:rPr>
        <w:t>some</w:t>
      </w:r>
      <w:r w:rsidRPr="00083A9C">
        <w:rPr>
          <w:rStyle w:val="Emphasis"/>
          <w:b w:val="0"/>
          <w:bCs/>
          <w:sz w:val="12"/>
          <w:u w:val="none"/>
        </w:rPr>
        <w:t xml:space="preserve"> </w:t>
      </w:r>
      <w:r w:rsidRPr="00125758">
        <w:rPr>
          <w:rStyle w:val="Emphasis"/>
          <w:b w:val="0"/>
          <w:bCs/>
          <w:vanish/>
          <w:sz w:val="12"/>
          <w:u w:val="none"/>
        </w:rPr>
        <w:t>success</w:t>
      </w:r>
      <w:r w:rsidRPr="00083A9C">
        <w:rPr>
          <w:rStyle w:val="Emphasis"/>
          <w:b w:val="0"/>
          <w:bCs/>
          <w:sz w:val="12"/>
          <w:u w:val="none"/>
        </w:rPr>
        <w:t xml:space="preserve"> </w:t>
      </w:r>
      <w:r w:rsidRPr="00125758">
        <w:rPr>
          <w:rStyle w:val="Emphasis"/>
          <w:b w:val="0"/>
          <w:bCs/>
          <w:vanish/>
          <w:sz w:val="12"/>
          <w:u w:val="none"/>
        </w:rPr>
        <w:t>by</w:t>
      </w:r>
      <w:r w:rsidRPr="00083A9C">
        <w:rPr>
          <w:rStyle w:val="Emphasis"/>
          <w:b w:val="0"/>
          <w:bCs/>
          <w:sz w:val="12"/>
          <w:u w:val="none"/>
        </w:rPr>
        <w:t xml:space="preserve"> </w:t>
      </w:r>
      <w:r w:rsidRPr="00125758">
        <w:rPr>
          <w:rStyle w:val="Emphasis"/>
          <w:b w:val="0"/>
          <w:bCs/>
          <w:vanish/>
          <w:sz w:val="12"/>
          <w:u w:val="none"/>
        </w:rPr>
        <w:t>pressing</w:t>
      </w:r>
      <w:r w:rsidRPr="00083A9C">
        <w:rPr>
          <w:rStyle w:val="Emphasis"/>
          <w:b w:val="0"/>
          <w:bCs/>
          <w:sz w:val="12"/>
          <w:u w:val="none"/>
        </w:rPr>
        <w:t xml:space="preserve"> </w:t>
      </w:r>
      <w:r w:rsidRPr="00125758">
        <w:rPr>
          <w:rStyle w:val="Emphasis"/>
          <w:b w:val="0"/>
          <w:bCs/>
          <w:vanish/>
          <w:sz w:val="12"/>
          <w:u w:val="none"/>
        </w:rPr>
        <w:t>their</w:t>
      </w:r>
      <w:r w:rsidRPr="00083A9C">
        <w:rPr>
          <w:rStyle w:val="Emphasis"/>
          <w:b w:val="0"/>
          <w:bCs/>
          <w:sz w:val="12"/>
          <w:u w:val="none"/>
        </w:rPr>
        <w:t xml:space="preserve"> </w:t>
      </w:r>
      <w:r w:rsidRPr="00125758">
        <w:rPr>
          <w:rStyle w:val="Emphasis"/>
          <w:b w:val="0"/>
          <w:bCs/>
          <w:vanish/>
          <w:sz w:val="12"/>
          <w:u w:val="none"/>
        </w:rPr>
        <w:t>claims</w:t>
      </w:r>
      <w:r w:rsidRPr="00083A9C">
        <w:rPr>
          <w:rStyle w:val="Emphasis"/>
          <w:b w:val="0"/>
          <w:bCs/>
          <w:sz w:val="12"/>
          <w:u w:val="none"/>
        </w:rPr>
        <w:t xml:space="preserve"> </w:t>
      </w:r>
      <w:r w:rsidRPr="00125758">
        <w:rPr>
          <w:rStyle w:val="Emphasis"/>
          <w:b w:val="0"/>
          <w:bCs/>
          <w:vanish/>
          <w:sz w:val="12"/>
          <w:u w:val="none"/>
        </w:rPr>
        <w:t>against</w:t>
      </w:r>
      <w:r w:rsidRPr="00083A9C">
        <w:rPr>
          <w:rStyle w:val="Emphasis"/>
          <w:b w:val="0"/>
          <w:bCs/>
          <w:sz w:val="12"/>
          <w:u w:val="none"/>
        </w:rPr>
        <w:t xml:space="preserve"> </w:t>
      </w:r>
      <w:r w:rsidRPr="00125758">
        <w:rPr>
          <w:rStyle w:val="Emphasis"/>
          <w:b w:val="0"/>
          <w:bCs/>
          <w:vanish/>
          <w:sz w:val="12"/>
          <w:u w:val="none"/>
        </w:rPr>
        <w:t>the</w:t>
      </w:r>
      <w:r w:rsidRPr="00083A9C">
        <w:rPr>
          <w:rStyle w:val="Emphasis"/>
          <w:b w:val="0"/>
          <w:bCs/>
          <w:sz w:val="12"/>
          <w:u w:val="none"/>
        </w:rPr>
        <w:t xml:space="preserve"> </w:t>
      </w:r>
      <w:r w:rsidRPr="00125758">
        <w:rPr>
          <w:rStyle w:val="Emphasis"/>
          <w:b w:val="0"/>
          <w:bCs/>
          <w:vanish/>
          <w:sz w:val="12"/>
          <w:u w:val="none"/>
        </w:rPr>
        <w:t>government</w:t>
      </w:r>
      <w:r w:rsidRPr="00083A9C">
        <w:rPr>
          <w:rStyle w:val="Emphasis"/>
          <w:b w:val="0"/>
          <w:bCs/>
          <w:sz w:val="12"/>
          <w:u w:val="none"/>
        </w:rPr>
        <w:t xml:space="preserve"> </w:t>
      </w:r>
      <w:r w:rsidRPr="00125758">
        <w:rPr>
          <w:rStyle w:val="Emphasis"/>
          <w:b w:val="0"/>
          <w:bCs/>
          <w:vanish/>
          <w:sz w:val="12"/>
          <w:u w:val="none"/>
        </w:rPr>
        <w:t>through</w:t>
      </w:r>
      <w:r w:rsidRPr="00083A9C">
        <w:rPr>
          <w:rStyle w:val="Emphasis"/>
          <w:b w:val="0"/>
          <w:bCs/>
          <w:sz w:val="12"/>
          <w:u w:val="none"/>
        </w:rPr>
        <w:t xml:space="preserve"> </w:t>
      </w:r>
      <w:r w:rsidRPr="00125758">
        <w:rPr>
          <w:rStyle w:val="Emphasis"/>
          <w:b w:val="0"/>
          <w:bCs/>
          <w:vanish/>
          <w:sz w:val="12"/>
          <w:u w:val="none"/>
        </w:rPr>
        <w:t>publicized</w:t>
      </w:r>
      <w:r w:rsidRPr="00083A9C">
        <w:rPr>
          <w:rStyle w:val="Emphasis"/>
          <w:b w:val="0"/>
          <w:bCs/>
          <w:sz w:val="12"/>
          <w:u w:val="none"/>
        </w:rPr>
        <w:t xml:space="preserve"> </w:t>
      </w:r>
      <w:r w:rsidRPr="00125758">
        <w:rPr>
          <w:rStyle w:val="Emphasis"/>
          <w:b w:val="0"/>
          <w:bCs/>
          <w:vanish/>
          <w:sz w:val="12"/>
          <w:u w:val="none"/>
        </w:rPr>
        <w:t>strikes.</w:t>
      </w:r>
      <w:r w:rsidRPr="00083A9C">
        <w:rPr>
          <w:rStyle w:val="Emphasis"/>
          <w:b w:val="0"/>
          <w:bCs/>
          <w:sz w:val="12"/>
          <w:u w:val="none"/>
        </w:rPr>
        <w:t xml:space="preserve"> </w:t>
      </w:r>
      <w:r w:rsidRPr="00125758">
        <w:rPr>
          <w:rStyle w:val="Emphasis"/>
          <w:b w:val="0"/>
          <w:bCs/>
          <w:vanish/>
          <w:sz w:val="12"/>
          <w:u w:val="none"/>
        </w:rPr>
        <w:t>For</w:t>
      </w:r>
      <w:r w:rsidRPr="00083A9C">
        <w:rPr>
          <w:rStyle w:val="Emphasis"/>
          <w:b w:val="0"/>
          <w:bCs/>
          <w:sz w:val="12"/>
          <w:u w:val="none"/>
        </w:rPr>
        <w:t xml:space="preserve"> </w:t>
      </w:r>
      <w:r w:rsidRPr="00125758">
        <w:rPr>
          <w:rStyle w:val="Emphasis"/>
          <w:b w:val="0"/>
          <w:bCs/>
          <w:vanish/>
          <w:sz w:val="12"/>
          <w:u w:val="none"/>
        </w:rPr>
        <w:t>example,</w:t>
      </w:r>
      <w:r w:rsidRPr="00083A9C">
        <w:rPr>
          <w:rStyle w:val="Emphasis"/>
          <w:b w:val="0"/>
          <w:bCs/>
          <w:sz w:val="12"/>
          <w:u w:val="none"/>
        </w:rPr>
        <w:t xml:space="preserve"> </w:t>
      </w:r>
      <w:r w:rsidRPr="00125758">
        <w:rPr>
          <w:rStyle w:val="Emphasis"/>
          <w:b w:val="0"/>
          <w:bCs/>
          <w:vanish/>
          <w:sz w:val="12"/>
          <w:u w:val="none"/>
        </w:rPr>
        <w:t>as</w:t>
      </w:r>
      <w:r w:rsidRPr="00083A9C">
        <w:rPr>
          <w:rStyle w:val="Emphasis"/>
          <w:b w:val="0"/>
          <w:bCs/>
          <w:sz w:val="12"/>
          <w:u w:val="none"/>
        </w:rPr>
        <w:t xml:space="preserve"> </w:t>
      </w:r>
      <w:r w:rsidRPr="00125758">
        <w:rPr>
          <w:rStyle w:val="Emphasis"/>
          <w:b w:val="0"/>
          <w:bCs/>
          <w:vanish/>
          <w:sz w:val="12"/>
          <w:u w:val="none"/>
        </w:rPr>
        <w:t>described</w:t>
      </w:r>
      <w:r w:rsidRPr="00083A9C">
        <w:rPr>
          <w:rStyle w:val="Emphasis"/>
          <w:b w:val="0"/>
          <w:bCs/>
          <w:sz w:val="12"/>
          <w:u w:val="none"/>
        </w:rPr>
        <w:t xml:space="preserve"> </w:t>
      </w:r>
      <w:r w:rsidRPr="00125758">
        <w:rPr>
          <w:rStyle w:val="Emphasis"/>
          <w:b w:val="0"/>
          <w:bCs/>
          <w:vanish/>
          <w:sz w:val="12"/>
          <w:u w:val="none"/>
        </w:rPr>
        <w:t>above,</w:t>
      </w:r>
      <w:r w:rsidRPr="00083A9C">
        <w:rPr>
          <w:rStyle w:val="Emphasis"/>
          <w:b w:val="0"/>
          <w:bCs/>
          <w:sz w:val="12"/>
          <w:u w:val="none"/>
        </w:rPr>
        <w:t xml:space="preserve"> </w:t>
      </w:r>
      <w:r w:rsidRPr="00083A9C">
        <w:rPr>
          <w:rStyle w:val="Emphasis"/>
          <w:highlight w:val="yellow"/>
        </w:rPr>
        <w:t>the California strikes in 2011 and 2013 generated public outcry that</w:t>
      </w:r>
      <w:r w:rsidRPr="00083A9C">
        <w:rPr>
          <w:rStyle w:val="Emphasis"/>
        </w:rPr>
        <w:t xml:space="preserve"> </w:t>
      </w:r>
      <w:r w:rsidRPr="00125758">
        <w:rPr>
          <w:rStyle w:val="Emphasis"/>
          <w:b w:val="0"/>
          <w:bCs/>
          <w:vanish/>
          <w:sz w:val="12"/>
          <w:u w:val="none"/>
        </w:rPr>
        <w:t>eventually</w:t>
      </w:r>
      <w:r w:rsidRPr="00083A9C">
        <w:rPr>
          <w:rStyle w:val="Emphasis"/>
        </w:rPr>
        <w:t xml:space="preserve"> </w:t>
      </w:r>
      <w:r w:rsidRPr="00083A9C">
        <w:rPr>
          <w:rStyle w:val="Emphasis"/>
          <w:highlight w:val="yellow"/>
        </w:rPr>
        <w:t xml:space="preserve">resulted in transfor- mations to the </w:t>
      </w:r>
      <w:r w:rsidRPr="00125758">
        <w:rPr>
          <w:rStyle w:val="Emphasis"/>
          <w:b w:val="0"/>
          <w:bCs/>
          <w:vanish/>
          <w:sz w:val="12"/>
          <w:u w:val="none"/>
        </w:rPr>
        <w:t>California</w:t>
      </w:r>
      <w:r w:rsidRPr="00083A9C">
        <w:rPr>
          <w:rStyle w:val="Emphasis"/>
          <w:b w:val="0"/>
          <w:bCs/>
          <w:sz w:val="12"/>
          <w:u w:val="none"/>
        </w:rPr>
        <w:t xml:space="preserve"> </w:t>
      </w:r>
      <w:r w:rsidRPr="00125758">
        <w:rPr>
          <w:rStyle w:val="Emphasis"/>
          <w:b w:val="0"/>
          <w:bCs/>
          <w:vanish/>
          <w:sz w:val="12"/>
          <w:u w:val="none"/>
        </w:rPr>
        <w:t>prison</w:t>
      </w:r>
      <w:r w:rsidRPr="00083A9C">
        <w:rPr>
          <w:rStyle w:val="Emphasis"/>
          <w:b w:val="0"/>
          <w:bCs/>
          <w:sz w:val="12"/>
          <w:u w:val="none"/>
        </w:rPr>
        <w:t xml:space="preserve"> </w:t>
      </w:r>
      <w:r w:rsidRPr="00125758">
        <w:rPr>
          <w:rStyle w:val="Emphasis"/>
          <w:b w:val="0"/>
          <w:bCs/>
          <w:vanish/>
          <w:sz w:val="12"/>
          <w:u w:val="none"/>
        </w:rPr>
        <w:t>system’s</w:t>
      </w:r>
      <w:r w:rsidRPr="00083A9C">
        <w:rPr>
          <w:rStyle w:val="Emphasis"/>
        </w:rPr>
        <w:t xml:space="preserve"> </w:t>
      </w:r>
      <w:r w:rsidRPr="00083A9C">
        <w:rPr>
          <w:rStyle w:val="Emphasis"/>
          <w:highlight w:val="yellow"/>
        </w:rPr>
        <w:t>solitary confinement policies</w:t>
      </w:r>
      <w:r w:rsidRPr="00125758">
        <w:rPr>
          <w:rStyle w:val="Emphasis"/>
          <w:vanish/>
        </w:rPr>
        <w:t>.</w:t>
      </w:r>
      <w:r w:rsidRPr="00125758">
        <w:rPr>
          <w:rStyle w:val="Emphasis"/>
          <w:b w:val="0"/>
          <w:bCs/>
          <w:vanish/>
          <w:sz w:val="12"/>
          <w:u w:val="none"/>
        </w:rPr>
        <w:t>185</w:t>
      </w:r>
      <w:r w:rsidRPr="00083A9C">
        <w:rPr>
          <w:rStyle w:val="Emphasis"/>
        </w:rPr>
        <w:t xml:space="preserve"> </w:t>
      </w:r>
      <w:r w:rsidRPr="00083A9C">
        <w:rPr>
          <w:rStyle w:val="Emphasis"/>
          <w:highlight w:val="yellow"/>
        </w:rPr>
        <w:t>In Alabama, inmates’ participation</w:t>
      </w:r>
      <w:r w:rsidRPr="00083A9C">
        <w:rPr>
          <w:rStyle w:val="Emphasis"/>
        </w:rPr>
        <w:t xml:space="preserve"> </w:t>
      </w:r>
      <w:r w:rsidRPr="00083A9C">
        <w:rPr>
          <w:rStyle w:val="Emphasis"/>
          <w:highlight w:val="yellow"/>
        </w:rPr>
        <w:t>in the</w:t>
      </w:r>
      <w:r w:rsidRPr="00083A9C">
        <w:rPr>
          <w:rStyle w:val="Emphasis"/>
        </w:rPr>
        <w:t xml:space="preserve"> </w:t>
      </w:r>
      <w:r w:rsidRPr="00125758">
        <w:rPr>
          <w:rStyle w:val="Emphasis"/>
          <w:b w:val="0"/>
          <w:bCs/>
          <w:vanish/>
          <w:sz w:val="12"/>
          <w:u w:val="none"/>
        </w:rPr>
        <w:t>2016</w:t>
      </w:r>
      <w:r w:rsidRPr="00083A9C">
        <w:rPr>
          <w:rStyle w:val="Emphasis"/>
        </w:rPr>
        <w:t xml:space="preserve"> </w:t>
      </w:r>
      <w:r w:rsidRPr="00083A9C">
        <w:rPr>
          <w:rStyle w:val="Emphasis"/>
          <w:highlight w:val="yellow"/>
        </w:rPr>
        <w:t>nationwide prison strike helped prompt the Department of Justice</w:t>
      </w:r>
      <w:r w:rsidRPr="00083A9C">
        <w:rPr>
          <w:rStyle w:val="Emphasis"/>
        </w:rPr>
        <w:t xml:space="preserve"> </w:t>
      </w:r>
      <w:r w:rsidRPr="00083A9C">
        <w:rPr>
          <w:rStyle w:val="Emphasis"/>
          <w:highlight w:val="yellow"/>
        </w:rPr>
        <w:t>to open an investigation into the state’s prison conditions</w:t>
      </w:r>
      <w:r w:rsidRPr="00125758">
        <w:rPr>
          <w:rStyle w:val="Emphasis"/>
          <w:vanish/>
        </w:rPr>
        <w:t>.</w:t>
      </w:r>
      <w:r w:rsidRPr="00125758">
        <w:rPr>
          <w:rStyle w:val="Emphasis"/>
          <w:b w:val="0"/>
          <w:bCs/>
          <w:vanish/>
          <w:sz w:val="12"/>
          <w:u w:val="none"/>
        </w:rPr>
        <w:t>186</w:t>
      </w:r>
      <w:r w:rsidRPr="00083A9C">
        <w:rPr>
          <w:rStyle w:val="Emphasis"/>
          <w:b w:val="0"/>
          <w:bCs/>
          <w:sz w:val="12"/>
          <w:u w:val="none"/>
        </w:rPr>
        <w:t xml:space="preserve"> </w:t>
      </w:r>
      <w:r w:rsidRPr="00125758">
        <w:rPr>
          <w:rStyle w:val="Emphasis"/>
          <w:b w:val="0"/>
          <w:bCs/>
          <w:vanish/>
          <w:sz w:val="12"/>
          <w:u w:val="none"/>
        </w:rPr>
        <w:t>And</w:t>
      </w:r>
      <w:r w:rsidRPr="00083A9C">
        <w:rPr>
          <w:rStyle w:val="Emphasis"/>
          <w:b w:val="0"/>
          <w:bCs/>
          <w:sz w:val="12"/>
          <w:u w:val="none"/>
        </w:rPr>
        <w:t xml:space="preserve"> </w:t>
      </w:r>
      <w:r w:rsidRPr="00125758">
        <w:rPr>
          <w:rStyle w:val="Emphasis"/>
          <w:b w:val="0"/>
          <w:bCs/>
          <w:vanish/>
          <w:sz w:val="12"/>
          <w:u w:val="none"/>
        </w:rPr>
        <w:t>more</w:t>
      </w:r>
      <w:r w:rsidRPr="00083A9C">
        <w:rPr>
          <w:rStyle w:val="Emphasis"/>
          <w:b w:val="0"/>
          <w:bCs/>
          <w:sz w:val="12"/>
          <w:u w:val="none"/>
        </w:rPr>
        <w:t xml:space="preserve"> </w:t>
      </w:r>
      <w:r w:rsidRPr="00125758">
        <w:rPr>
          <w:rStyle w:val="Emphasis"/>
          <w:b w:val="0"/>
          <w:bCs/>
          <w:vanish/>
          <w:sz w:val="12"/>
          <w:u w:val="none"/>
        </w:rPr>
        <w:t>broadly</w:t>
      </w:r>
      <w:r w:rsidRPr="00083A9C">
        <w:rPr>
          <w:rStyle w:val="Emphasis"/>
          <w:b w:val="0"/>
          <w:bCs/>
          <w:sz w:val="12"/>
          <w:u w:val="none"/>
        </w:rPr>
        <w:t xml:space="preserve"> </w:t>
      </w:r>
      <w:r w:rsidRPr="00125758">
        <w:rPr>
          <w:rStyle w:val="Emphasis"/>
          <w:b w:val="0"/>
          <w:bCs/>
          <w:vanish/>
          <w:sz w:val="12"/>
          <w:u w:val="none"/>
        </w:rPr>
        <w:t>speaking,</w:t>
      </w:r>
      <w:r w:rsidRPr="00083A9C">
        <w:rPr>
          <w:rStyle w:val="Emphasis"/>
          <w:b w:val="0"/>
          <w:bCs/>
          <w:sz w:val="12"/>
          <w:u w:val="none"/>
        </w:rPr>
        <w:t xml:space="preserve"> </w:t>
      </w:r>
      <w:r w:rsidRPr="00125758">
        <w:rPr>
          <w:rStyle w:val="Emphasis"/>
          <w:b w:val="0"/>
          <w:bCs/>
          <w:vanish/>
          <w:sz w:val="12"/>
          <w:u w:val="none"/>
        </w:rPr>
        <w:t>strikes</w:t>
      </w:r>
      <w:r w:rsidRPr="00083A9C">
        <w:rPr>
          <w:rStyle w:val="Emphasis"/>
          <w:b w:val="0"/>
          <w:bCs/>
          <w:sz w:val="12"/>
          <w:u w:val="none"/>
        </w:rPr>
        <w:t xml:space="preserve"> </w:t>
      </w:r>
      <w:r w:rsidRPr="00125758">
        <w:rPr>
          <w:rStyle w:val="Emphasis"/>
          <w:b w:val="0"/>
          <w:bCs/>
          <w:vanish/>
          <w:sz w:val="12"/>
          <w:u w:val="none"/>
        </w:rPr>
        <w:t>like</w:t>
      </w:r>
      <w:r w:rsidRPr="00083A9C">
        <w:rPr>
          <w:rStyle w:val="Emphasis"/>
          <w:b w:val="0"/>
          <w:bCs/>
          <w:sz w:val="12"/>
          <w:u w:val="none"/>
        </w:rPr>
        <w:t xml:space="preserve"> </w:t>
      </w:r>
      <w:r w:rsidRPr="00125758">
        <w:rPr>
          <w:rStyle w:val="Emphasis"/>
          <w:b w:val="0"/>
          <w:bCs/>
          <w:vanish/>
          <w:sz w:val="12"/>
          <w:u w:val="none"/>
        </w:rPr>
        <w:t>the</w:t>
      </w:r>
      <w:r w:rsidRPr="00083A9C">
        <w:rPr>
          <w:rStyle w:val="Emphasis"/>
          <w:b w:val="0"/>
          <w:bCs/>
          <w:sz w:val="12"/>
          <w:u w:val="none"/>
        </w:rPr>
        <w:t xml:space="preserve"> </w:t>
      </w:r>
      <w:r w:rsidRPr="00125758">
        <w:rPr>
          <w:rStyle w:val="Emphasis"/>
          <w:b w:val="0"/>
          <w:bCs/>
          <w:vanish/>
          <w:sz w:val="12"/>
          <w:u w:val="none"/>
        </w:rPr>
        <w:t>2018</w:t>
      </w:r>
      <w:r w:rsidRPr="00083A9C">
        <w:rPr>
          <w:rStyle w:val="Emphasis"/>
          <w:b w:val="0"/>
          <w:bCs/>
          <w:sz w:val="12"/>
          <w:u w:val="none"/>
        </w:rPr>
        <w:t xml:space="preserve"> </w:t>
      </w:r>
      <w:r w:rsidRPr="00125758">
        <w:rPr>
          <w:rStyle w:val="Emphasis"/>
          <w:b w:val="0"/>
          <w:bCs/>
          <w:vanish/>
          <w:sz w:val="12"/>
          <w:u w:val="none"/>
        </w:rPr>
        <w:t>strike</w:t>
      </w:r>
      <w:r w:rsidRPr="00083A9C">
        <w:rPr>
          <w:rStyle w:val="Emphasis"/>
          <w:b w:val="0"/>
          <w:bCs/>
          <w:sz w:val="12"/>
          <w:u w:val="none"/>
        </w:rPr>
        <w:t xml:space="preserve"> </w:t>
      </w:r>
      <w:r w:rsidRPr="00125758">
        <w:rPr>
          <w:rStyle w:val="Emphasis"/>
          <w:b w:val="0"/>
          <w:bCs/>
          <w:vanish/>
          <w:sz w:val="12"/>
          <w:u w:val="none"/>
        </w:rPr>
        <w:t>have</w:t>
      </w:r>
      <w:r w:rsidRPr="00083A9C">
        <w:rPr>
          <w:rStyle w:val="Emphasis"/>
          <w:b w:val="0"/>
          <w:bCs/>
          <w:sz w:val="12"/>
          <w:u w:val="none"/>
        </w:rPr>
        <w:t xml:space="preserve"> </w:t>
      </w:r>
      <w:r w:rsidRPr="00125758">
        <w:rPr>
          <w:rStyle w:val="Emphasis"/>
          <w:b w:val="0"/>
          <w:bCs/>
          <w:vanish/>
          <w:sz w:val="12"/>
          <w:u w:val="none"/>
        </w:rPr>
        <w:t>begun</w:t>
      </w:r>
      <w:r w:rsidRPr="00083A9C">
        <w:rPr>
          <w:rStyle w:val="Emphasis"/>
          <w:b w:val="0"/>
          <w:bCs/>
          <w:sz w:val="12"/>
          <w:u w:val="none"/>
        </w:rPr>
        <w:t xml:space="preserve"> </w:t>
      </w:r>
      <w:r w:rsidRPr="00125758">
        <w:rPr>
          <w:rStyle w:val="Emphasis"/>
          <w:b w:val="0"/>
          <w:bCs/>
          <w:vanish/>
          <w:sz w:val="12"/>
          <w:u w:val="none"/>
        </w:rPr>
        <w:t>to</w:t>
      </w:r>
      <w:r w:rsidRPr="00083A9C">
        <w:rPr>
          <w:rStyle w:val="Emphasis"/>
          <w:b w:val="0"/>
          <w:bCs/>
          <w:sz w:val="12"/>
          <w:u w:val="none"/>
        </w:rPr>
        <w:t xml:space="preserve"> </w:t>
      </w:r>
      <w:r w:rsidRPr="00125758">
        <w:rPr>
          <w:rStyle w:val="Emphasis"/>
          <w:b w:val="0"/>
          <w:bCs/>
          <w:vanish/>
          <w:sz w:val="12"/>
          <w:u w:val="none"/>
        </w:rPr>
        <w:t>“remedy</w:t>
      </w:r>
      <w:r w:rsidRPr="00083A9C">
        <w:rPr>
          <w:rStyle w:val="Emphasis"/>
          <w:b w:val="0"/>
          <w:bCs/>
          <w:sz w:val="12"/>
          <w:u w:val="none"/>
        </w:rPr>
        <w:t xml:space="preserve"> </w:t>
      </w:r>
      <w:r w:rsidRPr="00125758">
        <w:rPr>
          <w:rStyle w:val="Emphasis"/>
          <w:b w:val="0"/>
          <w:bCs/>
          <w:vanish/>
          <w:sz w:val="12"/>
          <w:u w:val="none"/>
        </w:rPr>
        <w:t>power</w:t>
      </w:r>
      <w:r w:rsidRPr="00083A9C">
        <w:rPr>
          <w:rStyle w:val="Emphasis"/>
          <w:b w:val="0"/>
          <w:bCs/>
          <w:sz w:val="12"/>
          <w:u w:val="none"/>
        </w:rPr>
        <w:t xml:space="preserve"> </w:t>
      </w:r>
      <w:r w:rsidRPr="00125758">
        <w:rPr>
          <w:rStyle w:val="Emphasis"/>
          <w:b w:val="0"/>
          <w:bCs/>
          <w:vanish/>
          <w:sz w:val="12"/>
          <w:u w:val="none"/>
        </w:rPr>
        <w:t>imbalances,</w:t>
      </w:r>
      <w:r w:rsidRPr="00083A9C">
        <w:rPr>
          <w:rStyle w:val="Emphasis"/>
          <w:b w:val="0"/>
          <w:bCs/>
          <w:sz w:val="12"/>
          <w:u w:val="none"/>
        </w:rPr>
        <w:t xml:space="preserve"> </w:t>
      </w:r>
      <w:r w:rsidRPr="00125758">
        <w:rPr>
          <w:rStyle w:val="Emphasis"/>
          <w:b w:val="0"/>
          <w:bCs/>
          <w:vanish/>
          <w:sz w:val="12"/>
          <w:u w:val="none"/>
        </w:rPr>
        <w:t>bring</w:t>
      </w:r>
      <w:r w:rsidRPr="00083A9C">
        <w:rPr>
          <w:rStyle w:val="Emphasis"/>
          <w:b w:val="0"/>
          <w:bCs/>
          <w:sz w:val="12"/>
          <w:u w:val="none"/>
        </w:rPr>
        <w:t xml:space="preserve"> </w:t>
      </w:r>
      <w:r w:rsidRPr="00125758">
        <w:rPr>
          <w:rStyle w:val="Emphasis"/>
          <w:b w:val="0"/>
          <w:bCs/>
          <w:vanish/>
          <w:sz w:val="12"/>
          <w:u w:val="none"/>
        </w:rPr>
        <w:t>aggregate</w:t>
      </w:r>
      <w:r w:rsidRPr="00083A9C">
        <w:rPr>
          <w:rStyle w:val="Emphasis"/>
          <w:b w:val="0"/>
          <w:bCs/>
          <w:sz w:val="12"/>
          <w:u w:val="none"/>
        </w:rPr>
        <w:t xml:space="preserve"> </w:t>
      </w:r>
      <w:r w:rsidRPr="00125758">
        <w:rPr>
          <w:rStyle w:val="Emphasis"/>
          <w:b w:val="0"/>
          <w:bCs/>
          <w:vanish/>
          <w:sz w:val="12"/>
          <w:u w:val="none"/>
        </w:rPr>
        <w:t>structural</w:t>
      </w:r>
      <w:r w:rsidRPr="00083A9C">
        <w:rPr>
          <w:rStyle w:val="Emphasis"/>
          <w:b w:val="0"/>
          <w:bCs/>
          <w:sz w:val="12"/>
          <w:u w:val="none"/>
        </w:rPr>
        <w:t xml:space="preserve"> </w:t>
      </w:r>
      <w:r w:rsidRPr="00125758">
        <w:rPr>
          <w:rStyle w:val="Emphasis"/>
          <w:b w:val="0"/>
          <w:bCs/>
          <w:vanish/>
          <w:sz w:val="12"/>
          <w:u w:val="none"/>
        </w:rPr>
        <w:t>harms</w:t>
      </w:r>
      <w:r w:rsidRPr="00083A9C">
        <w:rPr>
          <w:rStyle w:val="Emphasis"/>
          <w:b w:val="0"/>
          <w:bCs/>
          <w:sz w:val="12"/>
          <w:u w:val="none"/>
        </w:rPr>
        <w:t xml:space="preserve"> </w:t>
      </w:r>
      <w:r w:rsidRPr="00125758">
        <w:rPr>
          <w:rStyle w:val="Emphasis"/>
          <w:b w:val="0"/>
          <w:bCs/>
          <w:vanish/>
          <w:sz w:val="12"/>
          <w:u w:val="none"/>
        </w:rPr>
        <w:t>into</w:t>
      </w:r>
      <w:r w:rsidRPr="00083A9C">
        <w:rPr>
          <w:rStyle w:val="Emphasis"/>
          <w:b w:val="0"/>
          <w:bCs/>
          <w:sz w:val="12"/>
          <w:u w:val="none"/>
        </w:rPr>
        <w:t xml:space="preserve"> </w:t>
      </w:r>
      <w:r w:rsidRPr="00125758">
        <w:rPr>
          <w:rStyle w:val="Emphasis"/>
          <w:b w:val="0"/>
          <w:bCs/>
          <w:vanish/>
          <w:sz w:val="12"/>
          <w:u w:val="none"/>
        </w:rPr>
        <w:t>view,</w:t>
      </w:r>
      <w:r w:rsidRPr="00083A9C">
        <w:rPr>
          <w:rStyle w:val="Emphasis"/>
          <w:b w:val="0"/>
          <w:bCs/>
          <w:sz w:val="12"/>
          <w:u w:val="none"/>
        </w:rPr>
        <w:t xml:space="preserve"> </w:t>
      </w:r>
      <w:r w:rsidRPr="00125758">
        <w:rPr>
          <w:rStyle w:val="Emphasis"/>
          <w:b w:val="0"/>
          <w:bCs/>
          <w:vanish/>
          <w:sz w:val="12"/>
          <w:u w:val="none"/>
        </w:rPr>
        <w:t>and</w:t>
      </w:r>
      <w:r w:rsidRPr="00083A9C">
        <w:rPr>
          <w:rStyle w:val="Emphasis"/>
          <w:b w:val="0"/>
          <w:bCs/>
          <w:sz w:val="12"/>
          <w:u w:val="none"/>
        </w:rPr>
        <w:t xml:space="preserve"> </w:t>
      </w:r>
      <w:r w:rsidRPr="00125758">
        <w:rPr>
          <w:rStyle w:val="Emphasis"/>
          <w:b w:val="0"/>
          <w:bCs/>
          <w:vanish/>
          <w:sz w:val="12"/>
          <w:u w:val="none"/>
        </w:rPr>
        <w:t>shift</w:t>
      </w:r>
      <w:r w:rsidRPr="00083A9C">
        <w:rPr>
          <w:rStyle w:val="Emphasis"/>
          <w:b w:val="0"/>
          <w:bCs/>
          <w:sz w:val="12"/>
          <w:u w:val="none"/>
        </w:rPr>
        <w:t xml:space="preserve"> </w:t>
      </w:r>
      <w:r w:rsidRPr="00125758">
        <w:rPr>
          <w:rStyle w:val="Emphasis"/>
          <w:b w:val="0"/>
          <w:bCs/>
          <w:vanish/>
          <w:sz w:val="12"/>
          <w:u w:val="none"/>
        </w:rPr>
        <w:t>deeply</w:t>
      </w:r>
      <w:r w:rsidRPr="00083A9C">
        <w:rPr>
          <w:rStyle w:val="Emphasis"/>
          <w:b w:val="0"/>
          <w:bCs/>
          <w:sz w:val="12"/>
          <w:u w:val="none"/>
        </w:rPr>
        <w:t xml:space="preserve"> </w:t>
      </w:r>
      <w:r w:rsidRPr="00125758">
        <w:rPr>
          <w:rStyle w:val="Emphasis"/>
          <w:b w:val="0"/>
          <w:bCs/>
          <w:vanish/>
          <w:sz w:val="12"/>
          <w:u w:val="none"/>
        </w:rPr>
        <w:t>entrenched</w:t>
      </w:r>
      <w:r w:rsidRPr="00083A9C">
        <w:rPr>
          <w:rStyle w:val="Emphasis"/>
          <w:b w:val="0"/>
          <w:bCs/>
          <w:sz w:val="12"/>
          <w:u w:val="none"/>
        </w:rPr>
        <w:t xml:space="preserve"> </w:t>
      </w:r>
      <w:r w:rsidRPr="00125758">
        <w:rPr>
          <w:rStyle w:val="Emphasis"/>
          <w:b w:val="0"/>
          <w:bCs/>
          <w:vanish/>
          <w:sz w:val="12"/>
          <w:u w:val="none"/>
        </w:rPr>
        <w:t>legal</w:t>
      </w:r>
      <w:r w:rsidRPr="00083A9C">
        <w:rPr>
          <w:rStyle w:val="Emphasis"/>
          <w:b w:val="0"/>
          <w:bCs/>
          <w:sz w:val="12"/>
          <w:u w:val="none"/>
        </w:rPr>
        <w:t xml:space="preserve"> </w:t>
      </w:r>
      <w:r w:rsidRPr="00125758">
        <w:rPr>
          <w:rStyle w:val="Emphasis"/>
          <w:b w:val="0"/>
          <w:bCs/>
          <w:vanish/>
          <w:sz w:val="12"/>
          <w:u w:val="none"/>
        </w:rPr>
        <w:t>and</w:t>
      </w:r>
      <w:r w:rsidRPr="00083A9C">
        <w:rPr>
          <w:rStyle w:val="Emphasis"/>
          <w:b w:val="0"/>
          <w:bCs/>
          <w:sz w:val="12"/>
          <w:u w:val="none"/>
        </w:rPr>
        <w:t xml:space="preserve"> </w:t>
      </w:r>
      <w:r w:rsidRPr="00125758">
        <w:rPr>
          <w:rStyle w:val="Emphasis"/>
          <w:b w:val="0"/>
          <w:bCs/>
          <w:vanish/>
          <w:sz w:val="12"/>
          <w:u w:val="none"/>
        </w:rPr>
        <w:t>constitutional”</w:t>
      </w:r>
      <w:r w:rsidRPr="00083A9C">
        <w:rPr>
          <w:rStyle w:val="Emphasis"/>
          <w:b w:val="0"/>
          <w:bCs/>
          <w:sz w:val="12"/>
          <w:u w:val="none"/>
        </w:rPr>
        <w:t xml:space="preserve"> </w:t>
      </w:r>
      <w:r w:rsidRPr="00125758">
        <w:rPr>
          <w:rStyle w:val="Emphasis"/>
          <w:b w:val="0"/>
          <w:bCs/>
          <w:vanish/>
          <w:sz w:val="12"/>
          <w:u w:val="none"/>
        </w:rPr>
        <w:t>barriers</w:t>
      </w:r>
      <w:r w:rsidRPr="00083A9C">
        <w:rPr>
          <w:rStyle w:val="Emphasis"/>
          <w:b w:val="0"/>
          <w:bCs/>
          <w:sz w:val="12"/>
          <w:u w:val="none"/>
        </w:rPr>
        <w:t xml:space="preserve"> </w:t>
      </w:r>
      <w:r w:rsidRPr="00125758">
        <w:rPr>
          <w:rStyle w:val="Emphasis"/>
          <w:b w:val="0"/>
          <w:bCs/>
          <w:vanish/>
          <w:sz w:val="12"/>
          <w:u w:val="none"/>
        </w:rPr>
        <w:t>to</w:t>
      </w:r>
      <w:r w:rsidRPr="00083A9C">
        <w:rPr>
          <w:rStyle w:val="Emphasis"/>
          <w:b w:val="0"/>
          <w:bCs/>
          <w:sz w:val="12"/>
          <w:u w:val="none"/>
        </w:rPr>
        <w:t xml:space="preserve"> </w:t>
      </w:r>
      <w:r w:rsidRPr="00125758">
        <w:rPr>
          <w:rStyle w:val="Emphasis"/>
          <w:b w:val="0"/>
          <w:bCs/>
          <w:vanish/>
          <w:sz w:val="12"/>
          <w:u w:val="none"/>
        </w:rPr>
        <w:t>critical</w:t>
      </w:r>
      <w:r w:rsidRPr="00083A9C">
        <w:rPr>
          <w:rStyle w:val="Emphasis"/>
          <w:b w:val="0"/>
          <w:bCs/>
          <w:sz w:val="12"/>
          <w:u w:val="none"/>
        </w:rPr>
        <w:t xml:space="preserve"> </w:t>
      </w:r>
      <w:r w:rsidRPr="00125758">
        <w:rPr>
          <w:rStyle w:val="Emphasis"/>
          <w:b w:val="0"/>
          <w:bCs/>
          <w:vanish/>
          <w:sz w:val="12"/>
          <w:u w:val="none"/>
        </w:rPr>
        <w:t>prison</w:t>
      </w:r>
      <w:r w:rsidRPr="00083A9C">
        <w:rPr>
          <w:rStyle w:val="Emphasis"/>
          <w:b w:val="0"/>
          <w:bCs/>
          <w:sz w:val="12"/>
          <w:u w:val="none"/>
        </w:rPr>
        <w:t xml:space="preserve"> </w:t>
      </w:r>
      <w:r w:rsidRPr="00125758">
        <w:rPr>
          <w:rStyle w:val="Emphasis"/>
          <w:b w:val="0"/>
          <w:bCs/>
          <w:vanish/>
          <w:sz w:val="12"/>
          <w:u w:val="none"/>
        </w:rPr>
        <w:t>reforms.187</w:t>
      </w:r>
      <w:r w:rsidRPr="00083A9C">
        <w:rPr>
          <w:rStyle w:val="Emphasis"/>
          <w:b w:val="0"/>
          <w:bCs/>
          <w:sz w:val="12"/>
          <w:u w:val="none"/>
        </w:rPr>
        <w:t xml:space="preserve"> </w:t>
      </w:r>
      <w:r w:rsidRPr="00125758">
        <w:rPr>
          <w:rStyle w:val="Emphasis"/>
          <w:b w:val="0"/>
          <w:bCs/>
          <w:vanish/>
          <w:sz w:val="12"/>
          <w:u w:val="none"/>
        </w:rPr>
        <w:t>B.</w:t>
      </w:r>
      <w:r w:rsidRPr="00083A9C">
        <w:rPr>
          <w:rStyle w:val="Emphasis"/>
          <w:b w:val="0"/>
          <w:bCs/>
          <w:sz w:val="12"/>
          <w:u w:val="none"/>
        </w:rPr>
        <w:t xml:space="preserve"> </w:t>
      </w:r>
      <w:r w:rsidRPr="00125758">
        <w:rPr>
          <w:rStyle w:val="Emphasis"/>
          <w:b w:val="0"/>
          <w:bCs/>
          <w:vanish/>
          <w:sz w:val="12"/>
          <w:u w:val="none"/>
        </w:rPr>
        <w:t>Considering</w:t>
      </w:r>
      <w:r w:rsidRPr="00083A9C">
        <w:rPr>
          <w:rStyle w:val="Emphasis"/>
          <w:b w:val="0"/>
          <w:bCs/>
          <w:sz w:val="12"/>
          <w:u w:val="none"/>
        </w:rPr>
        <w:t xml:space="preserve"> </w:t>
      </w:r>
      <w:r w:rsidRPr="00125758">
        <w:rPr>
          <w:rStyle w:val="Emphasis"/>
          <w:b w:val="0"/>
          <w:bCs/>
          <w:vanish/>
          <w:sz w:val="12"/>
          <w:u w:val="none"/>
        </w:rPr>
        <w:t>Additional</w:t>
      </w:r>
      <w:r w:rsidRPr="00083A9C">
        <w:rPr>
          <w:rStyle w:val="Emphasis"/>
          <w:b w:val="0"/>
          <w:bCs/>
          <w:sz w:val="12"/>
          <w:u w:val="none"/>
        </w:rPr>
        <w:t xml:space="preserve"> </w:t>
      </w:r>
      <w:r w:rsidRPr="00125758">
        <w:rPr>
          <w:rStyle w:val="Emphasis"/>
          <w:b w:val="0"/>
          <w:bCs/>
          <w:vanish/>
          <w:sz w:val="12"/>
          <w:u w:val="none"/>
        </w:rPr>
        <w:t>Legal</w:t>
      </w:r>
      <w:r w:rsidRPr="00083A9C">
        <w:rPr>
          <w:rStyle w:val="Emphasis"/>
          <w:b w:val="0"/>
          <w:bCs/>
          <w:sz w:val="12"/>
          <w:u w:val="none"/>
        </w:rPr>
        <w:t xml:space="preserve"> </w:t>
      </w:r>
      <w:r w:rsidRPr="00125758">
        <w:rPr>
          <w:rStyle w:val="Emphasis"/>
          <w:b w:val="0"/>
          <w:bCs/>
          <w:vanish/>
          <w:sz w:val="12"/>
          <w:u w:val="none"/>
        </w:rPr>
        <w:t>Avenues</w:t>
      </w:r>
      <w:r w:rsidRPr="00083A9C">
        <w:rPr>
          <w:rStyle w:val="Emphasis"/>
          <w:b w:val="0"/>
          <w:bCs/>
          <w:sz w:val="12"/>
          <w:u w:val="none"/>
        </w:rPr>
        <w:t xml:space="preserve"> </w:t>
      </w:r>
      <w:r w:rsidRPr="00125758">
        <w:rPr>
          <w:rStyle w:val="Emphasis"/>
          <w:b w:val="0"/>
          <w:bCs/>
          <w:vanish/>
          <w:sz w:val="12"/>
          <w:u w:val="none"/>
        </w:rPr>
        <w:t>for</w:t>
      </w:r>
      <w:r w:rsidRPr="00083A9C">
        <w:rPr>
          <w:rStyle w:val="Emphasis"/>
          <w:b w:val="0"/>
          <w:bCs/>
          <w:sz w:val="12"/>
          <w:u w:val="none"/>
        </w:rPr>
        <w:t xml:space="preserve"> </w:t>
      </w:r>
      <w:r w:rsidRPr="00125758">
        <w:rPr>
          <w:rStyle w:val="Emphasis"/>
          <w:b w:val="0"/>
          <w:bCs/>
          <w:vanish/>
          <w:sz w:val="12"/>
          <w:u w:val="none"/>
        </w:rPr>
        <w:t>Protecting</w:t>
      </w:r>
      <w:r w:rsidRPr="00083A9C">
        <w:rPr>
          <w:rStyle w:val="Emphasis"/>
          <w:b w:val="0"/>
          <w:bCs/>
          <w:sz w:val="12"/>
          <w:u w:val="none"/>
        </w:rPr>
        <w:t xml:space="preserve"> </w:t>
      </w:r>
      <w:r w:rsidRPr="00125758">
        <w:rPr>
          <w:rStyle w:val="Emphasis"/>
          <w:b w:val="0"/>
          <w:bCs/>
          <w:vanish/>
          <w:sz w:val="12"/>
          <w:u w:val="none"/>
        </w:rPr>
        <w:t>Prison</w:t>
      </w:r>
      <w:r w:rsidRPr="00083A9C">
        <w:rPr>
          <w:rStyle w:val="Emphasis"/>
          <w:b w:val="0"/>
          <w:bCs/>
          <w:sz w:val="12"/>
          <w:u w:val="none"/>
        </w:rPr>
        <w:t xml:space="preserve"> </w:t>
      </w:r>
      <w:r w:rsidRPr="00125758">
        <w:rPr>
          <w:rStyle w:val="Emphasis"/>
          <w:b w:val="0"/>
          <w:bCs/>
          <w:vanish/>
          <w:sz w:val="12"/>
          <w:u w:val="none"/>
        </w:rPr>
        <w:t>Strikes</w:t>
      </w:r>
      <w:r w:rsidRPr="00083A9C">
        <w:rPr>
          <w:rStyle w:val="Emphasis"/>
          <w:b w:val="0"/>
          <w:bCs/>
          <w:sz w:val="12"/>
          <w:u w:val="none"/>
        </w:rPr>
        <w:t xml:space="preserve"> </w:t>
      </w:r>
      <w:r w:rsidRPr="00125758">
        <w:rPr>
          <w:rStyle w:val="Emphasis"/>
          <w:b w:val="0"/>
          <w:bCs/>
          <w:vanish/>
          <w:sz w:val="12"/>
          <w:u w:val="none"/>
        </w:rPr>
        <w:t>The</w:t>
      </w:r>
      <w:r w:rsidRPr="00083A9C">
        <w:rPr>
          <w:rStyle w:val="Emphasis"/>
          <w:b w:val="0"/>
          <w:bCs/>
          <w:sz w:val="12"/>
          <w:u w:val="none"/>
        </w:rPr>
        <w:t xml:space="preserve"> </w:t>
      </w:r>
      <w:r w:rsidRPr="00125758">
        <w:rPr>
          <w:rStyle w:val="Emphasis"/>
          <w:b w:val="0"/>
          <w:bCs/>
          <w:vanish/>
          <w:sz w:val="12"/>
          <w:u w:val="none"/>
        </w:rPr>
        <w:t>foregoing</w:t>
      </w:r>
      <w:r w:rsidRPr="00083A9C">
        <w:rPr>
          <w:rStyle w:val="Emphasis"/>
          <w:b w:val="0"/>
          <w:bCs/>
          <w:sz w:val="12"/>
          <w:u w:val="none"/>
        </w:rPr>
        <w:t xml:space="preserve"> </w:t>
      </w:r>
      <w:r w:rsidRPr="00125758">
        <w:rPr>
          <w:rStyle w:val="Emphasis"/>
          <w:b w:val="0"/>
          <w:bCs/>
          <w:vanish/>
          <w:sz w:val="12"/>
          <w:u w:val="none"/>
        </w:rPr>
        <w:t>analysis</w:t>
      </w:r>
      <w:r w:rsidRPr="00083A9C">
        <w:rPr>
          <w:rStyle w:val="Emphasis"/>
          <w:b w:val="0"/>
          <w:bCs/>
          <w:sz w:val="12"/>
          <w:u w:val="none"/>
        </w:rPr>
        <w:t xml:space="preserve"> </w:t>
      </w:r>
      <w:r w:rsidRPr="00125758">
        <w:rPr>
          <w:rStyle w:val="Emphasis"/>
          <w:b w:val="0"/>
          <w:bCs/>
          <w:vanish/>
          <w:sz w:val="12"/>
          <w:u w:val="none"/>
        </w:rPr>
        <w:t>suggests</w:t>
      </w:r>
      <w:r w:rsidRPr="00083A9C">
        <w:rPr>
          <w:rStyle w:val="Emphasis"/>
          <w:b w:val="0"/>
          <w:bCs/>
          <w:sz w:val="12"/>
          <w:u w:val="none"/>
        </w:rPr>
        <w:t xml:space="preserve"> </w:t>
      </w:r>
      <w:r w:rsidRPr="00125758">
        <w:rPr>
          <w:rStyle w:val="Emphasis"/>
          <w:b w:val="0"/>
          <w:bCs/>
          <w:vanish/>
          <w:sz w:val="12"/>
          <w:u w:val="none"/>
        </w:rPr>
        <w:t>that</w:t>
      </w:r>
      <w:r w:rsidRPr="00083A9C">
        <w:rPr>
          <w:rStyle w:val="Emphasis"/>
          <w:b w:val="0"/>
          <w:bCs/>
          <w:sz w:val="12"/>
          <w:u w:val="none"/>
        </w:rPr>
        <w:t xml:space="preserve"> </w:t>
      </w:r>
      <w:r w:rsidRPr="00125758">
        <w:rPr>
          <w:rStyle w:val="Emphasis"/>
          <w:b w:val="0"/>
          <w:bCs/>
          <w:vanish/>
          <w:sz w:val="12"/>
          <w:u w:val="none"/>
        </w:rPr>
        <w:t>the</w:t>
      </w:r>
      <w:r w:rsidRPr="00083A9C">
        <w:rPr>
          <w:rStyle w:val="Emphasis"/>
          <w:b w:val="0"/>
          <w:bCs/>
          <w:sz w:val="12"/>
          <w:u w:val="none"/>
        </w:rPr>
        <w:t xml:space="preserve"> </w:t>
      </w:r>
      <w:r w:rsidRPr="00125758">
        <w:rPr>
          <w:rStyle w:val="Emphasis"/>
          <w:b w:val="0"/>
          <w:bCs/>
          <w:vanish/>
          <w:sz w:val="12"/>
          <w:u w:val="none"/>
        </w:rPr>
        <w:t>First</w:t>
      </w:r>
      <w:r w:rsidRPr="00083A9C">
        <w:rPr>
          <w:rStyle w:val="Emphasis"/>
          <w:b w:val="0"/>
          <w:bCs/>
          <w:sz w:val="12"/>
          <w:u w:val="none"/>
        </w:rPr>
        <w:t xml:space="preserve"> </w:t>
      </w:r>
      <w:r w:rsidRPr="00125758">
        <w:rPr>
          <w:rStyle w:val="Emphasis"/>
          <w:b w:val="0"/>
          <w:bCs/>
          <w:vanish/>
          <w:sz w:val="12"/>
          <w:u w:val="none"/>
        </w:rPr>
        <w:t>Amendment</w:t>
      </w:r>
      <w:r w:rsidRPr="00083A9C">
        <w:rPr>
          <w:rStyle w:val="Emphasis"/>
          <w:b w:val="0"/>
          <w:bCs/>
          <w:sz w:val="12"/>
          <w:u w:val="none"/>
        </w:rPr>
        <w:t xml:space="preserve"> </w:t>
      </w:r>
      <w:r w:rsidRPr="00125758">
        <w:rPr>
          <w:rStyle w:val="Emphasis"/>
          <w:b w:val="0"/>
          <w:bCs/>
          <w:vanish/>
          <w:sz w:val="12"/>
          <w:u w:val="none"/>
        </w:rPr>
        <w:t>is</w:t>
      </w:r>
      <w:r w:rsidRPr="00083A9C">
        <w:rPr>
          <w:rStyle w:val="Emphasis"/>
          <w:b w:val="0"/>
          <w:bCs/>
          <w:sz w:val="12"/>
          <w:u w:val="none"/>
        </w:rPr>
        <w:t xml:space="preserve"> </w:t>
      </w:r>
      <w:r w:rsidRPr="00125758">
        <w:rPr>
          <w:rStyle w:val="Emphasis"/>
          <w:b w:val="0"/>
          <w:bCs/>
          <w:vanish/>
          <w:sz w:val="12"/>
          <w:u w:val="none"/>
        </w:rPr>
        <w:t>a</w:t>
      </w:r>
      <w:r w:rsidRPr="00083A9C">
        <w:rPr>
          <w:rStyle w:val="Emphasis"/>
          <w:b w:val="0"/>
          <w:bCs/>
          <w:sz w:val="12"/>
          <w:u w:val="none"/>
        </w:rPr>
        <w:t xml:space="preserve"> </w:t>
      </w:r>
      <w:r w:rsidRPr="00125758">
        <w:rPr>
          <w:rStyle w:val="Emphasis"/>
          <w:b w:val="0"/>
          <w:bCs/>
          <w:vanish/>
          <w:sz w:val="12"/>
          <w:u w:val="none"/>
        </w:rPr>
        <w:t>critical,</w:t>
      </w:r>
      <w:r w:rsidRPr="00083A9C">
        <w:rPr>
          <w:rStyle w:val="Emphasis"/>
          <w:b w:val="0"/>
          <w:bCs/>
          <w:sz w:val="12"/>
          <w:u w:val="none"/>
        </w:rPr>
        <w:t xml:space="preserve"> </w:t>
      </w:r>
      <w:r w:rsidRPr="00125758">
        <w:rPr>
          <w:rStyle w:val="Emphasis"/>
          <w:b w:val="0"/>
          <w:bCs/>
          <w:vanish/>
          <w:sz w:val="12"/>
          <w:u w:val="none"/>
        </w:rPr>
        <w:t>worthwhile</w:t>
      </w:r>
      <w:r w:rsidRPr="00083A9C">
        <w:rPr>
          <w:rStyle w:val="Emphasis"/>
          <w:b w:val="0"/>
          <w:bCs/>
          <w:sz w:val="12"/>
          <w:u w:val="none"/>
        </w:rPr>
        <w:t xml:space="preserve"> </w:t>
      </w:r>
      <w:r w:rsidRPr="00125758">
        <w:rPr>
          <w:rStyle w:val="Emphasis"/>
          <w:b w:val="0"/>
          <w:bCs/>
          <w:vanish/>
          <w:sz w:val="12"/>
          <w:u w:val="none"/>
        </w:rPr>
        <w:t>vehicle</w:t>
      </w:r>
      <w:r w:rsidRPr="00083A9C">
        <w:rPr>
          <w:rStyle w:val="Emphasis"/>
          <w:b w:val="0"/>
          <w:bCs/>
          <w:sz w:val="12"/>
          <w:u w:val="none"/>
        </w:rPr>
        <w:t xml:space="preserve"> </w:t>
      </w:r>
      <w:r w:rsidRPr="00125758">
        <w:rPr>
          <w:rStyle w:val="Emphasis"/>
          <w:b w:val="0"/>
          <w:bCs/>
          <w:vanish/>
          <w:sz w:val="12"/>
          <w:u w:val="none"/>
        </w:rPr>
        <w:t>for</w:t>
      </w:r>
      <w:r w:rsidRPr="00083A9C">
        <w:rPr>
          <w:rStyle w:val="Emphasis"/>
          <w:b w:val="0"/>
          <w:bCs/>
          <w:sz w:val="12"/>
          <w:u w:val="none"/>
        </w:rPr>
        <w:t xml:space="preserve"> </w:t>
      </w:r>
      <w:r w:rsidRPr="00125758">
        <w:rPr>
          <w:rStyle w:val="Emphasis"/>
          <w:b w:val="0"/>
          <w:bCs/>
          <w:vanish/>
          <w:sz w:val="12"/>
          <w:u w:val="none"/>
        </w:rPr>
        <w:t>considering</w:t>
      </w:r>
      <w:r w:rsidRPr="00083A9C">
        <w:rPr>
          <w:rStyle w:val="Emphasis"/>
          <w:b w:val="0"/>
          <w:bCs/>
          <w:sz w:val="12"/>
          <w:u w:val="none"/>
        </w:rPr>
        <w:t xml:space="preserve"> </w:t>
      </w:r>
      <w:r w:rsidRPr="00125758">
        <w:rPr>
          <w:rStyle w:val="Emphasis"/>
          <w:b w:val="0"/>
          <w:bCs/>
          <w:vanish/>
          <w:sz w:val="12"/>
          <w:u w:val="none"/>
        </w:rPr>
        <w:t>the</w:t>
      </w:r>
      <w:r w:rsidRPr="00083A9C">
        <w:rPr>
          <w:rStyle w:val="Emphasis"/>
          <w:b w:val="0"/>
          <w:bCs/>
          <w:sz w:val="12"/>
          <w:u w:val="none"/>
        </w:rPr>
        <w:t xml:space="preserve"> </w:t>
      </w:r>
      <w:r w:rsidRPr="00125758">
        <w:rPr>
          <w:rStyle w:val="Emphasis"/>
          <w:b w:val="0"/>
          <w:bCs/>
          <w:vanish/>
          <w:sz w:val="12"/>
          <w:u w:val="none"/>
        </w:rPr>
        <w:t>merits</w:t>
      </w:r>
      <w:r w:rsidRPr="00083A9C">
        <w:rPr>
          <w:rStyle w:val="Emphasis"/>
          <w:b w:val="0"/>
          <w:bCs/>
          <w:sz w:val="12"/>
          <w:u w:val="none"/>
        </w:rPr>
        <w:t xml:space="preserve"> </w:t>
      </w:r>
      <w:r w:rsidRPr="00125758">
        <w:rPr>
          <w:rStyle w:val="Emphasis"/>
          <w:b w:val="0"/>
          <w:bCs/>
          <w:vanish/>
          <w:sz w:val="12"/>
          <w:u w:val="none"/>
        </w:rPr>
        <w:t>of</w:t>
      </w:r>
      <w:r w:rsidRPr="00083A9C">
        <w:rPr>
          <w:rStyle w:val="Emphasis"/>
          <w:b w:val="0"/>
          <w:bCs/>
          <w:sz w:val="12"/>
          <w:u w:val="none"/>
        </w:rPr>
        <w:t xml:space="preserve"> </w:t>
      </w:r>
      <w:r w:rsidRPr="00125758">
        <w:rPr>
          <w:rStyle w:val="Emphasis"/>
          <w:b w:val="0"/>
          <w:bCs/>
          <w:vanish/>
          <w:sz w:val="12"/>
          <w:u w:val="none"/>
        </w:rPr>
        <w:t>a</w:t>
      </w:r>
      <w:r w:rsidRPr="00083A9C">
        <w:rPr>
          <w:rStyle w:val="Emphasis"/>
          <w:b w:val="0"/>
          <w:bCs/>
          <w:sz w:val="12"/>
          <w:u w:val="none"/>
        </w:rPr>
        <w:t xml:space="preserve"> </w:t>
      </w:r>
      <w:r w:rsidRPr="00125758">
        <w:rPr>
          <w:rStyle w:val="Emphasis"/>
          <w:b w:val="0"/>
          <w:bCs/>
          <w:vanish/>
          <w:sz w:val="12"/>
          <w:u w:val="none"/>
        </w:rPr>
        <w:t>right</w:t>
      </w:r>
      <w:r w:rsidRPr="00083A9C">
        <w:rPr>
          <w:rStyle w:val="Emphasis"/>
          <w:b w:val="0"/>
          <w:bCs/>
          <w:sz w:val="12"/>
          <w:u w:val="none"/>
        </w:rPr>
        <w:t xml:space="preserve"> </w:t>
      </w:r>
      <w:r w:rsidRPr="00125758">
        <w:rPr>
          <w:rStyle w:val="Emphasis"/>
          <w:b w:val="0"/>
          <w:bCs/>
          <w:vanish/>
          <w:sz w:val="12"/>
          <w:u w:val="none"/>
        </w:rPr>
        <w:t>to</w:t>
      </w:r>
      <w:r w:rsidRPr="00083A9C">
        <w:rPr>
          <w:rStyle w:val="Emphasis"/>
          <w:b w:val="0"/>
          <w:bCs/>
          <w:sz w:val="12"/>
          <w:u w:val="none"/>
        </w:rPr>
        <w:t xml:space="preserve"> </w:t>
      </w:r>
      <w:r w:rsidRPr="00125758">
        <w:rPr>
          <w:rStyle w:val="Emphasis"/>
          <w:b w:val="0"/>
          <w:bCs/>
          <w:vanish/>
          <w:sz w:val="12"/>
          <w:u w:val="none"/>
        </w:rPr>
        <w:t>strike</w:t>
      </w:r>
      <w:r w:rsidRPr="00083A9C">
        <w:rPr>
          <w:rStyle w:val="Emphasis"/>
          <w:b w:val="0"/>
          <w:bCs/>
          <w:sz w:val="12"/>
          <w:u w:val="none"/>
        </w:rPr>
        <w:t xml:space="preserve"> </w:t>
      </w:r>
      <w:r w:rsidRPr="00125758">
        <w:rPr>
          <w:rStyle w:val="Emphasis"/>
          <w:b w:val="0"/>
          <w:bCs/>
          <w:vanish/>
          <w:sz w:val="12"/>
          <w:u w:val="none"/>
        </w:rPr>
        <w:t>for</w:t>
      </w:r>
      <w:r w:rsidRPr="00083A9C">
        <w:rPr>
          <w:rStyle w:val="Emphasis"/>
          <w:b w:val="0"/>
          <w:bCs/>
          <w:sz w:val="12"/>
          <w:u w:val="none"/>
        </w:rPr>
        <w:t xml:space="preserve"> </w:t>
      </w:r>
      <w:r w:rsidRPr="00125758">
        <w:rPr>
          <w:rStyle w:val="Emphasis"/>
          <w:b w:val="0"/>
          <w:bCs/>
          <w:vanish/>
          <w:sz w:val="12"/>
          <w:u w:val="none"/>
        </w:rPr>
        <w:t>prisoners.</w:t>
      </w:r>
      <w:r w:rsidRPr="00083A9C">
        <w:rPr>
          <w:rStyle w:val="Emphasis"/>
          <w:b w:val="0"/>
          <w:bCs/>
          <w:sz w:val="12"/>
          <w:u w:val="none"/>
        </w:rPr>
        <w:t xml:space="preserve"> </w:t>
      </w:r>
      <w:r w:rsidRPr="00125758">
        <w:rPr>
          <w:rStyle w:val="Emphasis"/>
          <w:b w:val="0"/>
          <w:bCs/>
          <w:vanish/>
          <w:sz w:val="12"/>
          <w:u w:val="none"/>
        </w:rPr>
        <w:t>As</w:t>
      </w:r>
      <w:r w:rsidRPr="00083A9C">
        <w:rPr>
          <w:rStyle w:val="Emphasis"/>
          <w:b w:val="0"/>
          <w:bCs/>
          <w:sz w:val="12"/>
          <w:u w:val="none"/>
        </w:rPr>
        <w:t xml:space="preserve"> </w:t>
      </w:r>
      <w:r w:rsidRPr="00125758">
        <w:rPr>
          <w:rStyle w:val="Emphasis"/>
          <w:b w:val="0"/>
          <w:bCs/>
          <w:vanish/>
          <w:sz w:val="12"/>
          <w:u w:val="none"/>
        </w:rPr>
        <w:t>Justice</w:t>
      </w:r>
      <w:r w:rsidRPr="00083A9C">
        <w:rPr>
          <w:rStyle w:val="Emphasis"/>
          <w:b w:val="0"/>
          <w:bCs/>
          <w:sz w:val="12"/>
          <w:u w:val="none"/>
        </w:rPr>
        <w:t xml:space="preserve"> </w:t>
      </w:r>
      <w:r w:rsidRPr="00125758">
        <w:rPr>
          <w:rStyle w:val="Emphasis"/>
          <w:b w:val="0"/>
          <w:bCs/>
          <w:vanish/>
          <w:sz w:val="12"/>
          <w:u w:val="none"/>
        </w:rPr>
        <w:t>Black</w:t>
      </w:r>
      <w:r w:rsidRPr="00083A9C">
        <w:rPr>
          <w:rStyle w:val="Emphasis"/>
          <w:b w:val="0"/>
          <w:bCs/>
          <w:sz w:val="12"/>
          <w:u w:val="none"/>
        </w:rPr>
        <w:t xml:space="preserve"> </w:t>
      </w:r>
      <w:r w:rsidRPr="00125758">
        <w:rPr>
          <w:rStyle w:val="Emphasis"/>
          <w:b w:val="0"/>
          <w:bCs/>
          <w:vanish/>
          <w:sz w:val="12"/>
          <w:u w:val="none"/>
        </w:rPr>
        <w:t>recognized,</w:t>
      </w:r>
      <w:r w:rsidRPr="00083A9C">
        <w:rPr>
          <w:rStyle w:val="Emphasis"/>
          <w:b w:val="0"/>
          <w:bCs/>
          <w:sz w:val="12"/>
          <w:u w:val="none"/>
        </w:rPr>
        <w:t xml:space="preserve"> </w:t>
      </w:r>
      <w:r w:rsidRPr="00125758">
        <w:rPr>
          <w:rStyle w:val="Emphasis"/>
          <w:b w:val="0"/>
          <w:bCs/>
          <w:vanish/>
          <w:sz w:val="12"/>
          <w:u w:val="none"/>
        </w:rPr>
        <w:t>the</w:t>
      </w:r>
      <w:r w:rsidRPr="00083A9C">
        <w:rPr>
          <w:rStyle w:val="Emphasis"/>
          <w:b w:val="0"/>
          <w:bCs/>
          <w:sz w:val="12"/>
          <w:u w:val="none"/>
        </w:rPr>
        <w:t xml:space="preserve"> </w:t>
      </w:r>
      <w:r w:rsidRPr="00125758">
        <w:rPr>
          <w:rStyle w:val="Emphasis"/>
          <w:b w:val="0"/>
          <w:bCs/>
          <w:vanish/>
          <w:sz w:val="12"/>
          <w:u w:val="none"/>
        </w:rPr>
        <w:t>importance</w:t>
      </w:r>
      <w:r w:rsidRPr="00083A9C">
        <w:rPr>
          <w:rStyle w:val="Emphasis"/>
          <w:b w:val="0"/>
          <w:bCs/>
          <w:sz w:val="12"/>
          <w:u w:val="none"/>
        </w:rPr>
        <w:t xml:space="preserve"> </w:t>
      </w:r>
      <w:r w:rsidRPr="00125758">
        <w:rPr>
          <w:rStyle w:val="Emphasis"/>
          <w:b w:val="0"/>
          <w:bCs/>
          <w:vanish/>
          <w:sz w:val="12"/>
          <w:u w:val="none"/>
        </w:rPr>
        <w:t>of</w:t>
      </w:r>
      <w:r w:rsidRPr="00083A9C">
        <w:rPr>
          <w:rStyle w:val="Emphasis"/>
          <w:b w:val="0"/>
          <w:bCs/>
          <w:sz w:val="12"/>
          <w:u w:val="none"/>
        </w:rPr>
        <w:t xml:space="preserve"> </w:t>
      </w:r>
      <w:r w:rsidRPr="00125758">
        <w:rPr>
          <w:rStyle w:val="Emphasis"/>
          <w:b w:val="0"/>
          <w:bCs/>
          <w:vanish/>
          <w:sz w:val="12"/>
          <w:u w:val="none"/>
        </w:rPr>
        <w:t>such</w:t>
      </w:r>
      <w:r w:rsidRPr="00083A9C">
        <w:rPr>
          <w:rStyle w:val="Emphasis"/>
          <w:b w:val="0"/>
          <w:bCs/>
          <w:sz w:val="12"/>
          <w:u w:val="none"/>
        </w:rPr>
        <w:t xml:space="preserve"> </w:t>
      </w:r>
      <w:r w:rsidRPr="00125758">
        <w:rPr>
          <w:rStyle w:val="Emphasis"/>
          <w:b w:val="0"/>
          <w:bCs/>
          <w:vanish/>
          <w:sz w:val="12"/>
          <w:u w:val="none"/>
        </w:rPr>
        <w:t>analysis</w:t>
      </w:r>
      <w:r w:rsidRPr="00083A9C">
        <w:rPr>
          <w:rStyle w:val="Emphasis"/>
          <w:b w:val="0"/>
          <w:bCs/>
          <w:sz w:val="12"/>
          <w:u w:val="none"/>
        </w:rPr>
        <w:t xml:space="preserve"> </w:t>
      </w:r>
      <w:r w:rsidRPr="00125758">
        <w:rPr>
          <w:rStyle w:val="Emphasis"/>
          <w:b w:val="0"/>
          <w:bCs/>
          <w:vanish/>
          <w:sz w:val="12"/>
          <w:u w:val="none"/>
        </w:rPr>
        <w:t>likely</w:t>
      </w:r>
      <w:r w:rsidRPr="00083A9C">
        <w:rPr>
          <w:rStyle w:val="Emphasis"/>
          <w:b w:val="0"/>
          <w:bCs/>
          <w:sz w:val="12"/>
          <w:u w:val="none"/>
        </w:rPr>
        <w:t xml:space="preserve"> </w:t>
      </w:r>
      <w:r w:rsidRPr="00125758">
        <w:rPr>
          <w:rStyle w:val="Emphasis"/>
          <w:b w:val="0"/>
          <w:bCs/>
          <w:vanish/>
          <w:sz w:val="12"/>
          <w:u w:val="none"/>
        </w:rPr>
        <w:t>transcends</w:t>
      </w:r>
      <w:r w:rsidRPr="00083A9C">
        <w:rPr>
          <w:rStyle w:val="Emphasis"/>
          <w:b w:val="0"/>
          <w:bCs/>
          <w:sz w:val="12"/>
          <w:u w:val="none"/>
        </w:rPr>
        <w:t xml:space="preserve"> </w:t>
      </w:r>
      <w:r w:rsidRPr="00125758">
        <w:rPr>
          <w:rStyle w:val="Emphasis"/>
          <w:b w:val="0"/>
          <w:bCs/>
          <w:vanish/>
          <w:sz w:val="12"/>
          <w:u w:val="none"/>
        </w:rPr>
        <w:t>prisoners</w:t>
      </w:r>
      <w:r w:rsidRPr="00083A9C">
        <w:rPr>
          <w:rStyle w:val="Emphasis"/>
          <w:b w:val="0"/>
          <w:bCs/>
          <w:sz w:val="12"/>
          <w:u w:val="none"/>
        </w:rPr>
        <w:t xml:space="preserve"> </w:t>
      </w:r>
      <w:r w:rsidRPr="00125758">
        <w:rPr>
          <w:rStyle w:val="Emphasis"/>
          <w:b w:val="0"/>
          <w:bCs/>
          <w:vanish/>
          <w:sz w:val="12"/>
          <w:u w:val="none"/>
        </w:rPr>
        <w:t>themselves.</w:t>
      </w:r>
      <w:r w:rsidRPr="00083A9C">
        <w:rPr>
          <w:rStyle w:val="Emphasis"/>
          <w:b w:val="0"/>
          <w:bCs/>
          <w:sz w:val="12"/>
          <w:u w:val="none"/>
        </w:rPr>
        <w:t xml:space="preserve"> </w:t>
      </w:r>
      <w:r w:rsidRPr="00125758">
        <w:rPr>
          <w:rStyle w:val="Emphasis"/>
          <w:b w:val="0"/>
          <w:bCs/>
          <w:vanish/>
          <w:sz w:val="12"/>
          <w:u w:val="none"/>
        </w:rPr>
        <w:t>He</w:t>
      </w:r>
      <w:r w:rsidRPr="00083A9C">
        <w:rPr>
          <w:rStyle w:val="Emphasis"/>
          <w:b w:val="0"/>
          <w:bCs/>
          <w:sz w:val="12"/>
          <w:u w:val="none"/>
        </w:rPr>
        <w:t xml:space="preserve"> </w:t>
      </w:r>
      <w:r w:rsidRPr="00125758">
        <w:rPr>
          <w:rStyle w:val="Emphasis"/>
          <w:b w:val="0"/>
          <w:bCs/>
          <w:vanish/>
          <w:sz w:val="12"/>
          <w:u w:val="none"/>
        </w:rPr>
        <w:t>wrote:</w:t>
      </w:r>
      <w:r w:rsidRPr="00083A9C">
        <w:rPr>
          <w:rStyle w:val="Emphasis"/>
          <w:b w:val="0"/>
          <w:bCs/>
          <w:sz w:val="12"/>
          <w:u w:val="none"/>
        </w:rPr>
        <w:t xml:space="preserve"> </w:t>
      </w:r>
      <w:r w:rsidRPr="00125758">
        <w:rPr>
          <w:rStyle w:val="Emphasis"/>
          <w:b w:val="0"/>
          <w:bCs/>
          <w:vanish/>
          <w:sz w:val="12"/>
          <w:u w:val="none"/>
        </w:rPr>
        <w:t>“I</w:t>
      </w:r>
      <w:r w:rsidRPr="00083A9C">
        <w:rPr>
          <w:rStyle w:val="Emphasis"/>
          <w:b w:val="0"/>
          <w:bCs/>
          <w:sz w:val="12"/>
          <w:u w:val="none"/>
        </w:rPr>
        <w:t xml:space="preserve"> </w:t>
      </w:r>
      <w:r w:rsidRPr="00125758">
        <w:rPr>
          <w:rStyle w:val="Emphasis"/>
          <w:b w:val="0"/>
          <w:bCs/>
          <w:vanish/>
          <w:sz w:val="12"/>
          <w:u w:val="none"/>
        </w:rPr>
        <w:t>do</w:t>
      </w:r>
      <w:r w:rsidRPr="00083A9C">
        <w:rPr>
          <w:rStyle w:val="Emphasis"/>
          <w:b w:val="0"/>
          <w:bCs/>
          <w:sz w:val="12"/>
          <w:u w:val="none"/>
        </w:rPr>
        <w:t xml:space="preserve"> </w:t>
      </w:r>
      <w:r w:rsidRPr="00125758">
        <w:rPr>
          <w:rStyle w:val="Emphasis"/>
          <w:b w:val="0"/>
          <w:bCs/>
          <w:vanish/>
          <w:sz w:val="12"/>
          <w:u w:val="none"/>
        </w:rPr>
        <w:t>not</w:t>
      </w:r>
      <w:r w:rsidRPr="00083A9C">
        <w:rPr>
          <w:rStyle w:val="Emphasis"/>
          <w:b w:val="0"/>
          <w:bCs/>
          <w:sz w:val="12"/>
          <w:u w:val="none"/>
        </w:rPr>
        <w:t xml:space="preserve"> </w:t>
      </w:r>
      <w:r w:rsidRPr="00125758">
        <w:rPr>
          <w:rStyle w:val="Emphasis"/>
          <w:b w:val="0"/>
          <w:bCs/>
          <w:vanish/>
          <w:sz w:val="12"/>
          <w:u w:val="none"/>
        </w:rPr>
        <w:t>believe</w:t>
      </w:r>
      <w:r w:rsidRPr="00083A9C">
        <w:rPr>
          <w:rStyle w:val="Emphasis"/>
          <w:b w:val="0"/>
          <w:bCs/>
          <w:sz w:val="12"/>
          <w:u w:val="none"/>
        </w:rPr>
        <w:t xml:space="preserve"> </w:t>
      </w:r>
      <w:r w:rsidRPr="00125758">
        <w:rPr>
          <w:rStyle w:val="Emphasis"/>
          <w:b w:val="0"/>
          <w:bCs/>
          <w:vanish/>
          <w:sz w:val="12"/>
          <w:u w:val="none"/>
        </w:rPr>
        <w:t>that</w:t>
      </w:r>
      <w:r w:rsidRPr="00083A9C">
        <w:rPr>
          <w:rStyle w:val="Emphasis"/>
          <w:b w:val="0"/>
          <w:bCs/>
          <w:sz w:val="12"/>
          <w:u w:val="none"/>
        </w:rPr>
        <w:t xml:space="preserve"> </w:t>
      </w:r>
      <w:r w:rsidRPr="00125758">
        <w:rPr>
          <w:rStyle w:val="Emphasis"/>
          <w:b w:val="0"/>
          <w:bCs/>
          <w:vanish/>
          <w:sz w:val="12"/>
          <w:u w:val="none"/>
        </w:rPr>
        <w:t>it</w:t>
      </w:r>
      <w:r w:rsidRPr="00083A9C">
        <w:rPr>
          <w:rStyle w:val="Emphasis"/>
          <w:b w:val="0"/>
          <w:bCs/>
          <w:sz w:val="12"/>
          <w:u w:val="none"/>
        </w:rPr>
        <w:t xml:space="preserve"> </w:t>
      </w:r>
      <w:r w:rsidRPr="00125758">
        <w:rPr>
          <w:rStyle w:val="Emphasis"/>
          <w:b w:val="0"/>
          <w:bCs/>
          <w:vanish/>
          <w:sz w:val="12"/>
          <w:u w:val="none"/>
        </w:rPr>
        <w:t>can</w:t>
      </w:r>
      <w:r w:rsidRPr="00083A9C">
        <w:rPr>
          <w:rStyle w:val="Emphasis"/>
          <w:b w:val="0"/>
          <w:bCs/>
          <w:sz w:val="12"/>
          <w:u w:val="none"/>
        </w:rPr>
        <w:t xml:space="preserve"> </w:t>
      </w:r>
      <w:r w:rsidRPr="00125758">
        <w:rPr>
          <w:rStyle w:val="Emphasis"/>
          <w:b w:val="0"/>
          <w:bCs/>
          <w:vanish/>
          <w:sz w:val="12"/>
          <w:u w:val="none"/>
        </w:rPr>
        <w:t>be</w:t>
      </w:r>
      <w:r w:rsidRPr="00083A9C">
        <w:rPr>
          <w:rStyle w:val="Emphasis"/>
          <w:b w:val="0"/>
          <w:bCs/>
          <w:sz w:val="12"/>
          <w:u w:val="none"/>
        </w:rPr>
        <w:t xml:space="preserve"> </w:t>
      </w:r>
      <w:r w:rsidRPr="00125758">
        <w:rPr>
          <w:rStyle w:val="Emphasis"/>
          <w:b w:val="0"/>
          <w:bCs/>
          <w:vanish/>
          <w:sz w:val="12"/>
          <w:u w:val="none"/>
        </w:rPr>
        <w:t>too</w:t>
      </w:r>
      <w:r w:rsidRPr="00083A9C">
        <w:rPr>
          <w:rStyle w:val="Emphasis"/>
          <w:b w:val="0"/>
          <w:bCs/>
          <w:sz w:val="12"/>
          <w:u w:val="none"/>
        </w:rPr>
        <w:t xml:space="preserve"> </w:t>
      </w:r>
      <w:r w:rsidRPr="00125758">
        <w:rPr>
          <w:rStyle w:val="Emphasis"/>
          <w:b w:val="0"/>
          <w:bCs/>
          <w:vanish/>
          <w:sz w:val="12"/>
          <w:u w:val="none"/>
        </w:rPr>
        <w:t>often</w:t>
      </w:r>
      <w:r w:rsidRPr="00083A9C">
        <w:rPr>
          <w:rStyle w:val="Emphasis"/>
          <w:b w:val="0"/>
          <w:bCs/>
          <w:sz w:val="12"/>
          <w:u w:val="none"/>
        </w:rPr>
        <w:t xml:space="preserve"> </w:t>
      </w:r>
      <w:r w:rsidRPr="00125758">
        <w:rPr>
          <w:rStyle w:val="Emphasis"/>
          <w:b w:val="0"/>
          <w:bCs/>
          <w:vanish/>
          <w:sz w:val="12"/>
          <w:u w:val="none"/>
        </w:rPr>
        <w:t>repeated</w:t>
      </w:r>
      <w:r w:rsidRPr="00083A9C">
        <w:rPr>
          <w:rStyle w:val="Emphasis"/>
          <w:b w:val="0"/>
          <w:bCs/>
          <w:sz w:val="12"/>
          <w:u w:val="none"/>
        </w:rPr>
        <w:t xml:space="preserve"> </w:t>
      </w:r>
      <w:r w:rsidRPr="00125758">
        <w:rPr>
          <w:rStyle w:val="Emphasis"/>
          <w:b w:val="0"/>
          <w:bCs/>
          <w:vanish/>
          <w:sz w:val="12"/>
          <w:u w:val="none"/>
        </w:rPr>
        <w:t>that</w:t>
      </w:r>
      <w:r w:rsidRPr="00083A9C">
        <w:rPr>
          <w:rStyle w:val="Emphasis"/>
          <w:b w:val="0"/>
          <w:bCs/>
          <w:sz w:val="12"/>
          <w:u w:val="none"/>
        </w:rPr>
        <w:t xml:space="preserve"> </w:t>
      </w:r>
      <w:r w:rsidRPr="00125758">
        <w:rPr>
          <w:rStyle w:val="Emphasis"/>
          <w:b w:val="0"/>
          <w:bCs/>
          <w:vanish/>
          <w:sz w:val="12"/>
          <w:u w:val="none"/>
        </w:rPr>
        <w:t>the</w:t>
      </w:r>
      <w:r w:rsidRPr="00083A9C">
        <w:rPr>
          <w:rStyle w:val="Emphasis"/>
          <w:b w:val="0"/>
          <w:bCs/>
          <w:sz w:val="12"/>
          <w:u w:val="none"/>
        </w:rPr>
        <w:t xml:space="preserve"> </w:t>
      </w:r>
      <w:r w:rsidRPr="00125758">
        <w:rPr>
          <w:rStyle w:val="Emphasis"/>
          <w:b w:val="0"/>
          <w:bCs/>
          <w:vanish/>
          <w:sz w:val="12"/>
          <w:u w:val="none"/>
        </w:rPr>
        <w:t>freedoms</w:t>
      </w:r>
      <w:r w:rsidRPr="00083A9C">
        <w:rPr>
          <w:rStyle w:val="Emphasis"/>
          <w:b w:val="0"/>
          <w:bCs/>
          <w:sz w:val="12"/>
          <w:u w:val="none"/>
        </w:rPr>
        <w:t xml:space="preserve"> </w:t>
      </w:r>
      <w:r w:rsidRPr="00125758">
        <w:rPr>
          <w:rStyle w:val="Emphasis"/>
          <w:b w:val="0"/>
          <w:bCs/>
          <w:vanish/>
          <w:sz w:val="12"/>
          <w:u w:val="none"/>
        </w:rPr>
        <w:t>of</w:t>
      </w:r>
      <w:r w:rsidRPr="00083A9C">
        <w:rPr>
          <w:rStyle w:val="Emphasis"/>
          <w:b w:val="0"/>
          <w:bCs/>
          <w:sz w:val="12"/>
          <w:u w:val="none"/>
        </w:rPr>
        <w:t xml:space="preserve"> </w:t>
      </w:r>
      <w:r w:rsidRPr="00125758">
        <w:rPr>
          <w:rStyle w:val="Emphasis"/>
          <w:b w:val="0"/>
          <w:bCs/>
          <w:vanish/>
          <w:sz w:val="12"/>
          <w:u w:val="none"/>
        </w:rPr>
        <w:t>speech,</w:t>
      </w:r>
      <w:r w:rsidRPr="00083A9C">
        <w:rPr>
          <w:rStyle w:val="Emphasis"/>
          <w:b w:val="0"/>
          <w:bCs/>
          <w:sz w:val="12"/>
          <w:u w:val="none"/>
        </w:rPr>
        <w:t xml:space="preserve"> </w:t>
      </w:r>
      <w:r w:rsidRPr="00125758">
        <w:rPr>
          <w:rStyle w:val="Emphasis"/>
          <w:b w:val="0"/>
          <w:bCs/>
          <w:vanish/>
          <w:sz w:val="12"/>
          <w:u w:val="none"/>
        </w:rPr>
        <w:t>press,</w:t>
      </w:r>
      <w:r w:rsidRPr="00083A9C">
        <w:rPr>
          <w:rStyle w:val="Emphasis"/>
          <w:b w:val="0"/>
          <w:bCs/>
          <w:sz w:val="12"/>
          <w:u w:val="none"/>
        </w:rPr>
        <w:t xml:space="preserve"> </w:t>
      </w:r>
      <w:r w:rsidRPr="00125758">
        <w:rPr>
          <w:rStyle w:val="Emphasis"/>
          <w:b w:val="0"/>
          <w:bCs/>
          <w:vanish/>
          <w:sz w:val="12"/>
          <w:u w:val="none"/>
        </w:rPr>
        <w:t>petition</w:t>
      </w:r>
      <w:r w:rsidRPr="00083A9C">
        <w:rPr>
          <w:rStyle w:val="Emphasis"/>
          <w:b w:val="0"/>
          <w:bCs/>
          <w:sz w:val="12"/>
          <w:u w:val="none"/>
        </w:rPr>
        <w:t xml:space="preserve"> </w:t>
      </w:r>
      <w:r w:rsidRPr="00125758">
        <w:rPr>
          <w:rStyle w:val="Emphasis"/>
          <w:b w:val="0"/>
          <w:bCs/>
          <w:vanish/>
          <w:sz w:val="12"/>
          <w:u w:val="none"/>
        </w:rPr>
        <w:t>and</w:t>
      </w:r>
      <w:r w:rsidRPr="00083A9C">
        <w:rPr>
          <w:rStyle w:val="Emphasis"/>
          <w:b w:val="0"/>
          <w:bCs/>
          <w:sz w:val="12"/>
          <w:u w:val="none"/>
        </w:rPr>
        <w:t xml:space="preserve"> </w:t>
      </w:r>
      <w:r w:rsidRPr="00125758">
        <w:rPr>
          <w:rStyle w:val="Emphasis"/>
          <w:b w:val="0"/>
          <w:bCs/>
          <w:vanish/>
          <w:sz w:val="12"/>
          <w:u w:val="none"/>
        </w:rPr>
        <w:t>assembly</w:t>
      </w:r>
      <w:r w:rsidRPr="00083A9C">
        <w:rPr>
          <w:rStyle w:val="Emphasis"/>
          <w:b w:val="0"/>
          <w:bCs/>
          <w:sz w:val="12"/>
          <w:u w:val="none"/>
        </w:rPr>
        <w:t xml:space="preserve"> </w:t>
      </w:r>
      <w:r w:rsidRPr="00125758">
        <w:rPr>
          <w:rStyle w:val="Emphasis"/>
          <w:b w:val="0"/>
          <w:bCs/>
          <w:vanish/>
          <w:sz w:val="12"/>
          <w:u w:val="none"/>
        </w:rPr>
        <w:t>guaranteed</w:t>
      </w:r>
      <w:r w:rsidRPr="00083A9C">
        <w:rPr>
          <w:rStyle w:val="Emphasis"/>
          <w:b w:val="0"/>
          <w:bCs/>
          <w:sz w:val="12"/>
          <w:u w:val="none"/>
        </w:rPr>
        <w:t xml:space="preserve"> </w:t>
      </w:r>
      <w:r w:rsidRPr="00125758">
        <w:rPr>
          <w:rStyle w:val="Emphasis"/>
          <w:b w:val="0"/>
          <w:bCs/>
          <w:vanish/>
          <w:sz w:val="12"/>
          <w:u w:val="none"/>
        </w:rPr>
        <w:t>by</w:t>
      </w:r>
      <w:r w:rsidRPr="00083A9C">
        <w:rPr>
          <w:rStyle w:val="Emphasis"/>
          <w:b w:val="0"/>
          <w:bCs/>
          <w:sz w:val="12"/>
          <w:u w:val="none"/>
        </w:rPr>
        <w:t xml:space="preserve"> </w:t>
      </w:r>
      <w:r w:rsidRPr="00125758">
        <w:rPr>
          <w:rStyle w:val="Emphasis"/>
          <w:b w:val="0"/>
          <w:bCs/>
          <w:vanish/>
          <w:sz w:val="12"/>
          <w:u w:val="none"/>
        </w:rPr>
        <w:t>the</w:t>
      </w:r>
      <w:r w:rsidRPr="00083A9C">
        <w:rPr>
          <w:rStyle w:val="Emphasis"/>
          <w:b w:val="0"/>
          <w:bCs/>
          <w:sz w:val="12"/>
          <w:u w:val="none"/>
        </w:rPr>
        <w:t xml:space="preserve"> </w:t>
      </w:r>
      <w:r w:rsidRPr="00125758">
        <w:rPr>
          <w:rStyle w:val="Emphasis"/>
          <w:b w:val="0"/>
          <w:bCs/>
          <w:vanish/>
          <w:sz w:val="12"/>
          <w:u w:val="none"/>
        </w:rPr>
        <w:t>First</w:t>
      </w:r>
      <w:r w:rsidRPr="00083A9C">
        <w:rPr>
          <w:rStyle w:val="Emphasis"/>
          <w:b w:val="0"/>
          <w:bCs/>
          <w:sz w:val="12"/>
          <w:u w:val="none"/>
        </w:rPr>
        <w:t xml:space="preserve"> </w:t>
      </w:r>
      <w:r w:rsidRPr="00125758">
        <w:rPr>
          <w:rStyle w:val="Emphasis"/>
          <w:b w:val="0"/>
          <w:bCs/>
          <w:vanish/>
          <w:sz w:val="12"/>
          <w:u w:val="none"/>
        </w:rPr>
        <w:t>Amendment</w:t>
      </w:r>
      <w:r w:rsidRPr="00083A9C">
        <w:rPr>
          <w:rStyle w:val="Emphasis"/>
          <w:b w:val="0"/>
          <w:bCs/>
          <w:sz w:val="12"/>
          <w:u w:val="none"/>
        </w:rPr>
        <w:t xml:space="preserve"> </w:t>
      </w:r>
      <w:r w:rsidRPr="00125758">
        <w:rPr>
          <w:rStyle w:val="Emphasis"/>
          <w:b w:val="0"/>
          <w:bCs/>
          <w:vanish/>
          <w:sz w:val="12"/>
          <w:u w:val="none"/>
        </w:rPr>
        <w:t>must</w:t>
      </w:r>
      <w:r w:rsidRPr="00083A9C">
        <w:rPr>
          <w:rStyle w:val="Emphasis"/>
          <w:b w:val="0"/>
          <w:bCs/>
          <w:sz w:val="12"/>
          <w:u w:val="none"/>
        </w:rPr>
        <w:t xml:space="preserve"> </w:t>
      </w:r>
      <w:r w:rsidRPr="00125758">
        <w:rPr>
          <w:rStyle w:val="Emphasis"/>
          <w:b w:val="0"/>
          <w:bCs/>
          <w:vanish/>
          <w:sz w:val="12"/>
          <w:u w:val="none"/>
        </w:rPr>
        <w:t>be</w:t>
      </w:r>
      <w:r w:rsidRPr="00083A9C">
        <w:rPr>
          <w:rStyle w:val="Emphasis"/>
          <w:b w:val="0"/>
          <w:bCs/>
          <w:sz w:val="12"/>
          <w:u w:val="none"/>
        </w:rPr>
        <w:t xml:space="preserve"> </w:t>
      </w:r>
      <w:r w:rsidRPr="00125758">
        <w:rPr>
          <w:rStyle w:val="Emphasis"/>
          <w:b w:val="0"/>
          <w:bCs/>
          <w:vanish/>
          <w:sz w:val="12"/>
          <w:u w:val="none"/>
        </w:rPr>
        <w:t>accorded</w:t>
      </w:r>
      <w:r w:rsidRPr="00083A9C">
        <w:rPr>
          <w:rStyle w:val="Emphasis"/>
          <w:b w:val="0"/>
          <w:bCs/>
          <w:sz w:val="12"/>
          <w:u w:val="none"/>
        </w:rPr>
        <w:t xml:space="preserve"> </w:t>
      </w:r>
      <w:r w:rsidRPr="00125758">
        <w:rPr>
          <w:rStyle w:val="Emphasis"/>
          <w:b w:val="0"/>
          <w:bCs/>
          <w:vanish/>
          <w:sz w:val="12"/>
          <w:u w:val="none"/>
        </w:rPr>
        <w:t>to</w:t>
      </w:r>
      <w:r w:rsidRPr="00083A9C">
        <w:rPr>
          <w:rStyle w:val="Emphasis"/>
          <w:b w:val="0"/>
          <w:bCs/>
          <w:sz w:val="12"/>
          <w:u w:val="none"/>
        </w:rPr>
        <w:t xml:space="preserve"> </w:t>
      </w:r>
      <w:r w:rsidRPr="00125758">
        <w:rPr>
          <w:rStyle w:val="Emphasis"/>
          <w:b w:val="0"/>
          <w:bCs/>
          <w:vanish/>
          <w:sz w:val="12"/>
          <w:u w:val="none"/>
        </w:rPr>
        <w:t>the</w:t>
      </w:r>
      <w:r w:rsidRPr="00083A9C">
        <w:rPr>
          <w:rStyle w:val="Emphasis"/>
          <w:b w:val="0"/>
          <w:bCs/>
          <w:sz w:val="12"/>
          <w:u w:val="none"/>
        </w:rPr>
        <w:t xml:space="preserve"> </w:t>
      </w:r>
      <w:r w:rsidRPr="00125758">
        <w:rPr>
          <w:rStyle w:val="Emphasis"/>
          <w:b w:val="0"/>
          <w:bCs/>
          <w:vanish/>
          <w:sz w:val="12"/>
          <w:u w:val="none"/>
        </w:rPr>
        <w:t>ideas</w:t>
      </w:r>
      <w:r w:rsidRPr="00083A9C">
        <w:rPr>
          <w:rStyle w:val="Emphasis"/>
          <w:b w:val="0"/>
          <w:bCs/>
          <w:sz w:val="12"/>
          <w:u w:val="none"/>
        </w:rPr>
        <w:t xml:space="preserve"> </w:t>
      </w:r>
      <w:r w:rsidRPr="00125758">
        <w:rPr>
          <w:rStyle w:val="Emphasis"/>
          <w:b w:val="0"/>
          <w:bCs/>
          <w:vanish/>
          <w:sz w:val="12"/>
          <w:u w:val="none"/>
        </w:rPr>
        <w:t>we</w:t>
      </w:r>
      <w:r w:rsidRPr="00083A9C">
        <w:rPr>
          <w:rStyle w:val="Emphasis"/>
          <w:b w:val="0"/>
          <w:bCs/>
          <w:sz w:val="12"/>
          <w:u w:val="none"/>
        </w:rPr>
        <w:t xml:space="preserve"> </w:t>
      </w:r>
      <w:r w:rsidRPr="00125758">
        <w:rPr>
          <w:rStyle w:val="Emphasis"/>
          <w:b w:val="0"/>
          <w:bCs/>
          <w:vanish/>
          <w:sz w:val="12"/>
          <w:u w:val="none"/>
        </w:rPr>
        <w:t>hate</w:t>
      </w:r>
      <w:r w:rsidRPr="00083A9C">
        <w:rPr>
          <w:rStyle w:val="Emphasis"/>
          <w:b w:val="0"/>
          <w:bCs/>
          <w:sz w:val="12"/>
          <w:u w:val="none"/>
        </w:rPr>
        <w:t xml:space="preserve"> </w:t>
      </w:r>
      <w:r w:rsidRPr="00125758">
        <w:rPr>
          <w:rStyle w:val="Emphasis"/>
          <w:b w:val="0"/>
          <w:bCs/>
          <w:vanish/>
          <w:sz w:val="12"/>
          <w:u w:val="none"/>
        </w:rPr>
        <w:t>or</w:t>
      </w:r>
      <w:r w:rsidRPr="00083A9C">
        <w:rPr>
          <w:rStyle w:val="Emphasis"/>
          <w:b w:val="0"/>
          <w:bCs/>
          <w:sz w:val="12"/>
          <w:u w:val="none"/>
        </w:rPr>
        <w:t xml:space="preserve"> </w:t>
      </w:r>
      <w:r w:rsidRPr="00125758">
        <w:rPr>
          <w:rStyle w:val="Emphasis"/>
          <w:b w:val="0"/>
          <w:bCs/>
          <w:vanish/>
          <w:sz w:val="12"/>
          <w:u w:val="none"/>
        </w:rPr>
        <w:t>sooner</w:t>
      </w:r>
      <w:r w:rsidRPr="00083A9C">
        <w:rPr>
          <w:rStyle w:val="Emphasis"/>
          <w:b w:val="0"/>
          <w:bCs/>
          <w:sz w:val="12"/>
          <w:u w:val="none"/>
        </w:rPr>
        <w:t xml:space="preserve"> </w:t>
      </w:r>
      <w:r w:rsidRPr="00125758">
        <w:rPr>
          <w:rStyle w:val="Emphasis"/>
          <w:b w:val="0"/>
          <w:bCs/>
          <w:vanish/>
          <w:sz w:val="12"/>
          <w:u w:val="none"/>
        </w:rPr>
        <w:t>or</w:t>
      </w:r>
      <w:r w:rsidRPr="00083A9C">
        <w:rPr>
          <w:rStyle w:val="Emphasis"/>
          <w:b w:val="0"/>
          <w:bCs/>
          <w:sz w:val="12"/>
          <w:u w:val="none"/>
        </w:rPr>
        <w:t xml:space="preserve"> </w:t>
      </w:r>
      <w:r w:rsidRPr="00125758">
        <w:rPr>
          <w:rStyle w:val="Emphasis"/>
          <w:b w:val="0"/>
          <w:bCs/>
          <w:vanish/>
          <w:sz w:val="12"/>
          <w:u w:val="none"/>
        </w:rPr>
        <w:t>later</w:t>
      </w:r>
      <w:r w:rsidRPr="00083A9C">
        <w:rPr>
          <w:rStyle w:val="Emphasis"/>
          <w:b w:val="0"/>
          <w:bCs/>
          <w:sz w:val="12"/>
          <w:u w:val="none"/>
        </w:rPr>
        <w:t xml:space="preserve"> </w:t>
      </w:r>
      <w:r w:rsidRPr="00125758">
        <w:rPr>
          <w:rStyle w:val="Emphasis"/>
          <w:b w:val="0"/>
          <w:bCs/>
          <w:vanish/>
          <w:sz w:val="12"/>
          <w:u w:val="none"/>
        </w:rPr>
        <w:t>they</w:t>
      </w:r>
      <w:r w:rsidRPr="00083A9C">
        <w:rPr>
          <w:rStyle w:val="Emphasis"/>
          <w:b w:val="0"/>
          <w:bCs/>
          <w:sz w:val="12"/>
          <w:u w:val="none"/>
        </w:rPr>
        <w:t xml:space="preserve"> </w:t>
      </w:r>
      <w:r w:rsidRPr="00125758">
        <w:rPr>
          <w:rStyle w:val="Emphasis"/>
          <w:b w:val="0"/>
          <w:bCs/>
          <w:vanish/>
          <w:sz w:val="12"/>
          <w:u w:val="none"/>
        </w:rPr>
        <w:t>will</w:t>
      </w:r>
      <w:r w:rsidRPr="00083A9C">
        <w:rPr>
          <w:rStyle w:val="Emphasis"/>
          <w:b w:val="0"/>
          <w:bCs/>
          <w:sz w:val="12"/>
          <w:u w:val="none"/>
        </w:rPr>
        <w:t xml:space="preserve"> </w:t>
      </w:r>
      <w:r w:rsidRPr="00125758">
        <w:rPr>
          <w:rStyle w:val="Emphasis"/>
          <w:b w:val="0"/>
          <w:bCs/>
          <w:vanish/>
          <w:sz w:val="12"/>
          <w:u w:val="none"/>
        </w:rPr>
        <w:t>be</w:t>
      </w:r>
      <w:r w:rsidRPr="00083A9C">
        <w:rPr>
          <w:rStyle w:val="Emphasis"/>
          <w:b w:val="0"/>
          <w:bCs/>
          <w:sz w:val="12"/>
          <w:u w:val="none"/>
        </w:rPr>
        <w:t xml:space="preserve"> </w:t>
      </w:r>
      <w:r w:rsidRPr="00125758">
        <w:rPr>
          <w:rStyle w:val="Emphasis"/>
          <w:b w:val="0"/>
          <w:bCs/>
          <w:vanish/>
          <w:sz w:val="12"/>
          <w:u w:val="none"/>
        </w:rPr>
        <w:t>denied</w:t>
      </w:r>
      <w:r w:rsidRPr="00083A9C">
        <w:rPr>
          <w:rStyle w:val="Emphasis"/>
          <w:b w:val="0"/>
          <w:bCs/>
          <w:sz w:val="12"/>
          <w:u w:val="none"/>
        </w:rPr>
        <w:t xml:space="preserve"> </w:t>
      </w:r>
      <w:r w:rsidRPr="00125758">
        <w:rPr>
          <w:rStyle w:val="Emphasis"/>
          <w:b w:val="0"/>
          <w:bCs/>
          <w:vanish/>
          <w:sz w:val="12"/>
          <w:u w:val="none"/>
        </w:rPr>
        <w:t>to</w:t>
      </w:r>
      <w:r w:rsidRPr="00083A9C">
        <w:rPr>
          <w:rStyle w:val="Emphasis"/>
          <w:b w:val="0"/>
          <w:bCs/>
          <w:sz w:val="12"/>
          <w:u w:val="none"/>
        </w:rPr>
        <w:t xml:space="preserve"> </w:t>
      </w:r>
      <w:r w:rsidRPr="00125758">
        <w:rPr>
          <w:rStyle w:val="Emphasis"/>
          <w:b w:val="0"/>
          <w:bCs/>
          <w:vanish/>
          <w:sz w:val="12"/>
          <w:u w:val="none"/>
        </w:rPr>
        <w:t>the</w:t>
      </w:r>
      <w:r w:rsidRPr="00083A9C">
        <w:rPr>
          <w:rStyle w:val="Emphasis"/>
          <w:b w:val="0"/>
          <w:bCs/>
          <w:sz w:val="12"/>
          <w:u w:val="none"/>
        </w:rPr>
        <w:t xml:space="preserve"> </w:t>
      </w:r>
      <w:r w:rsidRPr="00125758">
        <w:rPr>
          <w:rStyle w:val="Emphasis"/>
          <w:b w:val="0"/>
          <w:bCs/>
          <w:vanish/>
          <w:sz w:val="12"/>
          <w:u w:val="none"/>
        </w:rPr>
        <w:t>ideas</w:t>
      </w:r>
      <w:r w:rsidRPr="00083A9C">
        <w:rPr>
          <w:rStyle w:val="Emphasis"/>
          <w:b w:val="0"/>
          <w:bCs/>
          <w:sz w:val="12"/>
          <w:u w:val="none"/>
        </w:rPr>
        <w:t xml:space="preserve"> </w:t>
      </w:r>
      <w:r w:rsidRPr="00125758">
        <w:rPr>
          <w:rStyle w:val="Emphasis"/>
          <w:b w:val="0"/>
          <w:bCs/>
          <w:vanish/>
          <w:sz w:val="12"/>
          <w:u w:val="none"/>
        </w:rPr>
        <w:t>we</w:t>
      </w:r>
      <w:r w:rsidRPr="00083A9C">
        <w:rPr>
          <w:rStyle w:val="Emphasis"/>
          <w:b w:val="0"/>
          <w:bCs/>
          <w:sz w:val="12"/>
          <w:u w:val="none"/>
        </w:rPr>
        <w:t xml:space="preserve"> </w:t>
      </w:r>
      <w:r w:rsidRPr="00125758">
        <w:rPr>
          <w:rStyle w:val="Emphasis"/>
          <w:b w:val="0"/>
          <w:bCs/>
          <w:vanish/>
          <w:sz w:val="12"/>
          <w:u w:val="none"/>
        </w:rPr>
        <w:t>cherish.”188</w:t>
      </w:r>
      <w:r w:rsidRPr="00083A9C">
        <w:rPr>
          <w:rStyle w:val="Emphasis"/>
          <w:b w:val="0"/>
          <w:bCs/>
          <w:sz w:val="12"/>
          <w:u w:val="none"/>
        </w:rPr>
        <w:t xml:space="preserve"> </w:t>
      </w:r>
      <w:r w:rsidRPr="00125758">
        <w:rPr>
          <w:rFonts w:cs="Calibri"/>
          <w:bCs/>
          <w:vanish/>
          <w:sz w:val="12"/>
          <w:szCs w:val="12"/>
        </w:rPr>
        <w:t>But</w:t>
      </w:r>
      <w:r w:rsidRPr="00083A9C">
        <w:rPr>
          <w:rFonts w:cs="Calibri"/>
          <w:bCs/>
          <w:sz w:val="12"/>
          <w:szCs w:val="12"/>
        </w:rPr>
        <w:t xml:space="preserve"> </w:t>
      </w:r>
      <w:r w:rsidRPr="00125758">
        <w:rPr>
          <w:rFonts w:cs="Calibri"/>
          <w:bCs/>
          <w:vanish/>
          <w:sz w:val="12"/>
          <w:szCs w:val="12"/>
        </w:rPr>
        <w:t>this</w:t>
      </w:r>
      <w:r w:rsidRPr="00083A9C">
        <w:rPr>
          <w:rFonts w:cs="Calibri"/>
          <w:bCs/>
          <w:sz w:val="12"/>
          <w:szCs w:val="12"/>
        </w:rPr>
        <w:t xml:space="preserve"> </w:t>
      </w:r>
      <w:r w:rsidRPr="00125758">
        <w:rPr>
          <w:rFonts w:cs="Calibri"/>
          <w:bCs/>
          <w:vanish/>
          <w:sz w:val="12"/>
          <w:szCs w:val="12"/>
        </w:rPr>
        <w:t>Note</w:t>
      </w:r>
      <w:r w:rsidRPr="00083A9C">
        <w:rPr>
          <w:rFonts w:cs="Calibri"/>
          <w:bCs/>
          <w:sz w:val="12"/>
          <w:szCs w:val="12"/>
        </w:rPr>
        <w:t xml:space="preserve"> </w:t>
      </w:r>
      <w:r w:rsidRPr="00125758">
        <w:rPr>
          <w:rFonts w:cs="Calibri"/>
          <w:bCs/>
          <w:vanish/>
          <w:sz w:val="12"/>
          <w:szCs w:val="12"/>
        </w:rPr>
        <w:t>acknowledges</w:t>
      </w:r>
      <w:r w:rsidRPr="00083A9C">
        <w:rPr>
          <w:rFonts w:cs="Calibri"/>
          <w:bCs/>
          <w:sz w:val="12"/>
          <w:szCs w:val="12"/>
        </w:rPr>
        <w:t xml:space="preserve"> </w:t>
      </w:r>
      <w:r w:rsidRPr="00125758">
        <w:rPr>
          <w:rFonts w:cs="Calibri"/>
          <w:bCs/>
          <w:vanish/>
          <w:sz w:val="12"/>
          <w:szCs w:val="12"/>
        </w:rPr>
        <w:t>that</w:t>
      </w:r>
      <w:r w:rsidRPr="00083A9C">
        <w:rPr>
          <w:rFonts w:cs="Calibri"/>
          <w:bCs/>
          <w:sz w:val="12"/>
          <w:szCs w:val="12"/>
        </w:rPr>
        <w:t xml:space="preserve"> </w:t>
      </w:r>
      <w:r w:rsidRPr="00125758">
        <w:rPr>
          <w:rFonts w:cs="Calibri"/>
          <w:bCs/>
          <w:vanish/>
          <w:sz w:val="12"/>
          <w:szCs w:val="12"/>
        </w:rPr>
        <w:t>judicial</w:t>
      </w:r>
      <w:r w:rsidRPr="00083A9C">
        <w:rPr>
          <w:rFonts w:cs="Calibri"/>
          <w:bCs/>
          <w:sz w:val="12"/>
          <w:szCs w:val="12"/>
        </w:rPr>
        <w:t xml:space="preserve"> </w:t>
      </w:r>
      <w:r w:rsidRPr="00125758">
        <w:rPr>
          <w:rFonts w:cs="Calibri"/>
          <w:bCs/>
          <w:vanish/>
          <w:sz w:val="12"/>
          <w:szCs w:val="12"/>
        </w:rPr>
        <w:t>recognition</w:t>
      </w:r>
      <w:r w:rsidRPr="00083A9C">
        <w:rPr>
          <w:rFonts w:cs="Calibri"/>
          <w:bCs/>
          <w:sz w:val="12"/>
          <w:szCs w:val="12"/>
        </w:rPr>
        <w:t xml:space="preserve"> </w:t>
      </w:r>
      <w:r w:rsidRPr="00125758">
        <w:rPr>
          <w:rFonts w:cs="Calibri"/>
          <w:bCs/>
          <w:vanish/>
          <w:sz w:val="12"/>
          <w:szCs w:val="12"/>
        </w:rPr>
        <w:t>of</w:t>
      </w:r>
      <w:r w:rsidRPr="00083A9C">
        <w:rPr>
          <w:rFonts w:cs="Calibri"/>
          <w:bCs/>
          <w:sz w:val="12"/>
          <w:szCs w:val="12"/>
        </w:rPr>
        <w:t xml:space="preserve"> </w:t>
      </w:r>
      <w:r w:rsidRPr="00125758">
        <w:rPr>
          <w:rFonts w:cs="Calibri"/>
          <w:bCs/>
          <w:vanish/>
          <w:sz w:val="12"/>
          <w:szCs w:val="12"/>
        </w:rPr>
        <w:t>prison</w:t>
      </w:r>
      <w:r w:rsidRPr="00083A9C">
        <w:rPr>
          <w:rFonts w:cs="Calibri"/>
          <w:bCs/>
          <w:sz w:val="12"/>
          <w:szCs w:val="12"/>
        </w:rPr>
        <w:t xml:space="preserve"> </w:t>
      </w:r>
      <w:r w:rsidRPr="00125758">
        <w:rPr>
          <w:rFonts w:cs="Calibri"/>
          <w:bCs/>
          <w:vanish/>
          <w:sz w:val="12"/>
          <w:szCs w:val="12"/>
        </w:rPr>
        <w:t>strikes’</w:t>
      </w:r>
      <w:r w:rsidRPr="00083A9C">
        <w:rPr>
          <w:rFonts w:cs="Calibri"/>
          <w:bCs/>
          <w:sz w:val="12"/>
          <w:szCs w:val="12"/>
        </w:rPr>
        <w:t xml:space="preserve"> </w:t>
      </w:r>
      <w:r w:rsidRPr="00125758">
        <w:rPr>
          <w:rFonts w:cs="Calibri"/>
          <w:bCs/>
          <w:vanish/>
          <w:sz w:val="12"/>
          <w:szCs w:val="12"/>
        </w:rPr>
        <w:t>First</w:t>
      </w:r>
      <w:r w:rsidRPr="00083A9C">
        <w:rPr>
          <w:rFonts w:cs="Calibri"/>
          <w:bCs/>
          <w:sz w:val="12"/>
          <w:szCs w:val="12"/>
        </w:rPr>
        <w:t xml:space="preserve"> </w:t>
      </w:r>
      <w:r w:rsidRPr="00125758">
        <w:rPr>
          <w:rFonts w:cs="Calibri"/>
          <w:bCs/>
          <w:vanish/>
          <w:sz w:val="12"/>
          <w:szCs w:val="12"/>
        </w:rPr>
        <w:t>Amendment</w:t>
      </w:r>
      <w:r w:rsidRPr="00083A9C">
        <w:rPr>
          <w:rFonts w:cs="Calibri"/>
          <w:bCs/>
          <w:sz w:val="12"/>
          <w:szCs w:val="12"/>
        </w:rPr>
        <w:t xml:space="preserve"> </w:t>
      </w:r>
      <w:r w:rsidRPr="00125758">
        <w:rPr>
          <w:rFonts w:cs="Calibri"/>
          <w:bCs/>
          <w:vanish/>
          <w:sz w:val="12"/>
          <w:szCs w:val="12"/>
        </w:rPr>
        <w:t>values</w:t>
      </w:r>
      <w:r w:rsidRPr="00083A9C">
        <w:rPr>
          <w:rFonts w:cs="Calibri"/>
          <w:bCs/>
          <w:sz w:val="12"/>
          <w:szCs w:val="12"/>
        </w:rPr>
        <w:t xml:space="preserve"> </w:t>
      </w:r>
      <w:r w:rsidRPr="00125758">
        <w:rPr>
          <w:rFonts w:cs="Calibri"/>
          <w:bCs/>
          <w:vanish/>
          <w:sz w:val="12"/>
          <w:szCs w:val="12"/>
        </w:rPr>
        <w:t>requires</w:t>
      </w:r>
      <w:r w:rsidRPr="00083A9C">
        <w:rPr>
          <w:rFonts w:cs="Calibri"/>
          <w:bCs/>
          <w:sz w:val="12"/>
          <w:szCs w:val="12"/>
        </w:rPr>
        <w:t xml:space="preserve"> </w:t>
      </w:r>
      <w:r w:rsidRPr="00125758">
        <w:rPr>
          <w:rFonts w:cs="Calibri"/>
          <w:bCs/>
          <w:vanish/>
          <w:sz w:val="12"/>
          <w:szCs w:val="12"/>
        </w:rPr>
        <w:t>significant</w:t>
      </w:r>
      <w:r w:rsidRPr="00083A9C">
        <w:rPr>
          <w:rFonts w:cs="Calibri"/>
          <w:bCs/>
          <w:sz w:val="12"/>
          <w:szCs w:val="12"/>
        </w:rPr>
        <w:t xml:space="preserve"> </w:t>
      </w:r>
      <w:r w:rsidRPr="00125758">
        <w:rPr>
          <w:rFonts w:cs="Calibri"/>
          <w:bCs/>
          <w:vanish/>
          <w:sz w:val="12"/>
          <w:szCs w:val="12"/>
        </w:rPr>
        <w:t>doctrinal</w:t>
      </w:r>
      <w:r w:rsidRPr="00083A9C">
        <w:rPr>
          <w:rFonts w:cs="Calibri"/>
          <w:bCs/>
          <w:sz w:val="12"/>
          <w:szCs w:val="12"/>
        </w:rPr>
        <w:t xml:space="preserve"> </w:t>
      </w:r>
      <w:r w:rsidRPr="00125758">
        <w:rPr>
          <w:rFonts w:cs="Calibri"/>
          <w:bCs/>
          <w:vanish/>
          <w:sz w:val="12"/>
          <w:szCs w:val="12"/>
        </w:rPr>
        <w:t>change.</w:t>
      </w:r>
      <w:r w:rsidRPr="00083A9C">
        <w:rPr>
          <w:rFonts w:cs="Calibri"/>
          <w:bCs/>
          <w:sz w:val="12"/>
          <w:szCs w:val="12"/>
        </w:rPr>
        <w:t xml:space="preserve"> </w:t>
      </w:r>
      <w:r w:rsidRPr="00125758">
        <w:rPr>
          <w:rFonts w:cs="Calibri"/>
          <w:bCs/>
          <w:vanish/>
          <w:sz w:val="12"/>
          <w:szCs w:val="12"/>
        </w:rPr>
        <w:t>Convincing</w:t>
      </w:r>
      <w:r w:rsidRPr="00083A9C">
        <w:rPr>
          <w:rFonts w:cs="Calibri"/>
          <w:bCs/>
          <w:sz w:val="12"/>
          <w:szCs w:val="12"/>
        </w:rPr>
        <w:t xml:space="preserve"> </w:t>
      </w:r>
      <w:r w:rsidRPr="00125758">
        <w:rPr>
          <w:rFonts w:cs="Calibri"/>
          <w:bCs/>
          <w:vanish/>
          <w:sz w:val="12"/>
          <w:szCs w:val="12"/>
        </w:rPr>
        <w:t>the</w:t>
      </w:r>
      <w:r w:rsidRPr="00083A9C">
        <w:rPr>
          <w:rFonts w:cs="Calibri"/>
          <w:bCs/>
          <w:sz w:val="12"/>
          <w:szCs w:val="12"/>
        </w:rPr>
        <w:t xml:space="preserve"> </w:t>
      </w:r>
      <w:r w:rsidRPr="00125758">
        <w:rPr>
          <w:rFonts w:cs="Calibri"/>
          <w:bCs/>
          <w:vanish/>
          <w:sz w:val="12"/>
          <w:szCs w:val="12"/>
        </w:rPr>
        <w:t>Supreme</w:t>
      </w:r>
      <w:r w:rsidRPr="00083A9C">
        <w:rPr>
          <w:rFonts w:cs="Calibri"/>
          <w:bCs/>
          <w:sz w:val="12"/>
          <w:szCs w:val="12"/>
        </w:rPr>
        <w:t xml:space="preserve"> </w:t>
      </w:r>
      <w:r w:rsidRPr="00125758">
        <w:rPr>
          <w:rFonts w:cs="Calibri"/>
          <w:bCs/>
          <w:vanish/>
          <w:sz w:val="12"/>
          <w:szCs w:val="12"/>
        </w:rPr>
        <w:t>Court</w:t>
      </w:r>
      <w:r w:rsidRPr="00083A9C">
        <w:rPr>
          <w:rFonts w:cs="Calibri"/>
          <w:bCs/>
          <w:sz w:val="12"/>
          <w:szCs w:val="12"/>
        </w:rPr>
        <w:t xml:space="preserve"> </w:t>
      </w:r>
      <w:r w:rsidRPr="00125758">
        <w:rPr>
          <w:rFonts w:cs="Calibri"/>
          <w:bCs/>
          <w:vanish/>
          <w:sz w:val="12"/>
          <w:szCs w:val="12"/>
        </w:rPr>
        <w:t>to</w:t>
      </w:r>
      <w:r w:rsidRPr="00083A9C">
        <w:rPr>
          <w:rFonts w:cs="Calibri"/>
          <w:bCs/>
          <w:sz w:val="12"/>
          <w:szCs w:val="12"/>
        </w:rPr>
        <w:t xml:space="preserve"> </w:t>
      </w:r>
      <w:r w:rsidRPr="00125758">
        <w:rPr>
          <w:rFonts w:cs="Calibri"/>
          <w:bCs/>
          <w:vanish/>
          <w:sz w:val="12"/>
          <w:szCs w:val="12"/>
        </w:rPr>
        <w:t>overturn</w:t>
      </w:r>
      <w:r w:rsidRPr="00083A9C">
        <w:rPr>
          <w:rFonts w:cs="Calibri"/>
          <w:bCs/>
          <w:sz w:val="12"/>
          <w:szCs w:val="12"/>
        </w:rPr>
        <w:t xml:space="preserve"> </w:t>
      </w:r>
      <w:r w:rsidRPr="00125758">
        <w:rPr>
          <w:rFonts w:cs="Calibri"/>
          <w:bCs/>
          <w:vanish/>
          <w:sz w:val="12"/>
          <w:szCs w:val="12"/>
        </w:rPr>
        <w:t>its</w:t>
      </w:r>
      <w:r w:rsidRPr="00083A9C">
        <w:rPr>
          <w:rFonts w:cs="Calibri"/>
          <w:bCs/>
          <w:sz w:val="12"/>
          <w:szCs w:val="12"/>
        </w:rPr>
        <w:t xml:space="preserve"> </w:t>
      </w:r>
      <w:r w:rsidRPr="00125758">
        <w:rPr>
          <w:rFonts w:cs="Calibri"/>
          <w:bCs/>
          <w:vanish/>
          <w:sz w:val="12"/>
          <w:szCs w:val="12"/>
        </w:rPr>
        <w:t>Jones</w:t>
      </w:r>
      <w:r w:rsidRPr="00083A9C">
        <w:rPr>
          <w:rFonts w:cs="Calibri"/>
          <w:bCs/>
          <w:sz w:val="12"/>
          <w:szCs w:val="12"/>
        </w:rPr>
        <w:t xml:space="preserve"> </w:t>
      </w:r>
      <w:r w:rsidRPr="00125758">
        <w:rPr>
          <w:rFonts w:cs="Calibri"/>
          <w:bCs/>
          <w:vanish/>
          <w:sz w:val="12"/>
          <w:szCs w:val="12"/>
        </w:rPr>
        <w:t>and</w:t>
      </w:r>
      <w:r w:rsidRPr="00083A9C">
        <w:rPr>
          <w:rFonts w:cs="Calibri"/>
          <w:bCs/>
          <w:sz w:val="12"/>
          <w:szCs w:val="12"/>
        </w:rPr>
        <w:t xml:space="preserve"> </w:t>
      </w:r>
      <w:r w:rsidRPr="00125758">
        <w:rPr>
          <w:rFonts w:cs="Calibri"/>
          <w:bCs/>
          <w:vanish/>
          <w:sz w:val="12"/>
          <w:szCs w:val="12"/>
        </w:rPr>
        <w:t>Turner</w:t>
      </w:r>
      <w:r w:rsidRPr="00083A9C">
        <w:rPr>
          <w:rFonts w:cs="Calibri"/>
          <w:bCs/>
          <w:sz w:val="12"/>
          <w:szCs w:val="12"/>
        </w:rPr>
        <w:t xml:space="preserve"> </w:t>
      </w:r>
      <w:r w:rsidRPr="00125758">
        <w:rPr>
          <w:rFonts w:cs="Calibri"/>
          <w:bCs/>
          <w:vanish/>
          <w:sz w:val="12"/>
          <w:szCs w:val="12"/>
        </w:rPr>
        <w:t>precedents,</w:t>
      </w:r>
      <w:r w:rsidRPr="00083A9C">
        <w:rPr>
          <w:rFonts w:cs="Calibri"/>
          <w:bCs/>
          <w:sz w:val="12"/>
          <w:szCs w:val="12"/>
        </w:rPr>
        <w:t xml:space="preserve"> </w:t>
      </w:r>
      <w:r w:rsidRPr="00125758">
        <w:rPr>
          <w:rFonts w:cs="Calibri"/>
          <w:bCs/>
          <w:vanish/>
          <w:sz w:val="12"/>
          <w:szCs w:val="12"/>
        </w:rPr>
        <w:t>and</w:t>
      </w:r>
      <w:r w:rsidRPr="00083A9C">
        <w:rPr>
          <w:rFonts w:cs="Calibri"/>
          <w:bCs/>
          <w:sz w:val="12"/>
          <w:szCs w:val="12"/>
        </w:rPr>
        <w:t xml:space="preserve"> </w:t>
      </w:r>
      <w:r w:rsidRPr="00125758">
        <w:rPr>
          <w:rFonts w:cs="Calibri"/>
          <w:bCs/>
          <w:vanish/>
          <w:sz w:val="12"/>
          <w:szCs w:val="12"/>
        </w:rPr>
        <w:t>instead</w:t>
      </w:r>
      <w:r w:rsidRPr="00083A9C">
        <w:rPr>
          <w:rFonts w:cs="Calibri"/>
          <w:bCs/>
          <w:sz w:val="12"/>
          <w:szCs w:val="12"/>
        </w:rPr>
        <w:t xml:space="preserve"> </w:t>
      </w:r>
      <w:r w:rsidRPr="00125758">
        <w:rPr>
          <w:rFonts w:cs="Calibri"/>
          <w:bCs/>
          <w:vanish/>
          <w:sz w:val="12"/>
          <w:szCs w:val="12"/>
        </w:rPr>
        <w:t>to</w:t>
      </w:r>
      <w:r w:rsidRPr="00083A9C">
        <w:rPr>
          <w:rFonts w:cs="Calibri"/>
          <w:bCs/>
          <w:sz w:val="12"/>
          <w:szCs w:val="12"/>
        </w:rPr>
        <w:t xml:space="preserve"> </w:t>
      </w:r>
      <w:r w:rsidRPr="00125758">
        <w:rPr>
          <w:rFonts w:cs="Calibri"/>
          <w:bCs/>
          <w:vanish/>
          <w:sz w:val="12"/>
          <w:szCs w:val="12"/>
        </w:rPr>
        <w:t>adopt</w:t>
      </w:r>
      <w:r w:rsidRPr="00083A9C">
        <w:rPr>
          <w:rFonts w:cs="Calibri"/>
          <w:bCs/>
          <w:sz w:val="12"/>
          <w:szCs w:val="12"/>
        </w:rPr>
        <w:t xml:space="preserve"> </w:t>
      </w:r>
      <w:r w:rsidRPr="00125758">
        <w:rPr>
          <w:rFonts w:cs="Calibri"/>
          <w:bCs/>
          <w:vanish/>
          <w:sz w:val="12"/>
          <w:szCs w:val="12"/>
        </w:rPr>
        <w:t>a</w:t>
      </w:r>
      <w:r w:rsidRPr="00083A9C">
        <w:rPr>
          <w:rFonts w:cs="Calibri"/>
          <w:bCs/>
          <w:sz w:val="12"/>
          <w:szCs w:val="12"/>
        </w:rPr>
        <w:t xml:space="preserve"> </w:t>
      </w:r>
      <w:r w:rsidRPr="00125758">
        <w:rPr>
          <w:rFonts w:cs="Calibri"/>
          <w:bCs/>
          <w:vanish/>
          <w:sz w:val="12"/>
          <w:szCs w:val="12"/>
        </w:rPr>
        <w:t>test</w:t>
      </w:r>
      <w:r w:rsidRPr="00083A9C">
        <w:rPr>
          <w:rFonts w:cs="Calibri"/>
          <w:bCs/>
          <w:sz w:val="12"/>
          <w:szCs w:val="12"/>
        </w:rPr>
        <w:t xml:space="preserve"> </w:t>
      </w:r>
      <w:r w:rsidRPr="00125758">
        <w:rPr>
          <w:rFonts w:cs="Calibri"/>
          <w:bCs/>
          <w:vanish/>
          <w:sz w:val="12"/>
          <w:szCs w:val="12"/>
        </w:rPr>
        <w:t>with</w:t>
      </w:r>
      <w:r w:rsidRPr="00083A9C">
        <w:rPr>
          <w:rFonts w:cs="Calibri"/>
          <w:bCs/>
          <w:sz w:val="12"/>
          <w:szCs w:val="12"/>
        </w:rPr>
        <w:t xml:space="preserve"> </w:t>
      </w:r>
      <w:r w:rsidRPr="00125758">
        <w:rPr>
          <w:rFonts w:cs="Calibri"/>
          <w:bCs/>
          <w:vanish/>
          <w:sz w:val="12"/>
          <w:szCs w:val="12"/>
        </w:rPr>
        <w:t>less</w:t>
      </w:r>
      <w:r w:rsidRPr="00083A9C">
        <w:rPr>
          <w:rFonts w:cs="Calibri"/>
          <w:bCs/>
          <w:sz w:val="12"/>
          <w:szCs w:val="12"/>
        </w:rPr>
        <w:t xml:space="preserve"> </w:t>
      </w:r>
      <w:r w:rsidRPr="00125758">
        <w:rPr>
          <w:rFonts w:cs="Calibri"/>
          <w:bCs/>
          <w:vanish/>
          <w:sz w:val="12"/>
          <w:szCs w:val="12"/>
        </w:rPr>
        <w:t>deference</w:t>
      </w:r>
      <w:r w:rsidRPr="00083A9C">
        <w:rPr>
          <w:rFonts w:cs="Calibri"/>
          <w:bCs/>
          <w:sz w:val="12"/>
          <w:szCs w:val="12"/>
        </w:rPr>
        <w:t xml:space="preserve"> </w:t>
      </w:r>
      <w:r w:rsidRPr="00125758">
        <w:rPr>
          <w:rFonts w:cs="Calibri"/>
          <w:bCs/>
          <w:vanish/>
          <w:sz w:val="12"/>
          <w:szCs w:val="12"/>
        </w:rPr>
        <w:t>than</w:t>
      </w:r>
      <w:r w:rsidRPr="00083A9C">
        <w:rPr>
          <w:rFonts w:cs="Calibri"/>
          <w:bCs/>
          <w:sz w:val="12"/>
          <w:szCs w:val="12"/>
        </w:rPr>
        <w:t xml:space="preserve"> </w:t>
      </w:r>
      <w:r w:rsidRPr="00125758">
        <w:rPr>
          <w:rFonts w:cs="Calibri"/>
          <w:bCs/>
          <w:vanish/>
          <w:sz w:val="12"/>
          <w:szCs w:val="12"/>
        </w:rPr>
        <w:t>is</w:t>
      </w:r>
      <w:r w:rsidRPr="00083A9C">
        <w:rPr>
          <w:rFonts w:cs="Calibri"/>
          <w:bCs/>
          <w:sz w:val="12"/>
          <w:szCs w:val="12"/>
        </w:rPr>
        <w:t xml:space="preserve"> </w:t>
      </w:r>
      <w:r w:rsidRPr="00125758">
        <w:rPr>
          <w:rFonts w:cs="Calibri"/>
          <w:bCs/>
          <w:vanish/>
          <w:sz w:val="12"/>
          <w:szCs w:val="12"/>
        </w:rPr>
        <w:t>currently</w:t>
      </w:r>
      <w:r w:rsidRPr="00083A9C">
        <w:rPr>
          <w:rFonts w:cs="Calibri"/>
          <w:bCs/>
          <w:sz w:val="12"/>
          <w:szCs w:val="12"/>
        </w:rPr>
        <w:t xml:space="preserve"> </w:t>
      </w:r>
      <w:r w:rsidRPr="00125758">
        <w:rPr>
          <w:rFonts w:cs="Calibri"/>
          <w:bCs/>
          <w:vanish/>
          <w:sz w:val="12"/>
          <w:szCs w:val="12"/>
        </w:rPr>
        <w:t>afforded</w:t>
      </w:r>
      <w:r w:rsidRPr="00083A9C">
        <w:rPr>
          <w:rFonts w:cs="Calibri"/>
          <w:bCs/>
          <w:sz w:val="12"/>
          <w:szCs w:val="12"/>
        </w:rPr>
        <w:t xml:space="preserve"> </w:t>
      </w:r>
      <w:r w:rsidRPr="00125758">
        <w:rPr>
          <w:rFonts w:cs="Calibri"/>
          <w:bCs/>
          <w:vanish/>
          <w:sz w:val="12"/>
          <w:szCs w:val="12"/>
        </w:rPr>
        <w:t>to</w:t>
      </w:r>
      <w:r w:rsidRPr="00083A9C">
        <w:rPr>
          <w:rFonts w:cs="Calibri"/>
          <w:bCs/>
          <w:sz w:val="12"/>
          <w:szCs w:val="12"/>
        </w:rPr>
        <w:t xml:space="preserve"> </w:t>
      </w:r>
      <w:r w:rsidRPr="00125758">
        <w:rPr>
          <w:rFonts w:cs="Calibri"/>
          <w:bCs/>
          <w:vanish/>
          <w:sz w:val="12"/>
          <w:szCs w:val="12"/>
        </w:rPr>
        <w:t>prison</w:t>
      </w:r>
      <w:r w:rsidRPr="00083A9C">
        <w:rPr>
          <w:rFonts w:cs="Calibri"/>
          <w:bCs/>
          <w:sz w:val="12"/>
          <w:szCs w:val="12"/>
        </w:rPr>
        <w:t xml:space="preserve"> </w:t>
      </w:r>
      <w:r w:rsidRPr="00125758">
        <w:rPr>
          <w:rFonts w:cs="Calibri"/>
          <w:bCs/>
          <w:vanish/>
          <w:sz w:val="12"/>
          <w:szCs w:val="12"/>
        </w:rPr>
        <w:t>administrators,</w:t>
      </w:r>
      <w:r w:rsidRPr="00083A9C">
        <w:rPr>
          <w:rFonts w:cs="Calibri"/>
          <w:bCs/>
          <w:sz w:val="12"/>
          <w:szCs w:val="12"/>
        </w:rPr>
        <w:t xml:space="preserve"> </w:t>
      </w:r>
      <w:r w:rsidRPr="00125758">
        <w:rPr>
          <w:rFonts w:cs="Calibri"/>
          <w:bCs/>
          <w:vanish/>
          <w:sz w:val="12"/>
          <w:szCs w:val="12"/>
        </w:rPr>
        <w:t>is</w:t>
      </w:r>
      <w:r w:rsidRPr="00083A9C">
        <w:rPr>
          <w:rFonts w:cs="Calibri"/>
          <w:bCs/>
          <w:sz w:val="12"/>
          <w:szCs w:val="12"/>
        </w:rPr>
        <w:t xml:space="preserve"> </w:t>
      </w:r>
      <w:r w:rsidRPr="00125758">
        <w:rPr>
          <w:rFonts w:cs="Calibri"/>
          <w:bCs/>
          <w:vanish/>
          <w:sz w:val="12"/>
          <w:szCs w:val="12"/>
        </w:rPr>
        <w:t>unlikely.</w:t>
      </w:r>
      <w:r w:rsidRPr="00083A9C">
        <w:rPr>
          <w:rFonts w:cs="Calibri"/>
          <w:bCs/>
          <w:sz w:val="12"/>
          <w:szCs w:val="12"/>
        </w:rPr>
        <w:t xml:space="preserve"> </w:t>
      </w:r>
      <w:r w:rsidRPr="00125758">
        <w:rPr>
          <w:rFonts w:cs="Calibri"/>
          <w:bCs/>
          <w:vanish/>
          <w:sz w:val="12"/>
          <w:szCs w:val="12"/>
        </w:rPr>
        <w:t>As</w:t>
      </w:r>
      <w:r w:rsidRPr="00083A9C">
        <w:rPr>
          <w:rFonts w:cs="Calibri"/>
          <w:bCs/>
          <w:sz w:val="12"/>
          <w:szCs w:val="12"/>
        </w:rPr>
        <w:t xml:space="preserve"> </w:t>
      </w:r>
      <w:r w:rsidRPr="00125758">
        <w:rPr>
          <w:rFonts w:cs="Calibri"/>
          <w:bCs/>
          <w:vanish/>
          <w:sz w:val="12"/>
          <w:szCs w:val="12"/>
        </w:rPr>
        <w:t>a</w:t>
      </w:r>
      <w:r w:rsidRPr="00083A9C">
        <w:rPr>
          <w:rFonts w:cs="Calibri"/>
          <w:bCs/>
          <w:sz w:val="12"/>
          <w:szCs w:val="12"/>
        </w:rPr>
        <w:t xml:space="preserve"> </w:t>
      </w:r>
      <w:r w:rsidRPr="00125758">
        <w:rPr>
          <w:rFonts w:cs="Calibri"/>
          <w:bCs/>
          <w:vanish/>
          <w:sz w:val="12"/>
          <w:szCs w:val="12"/>
        </w:rPr>
        <w:t>result,</w:t>
      </w:r>
      <w:r w:rsidRPr="00083A9C">
        <w:rPr>
          <w:rFonts w:cs="Calibri"/>
          <w:bCs/>
          <w:sz w:val="12"/>
          <w:szCs w:val="12"/>
        </w:rPr>
        <w:t xml:space="preserve"> </w:t>
      </w:r>
      <w:r w:rsidRPr="00125758">
        <w:rPr>
          <w:rFonts w:cs="Calibri"/>
          <w:bCs/>
          <w:vanish/>
          <w:sz w:val="12"/>
          <w:szCs w:val="12"/>
        </w:rPr>
        <w:t>future</w:t>
      </w:r>
      <w:r w:rsidRPr="00083A9C">
        <w:rPr>
          <w:rFonts w:cs="Calibri"/>
          <w:bCs/>
          <w:sz w:val="12"/>
          <w:szCs w:val="12"/>
        </w:rPr>
        <w:t xml:space="preserve"> </w:t>
      </w:r>
      <w:r w:rsidRPr="00125758">
        <w:rPr>
          <w:rFonts w:cs="Calibri"/>
          <w:bCs/>
          <w:vanish/>
          <w:sz w:val="12"/>
          <w:szCs w:val="12"/>
        </w:rPr>
        <w:t>research</w:t>
      </w:r>
      <w:r w:rsidRPr="00083A9C">
        <w:rPr>
          <w:rFonts w:cs="Calibri"/>
          <w:bCs/>
          <w:sz w:val="12"/>
          <w:szCs w:val="12"/>
        </w:rPr>
        <w:t xml:space="preserve"> </w:t>
      </w:r>
      <w:r w:rsidRPr="00125758">
        <w:rPr>
          <w:rFonts w:cs="Calibri"/>
          <w:bCs/>
          <w:vanish/>
          <w:sz w:val="12"/>
          <w:szCs w:val="12"/>
        </w:rPr>
        <w:t>is</w:t>
      </w:r>
      <w:r w:rsidRPr="00083A9C">
        <w:rPr>
          <w:rFonts w:cs="Calibri"/>
          <w:bCs/>
          <w:sz w:val="12"/>
          <w:szCs w:val="12"/>
        </w:rPr>
        <w:t xml:space="preserve"> </w:t>
      </w:r>
      <w:r w:rsidRPr="00125758">
        <w:rPr>
          <w:rFonts w:cs="Calibri"/>
          <w:bCs/>
          <w:vanish/>
          <w:sz w:val="12"/>
          <w:szCs w:val="12"/>
        </w:rPr>
        <w:t>necessary</w:t>
      </w:r>
      <w:r w:rsidRPr="00083A9C">
        <w:rPr>
          <w:rFonts w:cs="Calibri"/>
          <w:bCs/>
          <w:sz w:val="12"/>
          <w:szCs w:val="12"/>
        </w:rPr>
        <w:t xml:space="preserve"> </w:t>
      </w:r>
      <w:r w:rsidRPr="00125758">
        <w:rPr>
          <w:rFonts w:cs="Calibri"/>
          <w:bCs/>
          <w:vanish/>
          <w:sz w:val="12"/>
          <w:szCs w:val="12"/>
        </w:rPr>
        <w:t>to</w:t>
      </w:r>
      <w:r w:rsidRPr="00083A9C">
        <w:rPr>
          <w:rFonts w:cs="Calibri"/>
          <w:bCs/>
          <w:sz w:val="12"/>
          <w:szCs w:val="12"/>
        </w:rPr>
        <w:t xml:space="preserve"> </w:t>
      </w:r>
      <w:r w:rsidRPr="00125758">
        <w:rPr>
          <w:rFonts w:cs="Calibri"/>
          <w:bCs/>
          <w:vanish/>
          <w:sz w:val="12"/>
          <w:szCs w:val="12"/>
        </w:rPr>
        <w:t>identify</w:t>
      </w:r>
      <w:r w:rsidRPr="00083A9C">
        <w:rPr>
          <w:rFonts w:cs="Calibri"/>
          <w:bCs/>
          <w:sz w:val="12"/>
          <w:szCs w:val="12"/>
        </w:rPr>
        <w:t xml:space="preserve"> </w:t>
      </w:r>
      <w:r w:rsidRPr="00125758">
        <w:rPr>
          <w:rFonts w:cs="Calibri"/>
          <w:bCs/>
          <w:vanish/>
          <w:sz w:val="12"/>
          <w:szCs w:val="12"/>
        </w:rPr>
        <w:t>other</w:t>
      </w:r>
      <w:r w:rsidRPr="00083A9C">
        <w:rPr>
          <w:rFonts w:cs="Calibri"/>
          <w:bCs/>
          <w:sz w:val="12"/>
          <w:szCs w:val="12"/>
        </w:rPr>
        <w:t xml:space="preserve"> </w:t>
      </w:r>
      <w:r w:rsidRPr="00125758">
        <w:rPr>
          <w:rFonts w:cs="Calibri"/>
          <w:bCs/>
          <w:vanish/>
          <w:sz w:val="12"/>
          <w:szCs w:val="12"/>
        </w:rPr>
        <w:t>potential</w:t>
      </w:r>
      <w:r w:rsidRPr="00083A9C">
        <w:rPr>
          <w:rFonts w:cs="Calibri"/>
          <w:bCs/>
          <w:sz w:val="12"/>
          <w:szCs w:val="12"/>
        </w:rPr>
        <w:t xml:space="preserve"> </w:t>
      </w:r>
      <w:r w:rsidRPr="00125758">
        <w:rPr>
          <w:rFonts w:cs="Calibri"/>
          <w:bCs/>
          <w:vanish/>
          <w:sz w:val="12"/>
          <w:szCs w:val="12"/>
        </w:rPr>
        <w:t>avenues</w:t>
      </w:r>
      <w:r w:rsidRPr="00083A9C">
        <w:rPr>
          <w:rFonts w:cs="Calibri"/>
          <w:bCs/>
          <w:sz w:val="12"/>
          <w:szCs w:val="12"/>
        </w:rPr>
        <w:t xml:space="preserve"> </w:t>
      </w:r>
      <w:r w:rsidRPr="00125758">
        <w:rPr>
          <w:rFonts w:cs="Calibri"/>
          <w:bCs/>
          <w:vanish/>
          <w:sz w:val="12"/>
          <w:szCs w:val="12"/>
        </w:rPr>
        <w:t>to</w:t>
      </w:r>
      <w:r w:rsidRPr="00083A9C">
        <w:rPr>
          <w:rFonts w:cs="Calibri"/>
          <w:bCs/>
          <w:sz w:val="12"/>
          <w:szCs w:val="12"/>
        </w:rPr>
        <w:t xml:space="preserve"> </w:t>
      </w:r>
      <w:r w:rsidRPr="00125758">
        <w:rPr>
          <w:rFonts w:cs="Calibri"/>
          <w:bCs/>
          <w:vanish/>
          <w:sz w:val="12"/>
          <w:szCs w:val="12"/>
        </w:rPr>
        <w:t>consider</w:t>
      </w:r>
      <w:r w:rsidRPr="00083A9C">
        <w:rPr>
          <w:rFonts w:cs="Calibri"/>
          <w:bCs/>
          <w:sz w:val="12"/>
          <w:szCs w:val="12"/>
        </w:rPr>
        <w:t xml:space="preserve"> </w:t>
      </w:r>
      <w:r w:rsidRPr="00125758">
        <w:rPr>
          <w:rFonts w:cs="Calibri"/>
          <w:bCs/>
          <w:vanish/>
          <w:sz w:val="12"/>
          <w:szCs w:val="12"/>
        </w:rPr>
        <w:t>the</w:t>
      </w:r>
      <w:r w:rsidRPr="00083A9C">
        <w:rPr>
          <w:rFonts w:cs="Calibri"/>
          <w:bCs/>
          <w:sz w:val="12"/>
          <w:szCs w:val="12"/>
        </w:rPr>
        <w:t xml:space="preserve"> </w:t>
      </w:r>
      <w:r w:rsidRPr="00125758">
        <w:rPr>
          <w:rFonts w:cs="Calibri"/>
          <w:bCs/>
          <w:vanish/>
          <w:sz w:val="12"/>
          <w:szCs w:val="12"/>
        </w:rPr>
        <w:t>legal</w:t>
      </w:r>
      <w:r w:rsidRPr="00083A9C">
        <w:rPr>
          <w:rFonts w:cs="Calibri"/>
          <w:bCs/>
          <w:sz w:val="12"/>
          <w:szCs w:val="12"/>
        </w:rPr>
        <w:t xml:space="preserve"> </w:t>
      </w:r>
      <w:r w:rsidRPr="00125758">
        <w:rPr>
          <w:rFonts w:cs="Calibri"/>
          <w:bCs/>
          <w:vanish/>
          <w:sz w:val="12"/>
          <w:szCs w:val="12"/>
        </w:rPr>
        <w:t>status</w:t>
      </w:r>
      <w:r w:rsidRPr="00083A9C">
        <w:rPr>
          <w:rFonts w:cs="Calibri"/>
          <w:bCs/>
          <w:sz w:val="12"/>
          <w:szCs w:val="12"/>
        </w:rPr>
        <w:t xml:space="preserve"> </w:t>
      </w:r>
      <w:r w:rsidRPr="00125758">
        <w:rPr>
          <w:rFonts w:cs="Calibri"/>
          <w:bCs/>
          <w:vanish/>
          <w:sz w:val="12"/>
          <w:szCs w:val="12"/>
        </w:rPr>
        <w:t>and</w:t>
      </w:r>
      <w:r w:rsidRPr="00083A9C">
        <w:rPr>
          <w:rFonts w:cs="Calibri"/>
          <w:bCs/>
          <w:sz w:val="12"/>
          <w:szCs w:val="12"/>
        </w:rPr>
        <w:t xml:space="preserve"> </w:t>
      </w:r>
      <w:r w:rsidRPr="00125758">
        <w:rPr>
          <w:rFonts w:cs="Calibri"/>
          <w:bCs/>
          <w:vanish/>
          <w:sz w:val="12"/>
          <w:szCs w:val="12"/>
        </w:rPr>
        <w:t>merits</w:t>
      </w:r>
      <w:r w:rsidRPr="00083A9C">
        <w:rPr>
          <w:rFonts w:cs="Calibri"/>
          <w:bCs/>
          <w:sz w:val="12"/>
          <w:szCs w:val="12"/>
        </w:rPr>
        <w:t xml:space="preserve"> </w:t>
      </w:r>
      <w:r w:rsidRPr="00125758">
        <w:rPr>
          <w:rFonts w:cs="Calibri"/>
          <w:bCs/>
          <w:vanish/>
          <w:sz w:val="12"/>
          <w:szCs w:val="12"/>
        </w:rPr>
        <w:t>of</w:t>
      </w:r>
      <w:r w:rsidRPr="00083A9C">
        <w:rPr>
          <w:rFonts w:cs="Calibri"/>
          <w:bCs/>
          <w:sz w:val="12"/>
          <w:szCs w:val="12"/>
        </w:rPr>
        <w:t xml:space="preserve"> </w:t>
      </w:r>
      <w:r w:rsidRPr="00125758">
        <w:rPr>
          <w:rFonts w:cs="Calibri"/>
          <w:bCs/>
          <w:vanish/>
          <w:sz w:val="12"/>
          <w:szCs w:val="12"/>
        </w:rPr>
        <w:t>prison</w:t>
      </w:r>
      <w:r w:rsidRPr="00083A9C">
        <w:rPr>
          <w:rFonts w:cs="Calibri"/>
          <w:bCs/>
          <w:sz w:val="12"/>
          <w:szCs w:val="12"/>
        </w:rPr>
        <w:t xml:space="preserve"> </w:t>
      </w:r>
      <w:r w:rsidRPr="00125758">
        <w:rPr>
          <w:rFonts w:cs="Calibri"/>
          <w:bCs/>
          <w:vanish/>
          <w:sz w:val="12"/>
          <w:szCs w:val="12"/>
        </w:rPr>
        <w:t>strikes.</w:t>
      </w:r>
      <w:r w:rsidRPr="00083A9C">
        <w:rPr>
          <w:rFonts w:cs="Calibri"/>
          <w:bCs/>
          <w:sz w:val="12"/>
          <w:szCs w:val="12"/>
        </w:rPr>
        <w:t xml:space="preserve"> </w:t>
      </w:r>
      <w:r w:rsidRPr="00125758">
        <w:rPr>
          <w:rFonts w:cs="Calibri"/>
          <w:bCs/>
          <w:vanish/>
          <w:sz w:val="12"/>
          <w:szCs w:val="12"/>
        </w:rPr>
        <w:t>As</w:t>
      </w:r>
      <w:r w:rsidRPr="00083A9C">
        <w:rPr>
          <w:rFonts w:cs="Calibri"/>
          <w:bCs/>
          <w:sz w:val="12"/>
          <w:szCs w:val="12"/>
        </w:rPr>
        <w:t xml:space="preserve"> </w:t>
      </w:r>
      <w:r w:rsidRPr="00125758">
        <w:rPr>
          <w:rFonts w:cs="Calibri"/>
          <w:bCs/>
          <w:vanish/>
          <w:sz w:val="12"/>
          <w:szCs w:val="12"/>
        </w:rPr>
        <w:t>alluded</w:t>
      </w:r>
      <w:r w:rsidRPr="00083A9C">
        <w:rPr>
          <w:rFonts w:cs="Calibri"/>
          <w:bCs/>
          <w:sz w:val="12"/>
          <w:szCs w:val="12"/>
        </w:rPr>
        <w:t xml:space="preserve"> </w:t>
      </w:r>
      <w:r w:rsidRPr="00125758">
        <w:rPr>
          <w:rFonts w:cs="Calibri"/>
          <w:bCs/>
          <w:vanish/>
          <w:sz w:val="12"/>
          <w:szCs w:val="12"/>
        </w:rPr>
        <w:t>to</w:t>
      </w:r>
      <w:r w:rsidRPr="00083A9C">
        <w:rPr>
          <w:rFonts w:cs="Calibri"/>
          <w:bCs/>
          <w:sz w:val="12"/>
          <w:szCs w:val="12"/>
        </w:rPr>
        <w:t xml:space="preserve"> </w:t>
      </w:r>
      <w:r w:rsidRPr="00125758">
        <w:rPr>
          <w:rFonts w:cs="Calibri"/>
          <w:bCs/>
          <w:vanish/>
          <w:sz w:val="12"/>
          <w:szCs w:val="12"/>
        </w:rPr>
        <w:t>above,</w:t>
      </w:r>
      <w:r w:rsidRPr="00083A9C">
        <w:rPr>
          <w:rFonts w:cs="Calibri"/>
          <w:bCs/>
          <w:sz w:val="12"/>
          <w:szCs w:val="12"/>
        </w:rPr>
        <w:t xml:space="preserve"> </w:t>
      </w:r>
      <w:r w:rsidRPr="00125758">
        <w:rPr>
          <w:rFonts w:cs="Calibri"/>
          <w:bCs/>
          <w:vanish/>
          <w:sz w:val="12"/>
          <w:szCs w:val="12"/>
        </w:rPr>
        <w:t>labor</w:t>
      </w:r>
      <w:r w:rsidRPr="00083A9C">
        <w:rPr>
          <w:rFonts w:cs="Calibri"/>
          <w:bCs/>
          <w:sz w:val="12"/>
          <w:szCs w:val="12"/>
        </w:rPr>
        <w:t xml:space="preserve"> </w:t>
      </w:r>
      <w:r w:rsidRPr="00125758">
        <w:rPr>
          <w:rFonts w:cs="Calibri"/>
          <w:bCs/>
          <w:vanish/>
          <w:sz w:val="12"/>
          <w:szCs w:val="12"/>
        </w:rPr>
        <w:t>law</w:t>
      </w:r>
      <w:r w:rsidRPr="00083A9C">
        <w:rPr>
          <w:rFonts w:cs="Calibri"/>
          <w:bCs/>
          <w:sz w:val="12"/>
          <w:szCs w:val="12"/>
        </w:rPr>
        <w:t xml:space="preserve"> </w:t>
      </w:r>
      <w:r w:rsidRPr="00125758">
        <w:rPr>
          <w:rFonts w:cs="Calibri"/>
          <w:bCs/>
          <w:vanish/>
          <w:sz w:val="12"/>
          <w:szCs w:val="12"/>
        </w:rPr>
        <w:t>presents</w:t>
      </w:r>
      <w:r w:rsidRPr="00083A9C">
        <w:rPr>
          <w:rFonts w:cs="Calibri"/>
          <w:bCs/>
          <w:sz w:val="12"/>
          <w:szCs w:val="12"/>
        </w:rPr>
        <w:t xml:space="preserve"> </w:t>
      </w:r>
      <w:r w:rsidRPr="00125758">
        <w:rPr>
          <w:rFonts w:cs="Calibri"/>
          <w:bCs/>
          <w:vanish/>
          <w:sz w:val="12"/>
          <w:szCs w:val="12"/>
        </w:rPr>
        <w:t>one</w:t>
      </w:r>
      <w:r w:rsidRPr="00083A9C">
        <w:rPr>
          <w:rFonts w:cs="Calibri"/>
          <w:bCs/>
          <w:sz w:val="12"/>
          <w:szCs w:val="12"/>
        </w:rPr>
        <w:t xml:space="preserve"> </w:t>
      </w:r>
      <w:r w:rsidRPr="00125758">
        <w:rPr>
          <w:rFonts w:cs="Calibri"/>
          <w:bCs/>
          <w:vanish/>
          <w:sz w:val="12"/>
          <w:szCs w:val="12"/>
        </w:rPr>
        <w:t>such</w:t>
      </w:r>
      <w:r w:rsidRPr="00083A9C">
        <w:rPr>
          <w:rFonts w:cs="Calibri"/>
          <w:bCs/>
          <w:sz w:val="12"/>
          <w:szCs w:val="12"/>
        </w:rPr>
        <w:t xml:space="preserve"> </w:t>
      </w:r>
      <w:r w:rsidRPr="00125758">
        <w:rPr>
          <w:rFonts w:cs="Calibri"/>
          <w:bCs/>
          <w:vanish/>
          <w:sz w:val="12"/>
          <w:szCs w:val="12"/>
        </w:rPr>
        <w:t>promising</w:t>
      </w:r>
      <w:r w:rsidRPr="00083A9C">
        <w:rPr>
          <w:rFonts w:cs="Calibri"/>
          <w:bCs/>
          <w:sz w:val="12"/>
          <w:szCs w:val="12"/>
        </w:rPr>
        <w:t xml:space="preserve"> </w:t>
      </w:r>
      <w:r w:rsidRPr="00125758">
        <w:rPr>
          <w:rFonts w:cs="Calibri"/>
          <w:bCs/>
          <w:vanish/>
          <w:sz w:val="12"/>
          <w:szCs w:val="12"/>
        </w:rPr>
        <w:t>avenue,</w:t>
      </w:r>
      <w:r w:rsidRPr="00083A9C">
        <w:rPr>
          <w:rFonts w:cs="Calibri"/>
          <w:bCs/>
          <w:sz w:val="12"/>
          <w:szCs w:val="12"/>
        </w:rPr>
        <w:t xml:space="preserve"> </w:t>
      </w:r>
      <w:r w:rsidRPr="00125758">
        <w:rPr>
          <w:rFonts w:cs="Calibri"/>
          <w:bCs/>
          <w:vanish/>
          <w:sz w:val="12"/>
          <w:szCs w:val="12"/>
        </w:rPr>
        <w:t>as</w:t>
      </w:r>
      <w:r w:rsidRPr="00083A9C">
        <w:rPr>
          <w:rFonts w:cs="Calibri"/>
          <w:bCs/>
          <w:sz w:val="12"/>
          <w:szCs w:val="12"/>
        </w:rPr>
        <w:t xml:space="preserve"> </w:t>
      </w:r>
      <w:r w:rsidRPr="00125758">
        <w:rPr>
          <w:rFonts w:cs="Calibri"/>
          <w:bCs/>
          <w:vanish/>
          <w:sz w:val="12"/>
          <w:szCs w:val="12"/>
        </w:rPr>
        <w:t>does</w:t>
      </w:r>
      <w:r w:rsidRPr="00083A9C">
        <w:rPr>
          <w:rFonts w:cs="Calibri"/>
          <w:bCs/>
          <w:sz w:val="12"/>
          <w:szCs w:val="12"/>
        </w:rPr>
        <w:t xml:space="preserve"> </w:t>
      </w:r>
      <w:r w:rsidRPr="00125758">
        <w:rPr>
          <w:rFonts w:cs="Calibri"/>
          <w:bCs/>
          <w:vanish/>
          <w:sz w:val="12"/>
          <w:szCs w:val="12"/>
        </w:rPr>
        <w:t>state</w:t>
      </w:r>
      <w:r w:rsidRPr="00083A9C">
        <w:rPr>
          <w:rFonts w:cs="Calibri"/>
          <w:bCs/>
          <w:sz w:val="12"/>
          <w:szCs w:val="12"/>
        </w:rPr>
        <w:t xml:space="preserve"> </w:t>
      </w:r>
      <w:r w:rsidRPr="00125758">
        <w:rPr>
          <w:rFonts w:cs="Calibri"/>
          <w:bCs/>
          <w:vanish/>
          <w:sz w:val="12"/>
          <w:szCs w:val="12"/>
        </w:rPr>
        <w:t>constitutional</w:t>
      </w:r>
      <w:r w:rsidRPr="00083A9C">
        <w:rPr>
          <w:rFonts w:cs="Calibri"/>
          <w:bCs/>
          <w:sz w:val="12"/>
          <w:szCs w:val="12"/>
        </w:rPr>
        <w:t xml:space="preserve"> </w:t>
      </w:r>
      <w:r w:rsidRPr="00125758">
        <w:rPr>
          <w:rFonts w:cs="Calibri"/>
          <w:bCs/>
          <w:vanish/>
          <w:sz w:val="12"/>
          <w:szCs w:val="12"/>
        </w:rPr>
        <w:t>and</w:t>
      </w:r>
      <w:r w:rsidRPr="00083A9C">
        <w:rPr>
          <w:rFonts w:cs="Calibri"/>
          <w:bCs/>
          <w:sz w:val="12"/>
          <w:szCs w:val="12"/>
        </w:rPr>
        <w:t xml:space="preserve"> </w:t>
      </w:r>
      <w:r w:rsidRPr="00125758">
        <w:rPr>
          <w:rFonts w:cs="Calibri"/>
          <w:bCs/>
          <w:vanish/>
          <w:sz w:val="12"/>
          <w:szCs w:val="12"/>
        </w:rPr>
        <w:t>statutory</w:t>
      </w:r>
      <w:r w:rsidRPr="00083A9C">
        <w:rPr>
          <w:rFonts w:cs="Calibri"/>
          <w:bCs/>
          <w:sz w:val="12"/>
          <w:szCs w:val="12"/>
        </w:rPr>
        <w:t xml:space="preserve"> </w:t>
      </w:r>
      <w:r w:rsidRPr="00125758">
        <w:rPr>
          <w:rFonts w:cs="Calibri"/>
          <w:bCs/>
          <w:vanish/>
          <w:sz w:val="12"/>
          <w:szCs w:val="12"/>
        </w:rPr>
        <w:t>law.</w:t>
      </w:r>
      <w:r w:rsidRPr="00083A9C">
        <w:rPr>
          <w:rFonts w:cs="Calibri"/>
          <w:bCs/>
          <w:sz w:val="12"/>
          <w:szCs w:val="12"/>
        </w:rPr>
        <w:t xml:space="preserve"> </w:t>
      </w:r>
      <w:r w:rsidRPr="00125758">
        <w:rPr>
          <w:rFonts w:cs="Calibri"/>
          <w:bCs/>
          <w:vanish/>
          <w:sz w:val="12"/>
          <w:szCs w:val="12"/>
        </w:rPr>
        <w:t>Drawing</w:t>
      </w:r>
      <w:r w:rsidRPr="00083A9C">
        <w:rPr>
          <w:rFonts w:cs="Calibri"/>
          <w:bCs/>
          <w:sz w:val="12"/>
          <w:szCs w:val="12"/>
        </w:rPr>
        <w:t xml:space="preserve"> </w:t>
      </w:r>
      <w:r w:rsidRPr="00125758">
        <w:rPr>
          <w:rFonts w:cs="Calibri"/>
          <w:bCs/>
          <w:vanish/>
          <w:sz w:val="12"/>
          <w:szCs w:val="12"/>
        </w:rPr>
        <w:t>from</w:t>
      </w:r>
      <w:r w:rsidRPr="00083A9C">
        <w:rPr>
          <w:rFonts w:cs="Calibri"/>
          <w:bCs/>
          <w:sz w:val="12"/>
          <w:szCs w:val="12"/>
        </w:rPr>
        <w:t xml:space="preserve"> </w:t>
      </w:r>
      <w:r w:rsidRPr="00125758">
        <w:rPr>
          <w:rFonts w:cs="Calibri"/>
          <w:bCs/>
          <w:vanish/>
          <w:sz w:val="12"/>
          <w:szCs w:val="12"/>
        </w:rPr>
        <w:t>the</w:t>
      </w:r>
      <w:r w:rsidRPr="00083A9C">
        <w:rPr>
          <w:rFonts w:cs="Calibri"/>
          <w:bCs/>
          <w:sz w:val="12"/>
          <w:szCs w:val="12"/>
        </w:rPr>
        <w:t xml:space="preserve"> </w:t>
      </w:r>
      <w:r w:rsidRPr="00125758">
        <w:rPr>
          <w:rFonts w:cs="Calibri"/>
          <w:bCs/>
          <w:vanish/>
          <w:sz w:val="12"/>
          <w:szCs w:val="12"/>
        </w:rPr>
        <w:t>broader</w:t>
      </w:r>
      <w:r w:rsidRPr="00083A9C">
        <w:rPr>
          <w:rFonts w:cs="Calibri"/>
          <w:bCs/>
          <w:sz w:val="12"/>
          <w:szCs w:val="12"/>
        </w:rPr>
        <w:t xml:space="preserve"> </w:t>
      </w:r>
      <w:r w:rsidRPr="00125758">
        <w:rPr>
          <w:rFonts w:cs="Calibri"/>
          <w:bCs/>
          <w:vanish/>
          <w:sz w:val="12"/>
          <w:szCs w:val="12"/>
        </w:rPr>
        <w:t>j</w:t>
      </w:r>
      <w:r w:rsidRPr="00083A9C">
        <w:rPr>
          <w:rFonts w:cs="Calibri"/>
          <w:bCs/>
          <w:sz w:val="12"/>
          <w:szCs w:val="12"/>
        </w:rPr>
        <w:t xml:space="preserve"> </w:t>
      </w:r>
      <w:r w:rsidRPr="00125758">
        <w:rPr>
          <w:rFonts w:cs="Calibri"/>
          <w:bCs/>
          <w:vanish/>
          <w:sz w:val="12"/>
          <w:szCs w:val="12"/>
        </w:rPr>
        <w:t>jurisprudence</w:t>
      </w:r>
      <w:r w:rsidRPr="00083A9C">
        <w:rPr>
          <w:rFonts w:cs="Calibri"/>
          <w:bCs/>
          <w:sz w:val="12"/>
          <w:szCs w:val="12"/>
        </w:rPr>
        <w:t xml:space="preserve"> </w:t>
      </w:r>
      <w:r w:rsidRPr="00125758">
        <w:rPr>
          <w:rFonts w:cs="Calibri"/>
          <w:bCs/>
          <w:vanish/>
          <w:sz w:val="12"/>
          <w:szCs w:val="12"/>
        </w:rPr>
        <w:t>around</w:t>
      </w:r>
      <w:r w:rsidRPr="00083A9C">
        <w:rPr>
          <w:rFonts w:cs="Calibri"/>
          <w:bCs/>
          <w:sz w:val="12"/>
          <w:szCs w:val="12"/>
        </w:rPr>
        <w:t xml:space="preserve"> </w:t>
      </w:r>
      <w:r w:rsidRPr="00125758">
        <w:rPr>
          <w:rFonts w:cs="Calibri"/>
          <w:bCs/>
          <w:vanish/>
          <w:sz w:val="12"/>
          <w:szCs w:val="12"/>
        </w:rPr>
        <w:t>hunger</w:t>
      </w:r>
      <w:r w:rsidRPr="00083A9C">
        <w:rPr>
          <w:rFonts w:cs="Calibri"/>
          <w:bCs/>
          <w:sz w:val="12"/>
          <w:szCs w:val="12"/>
        </w:rPr>
        <w:t xml:space="preserve"> </w:t>
      </w:r>
      <w:r w:rsidRPr="00125758">
        <w:rPr>
          <w:rFonts w:cs="Calibri"/>
          <w:bCs/>
          <w:vanish/>
          <w:sz w:val="12"/>
          <w:szCs w:val="12"/>
        </w:rPr>
        <w:t>strikes,</w:t>
      </w:r>
      <w:r w:rsidRPr="00083A9C">
        <w:rPr>
          <w:rFonts w:cs="Calibri"/>
          <w:bCs/>
          <w:sz w:val="12"/>
          <w:szCs w:val="12"/>
        </w:rPr>
        <w:t xml:space="preserve"> </w:t>
      </w:r>
      <w:r w:rsidRPr="00125758">
        <w:rPr>
          <w:rFonts w:cs="Calibri"/>
          <w:bCs/>
          <w:vanish/>
          <w:sz w:val="12"/>
          <w:szCs w:val="12"/>
        </w:rPr>
        <w:t>and</w:t>
      </w:r>
      <w:r w:rsidRPr="00083A9C">
        <w:rPr>
          <w:rFonts w:cs="Calibri"/>
          <w:bCs/>
          <w:sz w:val="12"/>
          <w:szCs w:val="12"/>
        </w:rPr>
        <w:t xml:space="preserve"> </w:t>
      </w:r>
      <w:r w:rsidRPr="00125758">
        <w:rPr>
          <w:rFonts w:cs="Calibri"/>
          <w:bCs/>
          <w:vanish/>
          <w:sz w:val="12"/>
          <w:szCs w:val="12"/>
        </w:rPr>
        <w:t>this</w:t>
      </w:r>
      <w:r w:rsidRPr="00083A9C">
        <w:rPr>
          <w:rFonts w:cs="Calibri"/>
          <w:bCs/>
          <w:sz w:val="12"/>
          <w:szCs w:val="12"/>
        </w:rPr>
        <w:t xml:space="preserve"> </w:t>
      </w:r>
      <w:r w:rsidRPr="00125758">
        <w:rPr>
          <w:rFonts w:cs="Calibri"/>
          <w:bCs/>
          <w:vanish/>
          <w:sz w:val="12"/>
          <w:szCs w:val="12"/>
        </w:rPr>
        <w:t>area</w:t>
      </w:r>
      <w:r w:rsidRPr="00083A9C">
        <w:rPr>
          <w:rFonts w:cs="Calibri"/>
          <w:bCs/>
          <w:sz w:val="12"/>
          <w:szCs w:val="12"/>
        </w:rPr>
        <w:t xml:space="preserve"> </w:t>
      </w:r>
      <w:r w:rsidRPr="00125758">
        <w:rPr>
          <w:rFonts w:cs="Calibri"/>
          <w:bCs/>
          <w:vanish/>
          <w:sz w:val="12"/>
          <w:szCs w:val="12"/>
        </w:rPr>
        <w:t>of</w:t>
      </w:r>
      <w:r w:rsidRPr="00083A9C">
        <w:rPr>
          <w:rFonts w:cs="Calibri"/>
          <w:bCs/>
          <w:sz w:val="12"/>
          <w:szCs w:val="12"/>
        </w:rPr>
        <w:t xml:space="preserve"> </w:t>
      </w:r>
      <w:r w:rsidRPr="00125758">
        <w:rPr>
          <w:rFonts w:cs="Calibri"/>
          <w:bCs/>
          <w:vanish/>
          <w:sz w:val="12"/>
          <w:szCs w:val="12"/>
        </w:rPr>
        <w:t>the</w:t>
      </w:r>
      <w:r w:rsidRPr="00083A9C">
        <w:rPr>
          <w:rFonts w:cs="Calibri"/>
          <w:bCs/>
          <w:sz w:val="12"/>
          <w:szCs w:val="12"/>
        </w:rPr>
        <w:t xml:space="preserve"> </w:t>
      </w:r>
      <w:r w:rsidRPr="00125758">
        <w:rPr>
          <w:rFonts w:cs="Calibri"/>
          <w:bCs/>
          <w:vanish/>
          <w:sz w:val="12"/>
          <w:szCs w:val="12"/>
        </w:rPr>
        <w:t>law’s</w:t>
      </w:r>
      <w:r w:rsidRPr="00083A9C">
        <w:rPr>
          <w:rFonts w:cs="Calibri"/>
          <w:bCs/>
          <w:sz w:val="12"/>
          <w:szCs w:val="12"/>
        </w:rPr>
        <w:t xml:space="preserve"> </w:t>
      </w:r>
      <w:r w:rsidRPr="00125758">
        <w:rPr>
          <w:rFonts w:cs="Calibri"/>
          <w:bCs/>
          <w:vanish/>
          <w:sz w:val="12"/>
          <w:szCs w:val="12"/>
        </w:rPr>
        <w:t>focus</w:t>
      </w:r>
      <w:r w:rsidRPr="00083A9C">
        <w:rPr>
          <w:rFonts w:cs="Calibri"/>
          <w:bCs/>
          <w:sz w:val="12"/>
          <w:szCs w:val="12"/>
        </w:rPr>
        <w:t xml:space="preserve"> </w:t>
      </w:r>
      <w:r w:rsidRPr="00125758">
        <w:rPr>
          <w:rFonts w:cs="Calibri"/>
          <w:bCs/>
          <w:vanish/>
          <w:sz w:val="12"/>
          <w:szCs w:val="12"/>
        </w:rPr>
        <w:t>on</w:t>
      </w:r>
      <w:r w:rsidRPr="00083A9C">
        <w:rPr>
          <w:rFonts w:cs="Calibri"/>
          <w:bCs/>
          <w:sz w:val="12"/>
          <w:szCs w:val="12"/>
        </w:rPr>
        <w:t xml:space="preserve"> </w:t>
      </w:r>
      <w:r w:rsidRPr="00125758">
        <w:rPr>
          <w:rFonts w:cs="Calibri"/>
          <w:bCs/>
          <w:vanish/>
          <w:sz w:val="12"/>
          <w:szCs w:val="12"/>
        </w:rPr>
        <w:t>the</w:t>
      </w:r>
      <w:r w:rsidRPr="00083A9C">
        <w:rPr>
          <w:rFonts w:cs="Calibri"/>
          <w:bCs/>
          <w:sz w:val="12"/>
          <w:szCs w:val="12"/>
        </w:rPr>
        <w:t xml:space="preserve"> </w:t>
      </w:r>
      <w:r w:rsidRPr="00125758">
        <w:rPr>
          <w:rFonts w:cs="Calibri"/>
          <w:bCs/>
          <w:vanish/>
          <w:sz w:val="12"/>
          <w:szCs w:val="12"/>
        </w:rPr>
        <w:t>body,</w:t>
      </w:r>
      <w:r w:rsidRPr="00083A9C">
        <w:rPr>
          <w:rFonts w:cs="Calibri"/>
          <w:bCs/>
          <w:sz w:val="12"/>
          <w:szCs w:val="12"/>
        </w:rPr>
        <w:t xml:space="preserve"> </w:t>
      </w:r>
      <w:r w:rsidRPr="00125758">
        <w:rPr>
          <w:rFonts w:cs="Calibri"/>
          <w:bCs/>
          <w:vanish/>
          <w:sz w:val="12"/>
          <w:szCs w:val="12"/>
        </w:rPr>
        <w:t>may</w:t>
      </w:r>
      <w:r w:rsidRPr="00083A9C">
        <w:rPr>
          <w:rFonts w:cs="Calibri"/>
          <w:bCs/>
          <w:sz w:val="12"/>
          <w:szCs w:val="12"/>
        </w:rPr>
        <w:t xml:space="preserve"> </w:t>
      </w:r>
      <w:r w:rsidRPr="00125758">
        <w:rPr>
          <w:rFonts w:cs="Calibri"/>
          <w:bCs/>
          <w:vanish/>
          <w:sz w:val="12"/>
          <w:szCs w:val="12"/>
        </w:rPr>
        <w:t>present</w:t>
      </w:r>
      <w:r w:rsidRPr="00083A9C">
        <w:rPr>
          <w:rFonts w:cs="Calibri"/>
          <w:bCs/>
          <w:sz w:val="12"/>
          <w:szCs w:val="12"/>
        </w:rPr>
        <w:t xml:space="preserve"> </w:t>
      </w:r>
      <w:r w:rsidRPr="00125758">
        <w:rPr>
          <w:rFonts w:cs="Calibri"/>
          <w:bCs/>
          <w:vanish/>
          <w:sz w:val="12"/>
          <w:szCs w:val="12"/>
        </w:rPr>
        <w:t>yet</w:t>
      </w:r>
      <w:r w:rsidRPr="00083A9C">
        <w:rPr>
          <w:rFonts w:cs="Calibri"/>
          <w:bCs/>
          <w:sz w:val="12"/>
          <w:szCs w:val="12"/>
        </w:rPr>
        <w:t xml:space="preserve"> </w:t>
      </w:r>
      <w:r w:rsidRPr="00125758">
        <w:rPr>
          <w:rFonts w:cs="Calibri"/>
          <w:bCs/>
          <w:vanish/>
          <w:sz w:val="12"/>
          <w:szCs w:val="12"/>
        </w:rPr>
        <w:t>another</w:t>
      </w:r>
      <w:r w:rsidRPr="00083A9C">
        <w:rPr>
          <w:rFonts w:cs="Calibri"/>
          <w:bCs/>
          <w:sz w:val="12"/>
          <w:szCs w:val="12"/>
        </w:rPr>
        <w:t xml:space="preserve"> </w:t>
      </w:r>
      <w:r w:rsidRPr="00125758">
        <w:rPr>
          <w:rFonts w:cs="Calibri"/>
          <w:bCs/>
          <w:vanish/>
          <w:sz w:val="12"/>
          <w:szCs w:val="12"/>
        </w:rPr>
        <w:t>avenue</w:t>
      </w:r>
      <w:r w:rsidRPr="00083A9C">
        <w:rPr>
          <w:rFonts w:cs="Calibri"/>
          <w:bCs/>
          <w:sz w:val="12"/>
          <w:szCs w:val="12"/>
        </w:rPr>
        <w:t xml:space="preserve"> </w:t>
      </w:r>
      <w:r w:rsidRPr="00125758">
        <w:rPr>
          <w:rFonts w:cs="Calibri"/>
          <w:bCs/>
          <w:vanish/>
          <w:sz w:val="12"/>
          <w:szCs w:val="12"/>
        </w:rPr>
        <w:t>to consider.</w:t>
      </w:r>
    </w:p>
    <w:p w14:paraId="7F282607" w14:textId="77777777" w:rsidR="009166F4" w:rsidRPr="00083A9C" w:rsidRDefault="009166F4" w:rsidP="009166F4">
      <w:pPr>
        <w:rPr>
          <w:bCs/>
          <w:sz w:val="12"/>
        </w:rPr>
      </w:pPr>
    </w:p>
    <w:p w14:paraId="4247DD85" w14:textId="77777777" w:rsidR="009166F4" w:rsidRPr="00083A9C" w:rsidRDefault="009166F4" w:rsidP="009166F4">
      <w:pPr>
        <w:pStyle w:val="Heading4"/>
      </w:pPr>
      <w:r w:rsidRPr="00083A9C">
        <w:t>Incarcerated workers are uniquely vulnerable to exploitation -- the right to strike is a key weapon in fighting for better conditions</w:t>
      </w:r>
    </w:p>
    <w:p w14:paraId="5A09FE46" w14:textId="77777777" w:rsidR="009166F4" w:rsidRPr="00083A9C" w:rsidRDefault="009166F4" w:rsidP="009166F4">
      <w:r w:rsidRPr="00083A9C">
        <w:rPr>
          <w:rStyle w:val="Style13ptBold"/>
        </w:rPr>
        <w:t>Kelly 18</w:t>
      </w:r>
      <w:r w:rsidRPr="00083A9C">
        <w:t xml:space="preserve"> [Kim Kelly is a freelance journalist and organizer based in Philadelphia. Her work on labor, class, politics, and culture has appeared in the New Republic, the Washington Post, the Baffler, and Esquire, among other publications, and she is the author of FIGHT LIKE HELL, a forthcoming book of intersectional labor history. “How the Ongoing Prison Strike is Connected to the Labor Movement”. 9-4-2018. Teen Vogue. </w:t>
      </w:r>
      <w:hyperlink r:id="rId29" w:history="1">
        <w:r w:rsidRPr="00083A9C">
          <w:rPr>
            <w:rStyle w:val="Hyperlink"/>
          </w:rPr>
          <w:t>https://www.teenvogue.com/story/labor-day-2018-how-the-ongoing-prison-strike-is-connected-to-the-labor-movement. Accessed 11-1-2021</w:t>
        </w:r>
      </w:hyperlink>
      <w:r w:rsidRPr="00083A9C">
        <w:t>; MJen]</w:t>
      </w:r>
    </w:p>
    <w:p w14:paraId="4C6C9DCB" w14:textId="77777777" w:rsidR="009166F4" w:rsidRPr="00083A9C" w:rsidRDefault="009166F4" w:rsidP="009166F4">
      <w:pPr>
        <w:rPr>
          <w:sz w:val="14"/>
          <w:szCs w:val="12"/>
        </w:rPr>
      </w:pPr>
      <w:r w:rsidRPr="00083A9C">
        <w:rPr>
          <w:sz w:val="14"/>
          <w:szCs w:val="12"/>
        </w:rPr>
        <w:t xml:space="preserve"> </w:t>
      </w:r>
      <w:r w:rsidRPr="00125758">
        <w:rPr>
          <w:vanish/>
          <w:sz w:val="14"/>
          <w:szCs w:val="12"/>
        </w:rPr>
        <w:t>It’s</w:t>
      </w:r>
      <w:r w:rsidRPr="00083A9C">
        <w:rPr>
          <w:sz w:val="14"/>
          <w:szCs w:val="12"/>
        </w:rPr>
        <w:t xml:space="preserve"> </w:t>
      </w:r>
      <w:r w:rsidRPr="00125758">
        <w:rPr>
          <w:vanish/>
          <w:sz w:val="14"/>
          <w:szCs w:val="12"/>
        </w:rPr>
        <w:t>a</w:t>
      </w:r>
      <w:r w:rsidRPr="00083A9C">
        <w:rPr>
          <w:sz w:val="14"/>
          <w:szCs w:val="12"/>
        </w:rPr>
        <w:t xml:space="preserve"> </w:t>
      </w:r>
      <w:r w:rsidRPr="00125758">
        <w:rPr>
          <w:vanish/>
          <w:sz w:val="14"/>
          <w:szCs w:val="12"/>
        </w:rPr>
        <w:t>tough</w:t>
      </w:r>
      <w:r w:rsidRPr="00083A9C">
        <w:rPr>
          <w:sz w:val="14"/>
          <w:szCs w:val="12"/>
        </w:rPr>
        <w:t xml:space="preserve"> </w:t>
      </w:r>
      <w:r w:rsidRPr="00125758">
        <w:rPr>
          <w:vanish/>
          <w:sz w:val="14"/>
          <w:szCs w:val="12"/>
        </w:rPr>
        <w:t>time</w:t>
      </w:r>
      <w:r w:rsidRPr="00083A9C">
        <w:rPr>
          <w:sz w:val="14"/>
          <w:szCs w:val="12"/>
        </w:rPr>
        <w:t xml:space="preserve"> </w:t>
      </w:r>
      <w:r w:rsidRPr="00125758">
        <w:rPr>
          <w:vanish/>
          <w:sz w:val="14"/>
          <w:szCs w:val="12"/>
        </w:rPr>
        <w:t>to</w:t>
      </w:r>
      <w:r w:rsidRPr="00083A9C">
        <w:rPr>
          <w:sz w:val="14"/>
          <w:szCs w:val="12"/>
        </w:rPr>
        <w:t xml:space="preserve"> </w:t>
      </w:r>
      <w:r w:rsidRPr="00125758">
        <w:rPr>
          <w:vanish/>
          <w:sz w:val="14"/>
          <w:szCs w:val="12"/>
        </w:rPr>
        <w:t>be</w:t>
      </w:r>
      <w:r w:rsidRPr="00083A9C">
        <w:rPr>
          <w:sz w:val="14"/>
          <w:szCs w:val="12"/>
        </w:rPr>
        <w:t xml:space="preserve"> </w:t>
      </w:r>
      <w:r w:rsidRPr="00125758">
        <w:rPr>
          <w:vanish/>
          <w:sz w:val="14"/>
          <w:szCs w:val="12"/>
        </w:rPr>
        <w:t>a</w:t>
      </w:r>
      <w:r w:rsidRPr="00083A9C">
        <w:rPr>
          <w:sz w:val="14"/>
          <w:szCs w:val="12"/>
        </w:rPr>
        <w:t xml:space="preserve"> </w:t>
      </w:r>
      <w:r w:rsidRPr="00125758">
        <w:rPr>
          <w:vanish/>
          <w:sz w:val="14"/>
          <w:szCs w:val="12"/>
        </w:rPr>
        <w:t>worker</w:t>
      </w:r>
      <w:r w:rsidRPr="00083A9C">
        <w:rPr>
          <w:sz w:val="14"/>
          <w:szCs w:val="12"/>
        </w:rPr>
        <w:t xml:space="preserve"> </w:t>
      </w:r>
      <w:r w:rsidRPr="00125758">
        <w:rPr>
          <w:vanish/>
          <w:sz w:val="14"/>
          <w:szCs w:val="12"/>
        </w:rPr>
        <w:t>in</w:t>
      </w:r>
      <w:r w:rsidRPr="00083A9C">
        <w:rPr>
          <w:sz w:val="14"/>
          <w:szCs w:val="12"/>
        </w:rPr>
        <w:t xml:space="preserve"> </w:t>
      </w:r>
      <w:r w:rsidRPr="00125758">
        <w:rPr>
          <w:vanish/>
          <w:sz w:val="14"/>
          <w:szCs w:val="12"/>
        </w:rPr>
        <w:t>America.</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Trump</w:t>
      </w:r>
      <w:r w:rsidRPr="00083A9C">
        <w:rPr>
          <w:sz w:val="14"/>
          <w:szCs w:val="12"/>
        </w:rPr>
        <w:t xml:space="preserve"> </w:t>
      </w:r>
      <w:r w:rsidRPr="00125758">
        <w:rPr>
          <w:vanish/>
          <w:sz w:val="14"/>
          <w:szCs w:val="12"/>
        </w:rPr>
        <w:t>administration</w:t>
      </w:r>
      <w:r w:rsidRPr="00083A9C">
        <w:rPr>
          <w:sz w:val="14"/>
          <w:szCs w:val="12"/>
        </w:rPr>
        <w:t xml:space="preserve"> </w:t>
      </w:r>
      <w:r w:rsidRPr="00125758">
        <w:rPr>
          <w:vanish/>
          <w:sz w:val="14"/>
          <w:szCs w:val="12"/>
        </w:rPr>
        <w:t>has</w:t>
      </w:r>
      <w:r w:rsidRPr="00083A9C">
        <w:rPr>
          <w:sz w:val="14"/>
          <w:szCs w:val="12"/>
        </w:rPr>
        <w:t xml:space="preserve"> </w:t>
      </w:r>
      <w:hyperlink r:id="rId30">
        <w:r w:rsidRPr="00125758">
          <w:rPr>
            <w:rStyle w:val="Hyperlink"/>
            <w:vanish/>
            <w:sz w:val="14"/>
            <w:szCs w:val="12"/>
          </w:rPr>
          <w:t>slashed</w:t>
        </w:r>
        <w:r w:rsidRPr="00083A9C">
          <w:rPr>
            <w:rStyle w:val="Hyperlink"/>
            <w:sz w:val="14"/>
            <w:szCs w:val="12"/>
          </w:rPr>
          <w:t xml:space="preserve"> </w:t>
        </w:r>
        <w:r w:rsidRPr="00125758">
          <w:rPr>
            <w:rStyle w:val="Hyperlink"/>
            <w:vanish/>
            <w:sz w:val="14"/>
            <w:szCs w:val="12"/>
          </w:rPr>
          <w:t>important</w:t>
        </w:r>
        <w:r w:rsidRPr="00083A9C">
          <w:rPr>
            <w:rStyle w:val="Hyperlink"/>
            <w:sz w:val="14"/>
            <w:szCs w:val="12"/>
          </w:rPr>
          <w:t xml:space="preserve"> </w:t>
        </w:r>
        <w:r w:rsidRPr="00125758">
          <w:rPr>
            <w:rStyle w:val="Hyperlink"/>
            <w:vanish/>
            <w:sz w:val="14"/>
            <w:szCs w:val="12"/>
          </w:rPr>
          <w:t>workplace</w:t>
        </w:r>
        <w:r w:rsidRPr="00083A9C">
          <w:rPr>
            <w:rStyle w:val="Hyperlink"/>
            <w:sz w:val="14"/>
            <w:szCs w:val="12"/>
          </w:rPr>
          <w:t xml:space="preserve"> </w:t>
        </w:r>
        <w:r w:rsidRPr="00125758">
          <w:rPr>
            <w:rStyle w:val="Hyperlink"/>
            <w:vanish/>
            <w:sz w:val="14"/>
            <w:szCs w:val="12"/>
          </w:rPr>
          <w:t>safety</w:t>
        </w:r>
        <w:r w:rsidRPr="00083A9C">
          <w:rPr>
            <w:rStyle w:val="Hyperlink"/>
            <w:sz w:val="14"/>
            <w:szCs w:val="12"/>
          </w:rPr>
          <w:t xml:space="preserve"> </w:t>
        </w:r>
        <w:r w:rsidRPr="00125758">
          <w:rPr>
            <w:rStyle w:val="Hyperlink"/>
            <w:vanish/>
            <w:sz w:val="14"/>
            <w:szCs w:val="12"/>
          </w:rPr>
          <w:t>regulations</w:t>
        </w:r>
        <w:r w:rsidRPr="00083A9C">
          <w:rPr>
            <w:rStyle w:val="Hyperlink"/>
            <w:sz w:val="14"/>
            <w:szCs w:val="12"/>
          </w:rPr>
          <w:t xml:space="preserve"> </w:t>
        </w:r>
        <w:r w:rsidRPr="00125758">
          <w:rPr>
            <w:rStyle w:val="Hyperlink"/>
            <w:vanish/>
            <w:sz w:val="14"/>
            <w:szCs w:val="12"/>
          </w:rPr>
          <w:t>to</w:t>
        </w:r>
        <w:r w:rsidRPr="00083A9C">
          <w:rPr>
            <w:rStyle w:val="Hyperlink"/>
            <w:sz w:val="14"/>
            <w:szCs w:val="12"/>
          </w:rPr>
          <w:t xml:space="preserve"> </w:t>
        </w:r>
        <w:r w:rsidRPr="00125758">
          <w:rPr>
            <w:rStyle w:val="Hyperlink"/>
            <w:vanish/>
            <w:sz w:val="14"/>
            <w:szCs w:val="12"/>
          </w:rPr>
          <w:t>ribbons</w:t>
        </w:r>
      </w:hyperlink>
      <w:r w:rsidRPr="00125758">
        <w:rPr>
          <w:vanish/>
          <w:sz w:val="14"/>
          <w:szCs w:val="12"/>
        </w:rPr>
        <w:t>;</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economic</w:t>
      </w:r>
      <w:r w:rsidRPr="00083A9C">
        <w:rPr>
          <w:sz w:val="14"/>
          <w:szCs w:val="12"/>
        </w:rPr>
        <w:t xml:space="preserve"> </w:t>
      </w:r>
      <w:r w:rsidRPr="00125758">
        <w:rPr>
          <w:vanish/>
          <w:sz w:val="14"/>
          <w:szCs w:val="12"/>
        </w:rPr>
        <w:t>gap</w:t>
      </w:r>
      <w:r w:rsidRPr="00083A9C">
        <w:rPr>
          <w:sz w:val="14"/>
          <w:szCs w:val="12"/>
        </w:rPr>
        <w:t xml:space="preserve"> </w:t>
      </w:r>
      <w:r w:rsidRPr="00125758">
        <w:rPr>
          <w:vanish/>
          <w:sz w:val="14"/>
          <w:szCs w:val="12"/>
        </w:rPr>
        <w:t>between</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poor</w:t>
      </w:r>
      <w:r w:rsidRPr="00083A9C">
        <w:rPr>
          <w:sz w:val="14"/>
          <w:szCs w:val="12"/>
        </w:rPr>
        <w:t xml:space="preserve"> </w:t>
      </w:r>
      <w:r w:rsidRPr="00125758">
        <w:rPr>
          <w:vanish/>
          <w:sz w:val="14"/>
          <w:szCs w:val="12"/>
        </w:rPr>
        <w:t>and</w:t>
      </w:r>
      <w:r w:rsidRPr="00083A9C">
        <w:rPr>
          <w:sz w:val="14"/>
          <w:szCs w:val="12"/>
        </w:rPr>
        <w:t xml:space="preserve"> </w:t>
      </w:r>
      <w:r w:rsidRPr="00125758">
        <w:rPr>
          <w:vanish/>
          <w:sz w:val="14"/>
          <w:szCs w:val="12"/>
        </w:rPr>
        <w:t>working</w:t>
      </w:r>
      <w:r w:rsidRPr="00083A9C">
        <w:rPr>
          <w:sz w:val="14"/>
          <w:szCs w:val="12"/>
        </w:rPr>
        <w:t xml:space="preserve"> </w:t>
      </w:r>
      <w:r w:rsidRPr="00125758">
        <w:rPr>
          <w:vanish/>
          <w:sz w:val="14"/>
          <w:szCs w:val="12"/>
        </w:rPr>
        <w:t>classes</w:t>
      </w:r>
      <w:r w:rsidRPr="00083A9C">
        <w:rPr>
          <w:sz w:val="14"/>
          <w:szCs w:val="12"/>
        </w:rPr>
        <w:t xml:space="preserve"> </w:t>
      </w:r>
      <w:r w:rsidRPr="00125758">
        <w:rPr>
          <w:vanish/>
          <w:sz w:val="14"/>
          <w:szCs w:val="12"/>
        </w:rPr>
        <w:t>and</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1%</w:t>
      </w:r>
      <w:r w:rsidRPr="00083A9C">
        <w:rPr>
          <w:sz w:val="14"/>
          <w:szCs w:val="12"/>
        </w:rPr>
        <w:t xml:space="preserve"> </w:t>
      </w:r>
      <w:hyperlink r:id="rId31">
        <w:r w:rsidRPr="00125758">
          <w:rPr>
            <w:rStyle w:val="Hyperlink"/>
            <w:vanish/>
            <w:sz w:val="14"/>
            <w:szCs w:val="12"/>
          </w:rPr>
          <w:t>continues</w:t>
        </w:r>
        <w:r w:rsidRPr="00083A9C">
          <w:rPr>
            <w:rStyle w:val="Hyperlink"/>
            <w:sz w:val="14"/>
            <w:szCs w:val="12"/>
          </w:rPr>
          <w:t xml:space="preserve"> </w:t>
        </w:r>
        <w:r w:rsidRPr="00125758">
          <w:rPr>
            <w:rStyle w:val="Hyperlink"/>
            <w:vanish/>
            <w:sz w:val="14"/>
            <w:szCs w:val="12"/>
          </w:rPr>
          <w:t>to</w:t>
        </w:r>
        <w:r w:rsidRPr="00083A9C">
          <w:rPr>
            <w:rStyle w:val="Hyperlink"/>
            <w:sz w:val="14"/>
            <w:szCs w:val="12"/>
          </w:rPr>
          <w:t xml:space="preserve"> </w:t>
        </w:r>
        <w:r w:rsidRPr="00125758">
          <w:rPr>
            <w:rStyle w:val="Hyperlink"/>
            <w:vanish/>
            <w:sz w:val="14"/>
            <w:szCs w:val="12"/>
          </w:rPr>
          <w:t>widen</w:t>
        </w:r>
      </w:hyperlink>
      <w:r w:rsidRPr="00083A9C">
        <w:rPr>
          <w:sz w:val="14"/>
          <w:szCs w:val="12"/>
        </w:rPr>
        <w:t xml:space="preserve"> </w:t>
      </w:r>
      <w:r w:rsidRPr="00125758">
        <w:rPr>
          <w:vanish/>
          <w:sz w:val="14"/>
          <w:szCs w:val="12"/>
        </w:rPr>
        <w:t>at</w:t>
      </w:r>
      <w:r w:rsidRPr="00083A9C">
        <w:rPr>
          <w:sz w:val="14"/>
          <w:szCs w:val="12"/>
        </w:rPr>
        <w:t xml:space="preserve"> </w:t>
      </w:r>
      <w:r w:rsidRPr="00125758">
        <w:rPr>
          <w:vanish/>
          <w:sz w:val="14"/>
          <w:szCs w:val="12"/>
        </w:rPr>
        <w:t>an</w:t>
      </w:r>
      <w:r w:rsidRPr="00083A9C">
        <w:rPr>
          <w:sz w:val="14"/>
          <w:szCs w:val="12"/>
        </w:rPr>
        <w:t xml:space="preserve"> </w:t>
      </w:r>
      <w:r w:rsidRPr="00125758">
        <w:rPr>
          <w:vanish/>
          <w:sz w:val="14"/>
          <w:szCs w:val="12"/>
        </w:rPr>
        <w:t>alarming</w:t>
      </w:r>
      <w:r w:rsidRPr="00083A9C">
        <w:rPr>
          <w:sz w:val="14"/>
          <w:szCs w:val="12"/>
        </w:rPr>
        <w:t xml:space="preserve"> </w:t>
      </w:r>
      <w:r w:rsidRPr="00125758">
        <w:rPr>
          <w:vanish/>
          <w:sz w:val="14"/>
          <w:szCs w:val="12"/>
        </w:rPr>
        <w:t>rate;</w:t>
      </w:r>
      <w:r w:rsidRPr="00083A9C">
        <w:rPr>
          <w:sz w:val="14"/>
          <w:szCs w:val="12"/>
        </w:rPr>
        <w:t xml:space="preserve"> </w:t>
      </w:r>
      <w:r w:rsidRPr="00125758">
        <w:rPr>
          <w:vanish/>
          <w:sz w:val="14"/>
          <w:szCs w:val="12"/>
        </w:rPr>
        <w:t>poverty</w:t>
      </w:r>
      <w:r w:rsidRPr="00083A9C">
        <w:rPr>
          <w:sz w:val="14"/>
          <w:szCs w:val="12"/>
        </w:rPr>
        <w:t xml:space="preserve"> </w:t>
      </w:r>
      <w:r w:rsidRPr="00125758">
        <w:rPr>
          <w:vanish/>
          <w:sz w:val="14"/>
          <w:szCs w:val="12"/>
        </w:rPr>
        <w:t>remains</w:t>
      </w:r>
      <w:r w:rsidRPr="00083A9C">
        <w:rPr>
          <w:sz w:val="14"/>
          <w:szCs w:val="12"/>
        </w:rPr>
        <w:t xml:space="preserve"> </w:t>
      </w:r>
      <w:hyperlink r:id="rId32">
        <w:r w:rsidRPr="00125758">
          <w:rPr>
            <w:rStyle w:val="Hyperlink"/>
            <w:vanish/>
            <w:sz w:val="14"/>
            <w:szCs w:val="12"/>
          </w:rPr>
          <w:t>rampant</w:t>
        </w:r>
      </w:hyperlink>
      <w:r w:rsidRPr="00125758">
        <w:rPr>
          <w:vanish/>
          <w:sz w:val="14"/>
          <w:szCs w:val="12"/>
        </w:rPr>
        <w:t>;</w:t>
      </w:r>
      <w:r w:rsidRPr="00083A9C">
        <w:rPr>
          <w:sz w:val="14"/>
          <w:szCs w:val="12"/>
        </w:rPr>
        <w:t xml:space="preserve"> </w:t>
      </w:r>
      <w:r w:rsidRPr="00125758">
        <w:rPr>
          <w:vanish/>
          <w:sz w:val="14"/>
          <w:szCs w:val="12"/>
        </w:rPr>
        <w:t>and</w:t>
      </w:r>
      <w:r w:rsidRPr="00083A9C">
        <w:rPr>
          <w:sz w:val="14"/>
          <w:szCs w:val="12"/>
        </w:rPr>
        <w:t xml:space="preserve"> </w:t>
      </w:r>
      <w:r w:rsidRPr="00125758">
        <w:rPr>
          <w:vanish/>
          <w:sz w:val="14"/>
          <w:szCs w:val="12"/>
        </w:rPr>
        <w:t>overall,</w:t>
      </w:r>
      <w:r w:rsidRPr="00083A9C">
        <w:rPr>
          <w:sz w:val="14"/>
          <w:szCs w:val="12"/>
        </w:rPr>
        <w:t xml:space="preserve"> </w:t>
      </w:r>
      <w:r w:rsidRPr="00125758">
        <w:rPr>
          <w:vanish/>
          <w:sz w:val="14"/>
          <w:szCs w:val="12"/>
        </w:rPr>
        <w:t>union</w:t>
      </w:r>
      <w:r w:rsidRPr="00083A9C">
        <w:rPr>
          <w:sz w:val="14"/>
          <w:szCs w:val="12"/>
        </w:rPr>
        <w:t xml:space="preserve"> </w:t>
      </w:r>
      <w:r w:rsidRPr="00125758">
        <w:rPr>
          <w:vanish/>
          <w:sz w:val="14"/>
          <w:szCs w:val="12"/>
        </w:rPr>
        <w:t>membership,</w:t>
      </w:r>
      <w:r w:rsidRPr="00083A9C">
        <w:rPr>
          <w:sz w:val="14"/>
          <w:szCs w:val="12"/>
        </w:rPr>
        <w:t xml:space="preserve"> </w:t>
      </w:r>
      <w:r w:rsidRPr="00125758">
        <w:rPr>
          <w:vanish/>
          <w:sz w:val="14"/>
          <w:szCs w:val="12"/>
        </w:rPr>
        <w:t>which</w:t>
      </w:r>
      <w:r w:rsidRPr="00083A9C">
        <w:rPr>
          <w:sz w:val="14"/>
          <w:szCs w:val="12"/>
        </w:rPr>
        <w:t xml:space="preserve"> </w:t>
      </w:r>
      <w:r w:rsidRPr="00125758">
        <w:rPr>
          <w:vanish/>
          <w:sz w:val="14"/>
          <w:szCs w:val="12"/>
        </w:rPr>
        <w:t>affords</w:t>
      </w:r>
      <w:r w:rsidRPr="00083A9C">
        <w:rPr>
          <w:sz w:val="14"/>
          <w:szCs w:val="12"/>
        </w:rPr>
        <w:t xml:space="preserve"> </w:t>
      </w:r>
      <w:r w:rsidRPr="00125758">
        <w:rPr>
          <w:vanish/>
          <w:sz w:val="14"/>
          <w:szCs w:val="12"/>
        </w:rPr>
        <w:t>protection</w:t>
      </w:r>
      <w:r w:rsidRPr="00083A9C">
        <w:rPr>
          <w:sz w:val="14"/>
          <w:szCs w:val="12"/>
        </w:rPr>
        <w:t xml:space="preserve"> </w:t>
      </w:r>
      <w:r w:rsidRPr="00125758">
        <w:rPr>
          <w:vanish/>
          <w:sz w:val="14"/>
          <w:szCs w:val="12"/>
        </w:rPr>
        <w:t>to</w:t>
      </w:r>
      <w:r w:rsidRPr="00083A9C">
        <w:rPr>
          <w:sz w:val="14"/>
          <w:szCs w:val="12"/>
        </w:rPr>
        <w:t xml:space="preserve"> </w:t>
      </w:r>
      <w:r w:rsidRPr="00125758">
        <w:rPr>
          <w:vanish/>
          <w:sz w:val="14"/>
          <w:szCs w:val="12"/>
        </w:rPr>
        <w:t>workers</w:t>
      </w:r>
      <w:r w:rsidRPr="00083A9C">
        <w:rPr>
          <w:sz w:val="14"/>
          <w:szCs w:val="12"/>
        </w:rPr>
        <w:t xml:space="preserve"> </w:t>
      </w:r>
      <w:r w:rsidRPr="00125758">
        <w:rPr>
          <w:vanish/>
          <w:sz w:val="14"/>
          <w:szCs w:val="12"/>
        </w:rPr>
        <w:t>throughout</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country,</w:t>
      </w:r>
      <w:r w:rsidRPr="00083A9C">
        <w:rPr>
          <w:sz w:val="14"/>
          <w:szCs w:val="12"/>
        </w:rPr>
        <w:t xml:space="preserve"> </w:t>
      </w:r>
      <w:r w:rsidRPr="00125758">
        <w:rPr>
          <w:vanish/>
          <w:sz w:val="14"/>
          <w:szCs w:val="12"/>
        </w:rPr>
        <w:t>hovered</w:t>
      </w:r>
      <w:r w:rsidRPr="00083A9C">
        <w:rPr>
          <w:sz w:val="14"/>
          <w:szCs w:val="12"/>
        </w:rPr>
        <w:t xml:space="preserve"> </w:t>
      </w:r>
      <w:hyperlink r:id="rId33">
        <w:r w:rsidRPr="00125758">
          <w:rPr>
            <w:rStyle w:val="Hyperlink"/>
            <w:vanish/>
            <w:sz w:val="14"/>
            <w:szCs w:val="12"/>
          </w:rPr>
          <w:t>around</w:t>
        </w:r>
        <w:r w:rsidRPr="00083A9C">
          <w:rPr>
            <w:rStyle w:val="Hyperlink"/>
            <w:sz w:val="14"/>
            <w:szCs w:val="12"/>
          </w:rPr>
          <w:t xml:space="preserve"> </w:t>
        </w:r>
        <w:r w:rsidRPr="00125758">
          <w:rPr>
            <w:rStyle w:val="Hyperlink"/>
            <w:vanish/>
            <w:sz w:val="14"/>
            <w:szCs w:val="12"/>
          </w:rPr>
          <w:t>only</w:t>
        </w:r>
        <w:r w:rsidRPr="00083A9C">
          <w:rPr>
            <w:rStyle w:val="Hyperlink"/>
            <w:sz w:val="14"/>
            <w:szCs w:val="12"/>
          </w:rPr>
          <w:t xml:space="preserve"> </w:t>
        </w:r>
        <w:r w:rsidRPr="00125758">
          <w:rPr>
            <w:rStyle w:val="Hyperlink"/>
            <w:vanish/>
            <w:sz w:val="14"/>
            <w:szCs w:val="12"/>
          </w:rPr>
          <w:t>11%</w:t>
        </w:r>
      </w:hyperlink>
      <w:r w:rsidRPr="00083A9C">
        <w:rPr>
          <w:sz w:val="14"/>
          <w:szCs w:val="12"/>
        </w:rPr>
        <w:t xml:space="preserve"> </w:t>
      </w:r>
      <w:r w:rsidRPr="00125758">
        <w:rPr>
          <w:vanish/>
          <w:sz w:val="14"/>
          <w:szCs w:val="12"/>
        </w:rPr>
        <w:t>for</w:t>
      </w:r>
      <w:r w:rsidRPr="00083A9C">
        <w:rPr>
          <w:sz w:val="14"/>
          <w:szCs w:val="12"/>
        </w:rPr>
        <w:t xml:space="preserve"> </w:t>
      </w:r>
      <w:r w:rsidRPr="00125758">
        <w:rPr>
          <w:vanish/>
          <w:sz w:val="14"/>
          <w:szCs w:val="12"/>
        </w:rPr>
        <w:t>2017.</w:t>
      </w:r>
      <w:r w:rsidRPr="00083A9C">
        <w:rPr>
          <w:sz w:val="14"/>
          <w:szCs w:val="12"/>
        </w:rPr>
        <w:t xml:space="preserve"> </w:t>
      </w:r>
      <w:r w:rsidRPr="00125758">
        <w:rPr>
          <w:vanish/>
          <w:sz w:val="14"/>
          <w:szCs w:val="12"/>
        </w:rPr>
        <w:t>Headlines</w:t>
      </w:r>
      <w:r w:rsidRPr="00083A9C">
        <w:rPr>
          <w:sz w:val="14"/>
          <w:szCs w:val="12"/>
        </w:rPr>
        <w:t xml:space="preserve"> </w:t>
      </w:r>
      <w:r w:rsidRPr="00125758">
        <w:rPr>
          <w:vanish/>
          <w:sz w:val="14"/>
          <w:szCs w:val="12"/>
        </w:rPr>
        <w:t>alleging</w:t>
      </w:r>
      <w:r w:rsidRPr="00083A9C">
        <w:rPr>
          <w:sz w:val="14"/>
          <w:szCs w:val="12"/>
        </w:rPr>
        <w:t xml:space="preserve"> </w:t>
      </w:r>
      <w:r w:rsidRPr="00125758">
        <w:rPr>
          <w:vanish/>
          <w:sz w:val="14"/>
          <w:szCs w:val="12"/>
        </w:rPr>
        <w:t>worker</w:t>
      </w:r>
      <w:r w:rsidRPr="00083A9C">
        <w:rPr>
          <w:sz w:val="14"/>
          <w:szCs w:val="12"/>
        </w:rPr>
        <w:t xml:space="preserve"> </w:t>
      </w:r>
      <w:r w:rsidRPr="00125758">
        <w:rPr>
          <w:vanish/>
          <w:sz w:val="14"/>
          <w:szCs w:val="12"/>
        </w:rPr>
        <w:t>exploitation</w:t>
      </w:r>
      <w:r w:rsidRPr="00083A9C">
        <w:rPr>
          <w:sz w:val="14"/>
          <w:szCs w:val="12"/>
        </w:rPr>
        <w:t xml:space="preserve"> </w:t>
      </w:r>
      <w:r w:rsidRPr="00125758">
        <w:rPr>
          <w:vanish/>
          <w:sz w:val="14"/>
          <w:szCs w:val="12"/>
        </w:rPr>
        <w:t>at</w:t>
      </w:r>
      <w:r w:rsidRPr="00083A9C">
        <w:rPr>
          <w:sz w:val="14"/>
          <w:szCs w:val="12"/>
        </w:rPr>
        <w:t xml:space="preserve"> </w:t>
      </w:r>
      <w:r w:rsidRPr="00125758">
        <w:rPr>
          <w:vanish/>
          <w:sz w:val="14"/>
          <w:szCs w:val="12"/>
        </w:rPr>
        <w:t>Silicon</w:t>
      </w:r>
      <w:r w:rsidRPr="00083A9C">
        <w:rPr>
          <w:sz w:val="14"/>
          <w:szCs w:val="12"/>
        </w:rPr>
        <w:t xml:space="preserve"> </w:t>
      </w:r>
      <w:r w:rsidRPr="00125758">
        <w:rPr>
          <w:vanish/>
          <w:sz w:val="14"/>
          <w:szCs w:val="12"/>
        </w:rPr>
        <w:t>Valley</w:t>
      </w:r>
      <w:r w:rsidRPr="00083A9C">
        <w:rPr>
          <w:sz w:val="14"/>
          <w:szCs w:val="12"/>
        </w:rPr>
        <w:t xml:space="preserve"> </w:t>
      </w:r>
      <w:r w:rsidRPr="00125758">
        <w:rPr>
          <w:vanish/>
          <w:sz w:val="14"/>
          <w:szCs w:val="12"/>
        </w:rPr>
        <w:t>giants</w:t>
      </w:r>
      <w:r w:rsidRPr="00083A9C">
        <w:rPr>
          <w:sz w:val="14"/>
          <w:szCs w:val="12"/>
        </w:rPr>
        <w:t xml:space="preserve"> </w:t>
      </w:r>
      <w:r w:rsidRPr="00125758">
        <w:rPr>
          <w:vanish/>
          <w:sz w:val="14"/>
          <w:szCs w:val="12"/>
        </w:rPr>
        <w:t>like</w:t>
      </w:r>
      <w:r w:rsidRPr="00083A9C">
        <w:rPr>
          <w:sz w:val="14"/>
          <w:szCs w:val="12"/>
        </w:rPr>
        <w:t xml:space="preserve"> </w:t>
      </w:r>
      <w:r w:rsidRPr="00125758">
        <w:rPr>
          <w:vanish/>
          <w:sz w:val="14"/>
          <w:szCs w:val="12"/>
        </w:rPr>
        <w:t>Amazon,</w:t>
      </w:r>
      <w:r w:rsidRPr="00083A9C">
        <w:rPr>
          <w:sz w:val="14"/>
          <w:szCs w:val="12"/>
        </w:rPr>
        <w:t xml:space="preserve"> </w:t>
      </w:r>
      <w:r w:rsidRPr="00125758">
        <w:rPr>
          <w:vanish/>
          <w:sz w:val="14"/>
          <w:szCs w:val="12"/>
        </w:rPr>
        <w:t>Tesla,</w:t>
      </w:r>
      <w:r w:rsidRPr="00083A9C">
        <w:rPr>
          <w:sz w:val="14"/>
          <w:szCs w:val="12"/>
        </w:rPr>
        <w:t xml:space="preserve"> </w:t>
      </w:r>
      <w:r w:rsidRPr="00125758">
        <w:rPr>
          <w:vanish/>
          <w:sz w:val="14"/>
          <w:szCs w:val="12"/>
        </w:rPr>
        <w:t>and</w:t>
      </w:r>
      <w:r w:rsidRPr="00083A9C">
        <w:rPr>
          <w:sz w:val="14"/>
          <w:szCs w:val="12"/>
        </w:rPr>
        <w:t xml:space="preserve"> </w:t>
      </w:r>
      <w:r w:rsidRPr="00125758">
        <w:rPr>
          <w:vanish/>
          <w:sz w:val="14"/>
          <w:szCs w:val="12"/>
        </w:rPr>
        <w:t>Uber</w:t>
      </w:r>
      <w:r w:rsidRPr="00083A9C">
        <w:rPr>
          <w:sz w:val="14"/>
          <w:szCs w:val="12"/>
        </w:rPr>
        <w:t xml:space="preserve"> </w:t>
      </w:r>
      <w:r w:rsidRPr="00125758">
        <w:rPr>
          <w:vanish/>
          <w:sz w:val="14"/>
          <w:szCs w:val="12"/>
        </w:rPr>
        <w:t>bombard</w:t>
      </w:r>
      <w:r w:rsidRPr="00083A9C">
        <w:rPr>
          <w:sz w:val="14"/>
          <w:szCs w:val="12"/>
        </w:rPr>
        <w:t xml:space="preserve"> </w:t>
      </w:r>
      <w:r w:rsidRPr="00125758">
        <w:rPr>
          <w:vanish/>
          <w:sz w:val="14"/>
          <w:szCs w:val="12"/>
        </w:rPr>
        <w:t>our</w:t>
      </w:r>
      <w:r w:rsidRPr="00083A9C">
        <w:rPr>
          <w:sz w:val="14"/>
          <w:szCs w:val="12"/>
        </w:rPr>
        <w:t xml:space="preserve"> </w:t>
      </w:r>
      <w:r w:rsidRPr="00125758">
        <w:rPr>
          <w:vanish/>
          <w:sz w:val="14"/>
          <w:szCs w:val="12"/>
        </w:rPr>
        <w:t>screens;</w:t>
      </w:r>
      <w:r w:rsidRPr="00083A9C">
        <w:rPr>
          <w:sz w:val="14"/>
          <w:szCs w:val="12"/>
        </w:rPr>
        <w:t xml:space="preserve"> </w:t>
      </w:r>
      <w:r w:rsidRPr="00125758">
        <w:rPr>
          <w:vanish/>
          <w:sz w:val="14"/>
          <w:szCs w:val="12"/>
        </w:rPr>
        <w:t>even</w:t>
      </w:r>
      <w:r w:rsidRPr="00083A9C">
        <w:rPr>
          <w:sz w:val="14"/>
          <w:szCs w:val="12"/>
        </w:rPr>
        <w:t xml:space="preserve"> </w:t>
      </w:r>
      <w:r w:rsidRPr="00125758">
        <w:rPr>
          <w:vanish/>
          <w:sz w:val="14"/>
          <w:szCs w:val="12"/>
        </w:rPr>
        <w:t>“progressive”</w:t>
      </w:r>
      <w:r w:rsidRPr="00083A9C">
        <w:rPr>
          <w:sz w:val="14"/>
          <w:szCs w:val="12"/>
        </w:rPr>
        <w:t xml:space="preserve"> </w:t>
      </w:r>
      <w:r w:rsidRPr="00125758">
        <w:rPr>
          <w:vanish/>
          <w:sz w:val="14"/>
          <w:szCs w:val="12"/>
        </w:rPr>
        <w:t>media</w:t>
      </w:r>
      <w:r w:rsidRPr="00083A9C">
        <w:rPr>
          <w:sz w:val="14"/>
          <w:szCs w:val="12"/>
        </w:rPr>
        <w:t xml:space="preserve"> </w:t>
      </w:r>
      <w:r w:rsidRPr="00125758">
        <w:rPr>
          <w:vanish/>
          <w:sz w:val="14"/>
          <w:szCs w:val="12"/>
        </w:rPr>
        <w:t>organizations</w:t>
      </w:r>
      <w:r w:rsidRPr="00083A9C">
        <w:rPr>
          <w:sz w:val="14"/>
          <w:szCs w:val="12"/>
        </w:rPr>
        <w:t xml:space="preserve"> </w:t>
      </w:r>
      <w:r w:rsidRPr="00125758">
        <w:rPr>
          <w:vanish/>
          <w:sz w:val="14"/>
          <w:szCs w:val="12"/>
        </w:rPr>
        <w:t>swept</w:t>
      </w:r>
      <w:r w:rsidRPr="00083A9C">
        <w:rPr>
          <w:sz w:val="14"/>
          <w:szCs w:val="12"/>
        </w:rPr>
        <w:t xml:space="preserve"> </w:t>
      </w:r>
      <w:r w:rsidRPr="00125758">
        <w:rPr>
          <w:vanish/>
          <w:sz w:val="14"/>
          <w:szCs w:val="12"/>
        </w:rPr>
        <w:t>up</w:t>
      </w:r>
      <w:r w:rsidRPr="00083A9C">
        <w:rPr>
          <w:sz w:val="14"/>
          <w:szCs w:val="12"/>
        </w:rPr>
        <w:t xml:space="preserve"> </w:t>
      </w:r>
      <w:r w:rsidRPr="00125758">
        <w:rPr>
          <w:vanish/>
          <w:sz w:val="14"/>
          <w:szCs w:val="12"/>
        </w:rPr>
        <w:t>in</w:t>
      </w:r>
      <w:r w:rsidRPr="00083A9C">
        <w:rPr>
          <w:sz w:val="14"/>
          <w:szCs w:val="12"/>
        </w:rPr>
        <w:t xml:space="preserve"> </w:t>
      </w:r>
      <w:hyperlink r:id="rId34">
        <w:r w:rsidRPr="00125758">
          <w:rPr>
            <w:rStyle w:val="Hyperlink"/>
            <w:vanish/>
            <w:sz w:val="14"/>
            <w:szCs w:val="12"/>
          </w:rPr>
          <w:t>the</w:t>
        </w:r>
        <w:r w:rsidRPr="00083A9C">
          <w:rPr>
            <w:rStyle w:val="Hyperlink"/>
            <w:sz w:val="14"/>
            <w:szCs w:val="12"/>
          </w:rPr>
          <w:t xml:space="preserve"> </w:t>
        </w:r>
        <w:r w:rsidRPr="00125758">
          <w:rPr>
            <w:rStyle w:val="Hyperlink"/>
            <w:vanish/>
            <w:sz w:val="14"/>
            <w:szCs w:val="12"/>
          </w:rPr>
          <w:t>digital</w:t>
        </w:r>
        <w:r w:rsidRPr="00083A9C">
          <w:rPr>
            <w:rStyle w:val="Hyperlink"/>
            <w:sz w:val="14"/>
            <w:szCs w:val="12"/>
          </w:rPr>
          <w:t xml:space="preserve"> </w:t>
        </w:r>
        <w:r w:rsidRPr="00125758">
          <w:rPr>
            <w:rStyle w:val="Hyperlink"/>
            <w:vanish/>
            <w:sz w:val="14"/>
            <w:szCs w:val="12"/>
          </w:rPr>
          <w:t>media</w:t>
        </w:r>
        <w:r w:rsidRPr="00083A9C">
          <w:rPr>
            <w:rStyle w:val="Hyperlink"/>
            <w:sz w:val="14"/>
            <w:szCs w:val="12"/>
          </w:rPr>
          <w:t xml:space="preserve"> </w:t>
        </w:r>
        <w:r w:rsidRPr="00125758">
          <w:rPr>
            <w:rStyle w:val="Hyperlink"/>
            <w:vanish/>
            <w:sz w:val="14"/>
            <w:szCs w:val="12"/>
          </w:rPr>
          <w:t>organizing</w:t>
        </w:r>
        <w:r w:rsidRPr="00083A9C">
          <w:rPr>
            <w:rStyle w:val="Hyperlink"/>
            <w:sz w:val="14"/>
            <w:szCs w:val="12"/>
          </w:rPr>
          <w:t xml:space="preserve"> </w:t>
        </w:r>
        <w:r w:rsidRPr="00125758">
          <w:rPr>
            <w:rStyle w:val="Hyperlink"/>
            <w:vanish/>
            <w:sz w:val="14"/>
            <w:szCs w:val="12"/>
          </w:rPr>
          <w:t>wave</w:t>
        </w:r>
      </w:hyperlink>
      <w:r w:rsidRPr="00083A9C">
        <w:rPr>
          <w:sz w:val="14"/>
          <w:szCs w:val="12"/>
        </w:rPr>
        <w:t xml:space="preserve"> </w:t>
      </w:r>
      <w:r w:rsidRPr="00125758">
        <w:rPr>
          <w:vanish/>
          <w:sz w:val="14"/>
          <w:szCs w:val="12"/>
        </w:rPr>
        <w:t>are</w:t>
      </w:r>
      <w:r w:rsidRPr="00083A9C">
        <w:rPr>
          <w:sz w:val="14"/>
          <w:szCs w:val="12"/>
        </w:rPr>
        <w:t xml:space="preserve"> </w:t>
      </w:r>
      <w:r w:rsidRPr="00125758">
        <w:rPr>
          <w:vanish/>
          <w:sz w:val="14"/>
          <w:szCs w:val="12"/>
        </w:rPr>
        <w:t>struggling,</w:t>
      </w:r>
      <w:r w:rsidRPr="00083A9C">
        <w:rPr>
          <w:sz w:val="14"/>
          <w:szCs w:val="12"/>
        </w:rPr>
        <w:t xml:space="preserve"> </w:t>
      </w:r>
      <w:r w:rsidRPr="00125758">
        <w:rPr>
          <w:vanish/>
          <w:sz w:val="14"/>
          <w:szCs w:val="12"/>
        </w:rPr>
        <w:t>as</w:t>
      </w:r>
      <w:r w:rsidRPr="00083A9C">
        <w:rPr>
          <w:sz w:val="14"/>
          <w:szCs w:val="12"/>
        </w:rPr>
        <w:t xml:space="preserve"> </w:t>
      </w:r>
      <w:hyperlink r:id="rId35">
        <w:r w:rsidRPr="00125758">
          <w:rPr>
            <w:rStyle w:val="Hyperlink"/>
            <w:vanish/>
            <w:sz w:val="14"/>
            <w:szCs w:val="12"/>
          </w:rPr>
          <w:t>BuzzFeed</w:t>
        </w:r>
      </w:hyperlink>
      <w:r w:rsidRPr="00083A9C">
        <w:rPr>
          <w:sz w:val="14"/>
          <w:szCs w:val="12"/>
        </w:rPr>
        <w:t xml:space="preserve"> </w:t>
      </w:r>
      <w:r w:rsidRPr="00125758">
        <w:rPr>
          <w:vanish/>
          <w:sz w:val="14"/>
          <w:szCs w:val="12"/>
        </w:rPr>
        <w:t>founder</w:t>
      </w:r>
      <w:r w:rsidRPr="00083A9C">
        <w:rPr>
          <w:sz w:val="14"/>
          <w:szCs w:val="12"/>
        </w:rPr>
        <w:t xml:space="preserve"> </w:t>
      </w:r>
      <w:r w:rsidRPr="00125758">
        <w:rPr>
          <w:vanish/>
          <w:sz w:val="14"/>
          <w:szCs w:val="12"/>
        </w:rPr>
        <w:t>Jonah</w:t>
      </w:r>
      <w:r w:rsidRPr="00083A9C">
        <w:rPr>
          <w:sz w:val="14"/>
          <w:szCs w:val="12"/>
        </w:rPr>
        <w:t xml:space="preserve"> </w:t>
      </w:r>
      <w:r w:rsidRPr="00125758">
        <w:rPr>
          <w:vanish/>
          <w:sz w:val="14"/>
          <w:szCs w:val="12"/>
        </w:rPr>
        <w:t>Peretti</w:t>
      </w:r>
      <w:r w:rsidRPr="00083A9C">
        <w:rPr>
          <w:sz w:val="14"/>
          <w:szCs w:val="12"/>
        </w:rPr>
        <w:t xml:space="preserve"> </w:t>
      </w:r>
      <w:r w:rsidRPr="00125758">
        <w:rPr>
          <w:vanish/>
          <w:sz w:val="14"/>
          <w:szCs w:val="12"/>
        </w:rPr>
        <w:t>has</w:t>
      </w:r>
      <w:r w:rsidRPr="00083A9C">
        <w:rPr>
          <w:sz w:val="14"/>
          <w:szCs w:val="12"/>
        </w:rPr>
        <w:t xml:space="preserve"> </w:t>
      </w:r>
      <w:r w:rsidRPr="00125758">
        <w:rPr>
          <w:vanish/>
          <w:sz w:val="14"/>
          <w:szCs w:val="12"/>
        </w:rPr>
        <w:t>repeatedly</w:t>
      </w:r>
      <w:r w:rsidRPr="00083A9C">
        <w:rPr>
          <w:sz w:val="14"/>
          <w:szCs w:val="12"/>
        </w:rPr>
        <w:t xml:space="preserve"> </w:t>
      </w:r>
      <w:r w:rsidRPr="00125758">
        <w:rPr>
          <w:vanish/>
          <w:sz w:val="14"/>
          <w:szCs w:val="12"/>
        </w:rPr>
        <w:t>spoken</w:t>
      </w:r>
      <w:r w:rsidRPr="00083A9C">
        <w:rPr>
          <w:sz w:val="14"/>
          <w:szCs w:val="12"/>
        </w:rPr>
        <w:t xml:space="preserve"> </w:t>
      </w:r>
      <w:r w:rsidRPr="00125758">
        <w:rPr>
          <w:vanish/>
          <w:sz w:val="14"/>
          <w:szCs w:val="12"/>
        </w:rPr>
        <w:t>out</w:t>
      </w:r>
      <w:r w:rsidRPr="00083A9C">
        <w:rPr>
          <w:sz w:val="14"/>
          <w:szCs w:val="12"/>
        </w:rPr>
        <w:t xml:space="preserve"> </w:t>
      </w:r>
      <w:r w:rsidRPr="00125758">
        <w:rPr>
          <w:vanish/>
          <w:sz w:val="14"/>
          <w:szCs w:val="12"/>
        </w:rPr>
        <w:t>against</w:t>
      </w:r>
      <w:r w:rsidRPr="00083A9C">
        <w:rPr>
          <w:sz w:val="14"/>
          <w:szCs w:val="12"/>
        </w:rPr>
        <w:t xml:space="preserve"> </w:t>
      </w:r>
      <w:r w:rsidRPr="00125758">
        <w:rPr>
          <w:vanish/>
          <w:sz w:val="14"/>
          <w:szCs w:val="12"/>
        </w:rPr>
        <w:t>unionizing,</w:t>
      </w:r>
      <w:r w:rsidRPr="00083A9C">
        <w:rPr>
          <w:sz w:val="14"/>
          <w:szCs w:val="12"/>
        </w:rPr>
        <w:t xml:space="preserve"> </w:t>
      </w:r>
      <w:r w:rsidRPr="00125758">
        <w:rPr>
          <w:vanish/>
          <w:sz w:val="14"/>
          <w:szCs w:val="12"/>
        </w:rPr>
        <w:t>while</w:t>
      </w:r>
      <w:r w:rsidRPr="00083A9C">
        <w:rPr>
          <w:sz w:val="14"/>
          <w:szCs w:val="12"/>
        </w:rPr>
        <w:t xml:space="preserve"> </w:t>
      </w:r>
      <w:hyperlink r:id="rId36">
        <w:r w:rsidRPr="00125758">
          <w:rPr>
            <w:rStyle w:val="Hyperlink"/>
            <w:vanish/>
            <w:sz w:val="14"/>
            <w:szCs w:val="12"/>
          </w:rPr>
          <w:t>Slate</w:t>
        </w:r>
      </w:hyperlink>
      <w:r w:rsidRPr="00083A9C">
        <w:rPr>
          <w:sz w:val="14"/>
          <w:szCs w:val="12"/>
        </w:rPr>
        <w:t xml:space="preserve"> </w:t>
      </w:r>
      <w:r w:rsidRPr="00125758">
        <w:rPr>
          <w:vanish/>
          <w:sz w:val="14"/>
          <w:szCs w:val="12"/>
        </w:rPr>
        <w:t>and</w:t>
      </w:r>
      <w:r w:rsidRPr="00083A9C">
        <w:rPr>
          <w:sz w:val="14"/>
          <w:szCs w:val="12"/>
        </w:rPr>
        <w:t xml:space="preserve"> </w:t>
      </w:r>
      <w:hyperlink r:id="rId37">
        <w:r w:rsidRPr="00125758">
          <w:rPr>
            <w:rStyle w:val="Hyperlink"/>
            <w:vanish/>
            <w:sz w:val="14"/>
            <w:szCs w:val="12"/>
          </w:rPr>
          <w:t>Thrillist</w:t>
        </w:r>
      </w:hyperlink>
      <w:r w:rsidRPr="00083A9C">
        <w:rPr>
          <w:sz w:val="14"/>
          <w:szCs w:val="12"/>
        </w:rPr>
        <w:t xml:space="preserve"> </w:t>
      </w:r>
      <w:r w:rsidRPr="00125758">
        <w:rPr>
          <w:vanish/>
          <w:sz w:val="14"/>
          <w:szCs w:val="12"/>
        </w:rPr>
        <w:t>employees</w:t>
      </w:r>
      <w:r w:rsidRPr="00083A9C">
        <w:rPr>
          <w:sz w:val="14"/>
          <w:szCs w:val="12"/>
        </w:rPr>
        <w:t xml:space="preserve"> </w:t>
      </w:r>
      <w:r w:rsidRPr="00125758">
        <w:rPr>
          <w:vanish/>
          <w:sz w:val="14"/>
          <w:szCs w:val="12"/>
        </w:rPr>
        <w:t>who</w:t>
      </w:r>
      <w:r w:rsidRPr="00083A9C">
        <w:rPr>
          <w:sz w:val="14"/>
          <w:szCs w:val="12"/>
        </w:rPr>
        <w:t xml:space="preserve"> </w:t>
      </w:r>
      <w:r w:rsidRPr="00125758">
        <w:rPr>
          <w:vanish/>
          <w:sz w:val="14"/>
          <w:szCs w:val="12"/>
        </w:rPr>
        <w:t>have</w:t>
      </w:r>
      <w:r w:rsidRPr="00083A9C">
        <w:rPr>
          <w:sz w:val="14"/>
          <w:szCs w:val="12"/>
        </w:rPr>
        <w:t xml:space="preserve"> </w:t>
      </w:r>
      <w:r w:rsidRPr="00125758">
        <w:rPr>
          <w:vanish/>
          <w:sz w:val="14"/>
          <w:szCs w:val="12"/>
        </w:rPr>
        <w:t>unionized</w:t>
      </w:r>
      <w:r w:rsidRPr="00083A9C">
        <w:rPr>
          <w:sz w:val="14"/>
          <w:szCs w:val="12"/>
        </w:rPr>
        <w:t xml:space="preserve"> </w:t>
      </w:r>
      <w:r w:rsidRPr="00125758">
        <w:rPr>
          <w:vanish/>
          <w:sz w:val="14"/>
          <w:szCs w:val="12"/>
        </w:rPr>
        <w:t>have</w:t>
      </w:r>
      <w:r w:rsidRPr="00083A9C">
        <w:rPr>
          <w:sz w:val="14"/>
          <w:szCs w:val="12"/>
        </w:rPr>
        <w:t xml:space="preserve"> </w:t>
      </w:r>
      <w:r w:rsidRPr="00125758">
        <w:rPr>
          <w:vanish/>
          <w:sz w:val="14"/>
          <w:szCs w:val="12"/>
        </w:rPr>
        <w:t>accused</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companies</w:t>
      </w:r>
      <w:r w:rsidRPr="00083A9C">
        <w:rPr>
          <w:sz w:val="14"/>
          <w:szCs w:val="12"/>
        </w:rPr>
        <w:t xml:space="preserve"> </w:t>
      </w:r>
      <w:r w:rsidRPr="00125758">
        <w:rPr>
          <w:vanish/>
          <w:sz w:val="14"/>
          <w:szCs w:val="12"/>
        </w:rPr>
        <w:t>of</w:t>
      </w:r>
      <w:r w:rsidRPr="00083A9C">
        <w:rPr>
          <w:sz w:val="14"/>
          <w:szCs w:val="12"/>
        </w:rPr>
        <w:t xml:space="preserve"> </w:t>
      </w:r>
      <w:r w:rsidRPr="00125758">
        <w:rPr>
          <w:vanish/>
          <w:sz w:val="14"/>
          <w:szCs w:val="12"/>
        </w:rPr>
        <w:t>using</w:t>
      </w:r>
      <w:r w:rsidRPr="00083A9C">
        <w:rPr>
          <w:sz w:val="14"/>
          <w:szCs w:val="12"/>
        </w:rPr>
        <w:t xml:space="preserve"> </w:t>
      </w:r>
      <w:r w:rsidRPr="00125758">
        <w:rPr>
          <w:vanish/>
          <w:sz w:val="14"/>
          <w:szCs w:val="12"/>
        </w:rPr>
        <w:t>anti-union</w:t>
      </w:r>
      <w:r w:rsidRPr="00083A9C">
        <w:rPr>
          <w:sz w:val="14"/>
          <w:szCs w:val="12"/>
        </w:rPr>
        <w:t xml:space="preserve"> </w:t>
      </w:r>
      <w:r w:rsidRPr="00125758">
        <w:rPr>
          <w:vanish/>
          <w:sz w:val="14"/>
          <w:szCs w:val="12"/>
        </w:rPr>
        <w:t>tactics</w:t>
      </w:r>
      <w:r w:rsidRPr="00083A9C">
        <w:rPr>
          <w:sz w:val="14"/>
          <w:szCs w:val="12"/>
        </w:rPr>
        <w:t xml:space="preserve"> </w:t>
      </w:r>
      <w:r w:rsidRPr="00125758">
        <w:rPr>
          <w:vanish/>
          <w:sz w:val="14"/>
          <w:szCs w:val="12"/>
        </w:rPr>
        <w:t>and</w:t>
      </w:r>
      <w:r w:rsidRPr="00083A9C">
        <w:rPr>
          <w:sz w:val="14"/>
          <w:szCs w:val="12"/>
        </w:rPr>
        <w:t xml:space="preserve"> </w:t>
      </w:r>
      <w:r w:rsidRPr="00125758">
        <w:rPr>
          <w:vanish/>
          <w:sz w:val="14"/>
          <w:szCs w:val="12"/>
        </w:rPr>
        <w:t>stalling</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process.</w:t>
      </w:r>
      <w:r w:rsidRPr="00083A9C">
        <w:rPr>
          <w:sz w:val="14"/>
          <w:szCs w:val="12"/>
        </w:rPr>
        <w:t xml:space="preserve"> </w:t>
      </w:r>
      <w:r w:rsidRPr="00125758">
        <w:rPr>
          <w:vanish/>
          <w:sz w:val="14"/>
          <w:szCs w:val="12"/>
        </w:rPr>
        <w:t>And</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most</w:t>
      </w:r>
      <w:r w:rsidRPr="00083A9C">
        <w:rPr>
          <w:sz w:val="14"/>
          <w:szCs w:val="12"/>
        </w:rPr>
        <w:t xml:space="preserve"> </w:t>
      </w:r>
      <w:r w:rsidRPr="00125758">
        <w:rPr>
          <w:vanish/>
          <w:sz w:val="14"/>
          <w:szCs w:val="12"/>
        </w:rPr>
        <w:t>vulnerable</w:t>
      </w:r>
      <w:r w:rsidRPr="00083A9C">
        <w:rPr>
          <w:sz w:val="14"/>
          <w:szCs w:val="12"/>
        </w:rPr>
        <w:t xml:space="preserve"> </w:t>
      </w:r>
      <w:r w:rsidRPr="00125758">
        <w:rPr>
          <w:vanish/>
          <w:sz w:val="14"/>
          <w:szCs w:val="12"/>
        </w:rPr>
        <w:t>worker</w:t>
      </w:r>
      <w:r w:rsidRPr="00083A9C">
        <w:rPr>
          <w:sz w:val="14"/>
          <w:szCs w:val="12"/>
        </w:rPr>
        <w:t xml:space="preserve"> </w:t>
      </w:r>
      <w:r w:rsidRPr="00125758">
        <w:rPr>
          <w:vanish/>
          <w:sz w:val="14"/>
          <w:szCs w:val="12"/>
        </w:rPr>
        <w:t>populations—</w:t>
      </w:r>
      <w:hyperlink r:id="rId38">
        <w:r w:rsidRPr="00125758">
          <w:rPr>
            <w:rStyle w:val="Hyperlink"/>
            <w:vanish/>
            <w:sz w:val="14"/>
            <w:szCs w:val="12"/>
          </w:rPr>
          <w:t>sex</w:t>
        </w:r>
        <w:r w:rsidRPr="00083A9C">
          <w:rPr>
            <w:rStyle w:val="Hyperlink"/>
            <w:sz w:val="14"/>
            <w:szCs w:val="12"/>
          </w:rPr>
          <w:t xml:space="preserve"> </w:t>
        </w:r>
        <w:r w:rsidRPr="00125758">
          <w:rPr>
            <w:rStyle w:val="Hyperlink"/>
            <w:vanish/>
            <w:sz w:val="14"/>
            <w:szCs w:val="12"/>
          </w:rPr>
          <w:t>workers</w:t>
        </w:r>
      </w:hyperlink>
      <w:r w:rsidRPr="00125758">
        <w:rPr>
          <w:vanish/>
          <w:sz w:val="14"/>
          <w:szCs w:val="12"/>
        </w:rPr>
        <w:t>,</w:t>
      </w:r>
      <w:r w:rsidRPr="00083A9C">
        <w:rPr>
          <w:sz w:val="14"/>
          <w:szCs w:val="12"/>
        </w:rPr>
        <w:t xml:space="preserve"> </w:t>
      </w:r>
      <w:hyperlink r:id="rId39">
        <w:r w:rsidRPr="00125758">
          <w:rPr>
            <w:rStyle w:val="Hyperlink"/>
            <w:vanish/>
            <w:sz w:val="14"/>
            <w:szCs w:val="12"/>
          </w:rPr>
          <w:t>immigrants</w:t>
        </w:r>
      </w:hyperlink>
      <w:r w:rsidRPr="00125758">
        <w:rPr>
          <w:vanish/>
          <w:sz w:val="14"/>
          <w:szCs w:val="12"/>
        </w:rPr>
        <w:t>,</w:t>
      </w:r>
      <w:r w:rsidRPr="00083A9C">
        <w:rPr>
          <w:sz w:val="14"/>
          <w:szCs w:val="12"/>
        </w:rPr>
        <w:t xml:space="preserve"> </w:t>
      </w:r>
      <w:r w:rsidRPr="00125758">
        <w:rPr>
          <w:vanish/>
          <w:sz w:val="14"/>
          <w:szCs w:val="12"/>
        </w:rPr>
        <w:t>and</w:t>
      </w:r>
      <w:r w:rsidRPr="00083A9C">
        <w:rPr>
          <w:sz w:val="14"/>
          <w:szCs w:val="12"/>
        </w:rPr>
        <w:t xml:space="preserve"> </w:t>
      </w:r>
      <w:hyperlink r:id="rId40">
        <w:r w:rsidRPr="00125758">
          <w:rPr>
            <w:rStyle w:val="Hyperlink"/>
            <w:vanish/>
            <w:sz w:val="14"/>
            <w:szCs w:val="12"/>
          </w:rPr>
          <w:t>undocumented</w:t>
        </w:r>
        <w:r w:rsidRPr="00083A9C">
          <w:rPr>
            <w:rStyle w:val="Hyperlink"/>
            <w:sz w:val="14"/>
            <w:szCs w:val="12"/>
          </w:rPr>
          <w:t xml:space="preserve"> </w:t>
        </w:r>
        <w:r w:rsidRPr="00125758">
          <w:rPr>
            <w:rStyle w:val="Hyperlink"/>
            <w:vanish/>
            <w:sz w:val="14"/>
            <w:szCs w:val="12"/>
          </w:rPr>
          <w:t>people</w:t>
        </w:r>
      </w:hyperlink>
      <w:r w:rsidRPr="00125758">
        <w:rPr>
          <w:vanish/>
          <w:sz w:val="14"/>
          <w:szCs w:val="12"/>
        </w:rPr>
        <w:t>—face</w:t>
      </w:r>
      <w:r w:rsidRPr="00083A9C">
        <w:rPr>
          <w:sz w:val="14"/>
          <w:szCs w:val="12"/>
        </w:rPr>
        <w:t xml:space="preserve"> </w:t>
      </w:r>
      <w:r w:rsidRPr="00125758">
        <w:rPr>
          <w:vanish/>
          <w:sz w:val="14"/>
          <w:szCs w:val="12"/>
        </w:rPr>
        <w:t>increased</w:t>
      </w:r>
      <w:r w:rsidRPr="00083A9C">
        <w:rPr>
          <w:sz w:val="14"/>
          <w:szCs w:val="12"/>
        </w:rPr>
        <w:t xml:space="preserve"> </w:t>
      </w:r>
      <w:r w:rsidRPr="00125758">
        <w:rPr>
          <w:vanish/>
          <w:sz w:val="14"/>
          <w:szCs w:val="12"/>
        </w:rPr>
        <w:t>repression</w:t>
      </w:r>
      <w:r w:rsidRPr="00083A9C">
        <w:rPr>
          <w:sz w:val="14"/>
          <w:szCs w:val="12"/>
        </w:rPr>
        <w:t xml:space="preserve"> </w:t>
      </w:r>
      <w:r w:rsidRPr="00125758">
        <w:rPr>
          <w:vanish/>
          <w:sz w:val="14"/>
          <w:szCs w:val="12"/>
        </w:rPr>
        <w:t>from</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government.</w:t>
      </w:r>
      <w:r w:rsidRPr="00083A9C">
        <w:rPr>
          <w:sz w:val="14"/>
          <w:szCs w:val="12"/>
        </w:rPr>
        <w:t xml:space="preserve"> </w:t>
      </w:r>
      <w:r w:rsidRPr="00125758">
        <w:rPr>
          <w:vanish/>
          <w:sz w:val="14"/>
          <w:szCs w:val="12"/>
        </w:rPr>
        <w:t>There</w:t>
      </w:r>
      <w:r w:rsidRPr="00083A9C">
        <w:rPr>
          <w:sz w:val="14"/>
          <w:szCs w:val="12"/>
        </w:rPr>
        <w:t xml:space="preserve"> </w:t>
      </w:r>
      <w:r w:rsidRPr="00125758">
        <w:rPr>
          <w:vanish/>
          <w:sz w:val="14"/>
          <w:szCs w:val="12"/>
        </w:rPr>
        <w:t>is</w:t>
      </w:r>
      <w:r w:rsidRPr="00083A9C">
        <w:rPr>
          <w:sz w:val="14"/>
          <w:szCs w:val="12"/>
        </w:rPr>
        <w:t xml:space="preserve"> </w:t>
      </w:r>
      <w:r w:rsidRPr="00125758">
        <w:rPr>
          <w:vanish/>
          <w:sz w:val="14"/>
          <w:szCs w:val="12"/>
        </w:rPr>
        <w:t>hope,</w:t>
      </w:r>
      <w:r w:rsidRPr="00083A9C">
        <w:rPr>
          <w:sz w:val="14"/>
          <w:szCs w:val="12"/>
        </w:rPr>
        <w:t xml:space="preserve"> </w:t>
      </w:r>
      <w:r w:rsidRPr="00125758">
        <w:rPr>
          <w:vanish/>
          <w:sz w:val="14"/>
          <w:szCs w:val="12"/>
        </w:rPr>
        <w:t>though.</w:t>
      </w:r>
      <w:r w:rsidRPr="00083A9C">
        <w:rPr>
          <w:sz w:val="14"/>
          <w:szCs w:val="12"/>
        </w:rPr>
        <w:t xml:space="preserve"> </w:t>
      </w:r>
      <w:r w:rsidRPr="00125758">
        <w:rPr>
          <w:vanish/>
          <w:sz w:val="14"/>
          <w:szCs w:val="12"/>
        </w:rPr>
        <w:t>For</w:t>
      </w:r>
      <w:r w:rsidRPr="00083A9C">
        <w:rPr>
          <w:sz w:val="14"/>
          <w:szCs w:val="12"/>
        </w:rPr>
        <w:t xml:space="preserve"> </w:t>
      </w:r>
      <w:r w:rsidRPr="00125758">
        <w:rPr>
          <w:vanish/>
          <w:sz w:val="14"/>
          <w:szCs w:val="12"/>
        </w:rPr>
        <w:t>centuries</w:t>
      </w:r>
      <w:r w:rsidRPr="00125758">
        <w:rPr>
          <w:rStyle w:val="Emphasis"/>
          <w:vanish/>
        </w:rPr>
        <w:t>,</w:t>
      </w:r>
      <w:r w:rsidRPr="00083A9C">
        <w:rPr>
          <w:rStyle w:val="Emphasis"/>
        </w:rPr>
        <w:t xml:space="preserve"> </w:t>
      </w:r>
      <w:r w:rsidRPr="00083A9C">
        <w:rPr>
          <w:rStyle w:val="Emphasis"/>
          <w:highlight w:val="yellow"/>
        </w:rPr>
        <w:t>a worker’s most potent weapon against exploitation</w:t>
      </w:r>
      <w:r w:rsidRPr="00083A9C">
        <w:rPr>
          <w:rStyle w:val="Emphasis"/>
        </w:rPr>
        <w:t xml:space="preserve"> </w:t>
      </w:r>
      <w:r w:rsidRPr="00125758">
        <w:rPr>
          <w:rStyle w:val="Emphasis"/>
          <w:b w:val="0"/>
          <w:bCs/>
          <w:vanish/>
          <w:sz w:val="14"/>
          <w:u w:val="none"/>
        </w:rPr>
        <w:t>from</w:t>
      </w:r>
      <w:r w:rsidRPr="00083A9C">
        <w:rPr>
          <w:rStyle w:val="Emphasis"/>
          <w:b w:val="0"/>
          <w:bCs/>
          <w:sz w:val="14"/>
          <w:u w:val="none"/>
        </w:rPr>
        <w:t xml:space="preserve"> </w:t>
      </w:r>
      <w:r w:rsidRPr="00125758">
        <w:rPr>
          <w:rStyle w:val="Emphasis"/>
          <w:b w:val="0"/>
          <w:bCs/>
          <w:vanish/>
          <w:sz w:val="14"/>
          <w:u w:val="none"/>
        </w:rPr>
        <w:t>capitalism</w:t>
      </w:r>
      <w:r w:rsidRPr="00083A9C">
        <w:rPr>
          <w:rStyle w:val="Emphasis"/>
          <w:b w:val="0"/>
          <w:bCs/>
          <w:sz w:val="14"/>
          <w:u w:val="none"/>
        </w:rPr>
        <w:t xml:space="preserve"> </w:t>
      </w:r>
      <w:r w:rsidRPr="00125758">
        <w:rPr>
          <w:rStyle w:val="Emphasis"/>
          <w:b w:val="0"/>
          <w:bCs/>
          <w:vanish/>
          <w:sz w:val="14"/>
          <w:u w:val="none"/>
        </w:rPr>
        <w:t>and</w:t>
      </w:r>
      <w:r w:rsidRPr="00083A9C">
        <w:rPr>
          <w:rStyle w:val="Emphasis"/>
          <w:b w:val="0"/>
          <w:bCs/>
          <w:sz w:val="14"/>
          <w:u w:val="none"/>
        </w:rPr>
        <w:t xml:space="preserve"> </w:t>
      </w:r>
      <w:r w:rsidRPr="00125758">
        <w:rPr>
          <w:rStyle w:val="Emphasis"/>
          <w:b w:val="0"/>
          <w:bCs/>
          <w:vanish/>
          <w:sz w:val="14"/>
          <w:u w:val="none"/>
        </w:rPr>
        <w:t>oppression</w:t>
      </w:r>
      <w:r w:rsidRPr="00083A9C">
        <w:rPr>
          <w:rStyle w:val="Emphasis"/>
          <w:b w:val="0"/>
          <w:bCs/>
          <w:sz w:val="14"/>
          <w:u w:val="none"/>
        </w:rPr>
        <w:t xml:space="preserve"> </w:t>
      </w:r>
      <w:r w:rsidRPr="00125758">
        <w:rPr>
          <w:rStyle w:val="Emphasis"/>
          <w:b w:val="0"/>
          <w:bCs/>
          <w:vanish/>
          <w:sz w:val="14"/>
          <w:u w:val="none"/>
        </w:rPr>
        <w:t>from</w:t>
      </w:r>
      <w:r w:rsidRPr="00083A9C">
        <w:rPr>
          <w:rStyle w:val="Emphasis"/>
          <w:b w:val="0"/>
          <w:bCs/>
          <w:sz w:val="14"/>
          <w:u w:val="none"/>
        </w:rPr>
        <w:t xml:space="preserve"> </w:t>
      </w:r>
      <w:r w:rsidRPr="00125758">
        <w:rPr>
          <w:rStyle w:val="Emphasis"/>
          <w:b w:val="0"/>
          <w:bCs/>
          <w:vanish/>
          <w:sz w:val="14"/>
          <w:u w:val="none"/>
        </w:rPr>
        <w:t>the</w:t>
      </w:r>
      <w:r w:rsidRPr="00083A9C">
        <w:rPr>
          <w:rStyle w:val="Emphasis"/>
          <w:b w:val="0"/>
          <w:bCs/>
          <w:sz w:val="14"/>
          <w:u w:val="none"/>
        </w:rPr>
        <w:t xml:space="preserve"> </w:t>
      </w:r>
      <w:r w:rsidRPr="00125758">
        <w:rPr>
          <w:rStyle w:val="Emphasis"/>
          <w:b w:val="0"/>
          <w:bCs/>
          <w:vanish/>
          <w:sz w:val="14"/>
          <w:u w:val="none"/>
        </w:rPr>
        <w:t>powers</w:t>
      </w:r>
      <w:r w:rsidRPr="00083A9C">
        <w:rPr>
          <w:rStyle w:val="Emphasis"/>
          <w:b w:val="0"/>
          <w:bCs/>
          <w:sz w:val="14"/>
          <w:u w:val="none"/>
        </w:rPr>
        <w:t xml:space="preserve"> </w:t>
      </w:r>
      <w:r w:rsidRPr="00125758">
        <w:rPr>
          <w:rStyle w:val="Emphasis"/>
          <w:b w:val="0"/>
          <w:bCs/>
          <w:vanish/>
          <w:sz w:val="14"/>
          <w:u w:val="none"/>
        </w:rPr>
        <w:t>that</w:t>
      </w:r>
      <w:r w:rsidRPr="00083A9C">
        <w:rPr>
          <w:rStyle w:val="Emphasis"/>
          <w:b w:val="0"/>
          <w:bCs/>
          <w:sz w:val="14"/>
          <w:u w:val="none"/>
        </w:rPr>
        <w:t xml:space="preserve"> </w:t>
      </w:r>
      <w:r w:rsidRPr="00125758">
        <w:rPr>
          <w:rStyle w:val="Emphasis"/>
          <w:b w:val="0"/>
          <w:bCs/>
          <w:vanish/>
          <w:sz w:val="14"/>
          <w:u w:val="none"/>
        </w:rPr>
        <w:t>be</w:t>
      </w:r>
      <w:r w:rsidRPr="00083A9C">
        <w:rPr>
          <w:rStyle w:val="Emphasis"/>
        </w:rPr>
        <w:t xml:space="preserve"> </w:t>
      </w:r>
      <w:r w:rsidRPr="00083A9C">
        <w:rPr>
          <w:rStyle w:val="Emphasis"/>
          <w:highlight w:val="yellow"/>
        </w:rPr>
        <w:t>has been</w:t>
      </w:r>
      <w:r w:rsidRPr="00083A9C">
        <w:rPr>
          <w:rStyle w:val="Emphasis"/>
        </w:rPr>
        <w:t xml:space="preserve"> </w:t>
      </w:r>
      <w:r w:rsidRPr="00125758">
        <w:rPr>
          <w:rStyle w:val="Emphasis"/>
          <w:b w:val="0"/>
          <w:bCs/>
          <w:vanish/>
          <w:sz w:val="14"/>
          <w:u w:val="none"/>
        </w:rPr>
        <w:t>direct</w:t>
      </w:r>
      <w:r w:rsidRPr="00083A9C">
        <w:rPr>
          <w:rStyle w:val="Emphasis"/>
          <w:b w:val="0"/>
          <w:bCs/>
          <w:sz w:val="14"/>
          <w:u w:val="none"/>
        </w:rPr>
        <w:t xml:space="preserve"> </w:t>
      </w:r>
      <w:r w:rsidRPr="00125758">
        <w:rPr>
          <w:rStyle w:val="Emphasis"/>
          <w:b w:val="0"/>
          <w:bCs/>
          <w:vanish/>
          <w:sz w:val="14"/>
          <w:u w:val="none"/>
        </w:rPr>
        <w:t>action:</w:t>
      </w:r>
      <w:r w:rsidRPr="00083A9C">
        <w:rPr>
          <w:rStyle w:val="Emphasis"/>
        </w:rPr>
        <w:t xml:space="preserve"> </w:t>
      </w:r>
      <w:r w:rsidRPr="00083A9C">
        <w:rPr>
          <w:rStyle w:val="Emphasis"/>
          <w:highlight w:val="yellow"/>
        </w:rPr>
        <w:t>the strike</w:t>
      </w:r>
      <w:r w:rsidRPr="00125758">
        <w:rPr>
          <w:rStyle w:val="Emphasis"/>
          <w:b w:val="0"/>
          <w:bCs/>
          <w:vanish/>
          <w:sz w:val="14"/>
          <w:u w:val="none"/>
        </w:rPr>
        <w:t>.</w:t>
      </w:r>
      <w:r w:rsidRPr="00083A9C">
        <w:rPr>
          <w:rStyle w:val="Emphasis"/>
          <w:b w:val="0"/>
          <w:bCs/>
          <w:sz w:val="14"/>
          <w:u w:val="none"/>
        </w:rPr>
        <w:t xml:space="preserve"> </w:t>
      </w:r>
      <w:r w:rsidRPr="00125758">
        <w:rPr>
          <w:rStyle w:val="Emphasis"/>
          <w:b w:val="0"/>
          <w:bCs/>
          <w:vanish/>
          <w:sz w:val="14"/>
          <w:u w:val="none"/>
        </w:rPr>
        <w:t>And</w:t>
      </w:r>
      <w:r w:rsidRPr="00083A9C">
        <w:rPr>
          <w:rStyle w:val="Emphasis"/>
          <w:b w:val="0"/>
          <w:bCs/>
          <w:sz w:val="14"/>
          <w:u w:val="none"/>
        </w:rPr>
        <w:t xml:space="preserve"> </w:t>
      </w:r>
      <w:r w:rsidRPr="00125758">
        <w:rPr>
          <w:rStyle w:val="Emphasis"/>
          <w:b w:val="0"/>
          <w:bCs/>
          <w:vanish/>
          <w:sz w:val="14"/>
          <w:u w:val="none"/>
        </w:rPr>
        <w:t>right</w:t>
      </w:r>
      <w:r w:rsidRPr="00083A9C">
        <w:rPr>
          <w:rStyle w:val="Emphasis"/>
          <w:b w:val="0"/>
          <w:bCs/>
          <w:sz w:val="14"/>
          <w:u w:val="none"/>
        </w:rPr>
        <w:t xml:space="preserve"> </w:t>
      </w:r>
      <w:r w:rsidRPr="00125758">
        <w:rPr>
          <w:rStyle w:val="Emphasis"/>
          <w:b w:val="0"/>
          <w:bCs/>
          <w:vanish/>
          <w:sz w:val="14"/>
          <w:u w:val="none"/>
        </w:rPr>
        <w:t>now,</w:t>
      </w:r>
      <w:r w:rsidRPr="00083A9C">
        <w:rPr>
          <w:rStyle w:val="Emphasis"/>
          <w:b w:val="0"/>
          <w:bCs/>
          <w:sz w:val="14"/>
          <w:u w:val="none"/>
        </w:rPr>
        <w:t xml:space="preserve"> </w:t>
      </w:r>
      <w:r w:rsidRPr="00083A9C">
        <w:rPr>
          <w:rStyle w:val="Emphasis"/>
          <w:highlight w:val="yellow"/>
        </w:rPr>
        <w:t xml:space="preserve">America’s prisoners are </w:t>
      </w:r>
      <w:hyperlink r:id="rId41">
        <w:r w:rsidRPr="00083A9C">
          <w:rPr>
            <w:rStyle w:val="Emphasis"/>
            <w:highlight w:val="yellow"/>
          </w:rPr>
          <w:t>on strike</w:t>
        </w:r>
      </w:hyperlink>
      <w:r w:rsidRPr="00125758">
        <w:rPr>
          <w:rStyle w:val="Emphasis"/>
          <w:vanish/>
        </w:rPr>
        <w:t>.</w:t>
      </w:r>
      <w:r w:rsidRPr="00083A9C">
        <w:rPr>
          <w:rStyle w:val="Emphasis"/>
        </w:rPr>
        <w:t xml:space="preserve"> </w:t>
      </w:r>
      <w:r w:rsidRPr="00083A9C">
        <w:rPr>
          <w:rStyle w:val="Emphasis"/>
          <w:highlight w:val="yellow"/>
        </w:rPr>
        <w:t xml:space="preserve">Incarcerated </w:t>
      </w:r>
      <w:r w:rsidRPr="00083A9C">
        <w:rPr>
          <w:rStyle w:val="Emphasis"/>
          <w:b w:val="0"/>
          <w:bCs/>
          <w:sz w:val="14"/>
          <w:highlight w:val="yellow"/>
          <w:u w:val="none"/>
        </w:rPr>
        <w:t>workers</w:t>
      </w:r>
      <w:r w:rsidRPr="00083A9C">
        <w:rPr>
          <w:rStyle w:val="Emphasis"/>
          <w:b w:val="0"/>
          <w:bCs/>
          <w:sz w:val="14"/>
          <w:u w:val="none"/>
        </w:rPr>
        <w:t xml:space="preserve"> </w:t>
      </w:r>
      <w:r w:rsidRPr="00125758">
        <w:rPr>
          <w:rStyle w:val="Emphasis"/>
          <w:b w:val="0"/>
          <w:bCs/>
          <w:vanish/>
          <w:sz w:val="14"/>
          <w:u w:val="none"/>
        </w:rPr>
        <w:t>across</w:t>
      </w:r>
      <w:r w:rsidRPr="00083A9C">
        <w:rPr>
          <w:rStyle w:val="Emphasis"/>
          <w:b w:val="0"/>
          <w:bCs/>
          <w:sz w:val="14"/>
          <w:u w:val="none"/>
        </w:rPr>
        <w:t xml:space="preserve"> </w:t>
      </w:r>
      <w:r w:rsidRPr="00125758">
        <w:rPr>
          <w:rStyle w:val="Emphasis"/>
          <w:b w:val="0"/>
          <w:bCs/>
          <w:vanish/>
          <w:sz w:val="14"/>
          <w:u w:val="none"/>
        </w:rPr>
        <w:t>the</w:t>
      </w:r>
      <w:r w:rsidRPr="00083A9C">
        <w:rPr>
          <w:rStyle w:val="Emphasis"/>
          <w:b w:val="0"/>
          <w:bCs/>
          <w:sz w:val="14"/>
          <w:u w:val="none"/>
        </w:rPr>
        <w:t xml:space="preserve"> </w:t>
      </w:r>
      <w:r w:rsidRPr="00125758">
        <w:rPr>
          <w:rStyle w:val="Emphasis"/>
          <w:b w:val="0"/>
          <w:bCs/>
          <w:vanish/>
          <w:sz w:val="14"/>
          <w:u w:val="none"/>
        </w:rPr>
        <w:t>nation</w:t>
      </w:r>
      <w:r w:rsidRPr="00083A9C">
        <w:rPr>
          <w:rStyle w:val="Emphasis"/>
        </w:rPr>
        <w:t xml:space="preserve"> </w:t>
      </w:r>
      <w:hyperlink r:id="rId42">
        <w:r w:rsidRPr="00083A9C">
          <w:rPr>
            <w:rStyle w:val="Emphasis"/>
            <w:highlight w:val="yellow"/>
          </w:rPr>
          <w:t>are standing up to protest</w:t>
        </w:r>
      </w:hyperlink>
      <w:r w:rsidRPr="00083A9C">
        <w:rPr>
          <w:rStyle w:val="Emphasis"/>
        </w:rPr>
        <w:t xml:space="preserve"> </w:t>
      </w:r>
      <w:r w:rsidRPr="00125758">
        <w:rPr>
          <w:rStyle w:val="Emphasis"/>
          <w:b w:val="0"/>
          <w:bCs/>
          <w:vanish/>
          <w:sz w:val="14"/>
          <w:u w:val="none"/>
        </w:rPr>
        <w:t>their</w:t>
      </w:r>
      <w:r w:rsidRPr="00083A9C">
        <w:rPr>
          <w:rStyle w:val="Emphasis"/>
        </w:rPr>
        <w:t xml:space="preserve"> </w:t>
      </w:r>
      <w:r w:rsidRPr="00083A9C">
        <w:rPr>
          <w:rStyle w:val="Emphasis"/>
          <w:highlight w:val="yellow"/>
        </w:rPr>
        <w:t>inhumane living conditions</w:t>
      </w:r>
      <w:r w:rsidRPr="00083A9C">
        <w:rPr>
          <w:rStyle w:val="StyleUnderline"/>
        </w:rPr>
        <w:t xml:space="preserve"> </w:t>
      </w:r>
      <w:r w:rsidRPr="00125758">
        <w:rPr>
          <w:rStyle w:val="StyleUnderline"/>
          <w:vanish/>
          <w:sz w:val="14"/>
          <w:u w:val="none"/>
        </w:rPr>
        <w:t>and</w:t>
      </w:r>
      <w:r w:rsidRPr="00083A9C">
        <w:rPr>
          <w:rStyle w:val="StyleUnderline"/>
          <w:sz w:val="14"/>
          <w:u w:val="none"/>
        </w:rPr>
        <w:t xml:space="preserve"> </w:t>
      </w:r>
      <w:r w:rsidRPr="00125758">
        <w:rPr>
          <w:rStyle w:val="StyleUnderline"/>
          <w:vanish/>
          <w:sz w:val="14"/>
          <w:u w:val="none"/>
        </w:rPr>
        <w:t>buck</w:t>
      </w:r>
      <w:r w:rsidRPr="00083A9C">
        <w:rPr>
          <w:rStyle w:val="StyleUnderline"/>
          <w:sz w:val="14"/>
          <w:u w:val="none"/>
        </w:rPr>
        <w:t xml:space="preserve"> </w:t>
      </w:r>
      <w:r w:rsidRPr="00125758">
        <w:rPr>
          <w:rStyle w:val="StyleUnderline"/>
          <w:vanish/>
          <w:sz w:val="14"/>
          <w:u w:val="none"/>
        </w:rPr>
        <w:t>the</w:t>
      </w:r>
      <w:r w:rsidRPr="00083A9C">
        <w:rPr>
          <w:rStyle w:val="StyleUnderline"/>
          <w:sz w:val="14"/>
          <w:u w:val="none"/>
        </w:rPr>
        <w:t xml:space="preserve"> </w:t>
      </w:r>
      <w:r w:rsidRPr="00125758">
        <w:rPr>
          <w:rStyle w:val="StyleUnderline"/>
          <w:vanish/>
          <w:sz w:val="14"/>
          <w:u w:val="none"/>
        </w:rPr>
        <w:t>horrific</w:t>
      </w:r>
      <w:r w:rsidRPr="00083A9C">
        <w:rPr>
          <w:rStyle w:val="StyleUnderline"/>
          <w:sz w:val="14"/>
          <w:u w:val="none"/>
        </w:rPr>
        <w:t xml:space="preserve"> </w:t>
      </w:r>
      <w:r w:rsidRPr="00125758">
        <w:rPr>
          <w:rStyle w:val="StyleUnderline"/>
          <w:vanish/>
          <w:sz w:val="14"/>
          <w:u w:val="none"/>
        </w:rPr>
        <w:t>yoke</w:t>
      </w:r>
      <w:r w:rsidRPr="00083A9C">
        <w:rPr>
          <w:rStyle w:val="StyleUnderline"/>
          <w:sz w:val="14"/>
          <w:u w:val="none"/>
        </w:rPr>
        <w:t xml:space="preserve"> </w:t>
      </w:r>
      <w:r w:rsidRPr="00125758">
        <w:rPr>
          <w:rStyle w:val="StyleUnderline"/>
          <w:vanish/>
          <w:sz w:val="14"/>
          <w:u w:val="none"/>
        </w:rPr>
        <w:t>of</w:t>
      </w:r>
      <w:r w:rsidRPr="00083A9C">
        <w:rPr>
          <w:rStyle w:val="StyleUnderline"/>
          <w:sz w:val="14"/>
          <w:u w:val="none"/>
        </w:rPr>
        <w:t xml:space="preserve"> </w:t>
      </w:r>
      <w:r w:rsidRPr="00125758">
        <w:rPr>
          <w:rStyle w:val="StyleUnderline"/>
          <w:vanish/>
          <w:sz w:val="14"/>
          <w:u w:val="none"/>
        </w:rPr>
        <w:t>prison</w:t>
      </w:r>
      <w:r w:rsidRPr="00083A9C">
        <w:rPr>
          <w:rStyle w:val="StyleUnderline"/>
          <w:sz w:val="14"/>
          <w:u w:val="none"/>
        </w:rPr>
        <w:t xml:space="preserve"> </w:t>
      </w:r>
      <w:r w:rsidRPr="00125758">
        <w:rPr>
          <w:rStyle w:val="StyleUnderline"/>
          <w:vanish/>
          <w:sz w:val="14"/>
          <w:u w:val="none"/>
        </w:rPr>
        <w:t>slavery</w:t>
      </w:r>
      <w:r w:rsidRPr="00083A9C">
        <w:rPr>
          <w:rStyle w:val="StyleUnderline"/>
          <w:sz w:val="14"/>
          <w:u w:val="none"/>
        </w:rPr>
        <w:t xml:space="preserve"> </w:t>
      </w:r>
      <w:r w:rsidRPr="00125758">
        <w:rPr>
          <w:rStyle w:val="StyleUnderline"/>
          <w:vanish/>
          <w:sz w:val="14"/>
          <w:u w:val="none"/>
        </w:rPr>
        <w:t>with</w:t>
      </w:r>
      <w:r w:rsidRPr="00083A9C">
        <w:rPr>
          <w:rStyle w:val="StyleUnderline"/>
          <w:sz w:val="14"/>
          <w:u w:val="none"/>
        </w:rPr>
        <w:t xml:space="preserve"> </w:t>
      </w:r>
      <w:r w:rsidRPr="00125758">
        <w:rPr>
          <w:rStyle w:val="StyleUnderline"/>
          <w:vanish/>
          <w:sz w:val="14"/>
          <w:u w:val="none"/>
        </w:rPr>
        <w:t>organized</w:t>
      </w:r>
      <w:r w:rsidRPr="00083A9C">
        <w:rPr>
          <w:rStyle w:val="StyleUnderline"/>
          <w:sz w:val="14"/>
          <w:u w:val="none"/>
        </w:rPr>
        <w:t xml:space="preserve"> </w:t>
      </w:r>
      <w:r w:rsidRPr="00125758">
        <w:rPr>
          <w:rStyle w:val="StyleUnderline"/>
          <w:vanish/>
          <w:sz w:val="14"/>
          <w:u w:val="none"/>
        </w:rPr>
        <w:t>labor’s</w:t>
      </w:r>
      <w:r w:rsidRPr="00083A9C">
        <w:rPr>
          <w:rStyle w:val="StyleUnderline"/>
          <w:sz w:val="14"/>
          <w:u w:val="none"/>
        </w:rPr>
        <w:t xml:space="preserve"> </w:t>
      </w:r>
      <w:r w:rsidRPr="00125758">
        <w:rPr>
          <w:rStyle w:val="StyleUnderline"/>
          <w:vanish/>
          <w:sz w:val="14"/>
          <w:u w:val="none"/>
        </w:rPr>
        <w:t>strongest</w:t>
      </w:r>
      <w:r w:rsidRPr="00083A9C">
        <w:rPr>
          <w:rStyle w:val="StyleUnderline"/>
          <w:sz w:val="14"/>
          <w:u w:val="none"/>
        </w:rPr>
        <w:t xml:space="preserve"> </w:t>
      </w:r>
      <w:r w:rsidRPr="00125758">
        <w:rPr>
          <w:rStyle w:val="StyleUnderline"/>
          <w:vanish/>
          <w:sz w:val="14"/>
          <w:u w:val="none"/>
        </w:rPr>
        <w:t>weapons—solidarity</w:t>
      </w:r>
      <w:r w:rsidRPr="00083A9C">
        <w:rPr>
          <w:rStyle w:val="StyleUnderline"/>
          <w:sz w:val="14"/>
          <w:u w:val="none"/>
        </w:rPr>
        <w:t xml:space="preserve"> </w:t>
      </w:r>
      <w:r w:rsidRPr="00125758">
        <w:rPr>
          <w:rStyle w:val="StyleUnderline"/>
          <w:vanish/>
          <w:sz w:val="14"/>
          <w:u w:val="none"/>
        </w:rPr>
        <w:t>and</w:t>
      </w:r>
      <w:r w:rsidRPr="00083A9C">
        <w:rPr>
          <w:rStyle w:val="StyleUnderline"/>
          <w:sz w:val="14"/>
          <w:u w:val="none"/>
        </w:rPr>
        <w:t xml:space="preserve"> </w:t>
      </w:r>
      <w:r w:rsidRPr="00125758">
        <w:rPr>
          <w:rStyle w:val="StyleUnderline"/>
          <w:vanish/>
          <w:sz w:val="14"/>
          <w:u w:val="none"/>
        </w:rPr>
        <w:t>collective</w:t>
      </w:r>
      <w:r w:rsidRPr="00083A9C">
        <w:rPr>
          <w:rStyle w:val="StyleUnderline"/>
          <w:sz w:val="14"/>
          <w:u w:val="none"/>
        </w:rPr>
        <w:t xml:space="preserve"> </w:t>
      </w:r>
      <w:r w:rsidRPr="00125758">
        <w:rPr>
          <w:rStyle w:val="StyleUnderline"/>
          <w:vanish/>
          <w:sz w:val="14"/>
          <w:u w:val="none"/>
        </w:rPr>
        <w:t>action.</w:t>
      </w:r>
      <w:r w:rsidRPr="00083A9C">
        <w:rPr>
          <w:rStyle w:val="StyleUnderline"/>
          <w:sz w:val="14"/>
          <w:u w:val="none"/>
        </w:rPr>
        <w:t xml:space="preserve"> </w:t>
      </w:r>
      <w:r w:rsidRPr="00125758">
        <w:rPr>
          <w:rStyle w:val="StyleUnderline"/>
          <w:vanish/>
          <w:sz w:val="14"/>
          <w:u w:val="none"/>
        </w:rPr>
        <w:t>The</w:t>
      </w:r>
      <w:r w:rsidRPr="00083A9C">
        <w:rPr>
          <w:rStyle w:val="StyleUnderline"/>
          <w:sz w:val="14"/>
          <w:u w:val="none"/>
        </w:rPr>
        <w:t xml:space="preserve"> </w:t>
      </w:r>
      <w:r w:rsidRPr="00125758">
        <w:rPr>
          <w:rStyle w:val="StyleUnderline"/>
          <w:vanish/>
          <w:sz w:val="14"/>
          <w:u w:val="none"/>
        </w:rPr>
        <w:t>prison</w:t>
      </w:r>
      <w:r w:rsidRPr="00083A9C">
        <w:rPr>
          <w:rStyle w:val="StyleUnderline"/>
          <w:sz w:val="14"/>
          <w:u w:val="none"/>
        </w:rPr>
        <w:t xml:space="preserve"> </w:t>
      </w:r>
      <w:r w:rsidRPr="00125758">
        <w:rPr>
          <w:rStyle w:val="StyleUnderline"/>
          <w:vanish/>
          <w:sz w:val="14"/>
          <w:u w:val="none"/>
        </w:rPr>
        <w:t>strike</w:t>
      </w:r>
      <w:r w:rsidRPr="00083A9C">
        <w:rPr>
          <w:rStyle w:val="StyleUnderline"/>
          <w:sz w:val="14"/>
          <w:u w:val="none"/>
        </w:rPr>
        <w:t xml:space="preserve"> </w:t>
      </w:r>
      <w:r w:rsidRPr="00125758">
        <w:rPr>
          <w:rStyle w:val="StyleUnderline"/>
          <w:vanish/>
          <w:sz w:val="14"/>
          <w:u w:val="none"/>
        </w:rPr>
        <w:t>was</w:t>
      </w:r>
      <w:r w:rsidRPr="00083A9C">
        <w:rPr>
          <w:rStyle w:val="StyleUnderline"/>
          <w:sz w:val="14"/>
          <w:u w:val="none"/>
        </w:rPr>
        <w:t xml:space="preserve"> </w:t>
      </w:r>
      <w:r w:rsidRPr="00125758">
        <w:rPr>
          <w:rStyle w:val="StyleUnderline"/>
          <w:vanish/>
          <w:sz w:val="14"/>
          <w:u w:val="none"/>
        </w:rPr>
        <w:t>organized</w:t>
      </w:r>
      <w:r w:rsidRPr="00083A9C">
        <w:rPr>
          <w:rStyle w:val="StyleUnderline"/>
          <w:sz w:val="14"/>
          <w:u w:val="none"/>
        </w:rPr>
        <w:t xml:space="preserve"> </w:t>
      </w:r>
      <w:r w:rsidRPr="00125758">
        <w:rPr>
          <w:rStyle w:val="StyleUnderline"/>
          <w:vanish/>
          <w:sz w:val="14"/>
          <w:u w:val="none"/>
        </w:rPr>
        <w:t>by</w:t>
      </w:r>
      <w:r w:rsidRPr="00083A9C">
        <w:rPr>
          <w:rStyle w:val="StyleUnderline"/>
          <w:sz w:val="14"/>
          <w:u w:val="none"/>
        </w:rPr>
        <w:t xml:space="preserve"> </w:t>
      </w:r>
      <w:r w:rsidRPr="00125758">
        <w:rPr>
          <w:rStyle w:val="StyleUnderline"/>
          <w:vanish/>
          <w:sz w:val="14"/>
          <w:u w:val="none"/>
        </w:rPr>
        <w:t>workers</w:t>
      </w:r>
      <w:r w:rsidRPr="00083A9C">
        <w:rPr>
          <w:rStyle w:val="StyleUnderline"/>
          <w:sz w:val="14"/>
          <w:u w:val="none"/>
        </w:rPr>
        <w:t xml:space="preserve"> </w:t>
      </w:r>
      <w:r w:rsidRPr="00125758">
        <w:rPr>
          <w:rStyle w:val="StyleUnderline"/>
          <w:vanish/>
          <w:sz w:val="14"/>
          <w:u w:val="none"/>
        </w:rPr>
        <w:t>both</w:t>
      </w:r>
      <w:r w:rsidRPr="00083A9C">
        <w:rPr>
          <w:rStyle w:val="StyleUnderline"/>
          <w:sz w:val="14"/>
          <w:u w:val="none"/>
        </w:rPr>
        <w:t xml:space="preserve"> </w:t>
      </w:r>
      <w:r w:rsidRPr="00125758">
        <w:rPr>
          <w:rStyle w:val="StyleUnderline"/>
          <w:vanish/>
          <w:sz w:val="14"/>
          <w:u w:val="none"/>
        </w:rPr>
        <w:t>inside</w:t>
      </w:r>
      <w:r w:rsidRPr="00083A9C">
        <w:rPr>
          <w:rStyle w:val="StyleUnderline"/>
          <w:sz w:val="14"/>
          <w:u w:val="none"/>
        </w:rPr>
        <w:t xml:space="preserve"> </w:t>
      </w:r>
      <w:r w:rsidRPr="00125758">
        <w:rPr>
          <w:rStyle w:val="StyleUnderline"/>
          <w:vanish/>
          <w:sz w:val="14"/>
          <w:u w:val="none"/>
        </w:rPr>
        <w:t>and</w:t>
      </w:r>
      <w:r w:rsidRPr="00083A9C">
        <w:rPr>
          <w:rStyle w:val="StyleUnderline"/>
          <w:sz w:val="14"/>
          <w:u w:val="none"/>
        </w:rPr>
        <w:t xml:space="preserve"> </w:t>
      </w:r>
      <w:r w:rsidRPr="00125758">
        <w:rPr>
          <w:rStyle w:val="StyleUnderline"/>
          <w:vanish/>
          <w:sz w:val="14"/>
          <w:u w:val="none"/>
        </w:rPr>
        <w:t>outside</w:t>
      </w:r>
      <w:r w:rsidRPr="00083A9C">
        <w:rPr>
          <w:rStyle w:val="StyleUnderline"/>
          <w:sz w:val="14"/>
          <w:u w:val="none"/>
        </w:rPr>
        <w:t xml:space="preserve"> </w:t>
      </w:r>
      <w:r w:rsidRPr="00125758">
        <w:rPr>
          <w:rStyle w:val="StyleUnderline"/>
          <w:vanish/>
          <w:sz w:val="14"/>
          <w:u w:val="none"/>
        </w:rPr>
        <w:t>detention</w:t>
      </w:r>
      <w:r w:rsidRPr="00083A9C">
        <w:rPr>
          <w:rStyle w:val="StyleUnderline"/>
          <w:sz w:val="14"/>
          <w:u w:val="none"/>
        </w:rPr>
        <w:t xml:space="preserve"> </w:t>
      </w:r>
      <w:r w:rsidRPr="00125758">
        <w:rPr>
          <w:rStyle w:val="StyleUnderline"/>
          <w:vanish/>
          <w:sz w:val="14"/>
          <w:u w:val="none"/>
        </w:rPr>
        <w:t>facilities,</w:t>
      </w:r>
      <w:r w:rsidRPr="00083A9C">
        <w:rPr>
          <w:rStyle w:val="StyleUnderline"/>
          <w:sz w:val="14"/>
          <w:u w:val="none"/>
        </w:rPr>
        <w:t xml:space="preserve"> </w:t>
      </w:r>
      <w:r w:rsidRPr="00125758">
        <w:rPr>
          <w:vanish/>
          <w:sz w:val="14"/>
          <w:szCs w:val="12"/>
        </w:rPr>
        <w:t>spearheaded</w:t>
      </w:r>
      <w:r w:rsidRPr="00083A9C">
        <w:rPr>
          <w:sz w:val="14"/>
          <w:szCs w:val="12"/>
        </w:rPr>
        <w:t xml:space="preserve"> </w:t>
      </w:r>
      <w:r w:rsidRPr="00125758">
        <w:rPr>
          <w:vanish/>
          <w:sz w:val="14"/>
          <w:szCs w:val="12"/>
        </w:rPr>
        <w:t>by</w:t>
      </w:r>
      <w:r w:rsidRPr="00083A9C">
        <w:rPr>
          <w:sz w:val="14"/>
          <w:szCs w:val="12"/>
        </w:rPr>
        <w:t xml:space="preserve"> </w:t>
      </w:r>
      <w:r w:rsidRPr="00125758">
        <w:rPr>
          <w:vanish/>
          <w:sz w:val="14"/>
          <w:szCs w:val="12"/>
        </w:rPr>
        <w:t>Jailhouse</w:t>
      </w:r>
      <w:r w:rsidRPr="00083A9C">
        <w:rPr>
          <w:sz w:val="14"/>
          <w:szCs w:val="12"/>
        </w:rPr>
        <w:t xml:space="preserve"> </w:t>
      </w:r>
      <w:r w:rsidRPr="00125758">
        <w:rPr>
          <w:vanish/>
          <w:sz w:val="14"/>
          <w:szCs w:val="12"/>
        </w:rPr>
        <w:t>Lawyers</w:t>
      </w:r>
      <w:r w:rsidRPr="00083A9C">
        <w:rPr>
          <w:sz w:val="14"/>
          <w:szCs w:val="12"/>
        </w:rPr>
        <w:t xml:space="preserve"> </w:t>
      </w:r>
      <w:r w:rsidRPr="00125758">
        <w:rPr>
          <w:vanish/>
          <w:sz w:val="14"/>
          <w:szCs w:val="12"/>
        </w:rPr>
        <w:t>Speak</w:t>
      </w:r>
      <w:r w:rsidRPr="00083A9C">
        <w:rPr>
          <w:sz w:val="14"/>
          <w:szCs w:val="12"/>
        </w:rPr>
        <w:t xml:space="preserve"> </w:t>
      </w:r>
      <w:r w:rsidRPr="00125758">
        <w:rPr>
          <w:vanish/>
          <w:sz w:val="14"/>
          <w:szCs w:val="12"/>
        </w:rPr>
        <w:t>(JLS),</w:t>
      </w:r>
      <w:r w:rsidRPr="00083A9C">
        <w:rPr>
          <w:sz w:val="14"/>
          <w:szCs w:val="12"/>
        </w:rPr>
        <w:t xml:space="preserve"> </w:t>
      </w:r>
      <w:r w:rsidRPr="00125758">
        <w:rPr>
          <w:vanish/>
          <w:sz w:val="14"/>
          <w:szCs w:val="12"/>
        </w:rPr>
        <w:t>and</w:t>
      </w:r>
      <w:r w:rsidRPr="00083A9C">
        <w:rPr>
          <w:sz w:val="14"/>
          <w:szCs w:val="12"/>
        </w:rPr>
        <w:t xml:space="preserve"> </w:t>
      </w:r>
      <w:r w:rsidRPr="00125758">
        <w:rPr>
          <w:vanish/>
          <w:sz w:val="14"/>
          <w:szCs w:val="12"/>
        </w:rPr>
        <w:t>supported</w:t>
      </w:r>
      <w:r w:rsidRPr="00083A9C">
        <w:rPr>
          <w:sz w:val="14"/>
          <w:szCs w:val="12"/>
        </w:rPr>
        <w:t xml:space="preserve"> </w:t>
      </w:r>
      <w:r w:rsidRPr="00125758">
        <w:rPr>
          <w:vanish/>
          <w:sz w:val="14"/>
          <w:szCs w:val="12"/>
        </w:rPr>
        <w:t>by</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Incarcerated</w:t>
      </w:r>
      <w:r w:rsidRPr="00083A9C">
        <w:rPr>
          <w:sz w:val="14"/>
          <w:szCs w:val="12"/>
        </w:rPr>
        <w:t xml:space="preserve"> </w:t>
      </w:r>
      <w:r w:rsidRPr="00125758">
        <w:rPr>
          <w:vanish/>
          <w:sz w:val="14"/>
          <w:szCs w:val="12"/>
        </w:rPr>
        <w:t>Workers</w:t>
      </w:r>
      <w:r w:rsidRPr="00083A9C">
        <w:rPr>
          <w:sz w:val="14"/>
          <w:szCs w:val="12"/>
        </w:rPr>
        <w:t xml:space="preserve"> </w:t>
      </w:r>
      <w:r w:rsidRPr="00125758">
        <w:rPr>
          <w:vanish/>
          <w:sz w:val="14"/>
          <w:szCs w:val="12"/>
        </w:rPr>
        <w:t>Organizing</w:t>
      </w:r>
      <w:r w:rsidRPr="00083A9C">
        <w:rPr>
          <w:sz w:val="14"/>
          <w:szCs w:val="12"/>
        </w:rPr>
        <w:t xml:space="preserve"> </w:t>
      </w:r>
      <w:r w:rsidRPr="00125758">
        <w:rPr>
          <w:vanish/>
          <w:sz w:val="14"/>
          <w:szCs w:val="12"/>
        </w:rPr>
        <w:t>Committee</w:t>
      </w:r>
      <w:r w:rsidRPr="00083A9C">
        <w:rPr>
          <w:sz w:val="14"/>
          <w:szCs w:val="12"/>
        </w:rPr>
        <w:t xml:space="preserve"> </w:t>
      </w:r>
      <w:r w:rsidRPr="00125758">
        <w:rPr>
          <w:vanish/>
          <w:sz w:val="14"/>
          <w:szCs w:val="12"/>
        </w:rPr>
        <w:t>(IWOC)</w:t>
      </w:r>
      <w:r w:rsidRPr="00083A9C">
        <w:rPr>
          <w:sz w:val="14"/>
          <w:szCs w:val="12"/>
        </w:rPr>
        <w:t xml:space="preserve"> </w:t>
      </w:r>
      <w:r w:rsidRPr="00125758">
        <w:rPr>
          <w:vanish/>
          <w:sz w:val="14"/>
          <w:szCs w:val="12"/>
        </w:rPr>
        <w:t>and</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Free</w:t>
      </w:r>
      <w:r w:rsidRPr="00083A9C">
        <w:rPr>
          <w:sz w:val="14"/>
          <w:szCs w:val="12"/>
        </w:rPr>
        <w:t xml:space="preserve"> </w:t>
      </w:r>
      <w:r w:rsidRPr="00125758">
        <w:rPr>
          <w:vanish/>
          <w:sz w:val="14"/>
          <w:szCs w:val="12"/>
        </w:rPr>
        <w:t>Alabama</w:t>
      </w:r>
      <w:r w:rsidRPr="00083A9C">
        <w:rPr>
          <w:sz w:val="14"/>
          <w:szCs w:val="12"/>
        </w:rPr>
        <w:t xml:space="preserve"> </w:t>
      </w:r>
      <w:r w:rsidRPr="00125758">
        <w:rPr>
          <w:vanish/>
          <w:sz w:val="14"/>
          <w:szCs w:val="12"/>
        </w:rPr>
        <w:t>Movement</w:t>
      </w:r>
      <w:r w:rsidRPr="00083A9C">
        <w:rPr>
          <w:sz w:val="14"/>
          <w:szCs w:val="12"/>
        </w:rPr>
        <w:t xml:space="preserve"> </w:t>
      </w:r>
      <w:r w:rsidRPr="00125758">
        <w:rPr>
          <w:vanish/>
          <w:sz w:val="14"/>
          <w:szCs w:val="12"/>
        </w:rPr>
        <w:t>(FAM),</w:t>
      </w:r>
      <w:r w:rsidRPr="00083A9C">
        <w:rPr>
          <w:sz w:val="14"/>
          <w:szCs w:val="12"/>
        </w:rPr>
        <w:t xml:space="preserve"> </w:t>
      </w:r>
      <w:r w:rsidRPr="00125758">
        <w:rPr>
          <w:vanish/>
          <w:sz w:val="14"/>
          <w:szCs w:val="12"/>
        </w:rPr>
        <w:t>and</w:t>
      </w:r>
      <w:r w:rsidRPr="00083A9C">
        <w:rPr>
          <w:sz w:val="14"/>
          <w:szCs w:val="12"/>
        </w:rPr>
        <w:t xml:space="preserve"> </w:t>
      </w:r>
      <w:r w:rsidRPr="00125758">
        <w:rPr>
          <w:rStyle w:val="StyleUnderline"/>
          <w:vanish/>
          <w:sz w:val="14"/>
          <w:u w:val="none"/>
        </w:rPr>
        <w:t>sparked</w:t>
      </w:r>
      <w:r w:rsidRPr="00083A9C">
        <w:rPr>
          <w:rStyle w:val="StyleUnderline"/>
          <w:sz w:val="14"/>
          <w:u w:val="none"/>
        </w:rPr>
        <w:t xml:space="preserve"> </w:t>
      </w:r>
      <w:r w:rsidRPr="00125758">
        <w:rPr>
          <w:rStyle w:val="StyleUnderline"/>
          <w:vanish/>
          <w:sz w:val="14"/>
          <w:u w:val="none"/>
        </w:rPr>
        <w:t>by</w:t>
      </w:r>
      <w:r w:rsidRPr="00083A9C">
        <w:rPr>
          <w:rStyle w:val="StyleUnderline"/>
          <w:sz w:val="14"/>
          <w:u w:val="none"/>
        </w:rPr>
        <w:t xml:space="preserve"> </w:t>
      </w:r>
      <w:r w:rsidRPr="00125758">
        <w:rPr>
          <w:rStyle w:val="StyleUnderline"/>
          <w:vanish/>
          <w:sz w:val="14"/>
          <w:u w:val="none"/>
        </w:rPr>
        <w:t>[deadly</w:t>
      </w:r>
      <w:r w:rsidRPr="00083A9C">
        <w:rPr>
          <w:rStyle w:val="StyleUnderline"/>
          <w:sz w:val="14"/>
          <w:u w:val="none"/>
        </w:rPr>
        <w:t xml:space="preserve"> </w:t>
      </w:r>
      <w:r w:rsidRPr="00125758">
        <w:rPr>
          <w:rStyle w:val="StyleUnderline"/>
          <w:vanish/>
          <w:sz w:val="14"/>
          <w:u w:val="none"/>
        </w:rPr>
        <w:t>uprisings</w:t>
      </w:r>
      <w:r w:rsidRPr="00083A9C">
        <w:rPr>
          <w:rStyle w:val="StyleUnderline"/>
          <w:sz w:val="14"/>
          <w:u w:val="none"/>
        </w:rPr>
        <w:t xml:space="preserve"> </w:t>
      </w:r>
      <w:r w:rsidRPr="00125758">
        <w:rPr>
          <w:rStyle w:val="StyleUnderline"/>
          <w:vanish/>
          <w:sz w:val="14"/>
          <w:u w:val="none"/>
        </w:rPr>
        <w:t>at</w:t>
      </w:r>
      <w:r w:rsidRPr="00083A9C">
        <w:rPr>
          <w:rStyle w:val="StyleUnderline"/>
          <w:sz w:val="14"/>
          <w:u w:val="none"/>
        </w:rPr>
        <w:t xml:space="preserve"> </w:t>
      </w:r>
      <w:r w:rsidRPr="00125758">
        <w:rPr>
          <w:rStyle w:val="StyleUnderline"/>
          <w:vanish/>
          <w:sz w:val="14"/>
          <w:u w:val="none"/>
        </w:rPr>
        <w:t>Lee</w:t>
      </w:r>
      <w:r w:rsidRPr="00083A9C">
        <w:rPr>
          <w:rStyle w:val="StyleUnderline"/>
          <w:sz w:val="14"/>
          <w:u w:val="none"/>
        </w:rPr>
        <w:t xml:space="preserve"> </w:t>
      </w:r>
      <w:r w:rsidRPr="00125758">
        <w:rPr>
          <w:rStyle w:val="StyleUnderline"/>
          <w:vanish/>
          <w:sz w:val="14"/>
          <w:u w:val="none"/>
        </w:rPr>
        <w:t>Correctional</w:t>
      </w:r>
      <w:r w:rsidRPr="00083A9C">
        <w:rPr>
          <w:rStyle w:val="StyleUnderline"/>
          <w:sz w:val="14"/>
          <w:u w:val="none"/>
        </w:rPr>
        <w:t xml:space="preserve"> </w:t>
      </w:r>
      <w:r w:rsidRPr="00125758">
        <w:rPr>
          <w:rStyle w:val="StyleUnderline"/>
          <w:vanish/>
          <w:sz w:val="14"/>
          <w:u w:val="none"/>
        </w:rPr>
        <w:t>Institution</w:t>
      </w:r>
      <w:r w:rsidRPr="00083A9C">
        <w:rPr>
          <w:rStyle w:val="StyleUnderline"/>
          <w:sz w:val="14"/>
          <w:u w:val="none"/>
        </w:rPr>
        <w:t xml:space="preserve"> </w:t>
      </w:r>
      <w:r w:rsidRPr="00125758">
        <w:rPr>
          <w:rStyle w:val="StyleUnderline"/>
          <w:vanish/>
          <w:sz w:val="14"/>
          <w:u w:val="none"/>
        </w:rPr>
        <w:t>in</w:t>
      </w:r>
      <w:r w:rsidRPr="00083A9C">
        <w:rPr>
          <w:rStyle w:val="StyleUnderline"/>
          <w:sz w:val="14"/>
          <w:u w:val="none"/>
        </w:rPr>
        <w:t xml:space="preserve"> </w:t>
      </w:r>
      <w:r w:rsidRPr="00125758">
        <w:rPr>
          <w:rStyle w:val="StyleUnderline"/>
          <w:vanish/>
          <w:sz w:val="14"/>
          <w:u w:val="none"/>
        </w:rPr>
        <w:t>South</w:t>
      </w:r>
      <w:r w:rsidRPr="00083A9C">
        <w:rPr>
          <w:rStyle w:val="StyleUnderline"/>
          <w:sz w:val="14"/>
          <w:u w:val="none"/>
        </w:rPr>
        <w:t xml:space="preserve"> </w:t>
      </w:r>
      <w:r w:rsidRPr="00125758">
        <w:rPr>
          <w:rStyle w:val="StyleUnderline"/>
          <w:vanish/>
          <w:sz w:val="14"/>
          <w:u w:val="none"/>
        </w:rPr>
        <w:t>Carolina</w:t>
      </w:r>
      <w:r w:rsidRPr="00083A9C">
        <w:rPr>
          <w:rStyle w:val="StyleUnderline"/>
          <w:sz w:val="14"/>
          <w:u w:val="none"/>
        </w:rPr>
        <w:t xml:space="preserve"> </w:t>
      </w:r>
      <w:r w:rsidRPr="00125758">
        <w:rPr>
          <w:rStyle w:val="StyleUnderline"/>
          <w:vanish/>
          <w:sz w:val="14"/>
          <w:u w:val="none"/>
        </w:rPr>
        <w:t>earlier</w:t>
      </w:r>
      <w:r w:rsidRPr="00083A9C">
        <w:rPr>
          <w:rStyle w:val="StyleUnderline"/>
          <w:sz w:val="14"/>
          <w:u w:val="none"/>
        </w:rPr>
        <w:t xml:space="preserve"> </w:t>
      </w:r>
      <w:r w:rsidRPr="00125758">
        <w:rPr>
          <w:rStyle w:val="StyleUnderline"/>
          <w:vanish/>
          <w:sz w:val="14"/>
          <w:u w:val="none"/>
        </w:rPr>
        <w:t>this</w:t>
      </w:r>
      <w:r w:rsidRPr="00083A9C">
        <w:rPr>
          <w:rStyle w:val="StyleUnderline"/>
          <w:sz w:val="14"/>
          <w:u w:val="none"/>
        </w:rPr>
        <w:t xml:space="preserve"> </w:t>
      </w:r>
      <w:r w:rsidRPr="00125758">
        <w:rPr>
          <w:rStyle w:val="StyleUnderline"/>
          <w:vanish/>
          <w:sz w:val="14"/>
          <w:u w:val="none"/>
        </w:rPr>
        <w:t>year</w:t>
      </w:r>
      <w:r w:rsidRPr="00083A9C">
        <w:rPr>
          <w:rStyle w:val="StyleUnderline"/>
          <w:sz w:val="14"/>
          <w:u w:val="none"/>
        </w:rPr>
        <w:t xml:space="preserve"> </w:t>
      </w:r>
      <w:hyperlink r:id="rId43">
        <w:r w:rsidRPr="00125758">
          <w:rPr>
            <w:rStyle w:val="StyleUnderline"/>
            <w:vanish/>
            <w:sz w:val="14"/>
            <w:u w:val="none"/>
          </w:rPr>
          <w:t>that</w:t>
        </w:r>
        <w:r w:rsidRPr="00083A9C">
          <w:rPr>
            <w:rStyle w:val="StyleUnderline"/>
            <w:sz w:val="14"/>
            <w:u w:val="none"/>
          </w:rPr>
          <w:t xml:space="preserve"> </w:t>
        </w:r>
        <w:r w:rsidRPr="00125758">
          <w:rPr>
            <w:rStyle w:val="StyleUnderline"/>
            <w:vanish/>
            <w:sz w:val="14"/>
            <w:u w:val="none"/>
          </w:rPr>
          <w:t>cost</w:t>
        </w:r>
        <w:r w:rsidRPr="00083A9C">
          <w:rPr>
            <w:rStyle w:val="StyleUnderline"/>
            <w:sz w:val="14"/>
            <w:u w:val="none"/>
          </w:rPr>
          <w:t xml:space="preserve"> </w:t>
        </w:r>
        <w:r w:rsidRPr="00125758">
          <w:rPr>
            <w:rStyle w:val="StyleUnderline"/>
            <w:vanish/>
            <w:sz w:val="14"/>
            <w:u w:val="none"/>
          </w:rPr>
          <w:t>seven</w:t>
        </w:r>
        <w:r w:rsidRPr="00083A9C">
          <w:rPr>
            <w:rStyle w:val="StyleUnderline"/>
            <w:sz w:val="14"/>
            <w:u w:val="none"/>
          </w:rPr>
          <w:t xml:space="preserve"> </w:t>
        </w:r>
        <w:r w:rsidRPr="00125758">
          <w:rPr>
            <w:rStyle w:val="StyleUnderline"/>
            <w:vanish/>
            <w:sz w:val="14"/>
            <w:u w:val="none"/>
          </w:rPr>
          <w:t>prisoners’</w:t>
        </w:r>
        <w:r w:rsidRPr="00083A9C">
          <w:rPr>
            <w:rStyle w:val="StyleUnderline"/>
            <w:sz w:val="14"/>
            <w:u w:val="none"/>
          </w:rPr>
          <w:t xml:space="preserve"> </w:t>
        </w:r>
        <w:r w:rsidRPr="00125758">
          <w:rPr>
            <w:rStyle w:val="StyleUnderline"/>
            <w:vanish/>
            <w:sz w:val="14"/>
            <w:u w:val="none"/>
          </w:rPr>
          <w:t>lives</w:t>
        </w:r>
      </w:hyperlink>
      <w:r w:rsidRPr="00125758">
        <w:rPr>
          <w:rStyle w:val="StyleUnderline"/>
          <w:vanish/>
          <w:sz w:val="14"/>
          <w:u w:val="none"/>
        </w:rPr>
        <w:t>.</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strike</w:t>
      </w:r>
      <w:r w:rsidRPr="00083A9C">
        <w:rPr>
          <w:sz w:val="14"/>
          <w:szCs w:val="12"/>
        </w:rPr>
        <w:t xml:space="preserve"> </w:t>
      </w:r>
      <w:r w:rsidRPr="00125758">
        <w:rPr>
          <w:vanish/>
          <w:sz w:val="14"/>
          <w:szCs w:val="12"/>
        </w:rPr>
        <w:t>began</w:t>
      </w:r>
      <w:r w:rsidRPr="00083A9C">
        <w:rPr>
          <w:sz w:val="14"/>
          <w:szCs w:val="12"/>
        </w:rPr>
        <w:t xml:space="preserve"> </w:t>
      </w:r>
      <w:r w:rsidRPr="00125758">
        <w:rPr>
          <w:vanish/>
          <w:sz w:val="14"/>
          <w:szCs w:val="12"/>
        </w:rPr>
        <w:t>on</w:t>
      </w:r>
      <w:r w:rsidRPr="00083A9C">
        <w:rPr>
          <w:sz w:val="14"/>
          <w:szCs w:val="12"/>
        </w:rPr>
        <w:t xml:space="preserve"> </w:t>
      </w:r>
      <w:r w:rsidRPr="00125758">
        <w:rPr>
          <w:vanish/>
          <w:sz w:val="14"/>
          <w:szCs w:val="12"/>
        </w:rPr>
        <w:t>August</w:t>
      </w:r>
      <w:r w:rsidRPr="00083A9C">
        <w:rPr>
          <w:sz w:val="14"/>
          <w:szCs w:val="12"/>
        </w:rPr>
        <w:t xml:space="preserve"> </w:t>
      </w:r>
      <w:r w:rsidRPr="00125758">
        <w:rPr>
          <w:vanish/>
          <w:sz w:val="14"/>
          <w:szCs w:val="12"/>
        </w:rPr>
        <w:t>21</w:t>
      </w:r>
      <w:r w:rsidRPr="00083A9C">
        <w:rPr>
          <w:sz w:val="14"/>
          <w:szCs w:val="12"/>
        </w:rPr>
        <w:t xml:space="preserve"> </w:t>
      </w:r>
      <w:r w:rsidRPr="00125758">
        <w:rPr>
          <w:vanish/>
          <w:sz w:val="14"/>
          <w:szCs w:val="12"/>
        </w:rPr>
        <w:t>and</w:t>
      </w:r>
      <w:r w:rsidRPr="00083A9C">
        <w:rPr>
          <w:sz w:val="14"/>
          <w:szCs w:val="12"/>
        </w:rPr>
        <w:t xml:space="preserve"> </w:t>
      </w:r>
      <w:r w:rsidRPr="00125758">
        <w:rPr>
          <w:vanish/>
          <w:sz w:val="14"/>
          <w:szCs w:val="12"/>
        </w:rPr>
        <w:t>ends</w:t>
      </w:r>
      <w:r w:rsidRPr="00083A9C">
        <w:rPr>
          <w:sz w:val="14"/>
          <w:szCs w:val="12"/>
        </w:rPr>
        <w:t xml:space="preserve"> </w:t>
      </w:r>
      <w:r w:rsidRPr="00125758">
        <w:rPr>
          <w:vanish/>
          <w:sz w:val="14"/>
          <w:szCs w:val="12"/>
        </w:rPr>
        <w:t>on</w:t>
      </w:r>
      <w:r w:rsidRPr="00083A9C">
        <w:rPr>
          <w:sz w:val="14"/>
          <w:szCs w:val="12"/>
        </w:rPr>
        <w:t xml:space="preserve"> </w:t>
      </w:r>
      <w:r w:rsidRPr="00125758">
        <w:rPr>
          <w:vanish/>
          <w:sz w:val="14"/>
          <w:szCs w:val="12"/>
        </w:rPr>
        <w:t>September</w:t>
      </w:r>
      <w:r w:rsidRPr="00083A9C">
        <w:rPr>
          <w:sz w:val="14"/>
          <w:szCs w:val="12"/>
        </w:rPr>
        <w:t xml:space="preserve"> </w:t>
      </w:r>
      <w:r w:rsidRPr="00125758">
        <w:rPr>
          <w:vanish/>
          <w:sz w:val="14"/>
          <w:szCs w:val="12"/>
        </w:rPr>
        <w:t>9,</w:t>
      </w:r>
      <w:r w:rsidRPr="00083A9C">
        <w:rPr>
          <w:sz w:val="14"/>
          <w:szCs w:val="12"/>
        </w:rPr>
        <w:t xml:space="preserve"> </w:t>
      </w:r>
      <w:r w:rsidRPr="00125758">
        <w:rPr>
          <w:vanish/>
          <w:sz w:val="14"/>
          <w:szCs w:val="12"/>
        </w:rPr>
        <w:t>dates</w:t>
      </w:r>
      <w:r w:rsidRPr="00083A9C">
        <w:rPr>
          <w:sz w:val="14"/>
          <w:szCs w:val="12"/>
        </w:rPr>
        <w:t xml:space="preserve"> </w:t>
      </w:r>
      <w:r w:rsidRPr="00125758">
        <w:rPr>
          <w:vanish/>
          <w:sz w:val="14"/>
          <w:szCs w:val="12"/>
        </w:rPr>
        <w:t>that</w:t>
      </w:r>
      <w:r w:rsidRPr="00083A9C">
        <w:rPr>
          <w:sz w:val="14"/>
          <w:szCs w:val="12"/>
        </w:rPr>
        <w:t xml:space="preserve"> </w:t>
      </w:r>
      <w:r w:rsidRPr="00125758">
        <w:rPr>
          <w:vanish/>
          <w:sz w:val="14"/>
          <w:szCs w:val="12"/>
        </w:rPr>
        <w:t>reflect</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legacy</w:t>
      </w:r>
      <w:r w:rsidRPr="00083A9C">
        <w:rPr>
          <w:sz w:val="14"/>
          <w:szCs w:val="12"/>
        </w:rPr>
        <w:t xml:space="preserve"> </w:t>
      </w:r>
      <w:r w:rsidRPr="00125758">
        <w:rPr>
          <w:vanish/>
          <w:sz w:val="14"/>
          <w:szCs w:val="12"/>
        </w:rPr>
        <w:t>of</w:t>
      </w:r>
      <w:r w:rsidRPr="00083A9C">
        <w:rPr>
          <w:sz w:val="14"/>
          <w:szCs w:val="12"/>
        </w:rPr>
        <w:t xml:space="preserve"> </w:t>
      </w:r>
      <w:r w:rsidRPr="00125758">
        <w:rPr>
          <w:vanish/>
          <w:sz w:val="14"/>
          <w:szCs w:val="12"/>
        </w:rPr>
        <w:t>rebellion</w:t>
      </w:r>
      <w:r w:rsidRPr="00083A9C">
        <w:rPr>
          <w:sz w:val="14"/>
          <w:szCs w:val="12"/>
        </w:rPr>
        <w:t xml:space="preserve"> </w:t>
      </w:r>
      <w:r w:rsidRPr="00125758">
        <w:rPr>
          <w:vanish/>
          <w:sz w:val="14"/>
          <w:szCs w:val="12"/>
        </w:rPr>
        <w:t>in</w:t>
      </w:r>
      <w:r w:rsidRPr="00083A9C">
        <w:rPr>
          <w:sz w:val="14"/>
          <w:szCs w:val="12"/>
        </w:rPr>
        <w:t xml:space="preserve"> </w:t>
      </w:r>
      <w:r w:rsidRPr="00125758">
        <w:rPr>
          <w:vanish/>
          <w:sz w:val="14"/>
          <w:szCs w:val="12"/>
        </w:rPr>
        <w:t>American</w:t>
      </w:r>
      <w:r w:rsidRPr="00083A9C">
        <w:rPr>
          <w:sz w:val="14"/>
          <w:szCs w:val="12"/>
        </w:rPr>
        <w:t xml:space="preserve"> </w:t>
      </w:r>
      <w:r w:rsidRPr="00125758">
        <w:rPr>
          <w:vanish/>
          <w:sz w:val="14"/>
          <w:szCs w:val="12"/>
        </w:rPr>
        <w:t>prisons:</w:t>
      </w:r>
      <w:r w:rsidRPr="00083A9C">
        <w:rPr>
          <w:sz w:val="14"/>
          <w:szCs w:val="12"/>
        </w:rPr>
        <w:t xml:space="preserve"> </w:t>
      </w:r>
      <w:hyperlink r:id="rId44">
        <w:r w:rsidRPr="00125758">
          <w:rPr>
            <w:rStyle w:val="Hyperlink"/>
            <w:vanish/>
            <w:sz w:val="14"/>
            <w:szCs w:val="12"/>
          </w:rPr>
          <w:t>on</w:t>
        </w:r>
        <w:r w:rsidRPr="00083A9C">
          <w:rPr>
            <w:rStyle w:val="Hyperlink"/>
            <w:sz w:val="14"/>
            <w:szCs w:val="12"/>
          </w:rPr>
          <w:t xml:space="preserve"> </w:t>
        </w:r>
        <w:r w:rsidRPr="00125758">
          <w:rPr>
            <w:rStyle w:val="Hyperlink"/>
            <w:vanish/>
            <w:sz w:val="14"/>
            <w:szCs w:val="12"/>
          </w:rPr>
          <w:t>August</w:t>
        </w:r>
        <w:r w:rsidRPr="00083A9C">
          <w:rPr>
            <w:rStyle w:val="Hyperlink"/>
            <w:sz w:val="14"/>
            <w:szCs w:val="12"/>
          </w:rPr>
          <w:t xml:space="preserve"> </w:t>
        </w:r>
        <w:r w:rsidRPr="00125758">
          <w:rPr>
            <w:rStyle w:val="Hyperlink"/>
            <w:vanish/>
            <w:sz w:val="14"/>
            <w:szCs w:val="12"/>
          </w:rPr>
          <w:t>21,</w:t>
        </w:r>
        <w:r w:rsidRPr="00083A9C">
          <w:rPr>
            <w:rStyle w:val="Hyperlink"/>
            <w:sz w:val="14"/>
            <w:szCs w:val="12"/>
          </w:rPr>
          <w:t xml:space="preserve"> </w:t>
        </w:r>
        <w:r w:rsidRPr="00125758">
          <w:rPr>
            <w:rStyle w:val="Hyperlink"/>
            <w:vanish/>
            <w:sz w:val="14"/>
            <w:szCs w:val="12"/>
          </w:rPr>
          <w:t>1971</w:t>
        </w:r>
      </w:hyperlink>
      <w:r w:rsidRPr="00125758">
        <w:rPr>
          <w:vanish/>
          <w:sz w:val="14"/>
          <w:szCs w:val="12"/>
        </w:rPr>
        <w:t>,</w:t>
      </w:r>
      <w:r w:rsidRPr="00083A9C">
        <w:rPr>
          <w:sz w:val="14"/>
          <w:szCs w:val="12"/>
        </w:rPr>
        <w:t xml:space="preserve"> </w:t>
      </w:r>
      <w:r w:rsidRPr="00125758">
        <w:rPr>
          <w:vanish/>
          <w:sz w:val="14"/>
          <w:szCs w:val="12"/>
        </w:rPr>
        <w:t>George</w:t>
      </w:r>
      <w:r w:rsidRPr="00083A9C">
        <w:rPr>
          <w:sz w:val="14"/>
          <w:szCs w:val="12"/>
        </w:rPr>
        <w:t xml:space="preserve"> </w:t>
      </w:r>
      <w:r w:rsidRPr="00125758">
        <w:rPr>
          <w:vanish/>
          <w:sz w:val="14"/>
          <w:szCs w:val="12"/>
        </w:rPr>
        <w:t>Jackson</w:t>
      </w:r>
      <w:r w:rsidRPr="00083A9C">
        <w:rPr>
          <w:sz w:val="14"/>
          <w:szCs w:val="12"/>
        </w:rPr>
        <w:t xml:space="preserve"> </w:t>
      </w:r>
      <w:r w:rsidRPr="00125758">
        <w:rPr>
          <w:vanish/>
          <w:sz w:val="14"/>
          <w:szCs w:val="12"/>
        </w:rPr>
        <w:t>was</w:t>
      </w:r>
      <w:r w:rsidRPr="00083A9C">
        <w:rPr>
          <w:sz w:val="14"/>
          <w:szCs w:val="12"/>
        </w:rPr>
        <w:t xml:space="preserve"> </w:t>
      </w:r>
      <w:r w:rsidRPr="00125758">
        <w:rPr>
          <w:vanish/>
          <w:sz w:val="14"/>
          <w:szCs w:val="12"/>
        </w:rPr>
        <w:t>killed</w:t>
      </w:r>
      <w:r w:rsidRPr="00083A9C">
        <w:rPr>
          <w:sz w:val="14"/>
          <w:szCs w:val="12"/>
        </w:rPr>
        <w:t xml:space="preserve"> </w:t>
      </w:r>
      <w:r w:rsidRPr="00125758">
        <w:rPr>
          <w:vanish/>
          <w:sz w:val="14"/>
          <w:szCs w:val="12"/>
        </w:rPr>
        <w:t>by</w:t>
      </w:r>
      <w:r w:rsidRPr="00083A9C">
        <w:rPr>
          <w:sz w:val="14"/>
          <w:szCs w:val="12"/>
        </w:rPr>
        <w:t xml:space="preserve"> </w:t>
      </w:r>
      <w:r w:rsidRPr="00125758">
        <w:rPr>
          <w:vanish/>
          <w:sz w:val="14"/>
          <w:szCs w:val="12"/>
        </w:rPr>
        <w:t>prison</w:t>
      </w:r>
      <w:r w:rsidRPr="00083A9C">
        <w:rPr>
          <w:sz w:val="14"/>
          <w:szCs w:val="12"/>
        </w:rPr>
        <w:t xml:space="preserve"> </w:t>
      </w:r>
      <w:r w:rsidRPr="00125758">
        <w:rPr>
          <w:vanish/>
          <w:sz w:val="14"/>
          <w:szCs w:val="12"/>
        </w:rPr>
        <w:t>guards</w:t>
      </w:r>
      <w:r w:rsidRPr="00083A9C">
        <w:rPr>
          <w:sz w:val="14"/>
          <w:szCs w:val="12"/>
        </w:rPr>
        <w:t xml:space="preserve"> </w:t>
      </w:r>
      <w:r w:rsidRPr="00125758">
        <w:rPr>
          <w:vanish/>
          <w:sz w:val="14"/>
          <w:szCs w:val="12"/>
        </w:rPr>
        <w:t>in</w:t>
      </w:r>
      <w:r w:rsidRPr="00083A9C">
        <w:rPr>
          <w:sz w:val="14"/>
          <w:szCs w:val="12"/>
        </w:rPr>
        <w:t xml:space="preserve"> </w:t>
      </w:r>
      <w:r w:rsidRPr="00125758">
        <w:rPr>
          <w:vanish/>
          <w:sz w:val="14"/>
          <w:szCs w:val="12"/>
        </w:rPr>
        <w:t>San</w:t>
      </w:r>
      <w:r w:rsidRPr="00083A9C">
        <w:rPr>
          <w:sz w:val="14"/>
          <w:szCs w:val="12"/>
        </w:rPr>
        <w:t xml:space="preserve"> </w:t>
      </w:r>
      <w:r w:rsidRPr="00125758">
        <w:rPr>
          <w:vanish/>
          <w:sz w:val="14"/>
          <w:szCs w:val="12"/>
        </w:rPr>
        <w:t>Quentin,</w:t>
      </w:r>
      <w:r w:rsidRPr="00083A9C">
        <w:rPr>
          <w:sz w:val="14"/>
          <w:szCs w:val="12"/>
        </w:rPr>
        <w:t xml:space="preserve"> </w:t>
      </w:r>
      <w:r w:rsidRPr="00125758">
        <w:rPr>
          <w:vanish/>
          <w:sz w:val="14"/>
          <w:szCs w:val="12"/>
        </w:rPr>
        <w:t>and</w:t>
      </w:r>
      <w:r w:rsidRPr="00083A9C">
        <w:rPr>
          <w:sz w:val="14"/>
          <w:szCs w:val="12"/>
        </w:rPr>
        <w:t xml:space="preserve"> </w:t>
      </w:r>
      <w:r w:rsidRPr="00125758">
        <w:rPr>
          <w:vanish/>
          <w:sz w:val="14"/>
          <w:szCs w:val="12"/>
        </w:rPr>
        <w:t>his</w:t>
      </w:r>
      <w:r w:rsidRPr="00083A9C">
        <w:rPr>
          <w:sz w:val="14"/>
          <w:szCs w:val="12"/>
        </w:rPr>
        <w:t xml:space="preserve"> </w:t>
      </w:r>
      <w:r w:rsidRPr="00125758">
        <w:rPr>
          <w:vanish/>
          <w:sz w:val="14"/>
          <w:szCs w:val="12"/>
        </w:rPr>
        <w:t>death</w:t>
      </w:r>
      <w:r w:rsidRPr="00083A9C">
        <w:rPr>
          <w:sz w:val="14"/>
          <w:szCs w:val="12"/>
        </w:rPr>
        <w:t xml:space="preserve"> </w:t>
      </w:r>
      <w:r w:rsidRPr="00125758">
        <w:rPr>
          <w:vanish/>
          <w:sz w:val="14"/>
          <w:szCs w:val="12"/>
        </w:rPr>
        <w:t>was</w:t>
      </w:r>
      <w:r w:rsidRPr="00083A9C">
        <w:rPr>
          <w:sz w:val="14"/>
          <w:szCs w:val="12"/>
        </w:rPr>
        <w:t xml:space="preserve"> </w:t>
      </w:r>
      <w:r w:rsidRPr="00125758">
        <w:rPr>
          <w:vanish/>
          <w:sz w:val="14"/>
          <w:szCs w:val="12"/>
        </w:rPr>
        <w:t>met</w:t>
      </w:r>
      <w:r w:rsidRPr="00083A9C">
        <w:rPr>
          <w:sz w:val="14"/>
          <w:szCs w:val="12"/>
        </w:rPr>
        <w:t xml:space="preserve"> </w:t>
      </w:r>
      <w:r w:rsidRPr="00125758">
        <w:rPr>
          <w:vanish/>
          <w:sz w:val="14"/>
          <w:szCs w:val="12"/>
        </w:rPr>
        <w:t>by</w:t>
      </w:r>
      <w:r w:rsidRPr="00083A9C">
        <w:rPr>
          <w:sz w:val="14"/>
          <w:szCs w:val="12"/>
        </w:rPr>
        <w:t xml:space="preserve"> </w:t>
      </w:r>
      <w:r w:rsidRPr="00125758">
        <w:rPr>
          <w:vanish/>
          <w:sz w:val="14"/>
          <w:szCs w:val="12"/>
        </w:rPr>
        <w:t>protests</w:t>
      </w:r>
      <w:r w:rsidRPr="00083A9C">
        <w:rPr>
          <w:sz w:val="14"/>
          <w:szCs w:val="12"/>
        </w:rPr>
        <w:t xml:space="preserve"> </w:t>
      </w:r>
      <w:r w:rsidRPr="00125758">
        <w:rPr>
          <w:vanish/>
          <w:sz w:val="14"/>
          <w:szCs w:val="12"/>
        </w:rPr>
        <w:t>from</w:t>
      </w:r>
      <w:r w:rsidRPr="00083A9C">
        <w:rPr>
          <w:sz w:val="14"/>
          <w:szCs w:val="12"/>
        </w:rPr>
        <w:t xml:space="preserve"> </w:t>
      </w:r>
      <w:r w:rsidRPr="00125758">
        <w:rPr>
          <w:vanish/>
          <w:sz w:val="14"/>
          <w:szCs w:val="12"/>
        </w:rPr>
        <w:t>other</w:t>
      </w:r>
      <w:r w:rsidRPr="00083A9C">
        <w:rPr>
          <w:sz w:val="14"/>
          <w:szCs w:val="12"/>
        </w:rPr>
        <w:t xml:space="preserve"> </w:t>
      </w:r>
      <w:r w:rsidRPr="00125758">
        <w:rPr>
          <w:vanish/>
          <w:sz w:val="14"/>
          <w:szCs w:val="12"/>
        </w:rPr>
        <w:t>prisoners</w:t>
      </w:r>
      <w:r w:rsidRPr="00083A9C">
        <w:rPr>
          <w:sz w:val="14"/>
          <w:szCs w:val="12"/>
        </w:rPr>
        <w:t xml:space="preserve"> </w:t>
      </w:r>
      <w:r w:rsidRPr="00125758">
        <w:rPr>
          <w:vanish/>
          <w:sz w:val="14"/>
          <w:szCs w:val="12"/>
        </w:rPr>
        <w:t>across</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country,</w:t>
      </w:r>
      <w:r w:rsidRPr="00083A9C">
        <w:rPr>
          <w:sz w:val="14"/>
          <w:szCs w:val="12"/>
        </w:rPr>
        <w:t xml:space="preserve"> </w:t>
      </w:r>
      <w:hyperlink r:id="rId45">
        <w:r w:rsidRPr="00125758">
          <w:rPr>
            <w:rStyle w:val="Hyperlink"/>
            <w:vanish/>
            <w:sz w:val="14"/>
            <w:szCs w:val="12"/>
          </w:rPr>
          <w:t>culminating</w:t>
        </w:r>
        <w:r w:rsidRPr="00083A9C">
          <w:rPr>
            <w:rStyle w:val="Hyperlink"/>
            <w:sz w:val="14"/>
            <w:szCs w:val="12"/>
          </w:rPr>
          <w:t xml:space="preserve"> </w:t>
        </w:r>
        <w:r w:rsidRPr="00125758">
          <w:rPr>
            <w:rStyle w:val="Hyperlink"/>
            <w:vanish/>
            <w:sz w:val="14"/>
            <w:szCs w:val="12"/>
          </w:rPr>
          <w:t>in</w:t>
        </w:r>
        <w:r w:rsidRPr="00083A9C">
          <w:rPr>
            <w:rStyle w:val="Hyperlink"/>
            <w:sz w:val="14"/>
            <w:szCs w:val="12"/>
          </w:rPr>
          <w:t xml:space="preserve"> </w:t>
        </w:r>
        <w:r w:rsidRPr="00125758">
          <w:rPr>
            <w:rStyle w:val="Hyperlink"/>
            <w:vanish/>
            <w:sz w:val="14"/>
            <w:szCs w:val="12"/>
          </w:rPr>
          <w:t>the</w:t>
        </w:r>
        <w:r w:rsidRPr="00083A9C">
          <w:rPr>
            <w:rStyle w:val="Hyperlink"/>
            <w:sz w:val="14"/>
            <w:szCs w:val="12"/>
          </w:rPr>
          <w:t xml:space="preserve"> </w:t>
        </w:r>
        <w:r w:rsidRPr="00125758">
          <w:rPr>
            <w:rStyle w:val="Hyperlink"/>
            <w:vanish/>
            <w:sz w:val="14"/>
            <w:szCs w:val="12"/>
          </w:rPr>
          <w:t>famed</w:t>
        </w:r>
        <w:r w:rsidRPr="00083A9C">
          <w:rPr>
            <w:rStyle w:val="Hyperlink"/>
            <w:sz w:val="14"/>
            <w:szCs w:val="12"/>
          </w:rPr>
          <w:t xml:space="preserve"> </w:t>
        </w:r>
        <w:r w:rsidRPr="00125758">
          <w:rPr>
            <w:rStyle w:val="Hyperlink"/>
            <w:vanish/>
            <w:sz w:val="14"/>
            <w:szCs w:val="12"/>
          </w:rPr>
          <w:t>September</w:t>
        </w:r>
        <w:r w:rsidRPr="00083A9C">
          <w:rPr>
            <w:rStyle w:val="Hyperlink"/>
            <w:sz w:val="14"/>
            <w:szCs w:val="12"/>
          </w:rPr>
          <w:t xml:space="preserve"> </w:t>
        </w:r>
        <w:r w:rsidRPr="00125758">
          <w:rPr>
            <w:rStyle w:val="Hyperlink"/>
            <w:vanish/>
            <w:sz w:val="14"/>
            <w:szCs w:val="12"/>
          </w:rPr>
          <w:t>9</w:t>
        </w:r>
        <w:r w:rsidRPr="00083A9C">
          <w:rPr>
            <w:rStyle w:val="Hyperlink"/>
            <w:sz w:val="14"/>
            <w:szCs w:val="12"/>
          </w:rPr>
          <w:t xml:space="preserve"> </w:t>
        </w:r>
        <w:r w:rsidRPr="00125758">
          <w:rPr>
            <w:rStyle w:val="Hyperlink"/>
            <w:vanish/>
            <w:sz w:val="14"/>
            <w:szCs w:val="12"/>
          </w:rPr>
          <w:t>uprising</w:t>
        </w:r>
      </w:hyperlink>
      <w:r w:rsidRPr="00083A9C">
        <w:rPr>
          <w:sz w:val="14"/>
          <w:szCs w:val="12"/>
        </w:rPr>
        <w:t xml:space="preserve"> </w:t>
      </w:r>
      <w:r w:rsidRPr="00125758">
        <w:rPr>
          <w:vanish/>
          <w:sz w:val="14"/>
          <w:szCs w:val="12"/>
        </w:rPr>
        <w:t>at</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Attica</w:t>
      </w:r>
      <w:r w:rsidRPr="00083A9C">
        <w:rPr>
          <w:sz w:val="14"/>
          <w:szCs w:val="12"/>
        </w:rPr>
        <w:t xml:space="preserve"> </w:t>
      </w:r>
      <w:r w:rsidRPr="00125758">
        <w:rPr>
          <w:vanish/>
          <w:sz w:val="14"/>
          <w:szCs w:val="12"/>
        </w:rPr>
        <w:t>Correctional</w:t>
      </w:r>
      <w:r w:rsidRPr="00083A9C">
        <w:rPr>
          <w:sz w:val="14"/>
          <w:szCs w:val="12"/>
        </w:rPr>
        <w:t xml:space="preserve"> </w:t>
      </w:r>
      <w:r w:rsidRPr="00125758">
        <w:rPr>
          <w:vanish/>
          <w:sz w:val="14"/>
          <w:szCs w:val="12"/>
        </w:rPr>
        <w:t>Facility</w:t>
      </w:r>
      <w:r w:rsidRPr="00083A9C">
        <w:rPr>
          <w:sz w:val="14"/>
          <w:szCs w:val="12"/>
        </w:rPr>
        <w:t xml:space="preserve"> </w:t>
      </w:r>
      <w:r w:rsidRPr="00125758">
        <w:rPr>
          <w:vanish/>
          <w:sz w:val="14"/>
          <w:szCs w:val="12"/>
        </w:rPr>
        <w:t>in</w:t>
      </w:r>
      <w:r w:rsidRPr="00083A9C">
        <w:rPr>
          <w:sz w:val="14"/>
          <w:szCs w:val="12"/>
        </w:rPr>
        <w:t xml:space="preserve"> </w:t>
      </w:r>
      <w:r w:rsidRPr="00125758">
        <w:rPr>
          <w:vanish/>
          <w:sz w:val="14"/>
          <w:szCs w:val="12"/>
        </w:rPr>
        <w:t>upstate</w:t>
      </w:r>
      <w:r w:rsidRPr="00083A9C">
        <w:rPr>
          <w:sz w:val="14"/>
          <w:szCs w:val="12"/>
        </w:rPr>
        <w:t xml:space="preserve"> </w:t>
      </w:r>
      <w:r w:rsidRPr="00125758">
        <w:rPr>
          <w:vanish/>
          <w:sz w:val="14"/>
          <w:szCs w:val="12"/>
        </w:rPr>
        <w:t>New</w:t>
      </w:r>
      <w:r w:rsidRPr="00083A9C">
        <w:rPr>
          <w:sz w:val="14"/>
          <w:szCs w:val="12"/>
        </w:rPr>
        <w:t xml:space="preserve"> </w:t>
      </w:r>
      <w:r w:rsidRPr="00125758">
        <w:rPr>
          <w:vanish/>
          <w:sz w:val="14"/>
          <w:szCs w:val="12"/>
        </w:rPr>
        <w:t>York.</w:t>
      </w:r>
      <w:r w:rsidRPr="00083A9C">
        <w:rPr>
          <w:sz w:val="14"/>
          <w:szCs w:val="12"/>
        </w:rPr>
        <w:t xml:space="preserve"> </w:t>
      </w:r>
      <w:r w:rsidRPr="00125758">
        <w:rPr>
          <w:vanish/>
          <w:sz w:val="14"/>
          <w:szCs w:val="12"/>
        </w:rPr>
        <w:t>By</w:t>
      </w:r>
      <w:r w:rsidRPr="00083A9C">
        <w:rPr>
          <w:sz w:val="14"/>
          <w:szCs w:val="12"/>
        </w:rPr>
        <w:t xml:space="preserve"> </w:t>
      </w:r>
      <w:r w:rsidRPr="00125758">
        <w:rPr>
          <w:vanish/>
          <w:sz w:val="14"/>
          <w:szCs w:val="12"/>
        </w:rPr>
        <w:t>choosing</w:t>
      </w:r>
      <w:r w:rsidRPr="00083A9C">
        <w:rPr>
          <w:sz w:val="14"/>
          <w:szCs w:val="12"/>
        </w:rPr>
        <w:t xml:space="preserve"> </w:t>
      </w:r>
      <w:r w:rsidRPr="00125758">
        <w:rPr>
          <w:vanish/>
          <w:sz w:val="14"/>
          <w:szCs w:val="12"/>
        </w:rPr>
        <w:t>these</w:t>
      </w:r>
      <w:r w:rsidRPr="00083A9C">
        <w:rPr>
          <w:sz w:val="14"/>
          <w:szCs w:val="12"/>
        </w:rPr>
        <w:t xml:space="preserve"> </w:t>
      </w:r>
      <w:r w:rsidRPr="00125758">
        <w:rPr>
          <w:vanish/>
          <w:sz w:val="14"/>
          <w:szCs w:val="12"/>
        </w:rPr>
        <w:t>dates,</w:t>
      </w:r>
      <w:r w:rsidRPr="00083A9C">
        <w:rPr>
          <w:sz w:val="14"/>
          <w:szCs w:val="12"/>
        </w:rPr>
        <w:t xml:space="preserve"> </w:t>
      </w:r>
      <w:r w:rsidRPr="00125758">
        <w:rPr>
          <w:vanish/>
          <w:sz w:val="14"/>
          <w:szCs w:val="12"/>
        </w:rPr>
        <w:t>participants</w:t>
      </w:r>
      <w:r w:rsidRPr="00083A9C">
        <w:rPr>
          <w:sz w:val="14"/>
          <w:szCs w:val="12"/>
        </w:rPr>
        <w:t xml:space="preserve"> </w:t>
      </w:r>
      <w:r w:rsidRPr="00125758">
        <w:rPr>
          <w:vanish/>
          <w:sz w:val="14"/>
          <w:szCs w:val="12"/>
        </w:rPr>
        <w:t>in</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prison</w:t>
      </w:r>
      <w:r w:rsidRPr="00083A9C">
        <w:rPr>
          <w:sz w:val="14"/>
          <w:szCs w:val="12"/>
        </w:rPr>
        <w:t xml:space="preserve"> </w:t>
      </w:r>
      <w:r w:rsidRPr="00125758">
        <w:rPr>
          <w:vanish/>
          <w:sz w:val="14"/>
          <w:szCs w:val="12"/>
        </w:rPr>
        <w:t>strike</w:t>
      </w:r>
      <w:r w:rsidRPr="00083A9C">
        <w:rPr>
          <w:sz w:val="14"/>
          <w:szCs w:val="12"/>
        </w:rPr>
        <w:t xml:space="preserve"> </w:t>
      </w:r>
      <w:r w:rsidRPr="00125758">
        <w:rPr>
          <w:vanish/>
          <w:sz w:val="14"/>
          <w:szCs w:val="12"/>
        </w:rPr>
        <w:t>of</w:t>
      </w:r>
      <w:r w:rsidRPr="00083A9C">
        <w:rPr>
          <w:sz w:val="14"/>
          <w:szCs w:val="12"/>
        </w:rPr>
        <w:t xml:space="preserve"> </w:t>
      </w:r>
      <w:r w:rsidRPr="00125758">
        <w:rPr>
          <w:vanish/>
          <w:sz w:val="14"/>
          <w:szCs w:val="12"/>
        </w:rPr>
        <w:t>2018</w:t>
      </w:r>
      <w:r w:rsidRPr="00083A9C">
        <w:rPr>
          <w:sz w:val="14"/>
          <w:szCs w:val="12"/>
        </w:rPr>
        <w:t xml:space="preserve"> </w:t>
      </w:r>
      <w:r w:rsidRPr="00125758">
        <w:rPr>
          <w:vanish/>
          <w:sz w:val="14"/>
          <w:szCs w:val="12"/>
        </w:rPr>
        <w:t>are</w:t>
      </w:r>
      <w:r w:rsidRPr="00083A9C">
        <w:rPr>
          <w:sz w:val="14"/>
          <w:szCs w:val="12"/>
        </w:rPr>
        <w:t xml:space="preserve"> </w:t>
      </w:r>
      <w:r w:rsidRPr="00125758">
        <w:rPr>
          <w:vanish/>
          <w:sz w:val="14"/>
          <w:szCs w:val="12"/>
        </w:rPr>
        <w:t>drawing</w:t>
      </w:r>
      <w:r w:rsidRPr="00083A9C">
        <w:rPr>
          <w:sz w:val="14"/>
          <w:szCs w:val="12"/>
        </w:rPr>
        <w:t xml:space="preserve"> </w:t>
      </w:r>
      <w:r w:rsidRPr="00125758">
        <w:rPr>
          <w:vanish/>
          <w:sz w:val="14"/>
          <w:szCs w:val="12"/>
        </w:rPr>
        <w:t>a</w:t>
      </w:r>
      <w:r w:rsidRPr="00083A9C">
        <w:rPr>
          <w:sz w:val="14"/>
          <w:szCs w:val="12"/>
        </w:rPr>
        <w:t xml:space="preserve"> </w:t>
      </w:r>
      <w:r w:rsidRPr="00125758">
        <w:rPr>
          <w:vanish/>
          <w:sz w:val="14"/>
          <w:szCs w:val="12"/>
        </w:rPr>
        <w:t>direct</w:t>
      </w:r>
      <w:r w:rsidRPr="00083A9C">
        <w:rPr>
          <w:sz w:val="14"/>
          <w:szCs w:val="12"/>
        </w:rPr>
        <w:t xml:space="preserve"> </w:t>
      </w:r>
      <w:r w:rsidRPr="00125758">
        <w:rPr>
          <w:vanish/>
          <w:sz w:val="14"/>
          <w:szCs w:val="12"/>
        </w:rPr>
        <w:t>line</w:t>
      </w:r>
      <w:r w:rsidRPr="00083A9C">
        <w:rPr>
          <w:sz w:val="14"/>
          <w:szCs w:val="12"/>
        </w:rPr>
        <w:t xml:space="preserve"> </w:t>
      </w:r>
      <w:r w:rsidRPr="00125758">
        <w:rPr>
          <w:vanish/>
          <w:sz w:val="14"/>
          <w:szCs w:val="12"/>
        </w:rPr>
        <w:t>between</w:t>
      </w:r>
      <w:r w:rsidRPr="00083A9C">
        <w:rPr>
          <w:sz w:val="14"/>
          <w:szCs w:val="12"/>
        </w:rPr>
        <w:t xml:space="preserve"> </w:t>
      </w:r>
      <w:r w:rsidRPr="00125758">
        <w:rPr>
          <w:vanish/>
          <w:sz w:val="14"/>
          <w:szCs w:val="12"/>
        </w:rPr>
        <w:t>their</w:t>
      </w:r>
      <w:r w:rsidRPr="00083A9C">
        <w:rPr>
          <w:sz w:val="14"/>
          <w:szCs w:val="12"/>
        </w:rPr>
        <w:t xml:space="preserve"> </w:t>
      </w:r>
      <w:r w:rsidRPr="00125758">
        <w:rPr>
          <w:vanish/>
          <w:sz w:val="14"/>
          <w:szCs w:val="12"/>
        </w:rPr>
        <w:t>current</w:t>
      </w:r>
      <w:r w:rsidRPr="00083A9C">
        <w:rPr>
          <w:sz w:val="14"/>
          <w:szCs w:val="12"/>
        </w:rPr>
        <w:t xml:space="preserve"> </w:t>
      </w:r>
      <w:r w:rsidRPr="00125758">
        <w:rPr>
          <w:vanish/>
          <w:sz w:val="14"/>
          <w:szCs w:val="12"/>
        </w:rPr>
        <w:t>struggle</w:t>
      </w:r>
      <w:r w:rsidRPr="00083A9C">
        <w:rPr>
          <w:sz w:val="14"/>
          <w:szCs w:val="12"/>
        </w:rPr>
        <w:t xml:space="preserve"> </w:t>
      </w:r>
      <w:r w:rsidRPr="00125758">
        <w:rPr>
          <w:vanish/>
          <w:sz w:val="14"/>
          <w:szCs w:val="12"/>
        </w:rPr>
        <w:t>and</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struggles</w:t>
      </w:r>
      <w:r w:rsidRPr="00083A9C">
        <w:rPr>
          <w:sz w:val="14"/>
          <w:szCs w:val="12"/>
        </w:rPr>
        <w:t xml:space="preserve"> </w:t>
      </w:r>
      <w:r w:rsidRPr="00125758">
        <w:rPr>
          <w:vanish/>
          <w:sz w:val="14"/>
          <w:szCs w:val="12"/>
        </w:rPr>
        <w:t>of</w:t>
      </w:r>
      <w:r w:rsidRPr="00083A9C">
        <w:rPr>
          <w:sz w:val="14"/>
          <w:szCs w:val="12"/>
        </w:rPr>
        <w:t xml:space="preserve"> </w:t>
      </w:r>
      <w:r w:rsidRPr="00125758">
        <w:rPr>
          <w:vanish/>
          <w:sz w:val="14"/>
          <w:szCs w:val="12"/>
        </w:rPr>
        <w:t>those</w:t>
      </w:r>
      <w:r w:rsidRPr="00083A9C">
        <w:rPr>
          <w:sz w:val="14"/>
          <w:szCs w:val="12"/>
        </w:rPr>
        <w:t xml:space="preserve"> </w:t>
      </w:r>
      <w:r w:rsidRPr="00125758">
        <w:rPr>
          <w:vanish/>
          <w:sz w:val="14"/>
          <w:szCs w:val="12"/>
        </w:rPr>
        <w:t>who</w:t>
      </w:r>
      <w:r w:rsidRPr="00083A9C">
        <w:rPr>
          <w:sz w:val="14"/>
          <w:szCs w:val="12"/>
        </w:rPr>
        <w:t xml:space="preserve"> </w:t>
      </w:r>
      <w:r w:rsidRPr="00125758">
        <w:rPr>
          <w:vanish/>
          <w:sz w:val="14"/>
          <w:szCs w:val="12"/>
        </w:rPr>
        <w:t>have</w:t>
      </w:r>
      <w:r w:rsidRPr="00083A9C">
        <w:rPr>
          <w:sz w:val="14"/>
          <w:szCs w:val="12"/>
        </w:rPr>
        <w:t xml:space="preserve"> </w:t>
      </w:r>
      <w:r w:rsidRPr="00125758">
        <w:rPr>
          <w:vanish/>
          <w:sz w:val="14"/>
          <w:szCs w:val="12"/>
        </w:rPr>
        <w:t>come</w:t>
      </w:r>
      <w:r w:rsidRPr="00083A9C">
        <w:rPr>
          <w:sz w:val="14"/>
          <w:szCs w:val="12"/>
        </w:rPr>
        <w:t xml:space="preserve"> </w:t>
      </w:r>
      <w:r w:rsidRPr="00125758">
        <w:rPr>
          <w:vanish/>
          <w:sz w:val="14"/>
          <w:szCs w:val="12"/>
        </w:rPr>
        <w:t>before,</w:t>
      </w:r>
      <w:r w:rsidRPr="00083A9C">
        <w:rPr>
          <w:sz w:val="14"/>
          <w:szCs w:val="12"/>
        </w:rPr>
        <w:t xml:space="preserve"> </w:t>
      </w:r>
      <w:r w:rsidRPr="00125758">
        <w:rPr>
          <w:vanish/>
          <w:sz w:val="14"/>
          <w:szCs w:val="12"/>
        </w:rPr>
        <w:t>emphasizing</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stark</w:t>
      </w:r>
      <w:r w:rsidRPr="00083A9C">
        <w:rPr>
          <w:sz w:val="14"/>
          <w:szCs w:val="12"/>
        </w:rPr>
        <w:t xml:space="preserve"> </w:t>
      </w:r>
      <w:r w:rsidRPr="00125758">
        <w:rPr>
          <w:vanish/>
          <w:sz w:val="14"/>
          <w:szCs w:val="12"/>
        </w:rPr>
        <w:t>fact</w:t>
      </w:r>
      <w:r w:rsidRPr="00083A9C">
        <w:rPr>
          <w:sz w:val="14"/>
          <w:szCs w:val="12"/>
        </w:rPr>
        <w:t xml:space="preserve"> </w:t>
      </w:r>
      <w:r w:rsidRPr="00125758">
        <w:rPr>
          <w:vanish/>
          <w:sz w:val="14"/>
          <w:szCs w:val="12"/>
        </w:rPr>
        <w:t>that</w:t>
      </w:r>
      <w:r w:rsidRPr="00083A9C">
        <w:rPr>
          <w:sz w:val="14"/>
          <w:szCs w:val="12"/>
        </w:rPr>
        <w:t xml:space="preserve"> </w:t>
      </w:r>
      <w:hyperlink r:id="rId46">
        <w:r w:rsidRPr="00125758">
          <w:rPr>
            <w:rStyle w:val="Hyperlink"/>
            <w:vanish/>
            <w:sz w:val="14"/>
            <w:szCs w:val="12"/>
          </w:rPr>
          <w:t>very</w:t>
        </w:r>
        <w:r w:rsidRPr="00083A9C">
          <w:rPr>
            <w:rStyle w:val="Hyperlink"/>
            <w:sz w:val="14"/>
            <w:szCs w:val="12"/>
          </w:rPr>
          <w:t xml:space="preserve"> </w:t>
        </w:r>
        <w:r w:rsidRPr="00125758">
          <w:rPr>
            <w:rStyle w:val="Hyperlink"/>
            <w:vanish/>
            <w:sz w:val="14"/>
            <w:szCs w:val="12"/>
          </w:rPr>
          <w:t>little</w:t>
        </w:r>
        <w:r w:rsidRPr="00083A9C">
          <w:rPr>
            <w:rStyle w:val="Hyperlink"/>
            <w:sz w:val="14"/>
            <w:szCs w:val="12"/>
          </w:rPr>
          <w:t xml:space="preserve"> </w:t>
        </w:r>
        <w:r w:rsidRPr="00125758">
          <w:rPr>
            <w:rStyle w:val="Hyperlink"/>
            <w:vanish/>
            <w:sz w:val="14"/>
            <w:szCs w:val="12"/>
          </w:rPr>
          <w:t>has</w:t>
        </w:r>
        <w:r w:rsidRPr="00083A9C">
          <w:rPr>
            <w:rStyle w:val="Hyperlink"/>
            <w:sz w:val="14"/>
            <w:szCs w:val="12"/>
          </w:rPr>
          <w:t xml:space="preserve"> </w:t>
        </w:r>
        <w:r w:rsidRPr="00125758">
          <w:rPr>
            <w:rStyle w:val="Hyperlink"/>
            <w:vanish/>
            <w:sz w:val="14"/>
            <w:szCs w:val="12"/>
          </w:rPr>
          <w:t>changed</w:t>
        </w:r>
      </w:hyperlink>
      <w:r w:rsidRPr="00083A9C">
        <w:rPr>
          <w:sz w:val="14"/>
          <w:szCs w:val="12"/>
        </w:rPr>
        <w:t xml:space="preserve"> </w:t>
      </w:r>
      <w:r w:rsidRPr="00125758">
        <w:rPr>
          <w:vanish/>
          <w:sz w:val="14"/>
          <w:szCs w:val="12"/>
        </w:rPr>
        <w:t>in</w:t>
      </w:r>
      <w:r w:rsidRPr="00083A9C">
        <w:rPr>
          <w:sz w:val="14"/>
          <w:szCs w:val="12"/>
        </w:rPr>
        <w:t xml:space="preserve"> </w:t>
      </w:r>
      <w:r w:rsidRPr="00125758">
        <w:rPr>
          <w:vanish/>
          <w:sz w:val="14"/>
          <w:szCs w:val="12"/>
        </w:rPr>
        <w:t>terms</w:t>
      </w:r>
      <w:r w:rsidRPr="00083A9C">
        <w:rPr>
          <w:sz w:val="14"/>
          <w:szCs w:val="12"/>
        </w:rPr>
        <w:t xml:space="preserve"> </w:t>
      </w:r>
      <w:r w:rsidRPr="00125758">
        <w:rPr>
          <w:vanish/>
          <w:sz w:val="14"/>
          <w:szCs w:val="12"/>
        </w:rPr>
        <w:t>of</w:t>
      </w:r>
      <w:r w:rsidRPr="00083A9C">
        <w:rPr>
          <w:sz w:val="14"/>
          <w:szCs w:val="12"/>
        </w:rPr>
        <w:t xml:space="preserve"> </w:t>
      </w:r>
      <w:r w:rsidRPr="00125758">
        <w:rPr>
          <w:vanish/>
          <w:sz w:val="14"/>
          <w:szCs w:val="12"/>
        </w:rPr>
        <w:t>conditions</w:t>
      </w:r>
      <w:r w:rsidRPr="00083A9C">
        <w:rPr>
          <w:sz w:val="14"/>
          <w:szCs w:val="12"/>
        </w:rPr>
        <w:t xml:space="preserve"> </w:t>
      </w:r>
      <w:r w:rsidRPr="00125758">
        <w:rPr>
          <w:vanish/>
          <w:sz w:val="14"/>
          <w:szCs w:val="12"/>
        </w:rPr>
        <w:t>or</w:t>
      </w:r>
      <w:r w:rsidRPr="00083A9C">
        <w:rPr>
          <w:sz w:val="14"/>
          <w:szCs w:val="12"/>
        </w:rPr>
        <w:t xml:space="preserve"> </w:t>
      </w:r>
      <w:r w:rsidRPr="00125758">
        <w:rPr>
          <w:vanish/>
          <w:sz w:val="14"/>
          <w:szCs w:val="12"/>
        </w:rPr>
        <w:t>opportunities</w:t>
      </w:r>
      <w:r w:rsidRPr="00083A9C">
        <w:rPr>
          <w:sz w:val="14"/>
          <w:szCs w:val="12"/>
        </w:rPr>
        <w:t xml:space="preserve"> </w:t>
      </w:r>
      <w:r w:rsidRPr="00125758">
        <w:rPr>
          <w:vanish/>
          <w:sz w:val="14"/>
          <w:szCs w:val="12"/>
        </w:rPr>
        <w:t>for</w:t>
      </w:r>
      <w:r w:rsidRPr="00083A9C">
        <w:rPr>
          <w:sz w:val="14"/>
          <w:szCs w:val="12"/>
        </w:rPr>
        <w:t xml:space="preserve"> </w:t>
      </w:r>
      <w:r w:rsidRPr="00125758">
        <w:rPr>
          <w:vanish/>
          <w:sz w:val="14"/>
          <w:szCs w:val="12"/>
        </w:rPr>
        <w:t>those</w:t>
      </w:r>
      <w:r w:rsidRPr="00083A9C">
        <w:rPr>
          <w:sz w:val="14"/>
          <w:szCs w:val="12"/>
        </w:rPr>
        <w:t xml:space="preserve"> </w:t>
      </w:r>
      <w:r w:rsidRPr="00125758">
        <w:rPr>
          <w:vanish/>
          <w:sz w:val="14"/>
          <w:szCs w:val="12"/>
        </w:rPr>
        <w:t>who</w:t>
      </w:r>
      <w:r w:rsidRPr="00083A9C">
        <w:rPr>
          <w:sz w:val="14"/>
          <w:szCs w:val="12"/>
        </w:rPr>
        <w:t xml:space="preserve"> </w:t>
      </w:r>
      <w:r w:rsidRPr="00125758">
        <w:rPr>
          <w:vanish/>
          <w:sz w:val="14"/>
          <w:szCs w:val="12"/>
        </w:rPr>
        <w:t>are</w:t>
      </w:r>
      <w:r w:rsidRPr="00083A9C">
        <w:rPr>
          <w:sz w:val="14"/>
          <w:szCs w:val="12"/>
        </w:rPr>
        <w:t xml:space="preserve"> </w:t>
      </w:r>
      <w:r w:rsidRPr="00125758">
        <w:rPr>
          <w:vanish/>
          <w:sz w:val="14"/>
          <w:szCs w:val="12"/>
        </w:rPr>
        <w:t>locked</w:t>
      </w:r>
      <w:r w:rsidRPr="00083A9C">
        <w:rPr>
          <w:sz w:val="14"/>
          <w:szCs w:val="12"/>
        </w:rPr>
        <w:t xml:space="preserve"> </w:t>
      </w:r>
      <w:r w:rsidRPr="00125758">
        <w:rPr>
          <w:vanish/>
          <w:sz w:val="14"/>
          <w:szCs w:val="12"/>
        </w:rPr>
        <w:t>up</w:t>
      </w:r>
      <w:r w:rsidRPr="00083A9C">
        <w:rPr>
          <w:sz w:val="14"/>
          <w:szCs w:val="12"/>
        </w:rPr>
        <w:t xml:space="preserve"> </w:t>
      </w:r>
      <w:r w:rsidRPr="00125758">
        <w:rPr>
          <w:vanish/>
          <w:sz w:val="14"/>
          <w:szCs w:val="12"/>
        </w:rPr>
        <w:t>and</w:t>
      </w:r>
      <w:r w:rsidRPr="00083A9C">
        <w:rPr>
          <w:sz w:val="14"/>
          <w:szCs w:val="12"/>
        </w:rPr>
        <w:t xml:space="preserve"> </w:t>
      </w:r>
      <w:r w:rsidRPr="00125758">
        <w:rPr>
          <w:vanish/>
          <w:sz w:val="14"/>
          <w:szCs w:val="12"/>
        </w:rPr>
        <w:t>held</w:t>
      </w:r>
      <w:r w:rsidRPr="00083A9C">
        <w:rPr>
          <w:sz w:val="14"/>
          <w:szCs w:val="12"/>
        </w:rPr>
        <w:t xml:space="preserve"> </w:t>
      </w:r>
      <w:r w:rsidRPr="00125758">
        <w:rPr>
          <w:vanish/>
          <w:sz w:val="14"/>
          <w:szCs w:val="12"/>
        </w:rPr>
        <w:t>by</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state</w:t>
      </w:r>
      <w:r w:rsidRPr="00083A9C">
        <w:rPr>
          <w:sz w:val="14"/>
          <w:szCs w:val="12"/>
        </w:rPr>
        <w:t xml:space="preserve"> </w:t>
      </w:r>
      <w:r w:rsidRPr="00125758">
        <w:rPr>
          <w:vanish/>
          <w:sz w:val="14"/>
          <w:szCs w:val="12"/>
        </w:rPr>
        <w:t>since</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birth</w:t>
      </w:r>
      <w:r w:rsidRPr="00083A9C">
        <w:rPr>
          <w:sz w:val="14"/>
          <w:szCs w:val="12"/>
        </w:rPr>
        <w:t xml:space="preserve"> </w:t>
      </w:r>
      <w:r w:rsidRPr="00125758">
        <w:rPr>
          <w:vanish/>
          <w:sz w:val="14"/>
          <w:szCs w:val="12"/>
        </w:rPr>
        <w:t>of</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modern</w:t>
      </w:r>
      <w:r w:rsidRPr="00083A9C">
        <w:rPr>
          <w:sz w:val="14"/>
          <w:szCs w:val="12"/>
        </w:rPr>
        <w:t xml:space="preserve"> </w:t>
      </w:r>
      <w:r w:rsidRPr="00125758">
        <w:rPr>
          <w:vanish/>
          <w:sz w:val="14"/>
          <w:szCs w:val="12"/>
        </w:rPr>
        <w:t>prison</w:t>
      </w:r>
      <w:r w:rsidRPr="00083A9C">
        <w:rPr>
          <w:sz w:val="14"/>
          <w:szCs w:val="12"/>
        </w:rPr>
        <w:t xml:space="preserve"> </w:t>
      </w:r>
      <w:r w:rsidRPr="00125758">
        <w:rPr>
          <w:vanish/>
          <w:sz w:val="14"/>
          <w:szCs w:val="12"/>
        </w:rPr>
        <w:t>system.</w:t>
      </w:r>
      <w:r w:rsidRPr="00083A9C">
        <w:rPr>
          <w:rStyle w:val="StyleUnderline"/>
        </w:rPr>
        <w:t xml:space="preserve"> </w:t>
      </w:r>
      <w:r w:rsidRPr="00083A9C">
        <w:rPr>
          <w:rStyle w:val="Emphasis"/>
          <w:highlight w:val="yellow"/>
        </w:rPr>
        <w:t>The striking prisoners</w:t>
      </w:r>
      <w:r w:rsidRPr="00083A9C">
        <w:rPr>
          <w:rStyle w:val="StyleUnderline"/>
        </w:rPr>
        <w:t xml:space="preserve"> </w:t>
      </w:r>
      <w:r w:rsidRPr="00125758">
        <w:rPr>
          <w:rStyle w:val="StyleUnderline"/>
          <w:vanish/>
          <w:sz w:val="14"/>
          <w:u w:val="none"/>
        </w:rPr>
        <w:t>of</w:t>
      </w:r>
      <w:r w:rsidRPr="00083A9C">
        <w:rPr>
          <w:rStyle w:val="StyleUnderline"/>
          <w:sz w:val="14"/>
          <w:u w:val="none"/>
        </w:rPr>
        <w:t xml:space="preserve"> </w:t>
      </w:r>
      <w:r w:rsidRPr="00125758">
        <w:rPr>
          <w:rStyle w:val="StyleUnderline"/>
          <w:vanish/>
          <w:sz w:val="14"/>
          <w:u w:val="none"/>
        </w:rPr>
        <w:t>today</w:t>
      </w:r>
      <w:r w:rsidRPr="00083A9C">
        <w:rPr>
          <w:rStyle w:val="StyleUnderline"/>
          <w:sz w:val="14"/>
          <w:u w:val="none"/>
        </w:rPr>
        <w:t xml:space="preserve"> </w:t>
      </w:r>
      <w:r w:rsidRPr="00125758">
        <w:rPr>
          <w:rStyle w:val="StyleUnderline"/>
          <w:vanish/>
          <w:sz w:val="14"/>
          <w:u w:val="none"/>
        </w:rPr>
        <w:t>have</w:t>
      </w:r>
      <w:r w:rsidRPr="00083A9C">
        <w:rPr>
          <w:rStyle w:val="StyleUnderline"/>
          <w:sz w:val="14"/>
          <w:u w:val="none"/>
        </w:rPr>
        <w:t xml:space="preserve"> </w:t>
      </w:r>
      <w:r w:rsidRPr="00125758">
        <w:rPr>
          <w:rStyle w:val="StyleUnderline"/>
          <w:vanish/>
          <w:sz w:val="14"/>
          <w:u w:val="none"/>
        </w:rPr>
        <w:t>released</w:t>
      </w:r>
      <w:r w:rsidRPr="00083A9C">
        <w:rPr>
          <w:rStyle w:val="StyleUnderline"/>
          <w:sz w:val="14"/>
          <w:u w:val="none"/>
        </w:rPr>
        <w:t xml:space="preserve"> </w:t>
      </w:r>
      <w:r w:rsidRPr="00125758">
        <w:rPr>
          <w:rStyle w:val="StyleUnderline"/>
          <w:vanish/>
          <w:sz w:val="14"/>
          <w:u w:val="none"/>
        </w:rPr>
        <w:t>a</w:t>
      </w:r>
      <w:r w:rsidRPr="00083A9C">
        <w:rPr>
          <w:rStyle w:val="StyleUnderline"/>
          <w:sz w:val="14"/>
          <w:u w:val="none"/>
        </w:rPr>
        <w:t xml:space="preserve"> </w:t>
      </w:r>
      <w:r w:rsidRPr="00125758">
        <w:rPr>
          <w:rStyle w:val="StyleUnderline"/>
          <w:vanish/>
          <w:sz w:val="14"/>
          <w:u w:val="none"/>
        </w:rPr>
        <w:t>a</w:t>
      </w:r>
      <w:r w:rsidRPr="00083A9C">
        <w:rPr>
          <w:rStyle w:val="StyleUnderline"/>
          <w:sz w:val="14"/>
          <w:u w:val="none"/>
        </w:rPr>
        <w:t xml:space="preserve"> </w:t>
      </w:r>
      <w:r w:rsidRPr="00125758">
        <w:rPr>
          <w:rStyle w:val="StyleUnderline"/>
          <w:vanish/>
          <w:sz w:val="14"/>
          <w:u w:val="none"/>
        </w:rPr>
        <w:t>list</w:t>
      </w:r>
      <w:r w:rsidRPr="00083A9C">
        <w:rPr>
          <w:rStyle w:val="StyleUnderline"/>
          <w:sz w:val="14"/>
          <w:u w:val="none"/>
        </w:rPr>
        <w:t xml:space="preserve"> </w:t>
      </w:r>
      <w:r w:rsidRPr="00125758">
        <w:rPr>
          <w:rStyle w:val="StyleUnderline"/>
          <w:vanish/>
          <w:sz w:val="14"/>
          <w:u w:val="none"/>
        </w:rPr>
        <w:t>of</w:t>
      </w:r>
      <w:r w:rsidRPr="00083A9C">
        <w:rPr>
          <w:rStyle w:val="StyleUnderline"/>
          <w:sz w:val="14"/>
          <w:u w:val="none"/>
        </w:rPr>
        <w:t xml:space="preserve"> </w:t>
      </w:r>
      <w:r w:rsidRPr="00125758">
        <w:rPr>
          <w:rStyle w:val="StyleUnderline"/>
          <w:vanish/>
          <w:sz w:val="14"/>
          <w:u w:val="none"/>
        </w:rPr>
        <w:t>ten</w:t>
      </w:r>
      <w:r w:rsidRPr="00083A9C">
        <w:rPr>
          <w:rStyle w:val="StyleUnderline"/>
          <w:sz w:val="14"/>
          <w:u w:val="none"/>
        </w:rPr>
        <w:t xml:space="preserve"> </w:t>
      </w:r>
      <w:r w:rsidRPr="00125758">
        <w:rPr>
          <w:rStyle w:val="StyleUnderline"/>
          <w:vanish/>
          <w:sz w:val="14"/>
          <w:u w:val="none"/>
        </w:rPr>
        <w:t>demands.</w:t>
      </w:r>
      <w:r w:rsidRPr="00083A9C">
        <w:rPr>
          <w:rStyle w:val="StyleUnderline"/>
          <w:sz w:val="14"/>
          <w:u w:val="none"/>
        </w:rPr>
        <w:t xml:space="preserve"> </w:t>
      </w:r>
      <w:r w:rsidRPr="00125758">
        <w:rPr>
          <w:rStyle w:val="StyleUnderline"/>
          <w:vanish/>
          <w:sz w:val="14"/>
          <w:u w:val="none"/>
        </w:rPr>
        <w:t>which</w:t>
      </w:r>
      <w:r w:rsidRPr="00083A9C">
        <w:rPr>
          <w:rStyle w:val="StyleUnderline"/>
          <w:sz w:val="14"/>
          <w:u w:val="none"/>
        </w:rPr>
        <w:t xml:space="preserve"> </w:t>
      </w:r>
      <w:r w:rsidRPr="00083A9C">
        <w:rPr>
          <w:rStyle w:val="Emphasis"/>
          <w:highlight w:val="yellow"/>
        </w:rPr>
        <w:t>call</w:t>
      </w:r>
      <w:r w:rsidRPr="00125758">
        <w:rPr>
          <w:rStyle w:val="Emphasis"/>
          <w:vanish/>
        </w:rPr>
        <w:t>s</w:t>
      </w:r>
      <w:r w:rsidRPr="00083A9C">
        <w:rPr>
          <w:rStyle w:val="Emphasis"/>
        </w:rPr>
        <w:t xml:space="preserve"> </w:t>
      </w:r>
      <w:r w:rsidRPr="00083A9C">
        <w:rPr>
          <w:rStyle w:val="Emphasis"/>
          <w:highlight w:val="yellow"/>
        </w:rPr>
        <w:t>for</w:t>
      </w:r>
      <w:r w:rsidRPr="00083A9C">
        <w:rPr>
          <w:rStyle w:val="Emphasis"/>
        </w:rPr>
        <w:t xml:space="preserve"> </w:t>
      </w:r>
      <w:r w:rsidRPr="00083A9C">
        <w:rPr>
          <w:rStyle w:val="Emphasis"/>
          <w:highlight w:val="yellow"/>
        </w:rPr>
        <w:t>improvements to</w:t>
      </w:r>
      <w:r w:rsidRPr="00083A9C">
        <w:rPr>
          <w:rStyle w:val="Emphasis"/>
        </w:rPr>
        <w:t xml:space="preserve"> </w:t>
      </w:r>
      <w:r w:rsidRPr="00125758">
        <w:rPr>
          <w:rStyle w:val="Emphasis"/>
          <w:b w:val="0"/>
          <w:bCs/>
          <w:vanish/>
          <w:sz w:val="14"/>
          <w:u w:val="none"/>
        </w:rPr>
        <w:t>the</w:t>
      </w:r>
      <w:r w:rsidRPr="00083A9C">
        <w:rPr>
          <w:rStyle w:val="Emphasis"/>
          <w:b w:val="0"/>
          <w:bCs/>
          <w:sz w:val="14"/>
          <w:u w:val="none"/>
        </w:rPr>
        <w:t xml:space="preserve"> </w:t>
      </w:r>
      <w:r w:rsidRPr="00125758">
        <w:rPr>
          <w:rStyle w:val="Emphasis"/>
          <w:b w:val="0"/>
          <w:bCs/>
          <w:vanish/>
          <w:sz w:val="14"/>
          <w:u w:val="none"/>
        </w:rPr>
        <w:t>current</w:t>
      </w:r>
      <w:r w:rsidRPr="00083A9C">
        <w:rPr>
          <w:rStyle w:val="Emphasis"/>
          <w:b w:val="0"/>
          <w:bCs/>
          <w:sz w:val="14"/>
          <w:u w:val="none"/>
        </w:rPr>
        <w:t xml:space="preserve"> </w:t>
      </w:r>
      <w:r w:rsidRPr="00125758">
        <w:rPr>
          <w:rStyle w:val="Emphasis"/>
          <w:b w:val="0"/>
          <w:bCs/>
          <w:vanish/>
          <w:sz w:val="14"/>
          <w:u w:val="none"/>
        </w:rPr>
        <w:t>living</w:t>
      </w:r>
      <w:r w:rsidRPr="00083A9C">
        <w:rPr>
          <w:rStyle w:val="Emphasis"/>
          <w:b w:val="0"/>
          <w:bCs/>
          <w:sz w:val="14"/>
          <w:u w:val="none"/>
        </w:rPr>
        <w:t xml:space="preserve"> </w:t>
      </w:r>
      <w:r w:rsidRPr="00125758">
        <w:rPr>
          <w:rStyle w:val="Emphasis"/>
          <w:b w:val="0"/>
          <w:bCs/>
          <w:vanish/>
          <w:sz w:val="14"/>
          <w:u w:val="none"/>
        </w:rPr>
        <w:t>conditions</w:t>
      </w:r>
      <w:r w:rsidRPr="00083A9C">
        <w:rPr>
          <w:rStyle w:val="Emphasis"/>
          <w:b w:val="0"/>
          <w:bCs/>
          <w:sz w:val="14"/>
          <w:u w:val="none"/>
        </w:rPr>
        <w:t xml:space="preserve"> </w:t>
      </w:r>
      <w:r w:rsidRPr="00125758">
        <w:rPr>
          <w:rStyle w:val="Emphasis"/>
          <w:b w:val="0"/>
          <w:bCs/>
          <w:vanish/>
          <w:sz w:val="14"/>
          <w:u w:val="none"/>
        </w:rPr>
        <w:t>in</w:t>
      </w:r>
      <w:r w:rsidRPr="00083A9C">
        <w:rPr>
          <w:rStyle w:val="Emphasis"/>
        </w:rPr>
        <w:t xml:space="preserve"> </w:t>
      </w:r>
      <w:r w:rsidRPr="00083A9C">
        <w:rPr>
          <w:rStyle w:val="Emphasis"/>
          <w:highlight w:val="yellow"/>
        </w:rPr>
        <w:t>prisons, increased rehabilitation programs,</w:t>
      </w:r>
      <w:r w:rsidRPr="00083A9C">
        <w:rPr>
          <w:rStyle w:val="Emphasis"/>
        </w:rPr>
        <w:t xml:space="preserve"> </w:t>
      </w:r>
      <w:r w:rsidRPr="00083A9C">
        <w:rPr>
          <w:rStyle w:val="Emphasis"/>
          <w:highlight w:val="yellow"/>
        </w:rPr>
        <w:t>educational opportunities, and</w:t>
      </w:r>
      <w:r w:rsidRPr="00083A9C">
        <w:rPr>
          <w:rStyle w:val="Emphasis"/>
        </w:rPr>
        <w:t xml:space="preserve"> </w:t>
      </w:r>
      <w:r w:rsidRPr="00125758">
        <w:rPr>
          <w:rStyle w:val="Emphasis"/>
          <w:b w:val="0"/>
          <w:bCs/>
          <w:vanish/>
          <w:sz w:val="14"/>
          <w:u w:val="none"/>
        </w:rPr>
        <w:t>specific</w:t>
      </w:r>
      <w:r w:rsidRPr="00083A9C">
        <w:rPr>
          <w:rStyle w:val="Emphasis"/>
        </w:rPr>
        <w:t xml:space="preserve"> </w:t>
      </w:r>
      <w:r w:rsidRPr="00083A9C">
        <w:rPr>
          <w:rStyle w:val="Emphasis"/>
          <w:highlight w:val="yellow"/>
        </w:rPr>
        <w:t>policy goals.</w:t>
      </w:r>
      <w:r w:rsidRPr="00083A9C">
        <w:rPr>
          <w:rStyle w:val="Emphasis"/>
        </w:rPr>
        <w:t xml:space="preserve"> </w:t>
      </w:r>
      <w:r w:rsidRPr="00125758">
        <w:rPr>
          <w:vanish/>
          <w:sz w:val="14"/>
          <w:szCs w:val="12"/>
        </w:rPr>
        <w:t>This</w:t>
      </w:r>
      <w:r w:rsidRPr="00083A9C">
        <w:rPr>
          <w:sz w:val="14"/>
          <w:szCs w:val="12"/>
        </w:rPr>
        <w:t xml:space="preserve"> </w:t>
      </w:r>
      <w:r w:rsidRPr="00125758">
        <w:rPr>
          <w:vanish/>
          <w:sz w:val="14"/>
          <w:szCs w:val="12"/>
        </w:rPr>
        <w:t>essentially</w:t>
      </w:r>
      <w:r w:rsidRPr="00083A9C">
        <w:rPr>
          <w:sz w:val="14"/>
          <w:szCs w:val="12"/>
        </w:rPr>
        <w:t xml:space="preserve"> </w:t>
      </w:r>
      <w:r w:rsidRPr="00125758">
        <w:rPr>
          <w:vanish/>
          <w:sz w:val="14"/>
          <w:szCs w:val="12"/>
        </w:rPr>
        <w:t>articulates</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idea</w:t>
      </w:r>
      <w:r w:rsidRPr="00083A9C">
        <w:rPr>
          <w:sz w:val="14"/>
          <w:szCs w:val="12"/>
        </w:rPr>
        <w:t xml:space="preserve"> </w:t>
      </w:r>
      <w:r w:rsidRPr="00125758">
        <w:rPr>
          <w:vanish/>
          <w:sz w:val="14"/>
          <w:szCs w:val="12"/>
        </w:rPr>
        <w:t>of</w:t>
      </w:r>
      <w:r w:rsidRPr="00083A9C">
        <w:rPr>
          <w:sz w:val="14"/>
          <w:szCs w:val="12"/>
        </w:rPr>
        <w:t xml:space="preserve"> </w:t>
      </w:r>
      <w:hyperlink r:id="rId47">
        <w:r w:rsidRPr="00125758">
          <w:rPr>
            <w:rStyle w:val="Hyperlink"/>
            <w:vanish/>
            <w:sz w:val="14"/>
            <w:szCs w:val="12"/>
          </w:rPr>
          <w:t>non-reformist</w:t>
        </w:r>
        <w:r w:rsidRPr="00083A9C">
          <w:rPr>
            <w:rStyle w:val="Hyperlink"/>
            <w:sz w:val="14"/>
            <w:szCs w:val="12"/>
          </w:rPr>
          <w:t xml:space="preserve"> </w:t>
        </w:r>
        <w:r w:rsidRPr="00125758">
          <w:rPr>
            <w:rStyle w:val="Hyperlink"/>
            <w:vanish/>
            <w:sz w:val="14"/>
            <w:szCs w:val="12"/>
          </w:rPr>
          <w:t>reforms</w:t>
        </w:r>
      </w:hyperlink>
      <w:r w:rsidRPr="00125758">
        <w:rPr>
          <w:vanish/>
          <w:sz w:val="14"/>
          <w:szCs w:val="12"/>
        </w:rPr>
        <w:t>,</w:t>
      </w:r>
      <w:r w:rsidRPr="00083A9C">
        <w:rPr>
          <w:sz w:val="14"/>
          <w:szCs w:val="12"/>
        </w:rPr>
        <w:t xml:space="preserve"> </w:t>
      </w:r>
      <w:r w:rsidRPr="00125758">
        <w:rPr>
          <w:vanish/>
          <w:sz w:val="14"/>
          <w:szCs w:val="12"/>
        </w:rPr>
        <w:t>a</w:t>
      </w:r>
      <w:r w:rsidRPr="00083A9C">
        <w:rPr>
          <w:sz w:val="14"/>
          <w:szCs w:val="12"/>
        </w:rPr>
        <w:t xml:space="preserve"> </w:t>
      </w:r>
      <w:r w:rsidRPr="00125758">
        <w:rPr>
          <w:vanish/>
          <w:sz w:val="14"/>
          <w:szCs w:val="12"/>
        </w:rPr>
        <w:t>central</w:t>
      </w:r>
      <w:r w:rsidRPr="00083A9C">
        <w:rPr>
          <w:sz w:val="14"/>
          <w:szCs w:val="12"/>
        </w:rPr>
        <w:t xml:space="preserve"> </w:t>
      </w:r>
      <w:r w:rsidRPr="00125758">
        <w:rPr>
          <w:vanish/>
          <w:sz w:val="14"/>
          <w:szCs w:val="12"/>
        </w:rPr>
        <w:t>plank</w:t>
      </w:r>
      <w:r w:rsidRPr="00083A9C">
        <w:rPr>
          <w:sz w:val="14"/>
          <w:szCs w:val="12"/>
        </w:rPr>
        <w:t xml:space="preserve"> </w:t>
      </w:r>
      <w:r w:rsidRPr="00125758">
        <w:rPr>
          <w:vanish/>
          <w:sz w:val="14"/>
          <w:szCs w:val="12"/>
        </w:rPr>
        <w:t>of</w:t>
      </w:r>
      <w:r w:rsidRPr="00083A9C">
        <w:rPr>
          <w:sz w:val="14"/>
          <w:szCs w:val="12"/>
        </w:rPr>
        <w:t xml:space="preserve"> </w:t>
      </w:r>
      <w:r w:rsidRPr="00125758">
        <w:rPr>
          <w:vanish/>
          <w:sz w:val="14"/>
          <w:szCs w:val="12"/>
        </w:rPr>
        <w:t>prison</w:t>
      </w:r>
      <w:r w:rsidRPr="00083A9C">
        <w:rPr>
          <w:sz w:val="14"/>
          <w:szCs w:val="12"/>
        </w:rPr>
        <w:t xml:space="preserve"> </w:t>
      </w:r>
      <w:r w:rsidRPr="00125758">
        <w:rPr>
          <w:vanish/>
          <w:sz w:val="14"/>
          <w:szCs w:val="12"/>
        </w:rPr>
        <w:t>abolition.</w:t>
      </w:r>
      <w:r w:rsidRPr="00083A9C">
        <w:rPr>
          <w:sz w:val="14"/>
          <w:szCs w:val="12"/>
        </w:rPr>
        <w:t xml:space="preserve"> </w:t>
      </w:r>
      <w:r w:rsidRPr="00125758">
        <w:rPr>
          <w:vanish/>
          <w:sz w:val="14"/>
          <w:szCs w:val="12"/>
        </w:rPr>
        <w:t>By</w:t>
      </w:r>
      <w:r w:rsidRPr="00083A9C">
        <w:rPr>
          <w:sz w:val="14"/>
          <w:szCs w:val="12"/>
        </w:rPr>
        <w:t xml:space="preserve"> </w:t>
      </w:r>
      <w:r w:rsidRPr="00125758">
        <w:rPr>
          <w:vanish/>
          <w:sz w:val="14"/>
          <w:szCs w:val="12"/>
        </w:rPr>
        <w:t>illuminating</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barbarity</w:t>
      </w:r>
      <w:r w:rsidRPr="00083A9C">
        <w:rPr>
          <w:sz w:val="14"/>
          <w:szCs w:val="12"/>
        </w:rPr>
        <w:t xml:space="preserve"> </w:t>
      </w:r>
      <w:r w:rsidRPr="00125758">
        <w:rPr>
          <w:vanish/>
          <w:sz w:val="14"/>
          <w:szCs w:val="12"/>
        </w:rPr>
        <w:t>of</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current</w:t>
      </w:r>
      <w:r w:rsidRPr="00083A9C">
        <w:rPr>
          <w:sz w:val="14"/>
          <w:szCs w:val="12"/>
        </w:rPr>
        <w:t xml:space="preserve"> </w:t>
      </w:r>
      <w:r w:rsidRPr="00125758">
        <w:rPr>
          <w:vanish/>
          <w:sz w:val="14"/>
          <w:szCs w:val="12"/>
        </w:rPr>
        <w:t>prison</w:t>
      </w:r>
      <w:r w:rsidRPr="00083A9C">
        <w:rPr>
          <w:sz w:val="14"/>
          <w:szCs w:val="12"/>
        </w:rPr>
        <w:t xml:space="preserve"> </w:t>
      </w:r>
      <w:r w:rsidRPr="00125758">
        <w:rPr>
          <w:vanish/>
          <w:sz w:val="14"/>
          <w:szCs w:val="12"/>
        </w:rPr>
        <w:t>system</w:t>
      </w:r>
      <w:r w:rsidRPr="00083A9C">
        <w:rPr>
          <w:sz w:val="14"/>
          <w:szCs w:val="12"/>
        </w:rPr>
        <w:t xml:space="preserve"> </w:t>
      </w:r>
      <w:r w:rsidRPr="00125758">
        <w:rPr>
          <w:vanish/>
          <w:sz w:val="14"/>
          <w:szCs w:val="12"/>
        </w:rPr>
        <w:t>and</w:t>
      </w:r>
      <w:r w:rsidRPr="00083A9C">
        <w:rPr>
          <w:sz w:val="14"/>
          <w:szCs w:val="12"/>
        </w:rPr>
        <w:t xml:space="preserve"> </w:t>
      </w:r>
      <w:r w:rsidRPr="00125758">
        <w:rPr>
          <w:vanish/>
          <w:sz w:val="14"/>
          <w:szCs w:val="12"/>
        </w:rPr>
        <w:t>calling</w:t>
      </w:r>
      <w:r w:rsidRPr="00083A9C">
        <w:rPr>
          <w:sz w:val="14"/>
          <w:szCs w:val="12"/>
        </w:rPr>
        <w:t xml:space="preserve"> </w:t>
      </w:r>
      <w:r w:rsidRPr="00125758">
        <w:rPr>
          <w:vanish/>
          <w:sz w:val="14"/>
          <w:szCs w:val="12"/>
        </w:rPr>
        <w:t>for</w:t>
      </w:r>
      <w:r w:rsidRPr="00083A9C">
        <w:rPr>
          <w:sz w:val="14"/>
          <w:szCs w:val="12"/>
        </w:rPr>
        <w:t xml:space="preserve"> </w:t>
      </w:r>
      <w:r w:rsidRPr="00125758">
        <w:rPr>
          <w:vanish/>
          <w:sz w:val="14"/>
          <w:szCs w:val="12"/>
        </w:rPr>
        <w:t>its</w:t>
      </w:r>
      <w:r w:rsidRPr="00083A9C">
        <w:rPr>
          <w:sz w:val="14"/>
          <w:szCs w:val="12"/>
        </w:rPr>
        <w:t xml:space="preserve"> </w:t>
      </w:r>
      <w:r w:rsidRPr="00125758">
        <w:rPr>
          <w:vanish/>
          <w:sz w:val="14"/>
          <w:szCs w:val="12"/>
        </w:rPr>
        <w:t>abolishment</w:t>
      </w:r>
      <w:r w:rsidRPr="00083A9C">
        <w:rPr>
          <w:sz w:val="14"/>
          <w:szCs w:val="12"/>
        </w:rPr>
        <w:t xml:space="preserve"> </w:t>
      </w:r>
      <w:r w:rsidRPr="00125758">
        <w:rPr>
          <w:vanish/>
          <w:sz w:val="14"/>
          <w:szCs w:val="12"/>
        </w:rPr>
        <w:t>while</w:t>
      </w:r>
      <w:r w:rsidRPr="00083A9C">
        <w:rPr>
          <w:sz w:val="14"/>
          <w:szCs w:val="12"/>
        </w:rPr>
        <w:t xml:space="preserve"> </w:t>
      </w:r>
      <w:r w:rsidRPr="00125758">
        <w:rPr>
          <w:vanish/>
          <w:sz w:val="14"/>
          <w:szCs w:val="12"/>
        </w:rPr>
        <w:t>advocating</w:t>
      </w:r>
      <w:r w:rsidRPr="00083A9C">
        <w:rPr>
          <w:sz w:val="14"/>
          <w:szCs w:val="12"/>
        </w:rPr>
        <w:t xml:space="preserve"> </w:t>
      </w:r>
      <w:r w:rsidRPr="00125758">
        <w:rPr>
          <w:vanish/>
          <w:sz w:val="14"/>
          <w:szCs w:val="12"/>
        </w:rPr>
        <w:t>for</w:t>
      </w:r>
      <w:r w:rsidRPr="00083A9C">
        <w:rPr>
          <w:sz w:val="14"/>
          <w:szCs w:val="12"/>
        </w:rPr>
        <w:t xml:space="preserve"> </w:t>
      </w:r>
      <w:r w:rsidRPr="00125758">
        <w:rPr>
          <w:vanish/>
          <w:sz w:val="14"/>
          <w:szCs w:val="12"/>
        </w:rPr>
        <w:t>an</w:t>
      </w:r>
      <w:r w:rsidRPr="00083A9C">
        <w:rPr>
          <w:sz w:val="14"/>
          <w:szCs w:val="12"/>
        </w:rPr>
        <w:t xml:space="preserve"> </w:t>
      </w:r>
      <w:r w:rsidRPr="00125758">
        <w:rPr>
          <w:vanish/>
          <w:sz w:val="14"/>
          <w:szCs w:val="12"/>
        </w:rPr>
        <w:t>improvement</w:t>
      </w:r>
      <w:r w:rsidRPr="00083A9C">
        <w:rPr>
          <w:sz w:val="14"/>
          <w:szCs w:val="12"/>
        </w:rPr>
        <w:t xml:space="preserve"> </w:t>
      </w:r>
      <w:r w:rsidRPr="00125758">
        <w:rPr>
          <w:vanish/>
          <w:sz w:val="14"/>
          <w:szCs w:val="12"/>
        </w:rPr>
        <w:t>in</w:t>
      </w:r>
      <w:r w:rsidRPr="00083A9C">
        <w:rPr>
          <w:sz w:val="14"/>
          <w:szCs w:val="12"/>
        </w:rPr>
        <w:t xml:space="preserve"> </w:t>
      </w:r>
      <w:r w:rsidRPr="00125758">
        <w:rPr>
          <w:vanish/>
          <w:sz w:val="14"/>
          <w:szCs w:val="12"/>
        </w:rPr>
        <w:t>current</w:t>
      </w:r>
      <w:r w:rsidRPr="00083A9C">
        <w:rPr>
          <w:sz w:val="14"/>
          <w:szCs w:val="12"/>
        </w:rPr>
        <w:t xml:space="preserve"> </w:t>
      </w:r>
      <w:r w:rsidRPr="00125758">
        <w:rPr>
          <w:vanish/>
          <w:sz w:val="14"/>
          <w:szCs w:val="12"/>
        </w:rPr>
        <w:t>conditions,</w:t>
      </w:r>
      <w:r w:rsidRPr="00083A9C">
        <w:rPr>
          <w:sz w:val="14"/>
          <w:szCs w:val="12"/>
        </w:rPr>
        <w:t xml:space="preserve"> </w:t>
      </w:r>
      <w:r w:rsidRPr="00125758">
        <w:rPr>
          <w:vanish/>
          <w:sz w:val="14"/>
          <w:szCs w:val="12"/>
        </w:rPr>
        <w:t>they</w:t>
      </w:r>
      <w:r w:rsidRPr="00083A9C">
        <w:rPr>
          <w:sz w:val="14"/>
          <w:szCs w:val="12"/>
        </w:rPr>
        <w:t xml:space="preserve"> </w:t>
      </w:r>
      <w:r w:rsidRPr="00125758">
        <w:rPr>
          <w:vanish/>
          <w:sz w:val="14"/>
          <w:szCs w:val="12"/>
        </w:rPr>
        <w:t>are—to</w:t>
      </w:r>
      <w:r w:rsidRPr="00083A9C">
        <w:rPr>
          <w:sz w:val="14"/>
          <w:szCs w:val="12"/>
        </w:rPr>
        <w:t xml:space="preserve"> </w:t>
      </w:r>
      <w:hyperlink r:id="rId48">
        <w:r w:rsidRPr="00125758">
          <w:rPr>
            <w:rStyle w:val="Hyperlink"/>
            <w:vanish/>
            <w:sz w:val="14"/>
            <w:szCs w:val="12"/>
          </w:rPr>
          <w:t>paraphrase</w:t>
        </w:r>
      </w:hyperlink>
      <w:r w:rsidRPr="00083A9C">
        <w:rPr>
          <w:sz w:val="14"/>
          <w:szCs w:val="12"/>
        </w:rPr>
        <w:t xml:space="preserve"> </w:t>
      </w:r>
      <w:r w:rsidRPr="00125758">
        <w:rPr>
          <w:vanish/>
          <w:sz w:val="14"/>
          <w:szCs w:val="12"/>
        </w:rPr>
        <w:t>French</w:t>
      </w:r>
      <w:r w:rsidRPr="00083A9C">
        <w:rPr>
          <w:sz w:val="14"/>
          <w:szCs w:val="12"/>
        </w:rPr>
        <w:t xml:space="preserve"> </w:t>
      </w:r>
      <w:r w:rsidRPr="00125758">
        <w:rPr>
          <w:vanish/>
          <w:sz w:val="14"/>
          <w:szCs w:val="12"/>
        </w:rPr>
        <w:t>socialist</w:t>
      </w:r>
      <w:r w:rsidRPr="00083A9C">
        <w:rPr>
          <w:sz w:val="14"/>
          <w:szCs w:val="12"/>
        </w:rPr>
        <w:t xml:space="preserve"> </w:t>
      </w:r>
      <w:r w:rsidRPr="00125758">
        <w:rPr>
          <w:vanish/>
          <w:sz w:val="14"/>
          <w:szCs w:val="12"/>
        </w:rPr>
        <w:t>André</w:t>
      </w:r>
      <w:r w:rsidRPr="00083A9C">
        <w:rPr>
          <w:sz w:val="14"/>
          <w:szCs w:val="12"/>
        </w:rPr>
        <w:t xml:space="preserve"> </w:t>
      </w:r>
      <w:r w:rsidRPr="00125758">
        <w:rPr>
          <w:vanish/>
          <w:sz w:val="14"/>
          <w:szCs w:val="12"/>
        </w:rPr>
        <w:t>Gorz—asking</w:t>
      </w:r>
      <w:r w:rsidRPr="00083A9C">
        <w:rPr>
          <w:sz w:val="14"/>
          <w:szCs w:val="12"/>
        </w:rPr>
        <w:t xml:space="preserve"> </w:t>
      </w:r>
      <w:r w:rsidRPr="00125758">
        <w:rPr>
          <w:vanish/>
          <w:sz w:val="14"/>
          <w:szCs w:val="12"/>
        </w:rPr>
        <w:t>not</w:t>
      </w:r>
      <w:r w:rsidRPr="00083A9C">
        <w:rPr>
          <w:sz w:val="14"/>
          <w:szCs w:val="12"/>
        </w:rPr>
        <w:t xml:space="preserve"> </w:t>
      </w:r>
      <w:r w:rsidRPr="00125758">
        <w:rPr>
          <w:vanish/>
          <w:sz w:val="14"/>
          <w:szCs w:val="12"/>
        </w:rPr>
        <w:t>for</w:t>
      </w:r>
      <w:r w:rsidRPr="00083A9C">
        <w:rPr>
          <w:sz w:val="14"/>
          <w:szCs w:val="12"/>
        </w:rPr>
        <w:t xml:space="preserve"> </w:t>
      </w:r>
      <w:r w:rsidRPr="00125758">
        <w:rPr>
          <w:vanish/>
          <w:sz w:val="14"/>
          <w:szCs w:val="12"/>
        </w:rPr>
        <w:t>what</w:t>
      </w:r>
      <w:r w:rsidRPr="00083A9C">
        <w:rPr>
          <w:sz w:val="14"/>
          <w:szCs w:val="12"/>
        </w:rPr>
        <w:t xml:space="preserve"> </w:t>
      </w:r>
      <w:r w:rsidRPr="00125758">
        <w:rPr>
          <w:vanish/>
          <w:sz w:val="14"/>
          <w:szCs w:val="12"/>
        </w:rPr>
        <w:t>can</w:t>
      </w:r>
      <w:r w:rsidRPr="00083A9C">
        <w:rPr>
          <w:sz w:val="14"/>
          <w:szCs w:val="12"/>
        </w:rPr>
        <w:t xml:space="preserve"> </w:t>
      </w:r>
      <w:r w:rsidRPr="00125758">
        <w:rPr>
          <w:vanish/>
          <w:sz w:val="14"/>
          <w:szCs w:val="12"/>
        </w:rPr>
        <w:t>be</w:t>
      </w:r>
      <w:r w:rsidRPr="00083A9C">
        <w:rPr>
          <w:sz w:val="14"/>
          <w:szCs w:val="12"/>
        </w:rPr>
        <w:t xml:space="preserve"> </w:t>
      </w:r>
      <w:r w:rsidRPr="00125758">
        <w:rPr>
          <w:vanish/>
          <w:sz w:val="14"/>
          <w:szCs w:val="12"/>
        </w:rPr>
        <w:t>achieved</w:t>
      </w:r>
      <w:r w:rsidRPr="00083A9C">
        <w:rPr>
          <w:sz w:val="14"/>
          <w:szCs w:val="12"/>
        </w:rPr>
        <w:t xml:space="preserve"> </w:t>
      </w:r>
      <w:r w:rsidRPr="00125758">
        <w:rPr>
          <w:vanish/>
          <w:sz w:val="14"/>
          <w:szCs w:val="12"/>
        </w:rPr>
        <w:t>within</w:t>
      </w:r>
      <w:r w:rsidRPr="00083A9C">
        <w:rPr>
          <w:sz w:val="14"/>
          <w:szCs w:val="12"/>
        </w:rPr>
        <w:t xml:space="preserve"> </w:t>
      </w:r>
      <w:r w:rsidRPr="00125758">
        <w:rPr>
          <w:vanish/>
          <w:sz w:val="14"/>
          <w:szCs w:val="12"/>
        </w:rPr>
        <w:t>a</w:t>
      </w:r>
      <w:r w:rsidRPr="00083A9C">
        <w:rPr>
          <w:sz w:val="14"/>
          <w:szCs w:val="12"/>
        </w:rPr>
        <w:t xml:space="preserve"> </w:t>
      </w:r>
      <w:r w:rsidRPr="00125758">
        <w:rPr>
          <w:vanish/>
          <w:sz w:val="14"/>
          <w:szCs w:val="12"/>
        </w:rPr>
        <w:t>current</w:t>
      </w:r>
      <w:r w:rsidRPr="00083A9C">
        <w:rPr>
          <w:sz w:val="14"/>
          <w:szCs w:val="12"/>
        </w:rPr>
        <w:t xml:space="preserve"> </w:t>
      </w:r>
      <w:r w:rsidRPr="00125758">
        <w:rPr>
          <w:vanish/>
          <w:sz w:val="14"/>
          <w:szCs w:val="12"/>
        </w:rPr>
        <w:t>system,</w:t>
      </w:r>
      <w:r w:rsidRPr="00083A9C">
        <w:rPr>
          <w:sz w:val="14"/>
          <w:szCs w:val="12"/>
        </w:rPr>
        <w:t xml:space="preserve"> </w:t>
      </w:r>
      <w:r w:rsidRPr="00125758">
        <w:rPr>
          <w:vanish/>
          <w:sz w:val="14"/>
          <w:szCs w:val="12"/>
        </w:rPr>
        <w:t>but</w:t>
      </w:r>
      <w:r w:rsidRPr="00083A9C">
        <w:rPr>
          <w:sz w:val="14"/>
          <w:szCs w:val="12"/>
        </w:rPr>
        <w:t xml:space="preserve"> </w:t>
      </w:r>
      <w:r w:rsidRPr="00125758">
        <w:rPr>
          <w:vanish/>
          <w:sz w:val="14"/>
          <w:szCs w:val="12"/>
        </w:rPr>
        <w:t>for</w:t>
      </w:r>
      <w:r w:rsidRPr="00083A9C">
        <w:rPr>
          <w:sz w:val="14"/>
          <w:szCs w:val="12"/>
        </w:rPr>
        <w:t xml:space="preserve"> </w:t>
      </w:r>
      <w:r w:rsidRPr="00125758">
        <w:rPr>
          <w:vanish/>
          <w:sz w:val="14"/>
          <w:szCs w:val="12"/>
        </w:rPr>
        <w:t>what</w:t>
      </w:r>
      <w:r w:rsidRPr="00083A9C">
        <w:rPr>
          <w:sz w:val="14"/>
          <w:szCs w:val="12"/>
        </w:rPr>
        <w:t xml:space="preserve"> </w:t>
      </w:r>
      <w:r w:rsidRPr="00125758">
        <w:rPr>
          <w:vanish/>
          <w:sz w:val="14"/>
          <w:szCs w:val="12"/>
        </w:rPr>
        <w:t>should</w:t>
      </w:r>
      <w:r w:rsidRPr="00083A9C">
        <w:rPr>
          <w:sz w:val="14"/>
          <w:szCs w:val="12"/>
        </w:rPr>
        <w:t xml:space="preserve"> </w:t>
      </w:r>
      <w:r w:rsidRPr="00125758">
        <w:rPr>
          <w:vanish/>
          <w:sz w:val="14"/>
          <w:szCs w:val="12"/>
        </w:rPr>
        <w:t>be</w:t>
      </w:r>
      <w:r w:rsidRPr="00083A9C">
        <w:rPr>
          <w:sz w:val="14"/>
          <w:szCs w:val="12"/>
        </w:rPr>
        <w:t xml:space="preserve"> </w:t>
      </w:r>
      <w:r w:rsidRPr="00125758">
        <w:rPr>
          <w:vanish/>
          <w:sz w:val="14"/>
          <w:szCs w:val="12"/>
        </w:rPr>
        <w:t>possible.</w:t>
      </w:r>
      <w:r w:rsidRPr="00083A9C">
        <w:rPr>
          <w:sz w:val="14"/>
          <w:szCs w:val="12"/>
        </w:rPr>
        <w:t xml:space="preserve"> </w:t>
      </w:r>
      <w:r w:rsidRPr="00125758">
        <w:rPr>
          <w:vanish/>
          <w:sz w:val="14"/>
          <w:szCs w:val="12"/>
        </w:rPr>
        <w:t>As</w:t>
      </w:r>
      <w:r w:rsidRPr="00083A9C">
        <w:rPr>
          <w:sz w:val="14"/>
          <w:szCs w:val="12"/>
        </w:rPr>
        <w:t xml:space="preserve"> </w:t>
      </w:r>
      <w:r w:rsidRPr="00125758">
        <w:rPr>
          <w:vanish/>
          <w:sz w:val="14"/>
          <w:szCs w:val="12"/>
        </w:rPr>
        <w:t>of</w:t>
      </w:r>
      <w:r w:rsidRPr="00083A9C">
        <w:rPr>
          <w:sz w:val="14"/>
          <w:szCs w:val="12"/>
        </w:rPr>
        <w:t xml:space="preserve"> </w:t>
      </w:r>
      <w:r w:rsidRPr="00125758">
        <w:rPr>
          <w:vanish/>
          <w:sz w:val="14"/>
          <w:szCs w:val="12"/>
        </w:rPr>
        <w:t>August</w:t>
      </w:r>
      <w:r w:rsidRPr="00083A9C">
        <w:rPr>
          <w:sz w:val="14"/>
          <w:szCs w:val="12"/>
        </w:rPr>
        <w:t xml:space="preserve"> </w:t>
      </w:r>
      <w:r w:rsidRPr="00125758">
        <w:rPr>
          <w:vanish/>
          <w:sz w:val="14"/>
          <w:szCs w:val="12"/>
        </w:rPr>
        <w:t>21,</w:t>
      </w:r>
      <w:r w:rsidRPr="00083A9C">
        <w:rPr>
          <w:sz w:val="14"/>
          <w:szCs w:val="12"/>
        </w:rPr>
        <w:t xml:space="preserve"> </w:t>
      </w:r>
      <w:r w:rsidRPr="00125758">
        <w:rPr>
          <w:vanish/>
          <w:sz w:val="14"/>
          <w:szCs w:val="12"/>
        </w:rPr>
        <w:t>across</w:t>
      </w:r>
      <w:r w:rsidRPr="00083A9C">
        <w:rPr>
          <w:sz w:val="14"/>
          <w:szCs w:val="12"/>
        </w:rPr>
        <w:t xml:space="preserve"> </w:t>
      </w:r>
      <w:r w:rsidRPr="00125758">
        <w:rPr>
          <w:vanish/>
          <w:sz w:val="14"/>
          <w:szCs w:val="12"/>
        </w:rPr>
        <w:t>17</w:t>
      </w:r>
      <w:r w:rsidRPr="00083A9C">
        <w:rPr>
          <w:sz w:val="14"/>
          <w:szCs w:val="12"/>
        </w:rPr>
        <w:t xml:space="preserve"> </w:t>
      </w:r>
      <w:r w:rsidRPr="00125758">
        <w:rPr>
          <w:vanish/>
          <w:sz w:val="14"/>
          <w:szCs w:val="12"/>
        </w:rPr>
        <w:t>states</w:t>
      </w:r>
      <w:r w:rsidRPr="00083A9C">
        <w:rPr>
          <w:sz w:val="14"/>
          <w:szCs w:val="12"/>
        </w:rPr>
        <w:t xml:space="preserve"> </w:t>
      </w:r>
      <w:r w:rsidRPr="00125758">
        <w:rPr>
          <w:vanish/>
          <w:sz w:val="14"/>
          <w:szCs w:val="12"/>
        </w:rPr>
        <w:t>(and</w:t>
      </w:r>
      <w:r w:rsidRPr="00083A9C">
        <w:rPr>
          <w:sz w:val="14"/>
          <w:szCs w:val="12"/>
        </w:rPr>
        <w:t xml:space="preserve"> </w:t>
      </w:r>
      <w:r w:rsidRPr="00125758">
        <w:rPr>
          <w:vanish/>
          <w:sz w:val="14"/>
          <w:szCs w:val="12"/>
        </w:rPr>
        <w:t>one</w:t>
      </w:r>
      <w:r w:rsidRPr="00083A9C">
        <w:rPr>
          <w:sz w:val="14"/>
          <w:szCs w:val="12"/>
        </w:rPr>
        <w:t xml:space="preserve"> </w:t>
      </w:r>
      <w:r w:rsidRPr="00125758">
        <w:rPr>
          <w:vanish/>
          <w:sz w:val="14"/>
          <w:szCs w:val="12"/>
        </w:rPr>
        <w:t>Canadian</w:t>
      </w:r>
      <w:r w:rsidRPr="00083A9C">
        <w:rPr>
          <w:sz w:val="14"/>
          <w:szCs w:val="12"/>
        </w:rPr>
        <w:t xml:space="preserve"> </w:t>
      </w:r>
      <w:r w:rsidRPr="00125758">
        <w:rPr>
          <w:vanish/>
          <w:sz w:val="14"/>
          <w:szCs w:val="12"/>
        </w:rPr>
        <w:t>province),</w:t>
      </w:r>
      <w:r w:rsidRPr="00083A9C">
        <w:rPr>
          <w:sz w:val="14"/>
          <w:szCs w:val="12"/>
        </w:rPr>
        <w:t xml:space="preserve"> </w:t>
      </w:r>
      <w:r w:rsidRPr="00125758">
        <w:rPr>
          <w:rStyle w:val="StyleUnderline"/>
          <w:vanish/>
          <w:sz w:val="14"/>
          <w:u w:val="none"/>
        </w:rPr>
        <w:t>these</w:t>
      </w:r>
      <w:r w:rsidRPr="00083A9C">
        <w:rPr>
          <w:rStyle w:val="StyleUnderline"/>
          <w:sz w:val="14"/>
          <w:u w:val="none"/>
        </w:rPr>
        <w:t xml:space="preserve"> </w:t>
      </w:r>
      <w:r w:rsidRPr="00125758">
        <w:rPr>
          <w:rStyle w:val="StyleUnderline"/>
          <w:vanish/>
          <w:sz w:val="14"/>
          <w:u w:val="none"/>
        </w:rPr>
        <w:t>incarcerated</w:t>
      </w:r>
      <w:r w:rsidRPr="00083A9C">
        <w:rPr>
          <w:rStyle w:val="StyleUnderline"/>
          <w:sz w:val="14"/>
          <w:u w:val="none"/>
        </w:rPr>
        <w:t xml:space="preserve"> </w:t>
      </w:r>
      <w:r w:rsidRPr="00083A9C">
        <w:rPr>
          <w:rStyle w:val="Emphasis"/>
          <w:highlight w:val="yellow"/>
        </w:rPr>
        <w:t>workers are</w:t>
      </w:r>
      <w:r w:rsidRPr="00083A9C">
        <w:rPr>
          <w:rStyle w:val="Emphasis"/>
        </w:rPr>
        <w:t xml:space="preserve"> </w:t>
      </w:r>
      <w:r w:rsidRPr="00083A9C">
        <w:rPr>
          <w:rStyle w:val="Emphasis"/>
          <w:highlight w:val="yellow"/>
        </w:rPr>
        <w:lastRenderedPageBreak/>
        <w:t>demanding</w:t>
      </w:r>
      <w:r w:rsidRPr="00083A9C">
        <w:rPr>
          <w:rStyle w:val="Emphasis"/>
        </w:rPr>
        <w:t xml:space="preserve"> </w:t>
      </w:r>
      <w:r w:rsidRPr="00125758">
        <w:rPr>
          <w:rStyle w:val="Emphasis"/>
          <w:b w:val="0"/>
          <w:bCs/>
          <w:vanish/>
          <w:sz w:val="14"/>
          <w:u w:val="none"/>
        </w:rPr>
        <w:t>real</w:t>
      </w:r>
      <w:r w:rsidRPr="00125758">
        <w:rPr>
          <w:rStyle w:val="Emphasis"/>
          <w:vanish/>
        </w:rPr>
        <w:t>,</w:t>
      </w:r>
      <w:r w:rsidRPr="00083A9C">
        <w:rPr>
          <w:rStyle w:val="Emphasis"/>
        </w:rPr>
        <w:t xml:space="preserve"> </w:t>
      </w:r>
      <w:r w:rsidRPr="00083A9C">
        <w:rPr>
          <w:rStyle w:val="Emphasis"/>
          <w:highlight w:val="yellow"/>
        </w:rPr>
        <w:t>tangible</w:t>
      </w:r>
      <w:r w:rsidRPr="00083A9C">
        <w:rPr>
          <w:rStyle w:val="Emphasis"/>
        </w:rPr>
        <w:t xml:space="preserve"> </w:t>
      </w:r>
      <w:r w:rsidRPr="00125758">
        <w:rPr>
          <w:rStyle w:val="Emphasis"/>
          <w:b w:val="0"/>
          <w:bCs/>
          <w:vanish/>
          <w:sz w:val="14"/>
          <w:u w:val="none"/>
        </w:rPr>
        <w:t>prison</w:t>
      </w:r>
      <w:r w:rsidRPr="00083A9C">
        <w:rPr>
          <w:rStyle w:val="Emphasis"/>
          <w:b w:val="0"/>
          <w:bCs/>
          <w:sz w:val="14"/>
          <w:u w:val="none"/>
        </w:rPr>
        <w:t xml:space="preserve"> </w:t>
      </w:r>
      <w:r w:rsidRPr="00083A9C">
        <w:rPr>
          <w:rStyle w:val="Emphasis"/>
          <w:highlight w:val="yellow"/>
        </w:rPr>
        <w:t>reform</w:t>
      </w:r>
      <w:r w:rsidRPr="00125758">
        <w:rPr>
          <w:rStyle w:val="StyleUnderline"/>
          <w:vanish/>
        </w:rPr>
        <w:t>,</w:t>
      </w:r>
      <w:r w:rsidRPr="00083A9C">
        <w:rPr>
          <w:rStyle w:val="StyleUnderline"/>
        </w:rPr>
        <w:t xml:space="preserve"> </w:t>
      </w:r>
      <w:r w:rsidRPr="00125758">
        <w:rPr>
          <w:vanish/>
          <w:sz w:val="14"/>
          <w:szCs w:val="12"/>
        </w:rPr>
        <w:t>and</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abolition</w:t>
      </w:r>
      <w:r w:rsidRPr="00083A9C">
        <w:rPr>
          <w:sz w:val="14"/>
          <w:szCs w:val="12"/>
        </w:rPr>
        <w:t xml:space="preserve"> </w:t>
      </w:r>
      <w:r w:rsidRPr="00125758">
        <w:rPr>
          <w:vanish/>
          <w:sz w:val="14"/>
          <w:szCs w:val="12"/>
        </w:rPr>
        <w:t>of</w:t>
      </w:r>
      <w:r w:rsidRPr="00083A9C">
        <w:rPr>
          <w:sz w:val="14"/>
          <w:szCs w:val="12"/>
        </w:rPr>
        <w:t xml:space="preserve"> </w:t>
      </w:r>
      <w:r w:rsidRPr="00125758">
        <w:rPr>
          <w:vanish/>
          <w:sz w:val="14"/>
          <w:szCs w:val="12"/>
        </w:rPr>
        <w:t>one</w:t>
      </w:r>
      <w:r w:rsidRPr="00083A9C">
        <w:rPr>
          <w:sz w:val="14"/>
          <w:szCs w:val="12"/>
        </w:rPr>
        <w:t xml:space="preserve"> </w:t>
      </w:r>
      <w:r w:rsidRPr="00125758">
        <w:rPr>
          <w:vanish/>
          <w:sz w:val="14"/>
          <w:szCs w:val="12"/>
        </w:rPr>
        <w:t>of</w:t>
      </w:r>
      <w:r w:rsidRPr="00083A9C">
        <w:rPr>
          <w:sz w:val="14"/>
          <w:szCs w:val="12"/>
        </w:rPr>
        <w:t xml:space="preserve"> </w:t>
      </w:r>
      <w:r w:rsidRPr="00125758">
        <w:rPr>
          <w:vanish/>
          <w:sz w:val="14"/>
          <w:szCs w:val="12"/>
        </w:rPr>
        <w:t>America’s</w:t>
      </w:r>
      <w:r w:rsidRPr="00083A9C">
        <w:rPr>
          <w:sz w:val="14"/>
          <w:szCs w:val="12"/>
        </w:rPr>
        <w:t xml:space="preserve"> </w:t>
      </w:r>
      <w:r w:rsidRPr="00125758">
        <w:rPr>
          <w:vanish/>
          <w:sz w:val="14"/>
          <w:szCs w:val="12"/>
        </w:rPr>
        <w:t>great</w:t>
      </w:r>
      <w:r w:rsidRPr="00083A9C">
        <w:rPr>
          <w:sz w:val="14"/>
          <w:szCs w:val="12"/>
        </w:rPr>
        <w:t xml:space="preserve"> </w:t>
      </w:r>
      <w:r w:rsidRPr="00125758">
        <w:rPr>
          <w:vanish/>
          <w:sz w:val="14"/>
          <w:szCs w:val="12"/>
        </w:rPr>
        <w:t>enduring</w:t>
      </w:r>
      <w:r w:rsidRPr="00083A9C">
        <w:rPr>
          <w:sz w:val="14"/>
          <w:szCs w:val="12"/>
        </w:rPr>
        <w:t xml:space="preserve"> </w:t>
      </w:r>
      <w:r w:rsidRPr="00125758">
        <w:rPr>
          <w:vanish/>
          <w:sz w:val="14"/>
          <w:szCs w:val="12"/>
        </w:rPr>
        <w:t>shames—the</w:t>
      </w:r>
      <w:r w:rsidRPr="00083A9C">
        <w:rPr>
          <w:sz w:val="14"/>
          <w:szCs w:val="12"/>
        </w:rPr>
        <w:t xml:space="preserve"> </w:t>
      </w:r>
      <w:r w:rsidRPr="00125758">
        <w:rPr>
          <w:vanish/>
          <w:sz w:val="14"/>
          <w:szCs w:val="12"/>
        </w:rPr>
        <w:t>loophole</w:t>
      </w:r>
      <w:r w:rsidRPr="00083A9C">
        <w:rPr>
          <w:sz w:val="14"/>
          <w:szCs w:val="12"/>
        </w:rPr>
        <w:t xml:space="preserve"> </w:t>
      </w:r>
      <w:r w:rsidRPr="00125758">
        <w:rPr>
          <w:vanish/>
          <w:sz w:val="14"/>
          <w:szCs w:val="12"/>
        </w:rPr>
        <w:t>enacted</w:t>
      </w:r>
      <w:r w:rsidRPr="00083A9C">
        <w:rPr>
          <w:sz w:val="14"/>
          <w:szCs w:val="12"/>
        </w:rPr>
        <w:t xml:space="preserve"> </w:t>
      </w:r>
      <w:r w:rsidRPr="00125758">
        <w:rPr>
          <w:vanish/>
          <w:sz w:val="14"/>
          <w:szCs w:val="12"/>
        </w:rPr>
        <w:t>by</w:t>
      </w:r>
      <w:r w:rsidRPr="00083A9C">
        <w:rPr>
          <w:sz w:val="14"/>
          <w:szCs w:val="12"/>
        </w:rPr>
        <w:t xml:space="preserve"> </w:t>
      </w:r>
      <w:hyperlink r:id="rId49">
        <w:r w:rsidRPr="00125758">
          <w:rPr>
            <w:rStyle w:val="Hyperlink"/>
            <w:vanish/>
            <w:sz w:val="14"/>
            <w:szCs w:val="12"/>
          </w:rPr>
          <w:t>the</w:t>
        </w:r>
        <w:r w:rsidRPr="00083A9C">
          <w:rPr>
            <w:rStyle w:val="Hyperlink"/>
            <w:sz w:val="14"/>
            <w:szCs w:val="12"/>
          </w:rPr>
          <w:t xml:space="preserve"> </w:t>
        </w:r>
        <w:r w:rsidRPr="00125758">
          <w:rPr>
            <w:rStyle w:val="Hyperlink"/>
            <w:vanish/>
            <w:sz w:val="14"/>
            <w:szCs w:val="12"/>
          </w:rPr>
          <w:t>13th</w:t>
        </w:r>
        <w:r w:rsidRPr="00083A9C">
          <w:rPr>
            <w:rStyle w:val="Hyperlink"/>
            <w:sz w:val="14"/>
            <w:szCs w:val="12"/>
          </w:rPr>
          <w:t xml:space="preserve"> </w:t>
        </w:r>
        <w:r w:rsidRPr="00125758">
          <w:rPr>
            <w:rStyle w:val="Hyperlink"/>
            <w:vanish/>
            <w:sz w:val="14"/>
            <w:szCs w:val="12"/>
          </w:rPr>
          <w:t>amendment</w:t>
        </w:r>
      </w:hyperlink>
      <w:r w:rsidRPr="00083A9C">
        <w:rPr>
          <w:sz w:val="14"/>
          <w:szCs w:val="12"/>
        </w:rPr>
        <w:t xml:space="preserve"> </w:t>
      </w:r>
      <w:r w:rsidRPr="00125758">
        <w:rPr>
          <w:vanish/>
          <w:sz w:val="14"/>
          <w:szCs w:val="12"/>
        </w:rPr>
        <w:t>that</w:t>
      </w:r>
      <w:r w:rsidRPr="00083A9C">
        <w:rPr>
          <w:sz w:val="14"/>
          <w:szCs w:val="12"/>
        </w:rPr>
        <w:t xml:space="preserve"> </w:t>
      </w:r>
      <w:r w:rsidRPr="00125758">
        <w:rPr>
          <w:vanish/>
          <w:sz w:val="14"/>
          <w:szCs w:val="12"/>
        </w:rPr>
        <w:t>decrees</w:t>
      </w:r>
      <w:r w:rsidRPr="00083A9C">
        <w:rPr>
          <w:sz w:val="14"/>
          <w:szCs w:val="12"/>
        </w:rPr>
        <w:t xml:space="preserve"> </w:t>
      </w:r>
      <w:r w:rsidRPr="00125758">
        <w:rPr>
          <w:vanish/>
          <w:sz w:val="14"/>
          <w:szCs w:val="12"/>
        </w:rPr>
        <w:t>slavery</w:t>
      </w:r>
      <w:r w:rsidRPr="00083A9C">
        <w:rPr>
          <w:sz w:val="14"/>
          <w:szCs w:val="12"/>
        </w:rPr>
        <w:t xml:space="preserve"> </w:t>
      </w:r>
      <w:r w:rsidRPr="00125758">
        <w:rPr>
          <w:vanish/>
          <w:sz w:val="14"/>
          <w:szCs w:val="12"/>
        </w:rPr>
        <w:t>can</w:t>
      </w:r>
      <w:r w:rsidRPr="00083A9C">
        <w:rPr>
          <w:sz w:val="14"/>
          <w:szCs w:val="12"/>
        </w:rPr>
        <w:t xml:space="preserve"> </w:t>
      </w:r>
      <w:r w:rsidRPr="00125758">
        <w:rPr>
          <w:vanish/>
          <w:sz w:val="14"/>
          <w:szCs w:val="12"/>
        </w:rPr>
        <w:t>be</w:t>
      </w:r>
      <w:r w:rsidRPr="00083A9C">
        <w:rPr>
          <w:sz w:val="14"/>
          <w:szCs w:val="12"/>
        </w:rPr>
        <w:t xml:space="preserve"> </w:t>
      </w:r>
      <w:r w:rsidRPr="00125758">
        <w:rPr>
          <w:vanish/>
          <w:sz w:val="14"/>
          <w:szCs w:val="12"/>
        </w:rPr>
        <w:t>used</w:t>
      </w:r>
      <w:r w:rsidRPr="00083A9C">
        <w:rPr>
          <w:sz w:val="14"/>
          <w:szCs w:val="12"/>
        </w:rPr>
        <w:t xml:space="preserve"> </w:t>
      </w:r>
      <w:r w:rsidRPr="00125758">
        <w:rPr>
          <w:vanish/>
          <w:sz w:val="14"/>
          <w:szCs w:val="12"/>
        </w:rPr>
        <w:t>to</w:t>
      </w:r>
      <w:r w:rsidRPr="00083A9C">
        <w:rPr>
          <w:sz w:val="14"/>
          <w:szCs w:val="12"/>
        </w:rPr>
        <w:t xml:space="preserve"> </w:t>
      </w:r>
      <w:r w:rsidRPr="00125758">
        <w:rPr>
          <w:vanish/>
          <w:sz w:val="14"/>
          <w:szCs w:val="12"/>
        </w:rPr>
        <w:t>penalize</w:t>
      </w:r>
      <w:r w:rsidRPr="00083A9C">
        <w:rPr>
          <w:sz w:val="14"/>
          <w:szCs w:val="12"/>
        </w:rPr>
        <w:t xml:space="preserve"> </w:t>
      </w:r>
      <w:r w:rsidRPr="00125758">
        <w:rPr>
          <w:vanish/>
          <w:sz w:val="14"/>
          <w:szCs w:val="12"/>
        </w:rPr>
        <w:t>those</w:t>
      </w:r>
      <w:r w:rsidRPr="00083A9C">
        <w:rPr>
          <w:sz w:val="14"/>
          <w:szCs w:val="12"/>
        </w:rPr>
        <w:t xml:space="preserve"> </w:t>
      </w:r>
      <w:r w:rsidRPr="00125758">
        <w:rPr>
          <w:vanish/>
          <w:sz w:val="14"/>
          <w:szCs w:val="12"/>
        </w:rPr>
        <w:t>convicted</w:t>
      </w:r>
      <w:r w:rsidRPr="00083A9C">
        <w:rPr>
          <w:sz w:val="14"/>
          <w:szCs w:val="12"/>
        </w:rPr>
        <w:t xml:space="preserve"> </w:t>
      </w:r>
      <w:r w:rsidRPr="00125758">
        <w:rPr>
          <w:vanish/>
          <w:sz w:val="14"/>
          <w:szCs w:val="12"/>
        </w:rPr>
        <w:t>of</w:t>
      </w:r>
      <w:r w:rsidRPr="00083A9C">
        <w:rPr>
          <w:sz w:val="14"/>
          <w:szCs w:val="12"/>
        </w:rPr>
        <w:t xml:space="preserve"> </w:t>
      </w:r>
      <w:r w:rsidRPr="00125758">
        <w:rPr>
          <w:vanish/>
          <w:sz w:val="14"/>
          <w:szCs w:val="12"/>
        </w:rPr>
        <w:t>a</w:t>
      </w:r>
      <w:r w:rsidRPr="00083A9C">
        <w:rPr>
          <w:sz w:val="14"/>
          <w:szCs w:val="12"/>
        </w:rPr>
        <w:t xml:space="preserve"> </w:t>
      </w:r>
      <w:r w:rsidRPr="00125758">
        <w:rPr>
          <w:vanish/>
          <w:sz w:val="14"/>
          <w:szCs w:val="12"/>
        </w:rPr>
        <w:t>crime.</w:t>
      </w:r>
      <w:r w:rsidRPr="00083A9C">
        <w:rPr>
          <w:sz w:val="14"/>
          <w:szCs w:val="12"/>
        </w:rPr>
        <w:t xml:space="preserve"> </w:t>
      </w:r>
      <w:r w:rsidRPr="00125758">
        <w:rPr>
          <w:vanish/>
          <w:sz w:val="14"/>
          <w:szCs w:val="12"/>
        </w:rPr>
        <w:t>This</w:t>
      </w:r>
      <w:r w:rsidRPr="00083A9C">
        <w:rPr>
          <w:sz w:val="14"/>
          <w:szCs w:val="12"/>
        </w:rPr>
        <w:t xml:space="preserve"> </w:t>
      </w:r>
      <w:r w:rsidRPr="00125758">
        <w:rPr>
          <w:vanish/>
          <w:sz w:val="14"/>
          <w:szCs w:val="12"/>
        </w:rPr>
        <w:t>is</w:t>
      </w:r>
      <w:r w:rsidRPr="00083A9C">
        <w:rPr>
          <w:sz w:val="14"/>
          <w:szCs w:val="12"/>
        </w:rPr>
        <w:t xml:space="preserve"> </w:t>
      </w:r>
      <w:r w:rsidRPr="00125758">
        <w:rPr>
          <w:vanish/>
          <w:sz w:val="14"/>
          <w:szCs w:val="12"/>
        </w:rPr>
        <w:t>where</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term</w:t>
      </w:r>
      <w:r w:rsidRPr="00083A9C">
        <w:rPr>
          <w:sz w:val="14"/>
          <w:szCs w:val="12"/>
        </w:rPr>
        <w:t xml:space="preserve"> </w:t>
      </w:r>
      <w:r w:rsidRPr="00125758">
        <w:rPr>
          <w:vanish/>
          <w:sz w:val="14"/>
          <w:szCs w:val="12"/>
        </w:rPr>
        <w:t>“prison</w:t>
      </w:r>
      <w:r w:rsidRPr="00083A9C">
        <w:rPr>
          <w:sz w:val="14"/>
          <w:szCs w:val="12"/>
        </w:rPr>
        <w:t xml:space="preserve"> </w:t>
      </w:r>
      <w:r w:rsidRPr="00125758">
        <w:rPr>
          <w:vanish/>
          <w:sz w:val="14"/>
          <w:szCs w:val="12"/>
        </w:rPr>
        <w:t>slavery”</w:t>
      </w:r>
      <w:r w:rsidRPr="00083A9C">
        <w:rPr>
          <w:sz w:val="14"/>
          <w:szCs w:val="12"/>
        </w:rPr>
        <w:t xml:space="preserve"> </w:t>
      </w:r>
      <w:r w:rsidRPr="00125758">
        <w:rPr>
          <w:vanish/>
          <w:sz w:val="14"/>
          <w:szCs w:val="12"/>
        </w:rPr>
        <w:t>originates,</w:t>
      </w:r>
      <w:r w:rsidRPr="00083A9C">
        <w:rPr>
          <w:sz w:val="14"/>
          <w:szCs w:val="12"/>
        </w:rPr>
        <w:t xml:space="preserve"> </w:t>
      </w:r>
      <w:r w:rsidRPr="00125758">
        <w:rPr>
          <w:vanish/>
          <w:sz w:val="14"/>
          <w:szCs w:val="12"/>
        </w:rPr>
        <w:t>as</w:t>
      </w:r>
      <w:r w:rsidRPr="00083A9C">
        <w:rPr>
          <w:sz w:val="14"/>
          <w:szCs w:val="12"/>
        </w:rPr>
        <w:t xml:space="preserve"> </w:t>
      </w:r>
      <w:r w:rsidRPr="00125758">
        <w:rPr>
          <w:vanish/>
          <w:sz w:val="14"/>
          <w:szCs w:val="12"/>
        </w:rPr>
        <w:t>director</w:t>
      </w:r>
      <w:r w:rsidRPr="00083A9C">
        <w:rPr>
          <w:sz w:val="14"/>
          <w:szCs w:val="12"/>
        </w:rPr>
        <w:t xml:space="preserve"> </w:t>
      </w:r>
      <w:r w:rsidRPr="00125758">
        <w:rPr>
          <w:vanish/>
          <w:sz w:val="14"/>
          <w:szCs w:val="12"/>
        </w:rPr>
        <w:t>Ava</w:t>
      </w:r>
      <w:r w:rsidRPr="00083A9C">
        <w:rPr>
          <w:sz w:val="14"/>
          <w:szCs w:val="12"/>
        </w:rPr>
        <w:t xml:space="preserve"> </w:t>
      </w:r>
      <w:r w:rsidRPr="00125758">
        <w:rPr>
          <w:vanish/>
          <w:sz w:val="14"/>
          <w:szCs w:val="12"/>
        </w:rPr>
        <w:t>DuVernay</w:t>
      </w:r>
      <w:r w:rsidRPr="00083A9C">
        <w:rPr>
          <w:sz w:val="14"/>
          <w:szCs w:val="12"/>
        </w:rPr>
        <w:t xml:space="preserve"> </w:t>
      </w:r>
      <w:r w:rsidRPr="00125758">
        <w:rPr>
          <w:vanish/>
          <w:sz w:val="14"/>
          <w:szCs w:val="12"/>
        </w:rPr>
        <w:t>laid</w:t>
      </w:r>
      <w:r w:rsidRPr="00083A9C">
        <w:rPr>
          <w:sz w:val="14"/>
          <w:szCs w:val="12"/>
        </w:rPr>
        <w:t xml:space="preserve"> </w:t>
      </w:r>
      <w:r w:rsidRPr="00125758">
        <w:rPr>
          <w:vanish/>
          <w:sz w:val="14"/>
          <w:szCs w:val="12"/>
        </w:rPr>
        <w:t>out</w:t>
      </w:r>
      <w:r w:rsidRPr="00083A9C">
        <w:rPr>
          <w:sz w:val="14"/>
          <w:szCs w:val="12"/>
        </w:rPr>
        <w:t xml:space="preserve"> </w:t>
      </w:r>
      <w:r w:rsidRPr="00125758">
        <w:rPr>
          <w:vanish/>
          <w:sz w:val="14"/>
          <w:szCs w:val="12"/>
        </w:rPr>
        <w:t>in</w:t>
      </w:r>
      <w:r w:rsidRPr="00083A9C">
        <w:rPr>
          <w:sz w:val="14"/>
          <w:szCs w:val="12"/>
        </w:rPr>
        <w:t xml:space="preserve"> </w:t>
      </w:r>
      <w:r w:rsidRPr="00125758">
        <w:rPr>
          <w:vanish/>
          <w:sz w:val="14"/>
          <w:szCs w:val="12"/>
        </w:rPr>
        <w:t>her</w:t>
      </w:r>
      <w:r w:rsidRPr="00083A9C">
        <w:rPr>
          <w:sz w:val="14"/>
          <w:szCs w:val="12"/>
        </w:rPr>
        <w:t xml:space="preserve"> </w:t>
      </w:r>
      <w:r w:rsidRPr="00125758">
        <w:rPr>
          <w:vanish/>
          <w:sz w:val="14"/>
          <w:szCs w:val="12"/>
        </w:rPr>
        <w:t>groundbreaking</w:t>
      </w:r>
      <w:r w:rsidRPr="00083A9C">
        <w:rPr>
          <w:sz w:val="14"/>
          <w:szCs w:val="12"/>
        </w:rPr>
        <w:t xml:space="preserve"> </w:t>
      </w:r>
      <w:hyperlink r:id="rId50">
        <w:r w:rsidRPr="00125758">
          <w:rPr>
            <w:rStyle w:val="Hyperlink"/>
            <w:vanish/>
            <w:sz w:val="14"/>
            <w:szCs w:val="12"/>
          </w:rPr>
          <w:t>2016</w:t>
        </w:r>
        <w:r w:rsidRPr="00083A9C">
          <w:rPr>
            <w:rStyle w:val="Hyperlink"/>
            <w:sz w:val="14"/>
            <w:szCs w:val="12"/>
          </w:rPr>
          <w:t xml:space="preserve"> </w:t>
        </w:r>
        <w:r w:rsidRPr="00125758">
          <w:rPr>
            <w:rStyle w:val="Hyperlink"/>
            <w:vanish/>
            <w:sz w:val="14"/>
            <w:szCs w:val="12"/>
          </w:rPr>
          <w:t>documentary</w:t>
        </w:r>
        <w:r w:rsidRPr="00083A9C">
          <w:rPr>
            <w:rStyle w:val="Hyperlink"/>
            <w:sz w:val="14"/>
            <w:szCs w:val="12"/>
          </w:rPr>
          <w:t xml:space="preserve"> </w:t>
        </w:r>
        <w:r w:rsidRPr="00125758">
          <w:rPr>
            <w:rStyle w:val="Hyperlink"/>
            <w:vanish/>
            <w:sz w:val="14"/>
            <w:szCs w:val="12"/>
          </w:rPr>
          <w:t>13th</w:t>
        </w:r>
      </w:hyperlink>
      <w:r w:rsidRPr="00125758">
        <w:rPr>
          <w:vanish/>
          <w:sz w:val="14"/>
          <w:szCs w:val="12"/>
        </w:rPr>
        <w:t>,</w:t>
      </w:r>
      <w:r w:rsidRPr="00083A9C">
        <w:rPr>
          <w:sz w:val="14"/>
          <w:szCs w:val="12"/>
        </w:rPr>
        <w:t xml:space="preserve"> </w:t>
      </w:r>
      <w:r w:rsidRPr="00125758">
        <w:rPr>
          <w:vanish/>
          <w:sz w:val="14"/>
          <w:szCs w:val="12"/>
        </w:rPr>
        <w:t>which</w:t>
      </w:r>
      <w:r w:rsidRPr="00083A9C">
        <w:rPr>
          <w:sz w:val="14"/>
          <w:szCs w:val="12"/>
        </w:rPr>
        <w:t xml:space="preserve"> </w:t>
      </w:r>
      <w:r w:rsidRPr="00125758">
        <w:rPr>
          <w:vanish/>
          <w:sz w:val="14"/>
          <w:szCs w:val="12"/>
        </w:rPr>
        <w:t>argues</w:t>
      </w:r>
      <w:r w:rsidRPr="00083A9C">
        <w:rPr>
          <w:sz w:val="14"/>
          <w:szCs w:val="12"/>
        </w:rPr>
        <w:t xml:space="preserve"> </w:t>
      </w:r>
      <w:r w:rsidRPr="00125758">
        <w:rPr>
          <w:vanish/>
          <w:sz w:val="14"/>
          <w:szCs w:val="12"/>
        </w:rPr>
        <w:t>that</w:t>
      </w:r>
      <w:r w:rsidRPr="00083A9C">
        <w:rPr>
          <w:sz w:val="14"/>
          <w:szCs w:val="12"/>
        </w:rPr>
        <w:t xml:space="preserve"> </w:t>
      </w:r>
      <w:r w:rsidRPr="00125758">
        <w:rPr>
          <w:vanish/>
          <w:sz w:val="14"/>
          <w:szCs w:val="12"/>
        </w:rPr>
        <w:t>slavery</w:t>
      </w:r>
      <w:r w:rsidRPr="00083A9C">
        <w:rPr>
          <w:sz w:val="14"/>
          <w:szCs w:val="12"/>
        </w:rPr>
        <w:t xml:space="preserve"> </w:t>
      </w:r>
      <w:r w:rsidRPr="00125758">
        <w:rPr>
          <w:vanish/>
          <w:sz w:val="14"/>
          <w:szCs w:val="12"/>
        </w:rPr>
        <w:t>never</w:t>
      </w:r>
      <w:r w:rsidRPr="00083A9C">
        <w:rPr>
          <w:sz w:val="14"/>
          <w:szCs w:val="12"/>
        </w:rPr>
        <w:t xml:space="preserve"> </w:t>
      </w:r>
      <w:r w:rsidRPr="00125758">
        <w:rPr>
          <w:vanish/>
          <w:sz w:val="14"/>
          <w:szCs w:val="12"/>
        </w:rPr>
        <w:t>ended</w:t>
      </w:r>
      <w:r w:rsidRPr="00083A9C">
        <w:rPr>
          <w:sz w:val="14"/>
          <w:szCs w:val="12"/>
        </w:rPr>
        <w:t xml:space="preserve"> </w:t>
      </w:r>
      <w:r w:rsidRPr="00125758">
        <w:rPr>
          <w:vanish/>
          <w:sz w:val="14"/>
          <w:szCs w:val="12"/>
        </w:rPr>
        <w:t>—</w:t>
      </w:r>
      <w:r w:rsidRPr="00083A9C">
        <w:rPr>
          <w:sz w:val="14"/>
          <w:szCs w:val="12"/>
        </w:rPr>
        <w:t xml:space="preserve"> </w:t>
      </w:r>
      <w:r w:rsidRPr="00125758">
        <w:rPr>
          <w:vanish/>
          <w:sz w:val="14"/>
          <w:szCs w:val="12"/>
        </w:rPr>
        <w:t>it</w:t>
      </w:r>
      <w:r w:rsidRPr="00083A9C">
        <w:rPr>
          <w:sz w:val="14"/>
          <w:szCs w:val="12"/>
        </w:rPr>
        <w:t xml:space="preserve"> </w:t>
      </w:r>
      <w:r w:rsidRPr="00125758">
        <w:rPr>
          <w:vanish/>
          <w:sz w:val="14"/>
          <w:szCs w:val="12"/>
        </w:rPr>
        <w:t>was</w:t>
      </w:r>
      <w:r w:rsidRPr="00083A9C">
        <w:rPr>
          <w:sz w:val="14"/>
          <w:szCs w:val="12"/>
        </w:rPr>
        <w:t xml:space="preserve"> </w:t>
      </w:r>
      <w:r w:rsidRPr="00125758">
        <w:rPr>
          <w:vanish/>
          <w:sz w:val="14"/>
          <w:szCs w:val="12"/>
        </w:rPr>
        <w:t>just</w:t>
      </w:r>
      <w:r w:rsidRPr="00083A9C">
        <w:rPr>
          <w:sz w:val="14"/>
          <w:szCs w:val="12"/>
        </w:rPr>
        <w:t xml:space="preserve"> </w:t>
      </w:r>
      <w:r w:rsidRPr="00125758">
        <w:rPr>
          <w:vanish/>
          <w:sz w:val="14"/>
          <w:szCs w:val="12"/>
        </w:rPr>
        <w:t>repurposed</w:t>
      </w:r>
      <w:r w:rsidRPr="00083A9C">
        <w:rPr>
          <w:sz w:val="14"/>
          <w:szCs w:val="12"/>
        </w:rPr>
        <w:t xml:space="preserve"> </w:t>
      </w:r>
      <w:r w:rsidRPr="00125758">
        <w:rPr>
          <w:vanish/>
          <w:sz w:val="14"/>
          <w:szCs w:val="12"/>
        </w:rPr>
        <w:t>by</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prison</w:t>
      </w:r>
      <w:r w:rsidRPr="00083A9C">
        <w:rPr>
          <w:sz w:val="14"/>
          <w:szCs w:val="12"/>
        </w:rPr>
        <w:t xml:space="preserve"> </w:t>
      </w:r>
      <w:r w:rsidRPr="00125758">
        <w:rPr>
          <w:vanish/>
          <w:sz w:val="14"/>
          <w:szCs w:val="12"/>
        </w:rPr>
        <w:t>industrial</w:t>
      </w:r>
      <w:r w:rsidRPr="00083A9C">
        <w:rPr>
          <w:sz w:val="14"/>
          <w:szCs w:val="12"/>
        </w:rPr>
        <w:t xml:space="preserve"> </w:t>
      </w:r>
      <w:r w:rsidRPr="00125758">
        <w:rPr>
          <w:vanish/>
          <w:sz w:val="14"/>
          <w:szCs w:val="12"/>
        </w:rPr>
        <w:t>complex</w:t>
      </w:r>
      <w:r w:rsidRPr="00083A9C">
        <w:rPr>
          <w:sz w:val="14"/>
          <w:szCs w:val="12"/>
        </w:rPr>
        <w:t xml:space="preserve"> </w:t>
      </w:r>
      <w:r w:rsidRPr="00125758">
        <w:rPr>
          <w:vanish/>
          <w:sz w:val="14"/>
          <w:szCs w:val="12"/>
        </w:rPr>
        <w:t>and</w:t>
      </w:r>
      <w:r w:rsidRPr="00083A9C">
        <w:rPr>
          <w:sz w:val="14"/>
          <w:szCs w:val="12"/>
        </w:rPr>
        <w:t xml:space="preserve"> </w:t>
      </w:r>
      <w:r w:rsidRPr="00125758">
        <w:rPr>
          <w:vanish/>
          <w:sz w:val="14"/>
          <w:szCs w:val="12"/>
        </w:rPr>
        <w:t>blossomed</w:t>
      </w:r>
      <w:r w:rsidRPr="00083A9C">
        <w:rPr>
          <w:sz w:val="14"/>
          <w:szCs w:val="12"/>
        </w:rPr>
        <w:t xml:space="preserve"> </w:t>
      </w:r>
      <w:r w:rsidRPr="00125758">
        <w:rPr>
          <w:vanish/>
          <w:sz w:val="14"/>
          <w:szCs w:val="12"/>
        </w:rPr>
        <w:t>as</w:t>
      </w:r>
      <w:r w:rsidRPr="00083A9C">
        <w:rPr>
          <w:sz w:val="14"/>
          <w:szCs w:val="12"/>
        </w:rPr>
        <w:t xml:space="preserve"> </w:t>
      </w:r>
      <w:r w:rsidRPr="00125758">
        <w:rPr>
          <w:vanish/>
          <w:sz w:val="14"/>
          <w:szCs w:val="12"/>
        </w:rPr>
        <w:t>mass</w:t>
      </w:r>
      <w:r w:rsidRPr="00083A9C">
        <w:rPr>
          <w:sz w:val="14"/>
          <w:szCs w:val="12"/>
        </w:rPr>
        <w:t xml:space="preserve"> </w:t>
      </w:r>
      <w:r w:rsidRPr="00125758">
        <w:rPr>
          <w:vanish/>
          <w:sz w:val="14"/>
          <w:szCs w:val="12"/>
        </w:rPr>
        <w:t>incarceration.</w:t>
      </w:r>
      <w:r w:rsidRPr="00083A9C">
        <w:rPr>
          <w:sz w:val="14"/>
          <w:szCs w:val="12"/>
        </w:rPr>
        <w:t xml:space="preserve"> </w:t>
      </w:r>
      <w:r w:rsidRPr="00125758">
        <w:rPr>
          <w:vanish/>
          <w:sz w:val="14"/>
          <w:szCs w:val="12"/>
        </w:rPr>
        <w:t>Her</w:t>
      </w:r>
      <w:r w:rsidRPr="00083A9C">
        <w:rPr>
          <w:sz w:val="14"/>
          <w:szCs w:val="12"/>
        </w:rPr>
        <w:t xml:space="preserve"> </w:t>
      </w:r>
      <w:r w:rsidRPr="00125758">
        <w:rPr>
          <w:vanish/>
          <w:sz w:val="14"/>
          <w:szCs w:val="12"/>
        </w:rPr>
        <w:t>documentary</w:t>
      </w:r>
      <w:r w:rsidRPr="00083A9C">
        <w:rPr>
          <w:sz w:val="14"/>
          <w:szCs w:val="12"/>
        </w:rPr>
        <w:t xml:space="preserve"> </w:t>
      </w:r>
      <w:r w:rsidRPr="00125758">
        <w:rPr>
          <w:vanish/>
          <w:sz w:val="14"/>
          <w:szCs w:val="12"/>
        </w:rPr>
        <w:t>argued</w:t>
      </w:r>
      <w:r w:rsidRPr="00083A9C">
        <w:rPr>
          <w:sz w:val="14"/>
          <w:szCs w:val="12"/>
        </w:rPr>
        <w:t xml:space="preserve"> </w:t>
      </w:r>
      <w:r w:rsidRPr="00125758">
        <w:rPr>
          <w:vanish/>
          <w:sz w:val="14"/>
          <w:szCs w:val="12"/>
        </w:rPr>
        <w:t>that</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new</w:t>
      </w:r>
      <w:r w:rsidRPr="00083A9C">
        <w:rPr>
          <w:sz w:val="14"/>
          <w:szCs w:val="12"/>
        </w:rPr>
        <w:t xml:space="preserve"> </w:t>
      </w:r>
      <w:r w:rsidRPr="00125758">
        <w:rPr>
          <w:vanish/>
          <w:sz w:val="14"/>
          <w:szCs w:val="12"/>
        </w:rPr>
        <w:t>American</w:t>
      </w:r>
      <w:r w:rsidRPr="00083A9C">
        <w:rPr>
          <w:sz w:val="14"/>
          <w:szCs w:val="12"/>
        </w:rPr>
        <w:t xml:space="preserve"> </w:t>
      </w:r>
      <w:r w:rsidRPr="00125758">
        <w:rPr>
          <w:vanish/>
          <w:sz w:val="14"/>
          <w:szCs w:val="12"/>
        </w:rPr>
        <w:t>plantations</w:t>
      </w:r>
      <w:r w:rsidRPr="00083A9C">
        <w:rPr>
          <w:sz w:val="14"/>
          <w:szCs w:val="12"/>
        </w:rPr>
        <w:t xml:space="preserve"> </w:t>
      </w:r>
      <w:r w:rsidRPr="00125758">
        <w:rPr>
          <w:vanish/>
          <w:sz w:val="14"/>
          <w:szCs w:val="12"/>
        </w:rPr>
        <w:t>don’t</w:t>
      </w:r>
      <w:r w:rsidRPr="00083A9C">
        <w:rPr>
          <w:sz w:val="14"/>
          <w:szCs w:val="12"/>
        </w:rPr>
        <w:t xml:space="preserve"> </w:t>
      </w:r>
      <w:r w:rsidRPr="00125758">
        <w:rPr>
          <w:vanish/>
          <w:sz w:val="14"/>
          <w:szCs w:val="12"/>
        </w:rPr>
        <w:t>grow</w:t>
      </w:r>
      <w:r w:rsidRPr="00083A9C">
        <w:rPr>
          <w:sz w:val="14"/>
          <w:szCs w:val="12"/>
        </w:rPr>
        <w:t xml:space="preserve"> </w:t>
      </w:r>
      <w:r w:rsidRPr="00125758">
        <w:rPr>
          <w:vanish/>
          <w:sz w:val="14"/>
          <w:szCs w:val="12"/>
        </w:rPr>
        <w:t>cotton,</w:t>
      </w:r>
      <w:r w:rsidRPr="00083A9C">
        <w:rPr>
          <w:sz w:val="14"/>
          <w:szCs w:val="12"/>
        </w:rPr>
        <w:t xml:space="preserve"> </w:t>
      </w:r>
      <w:r w:rsidRPr="00125758">
        <w:rPr>
          <w:vanish/>
          <w:sz w:val="14"/>
          <w:szCs w:val="12"/>
        </w:rPr>
        <w:t>they</w:t>
      </w:r>
      <w:r w:rsidRPr="00083A9C">
        <w:rPr>
          <w:sz w:val="14"/>
          <w:szCs w:val="12"/>
        </w:rPr>
        <w:t xml:space="preserve"> </w:t>
      </w:r>
      <w:r w:rsidRPr="00125758">
        <w:rPr>
          <w:vanish/>
          <w:sz w:val="14"/>
          <w:szCs w:val="12"/>
        </w:rPr>
        <w:t>work</w:t>
      </w:r>
      <w:r w:rsidRPr="00083A9C">
        <w:rPr>
          <w:sz w:val="14"/>
          <w:szCs w:val="12"/>
        </w:rPr>
        <w:t xml:space="preserve"> </w:t>
      </w:r>
      <w:r w:rsidRPr="00125758">
        <w:rPr>
          <w:vanish/>
          <w:sz w:val="14"/>
          <w:szCs w:val="12"/>
        </w:rPr>
        <w:t>prison</w:t>
      </w:r>
      <w:r w:rsidRPr="00083A9C">
        <w:rPr>
          <w:sz w:val="14"/>
          <w:szCs w:val="12"/>
        </w:rPr>
        <w:t xml:space="preserve"> </w:t>
      </w:r>
      <w:r w:rsidRPr="00125758">
        <w:rPr>
          <w:vanish/>
          <w:sz w:val="14"/>
          <w:szCs w:val="12"/>
        </w:rPr>
        <w:t>jobs</w:t>
      </w:r>
      <w:r w:rsidRPr="00083A9C">
        <w:rPr>
          <w:sz w:val="14"/>
          <w:szCs w:val="12"/>
        </w:rPr>
        <w:t xml:space="preserve"> </w:t>
      </w:r>
      <w:r w:rsidRPr="00125758">
        <w:rPr>
          <w:vanish/>
          <w:sz w:val="14"/>
          <w:szCs w:val="12"/>
        </w:rPr>
        <w:t>churning</w:t>
      </w:r>
      <w:r w:rsidRPr="00083A9C">
        <w:rPr>
          <w:sz w:val="14"/>
          <w:szCs w:val="12"/>
        </w:rPr>
        <w:t xml:space="preserve"> </w:t>
      </w:r>
      <w:r w:rsidRPr="00125758">
        <w:rPr>
          <w:vanish/>
          <w:sz w:val="14"/>
          <w:szCs w:val="12"/>
        </w:rPr>
        <w:t>out</w:t>
      </w:r>
      <w:r w:rsidRPr="00083A9C">
        <w:rPr>
          <w:sz w:val="14"/>
          <w:szCs w:val="12"/>
        </w:rPr>
        <w:t xml:space="preserve"> </w:t>
      </w:r>
      <w:r w:rsidRPr="00125758">
        <w:rPr>
          <w:vanish/>
          <w:sz w:val="14"/>
          <w:szCs w:val="12"/>
        </w:rPr>
        <w:t>license</w:t>
      </w:r>
      <w:r w:rsidRPr="00083A9C">
        <w:rPr>
          <w:sz w:val="14"/>
          <w:szCs w:val="12"/>
        </w:rPr>
        <w:t xml:space="preserve"> </w:t>
      </w:r>
      <w:r w:rsidRPr="00125758">
        <w:rPr>
          <w:vanish/>
          <w:sz w:val="14"/>
          <w:szCs w:val="12"/>
        </w:rPr>
        <w:t>plates</w:t>
      </w:r>
      <w:r w:rsidRPr="00083A9C">
        <w:rPr>
          <w:sz w:val="14"/>
          <w:szCs w:val="12"/>
        </w:rPr>
        <w:t xml:space="preserve"> </w:t>
      </w:r>
      <w:r w:rsidRPr="00125758">
        <w:rPr>
          <w:vanish/>
          <w:sz w:val="14"/>
          <w:szCs w:val="12"/>
        </w:rPr>
        <w:t>and</w:t>
      </w:r>
      <w:r w:rsidRPr="00083A9C">
        <w:rPr>
          <w:sz w:val="14"/>
          <w:szCs w:val="12"/>
        </w:rPr>
        <w:t xml:space="preserve"> </w:t>
      </w:r>
      <w:r w:rsidRPr="00125758">
        <w:rPr>
          <w:vanish/>
          <w:sz w:val="14"/>
          <w:szCs w:val="12"/>
        </w:rPr>
        <w:t>other</w:t>
      </w:r>
      <w:r w:rsidRPr="00083A9C">
        <w:rPr>
          <w:sz w:val="14"/>
          <w:szCs w:val="12"/>
        </w:rPr>
        <w:t xml:space="preserve"> </w:t>
      </w:r>
      <w:r w:rsidRPr="00125758">
        <w:rPr>
          <w:vanish/>
          <w:sz w:val="14"/>
          <w:szCs w:val="12"/>
        </w:rPr>
        <w:t>cheap</w:t>
      </w:r>
      <w:r w:rsidRPr="00083A9C">
        <w:rPr>
          <w:sz w:val="14"/>
          <w:szCs w:val="12"/>
        </w:rPr>
        <w:t xml:space="preserve"> </w:t>
      </w:r>
      <w:r w:rsidRPr="00125758">
        <w:rPr>
          <w:vanish/>
          <w:sz w:val="14"/>
          <w:szCs w:val="12"/>
        </w:rPr>
        <w:t>goods,</w:t>
      </w:r>
      <w:r w:rsidRPr="00083A9C">
        <w:rPr>
          <w:sz w:val="14"/>
          <w:szCs w:val="12"/>
        </w:rPr>
        <w:t xml:space="preserve"> </w:t>
      </w:r>
      <w:r w:rsidRPr="00125758">
        <w:rPr>
          <w:vanish/>
          <w:sz w:val="14"/>
          <w:szCs w:val="12"/>
        </w:rPr>
        <w:t>for</w:t>
      </w:r>
      <w:r w:rsidRPr="00083A9C">
        <w:rPr>
          <w:sz w:val="14"/>
          <w:szCs w:val="12"/>
        </w:rPr>
        <w:t xml:space="preserve"> </w:t>
      </w:r>
      <w:r w:rsidRPr="00125758">
        <w:rPr>
          <w:vanish/>
          <w:sz w:val="14"/>
          <w:szCs w:val="12"/>
        </w:rPr>
        <w:t>which</w:t>
      </w:r>
      <w:r w:rsidRPr="00083A9C">
        <w:rPr>
          <w:sz w:val="14"/>
          <w:szCs w:val="12"/>
        </w:rPr>
        <w:t xml:space="preserve"> </w:t>
      </w:r>
      <w:r w:rsidRPr="00125758">
        <w:rPr>
          <w:vanish/>
          <w:sz w:val="14"/>
          <w:szCs w:val="12"/>
        </w:rPr>
        <w:t>prisoners</w:t>
      </w:r>
      <w:r w:rsidRPr="00083A9C">
        <w:rPr>
          <w:sz w:val="14"/>
          <w:szCs w:val="12"/>
        </w:rPr>
        <w:t xml:space="preserve"> </w:t>
      </w:r>
      <w:r w:rsidRPr="00125758">
        <w:rPr>
          <w:vanish/>
          <w:sz w:val="14"/>
          <w:szCs w:val="12"/>
        </w:rPr>
        <w:t>are</w:t>
      </w:r>
      <w:r w:rsidRPr="00083A9C">
        <w:rPr>
          <w:sz w:val="14"/>
          <w:szCs w:val="12"/>
        </w:rPr>
        <w:t xml:space="preserve"> </w:t>
      </w:r>
      <w:r w:rsidRPr="00125758">
        <w:rPr>
          <w:vanish/>
          <w:sz w:val="14"/>
          <w:szCs w:val="12"/>
        </w:rPr>
        <w:t>paid</w:t>
      </w:r>
      <w:r w:rsidRPr="00083A9C">
        <w:rPr>
          <w:sz w:val="14"/>
          <w:szCs w:val="12"/>
        </w:rPr>
        <w:t xml:space="preserve"> </w:t>
      </w:r>
      <w:r w:rsidRPr="00125758">
        <w:rPr>
          <w:vanish/>
          <w:sz w:val="14"/>
          <w:szCs w:val="12"/>
        </w:rPr>
        <w:t>mere</w:t>
      </w:r>
      <w:r w:rsidRPr="00083A9C">
        <w:rPr>
          <w:sz w:val="14"/>
          <w:szCs w:val="12"/>
        </w:rPr>
        <w:t xml:space="preserve"> </w:t>
      </w:r>
      <w:r w:rsidRPr="00125758">
        <w:rPr>
          <w:vanish/>
          <w:sz w:val="14"/>
          <w:szCs w:val="12"/>
        </w:rPr>
        <w:t>pennies</w:t>
      </w:r>
      <w:r w:rsidRPr="00083A9C">
        <w:rPr>
          <w:sz w:val="14"/>
          <w:szCs w:val="12"/>
        </w:rPr>
        <w:t xml:space="preserve"> </w:t>
      </w:r>
      <w:r w:rsidRPr="00125758">
        <w:rPr>
          <w:vanish/>
          <w:sz w:val="14"/>
          <w:szCs w:val="12"/>
        </w:rPr>
        <w:t>on</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hour—if</w:t>
      </w:r>
      <w:r w:rsidRPr="00083A9C">
        <w:rPr>
          <w:sz w:val="14"/>
          <w:szCs w:val="12"/>
        </w:rPr>
        <w:t xml:space="preserve"> </w:t>
      </w:r>
      <w:r w:rsidRPr="00125758">
        <w:rPr>
          <w:vanish/>
          <w:sz w:val="14"/>
          <w:szCs w:val="12"/>
        </w:rPr>
        <w:t>at</w:t>
      </w:r>
      <w:r w:rsidRPr="00083A9C">
        <w:rPr>
          <w:sz w:val="14"/>
          <w:szCs w:val="12"/>
        </w:rPr>
        <w:t xml:space="preserve"> </w:t>
      </w:r>
      <w:r w:rsidRPr="00125758">
        <w:rPr>
          <w:vanish/>
          <w:sz w:val="14"/>
          <w:szCs w:val="12"/>
        </w:rPr>
        <w:t>all.</w:t>
      </w:r>
      <w:r w:rsidRPr="00083A9C">
        <w:rPr>
          <w:sz w:val="14"/>
          <w:szCs w:val="12"/>
        </w:rPr>
        <w:t xml:space="preserve"> </w:t>
      </w:r>
      <w:r w:rsidRPr="00125758">
        <w:rPr>
          <w:rStyle w:val="StyleUnderline"/>
          <w:vanish/>
          <w:sz w:val="14"/>
          <w:u w:val="none"/>
        </w:rPr>
        <w:t>Meanwhile,</w:t>
      </w:r>
      <w:r w:rsidRPr="00083A9C">
        <w:rPr>
          <w:rStyle w:val="StyleUnderline"/>
        </w:rPr>
        <w:t xml:space="preserve"> </w:t>
      </w:r>
      <w:r w:rsidRPr="00083A9C">
        <w:rPr>
          <w:rStyle w:val="StyleUnderline"/>
          <w:b/>
          <w:bCs/>
          <w:highlight w:val="yellow"/>
        </w:rPr>
        <w:t xml:space="preserve">prison labor generates </w:t>
      </w:r>
      <w:r w:rsidRPr="00125758">
        <w:rPr>
          <w:rStyle w:val="StyleUnderline"/>
          <w:vanish/>
          <w:sz w:val="14"/>
          <w:u w:val="none"/>
        </w:rPr>
        <w:t>an</w:t>
      </w:r>
      <w:r w:rsidRPr="00083A9C">
        <w:rPr>
          <w:rStyle w:val="StyleUnderline"/>
          <w:sz w:val="14"/>
          <w:u w:val="none"/>
        </w:rPr>
        <w:t xml:space="preserve"> </w:t>
      </w:r>
      <w:r w:rsidRPr="00125758">
        <w:rPr>
          <w:rStyle w:val="StyleUnderline"/>
          <w:vanish/>
          <w:sz w:val="14"/>
          <w:u w:val="none"/>
        </w:rPr>
        <w:t>estimated</w:t>
      </w:r>
      <w:r w:rsidRPr="00083A9C">
        <w:rPr>
          <w:rStyle w:val="StyleUnderline"/>
          <w:sz w:val="14"/>
          <w:u w:val="none"/>
        </w:rPr>
        <w:t xml:space="preserve"> </w:t>
      </w:r>
      <w:hyperlink r:id="rId51">
        <w:r w:rsidRPr="00083A9C">
          <w:rPr>
            <w:rStyle w:val="StyleUnderline"/>
            <w:b/>
            <w:bCs/>
            <w:highlight w:val="yellow"/>
          </w:rPr>
          <w:t>$1 billion per year</w:t>
        </w:r>
      </w:hyperlink>
      <w:r w:rsidRPr="00083A9C">
        <w:rPr>
          <w:rStyle w:val="StyleUnderline"/>
          <w:highlight w:val="yellow"/>
        </w:rPr>
        <w:t xml:space="preserve">, </w:t>
      </w:r>
      <w:r w:rsidRPr="00125758">
        <w:rPr>
          <w:vanish/>
          <w:sz w:val="14"/>
          <w:szCs w:val="12"/>
        </w:rPr>
        <w:t>proving</w:t>
      </w:r>
      <w:r w:rsidRPr="00083A9C">
        <w:rPr>
          <w:sz w:val="14"/>
          <w:szCs w:val="12"/>
        </w:rPr>
        <w:t xml:space="preserve"> </w:t>
      </w:r>
      <w:r w:rsidRPr="00125758">
        <w:rPr>
          <w:vanish/>
          <w:sz w:val="14"/>
          <w:szCs w:val="12"/>
        </w:rPr>
        <w:t>to</w:t>
      </w:r>
      <w:r w:rsidRPr="00083A9C">
        <w:rPr>
          <w:sz w:val="14"/>
          <w:szCs w:val="12"/>
        </w:rPr>
        <w:t xml:space="preserve"> </w:t>
      </w:r>
      <w:r w:rsidRPr="00125758">
        <w:rPr>
          <w:vanish/>
          <w:sz w:val="14"/>
          <w:szCs w:val="12"/>
        </w:rPr>
        <w:t>be</w:t>
      </w:r>
      <w:r w:rsidRPr="00083A9C">
        <w:rPr>
          <w:sz w:val="14"/>
          <w:szCs w:val="12"/>
        </w:rPr>
        <w:t xml:space="preserve"> </w:t>
      </w:r>
      <w:r w:rsidRPr="00125758">
        <w:rPr>
          <w:vanish/>
          <w:sz w:val="14"/>
          <w:szCs w:val="12"/>
        </w:rPr>
        <w:t>quite</w:t>
      </w:r>
      <w:r w:rsidRPr="00083A9C">
        <w:rPr>
          <w:sz w:val="14"/>
          <w:szCs w:val="12"/>
        </w:rPr>
        <w:t xml:space="preserve"> </w:t>
      </w:r>
      <w:r w:rsidRPr="00125758">
        <w:rPr>
          <w:vanish/>
          <w:sz w:val="14"/>
          <w:szCs w:val="12"/>
        </w:rPr>
        <w:t>a</w:t>
      </w:r>
      <w:r w:rsidRPr="00083A9C">
        <w:rPr>
          <w:sz w:val="14"/>
          <w:szCs w:val="12"/>
        </w:rPr>
        <w:t xml:space="preserve"> </w:t>
      </w:r>
      <w:r w:rsidRPr="00125758">
        <w:rPr>
          <w:vanish/>
          <w:sz w:val="14"/>
          <w:szCs w:val="12"/>
        </w:rPr>
        <w:t>profitable</w:t>
      </w:r>
      <w:r w:rsidRPr="00083A9C">
        <w:rPr>
          <w:sz w:val="14"/>
          <w:szCs w:val="12"/>
        </w:rPr>
        <w:t xml:space="preserve"> </w:t>
      </w:r>
      <w:r w:rsidRPr="00125758">
        <w:rPr>
          <w:vanish/>
          <w:sz w:val="14"/>
          <w:szCs w:val="12"/>
        </w:rPr>
        <w:t>business</w:t>
      </w:r>
      <w:r w:rsidRPr="00083A9C">
        <w:rPr>
          <w:sz w:val="14"/>
          <w:szCs w:val="12"/>
        </w:rPr>
        <w:t xml:space="preserve"> </w:t>
      </w:r>
      <w:r w:rsidRPr="00125758">
        <w:rPr>
          <w:vanish/>
          <w:sz w:val="14"/>
          <w:szCs w:val="12"/>
        </w:rPr>
        <w:t>for</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private</w:t>
      </w:r>
      <w:r w:rsidRPr="00083A9C">
        <w:rPr>
          <w:sz w:val="14"/>
          <w:szCs w:val="12"/>
        </w:rPr>
        <w:t xml:space="preserve"> </w:t>
      </w:r>
      <w:r w:rsidRPr="00125758">
        <w:rPr>
          <w:vanish/>
          <w:sz w:val="14"/>
          <w:szCs w:val="12"/>
        </w:rPr>
        <w:t>companies</w:t>
      </w:r>
      <w:r w:rsidRPr="00083A9C">
        <w:rPr>
          <w:sz w:val="14"/>
          <w:szCs w:val="12"/>
        </w:rPr>
        <w:t xml:space="preserve"> </w:t>
      </w:r>
      <w:r w:rsidRPr="00125758">
        <w:rPr>
          <w:vanish/>
          <w:sz w:val="14"/>
          <w:szCs w:val="12"/>
        </w:rPr>
        <w:t>and</w:t>
      </w:r>
      <w:r w:rsidRPr="00083A9C">
        <w:rPr>
          <w:sz w:val="14"/>
          <w:szCs w:val="12"/>
        </w:rPr>
        <w:t xml:space="preserve"> </w:t>
      </w:r>
      <w:r w:rsidRPr="00125758">
        <w:rPr>
          <w:vanish/>
          <w:sz w:val="14"/>
          <w:szCs w:val="12"/>
        </w:rPr>
        <w:t>corporations</w:t>
      </w:r>
      <w:r w:rsidRPr="00083A9C">
        <w:rPr>
          <w:sz w:val="14"/>
          <w:szCs w:val="12"/>
        </w:rPr>
        <w:t xml:space="preserve"> </w:t>
      </w:r>
      <w:r w:rsidRPr="00125758">
        <w:rPr>
          <w:vanish/>
          <w:sz w:val="14"/>
          <w:szCs w:val="12"/>
        </w:rPr>
        <w:t>who</w:t>
      </w:r>
      <w:r w:rsidRPr="00083A9C">
        <w:rPr>
          <w:sz w:val="14"/>
          <w:szCs w:val="12"/>
        </w:rPr>
        <w:t xml:space="preserve"> </w:t>
      </w:r>
      <w:r w:rsidRPr="00125758">
        <w:rPr>
          <w:vanish/>
          <w:sz w:val="14"/>
          <w:szCs w:val="12"/>
        </w:rPr>
        <w:t>benefit</w:t>
      </w:r>
      <w:r w:rsidRPr="00083A9C">
        <w:rPr>
          <w:sz w:val="14"/>
          <w:szCs w:val="12"/>
        </w:rPr>
        <w:t xml:space="preserve"> </w:t>
      </w:r>
      <w:r w:rsidRPr="00125758">
        <w:rPr>
          <w:vanish/>
          <w:sz w:val="14"/>
          <w:szCs w:val="12"/>
        </w:rPr>
        <w:t>from</w:t>
      </w:r>
      <w:r w:rsidRPr="00083A9C">
        <w:rPr>
          <w:sz w:val="14"/>
          <w:szCs w:val="12"/>
        </w:rPr>
        <w:t xml:space="preserve"> </w:t>
      </w:r>
      <w:r w:rsidRPr="00125758">
        <w:rPr>
          <w:vanish/>
          <w:sz w:val="14"/>
          <w:szCs w:val="12"/>
        </w:rPr>
        <w:t>prisoners’</w:t>
      </w:r>
      <w:r w:rsidRPr="00083A9C">
        <w:rPr>
          <w:sz w:val="14"/>
          <w:szCs w:val="12"/>
        </w:rPr>
        <w:t xml:space="preserve"> </w:t>
      </w:r>
      <w:r w:rsidRPr="00125758">
        <w:rPr>
          <w:vanish/>
          <w:sz w:val="14"/>
          <w:szCs w:val="12"/>
        </w:rPr>
        <w:t>work.</w:t>
      </w:r>
      <w:r w:rsidRPr="00083A9C">
        <w:rPr>
          <w:sz w:val="14"/>
          <w:szCs w:val="12"/>
        </w:rPr>
        <w:t xml:space="preserve"> </w:t>
      </w:r>
      <w:r w:rsidRPr="00125758">
        <w:rPr>
          <w:vanish/>
          <w:sz w:val="14"/>
          <w:szCs w:val="12"/>
        </w:rPr>
        <w:t>Prison</w:t>
      </w:r>
      <w:r w:rsidRPr="00083A9C">
        <w:rPr>
          <w:sz w:val="14"/>
          <w:szCs w:val="12"/>
        </w:rPr>
        <w:t xml:space="preserve"> </w:t>
      </w:r>
      <w:r w:rsidRPr="00125758">
        <w:rPr>
          <w:vanish/>
          <w:sz w:val="14"/>
          <w:szCs w:val="12"/>
        </w:rPr>
        <w:t>labor</w:t>
      </w:r>
      <w:r w:rsidRPr="00083A9C">
        <w:rPr>
          <w:sz w:val="14"/>
          <w:szCs w:val="12"/>
        </w:rPr>
        <w:t xml:space="preserve"> </w:t>
      </w:r>
      <w:r w:rsidRPr="00125758">
        <w:rPr>
          <w:vanish/>
          <w:sz w:val="14"/>
          <w:szCs w:val="12"/>
        </w:rPr>
        <w:t>is</w:t>
      </w:r>
      <w:r w:rsidRPr="00083A9C">
        <w:rPr>
          <w:sz w:val="14"/>
          <w:szCs w:val="12"/>
        </w:rPr>
        <w:t xml:space="preserve"> </w:t>
      </w:r>
      <w:r w:rsidRPr="00125758">
        <w:rPr>
          <w:vanish/>
          <w:sz w:val="14"/>
          <w:szCs w:val="12"/>
        </w:rPr>
        <w:t>used</w:t>
      </w:r>
      <w:r w:rsidRPr="00083A9C">
        <w:rPr>
          <w:sz w:val="14"/>
          <w:szCs w:val="12"/>
        </w:rPr>
        <w:t xml:space="preserve"> </w:t>
      </w:r>
      <w:r w:rsidRPr="00125758">
        <w:rPr>
          <w:vanish/>
          <w:sz w:val="14"/>
          <w:szCs w:val="12"/>
        </w:rPr>
        <w:t>to</w:t>
      </w:r>
      <w:r w:rsidRPr="00083A9C">
        <w:rPr>
          <w:sz w:val="14"/>
          <w:szCs w:val="12"/>
        </w:rPr>
        <w:t xml:space="preserve"> </w:t>
      </w:r>
      <w:r w:rsidRPr="00125758">
        <w:rPr>
          <w:vanish/>
          <w:sz w:val="14"/>
          <w:szCs w:val="12"/>
        </w:rPr>
        <w:t>manufacture</w:t>
      </w:r>
      <w:r w:rsidRPr="00083A9C">
        <w:rPr>
          <w:sz w:val="14"/>
          <w:szCs w:val="12"/>
        </w:rPr>
        <w:t xml:space="preserve"> </w:t>
      </w:r>
      <w:r w:rsidRPr="00125758">
        <w:rPr>
          <w:vanish/>
          <w:sz w:val="14"/>
          <w:szCs w:val="12"/>
        </w:rPr>
        <w:t>a</w:t>
      </w:r>
      <w:r w:rsidRPr="00083A9C">
        <w:rPr>
          <w:sz w:val="14"/>
          <w:szCs w:val="12"/>
        </w:rPr>
        <w:t xml:space="preserve"> </w:t>
      </w:r>
      <w:r w:rsidRPr="00125758">
        <w:rPr>
          <w:vanish/>
          <w:sz w:val="14"/>
          <w:szCs w:val="12"/>
        </w:rPr>
        <w:t>vast</w:t>
      </w:r>
      <w:r w:rsidRPr="00083A9C">
        <w:rPr>
          <w:sz w:val="14"/>
          <w:szCs w:val="12"/>
        </w:rPr>
        <w:t xml:space="preserve"> </w:t>
      </w:r>
      <w:r w:rsidRPr="00125758">
        <w:rPr>
          <w:vanish/>
          <w:sz w:val="14"/>
          <w:szCs w:val="12"/>
        </w:rPr>
        <w:t>array</w:t>
      </w:r>
      <w:r w:rsidRPr="00083A9C">
        <w:rPr>
          <w:sz w:val="14"/>
          <w:szCs w:val="12"/>
        </w:rPr>
        <w:t xml:space="preserve"> </w:t>
      </w:r>
      <w:r w:rsidRPr="00125758">
        <w:rPr>
          <w:vanish/>
          <w:sz w:val="14"/>
          <w:szCs w:val="12"/>
        </w:rPr>
        <w:t>of</w:t>
      </w:r>
      <w:r w:rsidRPr="00083A9C">
        <w:rPr>
          <w:sz w:val="14"/>
          <w:szCs w:val="12"/>
        </w:rPr>
        <w:t xml:space="preserve"> </w:t>
      </w:r>
      <w:r w:rsidRPr="00125758">
        <w:rPr>
          <w:vanish/>
          <w:sz w:val="14"/>
          <w:szCs w:val="12"/>
        </w:rPr>
        <w:t>consumer</w:t>
      </w:r>
      <w:r w:rsidRPr="00083A9C">
        <w:rPr>
          <w:sz w:val="14"/>
          <w:szCs w:val="12"/>
        </w:rPr>
        <w:t xml:space="preserve"> </w:t>
      </w:r>
      <w:r w:rsidRPr="00125758">
        <w:rPr>
          <w:vanish/>
          <w:sz w:val="14"/>
          <w:szCs w:val="12"/>
        </w:rPr>
        <w:t>goods,</w:t>
      </w:r>
      <w:r w:rsidRPr="00083A9C">
        <w:rPr>
          <w:sz w:val="14"/>
          <w:szCs w:val="12"/>
        </w:rPr>
        <w:t xml:space="preserve"> </w:t>
      </w:r>
      <w:r w:rsidRPr="00125758">
        <w:rPr>
          <w:vanish/>
          <w:sz w:val="14"/>
          <w:szCs w:val="12"/>
        </w:rPr>
        <w:t>from</w:t>
      </w:r>
      <w:r w:rsidRPr="00083A9C">
        <w:rPr>
          <w:sz w:val="14"/>
          <w:szCs w:val="12"/>
        </w:rPr>
        <w:t xml:space="preserve"> </w:t>
      </w:r>
      <w:hyperlink r:id="rId52">
        <w:r w:rsidRPr="00125758">
          <w:rPr>
            <w:rStyle w:val="Hyperlink"/>
            <w:vanish/>
            <w:sz w:val="14"/>
            <w:szCs w:val="12"/>
          </w:rPr>
          <w:t>Christmas</w:t>
        </w:r>
        <w:r w:rsidRPr="00083A9C">
          <w:rPr>
            <w:rStyle w:val="Hyperlink"/>
            <w:sz w:val="14"/>
            <w:szCs w:val="12"/>
          </w:rPr>
          <w:t xml:space="preserve"> </w:t>
        </w:r>
        <w:r w:rsidRPr="00125758">
          <w:rPr>
            <w:rStyle w:val="Hyperlink"/>
            <w:vanish/>
            <w:sz w:val="14"/>
            <w:szCs w:val="12"/>
          </w:rPr>
          <w:t>toys</w:t>
        </w:r>
        <w:r w:rsidRPr="00083A9C">
          <w:rPr>
            <w:rStyle w:val="Hyperlink"/>
            <w:sz w:val="14"/>
            <w:szCs w:val="12"/>
          </w:rPr>
          <w:t xml:space="preserve"> </w:t>
        </w:r>
        <w:r w:rsidRPr="00125758">
          <w:rPr>
            <w:rStyle w:val="Hyperlink"/>
            <w:vanish/>
            <w:sz w:val="14"/>
            <w:szCs w:val="12"/>
          </w:rPr>
          <w:t>and</w:t>
        </w:r>
        <w:r w:rsidRPr="00083A9C">
          <w:rPr>
            <w:rStyle w:val="Hyperlink"/>
            <w:sz w:val="14"/>
            <w:szCs w:val="12"/>
          </w:rPr>
          <w:t xml:space="preserve"> </w:t>
        </w:r>
        <w:r w:rsidRPr="00125758">
          <w:rPr>
            <w:rStyle w:val="Hyperlink"/>
            <w:vanish/>
            <w:sz w:val="14"/>
            <w:szCs w:val="12"/>
          </w:rPr>
          <w:t>blue</w:t>
        </w:r>
        <w:r w:rsidRPr="00083A9C">
          <w:rPr>
            <w:rStyle w:val="Hyperlink"/>
            <w:sz w:val="14"/>
            <w:szCs w:val="12"/>
          </w:rPr>
          <w:t xml:space="preserve"> </w:t>
        </w:r>
        <w:r w:rsidRPr="00125758">
          <w:rPr>
            <w:rStyle w:val="Hyperlink"/>
            <w:vanish/>
            <w:sz w:val="14"/>
            <w:szCs w:val="12"/>
          </w:rPr>
          <w:t>jeans</w:t>
        </w:r>
        <w:r w:rsidRPr="00083A9C">
          <w:rPr>
            <w:rStyle w:val="Hyperlink"/>
            <w:sz w:val="14"/>
            <w:szCs w:val="12"/>
          </w:rPr>
          <w:t xml:space="preserve"> </w:t>
        </w:r>
        <w:r w:rsidRPr="00125758">
          <w:rPr>
            <w:rStyle w:val="Hyperlink"/>
            <w:vanish/>
            <w:sz w:val="14"/>
            <w:szCs w:val="12"/>
          </w:rPr>
          <w:t>to</w:t>
        </w:r>
        <w:r w:rsidRPr="00083A9C">
          <w:rPr>
            <w:rStyle w:val="Hyperlink"/>
            <w:sz w:val="14"/>
            <w:szCs w:val="12"/>
          </w:rPr>
          <w:t xml:space="preserve"> </w:t>
        </w:r>
        <w:r w:rsidRPr="00125758">
          <w:rPr>
            <w:rStyle w:val="Hyperlink"/>
            <w:vanish/>
            <w:sz w:val="14"/>
            <w:szCs w:val="12"/>
          </w:rPr>
          <w:t>mil</w:t>
        </w:r>
        <w:r w:rsidRPr="00125758">
          <w:rPr>
            <w:rStyle w:val="Hyperlink"/>
            <w:vanish/>
            <w:sz w:val="14"/>
            <w:szCs w:val="12"/>
          </w:rPr>
          <w:t>i</w:t>
        </w:r>
        <w:r w:rsidRPr="00125758">
          <w:rPr>
            <w:rStyle w:val="Hyperlink"/>
            <w:vanish/>
            <w:sz w:val="14"/>
            <w:szCs w:val="12"/>
          </w:rPr>
          <w:t>tary</w:t>
        </w:r>
        <w:r w:rsidRPr="00083A9C">
          <w:rPr>
            <w:rStyle w:val="Hyperlink"/>
            <w:sz w:val="14"/>
            <w:szCs w:val="12"/>
          </w:rPr>
          <w:t xml:space="preserve"> </w:t>
        </w:r>
        <w:r w:rsidRPr="00125758">
          <w:rPr>
            <w:rStyle w:val="Hyperlink"/>
            <w:vanish/>
            <w:sz w:val="14"/>
            <w:szCs w:val="12"/>
          </w:rPr>
          <w:t>equipment,</w:t>
        </w:r>
        <w:r w:rsidRPr="00083A9C">
          <w:rPr>
            <w:rStyle w:val="Hyperlink"/>
            <w:sz w:val="14"/>
            <w:szCs w:val="12"/>
          </w:rPr>
          <w:t xml:space="preserve"> </w:t>
        </w:r>
        <w:r w:rsidRPr="00125758">
          <w:rPr>
            <w:rStyle w:val="Hyperlink"/>
            <w:vanish/>
            <w:sz w:val="14"/>
            <w:szCs w:val="12"/>
          </w:rPr>
          <w:t>lingerie,</w:t>
        </w:r>
        <w:r w:rsidRPr="00083A9C">
          <w:rPr>
            <w:rStyle w:val="Hyperlink"/>
            <w:sz w:val="14"/>
            <w:szCs w:val="12"/>
          </w:rPr>
          <w:t xml:space="preserve"> </w:t>
        </w:r>
        <w:r w:rsidRPr="00125758">
          <w:rPr>
            <w:rStyle w:val="Hyperlink"/>
            <w:vanish/>
            <w:sz w:val="14"/>
            <w:szCs w:val="12"/>
          </w:rPr>
          <w:t>and</w:t>
        </w:r>
        <w:r w:rsidRPr="00083A9C">
          <w:rPr>
            <w:rStyle w:val="Hyperlink"/>
            <w:sz w:val="14"/>
            <w:szCs w:val="12"/>
          </w:rPr>
          <w:t xml:space="preserve"> </w:t>
        </w:r>
        <w:r w:rsidRPr="00125758">
          <w:rPr>
            <w:rStyle w:val="Hyperlink"/>
            <w:vanish/>
            <w:sz w:val="14"/>
            <w:szCs w:val="12"/>
          </w:rPr>
          <w:t>car</w:t>
        </w:r>
        <w:r w:rsidRPr="00083A9C">
          <w:rPr>
            <w:rStyle w:val="Hyperlink"/>
            <w:sz w:val="14"/>
            <w:szCs w:val="12"/>
          </w:rPr>
          <w:t xml:space="preserve"> </w:t>
        </w:r>
        <w:r w:rsidRPr="00125758">
          <w:rPr>
            <w:rStyle w:val="Hyperlink"/>
            <w:vanish/>
            <w:sz w:val="14"/>
            <w:szCs w:val="12"/>
          </w:rPr>
          <w:t>parts</w:t>
        </w:r>
      </w:hyperlink>
      <w:r w:rsidRPr="00125758">
        <w:rPr>
          <w:vanish/>
          <w:sz w:val="14"/>
          <w:szCs w:val="12"/>
        </w:rPr>
        <w:t>.</w:t>
      </w:r>
      <w:r w:rsidRPr="00083A9C">
        <w:rPr>
          <w:sz w:val="14"/>
          <w:szCs w:val="12"/>
        </w:rPr>
        <w:t xml:space="preserve"> </w:t>
      </w:r>
      <w:r w:rsidRPr="00125758">
        <w:rPr>
          <w:vanish/>
          <w:sz w:val="14"/>
          <w:szCs w:val="12"/>
        </w:rPr>
        <w:t>Incarcerated</w:t>
      </w:r>
      <w:r w:rsidRPr="00083A9C">
        <w:rPr>
          <w:sz w:val="14"/>
          <w:szCs w:val="12"/>
        </w:rPr>
        <w:t xml:space="preserve"> </w:t>
      </w:r>
      <w:r w:rsidRPr="00125758">
        <w:rPr>
          <w:vanish/>
          <w:sz w:val="14"/>
          <w:szCs w:val="12"/>
        </w:rPr>
        <w:t>people</w:t>
      </w:r>
      <w:r w:rsidRPr="00083A9C">
        <w:rPr>
          <w:sz w:val="14"/>
          <w:szCs w:val="12"/>
        </w:rPr>
        <w:t xml:space="preserve"> </w:t>
      </w:r>
      <w:r w:rsidRPr="00125758">
        <w:rPr>
          <w:vanish/>
          <w:sz w:val="14"/>
          <w:szCs w:val="12"/>
        </w:rPr>
        <w:t>also</w:t>
      </w:r>
      <w:r w:rsidRPr="00083A9C">
        <w:rPr>
          <w:sz w:val="14"/>
          <w:szCs w:val="12"/>
        </w:rPr>
        <w:t xml:space="preserve"> </w:t>
      </w:r>
      <w:r w:rsidRPr="00125758">
        <w:rPr>
          <w:vanish/>
          <w:sz w:val="14"/>
          <w:szCs w:val="12"/>
        </w:rPr>
        <w:t>frequently</w:t>
      </w:r>
      <w:r w:rsidRPr="00083A9C">
        <w:rPr>
          <w:sz w:val="14"/>
          <w:szCs w:val="12"/>
        </w:rPr>
        <w:t xml:space="preserve"> </w:t>
      </w:r>
      <w:r w:rsidRPr="00125758">
        <w:rPr>
          <w:vanish/>
          <w:sz w:val="14"/>
          <w:szCs w:val="12"/>
        </w:rPr>
        <w:t>serve</w:t>
      </w:r>
      <w:r w:rsidRPr="00083A9C">
        <w:rPr>
          <w:sz w:val="14"/>
          <w:szCs w:val="12"/>
        </w:rPr>
        <w:t xml:space="preserve"> </w:t>
      </w:r>
      <w:r w:rsidRPr="00125758">
        <w:rPr>
          <w:vanish/>
          <w:sz w:val="14"/>
          <w:szCs w:val="12"/>
        </w:rPr>
        <w:t>as</w:t>
      </w:r>
      <w:r w:rsidRPr="00083A9C">
        <w:rPr>
          <w:sz w:val="14"/>
          <w:szCs w:val="12"/>
        </w:rPr>
        <w:t xml:space="preserve"> </w:t>
      </w:r>
      <w:r w:rsidRPr="00125758">
        <w:rPr>
          <w:vanish/>
          <w:sz w:val="14"/>
          <w:szCs w:val="12"/>
        </w:rPr>
        <w:t>a</w:t>
      </w:r>
      <w:r w:rsidRPr="00083A9C">
        <w:rPr>
          <w:sz w:val="14"/>
          <w:szCs w:val="12"/>
        </w:rPr>
        <w:t xml:space="preserve"> </w:t>
      </w:r>
      <w:r w:rsidRPr="00125758">
        <w:rPr>
          <w:vanish/>
          <w:sz w:val="14"/>
          <w:szCs w:val="12"/>
        </w:rPr>
        <w:t>captive</w:t>
      </w:r>
      <w:r w:rsidRPr="00083A9C">
        <w:rPr>
          <w:sz w:val="14"/>
          <w:szCs w:val="12"/>
        </w:rPr>
        <w:t xml:space="preserve"> </w:t>
      </w:r>
      <w:r w:rsidRPr="00125758">
        <w:rPr>
          <w:vanish/>
          <w:sz w:val="14"/>
          <w:szCs w:val="12"/>
        </w:rPr>
        <w:t>labor</w:t>
      </w:r>
      <w:r w:rsidRPr="00083A9C">
        <w:rPr>
          <w:sz w:val="14"/>
          <w:szCs w:val="12"/>
        </w:rPr>
        <w:t xml:space="preserve"> </w:t>
      </w:r>
      <w:r w:rsidRPr="00125758">
        <w:rPr>
          <w:vanish/>
          <w:sz w:val="14"/>
          <w:szCs w:val="12"/>
        </w:rPr>
        <w:t>force</w:t>
      </w:r>
      <w:r w:rsidRPr="00083A9C">
        <w:rPr>
          <w:sz w:val="14"/>
          <w:szCs w:val="12"/>
        </w:rPr>
        <w:t xml:space="preserve"> </w:t>
      </w:r>
      <w:hyperlink r:id="rId53">
        <w:r w:rsidRPr="00125758">
          <w:rPr>
            <w:rStyle w:val="Hyperlink"/>
            <w:vanish/>
            <w:sz w:val="14"/>
            <w:szCs w:val="12"/>
          </w:rPr>
          <w:t>for</w:t>
        </w:r>
        <w:r w:rsidRPr="00083A9C">
          <w:rPr>
            <w:rStyle w:val="Hyperlink"/>
            <w:sz w:val="14"/>
            <w:szCs w:val="12"/>
          </w:rPr>
          <w:t xml:space="preserve"> </w:t>
        </w:r>
        <w:r w:rsidRPr="00125758">
          <w:rPr>
            <w:rStyle w:val="Hyperlink"/>
            <w:vanish/>
            <w:sz w:val="14"/>
            <w:szCs w:val="12"/>
          </w:rPr>
          <w:t>prisons</w:t>
        </w:r>
        <w:r w:rsidRPr="00083A9C">
          <w:rPr>
            <w:rStyle w:val="Hyperlink"/>
            <w:sz w:val="14"/>
            <w:szCs w:val="12"/>
          </w:rPr>
          <w:t xml:space="preserve"> </w:t>
        </w:r>
        <w:r w:rsidRPr="00125758">
          <w:rPr>
            <w:rStyle w:val="Hyperlink"/>
            <w:vanish/>
            <w:sz w:val="14"/>
            <w:szCs w:val="12"/>
          </w:rPr>
          <w:t>themselves</w:t>
        </w:r>
        <w:r w:rsidRPr="00083A9C">
          <w:rPr>
            <w:rStyle w:val="Hyperlink"/>
            <w:sz w:val="14"/>
            <w:szCs w:val="12"/>
          </w:rPr>
          <w:t xml:space="preserve"> </w:t>
        </w:r>
        <w:r w:rsidRPr="00125758">
          <w:rPr>
            <w:rStyle w:val="Hyperlink"/>
            <w:vanish/>
            <w:sz w:val="14"/>
            <w:szCs w:val="12"/>
          </w:rPr>
          <w:t>as</w:t>
        </w:r>
        <w:r w:rsidRPr="00083A9C">
          <w:rPr>
            <w:rStyle w:val="Hyperlink"/>
            <w:sz w:val="14"/>
            <w:szCs w:val="12"/>
          </w:rPr>
          <w:t xml:space="preserve"> </w:t>
        </w:r>
        <w:r w:rsidRPr="00125758">
          <w:rPr>
            <w:rStyle w:val="Hyperlink"/>
            <w:vanish/>
            <w:sz w:val="14"/>
            <w:szCs w:val="12"/>
          </w:rPr>
          <w:t>kitchen</w:t>
        </w:r>
        <w:r w:rsidRPr="00083A9C">
          <w:rPr>
            <w:rStyle w:val="Hyperlink"/>
            <w:sz w:val="14"/>
            <w:szCs w:val="12"/>
          </w:rPr>
          <w:t xml:space="preserve"> </w:t>
        </w:r>
        <w:r w:rsidRPr="00125758">
          <w:rPr>
            <w:rStyle w:val="Hyperlink"/>
            <w:vanish/>
            <w:sz w:val="14"/>
            <w:szCs w:val="12"/>
          </w:rPr>
          <w:t>and</w:t>
        </w:r>
        <w:r w:rsidRPr="00083A9C">
          <w:rPr>
            <w:rStyle w:val="Hyperlink"/>
            <w:sz w:val="14"/>
            <w:szCs w:val="12"/>
          </w:rPr>
          <w:t xml:space="preserve"> </w:t>
        </w:r>
        <w:r w:rsidRPr="00125758">
          <w:rPr>
            <w:rStyle w:val="Hyperlink"/>
            <w:vanish/>
            <w:sz w:val="14"/>
            <w:szCs w:val="12"/>
          </w:rPr>
          <w:t>maintenance</w:t>
        </w:r>
        <w:r w:rsidRPr="00083A9C">
          <w:rPr>
            <w:rStyle w:val="Hyperlink"/>
            <w:sz w:val="14"/>
            <w:szCs w:val="12"/>
          </w:rPr>
          <w:t xml:space="preserve"> </w:t>
        </w:r>
        <w:r w:rsidRPr="00125758">
          <w:rPr>
            <w:rStyle w:val="Hyperlink"/>
            <w:vanish/>
            <w:sz w:val="14"/>
            <w:szCs w:val="12"/>
          </w:rPr>
          <w:t>workers</w:t>
        </w:r>
      </w:hyperlink>
      <w:r w:rsidRPr="00125758">
        <w:rPr>
          <w:vanish/>
          <w:sz w:val="14"/>
          <w:szCs w:val="12"/>
        </w:rPr>
        <w:t>,</w:t>
      </w:r>
      <w:r w:rsidRPr="00083A9C">
        <w:rPr>
          <w:rStyle w:val="StyleUnderline"/>
        </w:rPr>
        <w:t xml:space="preserve"> </w:t>
      </w:r>
      <w:r w:rsidRPr="00125758">
        <w:rPr>
          <w:vanish/>
          <w:sz w:val="14"/>
          <w:szCs w:val="12"/>
        </w:rPr>
        <w:t>and</w:t>
      </w:r>
      <w:r w:rsidRPr="00083A9C">
        <w:rPr>
          <w:sz w:val="14"/>
          <w:szCs w:val="12"/>
        </w:rPr>
        <w:t xml:space="preserve"> </w:t>
      </w:r>
      <w:r w:rsidRPr="00125758">
        <w:rPr>
          <w:vanish/>
          <w:sz w:val="14"/>
          <w:szCs w:val="12"/>
        </w:rPr>
        <w:t>for</w:t>
      </w:r>
      <w:r w:rsidRPr="00083A9C">
        <w:rPr>
          <w:sz w:val="14"/>
          <w:szCs w:val="12"/>
        </w:rPr>
        <w:t xml:space="preserve"> </w:t>
      </w:r>
      <w:r w:rsidRPr="00125758">
        <w:rPr>
          <w:vanish/>
          <w:sz w:val="14"/>
          <w:szCs w:val="12"/>
        </w:rPr>
        <w:t>a</w:t>
      </w:r>
      <w:r w:rsidRPr="00083A9C">
        <w:rPr>
          <w:sz w:val="14"/>
          <w:szCs w:val="12"/>
        </w:rPr>
        <w:t xml:space="preserve"> </w:t>
      </w:r>
      <w:r w:rsidRPr="00125758">
        <w:rPr>
          <w:vanish/>
          <w:sz w:val="14"/>
          <w:szCs w:val="12"/>
        </w:rPr>
        <w:t>variety</w:t>
      </w:r>
      <w:r w:rsidRPr="00083A9C">
        <w:rPr>
          <w:sz w:val="14"/>
          <w:szCs w:val="12"/>
        </w:rPr>
        <w:t xml:space="preserve"> </w:t>
      </w:r>
      <w:r w:rsidRPr="00125758">
        <w:rPr>
          <w:vanish/>
          <w:sz w:val="14"/>
          <w:szCs w:val="12"/>
        </w:rPr>
        <w:t>of</w:t>
      </w:r>
      <w:r w:rsidRPr="00083A9C">
        <w:rPr>
          <w:sz w:val="14"/>
          <w:szCs w:val="12"/>
        </w:rPr>
        <w:t xml:space="preserve"> </w:t>
      </w:r>
      <w:r w:rsidRPr="00125758">
        <w:rPr>
          <w:vanish/>
          <w:sz w:val="14"/>
          <w:szCs w:val="12"/>
        </w:rPr>
        <w:t>other</w:t>
      </w:r>
      <w:r w:rsidRPr="00083A9C">
        <w:rPr>
          <w:sz w:val="14"/>
          <w:szCs w:val="12"/>
        </w:rPr>
        <w:t xml:space="preserve"> </w:t>
      </w:r>
      <w:r w:rsidRPr="00125758">
        <w:rPr>
          <w:vanish/>
          <w:sz w:val="14"/>
          <w:szCs w:val="12"/>
        </w:rPr>
        <w:t>services,</w:t>
      </w:r>
      <w:r w:rsidRPr="00083A9C">
        <w:rPr>
          <w:sz w:val="14"/>
          <w:szCs w:val="12"/>
        </w:rPr>
        <w:t xml:space="preserve"> </w:t>
      </w:r>
      <w:r w:rsidRPr="00125758">
        <w:rPr>
          <w:vanish/>
          <w:sz w:val="14"/>
          <w:szCs w:val="12"/>
        </w:rPr>
        <w:t>from</w:t>
      </w:r>
      <w:r w:rsidRPr="00083A9C">
        <w:rPr>
          <w:sz w:val="14"/>
          <w:szCs w:val="12"/>
        </w:rPr>
        <w:t xml:space="preserve"> </w:t>
      </w:r>
      <w:hyperlink r:id="rId54">
        <w:r w:rsidRPr="00125758">
          <w:rPr>
            <w:rStyle w:val="Hyperlink"/>
            <w:vanish/>
            <w:sz w:val="14"/>
            <w:szCs w:val="12"/>
          </w:rPr>
          <w:t>shoveling</w:t>
        </w:r>
        <w:r w:rsidRPr="00083A9C">
          <w:rPr>
            <w:rStyle w:val="Hyperlink"/>
            <w:sz w:val="14"/>
            <w:szCs w:val="12"/>
          </w:rPr>
          <w:t xml:space="preserve"> </w:t>
        </w:r>
        <w:r w:rsidRPr="00125758">
          <w:rPr>
            <w:rStyle w:val="Hyperlink"/>
            <w:vanish/>
            <w:sz w:val="14"/>
            <w:szCs w:val="12"/>
          </w:rPr>
          <w:t>snow</w:t>
        </w:r>
        <w:r w:rsidRPr="00083A9C">
          <w:rPr>
            <w:rStyle w:val="Hyperlink"/>
            <w:sz w:val="14"/>
            <w:szCs w:val="12"/>
          </w:rPr>
          <w:t xml:space="preserve"> </w:t>
        </w:r>
        <w:r w:rsidRPr="00125758">
          <w:rPr>
            <w:rStyle w:val="Hyperlink"/>
            <w:vanish/>
            <w:sz w:val="14"/>
            <w:szCs w:val="12"/>
          </w:rPr>
          <w:t>after</w:t>
        </w:r>
        <w:r w:rsidRPr="00083A9C">
          <w:rPr>
            <w:rStyle w:val="Hyperlink"/>
            <w:sz w:val="14"/>
            <w:szCs w:val="12"/>
          </w:rPr>
          <w:t xml:space="preserve"> </w:t>
        </w:r>
        <w:r w:rsidRPr="00125758">
          <w:rPr>
            <w:rStyle w:val="Hyperlink"/>
            <w:vanish/>
            <w:sz w:val="14"/>
            <w:szCs w:val="12"/>
          </w:rPr>
          <w:t>a</w:t>
        </w:r>
        <w:r w:rsidRPr="00083A9C">
          <w:rPr>
            <w:rStyle w:val="Hyperlink"/>
            <w:sz w:val="14"/>
            <w:szCs w:val="12"/>
          </w:rPr>
          <w:t xml:space="preserve"> </w:t>
        </w:r>
        <w:r w:rsidRPr="00125758">
          <w:rPr>
            <w:rStyle w:val="Hyperlink"/>
            <w:vanish/>
            <w:sz w:val="14"/>
            <w:szCs w:val="12"/>
          </w:rPr>
          <w:t>Boston</w:t>
        </w:r>
        <w:r w:rsidRPr="00083A9C">
          <w:rPr>
            <w:rStyle w:val="Hyperlink"/>
            <w:sz w:val="14"/>
            <w:szCs w:val="12"/>
          </w:rPr>
          <w:t xml:space="preserve"> </w:t>
        </w:r>
        <w:r w:rsidRPr="00125758">
          <w:rPr>
            <w:rStyle w:val="Hyperlink"/>
            <w:vanish/>
            <w:sz w:val="14"/>
            <w:szCs w:val="12"/>
          </w:rPr>
          <w:t>blizzard</w:t>
        </w:r>
      </w:hyperlink>
      <w:r w:rsidRPr="00083A9C">
        <w:rPr>
          <w:sz w:val="14"/>
          <w:szCs w:val="12"/>
        </w:rPr>
        <w:t xml:space="preserve"> </w:t>
      </w:r>
      <w:r w:rsidRPr="00125758">
        <w:rPr>
          <w:vanish/>
          <w:sz w:val="14"/>
          <w:szCs w:val="12"/>
        </w:rPr>
        <w:t>to</w:t>
      </w:r>
      <w:r w:rsidRPr="00083A9C">
        <w:rPr>
          <w:sz w:val="14"/>
          <w:szCs w:val="12"/>
        </w:rPr>
        <w:t xml:space="preserve"> </w:t>
      </w:r>
      <w:hyperlink r:id="rId55">
        <w:r w:rsidRPr="00125758">
          <w:rPr>
            <w:rStyle w:val="Hyperlink"/>
            <w:vanish/>
            <w:sz w:val="14"/>
            <w:szCs w:val="12"/>
          </w:rPr>
          <w:t>harvesting</w:t>
        </w:r>
        <w:r w:rsidRPr="00083A9C">
          <w:rPr>
            <w:rStyle w:val="Hyperlink"/>
            <w:sz w:val="14"/>
            <w:szCs w:val="12"/>
          </w:rPr>
          <w:t xml:space="preserve"> </w:t>
        </w:r>
        <w:r w:rsidRPr="00125758">
          <w:rPr>
            <w:rStyle w:val="Hyperlink"/>
            <w:vanish/>
            <w:sz w:val="14"/>
            <w:szCs w:val="12"/>
          </w:rPr>
          <w:t>oranges</w:t>
        </w:r>
        <w:r w:rsidRPr="00083A9C">
          <w:rPr>
            <w:rStyle w:val="Hyperlink"/>
            <w:sz w:val="14"/>
            <w:szCs w:val="12"/>
          </w:rPr>
          <w:t xml:space="preserve"> </w:t>
        </w:r>
        <w:r w:rsidRPr="00125758">
          <w:rPr>
            <w:rStyle w:val="Hyperlink"/>
            <w:vanish/>
            <w:sz w:val="14"/>
            <w:szCs w:val="12"/>
          </w:rPr>
          <w:t>in</w:t>
        </w:r>
        <w:r w:rsidRPr="00083A9C">
          <w:rPr>
            <w:rStyle w:val="Hyperlink"/>
            <w:sz w:val="14"/>
            <w:szCs w:val="12"/>
          </w:rPr>
          <w:t xml:space="preserve"> </w:t>
        </w:r>
        <w:r w:rsidRPr="00125758">
          <w:rPr>
            <w:rStyle w:val="Hyperlink"/>
            <w:vanish/>
            <w:sz w:val="14"/>
            <w:szCs w:val="12"/>
          </w:rPr>
          <w:t>Florida</w:t>
        </w:r>
      </w:hyperlink>
      <w:r w:rsidRPr="00125758">
        <w:rPr>
          <w:vanish/>
          <w:sz w:val="14"/>
          <w:szCs w:val="12"/>
        </w:rPr>
        <w:t>.</w:t>
      </w:r>
      <w:r w:rsidRPr="00083A9C">
        <w:rPr>
          <w:rStyle w:val="StyleUnderline"/>
        </w:rPr>
        <w:t xml:space="preserve"> </w:t>
      </w:r>
      <w:r w:rsidRPr="00125758">
        <w:rPr>
          <w:rStyle w:val="StyleUnderline"/>
          <w:vanish/>
        </w:rPr>
        <w:t>(</w:t>
      </w:r>
      <w:r w:rsidRPr="00083A9C">
        <w:rPr>
          <w:rStyle w:val="Emphasis"/>
          <w:highlight w:val="yellow"/>
        </w:rPr>
        <w:t>California</w:t>
      </w:r>
      <w:r w:rsidRPr="00083A9C">
        <w:rPr>
          <w:rStyle w:val="Emphasis"/>
        </w:rPr>
        <w:t xml:space="preserve"> </w:t>
      </w:r>
      <w:r w:rsidRPr="00125758">
        <w:rPr>
          <w:rStyle w:val="Emphasis"/>
          <w:b w:val="0"/>
          <w:bCs/>
          <w:vanish/>
          <w:sz w:val="14"/>
          <w:u w:val="none"/>
        </w:rPr>
        <w:t>recently</w:t>
      </w:r>
      <w:r w:rsidRPr="00083A9C">
        <w:rPr>
          <w:rStyle w:val="Emphasis"/>
          <w:b w:val="0"/>
          <w:bCs/>
          <w:sz w:val="14"/>
          <w:u w:val="none"/>
        </w:rPr>
        <w:t xml:space="preserve"> </w:t>
      </w:r>
      <w:r w:rsidRPr="00083A9C">
        <w:rPr>
          <w:rStyle w:val="Emphasis"/>
          <w:highlight w:val="yellow"/>
        </w:rPr>
        <w:t>made headlines</w:t>
      </w:r>
      <w:r w:rsidRPr="00083A9C">
        <w:rPr>
          <w:rStyle w:val="Emphasis"/>
        </w:rPr>
        <w:t xml:space="preserve"> </w:t>
      </w:r>
      <w:r w:rsidRPr="00125758">
        <w:rPr>
          <w:rStyle w:val="Emphasis"/>
          <w:b w:val="0"/>
          <w:bCs/>
          <w:vanish/>
          <w:sz w:val="14"/>
          <w:u w:val="none"/>
        </w:rPr>
        <w:t>when</w:t>
      </w:r>
      <w:r w:rsidRPr="00083A9C">
        <w:rPr>
          <w:rStyle w:val="Emphasis"/>
          <w:b w:val="0"/>
          <w:bCs/>
          <w:sz w:val="14"/>
          <w:u w:val="none"/>
        </w:rPr>
        <w:t xml:space="preserve"> </w:t>
      </w:r>
      <w:r w:rsidRPr="00125758">
        <w:rPr>
          <w:rStyle w:val="Emphasis"/>
          <w:b w:val="0"/>
          <w:bCs/>
          <w:vanish/>
          <w:sz w:val="14"/>
          <w:u w:val="none"/>
        </w:rPr>
        <w:t>it</w:t>
      </w:r>
      <w:r w:rsidRPr="00083A9C">
        <w:rPr>
          <w:rStyle w:val="Emphasis"/>
          <w:b w:val="0"/>
          <w:bCs/>
          <w:sz w:val="14"/>
          <w:u w:val="none"/>
        </w:rPr>
        <w:t xml:space="preserve"> </w:t>
      </w:r>
      <w:r w:rsidRPr="00125758">
        <w:rPr>
          <w:rStyle w:val="Emphasis"/>
          <w:b w:val="0"/>
          <w:bCs/>
          <w:vanish/>
          <w:sz w:val="14"/>
          <w:u w:val="none"/>
        </w:rPr>
        <w:t>was</w:t>
      </w:r>
      <w:r w:rsidRPr="00083A9C">
        <w:rPr>
          <w:rStyle w:val="Emphasis"/>
          <w:b w:val="0"/>
          <w:bCs/>
          <w:sz w:val="14"/>
          <w:u w:val="none"/>
        </w:rPr>
        <w:t xml:space="preserve"> </w:t>
      </w:r>
      <w:r w:rsidRPr="00125758">
        <w:rPr>
          <w:rStyle w:val="Emphasis"/>
          <w:b w:val="0"/>
          <w:bCs/>
          <w:vanish/>
          <w:sz w:val="14"/>
          <w:u w:val="none"/>
        </w:rPr>
        <w:t>revealed</w:t>
      </w:r>
      <w:r w:rsidRPr="00083A9C">
        <w:rPr>
          <w:rStyle w:val="Emphasis"/>
          <w:b w:val="0"/>
          <w:bCs/>
          <w:sz w:val="14"/>
          <w:u w:val="none"/>
        </w:rPr>
        <w:t xml:space="preserve"> </w:t>
      </w:r>
      <w:r w:rsidRPr="00125758">
        <w:rPr>
          <w:rStyle w:val="Emphasis"/>
          <w:b w:val="0"/>
          <w:bCs/>
          <w:vanish/>
          <w:sz w:val="14"/>
          <w:u w:val="none"/>
        </w:rPr>
        <w:t>that</w:t>
      </w:r>
      <w:r w:rsidRPr="00083A9C">
        <w:rPr>
          <w:rStyle w:val="Emphasis"/>
          <w:b w:val="0"/>
          <w:bCs/>
          <w:sz w:val="14"/>
          <w:u w:val="none"/>
        </w:rPr>
        <w:t xml:space="preserve"> </w:t>
      </w:r>
      <w:r w:rsidRPr="00125758">
        <w:rPr>
          <w:rStyle w:val="Emphasis"/>
          <w:b w:val="0"/>
          <w:bCs/>
          <w:vanish/>
          <w:sz w:val="14"/>
          <w:u w:val="none"/>
        </w:rPr>
        <w:t>it</w:t>
      </w:r>
      <w:r w:rsidRPr="00083A9C">
        <w:rPr>
          <w:rStyle w:val="Emphasis"/>
        </w:rPr>
        <w:t xml:space="preserve"> </w:t>
      </w:r>
      <w:hyperlink r:id="rId56">
        <w:r w:rsidRPr="00125758">
          <w:rPr>
            <w:rStyle w:val="Emphasis"/>
            <w:vanish/>
          </w:rPr>
          <w:t>wa</w:t>
        </w:r>
        <w:r w:rsidRPr="00125758">
          <w:rPr>
            <w:rStyle w:val="Emphasis"/>
            <w:vanish/>
          </w:rPr>
          <w:t>s</w:t>
        </w:r>
        <w:r w:rsidRPr="00083A9C">
          <w:rPr>
            <w:rStyle w:val="Emphasis"/>
          </w:rPr>
          <w:t xml:space="preserve"> </w:t>
        </w:r>
        <w:r w:rsidRPr="00083A9C">
          <w:rPr>
            <w:rStyle w:val="Emphasis"/>
            <w:highlight w:val="yellow"/>
          </w:rPr>
          <w:t>using prison labor</w:t>
        </w:r>
      </w:hyperlink>
      <w:r w:rsidRPr="00083A9C">
        <w:rPr>
          <w:rStyle w:val="Emphasis"/>
          <w:highlight w:val="yellow"/>
        </w:rPr>
        <w:t xml:space="preserve"> to fight</w:t>
      </w:r>
      <w:r w:rsidRPr="00083A9C">
        <w:rPr>
          <w:rStyle w:val="Emphasis"/>
          <w:b w:val="0"/>
          <w:bCs/>
          <w:sz w:val="14"/>
          <w:u w:val="none"/>
        </w:rPr>
        <w:t xml:space="preserve"> </w:t>
      </w:r>
      <w:r w:rsidRPr="00125758">
        <w:rPr>
          <w:rStyle w:val="Emphasis"/>
          <w:b w:val="0"/>
          <w:bCs/>
          <w:vanish/>
          <w:sz w:val="14"/>
          <w:u w:val="none"/>
        </w:rPr>
        <w:t>its</w:t>
      </w:r>
      <w:r w:rsidRPr="00083A9C">
        <w:rPr>
          <w:rStyle w:val="Emphasis"/>
          <w:b w:val="0"/>
          <w:bCs/>
          <w:sz w:val="14"/>
          <w:u w:val="none"/>
        </w:rPr>
        <w:t xml:space="preserve"> </w:t>
      </w:r>
      <w:r w:rsidRPr="00125758">
        <w:rPr>
          <w:rStyle w:val="Emphasis"/>
          <w:b w:val="0"/>
          <w:bCs/>
          <w:vanish/>
          <w:sz w:val="14"/>
          <w:u w:val="none"/>
        </w:rPr>
        <w:t>deadly</w:t>
      </w:r>
      <w:r w:rsidRPr="00083A9C">
        <w:rPr>
          <w:rStyle w:val="Emphasis"/>
        </w:rPr>
        <w:t xml:space="preserve"> </w:t>
      </w:r>
      <w:r w:rsidRPr="00083A9C">
        <w:rPr>
          <w:rStyle w:val="Emphasis"/>
          <w:highlight w:val="yellow"/>
        </w:rPr>
        <w:t>wildfires</w:t>
      </w:r>
      <w:r w:rsidRPr="00125758">
        <w:rPr>
          <w:rStyle w:val="Emphasis"/>
          <w:b w:val="0"/>
          <w:bCs/>
          <w:vanish/>
          <w:sz w:val="14"/>
          <w:u w:val="none"/>
        </w:rPr>
        <w:t>,</w:t>
      </w:r>
      <w:r w:rsidRPr="00083A9C">
        <w:rPr>
          <w:rStyle w:val="Emphasis"/>
          <w:b w:val="0"/>
          <w:bCs/>
          <w:sz w:val="14"/>
          <w:u w:val="none"/>
        </w:rPr>
        <w:t xml:space="preserve"> </w:t>
      </w:r>
      <w:r w:rsidRPr="00125758">
        <w:rPr>
          <w:rStyle w:val="Emphasis"/>
          <w:b w:val="0"/>
          <w:bCs/>
          <w:vanish/>
          <w:sz w:val="14"/>
          <w:u w:val="none"/>
        </w:rPr>
        <w:t>which</w:t>
      </w:r>
      <w:r w:rsidRPr="00083A9C">
        <w:rPr>
          <w:rStyle w:val="Emphasis"/>
          <w:b w:val="0"/>
          <w:bCs/>
          <w:sz w:val="14"/>
          <w:u w:val="none"/>
        </w:rPr>
        <w:t xml:space="preserve"> </w:t>
      </w:r>
      <w:r w:rsidRPr="00125758">
        <w:rPr>
          <w:rStyle w:val="Emphasis"/>
          <w:b w:val="0"/>
          <w:bCs/>
          <w:vanish/>
          <w:sz w:val="14"/>
          <w:u w:val="none"/>
        </w:rPr>
        <w:t>it</w:t>
      </w:r>
      <w:r w:rsidRPr="00083A9C">
        <w:rPr>
          <w:rStyle w:val="Emphasis"/>
          <w:b w:val="0"/>
          <w:bCs/>
          <w:sz w:val="14"/>
          <w:u w:val="none"/>
        </w:rPr>
        <w:t xml:space="preserve"> </w:t>
      </w:r>
      <w:r w:rsidRPr="00125758">
        <w:rPr>
          <w:rStyle w:val="Emphasis"/>
          <w:b w:val="0"/>
          <w:bCs/>
          <w:vanish/>
          <w:sz w:val="14"/>
          <w:u w:val="none"/>
        </w:rPr>
        <w:t>has</w:t>
      </w:r>
      <w:r w:rsidRPr="00083A9C">
        <w:rPr>
          <w:rStyle w:val="Emphasis"/>
          <w:b w:val="0"/>
          <w:bCs/>
          <w:sz w:val="14"/>
          <w:u w:val="none"/>
        </w:rPr>
        <w:t xml:space="preserve"> </w:t>
      </w:r>
      <w:r w:rsidRPr="00125758">
        <w:rPr>
          <w:rStyle w:val="Emphasis"/>
          <w:b w:val="0"/>
          <w:bCs/>
          <w:vanish/>
          <w:sz w:val="14"/>
          <w:u w:val="none"/>
        </w:rPr>
        <w:t>done</w:t>
      </w:r>
      <w:r w:rsidRPr="00083A9C">
        <w:rPr>
          <w:rStyle w:val="Emphasis"/>
        </w:rPr>
        <w:t xml:space="preserve"> </w:t>
      </w:r>
      <w:r w:rsidRPr="00083A9C">
        <w:rPr>
          <w:rStyle w:val="Emphasis"/>
          <w:highlight w:val="yellow"/>
        </w:rPr>
        <w:t>since the 1940s</w:t>
      </w:r>
      <w:r w:rsidRPr="00083A9C">
        <w:rPr>
          <w:rStyle w:val="Emphasis"/>
          <w:b w:val="0"/>
          <w:bCs/>
          <w:sz w:val="14"/>
          <w:highlight w:val="yellow"/>
          <w:u w:val="none"/>
        </w:rPr>
        <w:t>;</w:t>
      </w:r>
      <w:r w:rsidRPr="00083A9C">
        <w:rPr>
          <w:rStyle w:val="Emphasis"/>
          <w:b w:val="0"/>
          <w:bCs/>
          <w:sz w:val="14"/>
          <w:u w:val="none"/>
        </w:rPr>
        <w:t xml:space="preserve"> </w:t>
      </w:r>
      <w:r w:rsidRPr="00125758">
        <w:rPr>
          <w:rStyle w:val="Emphasis"/>
          <w:b w:val="0"/>
          <w:bCs/>
          <w:vanish/>
          <w:sz w:val="14"/>
          <w:u w:val="none"/>
        </w:rPr>
        <w:t>the</w:t>
      </w:r>
      <w:r w:rsidRPr="00083A9C">
        <w:rPr>
          <w:rStyle w:val="Emphasis"/>
          <w:b w:val="0"/>
          <w:bCs/>
          <w:sz w:val="14"/>
          <w:u w:val="none"/>
        </w:rPr>
        <w:t xml:space="preserve"> </w:t>
      </w:r>
      <w:r w:rsidRPr="00125758">
        <w:rPr>
          <w:rStyle w:val="Emphasis"/>
          <w:b w:val="0"/>
          <w:bCs/>
          <w:vanish/>
          <w:sz w:val="14"/>
          <w:u w:val="none"/>
        </w:rPr>
        <w:t>prisoners</w:t>
      </w:r>
      <w:r w:rsidRPr="00083A9C">
        <w:rPr>
          <w:rStyle w:val="Emphasis"/>
          <w:b w:val="0"/>
          <w:bCs/>
          <w:sz w:val="14"/>
          <w:u w:val="none"/>
        </w:rPr>
        <w:t xml:space="preserve"> </w:t>
      </w:r>
      <w:r w:rsidRPr="00125758">
        <w:rPr>
          <w:rStyle w:val="Emphasis"/>
          <w:b w:val="0"/>
          <w:bCs/>
          <w:vanish/>
          <w:sz w:val="14"/>
          <w:u w:val="none"/>
        </w:rPr>
        <w:t>(which</w:t>
      </w:r>
      <w:r w:rsidRPr="00083A9C">
        <w:rPr>
          <w:rStyle w:val="Emphasis"/>
          <w:b w:val="0"/>
          <w:bCs/>
          <w:sz w:val="14"/>
          <w:u w:val="none"/>
        </w:rPr>
        <w:t xml:space="preserve"> </w:t>
      </w:r>
      <w:r w:rsidRPr="00125758">
        <w:rPr>
          <w:rStyle w:val="Emphasis"/>
          <w:b w:val="0"/>
          <w:bCs/>
          <w:vanish/>
          <w:sz w:val="14"/>
          <w:u w:val="none"/>
        </w:rPr>
        <w:t>included</w:t>
      </w:r>
      <w:r w:rsidRPr="00083A9C">
        <w:rPr>
          <w:rStyle w:val="Emphasis"/>
          <w:b w:val="0"/>
          <w:bCs/>
          <w:sz w:val="14"/>
          <w:u w:val="none"/>
        </w:rPr>
        <w:t xml:space="preserve"> </w:t>
      </w:r>
      <w:r w:rsidRPr="00125758">
        <w:rPr>
          <w:rStyle w:val="Emphasis"/>
          <w:b w:val="0"/>
          <w:bCs/>
          <w:vanish/>
          <w:sz w:val="14"/>
          <w:u w:val="none"/>
        </w:rPr>
        <w:t>some</w:t>
      </w:r>
      <w:r w:rsidRPr="00083A9C">
        <w:rPr>
          <w:rStyle w:val="Emphasis"/>
          <w:b w:val="0"/>
          <w:bCs/>
          <w:sz w:val="14"/>
          <w:u w:val="none"/>
        </w:rPr>
        <w:t xml:space="preserve"> </w:t>
      </w:r>
      <w:r w:rsidRPr="00083A9C">
        <w:rPr>
          <w:rStyle w:val="Emphasis"/>
          <w:highlight w:val="yellow"/>
        </w:rPr>
        <w:t>juvenile offenders) were</w:t>
      </w:r>
      <w:r w:rsidRPr="00083A9C">
        <w:rPr>
          <w:rStyle w:val="Emphasis"/>
        </w:rPr>
        <w:t xml:space="preserve"> </w:t>
      </w:r>
      <w:r w:rsidRPr="00125758">
        <w:rPr>
          <w:rStyle w:val="Emphasis"/>
          <w:b w:val="0"/>
          <w:bCs/>
          <w:vanish/>
          <w:sz w:val="14"/>
          <w:u w:val="none"/>
        </w:rPr>
        <w:t>reportedly</w:t>
      </w:r>
      <w:r w:rsidRPr="00083A9C">
        <w:rPr>
          <w:rStyle w:val="Emphasis"/>
        </w:rPr>
        <w:t xml:space="preserve"> </w:t>
      </w:r>
      <w:r w:rsidRPr="00083A9C">
        <w:rPr>
          <w:rStyle w:val="Emphasis"/>
          <w:highlight w:val="yellow"/>
        </w:rPr>
        <w:t>paid $1 per hour</w:t>
      </w:r>
      <w:r w:rsidRPr="00083A9C">
        <w:rPr>
          <w:rStyle w:val="Emphasis"/>
        </w:rPr>
        <w:t xml:space="preserve"> </w:t>
      </w:r>
      <w:r w:rsidRPr="00125758">
        <w:rPr>
          <w:rStyle w:val="Emphasis"/>
          <w:b w:val="0"/>
          <w:bCs/>
          <w:vanish/>
          <w:sz w:val="14"/>
          <w:u w:val="none"/>
        </w:rPr>
        <w:t>plus</w:t>
      </w:r>
      <w:r w:rsidRPr="00083A9C">
        <w:rPr>
          <w:rStyle w:val="Emphasis"/>
          <w:b w:val="0"/>
          <w:bCs/>
          <w:sz w:val="14"/>
          <w:u w:val="none"/>
        </w:rPr>
        <w:t xml:space="preserve"> </w:t>
      </w:r>
      <w:r w:rsidRPr="00125758">
        <w:rPr>
          <w:rStyle w:val="Emphasis"/>
          <w:b w:val="0"/>
          <w:bCs/>
          <w:vanish/>
          <w:sz w:val="14"/>
          <w:u w:val="none"/>
        </w:rPr>
        <w:t>$2</w:t>
      </w:r>
      <w:r w:rsidRPr="00083A9C">
        <w:rPr>
          <w:rStyle w:val="Emphasis"/>
          <w:b w:val="0"/>
          <w:bCs/>
          <w:sz w:val="14"/>
          <w:u w:val="none"/>
        </w:rPr>
        <w:t xml:space="preserve"> </w:t>
      </w:r>
      <w:r w:rsidRPr="00125758">
        <w:rPr>
          <w:rStyle w:val="Emphasis"/>
          <w:b w:val="0"/>
          <w:bCs/>
          <w:vanish/>
          <w:sz w:val="14"/>
          <w:u w:val="none"/>
        </w:rPr>
        <w:t>per</w:t>
      </w:r>
      <w:r w:rsidRPr="00083A9C">
        <w:rPr>
          <w:rStyle w:val="Emphasis"/>
          <w:b w:val="0"/>
          <w:bCs/>
          <w:sz w:val="14"/>
          <w:u w:val="none"/>
        </w:rPr>
        <w:t xml:space="preserve"> </w:t>
      </w:r>
      <w:r w:rsidRPr="00125758">
        <w:rPr>
          <w:rStyle w:val="Emphasis"/>
          <w:b w:val="0"/>
          <w:bCs/>
          <w:vanish/>
          <w:sz w:val="14"/>
          <w:u w:val="none"/>
        </w:rPr>
        <w:t>day</w:t>
      </w:r>
      <w:r w:rsidRPr="00083A9C">
        <w:rPr>
          <w:rStyle w:val="Emphasis"/>
        </w:rPr>
        <w:t xml:space="preserve"> </w:t>
      </w:r>
      <w:r w:rsidRPr="00083A9C">
        <w:rPr>
          <w:rStyle w:val="Emphasis"/>
          <w:highlight w:val="yellow"/>
        </w:rPr>
        <w:t>to risk their</w:t>
      </w:r>
      <w:r w:rsidRPr="00083A9C">
        <w:rPr>
          <w:rStyle w:val="Emphasis"/>
        </w:rPr>
        <w:t xml:space="preserve"> </w:t>
      </w:r>
      <w:r w:rsidRPr="00083A9C">
        <w:rPr>
          <w:rStyle w:val="Emphasis"/>
          <w:highlight w:val="yellow"/>
        </w:rPr>
        <w:t>lives</w:t>
      </w:r>
      <w:r w:rsidRPr="00125758">
        <w:rPr>
          <w:rStyle w:val="Emphasis"/>
          <w:vanish/>
        </w:rPr>
        <w:t>,</w:t>
      </w:r>
      <w:r w:rsidRPr="00083A9C">
        <w:rPr>
          <w:rStyle w:val="Emphasis"/>
        </w:rPr>
        <w:t xml:space="preserve"> </w:t>
      </w:r>
      <w:r w:rsidRPr="00083A9C">
        <w:rPr>
          <w:rStyle w:val="Emphasis"/>
          <w:highlight w:val="yellow"/>
        </w:rPr>
        <w:t xml:space="preserve">and are </w:t>
      </w:r>
      <w:hyperlink r:id="rId57">
        <w:r w:rsidRPr="00083A9C">
          <w:rPr>
            <w:rStyle w:val="Emphasis"/>
            <w:highlight w:val="yellow"/>
          </w:rPr>
          <w:t>barred from becoming firefighters</w:t>
        </w:r>
      </w:hyperlink>
      <w:r w:rsidRPr="00083A9C">
        <w:rPr>
          <w:rStyle w:val="Emphasis"/>
          <w:highlight w:val="yellow"/>
        </w:rPr>
        <w:t xml:space="preserve"> after</w:t>
      </w:r>
      <w:r w:rsidRPr="00083A9C">
        <w:rPr>
          <w:rStyle w:val="Emphasis"/>
        </w:rPr>
        <w:t xml:space="preserve"> </w:t>
      </w:r>
      <w:r w:rsidRPr="00125758">
        <w:rPr>
          <w:rStyle w:val="Emphasis"/>
          <w:b w:val="0"/>
          <w:bCs/>
          <w:vanish/>
          <w:sz w:val="14"/>
          <w:u w:val="none"/>
        </w:rPr>
        <w:t>their</w:t>
      </w:r>
      <w:r w:rsidRPr="00083A9C">
        <w:rPr>
          <w:rStyle w:val="Emphasis"/>
        </w:rPr>
        <w:t xml:space="preserve"> </w:t>
      </w:r>
      <w:r w:rsidRPr="00083A9C">
        <w:rPr>
          <w:rStyle w:val="Emphasis"/>
          <w:highlight w:val="yellow"/>
        </w:rPr>
        <w:t>release</w:t>
      </w:r>
      <w:r w:rsidRPr="00125758">
        <w:rPr>
          <w:rStyle w:val="Emphasis"/>
          <w:vanish/>
        </w:rPr>
        <w:t>.</w:t>
      </w:r>
      <w:r w:rsidRPr="00125758">
        <w:rPr>
          <w:rStyle w:val="StyleUnderline"/>
          <w:vanish/>
        </w:rPr>
        <w:t>)</w:t>
      </w:r>
      <w:r w:rsidRPr="00083A9C">
        <w:rPr>
          <w:sz w:val="14"/>
          <w:szCs w:val="12"/>
        </w:rPr>
        <w:t xml:space="preserve"> </w:t>
      </w:r>
      <w:r w:rsidRPr="00125758">
        <w:rPr>
          <w:vanish/>
          <w:sz w:val="14"/>
          <w:szCs w:val="12"/>
        </w:rPr>
        <w:t>Prisoners</w:t>
      </w:r>
      <w:r w:rsidRPr="00083A9C">
        <w:rPr>
          <w:sz w:val="14"/>
          <w:szCs w:val="12"/>
        </w:rPr>
        <w:t xml:space="preserve"> </w:t>
      </w:r>
      <w:r w:rsidRPr="00125758">
        <w:rPr>
          <w:vanish/>
          <w:sz w:val="14"/>
          <w:szCs w:val="12"/>
        </w:rPr>
        <w:t>are</w:t>
      </w:r>
      <w:r w:rsidRPr="00083A9C">
        <w:rPr>
          <w:sz w:val="14"/>
          <w:szCs w:val="12"/>
        </w:rPr>
        <w:t xml:space="preserve"> </w:t>
      </w:r>
      <w:r w:rsidRPr="00125758">
        <w:rPr>
          <w:vanish/>
          <w:sz w:val="14"/>
          <w:szCs w:val="12"/>
        </w:rPr>
        <w:t>paid</w:t>
      </w:r>
      <w:r w:rsidRPr="00083A9C">
        <w:rPr>
          <w:sz w:val="14"/>
          <w:szCs w:val="12"/>
        </w:rPr>
        <w:t xml:space="preserve"> </w:t>
      </w:r>
      <w:r w:rsidRPr="00125758">
        <w:rPr>
          <w:vanish/>
          <w:sz w:val="14"/>
          <w:szCs w:val="12"/>
        </w:rPr>
        <w:t>very</w:t>
      </w:r>
      <w:r w:rsidRPr="00083A9C">
        <w:rPr>
          <w:sz w:val="14"/>
          <w:szCs w:val="12"/>
        </w:rPr>
        <w:t xml:space="preserve"> </w:t>
      </w:r>
      <w:r w:rsidRPr="00125758">
        <w:rPr>
          <w:vanish/>
          <w:sz w:val="14"/>
          <w:szCs w:val="12"/>
        </w:rPr>
        <w:t>little</w:t>
      </w:r>
      <w:r w:rsidRPr="00083A9C">
        <w:rPr>
          <w:sz w:val="14"/>
          <w:szCs w:val="12"/>
        </w:rPr>
        <w:t xml:space="preserve"> </w:t>
      </w:r>
      <w:r w:rsidRPr="00125758">
        <w:rPr>
          <w:vanish/>
          <w:sz w:val="14"/>
          <w:szCs w:val="12"/>
        </w:rPr>
        <w:t>for</w:t>
      </w:r>
      <w:r w:rsidRPr="00083A9C">
        <w:rPr>
          <w:sz w:val="14"/>
          <w:szCs w:val="12"/>
        </w:rPr>
        <w:t xml:space="preserve"> </w:t>
      </w:r>
      <w:r w:rsidRPr="00125758">
        <w:rPr>
          <w:vanish/>
          <w:sz w:val="14"/>
          <w:szCs w:val="12"/>
        </w:rPr>
        <w:t>their</w:t>
      </w:r>
      <w:r w:rsidRPr="00083A9C">
        <w:rPr>
          <w:sz w:val="14"/>
          <w:szCs w:val="12"/>
        </w:rPr>
        <w:t xml:space="preserve"> </w:t>
      </w:r>
      <w:r w:rsidRPr="00125758">
        <w:rPr>
          <w:vanish/>
          <w:sz w:val="14"/>
          <w:szCs w:val="12"/>
        </w:rPr>
        <w:t>work;</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average</w:t>
      </w:r>
      <w:r w:rsidRPr="00083A9C">
        <w:rPr>
          <w:sz w:val="14"/>
          <w:szCs w:val="12"/>
        </w:rPr>
        <w:t xml:space="preserve"> </w:t>
      </w:r>
      <w:r w:rsidRPr="00125758">
        <w:rPr>
          <w:vanish/>
          <w:sz w:val="14"/>
          <w:szCs w:val="12"/>
        </w:rPr>
        <w:t>wage</w:t>
      </w:r>
      <w:r w:rsidRPr="00083A9C">
        <w:rPr>
          <w:sz w:val="14"/>
          <w:szCs w:val="12"/>
        </w:rPr>
        <w:t xml:space="preserve"> </w:t>
      </w:r>
      <w:r w:rsidRPr="00125758">
        <w:rPr>
          <w:vanish/>
          <w:sz w:val="14"/>
          <w:szCs w:val="12"/>
        </w:rPr>
        <w:t>in</w:t>
      </w:r>
      <w:r w:rsidRPr="00083A9C">
        <w:rPr>
          <w:sz w:val="14"/>
          <w:szCs w:val="12"/>
        </w:rPr>
        <w:t xml:space="preserve"> </w:t>
      </w:r>
      <w:r w:rsidRPr="00125758">
        <w:rPr>
          <w:vanish/>
          <w:sz w:val="14"/>
          <w:szCs w:val="12"/>
        </w:rPr>
        <w:t>state</w:t>
      </w:r>
      <w:r w:rsidRPr="00083A9C">
        <w:rPr>
          <w:sz w:val="14"/>
          <w:szCs w:val="12"/>
        </w:rPr>
        <w:t xml:space="preserve"> </w:t>
      </w:r>
      <w:r w:rsidRPr="00125758">
        <w:rPr>
          <w:vanish/>
          <w:sz w:val="14"/>
          <w:szCs w:val="12"/>
        </w:rPr>
        <w:t>prisons</w:t>
      </w:r>
      <w:r w:rsidRPr="00083A9C">
        <w:rPr>
          <w:sz w:val="14"/>
          <w:szCs w:val="12"/>
        </w:rPr>
        <w:t xml:space="preserve"> </w:t>
      </w:r>
      <w:r w:rsidRPr="00125758">
        <w:rPr>
          <w:vanish/>
          <w:sz w:val="14"/>
          <w:szCs w:val="12"/>
        </w:rPr>
        <w:t>ranges,</w:t>
      </w:r>
      <w:r w:rsidRPr="00083A9C">
        <w:rPr>
          <w:sz w:val="14"/>
          <w:szCs w:val="12"/>
        </w:rPr>
        <w:t xml:space="preserve"> </w:t>
      </w:r>
      <w:r w:rsidRPr="00125758">
        <w:rPr>
          <w:vanish/>
          <w:sz w:val="14"/>
          <w:szCs w:val="12"/>
        </w:rPr>
        <w:t>on</w:t>
      </w:r>
      <w:r w:rsidRPr="00083A9C">
        <w:rPr>
          <w:sz w:val="14"/>
          <w:szCs w:val="12"/>
        </w:rPr>
        <w:t xml:space="preserve"> </w:t>
      </w:r>
      <w:r w:rsidRPr="00125758">
        <w:rPr>
          <w:vanish/>
          <w:sz w:val="14"/>
          <w:szCs w:val="12"/>
        </w:rPr>
        <w:t>average,</w:t>
      </w:r>
      <w:r w:rsidRPr="00083A9C">
        <w:rPr>
          <w:sz w:val="14"/>
          <w:szCs w:val="12"/>
        </w:rPr>
        <w:t xml:space="preserve"> </w:t>
      </w:r>
      <w:r w:rsidRPr="00125758">
        <w:rPr>
          <w:vanish/>
          <w:sz w:val="14"/>
          <w:szCs w:val="12"/>
        </w:rPr>
        <w:t>from</w:t>
      </w:r>
      <w:r w:rsidRPr="00083A9C">
        <w:rPr>
          <w:sz w:val="14"/>
          <w:szCs w:val="12"/>
        </w:rPr>
        <w:t xml:space="preserve"> </w:t>
      </w:r>
      <w:r w:rsidRPr="00125758">
        <w:rPr>
          <w:vanish/>
          <w:sz w:val="14"/>
          <w:szCs w:val="12"/>
        </w:rPr>
        <w:t>14</w:t>
      </w:r>
      <w:r w:rsidRPr="00083A9C">
        <w:rPr>
          <w:sz w:val="14"/>
          <w:szCs w:val="12"/>
        </w:rPr>
        <w:t xml:space="preserve"> </w:t>
      </w:r>
      <w:r w:rsidRPr="00125758">
        <w:rPr>
          <w:vanish/>
          <w:sz w:val="14"/>
          <w:szCs w:val="12"/>
        </w:rPr>
        <w:t>cents</w:t>
      </w:r>
      <w:r w:rsidRPr="00083A9C">
        <w:rPr>
          <w:sz w:val="14"/>
          <w:szCs w:val="12"/>
        </w:rPr>
        <w:t xml:space="preserve"> </w:t>
      </w:r>
      <w:r w:rsidRPr="00125758">
        <w:rPr>
          <w:vanish/>
          <w:sz w:val="14"/>
          <w:szCs w:val="12"/>
        </w:rPr>
        <w:t>to</w:t>
      </w:r>
      <w:r w:rsidRPr="00083A9C">
        <w:rPr>
          <w:sz w:val="14"/>
          <w:szCs w:val="12"/>
        </w:rPr>
        <w:t xml:space="preserve"> </w:t>
      </w:r>
      <w:r w:rsidRPr="00125758">
        <w:rPr>
          <w:vanish/>
          <w:sz w:val="14"/>
          <w:szCs w:val="12"/>
        </w:rPr>
        <w:t>63</w:t>
      </w:r>
      <w:r w:rsidRPr="00083A9C">
        <w:rPr>
          <w:sz w:val="14"/>
          <w:szCs w:val="12"/>
        </w:rPr>
        <w:t xml:space="preserve"> </w:t>
      </w:r>
      <w:r w:rsidRPr="00125758">
        <w:rPr>
          <w:vanish/>
          <w:sz w:val="14"/>
          <w:szCs w:val="12"/>
        </w:rPr>
        <w:t>cents</w:t>
      </w:r>
      <w:r w:rsidRPr="00083A9C">
        <w:rPr>
          <w:sz w:val="14"/>
          <w:szCs w:val="12"/>
        </w:rPr>
        <w:t xml:space="preserve"> </w:t>
      </w:r>
      <w:r w:rsidRPr="00125758">
        <w:rPr>
          <w:vanish/>
          <w:sz w:val="14"/>
          <w:szCs w:val="12"/>
        </w:rPr>
        <w:t>per</w:t>
      </w:r>
      <w:r w:rsidRPr="00083A9C">
        <w:rPr>
          <w:sz w:val="14"/>
          <w:szCs w:val="12"/>
        </w:rPr>
        <w:t xml:space="preserve"> </w:t>
      </w:r>
      <w:r w:rsidRPr="00125758">
        <w:rPr>
          <w:vanish/>
          <w:sz w:val="14"/>
          <w:szCs w:val="12"/>
        </w:rPr>
        <w:t>hour</w:t>
      </w:r>
      <w:r w:rsidRPr="00083A9C">
        <w:rPr>
          <w:sz w:val="14"/>
          <w:szCs w:val="12"/>
        </w:rPr>
        <w:t xml:space="preserve"> </w:t>
      </w:r>
      <w:r w:rsidRPr="00125758">
        <w:rPr>
          <w:vanish/>
          <w:sz w:val="14"/>
          <w:szCs w:val="12"/>
        </w:rPr>
        <w:t>for</w:t>
      </w:r>
      <w:r w:rsidRPr="00083A9C">
        <w:rPr>
          <w:sz w:val="14"/>
          <w:szCs w:val="12"/>
        </w:rPr>
        <w:t xml:space="preserve"> </w:t>
      </w:r>
      <w:r w:rsidRPr="00125758">
        <w:rPr>
          <w:vanish/>
          <w:sz w:val="14"/>
          <w:szCs w:val="12"/>
        </w:rPr>
        <w:t>“regular”</w:t>
      </w:r>
      <w:r w:rsidRPr="00083A9C">
        <w:rPr>
          <w:sz w:val="14"/>
          <w:szCs w:val="12"/>
        </w:rPr>
        <w:t xml:space="preserve"> </w:t>
      </w:r>
      <w:r w:rsidRPr="00125758">
        <w:rPr>
          <w:vanish/>
          <w:sz w:val="14"/>
          <w:szCs w:val="12"/>
        </w:rPr>
        <w:t>prison</w:t>
      </w:r>
      <w:r w:rsidRPr="00083A9C">
        <w:rPr>
          <w:sz w:val="14"/>
          <w:szCs w:val="12"/>
        </w:rPr>
        <w:t xml:space="preserve"> </w:t>
      </w:r>
      <w:r w:rsidRPr="00125758">
        <w:rPr>
          <w:vanish/>
          <w:sz w:val="14"/>
          <w:szCs w:val="12"/>
        </w:rPr>
        <w:t>jobs,</w:t>
      </w:r>
      <w:r w:rsidRPr="00083A9C">
        <w:rPr>
          <w:sz w:val="14"/>
          <w:szCs w:val="12"/>
        </w:rPr>
        <w:t xml:space="preserve"> </w:t>
      </w:r>
      <w:r w:rsidRPr="00125758">
        <w:rPr>
          <w:vanish/>
          <w:sz w:val="14"/>
          <w:szCs w:val="12"/>
        </w:rPr>
        <w:t>and</w:t>
      </w:r>
      <w:r w:rsidRPr="00083A9C">
        <w:rPr>
          <w:sz w:val="14"/>
          <w:szCs w:val="12"/>
        </w:rPr>
        <w:t xml:space="preserve"> </w:t>
      </w:r>
      <w:r w:rsidRPr="00125758">
        <w:rPr>
          <w:vanish/>
          <w:sz w:val="14"/>
          <w:szCs w:val="12"/>
        </w:rPr>
        <w:t>between</w:t>
      </w:r>
      <w:r w:rsidRPr="00083A9C">
        <w:rPr>
          <w:sz w:val="14"/>
          <w:szCs w:val="12"/>
        </w:rPr>
        <w:t xml:space="preserve"> </w:t>
      </w:r>
      <w:r w:rsidRPr="00125758">
        <w:rPr>
          <w:vanish/>
          <w:sz w:val="14"/>
          <w:szCs w:val="12"/>
        </w:rPr>
        <w:t>33</w:t>
      </w:r>
      <w:r w:rsidRPr="00083A9C">
        <w:rPr>
          <w:sz w:val="14"/>
          <w:szCs w:val="12"/>
        </w:rPr>
        <w:t xml:space="preserve"> </w:t>
      </w:r>
      <w:r w:rsidRPr="00125758">
        <w:rPr>
          <w:vanish/>
          <w:sz w:val="14"/>
          <w:szCs w:val="12"/>
        </w:rPr>
        <w:t>cents</w:t>
      </w:r>
      <w:r w:rsidRPr="00083A9C">
        <w:rPr>
          <w:sz w:val="14"/>
          <w:szCs w:val="12"/>
        </w:rPr>
        <w:t xml:space="preserve"> </w:t>
      </w:r>
      <w:r w:rsidRPr="00125758">
        <w:rPr>
          <w:vanish/>
          <w:sz w:val="14"/>
          <w:szCs w:val="12"/>
        </w:rPr>
        <w:t>and</w:t>
      </w:r>
      <w:r w:rsidRPr="00083A9C">
        <w:rPr>
          <w:sz w:val="14"/>
          <w:szCs w:val="12"/>
        </w:rPr>
        <w:t xml:space="preserve"> </w:t>
      </w:r>
      <w:r w:rsidRPr="00125758">
        <w:rPr>
          <w:vanish/>
          <w:sz w:val="14"/>
          <w:szCs w:val="12"/>
        </w:rPr>
        <w:t>$1.41</w:t>
      </w:r>
      <w:r w:rsidRPr="00083A9C">
        <w:rPr>
          <w:sz w:val="14"/>
          <w:szCs w:val="12"/>
        </w:rPr>
        <w:t xml:space="preserve"> </w:t>
      </w:r>
      <w:r w:rsidRPr="00125758">
        <w:rPr>
          <w:vanish/>
          <w:sz w:val="14"/>
          <w:szCs w:val="12"/>
        </w:rPr>
        <w:t>per</w:t>
      </w:r>
      <w:r w:rsidRPr="00083A9C">
        <w:rPr>
          <w:sz w:val="14"/>
          <w:szCs w:val="12"/>
        </w:rPr>
        <w:t xml:space="preserve"> </w:t>
      </w:r>
      <w:r w:rsidRPr="00125758">
        <w:rPr>
          <w:vanish/>
          <w:sz w:val="14"/>
          <w:szCs w:val="12"/>
        </w:rPr>
        <w:t>hour</w:t>
      </w:r>
      <w:r w:rsidRPr="00083A9C">
        <w:rPr>
          <w:sz w:val="14"/>
          <w:szCs w:val="12"/>
        </w:rPr>
        <w:t xml:space="preserve"> </w:t>
      </w:r>
      <w:r w:rsidRPr="00125758">
        <w:rPr>
          <w:vanish/>
          <w:sz w:val="14"/>
          <w:szCs w:val="12"/>
        </w:rPr>
        <w:t>for</w:t>
      </w:r>
      <w:r w:rsidRPr="00083A9C">
        <w:rPr>
          <w:sz w:val="14"/>
          <w:szCs w:val="12"/>
        </w:rPr>
        <w:t xml:space="preserve"> </w:t>
      </w:r>
      <w:r w:rsidRPr="00125758">
        <w:rPr>
          <w:vanish/>
          <w:sz w:val="14"/>
          <w:szCs w:val="12"/>
        </w:rPr>
        <w:t>those</w:t>
      </w:r>
      <w:r w:rsidRPr="00083A9C">
        <w:rPr>
          <w:sz w:val="14"/>
          <w:szCs w:val="12"/>
        </w:rPr>
        <w:t xml:space="preserve"> </w:t>
      </w:r>
      <w:r w:rsidRPr="00125758">
        <w:rPr>
          <w:vanish/>
          <w:sz w:val="14"/>
          <w:szCs w:val="12"/>
        </w:rPr>
        <w:t>who</w:t>
      </w:r>
      <w:r w:rsidRPr="00083A9C">
        <w:rPr>
          <w:sz w:val="14"/>
          <w:szCs w:val="12"/>
        </w:rPr>
        <w:t xml:space="preserve"> </w:t>
      </w:r>
      <w:r w:rsidRPr="00125758">
        <w:rPr>
          <w:vanish/>
          <w:sz w:val="14"/>
          <w:szCs w:val="12"/>
        </w:rPr>
        <w:t>work</w:t>
      </w:r>
      <w:r w:rsidRPr="00083A9C">
        <w:rPr>
          <w:sz w:val="14"/>
          <w:szCs w:val="12"/>
        </w:rPr>
        <w:t xml:space="preserve"> </w:t>
      </w:r>
      <w:r w:rsidRPr="00125758">
        <w:rPr>
          <w:vanish/>
          <w:sz w:val="14"/>
          <w:szCs w:val="12"/>
        </w:rPr>
        <w:t>for</w:t>
      </w:r>
      <w:r w:rsidRPr="00083A9C">
        <w:rPr>
          <w:sz w:val="14"/>
          <w:szCs w:val="12"/>
        </w:rPr>
        <w:t xml:space="preserve"> </w:t>
      </w:r>
      <w:r w:rsidRPr="00125758">
        <w:rPr>
          <w:vanish/>
          <w:sz w:val="14"/>
          <w:szCs w:val="12"/>
        </w:rPr>
        <w:t>state-owned</w:t>
      </w:r>
      <w:r w:rsidRPr="00083A9C">
        <w:rPr>
          <w:sz w:val="14"/>
          <w:szCs w:val="12"/>
        </w:rPr>
        <w:t xml:space="preserve"> </w:t>
      </w:r>
      <w:r w:rsidRPr="00125758">
        <w:rPr>
          <w:vanish/>
          <w:sz w:val="14"/>
          <w:szCs w:val="12"/>
        </w:rPr>
        <w:t>businesses,</w:t>
      </w:r>
      <w:r w:rsidRPr="00083A9C">
        <w:rPr>
          <w:sz w:val="14"/>
          <w:szCs w:val="12"/>
        </w:rPr>
        <w:t xml:space="preserve"> </w:t>
      </w:r>
      <w:r w:rsidRPr="00125758">
        <w:rPr>
          <w:vanish/>
          <w:sz w:val="14"/>
          <w:szCs w:val="12"/>
        </w:rPr>
        <w:t>and</w:t>
      </w:r>
      <w:r w:rsidRPr="00083A9C">
        <w:rPr>
          <w:sz w:val="14"/>
          <w:szCs w:val="12"/>
        </w:rPr>
        <w:t xml:space="preserve"> </w:t>
      </w:r>
      <w:r w:rsidRPr="00125758">
        <w:rPr>
          <w:vanish/>
          <w:sz w:val="14"/>
          <w:szCs w:val="12"/>
        </w:rPr>
        <w:t>while</w:t>
      </w:r>
      <w:r w:rsidRPr="00083A9C">
        <w:rPr>
          <w:sz w:val="14"/>
          <w:szCs w:val="12"/>
        </w:rPr>
        <w:t xml:space="preserve"> </w:t>
      </w:r>
      <w:r w:rsidRPr="00125758">
        <w:rPr>
          <w:vanish/>
          <w:sz w:val="14"/>
          <w:szCs w:val="12"/>
        </w:rPr>
        <w:t>they</w:t>
      </w:r>
      <w:r w:rsidRPr="00083A9C">
        <w:rPr>
          <w:sz w:val="14"/>
          <w:szCs w:val="12"/>
        </w:rPr>
        <w:t xml:space="preserve"> </w:t>
      </w:r>
      <w:r w:rsidRPr="00125758">
        <w:rPr>
          <w:vanish/>
          <w:sz w:val="14"/>
          <w:szCs w:val="12"/>
        </w:rPr>
        <w:t>are</w:t>
      </w:r>
      <w:r w:rsidRPr="00083A9C">
        <w:rPr>
          <w:sz w:val="14"/>
          <w:szCs w:val="12"/>
        </w:rPr>
        <w:t xml:space="preserve"> </w:t>
      </w:r>
      <w:r w:rsidRPr="00125758">
        <w:rPr>
          <w:vanish/>
          <w:sz w:val="14"/>
          <w:szCs w:val="12"/>
        </w:rPr>
        <w:t>working</w:t>
      </w:r>
      <w:r w:rsidRPr="00083A9C">
        <w:rPr>
          <w:sz w:val="14"/>
          <w:szCs w:val="12"/>
        </w:rPr>
        <w:t xml:space="preserve"> </w:t>
      </w:r>
      <w:r w:rsidRPr="00125758">
        <w:rPr>
          <w:vanish/>
          <w:sz w:val="14"/>
          <w:szCs w:val="12"/>
        </w:rPr>
        <w:t>full-time</w:t>
      </w:r>
      <w:r w:rsidRPr="00083A9C">
        <w:rPr>
          <w:sz w:val="14"/>
          <w:szCs w:val="12"/>
        </w:rPr>
        <w:t xml:space="preserve"> </w:t>
      </w:r>
      <w:r w:rsidRPr="00125758">
        <w:rPr>
          <w:vanish/>
          <w:sz w:val="14"/>
          <w:szCs w:val="12"/>
        </w:rPr>
        <w:t>jobs,</w:t>
      </w:r>
      <w:r w:rsidRPr="00083A9C">
        <w:rPr>
          <w:sz w:val="14"/>
          <w:szCs w:val="12"/>
        </w:rPr>
        <w:t xml:space="preserve"> </w:t>
      </w:r>
      <w:r w:rsidRPr="00125758">
        <w:rPr>
          <w:vanish/>
          <w:sz w:val="14"/>
          <w:szCs w:val="12"/>
        </w:rPr>
        <w:t>prisoners</w:t>
      </w:r>
      <w:r w:rsidRPr="00083A9C">
        <w:rPr>
          <w:sz w:val="14"/>
          <w:szCs w:val="12"/>
        </w:rPr>
        <w:t xml:space="preserve"> </w:t>
      </w:r>
      <w:r w:rsidRPr="00125758">
        <w:rPr>
          <w:vanish/>
          <w:sz w:val="14"/>
          <w:szCs w:val="12"/>
        </w:rPr>
        <w:t>do</w:t>
      </w:r>
      <w:r w:rsidRPr="00083A9C">
        <w:rPr>
          <w:sz w:val="14"/>
          <w:szCs w:val="12"/>
        </w:rPr>
        <w:t xml:space="preserve"> </w:t>
      </w:r>
      <w:r w:rsidRPr="00125758">
        <w:rPr>
          <w:vanish/>
          <w:sz w:val="14"/>
          <w:szCs w:val="12"/>
        </w:rPr>
        <w:t>not</w:t>
      </w:r>
      <w:r w:rsidRPr="00083A9C">
        <w:rPr>
          <w:sz w:val="14"/>
          <w:szCs w:val="12"/>
        </w:rPr>
        <w:t xml:space="preserve"> </w:t>
      </w:r>
      <w:r w:rsidRPr="00125758">
        <w:rPr>
          <w:vanish/>
          <w:sz w:val="14"/>
          <w:szCs w:val="12"/>
        </w:rPr>
        <w:t>always</w:t>
      </w:r>
      <w:r w:rsidRPr="00083A9C">
        <w:rPr>
          <w:sz w:val="14"/>
          <w:szCs w:val="12"/>
        </w:rPr>
        <w:t xml:space="preserve"> </w:t>
      </w:r>
      <w:r w:rsidRPr="00125758">
        <w:rPr>
          <w:vanish/>
          <w:sz w:val="14"/>
          <w:szCs w:val="12"/>
        </w:rPr>
        <w:t>have</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benefit</w:t>
      </w:r>
      <w:r w:rsidRPr="00083A9C">
        <w:rPr>
          <w:sz w:val="14"/>
          <w:szCs w:val="12"/>
        </w:rPr>
        <w:t xml:space="preserve"> </w:t>
      </w:r>
      <w:r w:rsidRPr="00125758">
        <w:rPr>
          <w:vanish/>
          <w:sz w:val="14"/>
          <w:szCs w:val="12"/>
        </w:rPr>
        <w:t>of</w:t>
      </w:r>
      <w:r w:rsidRPr="00083A9C">
        <w:rPr>
          <w:sz w:val="14"/>
          <w:szCs w:val="12"/>
        </w:rPr>
        <w:t xml:space="preserve"> </w:t>
      </w:r>
      <w:r w:rsidRPr="00125758">
        <w:rPr>
          <w:vanish/>
          <w:sz w:val="14"/>
          <w:szCs w:val="12"/>
        </w:rPr>
        <w:t>basic</w:t>
      </w:r>
      <w:r w:rsidRPr="00083A9C">
        <w:rPr>
          <w:sz w:val="14"/>
          <w:szCs w:val="12"/>
        </w:rPr>
        <w:t xml:space="preserve"> </w:t>
      </w:r>
      <w:r w:rsidRPr="00125758">
        <w:rPr>
          <w:vanish/>
          <w:sz w:val="14"/>
          <w:szCs w:val="12"/>
        </w:rPr>
        <w:t>labor</w:t>
      </w:r>
      <w:r w:rsidRPr="00083A9C">
        <w:rPr>
          <w:sz w:val="14"/>
          <w:szCs w:val="12"/>
        </w:rPr>
        <w:t xml:space="preserve"> </w:t>
      </w:r>
      <w:r w:rsidRPr="00125758">
        <w:rPr>
          <w:vanish/>
          <w:sz w:val="14"/>
          <w:szCs w:val="12"/>
        </w:rPr>
        <w:t>protections,</w:t>
      </w:r>
      <w:r w:rsidRPr="00083A9C">
        <w:rPr>
          <w:sz w:val="14"/>
          <w:szCs w:val="12"/>
        </w:rPr>
        <w:t xml:space="preserve"> </w:t>
      </w:r>
      <w:r w:rsidRPr="00125758">
        <w:rPr>
          <w:vanish/>
          <w:sz w:val="14"/>
          <w:szCs w:val="12"/>
        </w:rPr>
        <w:t>such</w:t>
      </w:r>
      <w:r w:rsidRPr="00083A9C">
        <w:rPr>
          <w:sz w:val="14"/>
          <w:szCs w:val="12"/>
        </w:rPr>
        <w:t xml:space="preserve"> </w:t>
      </w:r>
      <w:r w:rsidRPr="00125758">
        <w:rPr>
          <w:vanish/>
          <w:sz w:val="14"/>
          <w:szCs w:val="12"/>
        </w:rPr>
        <w:t>as</w:t>
      </w:r>
      <w:r w:rsidRPr="00083A9C">
        <w:rPr>
          <w:sz w:val="14"/>
          <w:szCs w:val="12"/>
        </w:rPr>
        <w:t xml:space="preserve"> </w:t>
      </w:r>
      <w:r w:rsidRPr="00125758">
        <w:rPr>
          <w:vanish/>
          <w:sz w:val="14"/>
          <w:szCs w:val="12"/>
        </w:rPr>
        <w:t>minimum</w:t>
      </w:r>
      <w:r w:rsidRPr="00083A9C">
        <w:rPr>
          <w:sz w:val="14"/>
          <w:szCs w:val="12"/>
        </w:rPr>
        <w:t xml:space="preserve"> </w:t>
      </w:r>
      <w:r w:rsidRPr="00125758">
        <w:rPr>
          <w:vanish/>
          <w:sz w:val="14"/>
          <w:szCs w:val="12"/>
        </w:rPr>
        <w:t>wage,</w:t>
      </w:r>
      <w:r w:rsidRPr="00083A9C">
        <w:rPr>
          <w:sz w:val="14"/>
          <w:szCs w:val="12"/>
        </w:rPr>
        <w:t xml:space="preserve"> </w:t>
      </w:r>
      <w:r w:rsidRPr="00125758">
        <w:rPr>
          <w:vanish/>
          <w:sz w:val="14"/>
          <w:szCs w:val="12"/>
        </w:rPr>
        <w:t>sick</w:t>
      </w:r>
      <w:r w:rsidRPr="00083A9C">
        <w:rPr>
          <w:sz w:val="14"/>
          <w:szCs w:val="12"/>
        </w:rPr>
        <w:t xml:space="preserve"> </w:t>
      </w:r>
      <w:r w:rsidRPr="00125758">
        <w:rPr>
          <w:vanish/>
          <w:sz w:val="14"/>
          <w:szCs w:val="12"/>
        </w:rPr>
        <w:t>leave,</w:t>
      </w:r>
      <w:r w:rsidRPr="00083A9C">
        <w:rPr>
          <w:sz w:val="14"/>
          <w:szCs w:val="12"/>
        </w:rPr>
        <w:t xml:space="preserve"> </w:t>
      </w:r>
      <w:r w:rsidRPr="00125758">
        <w:rPr>
          <w:vanish/>
          <w:sz w:val="14"/>
          <w:szCs w:val="12"/>
        </w:rPr>
        <w:t>or</w:t>
      </w:r>
      <w:r w:rsidRPr="00083A9C">
        <w:rPr>
          <w:sz w:val="14"/>
          <w:szCs w:val="12"/>
        </w:rPr>
        <w:t xml:space="preserve"> </w:t>
      </w:r>
      <w:r w:rsidRPr="00125758">
        <w:rPr>
          <w:vanish/>
          <w:sz w:val="14"/>
          <w:szCs w:val="12"/>
        </w:rPr>
        <w:t>overtime</w:t>
      </w:r>
      <w:r w:rsidRPr="00083A9C">
        <w:rPr>
          <w:sz w:val="14"/>
          <w:szCs w:val="12"/>
        </w:rPr>
        <w:t xml:space="preserve"> </w:t>
      </w:r>
      <w:r w:rsidRPr="00125758">
        <w:rPr>
          <w:vanish/>
          <w:sz w:val="14"/>
          <w:szCs w:val="12"/>
        </w:rPr>
        <w:t>pay.</w:t>
      </w:r>
      <w:r w:rsidRPr="00083A9C">
        <w:rPr>
          <w:sz w:val="14"/>
          <w:szCs w:val="12"/>
        </w:rPr>
        <w:t xml:space="preserve"> </w:t>
      </w:r>
      <w:r w:rsidRPr="00125758">
        <w:rPr>
          <w:vanish/>
          <w:sz w:val="14"/>
          <w:szCs w:val="12"/>
        </w:rPr>
        <w:t>Given</w:t>
      </w:r>
      <w:r w:rsidRPr="00083A9C">
        <w:rPr>
          <w:sz w:val="14"/>
          <w:szCs w:val="12"/>
        </w:rPr>
        <w:t xml:space="preserve"> </w:t>
      </w:r>
      <w:r w:rsidRPr="00125758">
        <w:rPr>
          <w:vanish/>
          <w:sz w:val="14"/>
          <w:szCs w:val="12"/>
        </w:rPr>
        <w:t>that</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United</w:t>
      </w:r>
      <w:r w:rsidRPr="00083A9C">
        <w:rPr>
          <w:sz w:val="14"/>
          <w:szCs w:val="12"/>
        </w:rPr>
        <w:t xml:space="preserve"> </w:t>
      </w:r>
      <w:r w:rsidRPr="00125758">
        <w:rPr>
          <w:vanish/>
          <w:sz w:val="14"/>
          <w:szCs w:val="12"/>
        </w:rPr>
        <w:t>States</w:t>
      </w:r>
      <w:r w:rsidRPr="00083A9C">
        <w:rPr>
          <w:sz w:val="14"/>
          <w:szCs w:val="12"/>
        </w:rPr>
        <w:t xml:space="preserve"> </w:t>
      </w:r>
      <w:r w:rsidRPr="00125758">
        <w:rPr>
          <w:vanish/>
          <w:sz w:val="14"/>
          <w:szCs w:val="12"/>
        </w:rPr>
        <w:t>has</w:t>
      </w:r>
      <w:r w:rsidRPr="00083A9C">
        <w:rPr>
          <w:sz w:val="14"/>
          <w:szCs w:val="12"/>
        </w:rPr>
        <w:t xml:space="preserve"> </w:t>
      </w:r>
      <w:r w:rsidRPr="00125758">
        <w:rPr>
          <w:vanish/>
          <w:sz w:val="14"/>
          <w:szCs w:val="12"/>
        </w:rPr>
        <w:t>the</w:t>
      </w:r>
      <w:r w:rsidRPr="00083A9C">
        <w:rPr>
          <w:sz w:val="14"/>
          <w:szCs w:val="12"/>
        </w:rPr>
        <w:t xml:space="preserve"> </w:t>
      </w:r>
      <w:hyperlink r:id="rId58">
        <w:r w:rsidRPr="00125758">
          <w:rPr>
            <w:rStyle w:val="Hyperlink"/>
            <w:vanish/>
            <w:sz w:val="14"/>
            <w:szCs w:val="12"/>
          </w:rPr>
          <w:t>highest</w:t>
        </w:r>
        <w:r w:rsidRPr="00083A9C">
          <w:rPr>
            <w:rStyle w:val="Hyperlink"/>
            <w:sz w:val="14"/>
            <w:szCs w:val="12"/>
          </w:rPr>
          <w:t xml:space="preserve"> </w:t>
        </w:r>
        <w:r w:rsidRPr="00125758">
          <w:rPr>
            <w:rStyle w:val="Hyperlink"/>
            <w:vanish/>
            <w:sz w:val="14"/>
            <w:szCs w:val="12"/>
          </w:rPr>
          <w:t>incarceration</w:t>
        </w:r>
        <w:r w:rsidRPr="00083A9C">
          <w:rPr>
            <w:rStyle w:val="Hyperlink"/>
            <w:sz w:val="14"/>
            <w:szCs w:val="12"/>
          </w:rPr>
          <w:t xml:space="preserve"> </w:t>
        </w:r>
        <w:r w:rsidRPr="00125758">
          <w:rPr>
            <w:rStyle w:val="Hyperlink"/>
            <w:vanish/>
            <w:sz w:val="14"/>
            <w:szCs w:val="12"/>
          </w:rPr>
          <w:t>rate</w:t>
        </w:r>
        <w:r w:rsidRPr="00083A9C">
          <w:rPr>
            <w:rStyle w:val="Hyperlink"/>
            <w:sz w:val="14"/>
            <w:szCs w:val="12"/>
          </w:rPr>
          <w:t xml:space="preserve"> </w:t>
        </w:r>
        <w:r w:rsidRPr="00125758">
          <w:rPr>
            <w:rStyle w:val="Hyperlink"/>
            <w:vanish/>
            <w:sz w:val="14"/>
            <w:szCs w:val="12"/>
          </w:rPr>
          <w:t>in</w:t>
        </w:r>
        <w:r w:rsidRPr="00083A9C">
          <w:rPr>
            <w:rStyle w:val="Hyperlink"/>
            <w:sz w:val="14"/>
            <w:szCs w:val="12"/>
          </w:rPr>
          <w:t xml:space="preserve"> </w:t>
        </w:r>
        <w:r w:rsidRPr="00125758">
          <w:rPr>
            <w:rStyle w:val="Hyperlink"/>
            <w:vanish/>
            <w:sz w:val="14"/>
            <w:szCs w:val="12"/>
          </w:rPr>
          <w:t>the</w:t>
        </w:r>
        <w:r w:rsidRPr="00083A9C">
          <w:rPr>
            <w:rStyle w:val="Hyperlink"/>
            <w:sz w:val="14"/>
            <w:szCs w:val="12"/>
          </w:rPr>
          <w:t xml:space="preserve"> </w:t>
        </w:r>
        <w:r w:rsidRPr="00125758">
          <w:rPr>
            <w:rStyle w:val="Hyperlink"/>
            <w:vanish/>
            <w:sz w:val="14"/>
            <w:szCs w:val="12"/>
          </w:rPr>
          <w:t>world</w:t>
        </w:r>
      </w:hyperlink>
      <w:r w:rsidRPr="00125758">
        <w:rPr>
          <w:vanish/>
          <w:sz w:val="14"/>
          <w:szCs w:val="12"/>
        </w:rPr>
        <w:t>,</w:t>
      </w:r>
      <w:r w:rsidRPr="00083A9C">
        <w:rPr>
          <w:sz w:val="14"/>
          <w:szCs w:val="12"/>
        </w:rPr>
        <w:t xml:space="preserve"> </w:t>
      </w:r>
      <w:r w:rsidRPr="00125758">
        <w:rPr>
          <w:vanish/>
          <w:sz w:val="14"/>
          <w:szCs w:val="12"/>
        </w:rPr>
        <w:t>with</w:t>
      </w:r>
      <w:r w:rsidRPr="00083A9C">
        <w:rPr>
          <w:sz w:val="14"/>
          <w:szCs w:val="12"/>
        </w:rPr>
        <w:t xml:space="preserve"> </w:t>
      </w:r>
      <w:hyperlink r:id="rId59">
        <w:r w:rsidRPr="00125758">
          <w:rPr>
            <w:rStyle w:val="Hyperlink"/>
            <w:vanish/>
            <w:sz w:val="14"/>
            <w:szCs w:val="12"/>
          </w:rPr>
          <w:t>2.3</w:t>
        </w:r>
        <w:r w:rsidRPr="00083A9C">
          <w:rPr>
            <w:rStyle w:val="Hyperlink"/>
            <w:sz w:val="14"/>
            <w:szCs w:val="12"/>
          </w:rPr>
          <w:t xml:space="preserve"> </w:t>
        </w:r>
        <w:r w:rsidRPr="00125758">
          <w:rPr>
            <w:rStyle w:val="Hyperlink"/>
            <w:vanish/>
            <w:sz w:val="14"/>
            <w:szCs w:val="12"/>
          </w:rPr>
          <w:t>million</w:t>
        </w:r>
        <w:r w:rsidRPr="00083A9C">
          <w:rPr>
            <w:rStyle w:val="Hyperlink"/>
            <w:sz w:val="14"/>
            <w:szCs w:val="12"/>
          </w:rPr>
          <w:t xml:space="preserve"> </w:t>
        </w:r>
        <w:r w:rsidRPr="00125758">
          <w:rPr>
            <w:rStyle w:val="Hyperlink"/>
            <w:vanish/>
            <w:sz w:val="14"/>
            <w:szCs w:val="12"/>
          </w:rPr>
          <w:t>people</w:t>
        </w:r>
      </w:hyperlink>
      <w:r w:rsidRPr="00083A9C">
        <w:rPr>
          <w:sz w:val="14"/>
          <w:szCs w:val="12"/>
        </w:rPr>
        <w:t xml:space="preserve"> </w:t>
      </w:r>
      <w:r w:rsidRPr="00125758">
        <w:rPr>
          <w:vanish/>
          <w:sz w:val="14"/>
          <w:szCs w:val="12"/>
        </w:rPr>
        <w:t>currently</w:t>
      </w:r>
      <w:r w:rsidRPr="00083A9C">
        <w:rPr>
          <w:sz w:val="14"/>
          <w:szCs w:val="12"/>
        </w:rPr>
        <w:t xml:space="preserve"> </w:t>
      </w:r>
      <w:r w:rsidRPr="00125758">
        <w:rPr>
          <w:vanish/>
          <w:sz w:val="14"/>
          <w:szCs w:val="12"/>
        </w:rPr>
        <w:t>behind</w:t>
      </w:r>
      <w:r w:rsidRPr="00083A9C">
        <w:rPr>
          <w:sz w:val="14"/>
          <w:szCs w:val="12"/>
        </w:rPr>
        <w:t xml:space="preserve"> </w:t>
      </w:r>
      <w:r w:rsidRPr="00125758">
        <w:rPr>
          <w:vanish/>
          <w:sz w:val="14"/>
          <w:szCs w:val="12"/>
        </w:rPr>
        <w:t>bars,</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prison</w:t>
      </w:r>
      <w:r w:rsidRPr="00083A9C">
        <w:rPr>
          <w:sz w:val="14"/>
          <w:szCs w:val="12"/>
        </w:rPr>
        <w:t xml:space="preserve"> </w:t>
      </w:r>
      <w:r w:rsidRPr="00125758">
        <w:rPr>
          <w:vanish/>
          <w:sz w:val="14"/>
          <w:szCs w:val="12"/>
        </w:rPr>
        <w:t>industrial</w:t>
      </w:r>
      <w:r w:rsidRPr="00083A9C">
        <w:rPr>
          <w:sz w:val="14"/>
          <w:szCs w:val="12"/>
        </w:rPr>
        <w:t xml:space="preserve"> </w:t>
      </w:r>
      <w:r w:rsidRPr="00125758">
        <w:rPr>
          <w:vanish/>
          <w:sz w:val="14"/>
          <w:szCs w:val="12"/>
        </w:rPr>
        <w:t>complex</w:t>
      </w:r>
      <w:r w:rsidRPr="00083A9C">
        <w:rPr>
          <w:sz w:val="14"/>
          <w:szCs w:val="12"/>
        </w:rPr>
        <w:t xml:space="preserve"> </w:t>
      </w:r>
      <w:hyperlink r:id="rId60">
        <w:r w:rsidRPr="00125758">
          <w:rPr>
            <w:rStyle w:val="Hyperlink"/>
            <w:vanish/>
            <w:sz w:val="14"/>
            <w:szCs w:val="12"/>
          </w:rPr>
          <w:t>would</w:t>
        </w:r>
        <w:r w:rsidRPr="00083A9C">
          <w:rPr>
            <w:rStyle w:val="Hyperlink"/>
            <w:sz w:val="14"/>
            <w:szCs w:val="12"/>
          </w:rPr>
          <w:t xml:space="preserve"> </w:t>
        </w:r>
        <w:r w:rsidRPr="00125758">
          <w:rPr>
            <w:rStyle w:val="Hyperlink"/>
            <w:vanish/>
            <w:sz w:val="14"/>
            <w:szCs w:val="12"/>
          </w:rPr>
          <w:t>collapse</w:t>
        </w:r>
      </w:hyperlink>
      <w:r w:rsidRPr="00083A9C">
        <w:rPr>
          <w:sz w:val="14"/>
          <w:szCs w:val="12"/>
        </w:rPr>
        <w:t xml:space="preserve"> </w:t>
      </w:r>
      <w:r w:rsidRPr="00125758">
        <w:rPr>
          <w:vanish/>
          <w:sz w:val="14"/>
          <w:szCs w:val="12"/>
        </w:rPr>
        <w:t>were</w:t>
      </w:r>
      <w:r w:rsidRPr="00083A9C">
        <w:rPr>
          <w:sz w:val="14"/>
          <w:szCs w:val="12"/>
        </w:rPr>
        <w:t xml:space="preserve"> </w:t>
      </w:r>
      <w:r w:rsidRPr="00125758">
        <w:rPr>
          <w:vanish/>
          <w:sz w:val="14"/>
          <w:szCs w:val="12"/>
        </w:rPr>
        <w:t>it</w:t>
      </w:r>
      <w:r w:rsidRPr="00083A9C">
        <w:rPr>
          <w:sz w:val="14"/>
          <w:szCs w:val="12"/>
        </w:rPr>
        <w:t xml:space="preserve"> </w:t>
      </w:r>
      <w:r w:rsidRPr="00125758">
        <w:rPr>
          <w:vanish/>
          <w:sz w:val="14"/>
          <w:szCs w:val="12"/>
        </w:rPr>
        <w:t>to</w:t>
      </w:r>
      <w:r w:rsidRPr="00083A9C">
        <w:rPr>
          <w:sz w:val="14"/>
          <w:szCs w:val="12"/>
        </w:rPr>
        <w:t xml:space="preserve"> </w:t>
      </w:r>
      <w:r w:rsidRPr="00125758">
        <w:rPr>
          <w:vanish/>
          <w:sz w:val="14"/>
          <w:szCs w:val="12"/>
        </w:rPr>
        <w:t>pay</w:t>
      </w:r>
      <w:r w:rsidRPr="00083A9C">
        <w:rPr>
          <w:sz w:val="14"/>
          <w:szCs w:val="12"/>
        </w:rPr>
        <w:t xml:space="preserve"> </w:t>
      </w:r>
      <w:r w:rsidRPr="00125758">
        <w:rPr>
          <w:vanish/>
          <w:sz w:val="14"/>
          <w:szCs w:val="12"/>
        </w:rPr>
        <w:t>incarcerated</w:t>
      </w:r>
      <w:r w:rsidRPr="00083A9C">
        <w:rPr>
          <w:sz w:val="14"/>
          <w:szCs w:val="12"/>
        </w:rPr>
        <w:t xml:space="preserve"> </w:t>
      </w:r>
      <w:r w:rsidRPr="00125758">
        <w:rPr>
          <w:vanish/>
          <w:sz w:val="14"/>
          <w:szCs w:val="12"/>
        </w:rPr>
        <w:t>workers</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minimum</w:t>
      </w:r>
      <w:r w:rsidRPr="00083A9C">
        <w:rPr>
          <w:sz w:val="14"/>
          <w:szCs w:val="12"/>
        </w:rPr>
        <w:t xml:space="preserve"> </w:t>
      </w:r>
      <w:r w:rsidRPr="00125758">
        <w:rPr>
          <w:vanish/>
          <w:sz w:val="14"/>
          <w:szCs w:val="12"/>
        </w:rPr>
        <w:t>wage—which</w:t>
      </w:r>
      <w:r w:rsidRPr="00083A9C">
        <w:rPr>
          <w:sz w:val="14"/>
          <w:szCs w:val="12"/>
        </w:rPr>
        <w:t xml:space="preserve"> </w:t>
      </w:r>
      <w:r w:rsidRPr="00125758">
        <w:rPr>
          <w:vanish/>
          <w:sz w:val="14"/>
          <w:szCs w:val="12"/>
        </w:rPr>
        <w:t>creates</w:t>
      </w:r>
      <w:r w:rsidRPr="00083A9C">
        <w:rPr>
          <w:sz w:val="14"/>
          <w:szCs w:val="12"/>
        </w:rPr>
        <w:t xml:space="preserve"> </w:t>
      </w:r>
      <w:hyperlink r:id="rId61">
        <w:r w:rsidRPr="00125758">
          <w:rPr>
            <w:rStyle w:val="Hyperlink"/>
            <w:vanish/>
            <w:sz w:val="14"/>
            <w:szCs w:val="12"/>
          </w:rPr>
          <w:t>further</w:t>
        </w:r>
        <w:r w:rsidRPr="00083A9C">
          <w:rPr>
            <w:rStyle w:val="Hyperlink"/>
            <w:sz w:val="14"/>
            <w:szCs w:val="12"/>
          </w:rPr>
          <w:t xml:space="preserve"> </w:t>
        </w:r>
        <w:r w:rsidRPr="00125758">
          <w:rPr>
            <w:rStyle w:val="Hyperlink"/>
            <w:vanish/>
            <w:sz w:val="14"/>
            <w:szCs w:val="12"/>
          </w:rPr>
          <w:t>incentive</w:t>
        </w:r>
      </w:hyperlink>
      <w:r w:rsidRPr="00083A9C">
        <w:rPr>
          <w:sz w:val="14"/>
          <w:szCs w:val="12"/>
        </w:rPr>
        <w:t xml:space="preserve"> </w:t>
      </w:r>
      <w:r w:rsidRPr="00125758">
        <w:rPr>
          <w:vanish/>
          <w:sz w:val="14"/>
          <w:szCs w:val="12"/>
        </w:rPr>
        <w:t>for</w:t>
      </w:r>
      <w:r w:rsidRPr="00083A9C">
        <w:rPr>
          <w:sz w:val="14"/>
          <w:szCs w:val="12"/>
        </w:rPr>
        <w:t xml:space="preserve"> </w:t>
      </w:r>
      <w:r w:rsidRPr="00125758">
        <w:rPr>
          <w:vanish/>
          <w:sz w:val="14"/>
          <w:szCs w:val="12"/>
        </w:rPr>
        <w:t>them</w:t>
      </w:r>
      <w:r w:rsidRPr="00083A9C">
        <w:rPr>
          <w:sz w:val="14"/>
          <w:szCs w:val="12"/>
        </w:rPr>
        <w:t xml:space="preserve"> </w:t>
      </w:r>
      <w:r w:rsidRPr="00125758">
        <w:rPr>
          <w:vanish/>
          <w:sz w:val="14"/>
          <w:szCs w:val="12"/>
        </w:rPr>
        <w:t>to</w:t>
      </w:r>
      <w:r w:rsidRPr="00083A9C">
        <w:rPr>
          <w:sz w:val="14"/>
          <w:szCs w:val="12"/>
        </w:rPr>
        <w:t xml:space="preserve"> </w:t>
      </w:r>
      <w:r w:rsidRPr="00125758">
        <w:rPr>
          <w:vanish/>
          <w:sz w:val="14"/>
          <w:szCs w:val="12"/>
        </w:rPr>
        <w:t>keep</w:t>
      </w:r>
      <w:r w:rsidRPr="00083A9C">
        <w:rPr>
          <w:sz w:val="14"/>
          <w:szCs w:val="12"/>
        </w:rPr>
        <w:t xml:space="preserve"> </w:t>
      </w:r>
      <w:r w:rsidRPr="00125758">
        <w:rPr>
          <w:vanish/>
          <w:sz w:val="14"/>
          <w:szCs w:val="12"/>
        </w:rPr>
        <w:t>locking</w:t>
      </w:r>
      <w:r w:rsidRPr="00083A9C">
        <w:rPr>
          <w:sz w:val="14"/>
          <w:szCs w:val="12"/>
        </w:rPr>
        <w:t xml:space="preserve"> </w:t>
      </w:r>
      <w:r w:rsidRPr="00125758">
        <w:rPr>
          <w:vanish/>
          <w:sz w:val="14"/>
          <w:szCs w:val="12"/>
        </w:rPr>
        <w:t>people</w:t>
      </w:r>
      <w:r w:rsidRPr="00083A9C">
        <w:rPr>
          <w:sz w:val="14"/>
          <w:szCs w:val="12"/>
        </w:rPr>
        <w:t xml:space="preserve"> </w:t>
      </w:r>
      <w:r w:rsidRPr="00125758">
        <w:rPr>
          <w:vanish/>
          <w:sz w:val="14"/>
          <w:szCs w:val="12"/>
        </w:rPr>
        <w:t>up.</w:t>
      </w:r>
      <w:r w:rsidRPr="00083A9C">
        <w:rPr>
          <w:sz w:val="14"/>
          <w:szCs w:val="12"/>
        </w:rPr>
        <w:t xml:space="preserve"> </w:t>
      </w:r>
      <w:r w:rsidRPr="00125758">
        <w:rPr>
          <w:vanish/>
          <w:sz w:val="14"/>
          <w:szCs w:val="12"/>
        </w:rPr>
        <w:t>Many</w:t>
      </w:r>
      <w:r w:rsidRPr="00083A9C">
        <w:rPr>
          <w:sz w:val="14"/>
          <w:szCs w:val="12"/>
        </w:rPr>
        <w:t xml:space="preserve"> </w:t>
      </w:r>
      <w:r w:rsidRPr="00125758">
        <w:rPr>
          <w:vanish/>
          <w:sz w:val="14"/>
          <w:szCs w:val="12"/>
        </w:rPr>
        <w:t>prisoners</w:t>
      </w:r>
      <w:r w:rsidRPr="00083A9C">
        <w:rPr>
          <w:sz w:val="14"/>
          <w:szCs w:val="12"/>
        </w:rPr>
        <w:t xml:space="preserve"> </w:t>
      </w:r>
      <w:hyperlink r:id="rId62">
        <w:r w:rsidRPr="00125758">
          <w:rPr>
            <w:rStyle w:val="Hyperlink"/>
            <w:vanish/>
            <w:sz w:val="14"/>
            <w:szCs w:val="12"/>
          </w:rPr>
          <w:t>welcome</w:t>
        </w:r>
        <w:r w:rsidRPr="00083A9C">
          <w:rPr>
            <w:rStyle w:val="Hyperlink"/>
            <w:sz w:val="14"/>
            <w:szCs w:val="12"/>
          </w:rPr>
          <w:t xml:space="preserve"> </w:t>
        </w:r>
        <w:r w:rsidRPr="00125758">
          <w:rPr>
            <w:rStyle w:val="Hyperlink"/>
            <w:vanish/>
            <w:sz w:val="14"/>
            <w:szCs w:val="12"/>
          </w:rPr>
          <w:t>the</w:t>
        </w:r>
        <w:r w:rsidRPr="00083A9C">
          <w:rPr>
            <w:rStyle w:val="Hyperlink"/>
            <w:sz w:val="14"/>
            <w:szCs w:val="12"/>
          </w:rPr>
          <w:t xml:space="preserve"> </w:t>
        </w:r>
        <w:r w:rsidRPr="00125758">
          <w:rPr>
            <w:rStyle w:val="Hyperlink"/>
            <w:vanish/>
            <w:sz w:val="14"/>
            <w:szCs w:val="12"/>
          </w:rPr>
          <w:t>chance</w:t>
        </w:r>
        <w:r w:rsidRPr="00083A9C">
          <w:rPr>
            <w:rStyle w:val="Hyperlink"/>
            <w:sz w:val="14"/>
            <w:szCs w:val="12"/>
          </w:rPr>
          <w:t xml:space="preserve"> </w:t>
        </w:r>
        <w:r w:rsidRPr="00125758">
          <w:rPr>
            <w:rStyle w:val="Hyperlink"/>
            <w:vanish/>
            <w:sz w:val="14"/>
            <w:szCs w:val="12"/>
          </w:rPr>
          <w:t>to</w:t>
        </w:r>
        <w:r w:rsidRPr="00083A9C">
          <w:rPr>
            <w:rStyle w:val="Hyperlink"/>
            <w:sz w:val="14"/>
            <w:szCs w:val="12"/>
          </w:rPr>
          <w:t xml:space="preserve"> </w:t>
        </w:r>
        <w:r w:rsidRPr="00125758">
          <w:rPr>
            <w:rStyle w:val="Hyperlink"/>
            <w:vanish/>
            <w:sz w:val="14"/>
            <w:szCs w:val="12"/>
          </w:rPr>
          <w:t>work</w:t>
        </w:r>
        <w:r w:rsidRPr="00083A9C">
          <w:rPr>
            <w:rStyle w:val="Hyperlink"/>
            <w:sz w:val="14"/>
            <w:szCs w:val="12"/>
          </w:rPr>
          <w:t xml:space="preserve"> </w:t>
        </w:r>
        <w:r w:rsidRPr="00125758">
          <w:rPr>
            <w:rStyle w:val="Hyperlink"/>
            <w:vanish/>
            <w:sz w:val="14"/>
            <w:szCs w:val="12"/>
          </w:rPr>
          <w:t>during</w:t>
        </w:r>
        <w:r w:rsidRPr="00083A9C">
          <w:rPr>
            <w:rStyle w:val="Hyperlink"/>
            <w:sz w:val="14"/>
            <w:szCs w:val="12"/>
          </w:rPr>
          <w:t xml:space="preserve"> </w:t>
        </w:r>
        <w:r w:rsidRPr="00125758">
          <w:rPr>
            <w:rStyle w:val="Hyperlink"/>
            <w:vanish/>
            <w:sz w:val="14"/>
            <w:szCs w:val="12"/>
          </w:rPr>
          <w:t>their</w:t>
        </w:r>
        <w:r w:rsidRPr="00083A9C">
          <w:rPr>
            <w:rStyle w:val="Hyperlink"/>
            <w:sz w:val="14"/>
            <w:szCs w:val="12"/>
          </w:rPr>
          <w:t xml:space="preserve"> </w:t>
        </w:r>
        <w:r w:rsidRPr="00125758">
          <w:rPr>
            <w:rStyle w:val="Hyperlink"/>
            <w:vanish/>
            <w:sz w:val="14"/>
            <w:szCs w:val="12"/>
          </w:rPr>
          <w:t>incarceration</w:t>
        </w:r>
      </w:hyperlink>
      <w:r w:rsidRPr="00125758">
        <w:rPr>
          <w:vanish/>
          <w:sz w:val="14"/>
          <w:szCs w:val="12"/>
        </w:rPr>
        <w:t>,</w:t>
      </w:r>
      <w:r w:rsidRPr="00083A9C">
        <w:rPr>
          <w:sz w:val="14"/>
          <w:szCs w:val="12"/>
        </w:rPr>
        <w:t xml:space="preserve"> </w:t>
      </w:r>
      <w:r w:rsidRPr="00125758">
        <w:rPr>
          <w:vanish/>
          <w:sz w:val="14"/>
          <w:szCs w:val="12"/>
        </w:rPr>
        <w:t>because</w:t>
      </w:r>
      <w:r w:rsidRPr="00083A9C">
        <w:rPr>
          <w:sz w:val="14"/>
          <w:szCs w:val="12"/>
        </w:rPr>
        <w:t xml:space="preserve"> </w:t>
      </w:r>
      <w:r w:rsidRPr="00125758">
        <w:rPr>
          <w:vanish/>
          <w:sz w:val="14"/>
          <w:szCs w:val="12"/>
        </w:rPr>
        <w:t>it</w:t>
      </w:r>
      <w:r w:rsidRPr="00083A9C">
        <w:rPr>
          <w:sz w:val="14"/>
          <w:szCs w:val="12"/>
        </w:rPr>
        <w:t xml:space="preserve"> </w:t>
      </w:r>
      <w:r w:rsidRPr="00125758">
        <w:rPr>
          <w:vanish/>
          <w:sz w:val="14"/>
          <w:szCs w:val="12"/>
        </w:rPr>
        <w:t>gets</w:t>
      </w:r>
      <w:r w:rsidRPr="00083A9C">
        <w:rPr>
          <w:sz w:val="14"/>
          <w:szCs w:val="12"/>
        </w:rPr>
        <w:t xml:space="preserve"> </w:t>
      </w:r>
      <w:r w:rsidRPr="00125758">
        <w:rPr>
          <w:vanish/>
          <w:sz w:val="14"/>
          <w:szCs w:val="12"/>
        </w:rPr>
        <w:t>them</w:t>
      </w:r>
      <w:r w:rsidRPr="00083A9C">
        <w:rPr>
          <w:sz w:val="14"/>
          <w:szCs w:val="12"/>
        </w:rPr>
        <w:t xml:space="preserve"> </w:t>
      </w:r>
      <w:r w:rsidRPr="00125758">
        <w:rPr>
          <w:vanish/>
          <w:sz w:val="14"/>
          <w:szCs w:val="12"/>
        </w:rPr>
        <w:t>out</w:t>
      </w:r>
      <w:r w:rsidRPr="00083A9C">
        <w:rPr>
          <w:sz w:val="14"/>
          <w:szCs w:val="12"/>
        </w:rPr>
        <w:t xml:space="preserve"> </w:t>
      </w:r>
      <w:r w:rsidRPr="00125758">
        <w:rPr>
          <w:vanish/>
          <w:sz w:val="14"/>
          <w:szCs w:val="12"/>
        </w:rPr>
        <w:t>of</w:t>
      </w:r>
      <w:r w:rsidRPr="00083A9C">
        <w:rPr>
          <w:sz w:val="14"/>
          <w:szCs w:val="12"/>
        </w:rPr>
        <w:t xml:space="preserve"> </w:t>
      </w:r>
      <w:r w:rsidRPr="00125758">
        <w:rPr>
          <w:vanish/>
          <w:sz w:val="14"/>
          <w:szCs w:val="12"/>
        </w:rPr>
        <w:t>their</w:t>
      </w:r>
      <w:r w:rsidRPr="00083A9C">
        <w:rPr>
          <w:sz w:val="14"/>
          <w:szCs w:val="12"/>
        </w:rPr>
        <w:t xml:space="preserve"> </w:t>
      </w:r>
      <w:r w:rsidRPr="00125758">
        <w:rPr>
          <w:vanish/>
          <w:sz w:val="14"/>
          <w:szCs w:val="12"/>
        </w:rPr>
        <w:t>cells,</w:t>
      </w:r>
      <w:r w:rsidRPr="00083A9C">
        <w:rPr>
          <w:sz w:val="14"/>
          <w:szCs w:val="12"/>
        </w:rPr>
        <w:t xml:space="preserve"> </w:t>
      </w:r>
      <w:r w:rsidRPr="00125758">
        <w:rPr>
          <w:vanish/>
          <w:sz w:val="14"/>
          <w:szCs w:val="12"/>
        </w:rPr>
        <w:t>allows</w:t>
      </w:r>
      <w:r w:rsidRPr="00083A9C">
        <w:rPr>
          <w:sz w:val="14"/>
          <w:szCs w:val="12"/>
        </w:rPr>
        <w:t xml:space="preserve"> </w:t>
      </w:r>
      <w:r w:rsidRPr="00125758">
        <w:rPr>
          <w:vanish/>
          <w:sz w:val="14"/>
          <w:szCs w:val="12"/>
        </w:rPr>
        <w:t>them</w:t>
      </w:r>
      <w:r w:rsidRPr="00083A9C">
        <w:rPr>
          <w:sz w:val="14"/>
          <w:szCs w:val="12"/>
        </w:rPr>
        <w:t xml:space="preserve"> </w:t>
      </w:r>
      <w:r w:rsidRPr="00125758">
        <w:rPr>
          <w:vanish/>
          <w:sz w:val="14"/>
          <w:szCs w:val="12"/>
        </w:rPr>
        <w:t>to</w:t>
      </w:r>
      <w:r w:rsidRPr="00083A9C">
        <w:rPr>
          <w:sz w:val="14"/>
          <w:szCs w:val="12"/>
        </w:rPr>
        <w:t xml:space="preserve"> </w:t>
      </w:r>
      <w:r w:rsidRPr="00125758">
        <w:rPr>
          <w:vanish/>
          <w:sz w:val="14"/>
          <w:szCs w:val="12"/>
        </w:rPr>
        <w:t>make</w:t>
      </w:r>
      <w:r w:rsidRPr="00083A9C">
        <w:rPr>
          <w:sz w:val="14"/>
          <w:szCs w:val="12"/>
        </w:rPr>
        <w:t xml:space="preserve"> </w:t>
      </w:r>
      <w:r w:rsidRPr="00125758">
        <w:rPr>
          <w:vanish/>
          <w:sz w:val="14"/>
          <w:szCs w:val="12"/>
        </w:rPr>
        <w:t>purchases</w:t>
      </w:r>
      <w:r w:rsidRPr="00083A9C">
        <w:rPr>
          <w:sz w:val="14"/>
          <w:szCs w:val="12"/>
        </w:rPr>
        <w:t xml:space="preserve"> </w:t>
      </w:r>
      <w:r w:rsidRPr="00125758">
        <w:rPr>
          <w:vanish/>
          <w:sz w:val="14"/>
          <w:szCs w:val="12"/>
        </w:rPr>
        <w:t>from</w:t>
      </w:r>
      <w:r w:rsidRPr="00083A9C">
        <w:rPr>
          <w:sz w:val="14"/>
          <w:szCs w:val="12"/>
        </w:rPr>
        <w:t xml:space="preserve"> </w:t>
      </w:r>
      <w:r w:rsidRPr="00125758">
        <w:rPr>
          <w:vanish/>
          <w:sz w:val="14"/>
          <w:szCs w:val="12"/>
        </w:rPr>
        <w:t>commissary,</w:t>
      </w:r>
      <w:r w:rsidRPr="00083A9C">
        <w:rPr>
          <w:sz w:val="14"/>
          <w:szCs w:val="12"/>
        </w:rPr>
        <w:t xml:space="preserve"> </w:t>
      </w:r>
      <w:r w:rsidRPr="00125758">
        <w:rPr>
          <w:vanish/>
          <w:sz w:val="14"/>
          <w:szCs w:val="12"/>
        </w:rPr>
        <w:t>and</w:t>
      </w:r>
      <w:r w:rsidRPr="00083A9C">
        <w:rPr>
          <w:sz w:val="14"/>
          <w:szCs w:val="12"/>
        </w:rPr>
        <w:t xml:space="preserve"> </w:t>
      </w:r>
      <w:r w:rsidRPr="00125758">
        <w:rPr>
          <w:vanish/>
          <w:sz w:val="14"/>
          <w:szCs w:val="12"/>
        </w:rPr>
        <w:t>gives</w:t>
      </w:r>
      <w:r w:rsidRPr="00083A9C">
        <w:rPr>
          <w:sz w:val="14"/>
          <w:szCs w:val="12"/>
        </w:rPr>
        <w:t xml:space="preserve"> </w:t>
      </w:r>
      <w:r w:rsidRPr="00125758">
        <w:rPr>
          <w:vanish/>
          <w:sz w:val="14"/>
          <w:szCs w:val="12"/>
        </w:rPr>
        <w:t>them</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opportunity</w:t>
      </w:r>
      <w:r w:rsidRPr="00083A9C">
        <w:rPr>
          <w:sz w:val="14"/>
          <w:szCs w:val="12"/>
        </w:rPr>
        <w:t xml:space="preserve"> </w:t>
      </w:r>
      <w:r w:rsidRPr="00125758">
        <w:rPr>
          <w:vanish/>
          <w:sz w:val="14"/>
          <w:szCs w:val="12"/>
        </w:rPr>
        <w:t>to</w:t>
      </w:r>
      <w:r w:rsidRPr="00083A9C">
        <w:rPr>
          <w:sz w:val="14"/>
          <w:szCs w:val="12"/>
        </w:rPr>
        <w:t xml:space="preserve"> </w:t>
      </w:r>
      <w:r w:rsidRPr="00125758">
        <w:rPr>
          <w:vanish/>
          <w:sz w:val="14"/>
          <w:szCs w:val="12"/>
        </w:rPr>
        <w:t>send</w:t>
      </w:r>
      <w:r w:rsidRPr="00083A9C">
        <w:rPr>
          <w:sz w:val="14"/>
          <w:szCs w:val="12"/>
        </w:rPr>
        <w:t xml:space="preserve"> </w:t>
      </w:r>
      <w:r w:rsidRPr="00125758">
        <w:rPr>
          <w:vanish/>
          <w:sz w:val="14"/>
          <w:szCs w:val="12"/>
        </w:rPr>
        <w:t>money</w:t>
      </w:r>
      <w:r w:rsidRPr="00083A9C">
        <w:rPr>
          <w:sz w:val="14"/>
          <w:szCs w:val="12"/>
        </w:rPr>
        <w:t xml:space="preserve"> </w:t>
      </w:r>
      <w:r w:rsidRPr="00125758">
        <w:rPr>
          <w:vanish/>
          <w:sz w:val="14"/>
          <w:szCs w:val="12"/>
        </w:rPr>
        <w:t>home</w:t>
      </w:r>
      <w:r w:rsidRPr="00083A9C">
        <w:rPr>
          <w:sz w:val="14"/>
          <w:szCs w:val="12"/>
        </w:rPr>
        <w:t xml:space="preserve"> </w:t>
      </w:r>
      <w:r w:rsidRPr="00125758">
        <w:rPr>
          <w:vanish/>
          <w:sz w:val="14"/>
          <w:szCs w:val="12"/>
        </w:rPr>
        <w:t>to</w:t>
      </w:r>
      <w:r w:rsidRPr="00083A9C">
        <w:rPr>
          <w:sz w:val="14"/>
          <w:szCs w:val="12"/>
        </w:rPr>
        <w:t xml:space="preserve"> </w:t>
      </w:r>
      <w:r w:rsidRPr="00125758">
        <w:rPr>
          <w:vanish/>
          <w:sz w:val="14"/>
          <w:szCs w:val="12"/>
        </w:rPr>
        <w:t>their</w:t>
      </w:r>
      <w:r w:rsidRPr="00083A9C">
        <w:rPr>
          <w:sz w:val="14"/>
          <w:szCs w:val="12"/>
        </w:rPr>
        <w:t xml:space="preserve"> </w:t>
      </w:r>
      <w:r w:rsidRPr="00125758">
        <w:rPr>
          <w:vanish/>
          <w:sz w:val="14"/>
          <w:szCs w:val="12"/>
        </w:rPr>
        <w:t>loved</w:t>
      </w:r>
      <w:r w:rsidRPr="00083A9C">
        <w:rPr>
          <w:sz w:val="14"/>
          <w:szCs w:val="12"/>
        </w:rPr>
        <w:t xml:space="preserve"> </w:t>
      </w:r>
      <w:r w:rsidRPr="00125758">
        <w:rPr>
          <w:vanish/>
          <w:sz w:val="14"/>
          <w:szCs w:val="12"/>
        </w:rPr>
        <w:t>ones,</w:t>
      </w:r>
      <w:r w:rsidRPr="00083A9C">
        <w:rPr>
          <w:sz w:val="14"/>
          <w:szCs w:val="12"/>
        </w:rPr>
        <w:t xml:space="preserve"> </w:t>
      </w:r>
      <w:r w:rsidRPr="00125758">
        <w:rPr>
          <w:vanish/>
          <w:sz w:val="14"/>
          <w:szCs w:val="12"/>
        </w:rPr>
        <w:t>but</w:t>
      </w:r>
      <w:r w:rsidRPr="00083A9C">
        <w:rPr>
          <w:sz w:val="14"/>
          <w:szCs w:val="12"/>
        </w:rPr>
        <w:t xml:space="preserve"> </w:t>
      </w:r>
      <w:r w:rsidRPr="00125758">
        <w:rPr>
          <w:vanish/>
          <w:sz w:val="14"/>
          <w:szCs w:val="12"/>
        </w:rPr>
        <w:t>not</w:t>
      </w:r>
      <w:r w:rsidRPr="00083A9C">
        <w:rPr>
          <w:sz w:val="14"/>
          <w:szCs w:val="12"/>
        </w:rPr>
        <w:t xml:space="preserve"> </w:t>
      </w:r>
      <w:r w:rsidRPr="00125758">
        <w:rPr>
          <w:vanish/>
          <w:sz w:val="14"/>
          <w:szCs w:val="12"/>
        </w:rPr>
        <w:t>everyone</w:t>
      </w:r>
      <w:r w:rsidRPr="00083A9C">
        <w:rPr>
          <w:sz w:val="14"/>
          <w:szCs w:val="12"/>
        </w:rPr>
        <w:t xml:space="preserve"> </w:t>
      </w:r>
      <w:r w:rsidRPr="00125758">
        <w:rPr>
          <w:vanish/>
          <w:sz w:val="14"/>
          <w:szCs w:val="12"/>
        </w:rPr>
        <w:t>is</w:t>
      </w:r>
      <w:r w:rsidRPr="00083A9C">
        <w:rPr>
          <w:sz w:val="14"/>
          <w:szCs w:val="12"/>
        </w:rPr>
        <w:t xml:space="preserve"> </w:t>
      </w:r>
      <w:r w:rsidRPr="00125758">
        <w:rPr>
          <w:vanish/>
          <w:sz w:val="14"/>
          <w:szCs w:val="12"/>
        </w:rPr>
        <w:t>given</w:t>
      </w:r>
      <w:r w:rsidRPr="00083A9C">
        <w:rPr>
          <w:sz w:val="14"/>
          <w:szCs w:val="12"/>
        </w:rPr>
        <w:t xml:space="preserve"> </w:t>
      </w:r>
      <w:r w:rsidRPr="00125758">
        <w:rPr>
          <w:vanish/>
          <w:sz w:val="14"/>
          <w:szCs w:val="12"/>
        </w:rPr>
        <w:t>a</w:t>
      </w:r>
      <w:r w:rsidRPr="00083A9C">
        <w:rPr>
          <w:sz w:val="14"/>
          <w:szCs w:val="12"/>
        </w:rPr>
        <w:t xml:space="preserve"> </w:t>
      </w:r>
      <w:r w:rsidRPr="00125758">
        <w:rPr>
          <w:vanish/>
          <w:sz w:val="14"/>
          <w:szCs w:val="12"/>
        </w:rPr>
        <w:t>choice:</w:t>
      </w:r>
      <w:r w:rsidRPr="00083A9C">
        <w:rPr>
          <w:sz w:val="14"/>
          <w:szCs w:val="12"/>
        </w:rPr>
        <w:t xml:space="preserve"> </w:t>
      </w:r>
      <w:r w:rsidRPr="00125758">
        <w:rPr>
          <w:vanish/>
          <w:sz w:val="14"/>
          <w:szCs w:val="12"/>
        </w:rPr>
        <w:t>according</w:t>
      </w:r>
      <w:r w:rsidRPr="00083A9C">
        <w:rPr>
          <w:sz w:val="14"/>
          <w:szCs w:val="12"/>
        </w:rPr>
        <w:t xml:space="preserve"> </w:t>
      </w:r>
      <w:r w:rsidRPr="00125758">
        <w:rPr>
          <w:vanish/>
          <w:sz w:val="14"/>
          <w:szCs w:val="12"/>
        </w:rPr>
        <w:t>to</w:t>
      </w:r>
      <w:r w:rsidRPr="00083A9C">
        <w:rPr>
          <w:sz w:val="14"/>
          <w:szCs w:val="12"/>
        </w:rPr>
        <w:t xml:space="preserve"> </w:t>
      </w:r>
      <w:r w:rsidRPr="00125758">
        <w:rPr>
          <w:vanish/>
          <w:sz w:val="14"/>
          <w:szCs w:val="12"/>
        </w:rPr>
        <w:t>Newsweek</w:t>
      </w:r>
      <w:r w:rsidRPr="00125758">
        <w:rPr>
          <w:rStyle w:val="StyleUnderline"/>
          <w:vanish/>
          <w:sz w:val="14"/>
          <w:u w:val="none"/>
        </w:rPr>
        <w:t>,</w:t>
      </w:r>
      <w:r w:rsidRPr="00083A9C">
        <w:rPr>
          <w:rStyle w:val="StyleUnderline"/>
          <w:sz w:val="14"/>
          <w:u w:val="none"/>
        </w:rPr>
        <w:t xml:space="preserve"> </w:t>
      </w:r>
      <w:r w:rsidRPr="00125758">
        <w:rPr>
          <w:rStyle w:val="StyleUnderline"/>
          <w:vanish/>
          <w:sz w:val="14"/>
          <w:u w:val="none"/>
        </w:rPr>
        <w:t>some</w:t>
      </w:r>
      <w:r w:rsidRPr="00083A9C">
        <w:rPr>
          <w:rStyle w:val="StyleUnderline"/>
          <w:sz w:val="14"/>
          <w:u w:val="none"/>
        </w:rPr>
        <w:t xml:space="preserve"> </w:t>
      </w:r>
      <w:r w:rsidRPr="00125758">
        <w:rPr>
          <w:rStyle w:val="StyleUnderline"/>
          <w:vanish/>
          <w:sz w:val="14"/>
          <w:u w:val="none"/>
        </w:rPr>
        <w:t>prisoners</w:t>
      </w:r>
      <w:r w:rsidRPr="00083A9C">
        <w:rPr>
          <w:rStyle w:val="StyleUnderline"/>
          <w:sz w:val="14"/>
          <w:u w:val="none"/>
        </w:rPr>
        <w:t xml:space="preserve"> </w:t>
      </w:r>
      <w:r w:rsidRPr="00125758">
        <w:rPr>
          <w:rStyle w:val="StyleUnderline"/>
          <w:vanish/>
          <w:sz w:val="14"/>
          <w:u w:val="none"/>
        </w:rPr>
        <w:t>in</w:t>
      </w:r>
      <w:r w:rsidRPr="00083A9C">
        <w:rPr>
          <w:rStyle w:val="StyleUnderline"/>
          <w:sz w:val="14"/>
          <w:u w:val="none"/>
        </w:rPr>
        <w:t xml:space="preserve"> </w:t>
      </w:r>
      <w:r w:rsidRPr="00125758">
        <w:rPr>
          <w:rStyle w:val="StyleUnderline"/>
          <w:vanish/>
          <w:sz w:val="14"/>
          <w:u w:val="none"/>
        </w:rPr>
        <w:t>eight</w:t>
      </w:r>
      <w:r w:rsidRPr="00083A9C">
        <w:rPr>
          <w:rStyle w:val="StyleUnderline"/>
          <w:sz w:val="14"/>
          <w:u w:val="none"/>
        </w:rPr>
        <w:t xml:space="preserve"> </w:t>
      </w:r>
      <w:r w:rsidRPr="00125758">
        <w:rPr>
          <w:rStyle w:val="StyleUnderline"/>
          <w:vanish/>
          <w:sz w:val="14"/>
          <w:u w:val="none"/>
        </w:rPr>
        <w:t>states—</w:t>
      </w:r>
      <w:r w:rsidRPr="00125758">
        <w:rPr>
          <w:vanish/>
          <w:sz w:val="14"/>
          <w:szCs w:val="12"/>
        </w:rPr>
        <w:t>Alabama,</w:t>
      </w:r>
      <w:r w:rsidRPr="00083A9C">
        <w:rPr>
          <w:sz w:val="14"/>
          <w:szCs w:val="12"/>
        </w:rPr>
        <w:t xml:space="preserve"> </w:t>
      </w:r>
      <w:r w:rsidRPr="00125758">
        <w:rPr>
          <w:vanish/>
          <w:sz w:val="14"/>
          <w:szCs w:val="12"/>
        </w:rPr>
        <w:t>Arkansas,</w:t>
      </w:r>
      <w:r w:rsidRPr="00083A9C">
        <w:rPr>
          <w:sz w:val="14"/>
          <w:szCs w:val="12"/>
        </w:rPr>
        <w:t xml:space="preserve"> </w:t>
      </w:r>
      <w:r w:rsidRPr="00125758">
        <w:rPr>
          <w:vanish/>
          <w:sz w:val="14"/>
          <w:szCs w:val="12"/>
        </w:rPr>
        <w:t>Florida,</w:t>
      </w:r>
      <w:r w:rsidRPr="00083A9C">
        <w:rPr>
          <w:sz w:val="14"/>
          <w:szCs w:val="12"/>
        </w:rPr>
        <w:t xml:space="preserve"> </w:t>
      </w:r>
      <w:r w:rsidRPr="00125758">
        <w:rPr>
          <w:vanish/>
          <w:sz w:val="14"/>
          <w:szCs w:val="12"/>
        </w:rPr>
        <w:t>Georgia,</w:t>
      </w:r>
      <w:r w:rsidRPr="00083A9C">
        <w:rPr>
          <w:sz w:val="14"/>
          <w:szCs w:val="12"/>
        </w:rPr>
        <w:t xml:space="preserve"> </w:t>
      </w:r>
      <w:r w:rsidRPr="00125758">
        <w:rPr>
          <w:vanish/>
          <w:sz w:val="14"/>
          <w:szCs w:val="12"/>
        </w:rPr>
        <w:t>Mississippi,</w:t>
      </w:r>
      <w:r w:rsidRPr="00083A9C">
        <w:rPr>
          <w:sz w:val="14"/>
          <w:szCs w:val="12"/>
        </w:rPr>
        <w:t xml:space="preserve"> </w:t>
      </w:r>
      <w:r w:rsidRPr="00125758">
        <w:rPr>
          <w:vanish/>
          <w:sz w:val="14"/>
          <w:szCs w:val="12"/>
        </w:rPr>
        <w:t>Oklahoma,</w:t>
      </w:r>
      <w:r w:rsidRPr="00083A9C">
        <w:rPr>
          <w:sz w:val="14"/>
          <w:szCs w:val="12"/>
        </w:rPr>
        <w:t xml:space="preserve"> </w:t>
      </w:r>
      <w:r w:rsidRPr="00125758">
        <w:rPr>
          <w:vanish/>
          <w:sz w:val="14"/>
          <w:szCs w:val="12"/>
        </w:rPr>
        <w:t>South</w:t>
      </w:r>
      <w:r w:rsidRPr="00083A9C">
        <w:rPr>
          <w:sz w:val="14"/>
          <w:szCs w:val="12"/>
        </w:rPr>
        <w:t xml:space="preserve"> </w:t>
      </w:r>
      <w:r w:rsidRPr="00125758">
        <w:rPr>
          <w:vanish/>
          <w:sz w:val="14"/>
          <w:szCs w:val="12"/>
        </w:rPr>
        <w:t>Carolina,</w:t>
      </w:r>
      <w:r w:rsidRPr="00083A9C">
        <w:rPr>
          <w:sz w:val="14"/>
          <w:szCs w:val="12"/>
        </w:rPr>
        <w:t xml:space="preserve"> </w:t>
      </w:r>
      <w:r w:rsidRPr="00125758">
        <w:rPr>
          <w:vanish/>
          <w:sz w:val="14"/>
          <w:szCs w:val="12"/>
        </w:rPr>
        <w:t>and</w:t>
      </w:r>
      <w:r w:rsidRPr="00083A9C">
        <w:rPr>
          <w:sz w:val="14"/>
          <w:szCs w:val="12"/>
        </w:rPr>
        <w:t xml:space="preserve"> </w:t>
      </w:r>
      <w:r w:rsidRPr="00125758">
        <w:rPr>
          <w:vanish/>
          <w:sz w:val="14"/>
          <w:szCs w:val="12"/>
        </w:rPr>
        <w:t>Texas—</w:t>
      </w:r>
      <w:r w:rsidRPr="00125758">
        <w:rPr>
          <w:rStyle w:val="StyleUnderline"/>
          <w:b/>
          <w:bCs/>
          <w:vanish/>
          <w:sz w:val="14"/>
          <w:u w:val="none"/>
        </w:rPr>
        <w:t>are</w:t>
      </w:r>
      <w:r w:rsidRPr="00083A9C">
        <w:rPr>
          <w:rStyle w:val="StyleUnderline"/>
          <w:b/>
          <w:bCs/>
          <w:sz w:val="14"/>
          <w:u w:val="none"/>
        </w:rPr>
        <w:t xml:space="preserve"> </w:t>
      </w:r>
      <w:hyperlink r:id="rId63">
        <w:r w:rsidRPr="00125758">
          <w:rPr>
            <w:rStyle w:val="StyleUnderline"/>
            <w:b/>
            <w:bCs/>
            <w:vanish/>
            <w:sz w:val="14"/>
            <w:u w:val="none"/>
          </w:rPr>
          <w:t>not</w:t>
        </w:r>
        <w:r w:rsidRPr="00083A9C">
          <w:rPr>
            <w:rStyle w:val="StyleUnderline"/>
            <w:b/>
            <w:bCs/>
            <w:sz w:val="14"/>
            <w:u w:val="none"/>
          </w:rPr>
          <w:t xml:space="preserve"> </w:t>
        </w:r>
        <w:r w:rsidRPr="00125758">
          <w:rPr>
            <w:rStyle w:val="StyleUnderline"/>
            <w:b/>
            <w:bCs/>
            <w:vanish/>
            <w:sz w:val="14"/>
            <w:u w:val="none"/>
          </w:rPr>
          <w:t>paid</w:t>
        </w:r>
        <w:r w:rsidRPr="00083A9C">
          <w:rPr>
            <w:rStyle w:val="StyleUnderline"/>
            <w:b/>
            <w:bCs/>
            <w:sz w:val="14"/>
            <w:u w:val="none"/>
          </w:rPr>
          <w:t xml:space="preserve"> </w:t>
        </w:r>
        <w:r w:rsidRPr="00125758">
          <w:rPr>
            <w:rStyle w:val="StyleUnderline"/>
            <w:b/>
            <w:bCs/>
            <w:vanish/>
            <w:sz w:val="14"/>
            <w:u w:val="none"/>
          </w:rPr>
          <w:t>at</w:t>
        </w:r>
        <w:r w:rsidRPr="00083A9C">
          <w:rPr>
            <w:rStyle w:val="StyleUnderline"/>
            <w:b/>
            <w:bCs/>
            <w:sz w:val="14"/>
            <w:u w:val="none"/>
          </w:rPr>
          <w:t xml:space="preserve"> </w:t>
        </w:r>
        <w:r w:rsidRPr="00125758">
          <w:rPr>
            <w:rStyle w:val="StyleUnderline"/>
            <w:b/>
            <w:bCs/>
            <w:vanish/>
            <w:sz w:val="14"/>
            <w:u w:val="none"/>
          </w:rPr>
          <w:t>all</w:t>
        </w:r>
      </w:hyperlink>
      <w:r w:rsidRPr="00083A9C">
        <w:rPr>
          <w:rStyle w:val="StyleUnderline"/>
          <w:sz w:val="14"/>
          <w:u w:val="none"/>
        </w:rPr>
        <w:t xml:space="preserve"> </w:t>
      </w:r>
      <w:r w:rsidRPr="00125758">
        <w:rPr>
          <w:rStyle w:val="StyleUnderline"/>
          <w:vanish/>
          <w:sz w:val="14"/>
          <w:u w:val="none"/>
        </w:rPr>
        <w:t>for</w:t>
      </w:r>
      <w:r w:rsidRPr="00083A9C">
        <w:rPr>
          <w:rStyle w:val="StyleUnderline"/>
          <w:sz w:val="14"/>
          <w:u w:val="none"/>
        </w:rPr>
        <w:t xml:space="preserve"> </w:t>
      </w:r>
      <w:r w:rsidRPr="00125758">
        <w:rPr>
          <w:rStyle w:val="StyleUnderline"/>
          <w:vanish/>
          <w:sz w:val="14"/>
          <w:u w:val="none"/>
        </w:rPr>
        <w:t>their</w:t>
      </w:r>
      <w:r w:rsidRPr="00083A9C">
        <w:rPr>
          <w:rStyle w:val="StyleUnderline"/>
          <w:sz w:val="14"/>
          <w:u w:val="none"/>
        </w:rPr>
        <w:t xml:space="preserve"> </w:t>
      </w:r>
      <w:r w:rsidRPr="00125758">
        <w:rPr>
          <w:rStyle w:val="StyleUnderline"/>
          <w:vanish/>
          <w:sz w:val="14"/>
          <w:u w:val="none"/>
        </w:rPr>
        <w:t>labor</w:t>
      </w:r>
      <w:r w:rsidRPr="00083A9C">
        <w:rPr>
          <w:rStyle w:val="StyleUnderline"/>
          <w:sz w:val="14"/>
          <w:u w:val="none"/>
        </w:rPr>
        <w:t xml:space="preserve"> </w:t>
      </w:r>
      <w:r w:rsidRPr="00125758">
        <w:rPr>
          <w:rStyle w:val="StyleUnderline"/>
          <w:vanish/>
          <w:sz w:val="14"/>
          <w:u w:val="none"/>
        </w:rPr>
        <w:t>in</w:t>
      </w:r>
      <w:r w:rsidRPr="00083A9C">
        <w:rPr>
          <w:rStyle w:val="StyleUnderline"/>
          <w:sz w:val="14"/>
          <w:u w:val="none"/>
        </w:rPr>
        <w:t xml:space="preserve"> </w:t>
      </w:r>
      <w:r w:rsidRPr="00125758">
        <w:rPr>
          <w:rStyle w:val="StyleUnderline"/>
          <w:vanish/>
          <w:sz w:val="14"/>
          <w:u w:val="none"/>
        </w:rPr>
        <w:t>government-run</w:t>
      </w:r>
      <w:r w:rsidRPr="00083A9C">
        <w:rPr>
          <w:rStyle w:val="StyleUnderline"/>
          <w:sz w:val="14"/>
          <w:u w:val="none"/>
        </w:rPr>
        <w:t xml:space="preserve"> </w:t>
      </w:r>
      <w:r w:rsidRPr="00125758">
        <w:rPr>
          <w:rStyle w:val="StyleUnderline"/>
          <w:vanish/>
          <w:sz w:val="14"/>
          <w:u w:val="none"/>
        </w:rPr>
        <w:t>facilities</w:t>
      </w:r>
      <w:r w:rsidRPr="00083A9C">
        <w:rPr>
          <w:rStyle w:val="StyleUnderline"/>
          <w:highlight w:val="yellow"/>
        </w:rPr>
        <w:t>.</w:t>
      </w:r>
      <w:r w:rsidRPr="00083A9C">
        <w:rPr>
          <w:rStyle w:val="StyleUnderline"/>
        </w:rPr>
        <w:t xml:space="preserve"> </w:t>
      </w:r>
      <w:r w:rsidRPr="00083A9C">
        <w:rPr>
          <w:rStyle w:val="StyleUnderline"/>
          <w:highlight w:val="yellow"/>
        </w:rPr>
        <w:t>Unlike</w:t>
      </w:r>
      <w:r w:rsidRPr="00083A9C">
        <w:rPr>
          <w:rStyle w:val="StyleUnderline"/>
        </w:rPr>
        <w:t xml:space="preserve"> </w:t>
      </w:r>
      <w:r w:rsidRPr="00125758">
        <w:rPr>
          <w:rStyle w:val="StyleUnderline"/>
          <w:vanish/>
          <w:sz w:val="14"/>
          <w:u w:val="none"/>
        </w:rPr>
        <w:t>most</w:t>
      </w:r>
      <w:r w:rsidRPr="00083A9C">
        <w:rPr>
          <w:rStyle w:val="StyleUnderline"/>
        </w:rPr>
        <w:t xml:space="preserve"> </w:t>
      </w:r>
      <w:r w:rsidRPr="00083A9C">
        <w:rPr>
          <w:rStyle w:val="StyleUnderline"/>
          <w:highlight w:val="yellow"/>
        </w:rPr>
        <w:t>other workers, prisoners cannot</w:t>
      </w:r>
      <w:r w:rsidRPr="00083A9C">
        <w:rPr>
          <w:rStyle w:val="StyleUnderline"/>
        </w:rPr>
        <w:t xml:space="preserve"> </w:t>
      </w:r>
      <w:r w:rsidRPr="00125758">
        <w:rPr>
          <w:rStyle w:val="StyleUnderline"/>
          <w:vanish/>
          <w:sz w:val="14"/>
          <w:u w:val="none"/>
        </w:rPr>
        <w:t>simply</w:t>
      </w:r>
      <w:r w:rsidRPr="00083A9C">
        <w:rPr>
          <w:rStyle w:val="StyleUnderline"/>
        </w:rPr>
        <w:t xml:space="preserve"> </w:t>
      </w:r>
      <w:r w:rsidRPr="00083A9C">
        <w:rPr>
          <w:rStyle w:val="StyleUnderline"/>
          <w:highlight w:val="yellow"/>
        </w:rPr>
        <w:t>walk off the job</w:t>
      </w:r>
      <w:r w:rsidRPr="00125758">
        <w:rPr>
          <w:rStyle w:val="StyleUnderline"/>
          <w:vanish/>
        </w:rPr>
        <w:t>;</w:t>
      </w:r>
      <w:r w:rsidRPr="00083A9C">
        <w:rPr>
          <w:rStyle w:val="StyleUnderline"/>
        </w:rPr>
        <w:t xml:space="preserve"> </w:t>
      </w:r>
      <w:r w:rsidRPr="00125758">
        <w:rPr>
          <w:vanish/>
          <w:sz w:val="14"/>
          <w:szCs w:val="12"/>
        </w:rPr>
        <w:t>they</w:t>
      </w:r>
      <w:r w:rsidRPr="00083A9C">
        <w:rPr>
          <w:sz w:val="14"/>
          <w:szCs w:val="12"/>
        </w:rPr>
        <w:t xml:space="preserve"> </w:t>
      </w:r>
      <w:r w:rsidRPr="00125758">
        <w:rPr>
          <w:vanish/>
          <w:sz w:val="14"/>
          <w:szCs w:val="12"/>
        </w:rPr>
        <w:t>are</w:t>
      </w:r>
      <w:r w:rsidRPr="00083A9C">
        <w:rPr>
          <w:sz w:val="14"/>
          <w:szCs w:val="12"/>
        </w:rPr>
        <w:t xml:space="preserve"> </w:t>
      </w:r>
      <w:r w:rsidRPr="00125758">
        <w:rPr>
          <w:vanish/>
          <w:sz w:val="14"/>
          <w:szCs w:val="12"/>
        </w:rPr>
        <w:t>forced</w:t>
      </w:r>
      <w:r w:rsidRPr="00083A9C">
        <w:rPr>
          <w:sz w:val="14"/>
          <w:szCs w:val="12"/>
        </w:rPr>
        <w:t xml:space="preserve"> </w:t>
      </w:r>
      <w:r w:rsidRPr="00125758">
        <w:rPr>
          <w:vanish/>
          <w:sz w:val="14"/>
          <w:szCs w:val="12"/>
        </w:rPr>
        <w:t>to</w:t>
      </w:r>
      <w:r w:rsidRPr="00083A9C">
        <w:rPr>
          <w:sz w:val="14"/>
          <w:szCs w:val="12"/>
        </w:rPr>
        <w:t xml:space="preserve"> </w:t>
      </w:r>
      <w:r w:rsidRPr="00125758">
        <w:rPr>
          <w:vanish/>
          <w:sz w:val="14"/>
          <w:szCs w:val="12"/>
        </w:rPr>
        <w:t>get</w:t>
      </w:r>
      <w:r w:rsidRPr="00083A9C">
        <w:rPr>
          <w:sz w:val="14"/>
          <w:szCs w:val="12"/>
        </w:rPr>
        <w:t xml:space="preserve"> </w:t>
      </w:r>
      <w:r w:rsidRPr="00125758">
        <w:rPr>
          <w:vanish/>
          <w:sz w:val="14"/>
          <w:szCs w:val="12"/>
        </w:rPr>
        <w:t>more</w:t>
      </w:r>
      <w:r w:rsidRPr="00083A9C">
        <w:rPr>
          <w:sz w:val="14"/>
          <w:szCs w:val="12"/>
        </w:rPr>
        <w:t xml:space="preserve"> </w:t>
      </w:r>
      <w:hyperlink r:id="rId64">
        <w:r w:rsidRPr="00125758">
          <w:rPr>
            <w:rStyle w:val="Hyperlink"/>
            <w:vanish/>
            <w:sz w:val="14"/>
            <w:szCs w:val="12"/>
          </w:rPr>
          <w:t>creative</w:t>
        </w:r>
      </w:hyperlink>
      <w:r w:rsidRPr="00125758">
        <w:rPr>
          <w:vanish/>
          <w:sz w:val="14"/>
          <w:szCs w:val="12"/>
        </w:rPr>
        <w:t>.</w:t>
      </w:r>
      <w:r w:rsidRPr="00083A9C">
        <w:rPr>
          <w:sz w:val="14"/>
          <w:szCs w:val="12"/>
        </w:rPr>
        <w:t xml:space="preserve"> </w:t>
      </w:r>
      <w:r w:rsidRPr="00125758">
        <w:rPr>
          <w:vanish/>
          <w:sz w:val="14"/>
          <w:szCs w:val="12"/>
        </w:rPr>
        <w:t>Participants</w:t>
      </w:r>
      <w:r w:rsidRPr="00083A9C">
        <w:rPr>
          <w:sz w:val="14"/>
          <w:szCs w:val="12"/>
        </w:rPr>
        <w:t xml:space="preserve"> </w:t>
      </w:r>
      <w:r w:rsidRPr="00125758">
        <w:rPr>
          <w:vanish/>
          <w:sz w:val="14"/>
          <w:szCs w:val="12"/>
        </w:rPr>
        <w:t>in</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strike</w:t>
      </w:r>
      <w:r w:rsidRPr="00083A9C">
        <w:rPr>
          <w:sz w:val="14"/>
          <w:szCs w:val="12"/>
        </w:rPr>
        <w:t xml:space="preserve"> </w:t>
      </w:r>
      <w:r w:rsidRPr="00125758">
        <w:rPr>
          <w:vanish/>
          <w:sz w:val="14"/>
          <w:szCs w:val="12"/>
        </w:rPr>
        <w:t>have</w:t>
      </w:r>
      <w:r w:rsidRPr="00083A9C">
        <w:rPr>
          <w:sz w:val="14"/>
          <w:szCs w:val="12"/>
        </w:rPr>
        <w:t xml:space="preserve"> </w:t>
      </w:r>
      <w:r w:rsidRPr="00125758">
        <w:rPr>
          <w:vanish/>
          <w:sz w:val="14"/>
          <w:szCs w:val="12"/>
        </w:rPr>
        <w:t>several</w:t>
      </w:r>
      <w:r w:rsidRPr="00083A9C">
        <w:rPr>
          <w:sz w:val="14"/>
          <w:szCs w:val="12"/>
        </w:rPr>
        <w:t xml:space="preserve"> </w:t>
      </w:r>
      <w:r w:rsidRPr="00125758">
        <w:rPr>
          <w:vanish/>
          <w:sz w:val="14"/>
          <w:szCs w:val="12"/>
        </w:rPr>
        <w:t>options</w:t>
      </w:r>
      <w:r w:rsidRPr="00083A9C">
        <w:rPr>
          <w:sz w:val="14"/>
          <w:szCs w:val="12"/>
        </w:rPr>
        <w:t xml:space="preserve"> </w:t>
      </w:r>
      <w:r w:rsidRPr="00125758">
        <w:rPr>
          <w:vanish/>
          <w:sz w:val="14"/>
          <w:szCs w:val="12"/>
        </w:rPr>
        <w:t>available</w:t>
      </w:r>
      <w:r w:rsidRPr="00083A9C">
        <w:rPr>
          <w:sz w:val="14"/>
          <w:szCs w:val="12"/>
        </w:rPr>
        <w:t xml:space="preserve"> </w:t>
      </w:r>
      <w:r w:rsidRPr="00125758">
        <w:rPr>
          <w:vanish/>
          <w:sz w:val="14"/>
          <w:szCs w:val="12"/>
        </w:rPr>
        <w:t>to</w:t>
      </w:r>
      <w:r w:rsidRPr="00083A9C">
        <w:rPr>
          <w:sz w:val="14"/>
          <w:szCs w:val="12"/>
        </w:rPr>
        <w:t xml:space="preserve"> </w:t>
      </w:r>
      <w:r w:rsidRPr="00125758">
        <w:rPr>
          <w:vanish/>
          <w:sz w:val="14"/>
          <w:szCs w:val="12"/>
        </w:rPr>
        <w:t>them,</w:t>
      </w:r>
      <w:r w:rsidRPr="00083A9C">
        <w:rPr>
          <w:sz w:val="14"/>
          <w:szCs w:val="12"/>
        </w:rPr>
        <w:t xml:space="preserve"> </w:t>
      </w:r>
      <w:r w:rsidRPr="00125758">
        <w:rPr>
          <w:vanish/>
          <w:sz w:val="14"/>
          <w:szCs w:val="12"/>
        </w:rPr>
        <w:t>according</w:t>
      </w:r>
      <w:r w:rsidRPr="00083A9C">
        <w:rPr>
          <w:sz w:val="14"/>
          <w:szCs w:val="12"/>
        </w:rPr>
        <w:t xml:space="preserve"> </w:t>
      </w:r>
      <w:r w:rsidRPr="00125758">
        <w:rPr>
          <w:vanish/>
          <w:sz w:val="14"/>
          <w:szCs w:val="12"/>
        </w:rPr>
        <w:t>to</w:t>
      </w:r>
      <w:r w:rsidRPr="00083A9C">
        <w:rPr>
          <w:sz w:val="14"/>
          <w:szCs w:val="12"/>
        </w:rPr>
        <w:t xml:space="preserve"> </w:t>
      </w:r>
      <w:r w:rsidRPr="00125758">
        <w:rPr>
          <w:vanish/>
          <w:sz w:val="14"/>
          <w:szCs w:val="12"/>
        </w:rPr>
        <w:t>Mother</w:t>
      </w:r>
      <w:r w:rsidRPr="00083A9C">
        <w:rPr>
          <w:sz w:val="14"/>
          <w:szCs w:val="12"/>
        </w:rPr>
        <w:t xml:space="preserve"> </w:t>
      </w:r>
      <w:r w:rsidRPr="00125758">
        <w:rPr>
          <w:vanish/>
          <w:sz w:val="14"/>
          <w:szCs w:val="12"/>
        </w:rPr>
        <w:t>Jones,</w:t>
      </w:r>
      <w:r w:rsidRPr="00083A9C">
        <w:rPr>
          <w:sz w:val="14"/>
          <w:szCs w:val="12"/>
        </w:rPr>
        <w:t xml:space="preserve"> </w:t>
      </w:r>
      <w:r w:rsidRPr="00125758">
        <w:rPr>
          <w:vanish/>
          <w:sz w:val="14"/>
          <w:szCs w:val="12"/>
        </w:rPr>
        <w:t>including</w:t>
      </w:r>
      <w:r w:rsidRPr="00083A9C">
        <w:rPr>
          <w:sz w:val="14"/>
          <w:szCs w:val="12"/>
        </w:rPr>
        <w:t xml:space="preserve"> </w:t>
      </w:r>
      <w:r w:rsidRPr="00125758">
        <w:rPr>
          <w:vanish/>
          <w:sz w:val="14"/>
          <w:szCs w:val="12"/>
        </w:rPr>
        <w:t>commissary</w:t>
      </w:r>
      <w:r w:rsidRPr="00083A9C">
        <w:rPr>
          <w:sz w:val="14"/>
          <w:szCs w:val="12"/>
        </w:rPr>
        <w:t xml:space="preserve"> </w:t>
      </w:r>
      <w:r w:rsidRPr="00125758">
        <w:rPr>
          <w:vanish/>
          <w:sz w:val="14"/>
          <w:szCs w:val="12"/>
        </w:rPr>
        <w:t>boycotts,</w:t>
      </w:r>
      <w:r w:rsidRPr="00083A9C">
        <w:rPr>
          <w:sz w:val="14"/>
          <w:szCs w:val="12"/>
        </w:rPr>
        <w:t xml:space="preserve"> </w:t>
      </w:r>
      <w:r w:rsidRPr="00125758">
        <w:rPr>
          <w:vanish/>
          <w:sz w:val="14"/>
          <w:szCs w:val="12"/>
        </w:rPr>
        <w:t>work</w:t>
      </w:r>
      <w:r w:rsidRPr="00083A9C">
        <w:rPr>
          <w:sz w:val="14"/>
          <w:szCs w:val="12"/>
        </w:rPr>
        <w:t xml:space="preserve"> </w:t>
      </w:r>
      <w:r w:rsidRPr="00125758">
        <w:rPr>
          <w:vanish/>
          <w:sz w:val="14"/>
          <w:szCs w:val="12"/>
        </w:rPr>
        <w:t>stoppages,</w:t>
      </w:r>
      <w:r w:rsidRPr="00083A9C">
        <w:rPr>
          <w:sz w:val="14"/>
          <w:szCs w:val="12"/>
        </w:rPr>
        <w:t xml:space="preserve"> </w:t>
      </w:r>
      <w:r w:rsidRPr="00125758">
        <w:rPr>
          <w:vanish/>
          <w:sz w:val="14"/>
          <w:szCs w:val="12"/>
        </w:rPr>
        <w:t>sit-ins,</w:t>
      </w:r>
      <w:r w:rsidRPr="00083A9C">
        <w:rPr>
          <w:sz w:val="14"/>
          <w:szCs w:val="12"/>
        </w:rPr>
        <w:t xml:space="preserve"> </w:t>
      </w:r>
      <w:r w:rsidRPr="00125758">
        <w:rPr>
          <w:vanish/>
          <w:sz w:val="14"/>
          <w:szCs w:val="12"/>
        </w:rPr>
        <w:t>and</w:t>
      </w:r>
      <w:r w:rsidRPr="00083A9C">
        <w:rPr>
          <w:sz w:val="14"/>
          <w:szCs w:val="12"/>
        </w:rPr>
        <w:t xml:space="preserve"> </w:t>
      </w:r>
      <w:r w:rsidRPr="00125758">
        <w:rPr>
          <w:vanish/>
          <w:sz w:val="14"/>
          <w:szCs w:val="12"/>
        </w:rPr>
        <w:t>hunger</w:t>
      </w:r>
      <w:r w:rsidRPr="00083A9C">
        <w:rPr>
          <w:sz w:val="14"/>
          <w:szCs w:val="12"/>
        </w:rPr>
        <w:t xml:space="preserve"> </w:t>
      </w:r>
      <w:r w:rsidRPr="00125758">
        <w:rPr>
          <w:vanish/>
          <w:sz w:val="14"/>
          <w:szCs w:val="12"/>
        </w:rPr>
        <w:t>strikes,</w:t>
      </w:r>
      <w:r w:rsidRPr="00083A9C">
        <w:rPr>
          <w:sz w:val="14"/>
          <w:szCs w:val="12"/>
        </w:rPr>
        <w:t xml:space="preserve"> </w:t>
      </w:r>
      <w:r w:rsidRPr="00125758">
        <w:rPr>
          <w:vanish/>
          <w:sz w:val="14"/>
          <w:szCs w:val="12"/>
        </w:rPr>
        <w:t>and</w:t>
      </w:r>
      <w:r w:rsidRPr="00083A9C">
        <w:rPr>
          <w:sz w:val="14"/>
          <w:szCs w:val="12"/>
        </w:rPr>
        <w:t xml:space="preserve"> </w:t>
      </w:r>
      <w:r w:rsidRPr="00125758">
        <w:rPr>
          <w:vanish/>
          <w:sz w:val="14"/>
          <w:szCs w:val="12"/>
        </w:rPr>
        <w:t>reports</w:t>
      </w:r>
      <w:r w:rsidRPr="00083A9C">
        <w:rPr>
          <w:sz w:val="14"/>
          <w:szCs w:val="12"/>
        </w:rPr>
        <w:t xml:space="preserve"> </w:t>
      </w:r>
      <w:r w:rsidRPr="00125758">
        <w:rPr>
          <w:vanish/>
          <w:sz w:val="14"/>
          <w:szCs w:val="12"/>
        </w:rPr>
        <w:t>of</w:t>
      </w:r>
      <w:r w:rsidRPr="00083A9C">
        <w:rPr>
          <w:sz w:val="14"/>
          <w:szCs w:val="12"/>
        </w:rPr>
        <w:t xml:space="preserve"> </w:t>
      </w:r>
      <w:r w:rsidRPr="00125758">
        <w:rPr>
          <w:vanish/>
          <w:sz w:val="14"/>
          <w:szCs w:val="12"/>
        </w:rPr>
        <w:t>participation</w:t>
      </w:r>
      <w:r w:rsidRPr="00083A9C">
        <w:rPr>
          <w:sz w:val="14"/>
          <w:szCs w:val="12"/>
        </w:rPr>
        <w:t xml:space="preserve"> </w:t>
      </w:r>
      <w:r w:rsidRPr="00125758">
        <w:rPr>
          <w:vanish/>
          <w:sz w:val="14"/>
          <w:szCs w:val="12"/>
        </w:rPr>
        <w:t>are</w:t>
      </w:r>
      <w:r w:rsidRPr="00083A9C">
        <w:rPr>
          <w:sz w:val="14"/>
          <w:szCs w:val="12"/>
        </w:rPr>
        <w:t xml:space="preserve"> </w:t>
      </w:r>
      <w:r w:rsidRPr="00125758">
        <w:rPr>
          <w:vanish/>
          <w:sz w:val="14"/>
          <w:szCs w:val="12"/>
        </w:rPr>
        <w:t>continually</w:t>
      </w:r>
      <w:r w:rsidRPr="00083A9C">
        <w:rPr>
          <w:sz w:val="14"/>
          <w:szCs w:val="12"/>
        </w:rPr>
        <w:t xml:space="preserve"> </w:t>
      </w:r>
      <w:r w:rsidRPr="00125758">
        <w:rPr>
          <w:vanish/>
          <w:sz w:val="14"/>
          <w:szCs w:val="12"/>
        </w:rPr>
        <w:t>coming</w:t>
      </w:r>
      <w:r w:rsidRPr="00083A9C">
        <w:rPr>
          <w:sz w:val="14"/>
          <w:szCs w:val="12"/>
        </w:rPr>
        <w:t xml:space="preserve"> </w:t>
      </w:r>
      <w:r w:rsidRPr="00125758">
        <w:rPr>
          <w:vanish/>
          <w:sz w:val="14"/>
          <w:szCs w:val="12"/>
        </w:rPr>
        <w:t>in</w:t>
      </w:r>
      <w:r w:rsidRPr="00083A9C">
        <w:rPr>
          <w:sz w:val="14"/>
          <w:szCs w:val="12"/>
        </w:rPr>
        <w:t xml:space="preserve"> </w:t>
      </w:r>
      <w:r w:rsidRPr="00125758">
        <w:rPr>
          <w:vanish/>
          <w:sz w:val="14"/>
          <w:szCs w:val="12"/>
        </w:rPr>
        <w:t>from</w:t>
      </w:r>
      <w:r w:rsidRPr="00083A9C">
        <w:rPr>
          <w:sz w:val="14"/>
          <w:szCs w:val="12"/>
        </w:rPr>
        <w:t xml:space="preserve"> </w:t>
      </w:r>
      <w:r w:rsidRPr="00125758">
        <w:rPr>
          <w:vanish/>
          <w:sz w:val="14"/>
          <w:szCs w:val="12"/>
        </w:rPr>
        <w:t>different</w:t>
      </w:r>
      <w:r w:rsidRPr="00083A9C">
        <w:rPr>
          <w:sz w:val="14"/>
          <w:szCs w:val="12"/>
        </w:rPr>
        <w:t xml:space="preserve"> </w:t>
      </w:r>
      <w:r w:rsidRPr="00125758">
        <w:rPr>
          <w:vanish/>
          <w:sz w:val="14"/>
          <w:szCs w:val="12"/>
        </w:rPr>
        <w:t>facilities.</w:t>
      </w:r>
      <w:r w:rsidRPr="00083A9C">
        <w:rPr>
          <w:sz w:val="14"/>
          <w:szCs w:val="12"/>
        </w:rPr>
        <w:t xml:space="preserve"> </w:t>
      </w:r>
      <w:r w:rsidRPr="00125758">
        <w:rPr>
          <w:vanish/>
          <w:sz w:val="14"/>
          <w:szCs w:val="12"/>
        </w:rPr>
        <w:t>In</w:t>
      </w:r>
      <w:r w:rsidRPr="00083A9C">
        <w:rPr>
          <w:sz w:val="14"/>
          <w:szCs w:val="12"/>
        </w:rPr>
        <w:t xml:space="preserve"> </w:t>
      </w:r>
      <w:r w:rsidRPr="00125758">
        <w:rPr>
          <w:vanish/>
          <w:sz w:val="14"/>
          <w:szCs w:val="12"/>
        </w:rPr>
        <w:t>addition,</w:t>
      </w:r>
      <w:r w:rsidRPr="00083A9C">
        <w:rPr>
          <w:sz w:val="14"/>
          <w:szCs w:val="12"/>
        </w:rPr>
        <w:t xml:space="preserve"> </w:t>
      </w:r>
      <w:r w:rsidRPr="00125758">
        <w:rPr>
          <w:vanish/>
          <w:sz w:val="14"/>
          <w:szCs w:val="12"/>
        </w:rPr>
        <w:t>these</w:t>
      </w:r>
      <w:r w:rsidRPr="00083A9C">
        <w:rPr>
          <w:sz w:val="14"/>
          <w:szCs w:val="12"/>
        </w:rPr>
        <w:t xml:space="preserve"> </w:t>
      </w:r>
      <w:r w:rsidRPr="00125758">
        <w:rPr>
          <w:vanish/>
          <w:sz w:val="14"/>
          <w:szCs w:val="12"/>
        </w:rPr>
        <w:t>workers</w:t>
      </w:r>
      <w:r w:rsidRPr="00083A9C">
        <w:rPr>
          <w:sz w:val="14"/>
          <w:szCs w:val="12"/>
        </w:rPr>
        <w:t xml:space="preserve"> </w:t>
      </w:r>
      <w:r w:rsidRPr="00125758">
        <w:rPr>
          <w:vanish/>
          <w:sz w:val="14"/>
          <w:szCs w:val="12"/>
        </w:rPr>
        <w:t>also</w:t>
      </w:r>
      <w:r w:rsidRPr="00083A9C">
        <w:rPr>
          <w:sz w:val="14"/>
          <w:szCs w:val="12"/>
        </w:rPr>
        <w:t xml:space="preserve"> </w:t>
      </w:r>
      <w:r w:rsidRPr="00125758">
        <w:rPr>
          <w:vanish/>
          <w:sz w:val="14"/>
          <w:szCs w:val="12"/>
        </w:rPr>
        <w:t>have</w:t>
      </w:r>
      <w:r w:rsidRPr="00083A9C">
        <w:rPr>
          <w:sz w:val="14"/>
          <w:szCs w:val="12"/>
        </w:rPr>
        <w:t xml:space="preserve"> </w:t>
      </w:r>
      <w:r w:rsidRPr="00125758">
        <w:rPr>
          <w:vanish/>
          <w:sz w:val="14"/>
          <w:szCs w:val="12"/>
        </w:rPr>
        <w:t>much</w:t>
      </w:r>
      <w:r w:rsidRPr="00083A9C">
        <w:rPr>
          <w:sz w:val="14"/>
          <w:szCs w:val="12"/>
        </w:rPr>
        <w:t xml:space="preserve"> </w:t>
      </w:r>
      <w:r w:rsidRPr="00125758">
        <w:rPr>
          <w:vanish/>
          <w:sz w:val="14"/>
          <w:szCs w:val="12"/>
        </w:rPr>
        <w:t>more</w:t>
      </w:r>
      <w:r w:rsidRPr="00083A9C">
        <w:rPr>
          <w:sz w:val="14"/>
          <w:szCs w:val="12"/>
        </w:rPr>
        <w:t xml:space="preserve"> </w:t>
      </w:r>
      <w:r w:rsidRPr="00125758">
        <w:rPr>
          <w:vanish/>
          <w:sz w:val="14"/>
          <w:szCs w:val="12"/>
        </w:rPr>
        <w:t>to</w:t>
      </w:r>
      <w:r w:rsidRPr="00083A9C">
        <w:rPr>
          <w:sz w:val="14"/>
          <w:szCs w:val="12"/>
        </w:rPr>
        <w:t xml:space="preserve"> </w:t>
      </w:r>
      <w:r w:rsidRPr="00125758">
        <w:rPr>
          <w:vanish/>
          <w:sz w:val="14"/>
          <w:szCs w:val="12"/>
        </w:rPr>
        <w:t>fear</w:t>
      </w:r>
      <w:r w:rsidRPr="00083A9C">
        <w:rPr>
          <w:sz w:val="14"/>
          <w:szCs w:val="12"/>
        </w:rPr>
        <w:t xml:space="preserve"> </w:t>
      </w:r>
      <w:r w:rsidRPr="00125758">
        <w:rPr>
          <w:vanish/>
          <w:sz w:val="14"/>
          <w:szCs w:val="12"/>
        </w:rPr>
        <w:t>in</w:t>
      </w:r>
      <w:r w:rsidRPr="00083A9C">
        <w:rPr>
          <w:sz w:val="14"/>
          <w:szCs w:val="12"/>
        </w:rPr>
        <w:t xml:space="preserve"> </w:t>
      </w:r>
      <w:r w:rsidRPr="00125758">
        <w:rPr>
          <w:vanish/>
          <w:sz w:val="14"/>
          <w:szCs w:val="12"/>
        </w:rPr>
        <w:t>terms</w:t>
      </w:r>
      <w:r w:rsidRPr="00083A9C">
        <w:rPr>
          <w:sz w:val="14"/>
          <w:szCs w:val="12"/>
        </w:rPr>
        <w:t xml:space="preserve"> </w:t>
      </w:r>
      <w:r w:rsidRPr="00125758">
        <w:rPr>
          <w:vanish/>
          <w:sz w:val="14"/>
          <w:szCs w:val="12"/>
        </w:rPr>
        <w:t>of</w:t>
      </w:r>
      <w:r w:rsidRPr="00083A9C">
        <w:rPr>
          <w:sz w:val="14"/>
          <w:szCs w:val="12"/>
        </w:rPr>
        <w:t xml:space="preserve"> </w:t>
      </w:r>
      <w:r w:rsidRPr="00125758">
        <w:rPr>
          <w:vanish/>
          <w:sz w:val="14"/>
          <w:szCs w:val="12"/>
        </w:rPr>
        <w:t>retaliation,</w:t>
      </w:r>
      <w:r w:rsidRPr="00083A9C">
        <w:rPr>
          <w:sz w:val="14"/>
          <w:szCs w:val="12"/>
        </w:rPr>
        <w:t xml:space="preserve"> </w:t>
      </w:r>
      <w:r w:rsidRPr="00125758">
        <w:rPr>
          <w:vanish/>
          <w:sz w:val="14"/>
          <w:szCs w:val="12"/>
        </w:rPr>
        <w:t>and</w:t>
      </w:r>
      <w:r w:rsidRPr="00083A9C">
        <w:rPr>
          <w:sz w:val="14"/>
          <w:szCs w:val="12"/>
        </w:rPr>
        <w:t xml:space="preserve"> </w:t>
      </w:r>
      <w:r w:rsidRPr="00125758">
        <w:rPr>
          <w:vanish/>
          <w:sz w:val="14"/>
          <w:szCs w:val="12"/>
        </w:rPr>
        <w:t>several</w:t>
      </w:r>
      <w:r w:rsidRPr="00083A9C">
        <w:rPr>
          <w:sz w:val="14"/>
          <w:szCs w:val="12"/>
        </w:rPr>
        <w:t xml:space="preserve"> </w:t>
      </w:r>
      <w:r w:rsidRPr="00125758">
        <w:rPr>
          <w:vanish/>
          <w:sz w:val="14"/>
          <w:szCs w:val="12"/>
        </w:rPr>
        <w:t>organizers</w:t>
      </w:r>
      <w:r w:rsidRPr="00083A9C">
        <w:rPr>
          <w:sz w:val="14"/>
          <w:szCs w:val="12"/>
        </w:rPr>
        <w:t xml:space="preserve"> </w:t>
      </w:r>
      <w:r w:rsidRPr="00125758">
        <w:rPr>
          <w:vanish/>
          <w:sz w:val="14"/>
          <w:szCs w:val="12"/>
        </w:rPr>
        <w:t>say</w:t>
      </w:r>
      <w:r w:rsidRPr="00083A9C">
        <w:rPr>
          <w:sz w:val="14"/>
          <w:szCs w:val="12"/>
        </w:rPr>
        <w:t xml:space="preserve"> </w:t>
      </w:r>
      <w:r w:rsidRPr="00125758">
        <w:rPr>
          <w:vanish/>
          <w:sz w:val="14"/>
          <w:szCs w:val="12"/>
        </w:rPr>
        <w:t>that</w:t>
      </w:r>
      <w:r w:rsidRPr="00083A9C">
        <w:rPr>
          <w:sz w:val="14"/>
          <w:szCs w:val="12"/>
        </w:rPr>
        <w:t xml:space="preserve"> </w:t>
      </w:r>
      <w:r w:rsidRPr="00125758">
        <w:rPr>
          <w:vanish/>
          <w:sz w:val="14"/>
          <w:szCs w:val="12"/>
        </w:rPr>
        <w:t>they</w:t>
      </w:r>
      <w:r w:rsidRPr="00083A9C">
        <w:rPr>
          <w:sz w:val="14"/>
          <w:szCs w:val="12"/>
        </w:rPr>
        <w:t xml:space="preserve"> </w:t>
      </w:r>
      <w:r w:rsidRPr="00125758">
        <w:rPr>
          <w:vanish/>
          <w:sz w:val="14"/>
          <w:szCs w:val="12"/>
        </w:rPr>
        <w:t>have</w:t>
      </w:r>
      <w:r w:rsidRPr="00083A9C">
        <w:rPr>
          <w:sz w:val="14"/>
          <w:szCs w:val="12"/>
        </w:rPr>
        <w:t xml:space="preserve"> </w:t>
      </w:r>
      <w:r w:rsidRPr="00125758">
        <w:rPr>
          <w:vanish/>
          <w:sz w:val="14"/>
          <w:szCs w:val="12"/>
        </w:rPr>
        <w:t>already</w:t>
      </w:r>
      <w:r w:rsidRPr="00083A9C">
        <w:rPr>
          <w:sz w:val="14"/>
          <w:szCs w:val="12"/>
        </w:rPr>
        <w:t xml:space="preserve"> </w:t>
      </w:r>
      <w:hyperlink r:id="rId65">
        <w:r w:rsidRPr="00125758">
          <w:rPr>
            <w:rStyle w:val="Hyperlink"/>
            <w:vanish/>
            <w:sz w:val="14"/>
            <w:szCs w:val="12"/>
          </w:rPr>
          <w:t>endured</w:t>
        </w:r>
        <w:r w:rsidRPr="00083A9C">
          <w:rPr>
            <w:rStyle w:val="Hyperlink"/>
            <w:sz w:val="14"/>
            <w:szCs w:val="12"/>
          </w:rPr>
          <w:t xml:space="preserve"> </w:t>
        </w:r>
        <w:r w:rsidRPr="00125758">
          <w:rPr>
            <w:rStyle w:val="Hyperlink"/>
            <w:vanish/>
            <w:sz w:val="14"/>
            <w:szCs w:val="12"/>
          </w:rPr>
          <w:t>punitive</w:t>
        </w:r>
        <w:r w:rsidRPr="00083A9C">
          <w:rPr>
            <w:rStyle w:val="Hyperlink"/>
            <w:sz w:val="14"/>
            <w:szCs w:val="12"/>
          </w:rPr>
          <w:t xml:space="preserve"> </w:t>
        </w:r>
        <w:r w:rsidRPr="00125758">
          <w:rPr>
            <w:rStyle w:val="Hyperlink"/>
            <w:vanish/>
            <w:sz w:val="14"/>
            <w:szCs w:val="12"/>
          </w:rPr>
          <w:t>measures</w:t>
        </w:r>
      </w:hyperlink>
      <w:r w:rsidRPr="00125758">
        <w:rPr>
          <w:vanish/>
          <w:sz w:val="14"/>
          <w:szCs w:val="12"/>
        </w:rPr>
        <w:t>.</w:t>
      </w:r>
      <w:r w:rsidRPr="00083A9C">
        <w:rPr>
          <w:rStyle w:val="StyleUnderline"/>
        </w:rPr>
        <w:t xml:space="preserve"> </w:t>
      </w:r>
      <w:r w:rsidRPr="00083A9C">
        <w:rPr>
          <w:rStyle w:val="StyleUnderline"/>
          <w:b/>
          <w:bCs/>
          <w:highlight w:val="yellow"/>
        </w:rPr>
        <w:t>Participating in a prison strike is a matter of life or death</w:t>
      </w:r>
      <w:r w:rsidRPr="00125758">
        <w:rPr>
          <w:rStyle w:val="StyleUnderline"/>
          <w:vanish/>
          <w:sz w:val="14"/>
          <w:u w:val="none"/>
        </w:rPr>
        <w:t>,</w:t>
      </w:r>
      <w:r w:rsidRPr="00083A9C">
        <w:rPr>
          <w:rStyle w:val="StyleUnderline"/>
          <w:sz w:val="14"/>
          <w:u w:val="none"/>
        </w:rPr>
        <w:t xml:space="preserve"> </w:t>
      </w:r>
      <w:r w:rsidRPr="00125758">
        <w:rPr>
          <w:rStyle w:val="StyleUnderline"/>
          <w:vanish/>
          <w:sz w:val="14"/>
          <w:u w:val="none"/>
        </w:rPr>
        <w:t>but</w:t>
      </w:r>
      <w:r w:rsidRPr="00083A9C">
        <w:rPr>
          <w:rStyle w:val="StyleUnderline"/>
          <w:sz w:val="14"/>
          <w:u w:val="none"/>
        </w:rPr>
        <w:t xml:space="preserve"> </w:t>
      </w:r>
      <w:r w:rsidRPr="00125758">
        <w:rPr>
          <w:rStyle w:val="StyleUnderline"/>
          <w:vanish/>
          <w:sz w:val="14"/>
          <w:u w:val="none"/>
        </w:rPr>
        <w:t>for</w:t>
      </w:r>
      <w:r w:rsidRPr="00083A9C">
        <w:rPr>
          <w:rStyle w:val="StyleUnderline"/>
          <w:sz w:val="14"/>
          <w:u w:val="none"/>
        </w:rPr>
        <w:t xml:space="preserve"> </w:t>
      </w:r>
      <w:r w:rsidRPr="00125758">
        <w:rPr>
          <w:rStyle w:val="StyleUnderline"/>
          <w:vanish/>
          <w:sz w:val="14"/>
          <w:u w:val="none"/>
        </w:rPr>
        <w:t>prisoners</w:t>
      </w:r>
      <w:r w:rsidRPr="00083A9C">
        <w:rPr>
          <w:rStyle w:val="StyleUnderline"/>
          <w:sz w:val="14"/>
          <w:u w:val="none"/>
        </w:rPr>
        <w:t xml:space="preserve"> </w:t>
      </w:r>
      <w:r w:rsidRPr="00125758">
        <w:rPr>
          <w:rStyle w:val="StyleUnderline"/>
          <w:vanish/>
          <w:sz w:val="14"/>
          <w:u w:val="none"/>
        </w:rPr>
        <w:t>seeking</w:t>
      </w:r>
      <w:r w:rsidRPr="00083A9C">
        <w:rPr>
          <w:rStyle w:val="StyleUnderline"/>
          <w:sz w:val="14"/>
          <w:u w:val="none"/>
        </w:rPr>
        <w:t xml:space="preserve"> </w:t>
      </w:r>
      <w:r w:rsidRPr="00125758">
        <w:rPr>
          <w:rStyle w:val="StyleUnderline"/>
          <w:vanish/>
          <w:sz w:val="14"/>
          <w:u w:val="none"/>
        </w:rPr>
        <w:t>justice,</w:t>
      </w:r>
      <w:r w:rsidRPr="00083A9C">
        <w:rPr>
          <w:rStyle w:val="StyleUnderline"/>
          <w:sz w:val="14"/>
          <w:u w:val="none"/>
        </w:rPr>
        <w:t xml:space="preserve"> </w:t>
      </w:r>
      <w:r w:rsidRPr="00125758">
        <w:rPr>
          <w:rStyle w:val="StyleUnderline"/>
          <w:vanish/>
          <w:sz w:val="14"/>
          <w:u w:val="none"/>
        </w:rPr>
        <w:t>if</w:t>
      </w:r>
      <w:r w:rsidRPr="00083A9C">
        <w:rPr>
          <w:rStyle w:val="StyleUnderline"/>
          <w:sz w:val="14"/>
          <w:u w:val="none"/>
        </w:rPr>
        <w:t xml:space="preserve"> </w:t>
      </w:r>
      <w:r w:rsidRPr="00125758">
        <w:rPr>
          <w:rStyle w:val="StyleUnderline"/>
          <w:vanish/>
          <w:sz w:val="14"/>
          <w:u w:val="none"/>
        </w:rPr>
        <w:t>not</w:t>
      </w:r>
      <w:r w:rsidRPr="00083A9C">
        <w:rPr>
          <w:rStyle w:val="StyleUnderline"/>
          <w:sz w:val="14"/>
          <w:u w:val="none"/>
        </w:rPr>
        <w:t xml:space="preserve"> </w:t>
      </w:r>
      <w:r w:rsidRPr="00125758">
        <w:rPr>
          <w:rStyle w:val="StyleUnderline"/>
          <w:vanish/>
          <w:sz w:val="14"/>
          <w:u w:val="none"/>
        </w:rPr>
        <w:t>freedom,</w:t>
      </w:r>
      <w:r w:rsidRPr="00083A9C">
        <w:rPr>
          <w:rStyle w:val="StyleUnderline"/>
          <w:sz w:val="14"/>
          <w:u w:val="none"/>
        </w:rPr>
        <w:t xml:space="preserve"> </w:t>
      </w:r>
      <w:r w:rsidRPr="00125758">
        <w:rPr>
          <w:rStyle w:val="StyleUnderline"/>
          <w:vanish/>
          <w:sz w:val="14"/>
          <w:u w:val="none"/>
        </w:rPr>
        <w:t>there</w:t>
      </w:r>
      <w:r w:rsidRPr="00083A9C">
        <w:rPr>
          <w:rStyle w:val="StyleUnderline"/>
          <w:sz w:val="14"/>
          <w:u w:val="none"/>
        </w:rPr>
        <w:t xml:space="preserve"> </w:t>
      </w:r>
      <w:r w:rsidRPr="00125758">
        <w:rPr>
          <w:rStyle w:val="StyleUnderline"/>
          <w:vanish/>
          <w:sz w:val="14"/>
          <w:u w:val="none"/>
        </w:rPr>
        <w:t>is</w:t>
      </w:r>
      <w:r w:rsidRPr="00083A9C">
        <w:rPr>
          <w:rStyle w:val="StyleUnderline"/>
          <w:sz w:val="14"/>
          <w:u w:val="none"/>
        </w:rPr>
        <w:t xml:space="preserve"> </w:t>
      </w:r>
      <w:r w:rsidRPr="00125758">
        <w:rPr>
          <w:rStyle w:val="StyleUnderline"/>
          <w:vanish/>
          <w:sz w:val="14"/>
          <w:u w:val="none"/>
        </w:rPr>
        <w:t>really</w:t>
      </w:r>
      <w:r w:rsidRPr="00083A9C">
        <w:rPr>
          <w:rStyle w:val="StyleUnderline"/>
          <w:sz w:val="14"/>
          <w:u w:val="none"/>
        </w:rPr>
        <w:t xml:space="preserve"> </w:t>
      </w:r>
      <w:r w:rsidRPr="00125758">
        <w:rPr>
          <w:rStyle w:val="StyleUnderline"/>
          <w:vanish/>
          <w:sz w:val="14"/>
          <w:u w:val="none"/>
        </w:rPr>
        <w:t>no</w:t>
      </w:r>
      <w:r w:rsidRPr="00083A9C">
        <w:rPr>
          <w:rStyle w:val="StyleUnderline"/>
          <w:sz w:val="14"/>
          <w:u w:val="none"/>
        </w:rPr>
        <w:t xml:space="preserve"> </w:t>
      </w:r>
      <w:r w:rsidRPr="00125758">
        <w:rPr>
          <w:rStyle w:val="StyleUnderline"/>
          <w:vanish/>
          <w:sz w:val="14"/>
          <w:u w:val="none"/>
        </w:rPr>
        <w:t>other</w:t>
      </w:r>
      <w:r w:rsidRPr="00083A9C">
        <w:rPr>
          <w:rStyle w:val="StyleUnderline"/>
          <w:sz w:val="14"/>
          <w:u w:val="none"/>
        </w:rPr>
        <w:t xml:space="preserve"> </w:t>
      </w:r>
      <w:r w:rsidRPr="00125758">
        <w:rPr>
          <w:rStyle w:val="StyleUnderline"/>
          <w:vanish/>
          <w:sz w:val="14"/>
          <w:u w:val="none"/>
        </w:rPr>
        <w:t>option.</w:t>
      </w:r>
      <w:r w:rsidRPr="00083A9C">
        <w:rPr>
          <w:rStyle w:val="StyleUnderline"/>
          <w:sz w:val="14"/>
          <w:u w:val="none"/>
        </w:rPr>
        <w:t xml:space="preserve"> </w:t>
      </w:r>
      <w:r w:rsidRPr="00125758">
        <w:rPr>
          <w:vanish/>
          <w:sz w:val="14"/>
          <w:szCs w:val="12"/>
        </w:rPr>
        <w:t>There</w:t>
      </w:r>
      <w:r w:rsidRPr="00083A9C">
        <w:rPr>
          <w:sz w:val="14"/>
          <w:szCs w:val="12"/>
        </w:rPr>
        <w:t xml:space="preserve"> </w:t>
      </w:r>
      <w:r w:rsidRPr="00125758">
        <w:rPr>
          <w:vanish/>
          <w:sz w:val="14"/>
          <w:szCs w:val="12"/>
        </w:rPr>
        <w:t>has</w:t>
      </w:r>
      <w:r w:rsidRPr="00083A9C">
        <w:rPr>
          <w:sz w:val="14"/>
          <w:szCs w:val="12"/>
        </w:rPr>
        <w:t xml:space="preserve"> </w:t>
      </w:r>
      <w:r w:rsidRPr="00125758">
        <w:rPr>
          <w:vanish/>
          <w:sz w:val="14"/>
          <w:szCs w:val="12"/>
        </w:rPr>
        <w:t>been</w:t>
      </w:r>
      <w:r w:rsidRPr="00083A9C">
        <w:rPr>
          <w:sz w:val="14"/>
          <w:szCs w:val="12"/>
        </w:rPr>
        <w:t xml:space="preserve"> </w:t>
      </w:r>
      <w:r w:rsidRPr="00125758">
        <w:rPr>
          <w:vanish/>
          <w:sz w:val="14"/>
          <w:szCs w:val="12"/>
        </w:rPr>
        <w:t>a</w:t>
      </w:r>
      <w:r w:rsidRPr="00083A9C">
        <w:rPr>
          <w:sz w:val="14"/>
          <w:szCs w:val="12"/>
        </w:rPr>
        <w:t xml:space="preserve"> </w:t>
      </w:r>
      <w:r w:rsidRPr="00125758">
        <w:rPr>
          <w:vanish/>
          <w:sz w:val="14"/>
          <w:szCs w:val="12"/>
        </w:rPr>
        <w:t>huge</w:t>
      </w:r>
      <w:r w:rsidRPr="00083A9C">
        <w:rPr>
          <w:sz w:val="14"/>
          <w:szCs w:val="12"/>
        </w:rPr>
        <w:t xml:space="preserve"> </w:t>
      </w:r>
      <w:r w:rsidRPr="00125758">
        <w:rPr>
          <w:vanish/>
          <w:sz w:val="14"/>
          <w:szCs w:val="12"/>
        </w:rPr>
        <w:t>amount</w:t>
      </w:r>
      <w:r w:rsidRPr="00083A9C">
        <w:rPr>
          <w:sz w:val="14"/>
          <w:szCs w:val="12"/>
        </w:rPr>
        <w:t xml:space="preserve"> </w:t>
      </w:r>
      <w:r w:rsidRPr="00125758">
        <w:rPr>
          <w:vanish/>
          <w:sz w:val="14"/>
          <w:szCs w:val="12"/>
        </w:rPr>
        <w:t>of</w:t>
      </w:r>
      <w:r w:rsidRPr="00083A9C">
        <w:rPr>
          <w:sz w:val="14"/>
          <w:szCs w:val="12"/>
        </w:rPr>
        <w:t xml:space="preserve"> </w:t>
      </w:r>
      <w:r w:rsidRPr="00125758">
        <w:rPr>
          <w:vanish/>
          <w:sz w:val="14"/>
          <w:szCs w:val="12"/>
        </w:rPr>
        <w:t>media</w:t>
      </w:r>
      <w:r w:rsidRPr="00083A9C">
        <w:rPr>
          <w:sz w:val="14"/>
          <w:szCs w:val="12"/>
        </w:rPr>
        <w:t xml:space="preserve"> </w:t>
      </w:r>
      <w:r w:rsidRPr="00125758">
        <w:rPr>
          <w:vanish/>
          <w:sz w:val="14"/>
          <w:szCs w:val="12"/>
        </w:rPr>
        <w:t>coverage</w:t>
      </w:r>
      <w:r w:rsidRPr="00083A9C">
        <w:rPr>
          <w:sz w:val="14"/>
          <w:szCs w:val="12"/>
        </w:rPr>
        <w:t xml:space="preserve"> </w:t>
      </w:r>
      <w:r w:rsidRPr="00125758">
        <w:rPr>
          <w:vanish/>
          <w:sz w:val="14"/>
          <w:szCs w:val="12"/>
        </w:rPr>
        <w:t>over</w:t>
      </w:r>
      <w:r w:rsidRPr="00083A9C">
        <w:rPr>
          <w:sz w:val="14"/>
          <w:szCs w:val="12"/>
        </w:rPr>
        <w:t xml:space="preserve"> </w:t>
      </w:r>
      <w:r w:rsidRPr="00125758">
        <w:rPr>
          <w:vanish/>
          <w:sz w:val="14"/>
          <w:szCs w:val="12"/>
        </w:rPr>
        <w:t>this</w:t>
      </w:r>
      <w:r w:rsidRPr="00083A9C">
        <w:rPr>
          <w:sz w:val="14"/>
          <w:szCs w:val="12"/>
        </w:rPr>
        <w:t xml:space="preserve"> </w:t>
      </w:r>
      <w:r w:rsidRPr="00125758">
        <w:rPr>
          <w:vanish/>
          <w:sz w:val="14"/>
          <w:szCs w:val="12"/>
        </w:rPr>
        <w:t>prison</w:t>
      </w:r>
      <w:r w:rsidRPr="00083A9C">
        <w:rPr>
          <w:sz w:val="14"/>
          <w:szCs w:val="12"/>
        </w:rPr>
        <w:t xml:space="preserve"> </w:t>
      </w:r>
      <w:r w:rsidRPr="00125758">
        <w:rPr>
          <w:vanish/>
          <w:sz w:val="14"/>
          <w:szCs w:val="12"/>
        </w:rPr>
        <w:t>strike,</w:t>
      </w:r>
      <w:r w:rsidRPr="00083A9C">
        <w:rPr>
          <w:sz w:val="14"/>
          <w:szCs w:val="12"/>
        </w:rPr>
        <w:t xml:space="preserve"> </w:t>
      </w:r>
      <w:r w:rsidRPr="00125758">
        <w:rPr>
          <w:vanish/>
          <w:sz w:val="14"/>
          <w:szCs w:val="12"/>
        </w:rPr>
        <w:t>a</w:t>
      </w:r>
      <w:r w:rsidRPr="00083A9C">
        <w:rPr>
          <w:sz w:val="14"/>
          <w:szCs w:val="12"/>
        </w:rPr>
        <w:t xml:space="preserve"> </w:t>
      </w:r>
      <w:r w:rsidRPr="00125758">
        <w:rPr>
          <w:vanish/>
          <w:sz w:val="14"/>
          <w:szCs w:val="12"/>
        </w:rPr>
        <w:t>massive</w:t>
      </w:r>
      <w:r w:rsidRPr="00083A9C">
        <w:rPr>
          <w:sz w:val="14"/>
          <w:szCs w:val="12"/>
        </w:rPr>
        <w:t xml:space="preserve"> </w:t>
      </w:r>
      <w:r w:rsidRPr="00125758">
        <w:rPr>
          <w:vanish/>
          <w:sz w:val="14"/>
          <w:szCs w:val="12"/>
        </w:rPr>
        <w:t>contrast</w:t>
      </w:r>
      <w:r w:rsidRPr="00083A9C">
        <w:rPr>
          <w:sz w:val="14"/>
          <w:szCs w:val="12"/>
        </w:rPr>
        <w:t xml:space="preserve"> </w:t>
      </w:r>
      <w:r w:rsidRPr="00125758">
        <w:rPr>
          <w:vanish/>
          <w:sz w:val="14"/>
          <w:szCs w:val="12"/>
        </w:rPr>
        <w:t>to</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last</w:t>
      </w:r>
      <w:r w:rsidRPr="00083A9C">
        <w:rPr>
          <w:sz w:val="14"/>
          <w:szCs w:val="12"/>
        </w:rPr>
        <w:t xml:space="preserve"> </w:t>
      </w:r>
      <w:r w:rsidRPr="00125758">
        <w:rPr>
          <w:vanish/>
          <w:sz w:val="14"/>
          <w:szCs w:val="12"/>
        </w:rPr>
        <w:t>major</w:t>
      </w:r>
      <w:r w:rsidRPr="00083A9C">
        <w:rPr>
          <w:sz w:val="14"/>
          <w:szCs w:val="12"/>
        </w:rPr>
        <w:t xml:space="preserve"> </w:t>
      </w:r>
      <w:r w:rsidRPr="00125758">
        <w:rPr>
          <w:vanish/>
          <w:sz w:val="14"/>
          <w:szCs w:val="12"/>
        </w:rPr>
        <w:t>national</w:t>
      </w:r>
      <w:r w:rsidRPr="00083A9C">
        <w:rPr>
          <w:sz w:val="14"/>
          <w:szCs w:val="12"/>
        </w:rPr>
        <w:t xml:space="preserve"> </w:t>
      </w:r>
      <w:r w:rsidRPr="00125758">
        <w:rPr>
          <w:vanish/>
          <w:sz w:val="14"/>
          <w:szCs w:val="12"/>
        </w:rPr>
        <w:t>prison</w:t>
      </w:r>
      <w:r w:rsidRPr="00083A9C">
        <w:rPr>
          <w:sz w:val="14"/>
          <w:szCs w:val="12"/>
        </w:rPr>
        <w:t xml:space="preserve"> </w:t>
      </w:r>
      <w:r w:rsidRPr="00125758">
        <w:rPr>
          <w:vanish/>
          <w:sz w:val="14"/>
          <w:szCs w:val="12"/>
        </w:rPr>
        <w:t>strike</w:t>
      </w:r>
      <w:r w:rsidRPr="00083A9C">
        <w:rPr>
          <w:sz w:val="14"/>
          <w:szCs w:val="12"/>
        </w:rPr>
        <w:t xml:space="preserve"> </w:t>
      </w:r>
      <w:r w:rsidRPr="00125758">
        <w:rPr>
          <w:vanish/>
          <w:sz w:val="14"/>
          <w:szCs w:val="12"/>
        </w:rPr>
        <w:t>in</w:t>
      </w:r>
      <w:r w:rsidRPr="00083A9C">
        <w:rPr>
          <w:sz w:val="14"/>
          <w:szCs w:val="12"/>
        </w:rPr>
        <w:t xml:space="preserve"> </w:t>
      </w:r>
      <w:r w:rsidRPr="00125758">
        <w:rPr>
          <w:vanish/>
          <w:sz w:val="14"/>
          <w:szCs w:val="12"/>
        </w:rPr>
        <w:t>2016,</w:t>
      </w:r>
      <w:r w:rsidRPr="00083A9C">
        <w:rPr>
          <w:sz w:val="14"/>
          <w:szCs w:val="12"/>
        </w:rPr>
        <w:t xml:space="preserve"> </w:t>
      </w:r>
      <w:r w:rsidRPr="00125758">
        <w:rPr>
          <w:vanish/>
          <w:sz w:val="14"/>
          <w:szCs w:val="12"/>
        </w:rPr>
        <w:t>which</w:t>
      </w:r>
      <w:r w:rsidRPr="00083A9C">
        <w:rPr>
          <w:sz w:val="14"/>
          <w:szCs w:val="12"/>
        </w:rPr>
        <w:t xml:space="preserve"> </w:t>
      </w:r>
      <w:r w:rsidRPr="00125758">
        <w:rPr>
          <w:vanish/>
          <w:sz w:val="14"/>
          <w:szCs w:val="12"/>
        </w:rPr>
        <w:t>was</w:t>
      </w:r>
      <w:r w:rsidRPr="00083A9C">
        <w:rPr>
          <w:sz w:val="14"/>
          <w:szCs w:val="12"/>
        </w:rPr>
        <w:t xml:space="preserve"> </w:t>
      </w:r>
      <w:r w:rsidRPr="00125758">
        <w:rPr>
          <w:vanish/>
          <w:sz w:val="14"/>
          <w:szCs w:val="12"/>
        </w:rPr>
        <w:t>said</w:t>
      </w:r>
      <w:r w:rsidRPr="00083A9C">
        <w:rPr>
          <w:sz w:val="14"/>
          <w:szCs w:val="12"/>
        </w:rPr>
        <w:t xml:space="preserve"> </w:t>
      </w:r>
      <w:r w:rsidRPr="00125758">
        <w:rPr>
          <w:vanish/>
          <w:sz w:val="14"/>
          <w:szCs w:val="12"/>
        </w:rPr>
        <w:t>by</w:t>
      </w:r>
      <w:r w:rsidRPr="00083A9C">
        <w:rPr>
          <w:sz w:val="14"/>
          <w:szCs w:val="12"/>
        </w:rPr>
        <w:t xml:space="preserve"> </w:t>
      </w:r>
      <w:r w:rsidRPr="00125758">
        <w:rPr>
          <w:vanish/>
          <w:sz w:val="14"/>
          <w:szCs w:val="12"/>
        </w:rPr>
        <w:t>some</w:t>
      </w:r>
      <w:r w:rsidRPr="00083A9C">
        <w:rPr>
          <w:sz w:val="14"/>
          <w:szCs w:val="12"/>
        </w:rPr>
        <w:t xml:space="preserve"> </w:t>
      </w:r>
      <w:r w:rsidRPr="00125758">
        <w:rPr>
          <w:vanish/>
          <w:sz w:val="14"/>
          <w:szCs w:val="12"/>
        </w:rPr>
        <w:t>to</w:t>
      </w:r>
      <w:r w:rsidRPr="00083A9C">
        <w:rPr>
          <w:sz w:val="14"/>
          <w:szCs w:val="12"/>
        </w:rPr>
        <w:t xml:space="preserve"> </w:t>
      </w:r>
      <w:r w:rsidRPr="00125758">
        <w:rPr>
          <w:vanish/>
          <w:sz w:val="14"/>
          <w:szCs w:val="12"/>
        </w:rPr>
        <w:t>be</w:t>
      </w:r>
      <w:r w:rsidRPr="00083A9C">
        <w:rPr>
          <w:sz w:val="14"/>
          <w:szCs w:val="12"/>
        </w:rPr>
        <w:t xml:space="preserve"> </w:t>
      </w:r>
      <w:r w:rsidRPr="00125758">
        <w:rPr>
          <w:vanish/>
          <w:sz w:val="14"/>
          <w:szCs w:val="12"/>
        </w:rPr>
        <w:t>the</w:t>
      </w:r>
      <w:r w:rsidRPr="00083A9C">
        <w:rPr>
          <w:sz w:val="14"/>
          <w:szCs w:val="12"/>
        </w:rPr>
        <w:t xml:space="preserve"> </w:t>
      </w:r>
      <w:hyperlink r:id="rId66">
        <w:r w:rsidRPr="00125758">
          <w:rPr>
            <w:rStyle w:val="Hyperlink"/>
            <w:vanish/>
            <w:sz w:val="14"/>
            <w:szCs w:val="12"/>
          </w:rPr>
          <w:t>largest</w:t>
        </w:r>
        <w:r w:rsidRPr="00083A9C">
          <w:rPr>
            <w:rStyle w:val="Hyperlink"/>
            <w:sz w:val="14"/>
            <w:szCs w:val="12"/>
          </w:rPr>
          <w:t xml:space="preserve"> </w:t>
        </w:r>
        <w:r w:rsidRPr="00125758">
          <w:rPr>
            <w:rStyle w:val="Hyperlink"/>
            <w:vanish/>
            <w:sz w:val="14"/>
            <w:szCs w:val="12"/>
          </w:rPr>
          <w:t>prison</w:t>
        </w:r>
        <w:r w:rsidRPr="00083A9C">
          <w:rPr>
            <w:rStyle w:val="Hyperlink"/>
            <w:sz w:val="14"/>
            <w:szCs w:val="12"/>
          </w:rPr>
          <w:t xml:space="preserve"> </w:t>
        </w:r>
        <w:r w:rsidRPr="00125758">
          <w:rPr>
            <w:rStyle w:val="Hyperlink"/>
            <w:vanish/>
            <w:sz w:val="14"/>
            <w:szCs w:val="12"/>
          </w:rPr>
          <w:t>strike</w:t>
        </w:r>
        <w:r w:rsidRPr="00083A9C">
          <w:rPr>
            <w:rStyle w:val="Hyperlink"/>
            <w:sz w:val="14"/>
            <w:szCs w:val="12"/>
          </w:rPr>
          <w:t xml:space="preserve"> </w:t>
        </w:r>
        <w:r w:rsidRPr="00125758">
          <w:rPr>
            <w:rStyle w:val="Hyperlink"/>
            <w:vanish/>
            <w:sz w:val="14"/>
            <w:szCs w:val="12"/>
          </w:rPr>
          <w:t>in</w:t>
        </w:r>
        <w:r w:rsidRPr="00083A9C">
          <w:rPr>
            <w:rStyle w:val="Hyperlink"/>
            <w:sz w:val="14"/>
            <w:szCs w:val="12"/>
          </w:rPr>
          <w:t xml:space="preserve"> </w:t>
        </w:r>
        <w:r w:rsidRPr="00125758">
          <w:rPr>
            <w:rStyle w:val="Hyperlink"/>
            <w:vanish/>
            <w:sz w:val="14"/>
            <w:szCs w:val="12"/>
          </w:rPr>
          <w:t>American</w:t>
        </w:r>
        <w:r w:rsidRPr="00083A9C">
          <w:rPr>
            <w:rStyle w:val="Hyperlink"/>
            <w:sz w:val="14"/>
            <w:szCs w:val="12"/>
          </w:rPr>
          <w:t xml:space="preserve"> </w:t>
        </w:r>
        <w:r w:rsidRPr="00125758">
          <w:rPr>
            <w:rStyle w:val="Hyperlink"/>
            <w:vanish/>
            <w:sz w:val="14"/>
            <w:szCs w:val="12"/>
          </w:rPr>
          <w:t>history</w:t>
        </w:r>
      </w:hyperlink>
      <w:r w:rsidRPr="00083A9C">
        <w:rPr>
          <w:sz w:val="14"/>
          <w:szCs w:val="12"/>
        </w:rPr>
        <w:t xml:space="preserve"> </w:t>
      </w:r>
      <w:r w:rsidRPr="00125758">
        <w:rPr>
          <w:vanish/>
          <w:sz w:val="14"/>
          <w:szCs w:val="12"/>
        </w:rPr>
        <w:t>and</w:t>
      </w:r>
      <w:r w:rsidRPr="00083A9C">
        <w:rPr>
          <w:sz w:val="14"/>
          <w:szCs w:val="12"/>
        </w:rPr>
        <w:t xml:space="preserve"> </w:t>
      </w:r>
      <w:r w:rsidRPr="00125758">
        <w:rPr>
          <w:vanish/>
          <w:sz w:val="14"/>
          <w:szCs w:val="12"/>
        </w:rPr>
        <w:t>involved</w:t>
      </w:r>
      <w:r w:rsidRPr="00083A9C">
        <w:rPr>
          <w:sz w:val="14"/>
          <w:szCs w:val="12"/>
        </w:rPr>
        <w:t xml:space="preserve"> </w:t>
      </w:r>
      <w:r w:rsidRPr="00125758">
        <w:rPr>
          <w:vanish/>
          <w:sz w:val="14"/>
          <w:szCs w:val="12"/>
        </w:rPr>
        <w:t>what</w:t>
      </w:r>
      <w:r w:rsidRPr="00083A9C">
        <w:rPr>
          <w:sz w:val="14"/>
          <w:szCs w:val="12"/>
        </w:rPr>
        <w:t xml:space="preserve"> </w:t>
      </w:r>
      <w:r w:rsidRPr="00125758">
        <w:rPr>
          <w:vanish/>
          <w:sz w:val="14"/>
          <w:szCs w:val="12"/>
        </w:rPr>
        <w:t>one</w:t>
      </w:r>
      <w:r w:rsidRPr="00083A9C">
        <w:rPr>
          <w:sz w:val="14"/>
          <w:szCs w:val="12"/>
        </w:rPr>
        <w:t xml:space="preserve"> </w:t>
      </w:r>
      <w:r w:rsidRPr="00125758">
        <w:rPr>
          <w:vanish/>
          <w:sz w:val="14"/>
          <w:szCs w:val="12"/>
        </w:rPr>
        <w:t>organizer</w:t>
      </w:r>
      <w:r w:rsidRPr="00083A9C">
        <w:rPr>
          <w:sz w:val="14"/>
          <w:szCs w:val="12"/>
        </w:rPr>
        <w:t xml:space="preserve"> </w:t>
      </w:r>
      <w:r w:rsidRPr="00125758">
        <w:rPr>
          <w:vanish/>
          <w:sz w:val="14"/>
          <w:szCs w:val="12"/>
        </w:rPr>
        <w:t>estimated</w:t>
      </w:r>
      <w:r w:rsidRPr="00083A9C">
        <w:rPr>
          <w:sz w:val="14"/>
          <w:szCs w:val="12"/>
        </w:rPr>
        <w:t xml:space="preserve"> </w:t>
      </w:r>
      <w:r w:rsidRPr="00125758">
        <w:rPr>
          <w:vanish/>
          <w:sz w:val="14"/>
          <w:szCs w:val="12"/>
        </w:rPr>
        <w:t>as</w:t>
      </w:r>
      <w:r w:rsidRPr="00083A9C">
        <w:rPr>
          <w:sz w:val="14"/>
          <w:szCs w:val="12"/>
        </w:rPr>
        <w:t xml:space="preserve"> </w:t>
      </w:r>
      <w:r w:rsidRPr="00125758">
        <w:rPr>
          <w:vanish/>
          <w:sz w:val="14"/>
          <w:szCs w:val="12"/>
        </w:rPr>
        <w:t>roughly</w:t>
      </w:r>
      <w:r w:rsidRPr="00083A9C">
        <w:rPr>
          <w:sz w:val="14"/>
          <w:szCs w:val="12"/>
        </w:rPr>
        <w:t xml:space="preserve"> </w:t>
      </w:r>
      <w:r w:rsidRPr="00125758">
        <w:rPr>
          <w:vanish/>
          <w:sz w:val="14"/>
          <w:szCs w:val="12"/>
        </w:rPr>
        <w:t>20,000</w:t>
      </w:r>
      <w:r w:rsidRPr="00083A9C">
        <w:rPr>
          <w:sz w:val="14"/>
          <w:szCs w:val="12"/>
        </w:rPr>
        <w:t xml:space="preserve"> </w:t>
      </w:r>
      <w:r w:rsidRPr="00125758">
        <w:rPr>
          <w:vanish/>
          <w:sz w:val="14"/>
          <w:szCs w:val="12"/>
        </w:rPr>
        <w:t>incarcerated</w:t>
      </w:r>
      <w:r w:rsidRPr="00083A9C">
        <w:rPr>
          <w:sz w:val="14"/>
          <w:szCs w:val="12"/>
        </w:rPr>
        <w:t xml:space="preserve"> </w:t>
      </w:r>
      <w:r w:rsidRPr="00125758">
        <w:rPr>
          <w:vanish/>
          <w:sz w:val="14"/>
          <w:szCs w:val="12"/>
        </w:rPr>
        <w:t>workers</w:t>
      </w:r>
      <w:r w:rsidRPr="00083A9C">
        <w:rPr>
          <w:sz w:val="14"/>
          <w:szCs w:val="12"/>
        </w:rPr>
        <w:t xml:space="preserve"> </w:t>
      </w:r>
      <w:r w:rsidRPr="00125758">
        <w:rPr>
          <w:vanish/>
          <w:sz w:val="14"/>
          <w:szCs w:val="12"/>
        </w:rPr>
        <w:t>and</w:t>
      </w:r>
      <w:r w:rsidRPr="00083A9C">
        <w:rPr>
          <w:sz w:val="14"/>
          <w:szCs w:val="12"/>
        </w:rPr>
        <w:t xml:space="preserve"> </w:t>
      </w:r>
      <w:r w:rsidRPr="00125758">
        <w:rPr>
          <w:vanish/>
          <w:sz w:val="14"/>
          <w:szCs w:val="12"/>
        </w:rPr>
        <w:t>across</w:t>
      </w:r>
      <w:r w:rsidRPr="00083A9C">
        <w:rPr>
          <w:sz w:val="14"/>
          <w:szCs w:val="12"/>
        </w:rPr>
        <w:t xml:space="preserve"> </w:t>
      </w:r>
      <w:r w:rsidRPr="00125758">
        <w:rPr>
          <w:vanish/>
          <w:sz w:val="14"/>
          <w:szCs w:val="12"/>
        </w:rPr>
        <w:t>at</w:t>
      </w:r>
      <w:r w:rsidRPr="00083A9C">
        <w:rPr>
          <w:sz w:val="14"/>
          <w:szCs w:val="12"/>
        </w:rPr>
        <w:t xml:space="preserve"> </w:t>
      </w:r>
      <w:r w:rsidRPr="00125758">
        <w:rPr>
          <w:vanish/>
          <w:sz w:val="14"/>
          <w:szCs w:val="12"/>
        </w:rPr>
        <w:t>least</w:t>
      </w:r>
      <w:r w:rsidRPr="00083A9C">
        <w:rPr>
          <w:sz w:val="14"/>
          <w:szCs w:val="12"/>
        </w:rPr>
        <w:t xml:space="preserve"> </w:t>
      </w:r>
      <w:r w:rsidRPr="00125758">
        <w:rPr>
          <w:vanish/>
          <w:sz w:val="14"/>
          <w:szCs w:val="12"/>
        </w:rPr>
        <w:t>20</w:t>
      </w:r>
      <w:r w:rsidRPr="00083A9C">
        <w:rPr>
          <w:sz w:val="14"/>
          <w:szCs w:val="12"/>
        </w:rPr>
        <w:t xml:space="preserve"> </w:t>
      </w:r>
      <w:r w:rsidRPr="00125758">
        <w:rPr>
          <w:vanish/>
          <w:sz w:val="14"/>
          <w:szCs w:val="12"/>
        </w:rPr>
        <w:t>facilities</w:t>
      </w:r>
      <w:r w:rsidRPr="00083A9C">
        <w:rPr>
          <w:sz w:val="14"/>
          <w:szCs w:val="12"/>
        </w:rPr>
        <w:t xml:space="preserve"> </w:t>
      </w:r>
      <w:r w:rsidRPr="00125758">
        <w:rPr>
          <w:vanish/>
          <w:sz w:val="14"/>
          <w:szCs w:val="12"/>
        </w:rPr>
        <w:t>yet</w:t>
      </w:r>
      <w:r w:rsidRPr="00083A9C">
        <w:rPr>
          <w:sz w:val="14"/>
          <w:szCs w:val="12"/>
        </w:rPr>
        <w:t xml:space="preserve"> </w:t>
      </w:r>
      <w:r w:rsidRPr="00125758">
        <w:rPr>
          <w:vanish/>
          <w:sz w:val="14"/>
          <w:szCs w:val="12"/>
        </w:rPr>
        <w:t>received</w:t>
      </w:r>
      <w:r w:rsidRPr="00083A9C">
        <w:rPr>
          <w:sz w:val="14"/>
          <w:szCs w:val="12"/>
        </w:rPr>
        <w:t xml:space="preserve"> </w:t>
      </w:r>
      <w:r w:rsidRPr="00125758">
        <w:rPr>
          <w:vanish/>
          <w:sz w:val="14"/>
          <w:szCs w:val="12"/>
        </w:rPr>
        <w:t>little</w:t>
      </w:r>
      <w:r w:rsidRPr="00083A9C">
        <w:rPr>
          <w:sz w:val="14"/>
          <w:szCs w:val="12"/>
        </w:rPr>
        <w:t xml:space="preserve"> </w:t>
      </w:r>
      <w:r w:rsidRPr="00125758">
        <w:rPr>
          <w:vanish/>
          <w:sz w:val="14"/>
          <w:szCs w:val="12"/>
        </w:rPr>
        <w:t>to</w:t>
      </w:r>
      <w:r w:rsidRPr="00083A9C">
        <w:rPr>
          <w:sz w:val="14"/>
          <w:szCs w:val="12"/>
        </w:rPr>
        <w:t xml:space="preserve"> </w:t>
      </w:r>
      <w:r w:rsidRPr="00125758">
        <w:rPr>
          <w:vanish/>
          <w:sz w:val="14"/>
          <w:szCs w:val="12"/>
        </w:rPr>
        <w:t>no</w:t>
      </w:r>
      <w:r w:rsidRPr="00083A9C">
        <w:rPr>
          <w:sz w:val="14"/>
          <w:szCs w:val="12"/>
        </w:rPr>
        <w:t xml:space="preserve"> </w:t>
      </w:r>
      <w:r w:rsidRPr="00125758">
        <w:rPr>
          <w:vanish/>
          <w:sz w:val="14"/>
          <w:szCs w:val="12"/>
        </w:rPr>
        <w:t>mainstream</w:t>
      </w:r>
      <w:r w:rsidRPr="00083A9C">
        <w:rPr>
          <w:sz w:val="14"/>
          <w:szCs w:val="12"/>
        </w:rPr>
        <w:t xml:space="preserve"> </w:t>
      </w:r>
      <w:r w:rsidRPr="00125758">
        <w:rPr>
          <w:vanish/>
          <w:sz w:val="14"/>
          <w:szCs w:val="12"/>
        </w:rPr>
        <w:t>media</w:t>
      </w:r>
      <w:r w:rsidRPr="00083A9C">
        <w:rPr>
          <w:sz w:val="14"/>
          <w:szCs w:val="12"/>
        </w:rPr>
        <w:t xml:space="preserve"> </w:t>
      </w:r>
      <w:r w:rsidRPr="00125758">
        <w:rPr>
          <w:vanish/>
          <w:sz w:val="14"/>
          <w:szCs w:val="12"/>
        </w:rPr>
        <w:t>coverage.</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tide</w:t>
      </w:r>
      <w:r w:rsidRPr="00083A9C">
        <w:rPr>
          <w:sz w:val="14"/>
          <w:szCs w:val="12"/>
        </w:rPr>
        <w:t xml:space="preserve"> </w:t>
      </w:r>
      <w:r w:rsidRPr="00125758">
        <w:rPr>
          <w:vanish/>
          <w:sz w:val="14"/>
          <w:szCs w:val="12"/>
        </w:rPr>
        <w:t>seems</w:t>
      </w:r>
      <w:r w:rsidRPr="00083A9C">
        <w:rPr>
          <w:sz w:val="14"/>
          <w:szCs w:val="12"/>
        </w:rPr>
        <w:t xml:space="preserve"> </w:t>
      </w:r>
      <w:r w:rsidRPr="00125758">
        <w:rPr>
          <w:vanish/>
          <w:sz w:val="14"/>
          <w:szCs w:val="12"/>
        </w:rPr>
        <w:t>to</w:t>
      </w:r>
      <w:r w:rsidRPr="00083A9C">
        <w:rPr>
          <w:sz w:val="14"/>
          <w:szCs w:val="12"/>
        </w:rPr>
        <w:t xml:space="preserve"> </w:t>
      </w:r>
      <w:r w:rsidRPr="00125758">
        <w:rPr>
          <w:vanish/>
          <w:sz w:val="14"/>
          <w:szCs w:val="12"/>
        </w:rPr>
        <w:t>be</w:t>
      </w:r>
      <w:r w:rsidRPr="00083A9C">
        <w:rPr>
          <w:sz w:val="14"/>
          <w:szCs w:val="12"/>
        </w:rPr>
        <w:t xml:space="preserve"> </w:t>
      </w:r>
      <w:r w:rsidRPr="00125758">
        <w:rPr>
          <w:vanish/>
          <w:sz w:val="14"/>
          <w:szCs w:val="12"/>
        </w:rPr>
        <w:t>turning,</w:t>
      </w:r>
      <w:r w:rsidRPr="00083A9C">
        <w:rPr>
          <w:sz w:val="14"/>
          <w:szCs w:val="12"/>
        </w:rPr>
        <w:t xml:space="preserve"> </w:t>
      </w:r>
      <w:r w:rsidRPr="00125758">
        <w:rPr>
          <w:vanish/>
          <w:sz w:val="14"/>
          <w:szCs w:val="12"/>
        </w:rPr>
        <w:t>buoyed</w:t>
      </w:r>
      <w:r w:rsidRPr="00083A9C">
        <w:rPr>
          <w:sz w:val="14"/>
          <w:szCs w:val="12"/>
        </w:rPr>
        <w:t xml:space="preserve"> </w:t>
      </w:r>
      <w:r w:rsidRPr="00125758">
        <w:rPr>
          <w:vanish/>
          <w:sz w:val="14"/>
          <w:szCs w:val="12"/>
        </w:rPr>
        <w:t>by</w:t>
      </w:r>
      <w:r w:rsidRPr="00083A9C">
        <w:rPr>
          <w:sz w:val="14"/>
          <w:szCs w:val="12"/>
        </w:rPr>
        <w:t xml:space="preserve"> </w:t>
      </w:r>
      <w:r w:rsidRPr="00125758">
        <w:rPr>
          <w:vanish/>
          <w:sz w:val="14"/>
          <w:szCs w:val="12"/>
        </w:rPr>
        <w:t>a</w:t>
      </w:r>
      <w:r w:rsidRPr="00083A9C">
        <w:rPr>
          <w:sz w:val="14"/>
          <w:szCs w:val="12"/>
        </w:rPr>
        <w:t xml:space="preserve"> </w:t>
      </w:r>
      <w:r w:rsidRPr="00125758">
        <w:rPr>
          <w:vanish/>
          <w:sz w:val="14"/>
          <w:szCs w:val="12"/>
        </w:rPr>
        <w:t>number</w:t>
      </w:r>
      <w:r w:rsidRPr="00083A9C">
        <w:rPr>
          <w:sz w:val="14"/>
          <w:szCs w:val="12"/>
        </w:rPr>
        <w:t xml:space="preserve"> </w:t>
      </w:r>
      <w:r w:rsidRPr="00125758">
        <w:rPr>
          <w:vanish/>
          <w:sz w:val="14"/>
          <w:szCs w:val="12"/>
        </w:rPr>
        <w:t>of</w:t>
      </w:r>
      <w:r w:rsidRPr="00083A9C">
        <w:rPr>
          <w:sz w:val="14"/>
          <w:szCs w:val="12"/>
        </w:rPr>
        <w:t xml:space="preserve"> </w:t>
      </w:r>
      <w:r w:rsidRPr="00125758">
        <w:rPr>
          <w:vanish/>
          <w:sz w:val="14"/>
          <w:szCs w:val="12"/>
        </w:rPr>
        <w:t>factors,</w:t>
      </w:r>
      <w:r w:rsidRPr="00083A9C">
        <w:rPr>
          <w:sz w:val="14"/>
          <w:szCs w:val="12"/>
        </w:rPr>
        <w:t xml:space="preserve"> </w:t>
      </w:r>
      <w:r w:rsidRPr="00125758">
        <w:rPr>
          <w:vanish/>
          <w:sz w:val="14"/>
          <w:szCs w:val="12"/>
        </w:rPr>
        <w:t>from</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continuing</w:t>
      </w:r>
      <w:r w:rsidRPr="00083A9C">
        <w:rPr>
          <w:sz w:val="14"/>
          <w:szCs w:val="12"/>
        </w:rPr>
        <w:t xml:space="preserve"> </w:t>
      </w:r>
      <w:r w:rsidRPr="00125758">
        <w:rPr>
          <w:vanish/>
          <w:sz w:val="14"/>
          <w:szCs w:val="12"/>
        </w:rPr>
        <w:t>outcry</w:t>
      </w:r>
      <w:r w:rsidRPr="00083A9C">
        <w:rPr>
          <w:sz w:val="14"/>
          <w:szCs w:val="12"/>
        </w:rPr>
        <w:t xml:space="preserve"> </w:t>
      </w:r>
      <w:r w:rsidRPr="00125758">
        <w:rPr>
          <w:vanish/>
          <w:sz w:val="14"/>
          <w:szCs w:val="12"/>
        </w:rPr>
        <w:t>over</w:t>
      </w:r>
      <w:r w:rsidRPr="00083A9C">
        <w:rPr>
          <w:sz w:val="14"/>
          <w:szCs w:val="12"/>
        </w:rPr>
        <w:t xml:space="preserve"> </w:t>
      </w:r>
      <w:r w:rsidRPr="00125758">
        <w:rPr>
          <w:vanish/>
          <w:sz w:val="14"/>
          <w:szCs w:val="12"/>
        </w:rPr>
        <w:t>police</w:t>
      </w:r>
      <w:r w:rsidRPr="00083A9C">
        <w:rPr>
          <w:sz w:val="14"/>
          <w:szCs w:val="12"/>
        </w:rPr>
        <w:t xml:space="preserve"> </w:t>
      </w:r>
      <w:r w:rsidRPr="00125758">
        <w:rPr>
          <w:vanish/>
          <w:sz w:val="14"/>
          <w:szCs w:val="12"/>
        </w:rPr>
        <w:t>brutality</w:t>
      </w:r>
      <w:r w:rsidRPr="00083A9C">
        <w:rPr>
          <w:sz w:val="14"/>
          <w:szCs w:val="12"/>
        </w:rPr>
        <w:t xml:space="preserve"> </w:t>
      </w:r>
      <w:r w:rsidRPr="00125758">
        <w:rPr>
          <w:vanish/>
          <w:sz w:val="14"/>
          <w:szCs w:val="12"/>
        </w:rPr>
        <w:t>and</w:t>
      </w:r>
      <w:r w:rsidRPr="00083A9C">
        <w:rPr>
          <w:sz w:val="14"/>
          <w:szCs w:val="12"/>
        </w:rPr>
        <w:t xml:space="preserve"> </w:t>
      </w:r>
      <w:r w:rsidRPr="00125758">
        <w:rPr>
          <w:vanish/>
          <w:sz w:val="14"/>
          <w:szCs w:val="12"/>
        </w:rPr>
        <w:t>more</w:t>
      </w:r>
      <w:r w:rsidRPr="00083A9C">
        <w:rPr>
          <w:sz w:val="14"/>
          <w:szCs w:val="12"/>
        </w:rPr>
        <w:t xml:space="preserve"> </w:t>
      </w:r>
      <w:r w:rsidRPr="00125758">
        <w:rPr>
          <w:vanish/>
          <w:sz w:val="14"/>
          <w:szCs w:val="12"/>
        </w:rPr>
        <w:t>visible</w:t>
      </w:r>
      <w:r w:rsidRPr="00083A9C">
        <w:rPr>
          <w:sz w:val="14"/>
          <w:szCs w:val="12"/>
        </w:rPr>
        <w:t xml:space="preserve"> </w:t>
      </w:r>
      <w:r w:rsidRPr="00125758">
        <w:rPr>
          <w:vanish/>
          <w:sz w:val="14"/>
          <w:szCs w:val="12"/>
        </w:rPr>
        <w:t>conversations</w:t>
      </w:r>
      <w:r w:rsidRPr="00083A9C">
        <w:rPr>
          <w:sz w:val="14"/>
          <w:szCs w:val="12"/>
        </w:rPr>
        <w:t xml:space="preserve"> </w:t>
      </w:r>
      <w:r w:rsidRPr="00125758">
        <w:rPr>
          <w:vanish/>
          <w:sz w:val="14"/>
          <w:szCs w:val="12"/>
        </w:rPr>
        <w:t>over</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horrors</w:t>
      </w:r>
      <w:r w:rsidRPr="00083A9C">
        <w:rPr>
          <w:sz w:val="14"/>
          <w:szCs w:val="12"/>
        </w:rPr>
        <w:t xml:space="preserve"> </w:t>
      </w:r>
      <w:r w:rsidRPr="00125758">
        <w:rPr>
          <w:vanish/>
          <w:sz w:val="14"/>
          <w:szCs w:val="12"/>
        </w:rPr>
        <w:t>of</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prison</w:t>
      </w:r>
      <w:r w:rsidRPr="00083A9C">
        <w:rPr>
          <w:sz w:val="14"/>
          <w:szCs w:val="12"/>
        </w:rPr>
        <w:t xml:space="preserve"> </w:t>
      </w:r>
      <w:r w:rsidRPr="00125758">
        <w:rPr>
          <w:vanish/>
          <w:sz w:val="14"/>
          <w:szCs w:val="12"/>
        </w:rPr>
        <w:t>industrial</w:t>
      </w:r>
      <w:r w:rsidRPr="00083A9C">
        <w:rPr>
          <w:sz w:val="14"/>
          <w:szCs w:val="12"/>
        </w:rPr>
        <w:t xml:space="preserve"> </w:t>
      </w:r>
      <w:r w:rsidRPr="00125758">
        <w:rPr>
          <w:vanish/>
          <w:sz w:val="14"/>
          <w:szCs w:val="12"/>
        </w:rPr>
        <w:t>complex</w:t>
      </w:r>
      <w:r w:rsidRPr="00083A9C">
        <w:rPr>
          <w:sz w:val="14"/>
          <w:szCs w:val="12"/>
        </w:rPr>
        <w:t xml:space="preserve"> </w:t>
      </w:r>
      <w:r w:rsidRPr="00125758">
        <w:rPr>
          <w:vanish/>
          <w:sz w:val="14"/>
          <w:szCs w:val="12"/>
        </w:rPr>
        <w:t>to</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overtly</w:t>
      </w:r>
      <w:r w:rsidRPr="00083A9C">
        <w:rPr>
          <w:sz w:val="14"/>
          <w:szCs w:val="12"/>
        </w:rPr>
        <w:t xml:space="preserve"> </w:t>
      </w:r>
      <w:r w:rsidRPr="00125758">
        <w:rPr>
          <w:vanish/>
          <w:sz w:val="14"/>
          <w:szCs w:val="12"/>
        </w:rPr>
        <w:t>racist</w:t>
      </w:r>
      <w:r w:rsidRPr="00083A9C">
        <w:rPr>
          <w:sz w:val="14"/>
          <w:szCs w:val="12"/>
        </w:rPr>
        <w:t xml:space="preserve"> </w:t>
      </w:r>
      <w:r w:rsidRPr="00125758">
        <w:rPr>
          <w:vanish/>
          <w:sz w:val="14"/>
          <w:szCs w:val="12"/>
        </w:rPr>
        <w:t>practices</w:t>
      </w:r>
      <w:r w:rsidRPr="00083A9C">
        <w:rPr>
          <w:sz w:val="14"/>
          <w:szCs w:val="12"/>
        </w:rPr>
        <w:t xml:space="preserve"> </w:t>
      </w:r>
      <w:r w:rsidRPr="00125758">
        <w:rPr>
          <w:vanish/>
          <w:sz w:val="14"/>
          <w:szCs w:val="12"/>
        </w:rPr>
        <w:t>of</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Trump</w:t>
      </w:r>
      <w:r w:rsidRPr="00083A9C">
        <w:rPr>
          <w:sz w:val="14"/>
          <w:szCs w:val="12"/>
        </w:rPr>
        <w:t xml:space="preserve"> </w:t>
      </w:r>
      <w:r w:rsidRPr="00125758">
        <w:rPr>
          <w:vanish/>
          <w:sz w:val="14"/>
          <w:szCs w:val="12"/>
        </w:rPr>
        <w:t>regime.</w:t>
      </w:r>
      <w:r w:rsidRPr="00083A9C">
        <w:rPr>
          <w:sz w:val="14"/>
          <w:szCs w:val="12"/>
        </w:rPr>
        <w:t xml:space="preserve"> </w:t>
      </w:r>
      <w:r w:rsidRPr="00125758">
        <w:rPr>
          <w:vanish/>
          <w:sz w:val="14"/>
          <w:szCs w:val="12"/>
        </w:rPr>
        <w:t>More</w:t>
      </w:r>
      <w:r w:rsidRPr="00083A9C">
        <w:rPr>
          <w:sz w:val="14"/>
          <w:szCs w:val="12"/>
        </w:rPr>
        <w:t xml:space="preserve"> </w:t>
      </w:r>
      <w:r w:rsidRPr="00125758">
        <w:rPr>
          <w:vanish/>
          <w:sz w:val="14"/>
          <w:szCs w:val="12"/>
        </w:rPr>
        <w:t>people</w:t>
      </w:r>
      <w:r w:rsidRPr="00083A9C">
        <w:rPr>
          <w:sz w:val="14"/>
          <w:szCs w:val="12"/>
        </w:rPr>
        <w:t xml:space="preserve"> </w:t>
      </w:r>
      <w:r w:rsidRPr="00125758">
        <w:rPr>
          <w:vanish/>
          <w:sz w:val="14"/>
          <w:szCs w:val="12"/>
        </w:rPr>
        <w:t>on</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outside</w:t>
      </w:r>
      <w:r w:rsidRPr="00083A9C">
        <w:rPr>
          <w:sz w:val="14"/>
          <w:szCs w:val="12"/>
        </w:rPr>
        <w:t xml:space="preserve"> </w:t>
      </w:r>
      <w:r w:rsidRPr="00125758">
        <w:rPr>
          <w:vanish/>
          <w:sz w:val="14"/>
          <w:szCs w:val="12"/>
        </w:rPr>
        <w:t>are</w:t>
      </w:r>
      <w:r w:rsidRPr="00083A9C">
        <w:rPr>
          <w:sz w:val="14"/>
          <w:szCs w:val="12"/>
        </w:rPr>
        <w:t xml:space="preserve"> </w:t>
      </w:r>
      <w:r w:rsidRPr="00125758">
        <w:rPr>
          <w:vanish/>
          <w:sz w:val="14"/>
          <w:szCs w:val="12"/>
        </w:rPr>
        <w:t>waking</w:t>
      </w:r>
      <w:r w:rsidRPr="00083A9C">
        <w:rPr>
          <w:sz w:val="14"/>
          <w:szCs w:val="12"/>
        </w:rPr>
        <w:t xml:space="preserve"> </w:t>
      </w:r>
      <w:r w:rsidRPr="00125758">
        <w:rPr>
          <w:vanish/>
          <w:sz w:val="14"/>
          <w:szCs w:val="12"/>
        </w:rPr>
        <w:t>up</w:t>
      </w:r>
      <w:r w:rsidRPr="00083A9C">
        <w:rPr>
          <w:sz w:val="14"/>
          <w:szCs w:val="12"/>
        </w:rPr>
        <w:t xml:space="preserve"> </w:t>
      </w:r>
      <w:r w:rsidRPr="00125758">
        <w:rPr>
          <w:vanish/>
          <w:sz w:val="14"/>
          <w:szCs w:val="12"/>
        </w:rPr>
        <w:t>to</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terrible</w:t>
      </w:r>
      <w:r w:rsidRPr="00083A9C">
        <w:rPr>
          <w:sz w:val="14"/>
          <w:szCs w:val="12"/>
        </w:rPr>
        <w:t xml:space="preserve"> </w:t>
      </w:r>
      <w:r w:rsidRPr="00125758">
        <w:rPr>
          <w:vanish/>
          <w:sz w:val="14"/>
          <w:szCs w:val="12"/>
        </w:rPr>
        <w:t>plight</w:t>
      </w:r>
      <w:r w:rsidRPr="00083A9C">
        <w:rPr>
          <w:sz w:val="14"/>
          <w:szCs w:val="12"/>
        </w:rPr>
        <w:t xml:space="preserve"> </w:t>
      </w:r>
      <w:r w:rsidRPr="00125758">
        <w:rPr>
          <w:vanish/>
          <w:sz w:val="14"/>
          <w:szCs w:val="12"/>
        </w:rPr>
        <w:t>of</w:t>
      </w:r>
      <w:r w:rsidRPr="00083A9C">
        <w:rPr>
          <w:sz w:val="14"/>
          <w:szCs w:val="12"/>
        </w:rPr>
        <w:t xml:space="preserve"> </w:t>
      </w:r>
      <w:r w:rsidRPr="00125758">
        <w:rPr>
          <w:vanish/>
          <w:sz w:val="14"/>
          <w:szCs w:val="12"/>
        </w:rPr>
        <w:t>our</w:t>
      </w:r>
      <w:r w:rsidRPr="00083A9C">
        <w:rPr>
          <w:sz w:val="14"/>
          <w:szCs w:val="12"/>
        </w:rPr>
        <w:t xml:space="preserve"> </w:t>
      </w:r>
      <w:r w:rsidRPr="00125758">
        <w:rPr>
          <w:vanish/>
          <w:sz w:val="14"/>
          <w:szCs w:val="12"/>
        </w:rPr>
        <w:t>siblings</w:t>
      </w:r>
      <w:r w:rsidRPr="00083A9C">
        <w:rPr>
          <w:sz w:val="14"/>
          <w:szCs w:val="12"/>
        </w:rPr>
        <w:t xml:space="preserve"> </w:t>
      </w:r>
      <w:r w:rsidRPr="00125758">
        <w:rPr>
          <w:vanish/>
          <w:sz w:val="14"/>
          <w:szCs w:val="12"/>
        </w:rPr>
        <w:t>behind</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walls,</w:t>
      </w:r>
      <w:r w:rsidRPr="00083A9C">
        <w:rPr>
          <w:sz w:val="14"/>
          <w:szCs w:val="12"/>
        </w:rPr>
        <w:t xml:space="preserve"> </w:t>
      </w:r>
      <w:r w:rsidRPr="00125758">
        <w:rPr>
          <w:vanish/>
          <w:sz w:val="14"/>
          <w:szCs w:val="12"/>
        </w:rPr>
        <w:t>but</w:t>
      </w:r>
      <w:r w:rsidRPr="00083A9C">
        <w:rPr>
          <w:sz w:val="14"/>
          <w:szCs w:val="12"/>
        </w:rPr>
        <w:t xml:space="preserve"> </w:t>
      </w:r>
      <w:r w:rsidRPr="00125758">
        <w:rPr>
          <w:vanish/>
          <w:sz w:val="14"/>
          <w:szCs w:val="12"/>
        </w:rPr>
        <w:t>awareness</w:t>
      </w:r>
      <w:r w:rsidRPr="00083A9C">
        <w:rPr>
          <w:sz w:val="14"/>
          <w:szCs w:val="12"/>
        </w:rPr>
        <w:t xml:space="preserve"> </w:t>
      </w:r>
      <w:r w:rsidRPr="00125758">
        <w:rPr>
          <w:vanish/>
          <w:sz w:val="14"/>
          <w:szCs w:val="12"/>
        </w:rPr>
        <w:t>isn’t</w:t>
      </w:r>
      <w:r w:rsidRPr="00083A9C">
        <w:rPr>
          <w:sz w:val="14"/>
          <w:szCs w:val="12"/>
        </w:rPr>
        <w:t xml:space="preserve"> </w:t>
      </w:r>
      <w:r w:rsidRPr="00125758">
        <w:rPr>
          <w:vanish/>
          <w:sz w:val="14"/>
          <w:szCs w:val="12"/>
        </w:rPr>
        <w:t>enough:</w:t>
      </w:r>
      <w:r w:rsidRPr="00083A9C">
        <w:rPr>
          <w:sz w:val="14"/>
          <w:szCs w:val="12"/>
        </w:rPr>
        <w:t xml:space="preserve"> </w:t>
      </w:r>
      <w:r w:rsidRPr="00125758">
        <w:rPr>
          <w:vanish/>
          <w:sz w:val="14"/>
          <w:szCs w:val="12"/>
        </w:rPr>
        <w:t>they</w:t>
      </w:r>
      <w:r w:rsidRPr="00083A9C">
        <w:rPr>
          <w:sz w:val="14"/>
          <w:szCs w:val="12"/>
        </w:rPr>
        <w:t xml:space="preserve"> </w:t>
      </w:r>
      <w:r w:rsidRPr="00125758">
        <w:rPr>
          <w:vanish/>
          <w:sz w:val="14"/>
          <w:szCs w:val="12"/>
        </w:rPr>
        <w:t>need</w:t>
      </w:r>
      <w:r w:rsidRPr="00083A9C">
        <w:rPr>
          <w:sz w:val="14"/>
          <w:szCs w:val="12"/>
        </w:rPr>
        <w:t xml:space="preserve"> </w:t>
      </w:r>
      <w:hyperlink r:id="rId67">
        <w:r w:rsidRPr="00125758">
          <w:rPr>
            <w:rStyle w:val="Hyperlink"/>
            <w:vanish/>
            <w:sz w:val="14"/>
            <w:szCs w:val="12"/>
          </w:rPr>
          <w:t>support,</w:t>
        </w:r>
        <w:r w:rsidRPr="00083A9C">
          <w:rPr>
            <w:rStyle w:val="Hyperlink"/>
            <w:sz w:val="14"/>
            <w:szCs w:val="12"/>
          </w:rPr>
          <w:t xml:space="preserve"> </w:t>
        </w:r>
        <w:r w:rsidRPr="00125758">
          <w:rPr>
            <w:rStyle w:val="Hyperlink"/>
            <w:vanish/>
            <w:sz w:val="14"/>
            <w:szCs w:val="12"/>
          </w:rPr>
          <w:t>solidarity,</w:t>
        </w:r>
        <w:r w:rsidRPr="00083A9C">
          <w:rPr>
            <w:rStyle w:val="Hyperlink"/>
            <w:sz w:val="14"/>
            <w:szCs w:val="12"/>
          </w:rPr>
          <w:t xml:space="preserve"> </w:t>
        </w:r>
        <w:r w:rsidRPr="00125758">
          <w:rPr>
            <w:rStyle w:val="Hyperlink"/>
            <w:vanish/>
            <w:sz w:val="14"/>
            <w:szCs w:val="12"/>
          </w:rPr>
          <w:t>and</w:t>
        </w:r>
        <w:r w:rsidRPr="00083A9C">
          <w:rPr>
            <w:rStyle w:val="Hyperlink"/>
            <w:sz w:val="14"/>
            <w:szCs w:val="12"/>
          </w:rPr>
          <w:t xml:space="preserve"> </w:t>
        </w:r>
        <w:r w:rsidRPr="00125758">
          <w:rPr>
            <w:rStyle w:val="Hyperlink"/>
            <w:vanish/>
            <w:sz w:val="14"/>
            <w:szCs w:val="12"/>
          </w:rPr>
          <w:t>action</w:t>
        </w:r>
      </w:hyperlink>
      <w:r w:rsidRPr="00125758">
        <w:rPr>
          <w:vanish/>
          <w:sz w:val="14"/>
          <w:szCs w:val="12"/>
        </w:rPr>
        <w:t>.</w:t>
      </w:r>
      <w:r w:rsidRPr="00083A9C">
        <w:rPr>
          <w:sz w:val="14"/>
          <w:szCs w:val="12"/>
        </w:rPr>
        <w:t xml:space="preserve"> </w:t>
      </w:r>
      <w:r w:rsidRPr="00125758">
        <w:rPr>
          <w:vanish/>
          <w:sz w:val="14"/>
          <w:szCs w:val="12"/>
        </w:rPr>
        <w:t>It</w:t>
      </w:r>
      <w:r w:rsidRPr="00083A9C">
        <w:rPr>
          <w:sz w:val="14"/>
          <w:szCs w:val="12"/>
        </w:rPr>
        <w:t xml:space="preserve"> </w:t>
      </w:r>
      <w:r w:rsidRPr="00125758">
        <w:rPr>
          <w:vanish/>
          <w:sz w:val="14"/>
          <w:szCs w:val="12"/>
        </w:rPr>
        <w:t>bears</w:t>
      </w:r>
      <w:r w:rsidRPr="00083A9C">
        <w:rPr>
          <w:sz w:val="14"/>
          <w:szCs w:val="12"/>
        </w:rPr>
        <w:t xml:space="preserve"> </w:t>
      </w:r>
      <w:r w:rsidRPr="00125758">
        <w:rPr>
          <w:vanish/>
          <w:sz w:val="14"/>
          <w:szCs w:val="12"/>
        </w:rPr>
        <w:t>remembering</w:t>
      </w:r>
      <w:r w:rsidRPr="00083A9C">
        <w:rPr>
          <w:sz w:val="14"/>
          <w:szCs w:val="12"/>
        </w:rPr>
        <w:t xml:space="preserve"> </w:t>
      </w:r>
      <w:r w:rsidRPr="00125758">
        <w:rPr>
          <w:vanish/>
          <w:sz w:val="14"/>
          <w:szCs w:val="12"/>
        </w:rPr>
        <w:t>that,</w:t>
      </w:r>
      <w:r w:rsidRPr="00083A9C">
        <w:rPr>
          <w:sz w:val="14"/>
          <w:szCs w:val="12"/>
        </w:rPr>
        <w:t xml:space="preserve"> </w:t>
      </w:r>
      <w:r w:rsidRPr="00125758">
        <w:rPr>
          <w:vanish/>
          <w:sz w:val="14"/>
          <w:szCs w:val="12"/>
        </w:rPr>
        <w:t>above</w:t>
      </w:r>
      <w:r w:rsidRPr="00083A9C">
        <w:rPr>
          <w:sz w:val="14"/>
          <w:szCs w:val="12"/>
        </w:rPr>
        <w:t xml:space="preserve"> </w:t>
      </w:r>
      <w:r w:rsidRPr="00125758">
        <w:rPr>
          <w:vanish/>
          <w:sz w:val="14"/>
          <w:szCs w:val="12"/>
        </w:rPr>
        <w:t>all,</w:t>
      </w:r>
      <w:r w:rsidRPr="00083A9C">
        <w:rPr>
          <w:sz w:val="14"/>
          <w:szCs w:val="12"/>
        </w:rPr>
        <w:t xml:space="preserve"> </w:t>
      </w:r>
      <w:r w:rsidRPr="00125758">
        <w:rPr>
          <w:vanish/>
          <w:sz w:val="14"/>
          <w:szCs w:val="12"/>
        </w:rPr>
        <w:t>this</w:t>
      </w:r>
      <w:r w:rsidRPr="00083A9C">
        <w:rPr>
          <w:sz w:val="14"/>
          <w:szCs w:val="12"/>
        </w:rPr>
        <w:t xml:space="preserve"> </w:t>
      </w:r>
      <w:r w:rsidRPr="00125758">
        <w:rPr>
          <w:vanish/>
          <w:sz w:val="14"/>
          <w:szCs w:val="12"/>
        </w:rPr>
        <w:t>strike</w:t>
      </w:r>
      <w:r w:rsidRPr="00083A9C">
        <w:rPr>
          <w:sz w:val="14"/>
          <w:szCs w:val="12"/>
        </w:rPr>
        <w:t xml:space="preserve"> </w:t>
      </w:r>
      <w:r w:rsidRPr="00125758">
        <w:rPr>
          <w:vanish/>
          <w:sz w:val="14"/>
          <w:szCs w:val="12"/>
        </w:rPr>
        <w:t>is</w:t>
      </w:r>
      <w:r w:rsidRPr="00083A9C">
        <w:rPr>
          <w:sz w:val="14"/>
          <w:szCs w:val="12"/>
        </w:rPr>
        <w:t xml:space="preserve"> </w:t>
      </w:r>
      <w:r w:rsidRPr="00125758">
        <w:rPr>
          <w:vanish/>
          <w:sz w:val="14"/>
          <w:szCs w:val="12"/>
        </w:rPr>
        <w:t>a</w:t>
      </w:r>
      <w:r w:rsidRPr="00083A9C">
        <w:rPr>
          <w:sz w:val="14"/>
          <w:szCs w:val="12"/>
        </w:rPr>
        <w:t xml:space="preserve"> </w:t>
      </w:r>
      <w:r w:rsidRPr="00125758">
        <w:rPr>
          <w:vanish/>
          <w:sz w:val="14"/>
          <w:szCs w:val="12"/>
        </w:rPr>
        <w:t>human</w:t>
      </w:r>
      <w:r w:rsidRPr="00083A9C">
        <w:rPr>
          <w:sz w:val="14"/>
          <w:szCs w:val="12"/>
        </w:rPr>
        <w:t xml:space="preserve"> </w:t>
      </w:r>
      <w:r w:rsidRPr="00125758">
        <w:rPr>
          <w:vanish/>
          <w:sz w:val="14"/>
          <w:szCs w:val="12"/>
        </w:rPr>
        <w:t>rights</w:t>
      </w:r>
      <w:r w:rsidRPr="00083A9C">
        <w:rPr>
          <w:sz w:val="14"/>
          <w:szCs w:val="12"/>
        </w:rPr>
        <w:t xml:space="preserve"> </w:t>
      </w:r>
      <w:r w:rsidRPr="00125758">
        <w:rPr>
          <w:vanish/>
          <w:sz w:val="14"/>
          <w:szCs w:val="12"/>
        </w:rPr>
        <w:t>campaign.</w:t>
      </w:r>
      <w:r w:rsidRPr="00083A9C">
        <w:rPr>
          <w:sz w:val="14"/>
          <w:szCs w:val="12"/>
        </w:rPr>
        <w:t xml:space="preserve"> </w:t>
      </w:r>
      <w:r w:rsidRPr="00083A9C">
        <w:rPr>
          <w:rStyle w:val="Emphasis"/>
          <w:highlight w:val="yellow"/>
        </w:rPr>
        <w:t xml:space="preserve">Ending prison slavery and supporting incarcerated workers is </w:t>
      </w:r>
      <w:r w:rsidRPr="00125758">
        <w:rPr>
          <w:rStyle w:val="Emphasis"/>
          <w:b w:val="0"/>
          <w:bCs/>
          <w:vanish/>
          <w:sz w:val="14"/>
          <w:u w:val="none"/>
        </w:rPr>
        <w:t>absolutely</w:t>
      </w:r>
      <w:r w:rsidRPr="00083A9C">
        <w:rPr>
          <w:rStyle w:val="Emphasis"/>
        </w:rPr>
        <w:t xml:space="preserve"> </w:t>
      </w:r>
      <w:r w:rsidRPr="00083A9C">
        <w:rPr>
          <w:rStyle w:val="Emphasis"/>
          <w:highlight w:val="yellow"/>
        </w:rPr>
        <w:t>a labor issue</w:t>
      </w:r>
      <w:r w:rsidRPr="00125758">
        <w:rPr>
          <w:rStyle w:val="Emphasis"/>
          <w:vanish/>
        </w:rPr>
        <w:t>,</w:t>
      </w:r>
      <w:r w:rsidRPr="00083A9C">
        <w:rPr>
          <w:rStyle w:val="Emphasis"/>
        </w:rPr>
        <w:t xml:space="preserve"> </w:t>
      </w:r>
      <w:r w:rsidRPr="00125758">
        <w:rPr>
          <w:rStyle w:val="Emphasis"/>
          <w:b w:val="0"/>
          <w:bCs/>
          <w:vanish/>
          <w:sz w:val="14"/>
          <w:u w:val="none"/>
        </w:rPr>
        <w:t>and</w:t>
      </w:r>
      <w:r w:rsidRPr="00083A9C">
        <w:rPr>
          <w:rStyle w:val="Emphasis"/>
          <w:b w:val="0"/>
          <w:bCs/>
          <w:sz w:val="14"/>
          <w:u w:val="none"/>
        </w:rPr>
        <w:t xml:space="preserve"> </w:t>
      </w:r>
      <w:r w:rsidRPr="00125758">
        <w:rPr>
          <w:rStyle w:val="Emphasis"/>
          <w:b w:val="0"/>
          <w:bCs/>
          <w:vanish/>
          <w:sz w:val="14"/>
          <w:u w:val="none"/>
        </w:rPr>
        <w:t>every</w:t>
      </w:r>
      <w:r w:rsidRPr="00083A9C">
        <w:rPr>
          <w:rStyle w:val="Emphasis"/>
          <w:b w:val="0"/>
          <w:bCs/>
          <w:sz w:val="14"/>
          <w:u w:val="none"/>
        </w:rPr>
        <w:t xml:space="preserve"> </w:t>
      </w:r>
      <w:r w:rsidRPr="00125758">
        <w:rPr>
          <w:rStyle w:val="Emphasis"/>
          <w:b w:val="0"/>
          <w:bCs/>
          <w:vanish/>
          <w:sz w:val="14"/>
          <w:u w:val="none"/>
        </w:rPr>
        <w:t>union</w:t>
      </w:r>
      <w:r w:rsidRPr="00083A9C">
        <w:rPr>
          <w:rStyle w:val="Emphasis"/>
          <w:b w:val="0"/>
          <w:bCs/>
          <w:sz w:val="14"/>
          <w:u w:val="none"/>
        </w:rPr>
        <w:t xml:space="preserve"> </w:t>
      </w:r>
      <w:r w:rsidRPr="00125758">
        <w:rPr>
          <w:rStyle w:val="Emphasis"/>
          <w:b w:val="0"/>
          <w:bCs/>
          <w:vanish/>
          <w:sz w:val="14"/>
          <w:u w:val="none"/>
        </w:rPr>
        <w:t>and</w:t>
      </w:r>
      <w:r w:rsidRPr="00083A9C">
        <w:rPr>
          <w:rStyle w:val="Emphasis"/>
          <w:b w:val="0"/>
          <w:bCs/>
          <w:sz w:val="14"/>
          <w:u w:val="none"/>
        </w:rPr>
        <w:t xml:space="preserve"> </w:t>
      </w:r>
      <w:r w:rsidRPr="00125758">
        <w:rPr>
          <w:rStyle w:val="Emphasis"/>
          <w:b w:val="0"/>
          <w:bCs/>
          <w:vanish/>
          <w:sz w:val="14"/>
          <w:u w:val="none"/>
        </w:rPr>
        <w:t>labor</w:t>
      </w:r>
      <w:r w:rsidRPr="00083A9C">
        <w:rPr>
          <w:rStyle w:val="Emphasis"/>
          <w:b w:val="0"/>
          <w:bCs/>
          <w:sz w:val="14"/>
          <w:u w:val="none"/>
        </w:rPr>
        <w:t xml:space="preserve"> </w:t>
      </w:r>
      <w:r w:rsidRPr="00125758">
        <w:rPr>
          <w:rStyle w:val="Emphasis"/>
          <w:b w:val="0"/>
          <w:bCs/>
          <w:vanish/>
          <w:sz w:val="14"/>
          <w:u w:val="none"/>
        </w:rPr>
        <w:t>activist</w:t>
      </w:r>
      <w:r w:rsidRPr="00083A9C">
        <w:rPr>
          <w:rStyle w:val="Emphasis"/>
          <w:b w:val="0"/>
          <w:bCs/>
          <w:sz w:val="14"/>
          <w:u w:val="none"/>
        </w:rPr>
        <w:t xml:space="preserve"> </w:t>
      </w:r>
      <w:r w:rsidRPr="00125758">
        <w:rPr>
          <w:rStyle w:val="Emphasis"/>
          <w:b w:val="0"/>
          <w:bCs/>
          <w:vanish/>
          <w:sz w:val="14"/>
          <w:u w:val="none"/>
        </w:rPr>
        <w:t>in</w:t>
      </w:r>
      <w:r w:rsidRPr="00083A9C">
        <w:rPr>
          <w:rStyle w:val="Emphasis"/>
          <w:b w:val="0"/>
          <w:bCs/>
          <w:sz w:val="14"/>
          <w:u w:val="none"/>
        </w:rPr>
        <w:t xml:space="preserve"> </w:t>
      </w:r>
      <w:r w:rsidRPr="00125758">
        <w:rPr>
          <w:rStyle w:val="Emphasis"/>
          <w:b w:val="0"/>
          <w:bCs/>
          <w:vanish/>
          <w:sz w:val="14"/>
          <w:u w:val="none"/>
        </w:rPr>
        <w:t>the</w:t>
      </w:r>
      <w:r w:rsidRPr="00083A9C">
        <w:rPr>
          <w:rStyle w:val="Emphasis"/>
          <w:b w:val="0"/>
          <w:bCs/>
          <w:sz w:val="14"/>
          <w:u w:val="none"/>
        </w:rPr>
        <w:t xml:space="preserve"> </w:t>
      </w:r>
      <w:r w:rsidRPr="00125758">
        <w:rPr>
          <w:rStyle w:val="Emphasis"/>
          <w:b w:val="0"/>
          <w:bCs/>
          <w:vanish/>
          <w:sz w:val="14"/>
          <w:u w:val="none"/>
        </w:rPr>
        <w:t>nation</w:t>
      </w:r>
      <w:r w:rsidRPr="00083A9C">
        <w:rPr>
          <w:rStyle w:val="Emphasis"/>
          <w:b w:val="0"/>
          <w:bCs/>
          <w:sz w:val="14"/>
          <w:u w:val="none"/>
        </w:rPr>
        <w:t xml:space="preserve"> </w:t>
      </w:r>
      <w:r w:rsidRPr="00125758">
        <w:rPr>
          <w:rStyle w:val="Emphasis"/>
          <w:b w:val="0"/>
          <w:bCs/>
          <w:vanish/>
          <w:sz w:val="14"/>
          <w:u w:val="none"/>
        </w:rPr>
        <w:t>should</w:t>
      </w:r>
      <w:r w:rsidRPr="00083A9C">
        <w:rPr>
          <w:rStyle w:val="Emphasis"/>
          <w:b w:val="0"/>
          <w:bCs/>
          <w:sz w:val="14"/>
          <w:u w:val="none"/>
        </w:rPr>
        <w:t xml:space="preserve"> </w:t>
      </w:r>
      <w:r w:rsidRPr="00125758">
        <w:rPr>
          <w:rStyle w:val="Emphasis"/>
          <w:b w:val="0"/>
          <w:bCs/>
          <w:vanish/>
          <w:sz w:val="14"/>
          <w:u w:val="none"/>
        </w:rPr>
        <w:t>be</w:t>
      </w:r>
      <w:r w:rsidRPr="00083A9C">
        <w:rPr>
          <w:rStyle w:val="Emphasis"/>
          <w:b w:val="0"/>
          <w:bCs/>
          <w:sz w:val="14"/>
          <w:u w:val="none"/>
        </w:rPr>
        <w:t xml:space="preserve"> </w:t>
      </w:r>
      <w:r w:rsidRPr="00125758">
        <w:rPr>
          <w:rStyle w:val="Emphasis"/>
          <w:b w:val="0"/>
          <w:bCs/>
          <w:vanish/>
          <w:sz w:val="14"/>
          <w:u w:val="none"/>
        </w:rPr>
        <w:t>standing</w:t>
      </w:r>
      <w:r w:rsidRPr="00083A9C">
        <w:rPr>
          <w:rStyle w:val="Emphasis"/>
          <w:b w:val="0"/>
          <w:bCs/>
          <w:sz w:val="14"/>
          <w:u w:val="none"/>
        </w:rPr>
        <w:t xml:space="preserve"> </w:t>
      </w:r>
      <w:r w:rsidRPr="00125758">
        <w:rPr>
          <w:rStyle w:val="Emphasis"/>
          <w:b w:val="0"/>
          <w:bCs/>
          <w:vanish/>
          <w:sz w:val="14"/>
          <w:u w:val="none"/>
        </w:rPr>
        <w:t>up</w:t>
      </w:r>
      <w:r w:rsidRPr="00083A9C">
        <w:rPr>
          <w:rStyle w:val="Emphasis"/>
          <w:b w:val="0"/>
          <w:bCs/>
          <w:sz w:val="14"/>
          <w:u w:val="none"/>
        </w:rPr>
        <w:t xml:space="preserve"> </w:t>
      </w:r>
      <w:r w:rsidRPr="00125758">
        <w:rPr>
          <w:rStyle w:val="Emphasis"/>
          <w:b w:val="0"/>
          <w:bCs/>
          <w:vanish/>
          <w:sz w:val="14"/>
          <w:u w:val="none"/>
        </w:rPr>
        <w:t>to</w:t>
      </w:r>
      <w:r w:rsidRPr="00083A9C">
        <w:rPr>
          <w:rStyle w:val="Emphasis"/>
          <w:b w:val="0"/>
          <w:bCs/>
          <w:sz w:val="14"/>
          <w:u w:val="none"/>
        </w:rPr>
        <w:t xml:space="preserve"> </w:t>
      </w:r>
      <w:r w:rsidRPr="00125758">
        <w:rPr>
          <w:rStyle w:val="Emphasis"/>
          <w:b w:val="0"/>
          <w:bCs/>
          <w:vanish/>
          <w:sz w:val="14"/>
          <w:u w:val="none"/>
        </w:rPr>
        <w:t>support</w:t>
      </w:r>
      <w:r w:rsidRPr="00083A9C">
        <w:rPr>
          <w:rStyle w:val="Emphasis"/>
          <w:b w:val="0"/>
          <w:bCs/>
          <w:sz w:val="14"/>
          <w:u w:val="none"/>
        </w:rPr>
        <w:t xml:space="preserve"> </w:t>
      </w:r>
      <w:r w:rsidRPr="00125758">
        <w:rPr>
          <w:rStyle w:val="Emphasis"/>
          <w:b w:val="0"/>
          <w:bCs/>
          <w:vanish/>
          <w:sz w:val="14"/>
          <w:u w:val="none"/>
        </w:rPr>
        <w:t>their</w:t>
      </w:r>
      <w:r w:rsidRPr="00083A9C">
        <w:rPr>
          <w:rStyle w:val="Emphasis"/>
          <w:b w:val="0"/>
          <w:bCs/>
          <w:sz w:val="14"/>
          <w:u w:val="none"/>
        </w:rPr>
        <w:t xml:space="preserve"> </w:t>
      </w:r>
      <w:r w:rsidRPr="00125758">
        <w:rPr>
          <w:rStyle w:val="Emphasis"/>
          <w:b w:val="0"/>
          <w:bCs/>
          <w:vanish/>
          <w:sz w:val="14"/>
          <w:u w:val="none"/>
        </w:rPr>
        <w:t>efforts</w:t>
      </w:r>
      <w:r w:rsidRPr="00125758">
        <w:rPr>
          <w:b/>
          <w:bCs/>
          <w:vanish/>
          <w:sz w:val="14"/>
          <w:szCs w:val="12"/>
        </w:rPr>
        <w:t>.</w:t>
      </w:r>
      <w:r w:rsidRPr="00083A9C">
        <w:rPr>
          <w:b/>
          <w:bCs/>
          <w:sz w:val="14"/>
          <w:szCs w:val="12"/>
        </w:rPr>
        <w:t xml:space="preserve"> </w:t>
      </w:r>
      <w:r w:rsidRPr="00125758">
        <w:rPr>
          <w:b/>
          <w:bCs/>
          <w:vanish/>
          <w:sz w:val="14"/>
          <w:szCs w:val="12"/>
        </w:rPr>
        <w:t>The</w:t>
      </w:r>
      <w:r w:rsidRPr="00083A9C">
        <w:rPr>
          <w:b/>
          <w:bCs/>
          <w:sz w:val="14"/>
          <w:szCs w:val="12"/>
        </w:rPr>
        <w:t xml:space="preserve"> </w:t>
      </w:r>
      <w:r w:rsidRPr="00125758">
        <w:rPr>
          <w:b/>
          <w:bCs/>
          <w:vanish/>
          <w:sz w:val="14"/>
          <w:szCs w:val="12"/>
        </w:rPr>
        <w:t>companies</w:t>
      </w:r>
      <w:r w:rsidRPr="00083A9C">
        <w:rPr>
          <w:b/>
          <w:bCs/>
          <w:sz w:val="14"/>
          <w:szCs w:val="12"/>
        </w:rPr>
        <w:t xml:space="preserve"> </w:t>
      </w:r>
      <w:r w:rsidRPr="00125758">
        <w:rPr>
          <w:b/>
          <w:bCs/>
          <w:vanish/>
          <w:sz w:val="14"/>
          <w:szCs w:val="12"/>
        </w:rPr>
        <w:t>who</w:t>
      </w:r>
      <w:r w:rsidRPr="00083A9C">
        <w:rPr>
          <w:b/>
          <w:bCs/>
          <w:sz w:val="14"/>
          <w:szCs w:val="12"/>
        </w:rPr>
        <w:t xml:space="preserve"> </w:t>
      </w:r>
      <w:r w:rsidRPr="00125758">
        <w:rPr>
          <w:b/>
          <w:bCs/>
          <w:vanish/>
          <w:sz w:val="14"/>
          <w:szCs w:val="12"/>
        </w:rPr>
        <w:t>profit</w:t>
      </w:r>
      <w:r w:rsidRPr="00083A9C">
        <w:rPr>
          <w:b/>
          <w:bCs/>
          <w:sz w:val="14"/>
          <w:szCs w:val="12"/>
        </w:rPr>
        <w:t xml:space="preserve"> </w:t>
      </w:r>
      <w:r w:rsidRPr="00125758">
        <w:rPr>
          <w:b/>
          <w:bCs/>
          <w:vanish/>
          <w:sz w:val="14"/>
          <w:szCs w:val="12"/>
        </w:rPr>
        <w:t>off</w:t>
      </w:r>
      <w:r w:rsidRPr="00083A9C">
        <w:rPr>
          <w:b/>
          <w:bCs/>
          <w:sz w:val="14"/>
          <w:szCs w:val="12"/>
        </w:rPr>
        <w:t xml:space="preserve"> </w:t>
      </w:r>
      <w:r w:rsidRPr="00125758">
        <w:rPr>
          <w:b/>
          <w:bCs/>
          <w:vanish/>
          <w:sz w:val="14"/>
          <w:szCs w:val="12"/>
        </w:rPr>
        <w:t>of</w:t>
      </w:r>
      <w:r w:rsidRPr="00083A9C">
        <w:rPr>
          <w:b/>
          <w:bCs/>
          <w:sz w:val="14"/>
          <w:szCs w:val="12"/>
        </w:rPr>
        <w:t xml:space="preserve"> </w:t>
      </w:r>
      <w:r w:rsidRPr="00125758">
        <w:rPr>
          <w:b/>
          <w:bCs/>
          <w:vanish/>
          <w:sz w:val="14"/>
          <w:szCs w:val="12"/>
        </w:rPr>
        <w:t>this</w:t>
      </w:r>
      <w:r w:rsidRPr="00083A9C">
        <w:rPr>
          <w:b/>
          <w:bCs/>
          <w:sz w:val="14"/>
          <w:szCs w:val="12"/>
        </w:rPr>
        <w:t xml:space="preserve"> </w:t>
      </w:r>
      <w:r w:rsidRPr="00125758">
        <w:rPr>
          <w:b/>
          <w:bCs/>
          <w:vanish/>
          <w:sz w:val="14"/>
          <w:szCs w:val="12"/>
        </w:rPr>
        <w:t>modern</w:t>
      </w:r>
      <w:r w:rsidRPr="00083A9C">
        <w:rPr>
          <w:b/>
          <w:bCs/>
          <w:sz w:val="14"/>
          <w:szCs w:val="12"/>
        </w:rPr>
        <w:t xml:space="preserve"> </w:t>
      </w:r>
      <w:r w:rsidRPr="00125758">
        <w:rPr>
          <w:b/>
          <w:bCs/>
          <w:vanish/>
          <w:sz w:val="14"/>
          <w:szCs w:val="12"/>
        </w:rPr>
        <w:t>day</w:t>
      </w:r>
      <w:r w:rsidRPr="00083A9C">
        <w:rPr>
          <w:b/>
          <w:bCs/>
          <w:sz w:val="14"/>
          <w:szCs w:val="12"/>
        </w:rPr>
        <w:t xml:space="preserve"> </w:t>
      </w:r>
      <w:r w:rsidRPr="00125758">
        <w:rPr>
          <w:b/>
          <w:bCs/>
          <w:vanish/>
          <w:sz w:val="14"/>
          <w:szCs w:val="12"/>
        </w:rPr>
        <w:t>slavery</w:t>
      </w:r>
      <w:r w:rsidRPr="00083A9C">
        <w:rPr>
          <w:b/>
          <w:bCs/>
          <w:sz w:val="14"/>
          <w:szCs w:val="12"/>
        </w:rPr>
        <w:t xml:space="preserve"> </w:t>
      </w:r>
      <w:r w:rsidRPr="00125758">
        <w:rPr>
          <w:b/>
          <w:bCs/>
          <w:vanish/>
          <w:sz w:val="14"/>
          <w:szCs w:val="12"/>
        </w:rPr>
        <w:t>have</w:t>
      </w:r>
      <w:r w:rsidRPr="00083A9C">
        <w:rPr>
          <w:b/>
          <w:bCs/>
          <w:sz w:val="14"/>
          <w:szCs w:val="12"/>
        </w:rPr>
        <w:t xml:space="preserve"> </w:t>
      </w:r>
      <w:r w:rsidRPr="00125758">
        <w:rPr>
          <w:b/>
          <w:bCs/>
          <w:vanish/>
          <w:sz w:val="14"/>
          <w:szCs w:val="12"/>
        </w:rPr>
        <w:t>blood</w:t>
      </w:r>
      <w:r w:rsidRPr="00083A9C">
        <w:rPr>
          <w:b/>
          <w:bCs/>
          <w:sz w:val="14"/>
          <w:szCs w:val="12"/>
        </w:rPr>
        <w:t xml:space="preserve"> </w:t>
      </w:r>
      <w:r w:rsidRPr="00125758">
        <w:rPr>
          <w:b/>
          <w:bCs/>
          <w:vanish/>
          <w:sz w:val="14"/>
          <w:szCs w:val="12"/>
        </w:rPr>
        <w:t>on</w:t>
      </w:r>
      <w:r w:rsidRPr="00083A9C">
        <w:rPr>
          <w:b/>
          <w:bCs/>
          <w:sz w:val="14"/>
          <w:szCs w:val="12"/>
        </w:rPr>
        <w:t xml:space="preserve"> </w:t>
      </w:r>
      <w:r w:rsidRPr="00125758">
        <w:rPr>
          <w:b/>
          <w:bCs/>
          <w:vanish/>
          <w:sz w:val="14"/>
          <w:szCs w:val="12"/>
        </w:rPr>
        <w:t>their</w:t>
      </w:r>
      <w:r w:rsidRPr="00083A9C">
        <w:rPr>
          <w:b/>
          <w:bCs/>
          <w:sz w:val="14"/>
          <w:szCs w:val="12"/>
        </w:rPr>
        <w:t xml:space="preserve"> </w:t>
      </w:r>
      <w:r w:rsidRPr="00125758">
        <w:rPr>
          <w:b/>
          <w:bCs/>
          <w:vanish/>
          <w:sz w:val="14"/>
          <w:szCs w:val="12"/>
        </w:rPr>
        <w:t>hands,</w:t>
      </w:r>
      <w:r w:rsidRPr="00083A9C">
        <w:rPr>
          <w:b/>
          <w:bCs/>
          <w:sz w:val="14"/>
          <w:szCs w:val="12"/>
        </w:rPr>
        <w:t xml:space="preserve"> </w:t>
      </w:r>
      <w:r w:rsidRPr="00125758">
        <w:rPr>
          <w:b/>
          <w:bCs/>
          <w:vanish/>
          <w:sz w:val="14"/>
          <w:szCs w:val="12"/>
        </w:rPr>
        <w:t>just</w:t>
      </w:r>
      <w:r w:rsidRPr="00083A9C">
        <w:rPr>
          <w:b/>
          <w:bCs/>
          <w:sz w:val="14"/>
          <w:szCs w:val="12"/>
        </w:rPr>
        <w:t xml:space="preserve"> </w:t>
      </w:r>
      <w:r w:rsidRPr="00125758">
        <w:rPr>
          <w:b/>
          <w:bCs/>
          <w:vanish/>
          <w:sz w:val="14"/>
          <w:szCs w:val="12"/>
        </w:rPr>
        <w:t>like</w:t>
      </w:r>
      <w:r w:rsidRPr="00083A9C">
        <w:rPr>
          <w:b/>
          <w:bCs/>
          <w:sz w:val="14"/>
          <w:szCs w:val="12"/>
        </w:rPr>
        <w:t xml:space="preserve"> </w:t>
      </w:r>
      <w:r w:rsidRPr="00125758">
        <w:rPr>
          <w:b/>
          <w:bCs/>
          <w:vanish/>
          <w:sz w:val="14"/>
          <w:szCs w:val="12"/>
        </w:rPr>
        <w:t>history’s</w:t>
      </w:r>
      <w:r w:rsidRPr="00083A9C">
        <w:rPr>
          <w:b/>
          <w:bCs/>
          <w:sz w:val="14"/>
          <w:szCs w:val="12"/>
        </w:rPr>
        <w:t xml:space="preserve"> </w:t>
      </w:r>
      <w:r w:rsidRPr="00125758">
        <w:rPr>
          <w:b/>
          <w:bCs/>
          <w:vanish/>
          <w:sz w:val="14"/>
          <w:szCs w:val="12"/>
        </w:rPr>
        <w:t>craven</w:t>
      </w:r>
      <w:r w:rsidRPr="00083A9C">
        <w:rPr>
          <w:b/>
          <w:bCs/>
          <w:sz w:val="14"/>
          <w:szCs w:val="12"/>
        </w:rPr>
        <w:t xml:space="preserve"> </w:t>
      </w:r>
      <w:r w:rsidRPr="00125758">
        <w:rPr>
          <w:b/>
          <w:bCs/>
          <w:vanish/>
          <w:sz w:val="14"/>
          <w:szCs w:val="12"/>
        </w:rPr>
        <w:t>factory</w:t>
      </w:r>
      <w:r w:rsidRPr="00083A9C">
        <w:rPr>
          <w:b/>
          <w:bCs/>
          <w:sz w:val="14"/>
          <w:szCs w:val="12"/>
        </w:rPr>
        <w:t xml:space="preserve"> </w:t>
      </w:r>
      <w:r w:rsidRPr="00125758">
        <w:rPr>
          <w:b/>
          <w:bCs/>
          <w:vanish/>
          <w:sz w:val="14"/>
          <w:szCs w:val="12"/>
        </w:rPr>
        <w:t>owners</w:t>
      </w:r>
      <w:r w:rsidRPr="00083A9C">
        <w:rPr>
          <w:b/>
          <w:bCs/>
          <w:sz w:val="14"/>
          <w:szCs w:val="12"/>
        </w:rPr>
        <w:t xml:space="preserve"> </w:t>
      </w:r>
      <w:r w:rsidRPr="00125758">
        <w:rPr>
          <w:b/>
          <w:bCs/>
          <w:vanish/>
          <w:sz w:val="14"/>
          <w:szCs w:val="12"/>
        </w:rPr>
        <w:t>and</w:t>
      </w:r>
      <w:r w:rsidRPr="00083A9C">
        <w:rPr>
          <w:b/>
          <w:bCs/>
          <w:sz w:val="14"/>
          <w:szCs w:val="12"/>
        </w:rPr>
        <w:t xml:space="preserve"> </w:t>
      </w:r>
      <w:r w:rsidRPr="00125758">
        <w:rPr>
          <w:b/>
          <w:bCs/>
          <w:vanish/>
          <w:sz w:val="14"/>
          <w:szCs w:val="12"/>
        </w:rPr>
        <w:t>coal</w:t>
      </w:r>
      <w:r w:rsidRPr="00083A9C">
        <w:rPr>
          <w:b/>
          <w:bCs/>
          <w:sz w:val="14"/>
          <w:szCs w:val="12"/>
        </w:rPr>
        <w:t xml:space="preserve"> </w:t>
      </w:r>
      <w:r w:rsidRPr="00125758">
        <w:rPr>
          <w:b/>
          <w:bCs/>
          <w:vanish/>
          <w:sz w:val="14"/>
          <w:szCs w:val="12"/>
        </w:rPr>
        <w:t>bosses</w:t>
      </w:r>
      <w:r w:rsidRPr="00083A9C">
        <w:rPr>
          <w:b/>
          <w:bCs/>
          <w:sz w:val="14"/>
          <w:szCs w:val="12"/>
        </w:rPr>
        <w:t xml:space="preserve"> </w:t>
      </w:r>
      <w:r w:rsidRPr="00125758">
        <w:rPr>
          <w:b/>
          <w:bCs/>
          <w:vanish/>
          <w:sz w:val="14"/>
          <w:szCs w:val="12"/>
        </w:rPr>
        <w:t>who</w:t>
      </w:r>
      <w:r w:rsidRPr="00083A9C">
        <w:rPr>
          <w:b/>
          <w:bCs/>
          <w:sz w:val="14"/>
          <w:szCs w:val="12"/>
        </w:rPr>
        <w:t xml:space="preserve"> </w:t>
      </w:r>
      <w:r w:rsidRPr="00125758">
        <w:rPr>
          <w:b/>
          <w:bCs/>
          <w:vanish/>
          <w:sz w:val="14"/>
          <w:szCs w:val="12"/>
        </w:rPr>
        <w:t>oversaw</w:t>
      </w:r>
      <w:r w:rsidRPr="00083A9C">
        <w:rPr>
          <w:b/>
          <w:bCs/>
          <w:sz w:val="14"/>
          <w:szCs w:val="12"/>
        </w:rPr>
        <w:t xml:space="preserve"> </w:t>
      </w:r>
      <w:r w:rsidRPr="00125758">
        <w:rPr>
          <w:b/>
          <w:bCs/>
          <w:vanish/>
          <w:sz w:val="14"/>
          <w:szCs w:val="12"/>
        </w:rPr>
        <w:t>the</w:t>
      </w:r>
      <w:r w:rsidRPr="00083A9C">
        <w:rPr>
          <w:b/>
          <w:bCs/>
          <w:sz w:val="14"/>
          <w:szCs w:val="12"/>
        </w:rPr>
        <w:t xml:space="preserve"> </w:t>
      </w:r>
      <w:hyperlink r:id="rId68">
        <w:r w:rsidRPr="00125758">
          <w:rPr>
            <w:rStyle w:val="Hyperlink"/>
            <w:b/>
            <w:bCs/>
            <w:vanish/>
            <w:sz w:val="14"/>
            <w:szCs w:val="12"/>
          </w:rPr>
          <w:t>deaths</w:t>
        </w:r>
        <w:r w:rsidRPr="00083A9C">
          <w:rPr>
            <w:rStyle w:val="Hyperlink"/>
            <w:b/>
            <w:bCs/>
            <w:sz w:val="14"/>
            <w:szCs w:val="12"/>
          </w:rPr>
          <w:t xml:space="preserve"> </w:t>
        </w:r>
        <w:r w:rsidRPr="00125758">
          <w:rPr>
            <w:rStyle w:val="Hyperlink"/>
            <w:b/>
            <w:bCs/>
            <w:vanish/>
            <w:sz w:val="14"/>
            <w:szCs w:val="12"/>
          </w:rPr>
          <w:t>a</w:t>
        </w:r>
        <w:r w:rsidRPr="00125758">
          <w:rPr>
            <w:rStyle w:val="Hyperlink"/>
            <w:b/>
            <w:bCs/>
            <w:vanish/>
            <w:sz w:val="14"/>
            <w:szCs w:val="12"/>
          </w:rPr>
          <w:t>nd</w:t>
        </w:r>
        <w:r w:rsidRPr="00083A9C">
          <w:rPr>
            <w:rStyle w:val="Hyperlink"/>
            <w:b/>
            <w:bCs/>
            <w:sz w:val="14"/>
            <w:szCs w:val="12"/>
          </w:rPr>
          <w:t xml:space="preserve"> </w:t>
        </w:r>
        <w:r w:rsidRPr="00125758">
          <w:rPr>
            <w:rStyle w:val="Hyperlink"/>
            <w:b/>
            <w:bCs/>
            <w:vanish/>
            <w:sz w:val="14"/>
            <w:szCs w:val="12"/>
          </w:rPr>
          <w:t>degradation</w:t>
        </w:r>
        <w:r w:rsidRPr="00083A9C">
          <w:rPr>
            <w:rStyle w:val="Hyperlink"/>
            <w:b/>
            <w:bCs/>
            <w:sz w:val="14"/>
            <w:szCs w:val="12"/>
          </w:rPr>
          <w:t xml:space="preserve"> </w:t>
        </w:r>
        <w:r w:rsidRPr="00125758">
          <w:rPr>
            <w:rStyle w:val="Hyperlink"/>
            <w:b/>
            <w:bCs/>
            <w:vanish/>
            <w:sz w:val="14"/>
            <w:szCs w:val="12"/>
          </w:rPr>
          <w:t>of</w:t>
        </w:r>
        <w:r w:rsidRPr="00083A9C">
          <w:rPr>
            <w:rStyle w:val="Hyperlink"/>
            <w:b/>
            <w:bCs/>
            <w:sz w:val="14"/>
            <w:szCs w:val="12"/>
          </w:rPr>
          <w:t xml:space="preserve"> </w:t>
        </w:r>
        <w:r w:rsidRPr="00125758">
          <w:rPr>
            <w:rStyle w:val="Hyperlink"/>
            <w:b/>
            <w:bCs/>
            <w:vanish/>
            <w:sz w:val="14"/>
            <w:szCs w:val="12"/>
          </w:rPr>
          <w:t>previous</w:t>
        </w:r>
        <w:r w:rsidRPr="00083A9C">
          <w:rPr>
            <w:rStyle w:val="Hyperlink"/>
            <w:b/>
            <w:bCs/>
            <w:sz w:val="14"/>
            <w:szCs w:val="12"/>
          </w:rPr>
          <w:t xml:space="preserve"> </w:t>
        </w:r>
        <w:r w:rsidRPr="00125758">
          <w:rPr>
            <w:rStyle w:val="Hyperlink"/>
            <w:b/>
            <w:bCs/>
            <w:vanish/>
            <w:sz w:val="14"/>
            <w:szCs w:val="12"/>
          </w:rPr>
          <w:t>generations</w:t>
        </w:r>
      </w:hyperlink>
      <w:r w:rsidRPr="00125758">
        <w:rPr>
          <w:b/>
          <w:bCs/>
          <w:vanish/>
          <w:sz w:val="14"/>
          <w:szCs w:val="12"/>
        </w:rPr>
        <w:t>.</w:t>
      </w:r>
      <w:r w:rsidRPr="00083A9C">
        <w:rPr>
          <w:b/>
          <w:bCs/>
          <w:sz w:val="14"/>
          <w:szCs w:val="12"/>
        </w:rPr>
        <w:t xml:space="preserve"> </w:t>
      </w:r>
      <w:r w:rsidRPr="00125758">
        <w:rPr>
          <w:b/>
          <w:bCs/>
          <w:vanish/>
          <w:sz w:val="14"/>
          <w:szCs w:val="12"/>
        </w:rPr>
        <w:t>We</w:t>
      </w:r>
      <w:r w:rsidRPr="00083A9C">
        <w:rPr>
          <w:b/>
          <w:bCs/>
          <w:sz w:val="14"/>
          <w:szCs w:val="12"/>
        </w:rPr>
        <w:t xml:space="preserve"> </w:t>
      </w:r>
      <w:r w:rsidRPr="00125758">
        <w:rPr>
          <w:b/>
          <w:bCs/>
          <w:vanish/>
          <w:sz w:val="14"/>
          <w:szCs w:val="12"/>
        </w:rPr>
        <w:t>need</w:t>
      </w:r>
      <w:r w:rsidRPr="00083A9C">
        <w:rPr>
          <w:b/>
          <w:bCs/>
          <w:sz w:val="14"/>
          <w:szCs w:val="12"/>
        </w:rPr>
        <w:t xml:space="preserve"> </w:t>
      </w:r>
      <w:r w:rsidRPr="00125758">
        <w:rPr>
          <w:b/>
          <w:bCs/>
          <w:vanish/>
          <w:sz w:val="14"/>
          <w:szCs w:val="12"/>
        </w:rPr>
        <w:t>to</w:t>
      </w:r>
      <w:r w:rsidRPr="00083A9C">
        <w:rPr>
          <w:b/>
          <w:bCs/>
          <w:sz w:val="14"/>
          <w:szCs w:val="12"/>
        </w:rPr>
        <w:t xml:space="preserve"> </w:t>
      </w:r>
      <w:r w:rsidRPr="00125758">
        <w:rPr>
          <w:b/>
          <w:bCs/>
          <w:vanish/>
          <w:sz w:val="14"/>
          <w:szCs w:val="12"/>
        </w:rPr>
        <w:t>equate</w:t>
      </w:r>
      <w:r w:rsidRPr="00083A9C">
        <w:rPr>
          <w:b/>
          <w:bCs/>
          <w:sz w:val="14"/>
          <w:szCs w:val="12"/>
        </w:rPr>
        <w:t xml:space="preserve"> </w:t>
      </w:r>
      <w:r w:rsidRPr="00125758">
        <w:rPr>
          <w:b/>
          <w:bCs/>
          <w:vanish/>
          <w:sz w:val="14"/>
          <w:szCs w:val="12"/>
        </w:rPr>
        <w:t>monetarily</w:t>
      </w:r>
      <w:r w:rsidRPr="00083A9C">
        <w:rPr>
          <w:b/>
          <w:bCs/>
          <w:sz w:val="14"/>
          <w:szCs w:val="12"/>
        </w:rPr>
        <w:t xml:space="preserve"> </w:t>
      </w:r>
      <w:r w:rsidRPr="00125758">
        <w:rPr>
          <w:b/>
          <w:bCs/>
          <w:vanish/>
          <w:sz w:val="14"/>
          <w:szCs w:val="12"/>
        </w:rPr>
        <w:t>supporting</w:t>
      </w:r>
      <w:r w:rsidRPr="00083A9C">
        <w:rPr>
          <w:b/>
          <w:bCs/>
          <w:sz w:val="14"/>
          <w:szCs w:val="12"/>
        </w:rPr>
        <w:t xml:space="preserve"> </w:t>
      </w:r>
      <w:r w:rsidRPr="00125758">
        <w:rPr>
          <w:b/>
          <w:bCs/>
          <w:vanish/>
          <w:sz w:val="14"/>
          <w:szCs w:val="12"/>
        </w:rPr>
        <w:t>companies</w:t>
      </w:r>
      <w:r w:rsidRPr="00083A9C">
        <w:rPr>
          <w:b/>
          <w:bCs/>
          <w:sz w:val="14"/>
          <w:szCs w:val="12"/>
        </w:rPr>
        <w:t xml:space="preserve"> </w:t>
      </w:r>
      <w:r w:rsidRPr="00125758">
        <w:rPr>
          <w:b/>
          <w:bCs/>
          <w:vanish/>
          <w:sz w:val="14"/>
          <w:szCs w:val="12"/>
        </w:rPr>
        <w:t>that</w:t>
      </w:r>
      <w:r w:rsidRPr="00083A9C">
        <w:rPr>
          <w:b/>
          <w:bCs/>
          <w:sz w:val="14"/>
          <w:szCs w:val="12"/>
        </w:rPr>
        <w:t xml:space="preserve"> </w:t>
      </w:r>
      <w:r w:rsidRPr="00125758">
        <w:rPr>
          <w:b/>
          <w:bCs/>
          <w:vanish/>
          <w:sz w:val="14"/>
          <w:szCs w:val="12"/>
        </w:rPr>
        <w:t>use</w:t>
      </w:r>
      <w:r w:rsidRPr="00083A9C">
        <w:rPr>
          <w:b/>
          <w:bCs/>
          <w:sz w:val="14"/>
          <w:szCs w:val="12"/>
        </w:rPr>
        <w:t xml:space="preserve"> </w:t>
      </w:r>
      <w:r w:rsidRPr="00125758">
        <w:rPr>
          <w:b/>
          <w:bCs/>
          <w:vanish/>
          <w:sz w:val="14"/>
          <w:szCs w:val="12"/>
        </w:rPr>
        <w:t>prison</w:t>
      </w:r>
      <w:r w:rsidRPr="00083A9C">
        <w:rPr>
          <w:b/>
          <w:bCs/>
          <w:sz w:val="14"/>
          <w:szCs w:val="12"/>
        </w:rPr>
        <w:t xml:space="preserve"> </w:t>
      </w:r>
      <w:r w:rsidRPr="00125758">
        <w:rPr>
          <w:b/>
          <w:bCs/>
          <w:vanish/>
          <w:sz w:val="14"/>
          <w:szCs w:val="12"/>
        </w:rPr>
        <w:t>labor</w:t>
      </w:r>
      <w:r w:rsidRPr="00083A9C">
        <w:rPr>
          <w:b/>
          <w:bCs/>
          <w:sz w:val="14"/>
          <w:szCs w:val="12"/>
        </w:rPr>
        <w:t xml:space="preserve"> </w:t>
      </w:r>
      <w:r w:rsidRPr="00125758">
        <w:rPr>
          <w:b/>
          <w:bCs/>
          <w:vanish/>
          <w:sz w:val="14"/>
          <w:szCs w:val="12"/>
        </w:rPr>
        <w:t>with</w:t>
      </w:r>
      <w:r w:rsidRPr="00083A9C">
        <w:rPr>
          <w:b/>
          <w:bCs/>
          <w:sz w:val="14"/>
          <w:szCs w:val="12"/>
        </w:rPr>
        <w:t xml:space="preserve"> </w:t>
      </w:r>
      <w:r w:rsidRPr="00125758">
        <w:rPr>
          <w:b/>
          <w:bCs/>
          <w:vanish/>
          <w:sz w:val="14"/>
          <w:szCs w:val="12"/>
        </w:rPr>
        <w:t>crossing</w:t>
      </w:r>
      <w:r w:rsidRPr="00083A9C">
        <w:rPr>
          <w:b/>
          <w:bCs/>
          <w:sz w:val="14"/>
          <w:szCs w:val="12"/>
        </w:rPr>
        <w:t xml:space="preserve"> </w:t>
      </w:r>
      <w:r w:rsidRPr="00125758">
        <w:rPr>
          <w:b/>
          <w:bCs/>
          <w:vanish/>
          <w:sz w:val="14"/>
          <w:szCs w:val="12"/>
        </w:rPr>
        <w:t>the</w:t>
      </w:r>
      <w:r w:rsidRPr="00083A9C">
        <w:rPr>
          <w:b/>
          <w:bCs/>
          <w:sz w:val="14"/>
          <w:szCs w:val="12"/>
        </w:rPr>
        <w:t xml:space="preserve"> </w:t>
      </w:r>
      <w:r w:rsidRPr="00125758">
        <w:rPr>
          <w:b/>
          <w:bCs/>
          <w:vanish/>
          <w:sz w:val="14"/>
          <w:szCs w:val="12"/>
        </w:rPr>
        <w:t>picket</w:t>
      </w:r>
      <w:r w:rsidRPr="00083A9C">
        <w:rPr>
          <w:b/>
          <w:bCs/>
          <w:sz w:val="14"/>
          <w:szCs w:val="12"/>
        </w:rPr>
        <w:t xml:space="preserve"> </w:t>
      </w:r>
      <w:r w:rsidRPr="00125758">
        <w:rPr>
          <w:b/>
          <w:bCs/>
          <w:vanish/>
          <w:sz w:val="14"/>
          <w:szCs w:val="12"/>
        </w:rPr>
        <w:t>line,</w:t>
      </w:r>
      <w:r w:rsidRPr="00083A9C">
        <w:rPr>
          <w:b/>
          <w:bCs/>
          <w:sz w:val="14"/>
          <w:szCs w:val="12"/>
        </w:rPr>
        <w:t xml:space="preserve"> </w:t>
      </w:r>
      <w:r w:rsidRPr="00125758">
        <w:rPr>
          <w:b/>
          <w:bCs/>
          <w:vanish/>
          <w:sz w:val="14"/>
          <w:szCs w:val="12"/>
        </w:rPr>
        <w:t>and</w:t>
      </w:r>
      <w:r w:rsidRPr="00083A9C">
        <w:rPr>
          <w:b/>
          <w:bCs/>
          <w:sz w:val="14"/>
          <w:szCs w:val="12"/>
        </w:rPr>
        <w:t xml:space="preserve"> </w:t>
      </w:r>
      <w:r w:rsidRPr="00125758">
        <w:rPr>
          <w:b/>
          <w:bCs/>
          <w:vanish/>
          <w:sz w:val="14"/>
          <w:szCs w:val="12"/>
        </w:rPr>
        <w:t>to</w:t>
      </w:r>
      <w:r w:rsidRPr="00083A9C">
        <w:rPr>
          <w:b/>
          <w:bCs/>
          <w:sz w:val="14"/>
          <w:szCs w:val="12"/>
        </w:rPr>
        <w:t xml:space="preserve"> </w:t>
      </w:r>
      <w:r w:rsidRPr="00125758">
        <w:rPr>
          <w:b/>
          <w:bCs/>
          <w:vanish/>
          <w:sz w:val="14"/>
          <w:szCs w:val="12"/>
        </w:rPr>
        <w:t>scabbing</w:t>
      </w:r>
      <w:r w:rsidRPr="00083A9C">
        <w:rPr>
          <w:b/>
          <w:bCs/>
          <w:sz w:val="14"/>
          <w:szCs w:val="12"/>
        </w:rPr>
        <w:t xml:space="preserve"> </w:t>
      </w:r>
      <w:r w:rsidRPr="00125758">
        <w:rPr>
          <w:b/>
          <w:bCs/>
          <w:vanish/>
          <w:sz w:val="14"/>
          <w:szCs w:val="12"/>
        </w:rPr>
        <w:t>for</w:t>
      </w:r>
      <w:r w:rsidRPr="00083A9C">
        <w:rPr>
          <w:b/>
          <w:bCs/>
          <w:sz w:val="14"/>
          <w:szCs w:val="12"/>
        </w:rPr>
        <w:t xml:space="preserve"> </w:t>
      </w:r>
      <w:r w:rsidRPr="00125758">
        <w:rPr>
          <w:vanish/>
          <w:sz w:val="14"/>
          <w:szCs w:val="12"/>
        </w:rPr>
        <w:t>enslavement.</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fact</w:t>
      </w:r>
      <w:r w:rsidRPr="00083A9C">
        <w:rPr>
          <w:sz w:val="14"/>
          <w:szCs w:val="12"/>
        </w:rPr>
        <w:t xml:space="preserve"> </w:t>
      </w:r>
      <w:r w:rsidRPr="00125758">
        <w:rPr>
          <w:vanish/>
          <w:sz w:val="14"/>
          <w:szCs w:val="12"/>
        </w:rPr>
        <w:t>that</w:t>
      </w:r>
      <w:r w:rsidRPr="00083A9C">
        <w:rPr>
          <w:rStyle w:val="StyleUnderline"/>
        </w:rPr>
        <w:t xml:space="preserve"> </w:t>
      </w:r>
      <w:r w:rsidRPr="00083A9C">
        <w:rPr>
          <w:rStyle w:val="StyleUnderline"/>
          <w:b/>
          <w:bCs/>
          <w:highlight w:val="yellow"/>
        </w:rPr>
        <w:t>there are human beings housed in cages</w:t>
      </w:r>
      <w:r w:rsidRPr="00083A9C">
        <w:rPr>
          <w:rStyle w:val="StyleUnderline"/>
        </w:rPr>
        <w:t xml:space="preserve"> </w:t>
      </w:r>
      <w:r w:rsidRPr="00125758">
        <w:rPr>
          <w:rStyle w:val="StyleUnderline"/>
          <w:vanish/>
          <w:sz w:val="14"/>
          <w:u w:val="none"/>
        </w:rPr>
        <w:t>who</w:t>
      </w:r>
      <w:r w:rsidRPr="00083A9C">
        <w:rPr>
          <w:rStyle w:val="StyleUnderline"/>
          <w:sz w:val="14"/>
          <w:u w:val="none"/>
        </w:rPr>
        <w:t xml:space="preserve"> </w:t>
      </w:r>
      <w:r w:rsidRPr="00125758">
        <w:rPr>
          <w:rStyle w:val="StyleUnderline"/>
          <w:vanish/>
          <w:sz w:val="14"/>
          <w:u w:val="none"/>
        </w:rPr>
        <w:t>are</w:t>
      </w:r>
      <w:r w:rsidRPr="00083A9C">
        <w:rPr>
          <w:rStyle w:val="StyleUnderline"/>
        </w:rPr>
        <w:t xml:space="preserve"> </w:t>
      </w:r>
      <w:r w:rsidRPr="00083A9C">
        <w:rPr>
          <w:rStyle w:val="StyleUnderline"/>
          <w:b/>
          <w:bCs/>
          <w:highlight w:val="yellow"/>
        </w:rPr>
        <w:t>forced to work for slave wages</w:t>
      </w:r>
      <w:r w:rsidRPr="00083A9C">
        <w:rPr>
          <w:rStyle w:val="StyleUnderline"/>
        </w:rPr>
        <w:t xml:space="preserve"> </w:t>
      </w:r>
      <w:r w:rsidRPr="00125758">
        <w:rPr>
          <w:vanish/>
          <w:sz w:val="14"/>
          <w:szCs w:val="12"/>
        </w:rPr>
        <w:t>is</w:t>
      </w:r>
      <w:r w:rsidRPr="00083A9C">
        <w:rPr>
          <w:sz w:val="14"/>
          <w:szCs w:val="12"/>
        </w:rPr>
        <w:t xml:space="preserve"> </w:t>
      </w:r>
      <w:r w:rsidRPr="00125758">
        <w:rPr>
          <w:vanish/>
          <w:sz w:val="14"/>
          <w:szCs w:val="12"/>
        </w:rPr>
        <w:t>completely</w:t>
      </w:r>
      <w:r w:rsidRPr="00083A9C">
        <w:rPr>
          <w:sz w:val="14"/>
          <w:szCs w:val="12"/>
        </w:rPr>
        <w:t xml:space="preserve"> </w:t>
      </w:r>
      <w:r w:rsidRPr="00125758">
        <w:rPr>
          <w:vanish/>
          <w:sz w:val="14"/>
          <w:szCs w:val="12"/>
        </w:rPr>
        <w:t>unacceptable</w:t>
      </w:r>
      <w:r w:rsidRPr="00083A9C">
        <w:rPr>
          <w:sz w:val="14"/>
          <w:szCs w:val="12"/>
        </w:rPr>
        <w:t xml:space="preserve"> </w:t>
      </w:r>
      <w:r w:rsidRPr="00125758">
        <w:rPr>
          <w:vanish/>
          <w:sz w:val="14"/>
          <w:szCs w:val="12"/>
        </w:rPr>
        <w:t>by</w:t>
      </w:r>
      <w:r w:rsidRPr="00083A9C">
        <w:rPr>
          <w:sz w:val="14"/>
          <w:szCs w:val="12"/>
        </w:rPr>
        <w:t xml:space="preserve"> </w:t>
      </w:r>
      <w:r w:rsidRPr="00125758">
        <w:rPr>
          <w:vanish/>
          <w:sz w:val="14"/>
          <w:szCs w:val="12"/>
        </w:rPr>
        <w:t>any</w:t>
      </w:r>
      <w:r w:rsidRPr="00083A9C">
        <w:rPr>
          <w:sz w:val="14"/>
          <w:szCs w:val="12"/>
        </w:rPr>
        <w:t xml:space="preserve"> </w:t>
      </w:r>
      <w:r w:rsidRPr="00125758">
        <w:rPr>
          <w:vanish/>
          <w:sz w:val="14"/>
          <w:szCs w:val="12"/>
        </w:rPr>
        <w:t>metric,</w:t>
      </w:r>
      <w:r w:rsidRPr="00083A9C">
        <w:rPr>
          <w:sz w:val="14"/>
          <w:szCs w:val="12"/>
        </w:rPr>
        <w:t xml:space="preserve"> </w:t>
      </w:r>
      <w:r w:rsidRPr="00125758">
        <w:rPr>
          <w:vanish/>
          <w:sz w:val="14"/>
          <w:szCs w:val="12"/>
        </w:rPr>
        <w:t>and</w:t>
      </w:r>
      <w:r w:rsidRPr="00083A9C">
        <w:rPr>
          <w:sz w:val="14"/>
          <w:szCs w:val="12"/>
        </w:rPr>
        <w:t xml:space="preserve"> </w:t>
      </w:r>
      <w:r w:rsidRPr="00125758">
        <w:rPr>
          <w:vanish/>
          <w:sz w:val="14"/>
          <w:szCs w:val="12"/>
        </w:rPr>
        <w:t>fixing</w:t>
      </w:r>
      <w:r w:rsidRPr="00083A9C">
        <w:rPr>
          <w:sz w:val="14"/>
          <w:szCs w:val="12"/>
        </w:rPr>
        <w:t xml:space="preserve"> </w:t>
      </w:r>
      <w:r w:rsidRPr="00125758">
        <w:rPr>
          <w:vanish/>
          <w:sz w:val="14"/>
          <w:szCs w:val="12"/>
        </w:rPr>
        <w:t>(if</w:t>
      </w:r>
      <w:r w:rsidRPr="00083A9C">
        <w:rPr>
          <w:sz w:val="14"/>
          <w:szCs w:val="12"/>
        </w:rPr>
        <w:t xml:space="preserve"> </w:t>
      </w:r>
      <w:r w:rsidRPr="00125758">
        <w:rPr>
          <w:vanish/>
          <w:sz w:val="14"/>
          <w:szCs w:val="12"/>
        </w:rPr>
        <w:t>not</w:t>
      </w:r>
      <w:r w:rsidRPr="00083A9C">
        <w:rPr>
          <w:sz w:val="14"/>
          <w:szCs w:val="12"/>
        </w:rPr>
        <w:t xml:space="preserve"> </w:t>
      </w:r>
      <w:r w:rsidRPr="00125758">
        <w:rPr>
          <w:vanish/>
          <w:sz w:val="14"/>
          <w:szCs w:val="12"/>
        </w:rPr>
        <w:t>completely</w:t>
      </w:r>
      <w:r w:rsidRPr="00083A9C">
        <w:rPr>
          <w:sz w:val="14"/>
          <w:szCs w:val="12"/>
        </w:rPr>
        <w:t xml:space="preserve"> </w:t>
      </w:r>
      <w:r w:rsidRPr="00125758">
        <w:rPr>
          <w:vanish/>
          <w:sz w:val="14"/>
          <w:szCs w:val="12"/>
        </w:rPr>
        <w:t>abolishing)</w:t>
      </w:r>
      <w:r w:rsidRPr="00083A9C">
        <w:rPr>
          <w:sz w:val="14"/>
          <w:szCs w:val="12"/>
        </w:rPr>
        <w:t xml:space="preserve"> </w:t>
      </w:r>
      <w:r w:rsidRPr="00125758">
        <w:rPr>
          <w:vanish/>
          <w:sz w:val="14"/>
          <w:szCs w:val="12"/>
        </w:rPr>
        <w:t>this</w:t>
      </w:r>
      <w:r w:rsidRPr="00083A9C">
        <w:rPr>
          <w:sz w:val="14"/>
          <w:szCs w:val="12"/>
        </w:rPr>
        <w:t xml:space="preserve"> </w:t>
      </w:r>
      <w:r w:rsidRPr="00125758">
        <w:rPr>
          <w:vanish/>
          <w:sz w:val="14"/>
          <w:szCs w:val="12"/>
        </w:rPr>
        <w:t>wretched</w:t>
      </w:r>
      <w:r w:rsidRPr="00083A9C">
        <w:rPr>
          <w:sz w:val="14"/>
          <w:szCs w:val="12"/>
        </w:rPr>
        <w:t xml:space="preserve"> </w:t>
      </w:r>
      <w:r w:rsidRPr="00125758">
        <w:rPr>
          <w:vanish/>
          <w:sz w:val="14"/>
          <w:szCs w:val="12"/>
        </w:rPr>
        <w:t>system</w:t>
      </w:r>
      <w:r w:rsidRPr="00083A9C">
        <w:rPr>
          <w:sz w:val="14"/>
          <w:szCs w:val="12"/>
        </w:rPr>
        <w:t xml:space="preserve"> </w:t>
      </w:r>
      <w:r w:rsidRPr="00125758">
        <w:rPr>
          <w:vanish/>
          <w:sz w:val="14"/>
          <w:szCs w:val="12"/>
        </w:rPr>
        <w:t>should</w:t>
      </w:r>
      <w:r w:rsidRPr="00083A9C">
        <w:rPr>
          <w:sz w:val="14"/>
          <w:szCs w:val="12"/>
        </w:rPr>
        <w:t xml:space="preserve"> </w:t>
      </w:r>
      <w:r w:rsidRPr="00125758">
        <w:rPr>
          <w:vanish/>
          <w:sz w:val="14"/>
          <w:szCs w:val="12"/>
        </w:rPr>
        <w:t>be</w:t>
      </w:r>
      <w:r w:rsidRPr="00083A9C">
        <w:rPr>
          <w:sz w:val="14"/>
          <w:szCs w:val="12"/>
        </w:rPr>
        <w:t xml:space="preserve"> </w:t>
      </w:r>
      <w:r w:rsidRPr="00125758">
        <w:rPr>
          <w:vanish/>
          <w:sz w:val="14"/>
          <w:szCs w:val="12"/>
        </w:rPr>
        <w:t>a</w:t>
      </w:r>
      <w:r w:rsidRPr="00083A9C">
        <w:rPr>
          <w:sz w:val="14"/>
          <w:szCs w:val="12"/>
        </w:rPr>
        <w:t xml:space="preserve"> </w:t>
      </w:r>
      <w:r w:rsidRPr="00125758">
        <w:rPr>
          <w:vanish/>
          <w:sz w:val="14"/>
          <w:szCs w:val="12"/>
        </w:rPr>
        <w:t>priority</w:t>
      </w:r>
      <w:r w:rsidRPr="00083A9C">
        <w:rPr>
          <w:sz w:val="14"/>
          <w:szCs w:val="12"/>
        </w:rPr>
        <w:t xml:space="preserve"> </w:t>
      </w:r>
      <w:r w:rsidRPr="00125758">
        <w:rPr>
          <w:vanish/>
          <w:sz w:val="14"/>
          <w:szCs w:val="12"/>
        </w:rPr>
        <w:t>for</w:t>
      </w:r>
      <w:r w:rsidRPr="00083A9C">
        <w:rPr>
          <w:sz w:val="14"/>
          <w:szCs w:val="12"/>
        </w:rPr>
        <w:t xml:space="preserve"> </w:t>
      </w:r>
      <w:r w:rsidRPr="00125758">
        <w:rPr>
          <w:vanish/>
          <w:sz w:val="14"/>
          <w:szCs w:val="12"/>
        </w:rPr>
        <w:t>those</w:t>
      </w:r>
      <w:r w:rsidRPr="00083A9C">
        <w:rPr>
          <w:sz w:val="14"/>
          <w:szCs w:val="12"/>
        </w:rPr>
        <w:t xml:space="preserve"> </w:t>
      </w:r>
      <w:r w:rsidRPr="00125758">
        <w:rPr>
          <w:vanish/>
          <w:sz w:val="14"/>
          <w:szCs w:val="12"/>
        </w:rPr>
        <w:t>who</w:t>
      </w:r>
      <w:r w:rsidRPr="00083A9C">
        <w:rPr>
          <w:sz w:val="14"/>
          <w:szCs w:val="12"/>
        </w:rPr>
        <w:t xml:space="preserve"> </w:t>
      </w:r>
      <w:r w:rsidRPr="00125758">
        <w:rPr>
          <w:vanish/>
          <w:sz w:val="14"/>
          <w:szCs w:val="12"/>
        </w:rPr>
        <w:t>consider</w:t>
      </w:r>
      <w:r w:rsidRPr="00083A9C">
        <w:rPr>
          <w:sz w:val="14"/>
          <w:szCs w:val="12"/>
        </w:rPr>
        <w:t xml:space="preserve"> </w:t>
      </w:r>
      <w:r w:rsidRPr="00125758">
        <w:rPr>
          <w:vanish/>
          <w:sz w:val="14"/>
          <w:szCs w:val="12"/>
        </w:rPr>
        <w:t>themselves</w:t>
      </w:r>
      <w:r w:rsidRPr="00083A9C">
        <w:rPr>
          <w:sz w:val="14"/>
          <w:szCs w:val="12"/>
        </w:rPr>
        <w:t xml:space="preserve"> </w:t>
      </w:r>
      <w:r w:rsidRPr="00125758">
        <w:rPr>
          <w:vanish/>
          <w:sz w:val="14"/>
          <w:szCs w:val="12"/>
        </w:rPr>
        <w:t>part</w:t>
      </w:r>
      <w:r w:rsidRPr="00083A9C">
        <w:rPr>
          <w:sz w:val="14"/>
          <w:szCs w:val="12"/>
        </w:rPr>
        <w:t xml:space="preserve"> </w:t>
      </w:r>
      <w:r w:rsidRPr="00125758">
        <w:rPr>
          <w:vanish/>
          <w:sz w:val="14"/>
          <w:szCs w:val="12"/>
        </w:rPr>
        <w:t>of</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labor</w:t>
      </w:r>
      <w:r w:rsidRPr="00083A9C">
        <w:rPr>
          <w:sz w:val="14"/>
          <w:szCs w:val="12"/>
        </w:rPr>
        <w:t xml:space="preserve"> </w:t>
      </w:r>
      <w:r w:rsidRPr="00125758">
        <w:rPr>
          <w:vanish/>
          <w:sz w:val="14"/>
          <w:szCs w:val="12"/>
        </w:rPr>
        <w:t>movement,</w:t>
      </w:r>
      <w:r w:rsidRPr="00083A9C">
        <w:rPr>
          <w:sz w:val="14"/>
          <w:szCs w:val="12"/>
        </w:rPr>
        <w:t xml:space="preserve"> </w:t>
      </w:r>
      <w:r w:rsidRPr="00125758">
        <w:rPr>
          <w:vanish/>
          <w:sz w:val="14"/>
          <w:szCs w:val="12"/>
        </w:rPr>
        <w:t>or</w:t>
      </w:r>
      <w:r w:rsidRPr="00083A9C">
        <w:rPr>
          <w:sz w:val="14"/>
          <w:szCs w:val="12"/>
        </w:rPr>
        <w:t xml:space="preserve"> </w:t>
      </w:r>
      <w:r w:rsidRPr="00125758">
        <w:rPr>
          <w:vanish/>
          <w:sz w:val="14"/>
          <w:szCs w:val="12"/>
        </w:rPr>
        <w:t>on</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right</w:t>
      </w:r>
      <w:r w:rsidRPr="00083A9C">
        <w:rPr>
          <w:sz w:val="14"/>
          <w:szCs w:val="12"/>
        </w:rPr>
        <w:t xml:space="preserve"> </w:t>
      </w:r>
      <w:r w:rsidRPr="00125758">
        <w:rPr>
          <w:vanish/>
          <w:sz w:val="14"/>
          <w:szCs w:val="12"/>
        </w:rPr>
        <w:t>side</w:t>
      </w:r>
      <w:r w:rsidRPr="00083A9C">
        <w:rPr>
          <w:sz w:val="14"/>
          <w:szCs w:val="12"/>
        </w:rPr>
        <w:t xml:space="preserve"> </w:t>
      </w:r>
      <w:r w:rsidRPr="00125758">
        <w:rPr>
          <w:vanish/>
          <w:sz w:val="14"/>
          <w:szCs w:val="12"/>
        </w:rPr>
        <w:t>of</w:t>
      </w:r>
      <w:r w:rsidRPr="00083A9C">
        <w:rPr>
          <w:sz w:val="14"/>
          <w:szCs w:val="12"/>
        </w:rPr>
        <w:t xml:space="preserve"> </w:t>
      </w:r>
      <w:r w:rsidRPr="00125758">
        <w:rPr>
          <w:vanish/>
          <w:sz w:val="14"/>
          <w:szCs w:val="12"/>
        </w:rPr>
        <w:t>history.</w:t>
      </w:r>
      <w:r w:rsidRPr="00083A9C">
        <w:rPr>
          <w:sz w:val="14"/>
          <w:szCs w:val="12"/>
        </w:rPr>
        <w:t xml:space="preserve"> </w:t>
      </w:r>
      <w:r w:rsidRPr="00125758">
        <w:rPr>
          <w:vanish/>
          <w:sz w:val="14"/>
          <w:szCs w:val="12"/>
        </w:rPr>
        <w:t>An</w:t>
      </w:r>
      <w:r w:rsidRPr="00083A9C">
        <w:rPr>
          <w:sz w:val="14"/>
          <w:szCs w:val="12"/>
        </w:rPr>
        <w:t xml:space="preserve"> </w:t>
      </w:r>
      <w:r w:rsidRPr="00125758">
        <w:rPr>
          <w:vanish/>
          <w:sz w:val="14"/>
          <w:szCs w:val="12"/>
        </w:rPr>
        <w:t>injury</w:t>
      </w:r>
      <w:r w:rsidRPr="00083A9C">
        <w:rPr>
          <w:sz w:val="14"/>
          <w:szCs w:val="12"/>
        </w:rPr>
        <w:t xml:space="preserve"> </w:t>
      </w:r>
      <w:r w:rsidRPr="00125758">
        <w:rPr>
          <w:vanish/>
          <w:sz w:val="14"/>
          <w:szCs w:val="12"/>
        </w:rPr>
        <w:t>to</w:t>
      </w:r>
      <w:r w:rsidRPr="00083A9C">
        <w:rPr>
          <w:sz w:val="14"/>
          <w:szCs w:val="12"/>
        </w:rPr>
        <w:t xml:space="preserve"> </w:t>
      </w:r>
      <w:r w:rsidRPr="00125758">
        <w:rPr>
          <w:vanish/>
          <w:sz w:val="14"/>
          <w:szCs w:val="12"/>
        </w:rPr>
        <w:t>one</w:t>
      </w:r>
      <w:r w:rsidRPr="00083A9C">
        <w:rPr>
          <w:sz w:val="14"/>
          <w:szCs w:val="12"/>
        </w:rPr>
        <w:t xml:space="preserve"> </w:t>
      </w:r>
      <w:r w:rsidRPr="00125758">
        <w:rPr>
          <w:vanish/>
          <w:sz w:val="14"/>
          <w:szCs w:val="12"/>
        </w:rPr>
        <w:t>is</w:t>
      </w:r>
      <w:r w:rsidRPr="00083A9C">
        <w:rPr>
          <w:sz w:val="14"/>
          <w:szCs w:val="12"/>
        </w:rPr>
        <w:t xml:space="preserve"> </w:t>
      </w:r>
      <w:r w:rsidRPr="00125758">
        <w:rPr>
          <w:vanish/>
          <w:sz w:val="14"/>
          <w:szCs w:val="12"/>
        </w:rPr>
        <w:t>an</w:t>
      </w:r>
      <w:r w:rsidRPr="00083A9C">
        <w:rPr>
          <w:sz w:val="14"/>
          <w:szCs w:val="12"/>
        </w:rPr>
        <w:t xml:space="preserve"> </w:t>
      </w:r>
      <w:r w:rsidRPr="00125758">
        <w:rPr>
          <w:vanish/>
          <w:sz w:val="14"/>
          <w:szCs w:val="12"/>
        </w:rPr>
        <w:t>injury</w:t>
      </w:r>
      <w:r w:rsidRPr="00083A9C">
        <w:rPr>
          <w:sz w:val="14"/>
          <w:szCs w:val="12"/>
        </w:rPr>
        <w:t xml:space="preserve"> </w:t>
      </w:r>
      <w:r w:rsidRPr="00125758">
        <w:rPr>
          <w:vanish/>
          <w:sz w:val="14"/>
          <w:szCs w:val="12"/>
        </w:rPr>
        <w:t>to</w:t>
      </w:r>
      <w:r w:rsidRPr="00083A9C">
        <w:rPr>
          <w:sz w:val="14"/>
          <w:szCs w:val="12"/>
        </w:rPr>
        <w:t xml:space="preserve"> </w:t>
      </w:r>
      <w:r w:rsidRPr="00125758">
        <w:rPr>
          <w:vanish/>
          <w:sz w:val="14"/>
          <w:szCs w:val="12"/>
        </w:rPr>
        <w:t>all,</w:t>
      </w:r>
      <w:r w:rsidRPr="00083A9C">
        <w:rPr>
          <w:sz w:val="14"/>
          <w:szCs w:val="12"/>
        </w:rPr>
        <w:t xml:space="preserve"> </w:t>
      </w:r>
      <w:r w:rsidRPr="00125758">
        <w:rPr>
          <w:vanish/>
          <w:sz w:val="14"/>
          <w:szCs w:val="12"/>
        </w:rPr>
        <w:t>and</w:t>
      </w:r>
      <w:r w:rsidRPr="00083A9C">
        <w:rPr>
          <w:sz w:val="14"/>
          <w:szCs w:val="12"/>
        </w:rPr>
        <w:t xml:space="preserve"> </w:t>
      </w:r>
      <w:r w:rsidRPr="00125758">
        <w:rPr>
          <w:vanish/>
          <w:sz w:val="14"/>
          <w:szCs w:val="12"/>
        </w:rPr>
        <w:t>our</w:t>
      </w:r>
      <w:r w:rsidRPr="00083A9C">
        <w:rPr>
          <w:sz w:val="14"/>
          <w:szCs w:val="12"/>
        </w:rPr>
        <w:t xml:space="preserve"> </w:t>
      </w:r>
      <w:r w:rsidRPr="00125758">
        <w:rPr>
          <w:vanish/>
          <w:sz w:val="14"/>
          <w:szCs w:val="12"/>
        </w:rPr>
        <w:t>fellow</w:t>
      </w:r>
      <w:r w:rsidRPr="00083A9C">
        <w:rPr>
          <w:sz w:val="14"/>
          <w:szCs w:val="12"/>
        </w:rPr>
        <w:t xml:space="preserve"> </w:t>
      </w:r>
      <w:r w:rsidRPr="00125758">
        <w:rPr>
          <w:vanish/>
          <w:sz w:val="14"/>
          <w:szCs w:val="12"/>
        </w:rPr>
        <w:t>workers</w:t>
      </w:r>
      <w:r w:rsidRPr="00083A9C">
        <w:rPr>
          <w:sz w:val="14"/>
          <w:szCs w:val="12"/>
        </w:rPr>
        <w:t xml:space="preserve"> </w:t>
      </w:r>
      <w:r w:rsidRPr="00125758">
        <w:rPr>
          <w:vanish/>
          <w:sz w:val="14"/>
          <w:szCs w:val="12"/>
        </w:rPr>
        <w:t>on</w:t>
      </w:r>
      <w:r w:rsidRPr="00083A9C">
        <w:rPr>
          <w:sz w:val="14"/>
          <w:szCs w:val="12"/>
        </w:rPr>
        <w:t xml:space="preserve"> </w:t>
      </w:r>
      <w:r w:rsidRPr="00125758">
        <w:rPr>
          <w:vanish/>
          <w:sz w:val="14"/>
          <w:szCs w:val="12"/>
        </w:rPr>
        <w:t>the</w:t>
      </w:r>
      <w:r w:rsidRPr="00083A9C">
        <w:rPr>
          <w:sz w:val="14"/>
          <w:szCs w:val="12"/>
        </w:rPr>
        <w:t xml:space="preserve"> </w:t>
      </w:r>
      <w:r w:rsidRPr="00125758">
        <w:rPr>
          <w:vanish/>
          <w:sz w:val="14"/>
          <w:szCs w:val="12"/>
        </w:rPr>
        <w:t>inside</w:t>
      </w:r>
      <w:r w:rsidRPr="00083A9C">
        <w:rPr>
          <w:sz w:val="14"/>
          <w:szCs w:val="12"/>
        </w:rPr>
        <w:t xml:space="preserve"> </w:t>
      </w:r>
      <w:r w:rsidRPr="00125758">
        <w:rPr>
          <w:vanish/>
          <w:sz w:val="14"/>
          <w:szCs w:val="12"/>
        </w:rPr>
        <w:t>are</w:t>
      </w:r>
      <w:r w:rsidRPr="00083A9C">
        <w:rPr>
          <w:sz w:val="14"/>
          <w:szCs w:val="12"/>
        </w:rPr>
        <w:t xml:space="preserve"> </w:t>
      </w:r>
      <w:r w:rsidRPr="00125758">
        <w:rPr>
          <w:vanish/>
          <w:sz w:val="14"/>
          <w:szCs w:val="12"/>
        </w:rPr>
        <w:t>bleeding</w:t>
      </w:r>
      <w:r w:rsidRPr="00083A9C">
        <w:rPr>
          <w:sz w:val="14"/>
          <w:szCs w:val="12"/>
        </w:rPr>
        <w:t xml:space="preserve"> </w:t>
      </w:r>
      <w:r w:rsidRPr="00125758">
        <w:rPr>
          <w:vanish/>
          <w:sz w:val="14"/>
          <w:szCs w:val="12"/>
        </w:rPr>
        <w:t>out.</w:t>
      </w:r>
      <w:r w:rsidRPr="00083A9C">
        <w:rPr>
          <w:sz w:val="14"/>
          <w:szCs w:val="12"/>
        </w:rPr>
        <w:t xml:space="preserve"> </w:t>
      </w:r>
    </w:p>
    <w:p w14:paraId="7DEE50D4" w14:textId="3C06E503" w:rsidR="009166F4" w:rsidRPr="00083A9C" w:rsidRDefault="009166F4" w:rsidP="009166F4">
      <w:pPr>
        <w:pStyle w:val="Heading4"/>
        <w:rPr>
          <w:lang w:val="en-HK"/>
        </w:rPr>
      </w:pPr>
      <w:r w:rsidRPr="00083A9C">
        <w:rPr>
          <w:rStyle w:val="Style13ptBold"/>
          <w:b/>
          <w:bCs w:val="0"/>
        </w:rPr>
        <w:t>Prisoners currently face massive barriers to striking – they get punished and aren’t allowed to unionize</w:t>
      </w:r>
      <w:r w:rsidRPr="00083A9C">
        <w:rPr>
          <w:rStyle w:val="Style13ptBold"/>
        </w:rPr>
        <w:br/>
      </w:r>
      <w:r w:rsidRPr="00083A9C">
        <w:rPr>
          <w:rStyle w:val="Style13ptBold"/>
          <w:b/>
          <w:bCs w:val="0"/>
        </w:rPr>
        <w:t>Kozlowska 16</w:t>
      </w:r>
      <w:r w:rsidRPr="00083A9C">
        <w:rPr>
          <w:lang w:val="en-HK"/>
        </w:rPr>
        <w:t xml:space="preserve"> </w:t>
      </w:r>
      <w:r w:rsidRPr="00083A9C">
        <w:rPr>
          <w:rStyle w:val="Style13ptBold"/>
        </w:rPr>
        <w:t>[Hanna is a reporter on Quartz's investigations team. She previously worked for The New York Times as a writer for NYT Opinion and was a fellow at Foreign Policy magazine. She was also a stringer for the Times in Poland. “US prisoners are going on strike to protest a massive forced labor system”. 9-06-2016. Quartz. https://qz.com/777415/an-unprecedented-prison-strike-hopes-to-change-the-fate-of-the-900000-americans-trapped-in-an-exploitative-labor-system/. Accessed 11-1-2021; MJen]</w:t>
      </w:r>
    </w:p>
    <w:p w14:paraId="3A9FDE49" w14:textId="77777777" w:rsidR="009166F4" w:rsidRPr="00083A9C" w:rsidRDefault="009166F4" w:rsidP="009166F4">
      <w:pPr>
        <w:rPr>
          <w:sz w:val="14"/>
          <w:lang w:val="en-HK"/>
        </w:rPr>
      </w:pPr>
      <w:r w:rsidRPr="00125758">
        <w:rPr>
          <w:vanish/>
          <w:sz w:val="14"/>
          <w:lang w:val="en-HK"/>
        </w:rPr>
        <w:t>On</w:t>
      </w:r>
      <w:r w:rsidRPr="00083A9C">
        <w:rPr>
          <w:sz w:val="14"/>
          <w:lang w:val="en-HK"/>
        </w:rPr>
        <w:t xml:space="preserve"> </w:t>
      </w:r>
      <w:r w:rsidRPr="00125758">
        <w:rPr>
          <w:vanish/>
          <w:sz w:val="14"/>
          <w:lang w:val="en-HK"/>
        </w:rPr>
        <w:t>Friday</w:t>
      </w:r>
      <w:r w:rsidRPr="00083A9C">
        <w:rPr>
          <w:sz w:val="14"/>
          <w:lang w:val="en-HK"/>
        </w:rPr>
        <w:t xml:space="preserve"> </w:t>
      </w:r>
      <w:r w:rsidRPr="00125758">
        <w:rPr>
          <w:vanish/>
          <w:sz w:val="14"/>
          <w:lang w:val="en-HK"/>
        </w:rPr>
        <w:t>(Sept.</w:t>
      </w:r>
      <w:r w:rsidRPr="00083A9C">
        <w:rPr>
          <w:sz w:val="14"/>
          <w:lang w:val="en-HK"/>
        </w:rPr>
        <w:t xml:space="preserve"> </w:t>
      </w:r>
      <w:r w:rsidRPr="00125758">
        <w:rPr>
          <w:vanish/>
          <w:sz w:val="14"/>
          <w:lang w:val="en-HK"/>
        </w:rPr>
        <w:t>9)</w:t>
      </w:r>
      <w:r w:rsidRPr="00083A9C">
        <w:rPr>
          <w:sz w:val="14"/>
          <w:lang w:val="en-HK"/>
        </w:rPr>
        <w:t xml:space="preserve"> </w:t>
      </w:r>
      <w:r w:rsidRPr="00125758">
        <w:rPr>
          <w:vanish/>
          <w:sz w:val="14"/>
          <w:lang w:val="en-HK"/>
        </w:rPr>
        <w:t>prison</w:t>
      </w:r>
      <w:r w:rsidRPr="00083A9C">
        <w:rPr>
          <w:sz w:val="14"/>
          <w:lang w:val="en-HK"/>
        </w:rPr>
        <w:t xml:space="preserve"> </w:t>
      </w:r>
      <w:r w:rsidRPr="00125758">
        <w:rPr>
          <w:vanish/>
          <w:sz w:val="14"/>
          <w:lang w:val="en-HK"/>
        </w:rPr>
        <w:t>inmates</w:t>
      </w:r>
      <w:r w:rsidRPr="00083A9C">
        <w:rPr>
          <w:sz w:val="14"/>
          <w:lang w:val="en-HK"/>
        </w:rPr>
        <w:t xml:space="preserve"> </w:t>
      </w:r>
      <w:r w:rsidRPr="00125758">
        <w:rPr>
          <w:vanish/>
          <w:sz w:val="14"/>
          <w:lang w:val="en-HK"/>
        </w:rPr>
        <w:t>across</w:t>
      </w:r>
      <w:r w:rsidRPr="00083A9C">
        <w:rPr>
          <w:sz w:val="14"/>
          <w:lang w:val="en-HK"/>
        </w:rPr>
        <w:t xml:space="preserve"> </w:t>
      </w:r>
      <w:r w:rsidRPr="00125758">
        <w:rPr>
          <w:vanish/>
          <w:sz w:val="14"/>
          <w:lang w:val="en-HK"/>
        </w:rPr>
        <w:t>the</w:t>
      </w:r>
      <w:r w:rsidRPr="00083A9C">
        <w:rPr>
          <w:sz w:val="14"/>
          <w:lang w:val="en-HK"/>
        </w:rPr>
        <w:t xml:space="preserve"> </w:t>
      </w:r>
      <w:r w:rsidRPr="00125758">
        <w:rPr>
          <w:vanish/>
          <w:sz w:val="14"/>
          <w:lang w:val="en-HK"/>
        </w:rPr>
        <w:t>US</w:t>
      </w:r>
      <w:r w:rsidRPr="00083A9C">
        <w:rPr>
          <w:sz w:val="14"/>
          <w:lang w:val="en-HK"/>
        </w:rPr>
        <w:t xml:space="preserve"> </w:t>
      </w:r>
      <w:r w:rsidRPr="00125758">
        <w:rPr>
          <w:vanish/>
          <w:sz w:val="14"/>
          <w:lang w:val="en-HK"/>
        </w:rPr>
        <w:t>will</w:t>
      </w:r>
      <w:r w:rsidRPr="00083A9C">
        <w:rPr>
          <w:sz w:val="14"/>
          <w:lang w:val="en-HK"/>
        </w:rPr>
        <w:t xml:space="preserve"> </w:t>
      </w:r>
      <w:r w:rsidRPr="00125758">
        <w:rPr>
          <w:vanish/>
          <w:sz w:val="14"/>
          <w:lang w:val="en-HK"/>
        </w:rPr>
        <w:t>participate</w:t>
      </w:r>
      <w:r w:rsidRPr="00083A9C">
        <w:rPr>
          <w:sz w:val="14"/>
          <w:lang w:val="en-HK"/>
        </w:rPr>
        <w:t xml:space="preserve"> </w:t>
      </w:r>
      <w:r w:rsidRPr="00125758">
        <w:rPr>
          <w:vanish/>
          <w:sz w:val="14"/>
          <w:lang w:val="en-HK"/>
        </w:rPr>
        <w:t>in</w:t>
      </w:r>
      <w:r w:rsidRPr="00083A9C">
        <w:rPr>
          <w:sz w:val="14"/>
          <w:lang w:val="en-HK"/>
        </w:rPr>
        <w:t xml:space="preserve"> </w:t>
      </w:r>
      <w:r w:rsidRPr="00125758">
        <w:rPr>
          <w:vanish/>
          <w:sz w:val="14"/>
          <w:lang w:val="en-HK"/>
        </w:rPr>
        <w:t>what</w:t>
      </w:r>
      <w:r w:rsidRPr="00083A9C">
        <w:rPr>
          <w:sz w:val="14"/>
          <w:lang w:val="en-HK"/>
        </w:rPr>
        <w:t xml:space="preserve"> </w:t>
      </w:r>
      <w:r w:rsidRPr="00125758">
        <w:rPr>
          <w:vanish/>
          <w:sz w:val="14"/>
          <w:lang w:val="en-HK"/>
        </w:rPr>
        <w:t>organizers</w:t>
      </w:r>
      <w:r w:rsidRPr="00083A9C">
        <w:rPr>
          <w:sz w:val="14"/>
          <w:lang w:val="en-HK"/>
        </w:rPr>
        <w:t xml:space="preserve"> </w:t>
      </w:r>
      <w:r w:rsidRPr="00125758">
        <w:rPr>
          <w:vanish/>
          <w:sz w:val="14"/>
          <w:lang w:val="en-HK"/>
        </w:rPr>
        <w:t>are</w:t>
      </w:r>
      <w:r w:rsidRPr="00083A9C">
        <w:rPr>
          <w:sz w:val="14"/>
          <w:lang w:val="en-HK"/>
        </w:rPr>
        <w:t xml:space="preserve"> </w:t>
      </w:r>
      <w:r w:rsidRPr="00125758">
        <w:rPr>
          <w:vanish/>
          <w:sz w:val="14"/>
          <w:lang w:val="en-HK"/>
        </w:rPr>
        <w:t>touting</w:t>
      </w:r>
      <w:r w:rsidRPr="00083A9C">
        <w:rPr>
          <w:sz w:val="14"/>
          <w:lang w:val="en-HK"/>
        </w:rPr>
        <w:t xml:space="preserve"> </w:t>
      </w:r>
      <w:r w:rsidRPr="00125758">
        <w:rPr>
          <w:vanish/>
          <w:sz w:val="14"/>
          <w:lang w:val="en-HK"/>
        </w:rPr>
        <w:t>as</w:t>
      </w:r>
      <w:r w:rsidRPr="00083A9C">
        <w:rPr>
          <w:sz w:val="14"/>
          <w:lang w:val="en-HK"/>
        </w:rPr>
        <w:t xml:space="preserve"> </w:t>
      </w:r>
      <w:r w:rsidRPr="00125758">
        <w:rPr>
          <w:vanish/>
          <w:sz w:val="14"/>
          <w:lang w:val="en-HK"/>
        </w:rPr>
        <w:t>the</w:t>
      </w:r>
      <w:r w:rsidRPr="00083A9C">
        <w:rPr>
          <w:sz w:val="14"/>
          <w:lang w:val="en-HK"/>
        </w:rPr>
        <w:t xml:space="preserve"> </w:t>
      </w:r>
      <w:r w:rsidRPr="00125758">
        <w:rPr>
          <w:vanish/>
          <w:sz w:val="14"/>
          <w:lang w:val="en-HK"/>
        </w:rPr>
        <w:t>“largest</w:t>
      </w:r>
      <w:r w:rsidRPr="00083A9C">
        <w:rPr>
          <w:sz w:val="14"/>
          <w:lang w:val="en-HK"/>
        </w:rPr>
        <w:t xml:space="preserve"> </w:t>
      </w:r>
      <w:r w:rsidRPr="00125758">
        <w:rPr>
          <w:vanish/>
          <w:sz w:val="14"/>
          <w:lang w:val="en-HK"/>
        </w:rPr>
        <w:t>prison</w:t>
      </w:r>
      <w:r w:rsidRPr="00083A9C">
        <w:rPr>
          <w:sz w:val="14"/>
          <w:lang w:val="en-HK"/>
        </w:rPr>
        <w:t xml:space="preserve"> </w:t>
      </w:r>
      <w:r w:rsidRPr="00125758">
        <w:rPr>
          <w:vanish/>
          <w:sz w:val="14"/>
          <w:lang w:val="en-HK"/>
        </w:rPr>
        <w:t>strike</w:t>
      </w:r>
      <w:r w:rsidRPr="00083A9C">
        <w:rPr>
          <w:sz w:val="14"/>
          <w:lang w:val="en-HK"/>
        </w:rPr>
        <w:t xml:space="preserve"> </w:t>
      </w:r>
      <w:r w:rsidRPr="00125758">
        <w:rPr>
          <w:vanish/>
          <w:sz w:val="14"/>
          <w:lang w:val="en-HK"/>
        </w:rPr>
        <w:t>in</w:t>
      </w:r>
      <w:r w:rsidRPr="00083A9C">
        <w:rPr>
          <w:sz w:val="14"/>
          <w:lang w:val="en-HK"/>
        </w:rPr>
        <w:t xml:space="preserve"> </w:t>
      </w:r>
      <w:r w:rsidRPr="00125758">
        <w:rPr>
          <w:vanish/>
          <w:sz w:val="14"/>
          <w:lang w:val="en-HK"/>
        </w:rPr>
        <w:t>history,”</w:t>
      </w:r>
      <w:r w:rsidRPr="00083A9C">
        <w:rPr>
          <w:sz w:val="14"/>
          <w:lang w:val="en-HK"/>
        </w:rPr>
        <w:t xml:space="preserve"> </w:t>
      </w:r>
      <w:r w:rsidRPr="00125758">
        <w:rPr>
          <w:vanish/>
          <w:sz w:val="14"/>
          <w:lang w:val="en-HK"/>
        </w:rPr>
        <w:t>stopping</w:t>
      </w:r>
      <w:r w:rsidRPr="00083A9C">
        <w:rPr>
          <w:sz w:val="14"/>
          <w:lang w:val="en-HK"/>
        </w:rPr>
        <w:t xml:space="preserve"> </w:t>
      </w:r>
      <w:r w:rsidRPr="00125758">
        <w:rPr>
          <w:vanish/>
          <w:sz w:val="14"/>
          <w:lang w:val="en-HK"/>
        </w:rPr>
        <w:t>work</w:t>
      </w:r>
      <w:r w:rsidRPr="00083A9C">
        <w:rPr>
          <w:sz w:val="14"/>
          <w:lang w:val="en-HK"/>
        </w:rPr>
        <w:t xml:space="preserve"> </w:t>
      </w:r>
      <w:r w:rsidRPr="00125758">
        <w:rPr>
          <w:vanish/>
          <w:sz w:val="14"/>
          <w:lang w:val="en-HK"/>
        </w:rPr>
        <w:t>in</w:t>
      </w:r>
      <w:r w:rsidRPr="00083A9C">
        <w:rPr>
          <w:sz w:val="14"/>
          <w:lang w:val="en-HK"/>
        </w:rPr>
        <w:t xml:space="preserve"> </w:t>
      </w:r>
      <w:r w:rsidRPr="00125758">
        <w:rPr>
          <w:vanish/>
          <w:sz w:val="14"/>
          <w:lang w:val="en-HK"/>
        </w:rPr>
        <w:t>protest</w:t>
      </w:r>
      <w:r w:rsidRPr="00083A9C">
        <w:rPr>
          <w:sz w:val="14"/>
          <w:lang w:val="en-HK"/>
        </w:rPr>
        <w:t xml:space="preserve"> </w:t>
      </w:r>
      <w:r w:rsidRPr="00125758">
        <w:rPr>
          <w:vanish/>
          <w:sz w:val="14"/>
          <w:lang w:val="en-HK"/>
        </w:rPr>
        <w:t>of</w:t>
      </w:r>
      <w:r w:rsidRPr="00083A9C">
        <w:rPr>
          <w:sz w:val="14"/>
          <w:lang w:val="en-HK"/>
        </w:rPr>
        <w:t xml:space="preserve"> </w:t>
      </w:r>
      <w:r w:rsidRPr="00125758">
        <w:rPr>
          <w:vanish/>
          <w:sz w:val="14"/>
          <w:lang w:val="en-HK"/>
        </w:rPr>
        <w:t>what</w:t>
      </w:r>
      <w:r w:rsidRPr="00083A9C">
        <w:rPr>
          <w:sz w:val="14"/>
          <w:lang w:val="en-HK"/>
        </w:rPr>
        <w:t xml:space="preserve"> </w:t>
      </w:r>
      <w:r w:rsidRPr="00125758">
        <w:rPr>
          <w:vanish/>
          <w:sz w:val="14"/>
          <w:lang w:val="en-HK"/>
        </w:rPr>
        <w:t>many</w:t>
      </w:r>
      <w:r w:rsidRPr="00083A9C">
        <w:rPr>
          <w:sz w:val="14"/>
          <w:lang w:val="en-HK"/>
        </w:rPr>
        <w:t xml:space="preserve"> </w:t>
      </w:r>
      <w:r w:rsidRPr="00125758">
        <w:rPr>
          <w:vanish/>
          <w:sz w:val="14"/>
          <w:lang w:val="en-HK"/>
        </w:rPr>
        <w:t>call</w:t>
      </w:r>
      <w:r w:rsidRPr="00083A9C">
        <w:rPr>
          <w:sz w:val="14"/>
          <w:lang w:val="en-HK"/>
        </w:rPr>
        <w:t xml:space="preserve"> </w:t>
      </w:r>
      <w:r w:rsidRPr="00125758">
        <w:rPr>
          <w:vanish/>
          <w:sz w:val="14"/>
          <w:lang w:val="en-HK"/>
        </w:rPr>
        <w:t>a</w:t>
      </w:r>
      <w:r w:rsidRPr="00083A9C">
        <w:rPr>
          <w:sz w:val="14"/>
          <w:lang w:val="en-HK"/>
        </w:rPr>
        <w:t xml:space="preserve"> </w:t>
      </w:r>
      <w:r w:rsidRPr="00125758">
        <w:rPr>
          <w:vanish/>
          <w:sz w:val="14"/>
          <w:lang w:val="en-HK"/>
        </w:rPr>
        <w:t>modern</w:t>
      </w:r>
      <w:r w:rsidRPr="00083A9C">
        <w:rPr>
          <w:sz w:val="14"/>
          <w:lang w:val="en-HK"/>
        </w:rPr>
        <w:t xml:space="preserve"> </w:t>
      </w:r>
      <w:r w:rsidRPr="00125758">
        <w:rPr>
          <w:vanish/>
          <w:sz w:val="14"/>
          <w:lang w:val="en-HK"/>
        </w:rPr>
        <w:t>version</w:t>
      </w:r>
      <w:r w:rsidRPr="00083A9C">
        <w:rPr>
          <w:sz w:val="14"/>
          <w:lang w:val="en-HK"/>
        </w:rPr>
        <w:t xml:space="preserve"> </w:t>
      </w:r>
      <w:r w:rsidRPr="00125758">
        <w:rPr>
          <w:vanish/>
          <w:sz w:val="14"/>
          <w:lang w:val="en-HK"/>
        </w:rPr>
        <w:t>of</w:t>
      </w:r>
      <w:r w:rsidRPr="00083A9C">
        <w:rPr>
          <w:sz w:val="14"/>
          <w:lang w:val="en-HK"/>
        </w:rPr>
        <w:t xml:space="preserve"> </w:t>
      </w:r>
      <w:r w:rsidRPr="00125758">
        <w:rPr>
          <w:vanish/>
          <w:sz w:val="14"/>
          <w:lang w:val="en-HK"/>
        </w:rPr>
        <w:t>slavery.</w:t>
      </w:r>
      <w:r w:rsidRPr="00083A9C">
        <w:rPr>
          <w:sz w:val="14"/>
          <w:lang w:val="en-HK"/>
        </w:rPr>
        <w:t xml:space="preserve"> </w:t>
      </w:r>
      <w:r w:rsidRPr="00125758">
        <w:rPr>
          <w:vanish/>
          <w:sz w:val="14"/>
          <w:lang w:val="en-HK"/>
        </w:rPr>
        <w:t>The</w:t>
      </w:r>
      <w:r w:rsidRPr="00083A9C">
        <w:rPr>
          <w:sz w:val="14"/>
          <w:lang w:val="en-HK"/>
        </w:rPr>
        <w:t xml:space="preserve"> </w:t>
      </w:r>
      <w:r w:rsidRPr="00125758">
        <w:rPr>
          <w:vanish/>
          <w:sz w:val="14"/>
          <w:lang w:val="en-HK"/>
        </w:rPr>
        <w:t>protest,</w:t>
      </w:r>
      <w:r w:rsidRPr="00083A9C">
        <w:rPr>
          <w:sz w:val="14"/>
          <w:lang w:val="en-HK"/>
        </w:rPr>
        <w:t xml:space="preserve"> </w:t>
      </w:r>
      <w:r w:rsidRPr="00125758">
        <w:rPr>
          <w:vanish/>
          <w:sz w:val="14"/>
          <w:lang w:val="en-HK"/>
        </w:rPr>
        <w:t>organized</w:t>
      </w:r>
      <w:r w:rsidRPr="00083A9C">
        <w:rPr>
          <w:sz w:val="14"/>
          <w:lang w:val="en-HK"/>
        </w:rPr>
        <w:t xml:space="preserve"> </w:t>
      </w:r>
      <w:r w:rsidRPr="00125758">
        <w:rPr>
          <w:vanish/>
          <w:sz w:val="14"/>
          <w:lang w:val="en-HK"/>
        </w:rPr>
        <w:t>across</w:t>
      </w:r>
      <w:r w:rsidRPr="00083A9C">
        <w:rPr>
          <w:sz w:val="14"/>
          <w:lang w:val="en-HK"/>
        </w:rPr>
        <w:t xml:space="preserve"> </w:t>
      </w:r>
      <w:r w:rsidRPr="00125758">
        <w:rPr>
          <w:vanish/>
          <w:sz w:val="14"/>
          <w:lang w:val="en-HK"/>
        </w:rPr>
        <w:t>24</w:t>
      </w:r>
      <w:r w:rsidRPr="00083A9C">
        <w:rPr>
          <w:sz w:val="14"/>
          <w:lang w:val="en-HK"/>
        </w:rPr>
        <w:t xml:space="preserve"> </w:t>
      </w:r>
      <w:r w:rsidRPr="00125758">
        <w:rPr>
          <w:vanish/>
          <w:sz w:val="14"/>
          <w:lang w:val="en-HK"/>
        </w:rPr>
        <w:t>states,</w:t>
      </w:r>
      <w:r w:rsidRPr="00083A9C">
        <w:rPr>
          <w:sz w:val="14"/>
          <w:lang w:val="en-HK"/>
        </w:rPr>
        <w:t xml:space="preserve"> </w:t>
      </w:r>
      <w:r w:rsidRPr="00125758">
        <w:rPr>
          <w:vanish/>
          <w:sz w:val="14"/>
          <w:lang w:val="en-HK"/>
        </w:rPr>
        <w:t>is</w:t>
      </w:r>
      <w:r w:rsidRPr="00083A9C">
        <w:rPr>
          <w:sz w:val="14"/>
          <w:lang w:val="en-HK"/>
        </w:rPr>
        <w:t xml:space="preserve"> </w:t>
      </w:r>
      <w:r w:rsidRPr="00125758">
        <w:rPr>
          <w:vanish/>
          <w:sz w:val="14"/>
          <w:lang w:val="en-HK"/>
        </w:rPr>
        <w:t>spearheaded</w:t>
      </w:r>
      <w:r w:rsidRPr="00083A9C">
        <w:rPr>
          <w:sz w:val="14"/>
          <w:lang w:val="en-HK"/>
        </w:rPr>
        <w:t xml:space="preserve"> </w:t>
      </w:r>
      <w:r w:rsidRPr="00125758">
        <w:rPr>
          <w:vanish/>
          <w:sz w:val="14"/>
          <w:lang w:val="en-HK"/>
        </w:rPr>
        <w:t>by</w:t>
      </w:r>
      <w:r w:rsidRPr="00083A9C">
        <w:rPr>
          <w:sz w:val="14"/>
          <w:lang w:val="en-HK"/>
        </w:rPr>
        <w:t xml:space="preserve"> </w:t>
      </w:r>
      <w:r w:rsidRPr="00125758">
        <w:rPr>
          <w:vanish/>
          <w:sz w:val="14"/>
          <w:lang w:val="en-HK"/>
        </w:rPr>
        <w:t>the</w:t>
      </w:r>
      <w:r w:rsidRPr="00083A9C">
        <w:rPr>
          <w:sz w:val="14"/>
          <w:lang w:val="en-HK"/>
        </w:rPr>
        <w:t xml:space="preserve"> </w:t>
      </w:r>
      <w:r w:rsidRPr="00125758">
        <w:rPr>
          <w:vanish/>
          <w:sz w:val="14"/>
          <w:lang w:val="en-HK"/>
        </w:rPr>
        <w:t>inmate-led</w:t>
      </w:r>
      <w:r w:rsidRPr="00083A9C">
        <w:rPr>
          <w:sz w:val="14"/>
          <w:lang w:val="en-HK"/>
        </w:rPr>
        <w:t xml:space="preserve"> </w:t>
      </w:r>
      <w:r w:rsidRPr="00125758">
        <w:rPr>
          <w:vanish/>
          <w:sz w:val="14"/>
          <w:lang w:val="en-HK"/>
        </w:rPr>
        <w:t>Free</w:t>
      </w:r>
      <w:r w:rsidRPr="00083A9C">
        <w:rPr>
          <w:sz w:val="14"/>
          <w:lang w:val="en-HK"/>
        </w:rPr>
        <w:t xml:space="preserve"> </w:t>
      </w:r>
      <w:r w:rsidRPr="00125758">
        <w:rPr>
          <w:vanish/>
          <w:sz w:val="14"/>
          <w:lang w:val="en-HK"/>
        </w:rPr>
        <w:t>Alabama</w:t>
      </w:r>
      <w:r w:rsidRPr="00083A9C">
        <w:rPr>
          <w:sz w:val="14"/>
          <w:lang w:val="en-HK"/>
        </w:rPr>
        <w:t xml:space="preserve"> </w:t>
      </w:r>
      <w:r w:rsidRPr="00125758">
        <w:rPr>
          <w:vanish/>
          <w:sz w:val="14"/>
          <w:lang w:val="en-HK"/>
        </w:rPr>
        <w:t>Movement</w:t>
      </w:r>
      <w:r w:rsidRPr="00083A9C">
        <w:rPr>
          <w:sz w:val="14"/>
          <w:lang w:val="en-HK"/>
        </w:rPr>
        <w:t xml:space="preserve"> </w:t>
      </w:r>
      <w:r w:rsidRPr="00125758">
        <w:rPr>
          <w:vanish/>
          <w:sz w:val="14"/>
          <w:lang w:val="en-HK"/>
        </w:rPr>
        <w:t>(FAM)</w:t>
      </w:r>
      <w:r w:rsidRPr="00083A9C">
        <w:rPr>
          <w:sz w:val="14"/>
          <w:lang w:val="en-HK"/>
        </w:rPr>
        <w:t xml:space="preserve"> </w:t>
      </w:r>
      <w:r w:rsidRPr="00125758">
        <w:rPr>
          <w:vanish/>
          <w:sz w:val="14"/>
          <w:lang w:val="en-HK"/>
        </w:rPr>
        <w:t>and</w:t>
      </w:r>
      <w:r w:rsidRPr="00083A9C">
        <w:rPr>
          <w:sz w:val="14"/>
          <w:lang w:val="en-HK"/>
        </w:rPr>
        <w:t xml:space="preserve"> </w:t>
      </w:r>
      <w:r w:rsidRPr="00125758">
        <w:rPr>
          <w:vanish/>
          <w:sz w:val="14"/>
          <w:lang w:val="en-HK"/>
        </w:rPr>
        <w:t>coordinated</w:t>
      </w:r>
      <w:r w:rsidRPr="00083A9C">
        <w:rPr>
          <w:sz w:val="14"/>
          <w:lang w:val="en-HK"/>
        </w:rPr>
        <w:t xml:space="preserve"> </w:t>
      </w:r>
      <w:r w:rsidRPr="00125758">
        <w:rPr>
          <w:vanish/>
          <w:sz w:val="14"/>
          <w:lang w:val="en-HK"/>
        </w:rPr>
        <w:t>by</w:t>
      </w:r>
      <w:r w:rsidRPr="00083A9C">
        <w:rPr>
          <w:sz w:val="14"/>
          <w:lang w:val="en-HK"/>
        </w:rPr>
        <w:t xml:space="preserve"> </w:t>
      </w:r>
      <w:r w:rsidRPr="00125758">
        <w:rPr>
          <w:vanish/>
          <w:sz w:val="14"/>
          <w:lang w:val="en-HK"/>
        </w:rPr>
        <w:t>the</w:t>
      </w:r>
      <w:r w:rsidRPr="00083A9C">
        <w:rPr>
          <w:sz w:val="14"/>
          <w:lang w:val="en-HK"/>
        </w:rPr>
        <w:t xml:space="preserve"> </w:t>
      </w:r>
      <w:r w:rsidRPr="00125758">
        <w:rPr>
          <w:vanish/>
          <w:sz w:val="14"/>
          <w:lang w:val="en-HK"/>
        </w:rPr>
        <w:t>Incarcerated</w:t>
      </w:r>
      <w:r w:rsidRPr="00083A9C">
        <w:rPr>
          <w:sz w:val="14"/>
          <w:lang w:val="en-HK"/>
        </w:rPr>
        <w:t xml:space="preserve"> </w:t>
      </w:r>
      <w:r w:rsidRPr="00125758">
        <w:rPr>
          <w:vanish/>
          <w:sz w:val="14"/>
          <w:lang w:val="en-HK"/>
        </w:rPr>
        <w:t>Workers</w:t>
      </w:r>
      <w:r w:rsidRPr="00083A9C">
        <w:rPr>
          <w:sz w:val="14"/>
          <w:lang w:val="en-HK"/>
        </w:rPr>
        <w:t xml:space="preserve"> </w:t>
      </w:r>
      <w:r w:rsidRPr="00125758">
        <w:rPr>
          <w:vanish/>
          <w:sz w:val="14"/>
          <w:lang w:val="en-HK"/>
        </w:rPr>
        <w:t>Organizing</w:t>
      </w:r>
      <w:r w:rsidRPr="00083A9C">
        <w:rPr>
          <w:sz w:val="14"/>
          <w:lang w:val="en-HK"/>
        </w:rPr>
        <w:t xml:space="preserve"> </w:t>
      </w:r>
      <w:r w:rsidRPr="00125758">
        <w:rPr>
          <w:vanish/>
          <w:sz w:val="14"/>
          <w:lang w:val="en-HK"/>
        </w:rPr>
        <w:t>Committee</w:t>
      </w:r>
      <w:r w:rsidRPr="00083A9C">
        <w:rPr>
          <w:sz w:val="14"/>
          <w:lang w:val="en-HK"/>
        </w:rPr>
        <w:t xml:space="preserve"> </w:t>
      </w:r>
      <w:r w:rsidRPr="00125758">
        <w:rPr>
          <w:vanish/>
          <w:sz w:val="14"/>
          <w:lang w:val="en-HK"/>
        </w:rPr>
        <w:t>(IWOC),</w:t>
      </w:r>
      <w:r w:rsidRPr="00083A9C">
        <w:rPr>
          <w:sz w:val="14"/>
          <w:lang w:val="en-HK"/>
        </w:rPr>
        <w:t xml:space="preserve"> </w:t>
      </w:r>
      <w:r w:rsidRPr="00125758">
        <w:rPr>
          <w:vanish/>
          <w:sz w:val="14"/>
          <w:lang w:val="en-HK"/>
        </w:rPr>
        <w:t>a</w:t>
      </w:r>
      <w:r w:rsidRPr="00083A9C">
        <w:rPr>
          <w:sz w:val="14"/>
          <w:lang w:val="en-HK"/>
        </w:rPr>
        <w:t xml:space="preserve"> </w:t>
      </w:r>
      <w:r w:rsidRPr="00125758">
        <w:rPr>
          <w:vanish/>
          <w:sz w:val="14"/>
          <w:lang w:val="en-HK"/>
        </w:rPr>
        <w:t>branch</w:t>
      </w:r>
      <w:r w:rsidRPr="00083A9C">
        <w:rPr>
          <w:sz w:val="14"/>
          <w:lang w:val="en-HK"/>
        </w:rPr>
        <w:t xml:space="preserve"> </w:t>
      </w:r>
      <w:r w:rsidRPr="00125758">
        <w:rPr>
          <w:vanish/>
          <w:sz w:val="14"/>
          <w:lang w:val="en-HK"/>
        </w:rPr>
        <w:t>of</w:t>
      </w:r>
      <w:r w:rsidRPr="00083A9C">
        <w:rPr>
          <w:sz w:val="14"/>
          <w:lang w:val="en-HK"/>
        </w:rPr>
        <w:t xml:space="preserve"> </w:t>
      </w:r>
      <w:r w:rsidRPr="00125758">
        <w:rPr>
          <w:vanish/>
          <w:sz w:val="14"/>
          <w:lang w:val="en-HK"/>
        </w:rPr>
        <w:t>an</w:t>
      </w:r>
      <w:r w:rsidRPr="00083A9C">
        <w:rPr>
          <w:sz w:val="14"/>
          <w:lang w:val="en-HK"/>
        </w:rPr>
        <w:t xml:space="preserve"> </w:t>
      </w:r>
      <w:r w:rsidRPr="00125758">
        <w:rPr>
          <w:vanish/>
          <w:sz w:val="14"/>
          <w:lang w:val="en-HK"/>
        </w:rPr>
        <w:t>international</w:t>
      </w:r>
      <w:r w:rsidRPr="00083A9C">
        <w:rPr>
          <w:sz w:val="14"/>
          <w:lang w:val="en-HK"/>
        </w:rPr>
        <w:t xml:space="preserve"> </w:t>
      </w:r>
      <w:r w:rsidRPr="00125758">
        <w:rPr>
          <w:vanish/>
          <w:sz w:val="14"/>
          <w:lang w:val="en-HK"/>
        </w:rPr>
        <w:t>labor</w:t>
      </w:r>
      <w:r w:rsidRPr="00083A9C">
        <w:rPr>
          <w:sz w:val="14"/>
          <w:lang w:val="en-HK"/>
        </w:rPr>
        <w:t xml:space="preserve"> </w:t>
      </w:r>
      <w:r w:rsidRPr="00125758">
        <w:rPr>
          <w:vanish/>
          <w:sz w:val="14"/>
          <w:lang w:val="en-HK"/>
        </w:rPr>
        <w:t>union.</w:t>
      </w:r>
      <w:r w:rsidRPr="00083A9C">
        <w:rPr>
          <w:sz w:val="14"/>
          <w:lang w:val="en-HK"/>
        </w:rPr>
        <w:t xml:space="preserve"> </w:t>
      </w:r>
      <w:r w:rsidRPr="00125758">
        <w:rPr>
          <w:vanish/>
          <w:sz w:val="14"/>
          <w:lang w:val="en-HK"/>
        </w:rPr>
        <w:t>Its</w:t>
      </w:r>
      <w:r w:rsidRPr="00083A9C">
        <w:rPr>
          <w:sz w:val="14"/>
          <w:lang w:val="en-HK"/>
        </w:rPr>
        <w:t xml:space="preserve"> </w:t>
      </w:r>
      <w:r w:rsidRPr="00125758">
        <w:rPr>
          <w:vanish/>
          <w:sz w:val="14"/>
          <w:lang w:val="en-HK"/>
        </w:rPr>
        <w:t>manifesto,</w:t>
      </w:r>
      <w:r w:rsidRPr="00083A9C">
        <w:rPr>
          <w:sz w:val="14"/>
          <w:lang w:val="en-HK"/>
        </w:rPr>
        <w:t xml:space="preserve"> </w:t>
      </w:r>
      <w:r w:rsidRPr="00125758">
        <w:rPr>
          <w:vanish/>
          <w:sz w:val="14"/>
          <w:lang w:val="en-HK"/>
        </w:rPr>
        <w:t>published</w:t>
      </w:r>
      <w:r w:rsidRPr="00083A9C">
        <w:rPr>
          <w:sz w:val="14"/>
          <w:lang w:val="en-HK"/>
        </w:rPr>
        <w:t xml:space="preserve"> </w:t>
      </w:r>
      <w:r w:rsidRPr="00125758">
        <w:rPr>
          <w:vanish/>
          <w:sz w:val="14"/>
          <w:lang w:val="en-HK"/>
        </w:rPr>
        <w:t>online</w:t>
      </w:r>
      <w:r w:rsidRPr="00083A9C">
        <w:rPr>
          <w:sz w:val="14"/>
          <w:lang w:val="en-HK"/>
        </w:rPr>
        <w:t xml:space="preserve"> </w:t>
      </w:r>
      <w:r w:rsidRPr="00125758">
        <w:rPr>
          <w:vanish/>
          <w:sz w:val="14"/>
          <w:lang w:val="en-HK"/>
        </w:rPr>
        <w:t>by</w:t>
      </w:r>
      <w:r w:rsidRPr="00083A9C">
        <w:rPr>
          <w:sz w:val="14"/>
          <w:lang w:val="en-HK"/>
        </w:rPr>
        <w:t xml:space="preserve"> </w:t>
      </w:r>
      <w:r w:rsidRPr="00125758">
        <w:rPr>
          <w:vanish/>
          <w:sz w:val="14"/>
          <w:lang w:val="en-HK"/>
        </w:rPr>
        <w:t>“prisoners</w:t>
      </w:r>
      <w:r w:rsidRPr="00083A9C">
        <w:rPr>
          <w:sz w:val="14"/>
          <w:lang w:val="en-HK"/>
        </w:rPr>
        <w:t xml:space="preserve"> </w:t>
      </w:r>
      <w:r w:rsidRPr="00125758">
        <w:rPr>
          <w:vanish/>
          <w:sz w:val="14"/>
          <w:lang w:val="en-HK"/>
        </w:rPr>
        <w:t>across</w:t>
      </w:r>
      <w:r w:rsidRPr="00083A9C">
        <w:rPr>
          <w:sz w:val="14"/>
          <w:lang w:val="en-HK"/>
        </w:rPr>
        <w:t xml:space="preserve"> </w:t>
      </w:r>
      <w:r w:rsidRPr="00125758">
        <w:rPr>
          <w:vanish/>
          <w:sz w:val="14"/>
          <w:lang w:val="en-HK"/>
        </w:rPr>
        <w:t>the</w:t>
      </w:r>
      <w:r w:rsidRPr="00083A9C">
        <w:rPr>
          <w:sz w:val="14"/>
          <w:lang w:val="en-HK"/>
        </w:rPr>
        <w:t xml:space="preserve"> </w:t>
      </w:r>
      <w:r w:rsidRPr="00125758">
        <w:rPr>
          <w:vanish/>
          <w:sz w:val="14"/>
          <w:lang w:val="en-HK"/>
        </w:rPr>
        <w:t>United</w:t>
      </w:r>
      <w:r w:rsidRPr="00083A9C">
        <w:rPr>
          <w:sz w:val="14"/>
          <w:lang w:val="en-HK"/>
        </w:rPr>
        <w:t xml:space="preserve"> </w:t>
      </w:r>
      <w:r w:rsidRPr="00125758">
        <w:rPr>
          <w:vanish/>
          <w:sz w:val="14"/>
          <w:lang w:val="en-HK"/>
        </w:rPr>
        <w:t>States,”</w:t>
      </w:r>
      <w:r w:rsidRPr="00083A9C">
        <w:rPr>
          <w:sz w:val="14"/>
          <w:lang w:val="en-HK"/>
        </w:rPr>
        <w:t xml:space="preserve"> </w:t>
      </w:r>
      <w:r w:rsidRPr="00125758">
        <w:rPr>
          <w:vanish/>
          <w:sz w:val="14"/>
          <w:lang w:val="en-HK"/>
        </w:rPr>
        <w:t>reads:</w:t>
      </w:r>
      <w:r w:rsidRPr="00083A9C">
        <w:rPr>
          <w:sz w:val="14"/>
          <w:lang w:val="en-HK"/>
        </w:rPr>
        <w:t xml:space="preserve"> </w:t>
      </w:r>
      <w:r w:rsidRPr="00125758">
        <w:rPr>
          <w:vanish/>
          <w:sz w:val="14"/>
          <w:lang w:val="en-HK"/>
        </w:rPr>
        <w:t>This</w:t>
      </w:r>
      <w:r w:rsidRPr="00083A9C">
        <w:rPr>
          <w:sz w:val="14"/>
          <w:lang w:val="en-HK"/>
        </w:rPr>
        <w:t xml:space="preserve"> </w:t>
      </w:r>
      <w:r w:rsidRPr="00125758">
        <w:rPr>
          <w:vanish/>
          <w:sz w:val="14"/>
          <w:lang w:val="en-HK"/>
        </w:rPr>
        <w:t>is</w:t>
      </w:r>
      <w:r w:rsidRPr="00083A9C">
        <w:rPr>
          <w:sz w:val="14"/>
          <w:lang w:val="en-HK"/>
        </w:rPr>
        <w:t xml:space="preserve"> </w:t>
      </w:r>
      <w:r w:rsidRPr="00125758">
        <w:rPr>
          <w:vanish/>
          <w:sz w:val="14"/>
          <w:lang w:val="en-HK"/>
        </w:rPr>
        <w:t>a</w:t>
      </w:r>
      <w:r w:rsidRPr="00083A9C">
        <w:rPr>
          <w:sz w:val="14"/>
          <w:lang w:val="en-HK"/>
        </w:rPr>
        <w:t xml:space="preserve"> </w:t>
      </w:r>
      <w:r w:rsidRPr="00125758">
        <w:rPr>
          <w:vanish/>
          <w:sz w:val="14"/>
          <w:lang w:val="en-HK"/>
        </w:rPr>
        <w:t>call</w:t>
      </w:r>
      <w:r w:rsidRPr="00083A9C">
        <w:rPr>
          <w:sz w:val="14"/>
          <w:lang w:val="en-HK"/>
        </w:rPr>
        <w:t xml:space="preserve"> </w:t>
      </w:r>
      <w:r w:rsidRPr="00125758">
        <w:rPr>
          <w:vanish/>
          <w:sz w:val="14"/>
          <w:lang w:val="en-HK"/>
        </w:rPr>
        <w:t>to</w:t>
      </w:r>
      <w:r w:rsidRPr="00083A9C">
        <w:rPr>
          <w:sz w:val="14"/>
          <w:lang w:val="en-HK"/>
        </w:rPr>
        <w:t xml:space="preserve"> </w:t>
      </w:r>
      <w:r w:rsidRPr="00125758">
        <w:rPr>
          <w:vanish/>
          <w:sz w:val="14"/>
          <w:lang w:val="en-HK"/>
        </w:rPr>
        <w:t>end</w:t>
      </w:r>
      <w:r w:rsidRPr="00083A9C">
        <w:rPr>
          <w:sz w:val="14"/>
          <w:lang w:val="en-HK"/>
        </w:rPr>
        <w:t xml:space="preserve"> </w:t>
      </w:r>
      <w:r w:rsidRPr="00125758">
        <w:rPr>
          <w:vanish/>
          <w:sz w:val="14"/>
          <w:lang w:val="en-HK"/>
        </w:rPr>
        <w:t>slavery</w:t>
      </w:r>
      <w:r w:rsidRPr="00083A9C">
        <w:rPr>
          <w:sz w:val="14"/>
          <w:lang w:val="en-HK"/>
        </w:rPr>
        <w:t xml:space="preserve"> </w:t>
      </w:r>
      <w:r w:rsidRPr="00125758">
        <w:rPr>
          <w:vanish/>
          <w:sz w:val="14"/>
          <w:lang w:val="en-HK"/>
        </w:rPr>
        <w:t>in</w:t>
      </w:r>
      <w:r w:rsidRPr="00083A9C">
        <w:rPr>
          <w:sz w:val="14"/>
          <w:lang w:val="en-HK"/>
        </w:rPr>
        <w:t xml:space="preserve"> </w:t>
      </w:r>
      <w:r w:rsidRPr="00125758">
        <w:rPr>
          <w:vanish/>
          <w:sz w:val="14"/>
          <w:lang w:val="en-HK"/>
        </w:rPr>
        <w:t>America…To</w:t>
      </w:r>
      <w:r w:rsidRPr="00083A9C">
        <w:rPr>
          <w:sz w:val="14"/>
          <w:lang w:val="en-HK"/>
        </w:rPr>
        <w:t xml:space="preserve"> </w:t>
      </w:r>
      <w:r w:rsidRPr="00125758">
        <w:rPr>
          <w:vanish/>
          <w:sz w:val="14"/>
          <w:lang w:val="en-HK"/>
        </w:rPr>
        <w:t>every</w:t>
      </w:r>
      <w:r w:rsidRPr="00083A9C">
        <w:rPr>
          <w:sz w:val="14"/>
          <w:lang w:val="en-HK"/>
        </w:rPr>
        <w:t xml:space="preserve"> </w:t>
      </w:r>
      <w:r w:rsidRPr="00125758">
        <w:rPr>
          <w:vanish/>
          <w:sz w:val="14"/>
          <w:lang w:val="en-HK"/>
        </w:rPr>
        <w:t>prisoner</w:t>
      </w:r>
      <w:r w:rsidRPr="00083A9C">
        <w:rPr>
          <w:sz w:val="14"/>
          <w:lang w:val="en-HK"/>
        </w:rPr>
        <w:t xml:space="preserve"> </w:t>
      </w:r>
      <w:r w:rsidRPr="00125758">
        <w:rPr>
          <w:vanish/>
          <w:sz w:val="14"/>
          <w:lang w:val="en-HK"/>
        </w:rPr>
        <w:t>in</w:t>
      </w:r>
      <w:r w:rsidRPr="00083A9C">
        <w:rPr>
          <w:sz w:val="14"/>
          <w:lang w:val="en-HK"/>
        </w:rPr>
        <w:t xml:space="preserve"> </w:t>
      </w:r>
      <w:r w:rsidRPr="00125758">
        <w:rPr>
          <w:vanish/>
          <w:sz w:val="14"/>
          <w:lang w:val="en-HK"/>
        </w:rPr>
        <w:t>every</w:t>
      </w:r>
      <w:r w:rsidRPr="00083A9C">
        <w:rPr>
          <w:sz w:val="14"/>
          <w:lang w:val="en-HK"/>
        </w:rPr>
        <w:t xml:space="preserve"> </w:t>
      </w:r>
      <w:r w:rsidRPr="00125758">
        <w:rPr>
          <w:vanish/>
          <w:sz w:val="14"/>
          <w:lang w:val="en-HK"/>
        </w:rPr>
        <w:t>state</w:t>
      </w:r>
      <w:r w:rsidRPr="00083A9C">
        <w:rPr>
          <w:sz w:val="14"/>
          <w:lang w:val="en-HK"/>
        </w:rPr>
        <w:t xml:space="preserve"> </w:t>
      </w:r>
      <w:r w:rsidRPr="00125758">
        <w:rPr>
          <w:vanish/>
          <w:sz w:val="14"/>
          <w:lang w:val="en-HK"/>
        </w:rPr>
        <w:t>and</w:t>
      </w:r>
      <w:r w:rsidRPr="00083A9C">
        <w:rPr>
          <w:sz w:val="14"/>
          <w:lang w:val="en-HK"/>
        </w:rPr>
        <w:t xml:space="preserve"> </w:t>
      </w:r>
      <w:r w:rsidRPr="00125758">
        <w:rPr>
          <w:vanish/>
          <w:sz w:val="14"/>
          <w:lang w:val="en-HK"/>
        </w:rPr>
        <w:t>federal</w:t>
      </w:r>
      <w:r w:rsidRPr="00083A9C">
        <w:rPr>
          <w:sz w:val="14"/>
          <w:lang w:val="en-HK"/>
        </w:rPr>
        <w:t xml:space="preserve"> </w:t>
      </w:r>
      <w:r w:rsidRPr="00125758">
        <w:rPr>
          <w:vanish/>
          <w:sz w:val="14"/>
          <w:lang w:val="en-HK"/>
        </w:rPr>
        <w:t>institution</w:t>
      </w:r>
      <w:r w:rsidRPr="00083A9C">
        <w:rPr>
          <w:sz w:val="14"/>
          <w:lang w:val="en-HK"/>
        </w:rPr>
        <w:t xml:space="preserve"> </w:t>
      </w:r>
      <w:r w:rsidRPr="00125758">
        <w:rPr>
          <w:vanish/>
          <w:sz w:val="14"/>
          <w:lang w:val="en-HK"/>
        </w:rPr>
        <w:t>across</w:t>
      </w:r>
      <w:r w:rsidRPr="00083A9C">
        <w:rPr>
          <w:sz w:val="14"/>
          <w:lang w:val="en-HK"/>
        </w:rPr>
        <w:t xml:space="preserve"> </w:t>
      </w:r>
      <w:r w:rsidRPr="00125758">
        <w:rPr>
          <w:vanish/>
          <w:sz w:val="14"/>
          <w:lang w:val="en-HK"/>
        </w:rPr>
        <w:t>this</w:t>
      </w:r>
      <w:r w:rsidRPr="00083A9C">
        <w:rPr>
          <w:sz w:val="14"/>
          <w:lang w:val="en-HK"/>
        </w:rPr>
        <w:t xml:space="preserve"> </w:t>
      </w:r>
      <w:r w:rsidRPr="00125758">
        <w:rPr>
          <w:vanish/>
          <w:sz w:val="14"/>
          <w:lang w:val="en-HK"/>
        </w:rPr>
        <w:t>land,</w:t>
      </w:r>
      <w:r w:rsidRPr="00083A9C">
        <w:rPr>
          <w:sz w:val="14"/>
          <w:lang w:val="en-HK"/>
        </w:rPr>
        <w:t xml:space="preserve"> </w:t>
      </w:r>
      <w:r w:rsidRPr="00125758">
        <w:rPr>
          <w:vanish/>
          <w:sz w:val="14"/>
          <w:lang w:val="en-HK"/>
        </w:rPr>
        <w:t>we</w:t>
      </w:r>
      <w:r w:rsidRPr="00083A9C">
        <w:rPr>
          <w:sz w:val="14"/>
          <w:lang w:val="en-HK"/>
        </w:rPr>
        <w:t xml:space="preserve"> </w:t>
      </w:r>
      <w:r w:rsidRPr="00125758">
        <w:rPr>
          <w:vanish/>
          <w:sz w:val="14"/>
          <w:lang w:val="en-HK"/>
        </w:rPr>
        <w:t>call</w:t>
      </w:r>
      <w:r w:rsidRPr="00083A9C">
        <w:rPr>
          <w:sz w:val="14"/>
          <w:lang w:val="en-HK"/>
        </w:rPr>
        <w:t xml:space="preserve"> </w:t>
      </w:r>
      <w:r w:rsidRPr="00125758">
        <w:rPr>
          <w:vanish/>
          <w:sz w:val="14"/>
          <w:lang w:val="en-HK"/>
        </w:rPr>
        <w:t>on</w:t>
      </w:r>
      <w:r w:rsidRPr="00083A9C">
        <w:rPr>
          <w:sz w:val="14"/>
          <w:lang w:val="en-HK"/>
        </w:rPr>
        <w:t xml:space="preserve"> </w:t>
      </w:r>
      <w:r w:rsidRPr="00125758">
        <w:rPr>
          <w:vanish/>
          <w:sz w:val="14"/>
          <w:lang w:val="en-HK"/>
        </w:rPr>
        <w:t>you</w:t>
      </w:r>
      <w:r w:rsidRPr="00083A9C">
        <w:rPr>
          <w:sz w:val="14"/>
          <w:lang w:val="en-HK"/>
        </w:rPr>
        <w:t xml:space="preserve"> </w:t>
      </w:r>
      <w:r w:rsidRPr="00125758">
        <w:rPr>
          <w:vanish/>
          <w:sz w:val="14"/>
          <w:lang w:val="en-HK"/>
        </w:rPr>
        <w:t>to</w:t>
      </w:r>
      <w:r w:rsidRPr="00083A9C">
        <w:rPr>
          <w:sz w:val="14"/>
          <w:lang w:val="en-HK"/>
        </w:rPr>
        <w:t xml:space="preserve"> </w:t>
      </w:r>
      <w:r w:rsidRPr="00125758">
        <w:rPr>
          <w:vanish/>
          <w:sz w:val="14"/>
          <w:lang w:val="en-HK"/>
        </w:rPr>
        <w:t>stop</w:t>
      </w:r>
      <w:r w:rsidRPr="00083A9C">
        <w:rPr>
          <w:sz w:val="14"/>
          <w:lang w:val="en-HK"/>
        </w:rPr>
        <w:t xml:space="preserve"> </w:t>
      </w:r>
      <w:r w:rsidRPr="00125758">
        <w:rPr>
          <w:vanish/>
          <w:sz w:val="14"/>
          <w:lang w:val="en-HK"/>
        </w:rPr>
        <w:t>being</w:t>
      </w:r>
      <w:r w:rsidRPr="00083A9C">
        <w:rPr>
          <w:sz w:val="14"/>
          <w:lang w:val="en-HK"/>
        </w:rPr>
        <w:t xml:space="preserve"> </w:t>
      </w:r>
      <w:r w:rsidRPr="00125758">
        <w:rPr>
          <w:vanish/>
          <w:sz w:val="14"/>
          <w:lang w:val="en-HK"/>
        </w:rPr>
        <w:t>a</w:t>
      </w:r>
      <w:r w:rsidRPr="00083A9C">
        <w:rPr>
          <w:sz w:val="14"/>
          <w:lang w:val="en-HK"/>
        </w:rPr>
        <w:t xml:space="preserve"> </w:t>
      </w:r>
      <w:r w:rsidRPr="00125758">
        <w:rPr>
          <w:vanish/>
          <w:sz w:val="14"/>
          <w:lang w:val="en-HK"/>
        </w:rPr>
        <w:t>slave,</w:t>
      </w:r>
      <w:r w:rsidRPr="00083A9C">
        <w:rPr>
          <w:sz w:val="14"/>
          <w:lang w:val="en-HK"/>
        </w:rPr>
        <w:t xml:space="preserve"> </w:t>
      </w:r>
      <w:r w:rsidRPr="00125758">
        <w:rPr>
          <w:vanish/>
          <w:sz w:val="14"/>
          <w:lang w:val="en-HK"/>
        </w:rPr>
        <w:t>to</w:t>
      </w:r>
      <w:r w:rsidRPr="00083A9C">
        <w:rPr>
          <w:sz w:val="14"/>
          <w:lang w:val="en-HK"/>
        </w:rPr>
        <w:t xml:space="preserve"> </w:t>
      </w:r>
      <w:r w:rsidRPr="00125758">
        <w:rPr>
          <w:vanish/>
          <w:sz w:val="14"/>
          <w:lang w:val="en-HK"/>
        </w:rPr>
        <w:t>let</w:t>
      </w:r>
      <w:r w:rsidRPr="00083A9C">
        <w:rPr>
          <w:sz w:val="14"/>
          <w:lang w:val="en-HK"/>
        </w:rPr>
        <w:t xml:space="preserve"> </w:t>
      </w:r>
      <w:r w:rsidRPr="00125758">
        <w:rPr>
          <w:vanish/>
          <w:sz w:val="14"/>
          <w:lang w:val="en-HK"/>
        </w:rPr>
        <w:t>the</w:t>
      </w:r>
      <w:r w:rsidRPr="00083A9C">
        <w:rPr>
          <w:sz w:val="14"/>
          <w:lang w:val="en-HK"/>
        </w:rPr>
        <w:t xml:space="preserve"> </w:t>
      </w:r>
      <w:r w:rsidRPr="00125758">
        <w:rPr>
          <w:vanish/>
          <w:sz w:val="14"/>
          <w:lang w:val="en-HK"/>
        </w:rPr>
        <w:t>crops</w:t>
      </w:r>
      <w:r w:rsidRPr="00083A9C">
        <w:rPr>
          <w:sz w:val="14"/>
          <w:lang w:val="en-HK"/>
        </w:rPr>
        <w:t xml:space="preserve"> </w:t>
      </w:r>
      <w:r w:rsidRPr="00125758">
        <w:rPr>
          <w:vanish/>
          <w:sz w:val="14"/>
          <w:lang w:val="en-HK"/>
        </w:rPr>
        <w:t>rot</w:t>
      </w:r>
      <w:r w:rsidRPr="00083A9C">
        <w:rPr>
          <w:sz w:val="14"/>
          <w:lang w:val="en-HK"/>
        </w:rPr>
        <w:t xml:space="preserve"> </w:t>
      </w:r>
      <w:r w:rsidRPr="00125758">
        <w:rPr>
          <w:vanish/>
          <w:sz w:val="14"/>
          <w:lang w:val="en-HK"/>
        </w:rPr>
        <w:t>in</w:t>
      </w:r>
      <w:r w:rsidRPr="00083A9C">
        <w:rPr>
          <w:sz w:val="14"/>
          <w:lang w:val="en-HK"/>
        </w:rPr>
        <w:t xml:space="preserve"> </w:t>
      </w:r>
      <w:r w:rsidRPr="00125758">
        <w:rPr>
          <w:vanish/>
          <w:sz w:val="14"/>
          <w:lang w:val="en-HK"/>
        </w:rPr>
        <w:t>the</w:t>
      </w:r>
      <w:r w:rsidRPr="00083A9C">
        <w:rPr>
          <w:sz w:val="14"/>
          <w:lang w:val="en-HK"/>
        </w:rPr>
        <w:t xml:space="preserve"> </w:t>
      </w:r>
      <w:r w:rsidRPr="00125758">
        <w:rPr>
          <w:vanish/>
          <w:sz w:val="14"/>
          <w:lang w:val="en-HK"/>
        </w:rPr>
        <w:t>plantation</w:t>
      </w:r>
      <w:r w:rsidRPr="00083A9C">
        <w:rPr>
          <w:sz w:val="14"/>
          <w:lang w:val="en-HK"/>
        </w:rPr>
        <w:t xml:space="preserve"> </w:t>
      </w:r>
      <w:r w:rsidRPr="00125758">
        <w:rPr>
          <w:vanish/>
          <w:sz w:val="14"/>
          <w:lang w:val="en-HK"/>
        </w:rPr>
        <w:t>fields,</w:t>
      </w:r>
      <w:r w:rsidRPr="00083A9C">
        <w:rPr>
          <w:sz w:val="14"/>
          <w:lang w:val="en-HK"/>
        </w:rPr>
        <w:t xml:space="preserve"> </w:t>
      </w:r>
      <w:r w:rsidRPr="00125758">
        <w:rPr>
          <w:vanish/>
          <w:sz w:val="14"/>
          <w:lang w:val="en-HK"/>
        </w:rPr>
        <w:t>to</w:t>
      </w:r>
      <w:r w:rsidRPr="00083A9C">
        <w:rPr>
          <w:sz w:val="14"/>
          <w:lang w:val="en-HK"/>
        </w:rPr>
        <w:t xml:space="preserve"> </w:t>
      </w:r>
      <w:r w:rsidRPr="00125758">
        <w:rPr>
          <w:vanish/>
          <w:sz w:val="14"/>
          <w:lang w:val="en-HK"/>
        </w:rPr>
        <w:t>go</w:t>
      </w:r>
      <w:r w:rsidRPr="00083A9C">
        <w:rPr>
          <w:sz w:val="14"/>
          <w:lang w:val="en-HK"/>
        </w:rPr>
        <w:t xml:space="preserve"> </w:t>
      </w:r>
      <w:r w:rsidRPr="00125758">
        <w:rPr>
          <w:vanish/>
          <w:sz w:val="14"/>
          <w:lang w:val="en-HK"/>
        </w:rPr>
        <w:t>on</w:t>
      </w:r>
      <w:r w:rsidRPr="00083A9C">
        <w:rPr>
          <w:sz w:val="14"/>
          <w:lang w:val="en-HK"/>
        </w:rPr>
        <w:t xml:space="preserve"> </w:t>
      </w:r>
      <w:r w:rsidRPr="00125758">
        <w:rPr>
          <w:vanish/>
          <w:sz w:val="14"/>
          <w:lang w:val="en-HK"/>
        </w:rPr>
        <w:t>strike</w:t>
      </w:r>
      <w:r w:rsidRPr="00083A9C">
        <w:rPr>
          <w:sz w:val="14"/>
          <w:lang w:val="en-HK"/>
        </w:rPr>
        <w:t xml:space="preserve"> </w:t>
      </w:r>
      <w:r w:rsidRPr="00125758">
        <w:rPr>
          <w:vanish/>
          <w:sz w:val="14"/>
          <w:lang w:val="en-HK"/>
        </w:rPr>
        <w:t>and</w:t>
      </w:r>
      <w:r w:rsidRPr="00083A9C">
        <w:rPr>
          <w:sz w:val="14"/>
          <w:lang w:val="en-HK"/>
        </w:rPr>
        <w:t xml:space="preserve"> </w:t>
      </w:r>
      <w:r w:rsidRPr="00125758">
        <w:rPr>
          <w:vanish/>
          <w:sz w:val="14"/>
          <w:lang w:val="en-HK"/>
        </w:rPr>
        <w:t>cease</w:t>
      </w:r>
      <w:r w:rsidRPr="00083A9C">
        <w:rPr>
          <w:sz w:val="14"/>
          <w:lang w:val="en-HK"/>
        </w:rPr>
        <w:t xml:space="preserve"> </w:t>
      </w:r>
      <w:r w:rsidRPr="00125758">
        <w:rPr>
          <w:vanish/>
          <w:sz w:val="14"/>
          <w:lang w:val="en-HK"/>
        </w:rPr>
        <w:t>reproducing</w:t>
      </w:r>
      <w:r w:rsidRPr="00083A9C">
        <w:rPr>
          <w:sz w:val="14"/>
          <w:lang w:val="en-HK"/>
        </w:rPr>
        <w:t xml:space="preserve"> </w:t>
      </w:r>
      <w:r w:rsidRPr="00125758">
        <w:rPr>
          <w:vanish/>
          <w:sz w:val="14"/>
          <w:lang w:val="en-HK"/>
        </w:rPr>
        <w:t>the</w:t>
      </w:r>
      <w:r w:rsidRPr="00083A9C">
        <w:rPr>
          <w:sz w:val="14"/>
          <w:lang w:val="en-HK"/>
        </w:rPr>
        <w:t xml:space="preserve"> </w:t>
      </w:r>
      <w:r w:rsidRPr="00125758">
        <w:rPr>
          <w:vanish/>
          <w:sz w:val="14"/>
          <w:lang w:val="en-HK"/>
        </w:rPr>
        <w:t>institutions</w:t>
      </w:r>
      <w:r w:rsidRPr="00083A9C">
        <w:rPr>
          <w:sz w:val="14"/>
          <w:lang w:val="en-HK"/>
        </w:rPr>
        <w:t xml:space="preserve"> </w:t>
      </w:r>
      <w:r w:rsidRPr="00125758">
        <w:rPr>
          <w:vanish/>
          <w:sz w:val="14"/>
          <w:lang w:val="en-HK"/>
        </w:rPr>
        <w:t>of</w:t>
      </w:r>
      <w:r w:rsidRPr="00083A9C">
        <w:rPr>
          <w:sz w:val="14"/>
          <w:lang w:val="en-HK"/>
        </w:rPr>
        <w:t xml:space="preserve"> </w:t>
      </w:r>
      <w:r w:rsidRPr="00125758">
        <w:rPr>
          <w:vanish/>
          <w:sz w:val="14"/>
          <w:lang w:val="en-HK"/>
        </w:rPr>
        <w:t>your</w:t>
      </w:r>
      <w:r w:rsidRPr="00083A9C">
        <w:rPr>
          <w:sz w:val="14"/>
          <w:lang w:val="en-HK"/>
        </w:rPr>
        <w:t xml:space="preserve"> </w:t>
      </w:r>
      <w:r w:rsidRPr="00125758">
        <w:rPr>
          <w:vanish/>
          <w:sz w:val="14"/>
          <w:lang w:val="en-HK"/>
        </w:rPr>
        <w:t>confinement.</w:t>
      </w:r>
      <w:r w:rsidRPr="00083A9C">
        <w:rPr>
          <w:sz w:val="14"/>
          <w:lang w:val="en-HK"/>
        </w:rPr>
        <w:t xml:space="preserve"> </w:t>
      </w:r>
      <w:r w:rsidRPr="00125758">
        <w:rPr>
          <w:vanish/>
          <w:sz w:val="14"/>
          <w:lang w:val="en-HK"/>
        </w:rPr>
        <w:t>The</w:t>
      </w:r>
      <w:r w:rsidRPr="00083A9C">
        <w:rPr>
          <w:sz w:val="14"/>
          <w:lang w:val="en-HK"/>
        </w:rPr>
        <w:t xml:space="preserve"> </w:t>
      </w:r>
      <w:r w:rsidRPr="00125758">
        <w:rPr>
          <w:vanish/>
          <w:sz w:val="14"/>
          <w:lang w:val="en-HK"/>
        </w:rPr>
        <w:t>strike</w:t>
      </w:r>
      <w:r w:rsidRPr="00083A9C">
        <w:rPr>
          <w:sz w:val="14"/>
          <w:lang w:val="en-HK"/>
        </w:rPr>
        <w:t xml:space="preserve"> </w:t>
      </w:r>
      <w:r w:rsidRPr="00125758">
        <w:rPr>
          <w:vanish/>
          <w:sz w:val="14"/>
          <w:lang w:val="en-HK"/>
        </w:rPr>
        <w:t>will</w:t>
      </w:r>
      <w:r w:rsidRPr="00083A9C">
        <w:rPr>
          <w:sz w:val="14"/>
          <w:lang w:val="en-HK"/>
        </w:rPr>
        <w:t xml:space="preserve"> </w:t>
      </w:r>
      <w:r w:rsidRPr="00125758">
        <w:rPr>
          <w:vanish/>
          <w:sz w:val="14"/>
          <w:lang w:val="en-HK"/>
        </w:rPr>
        <w:t>be</w:t>
      </w:r>
      <w:r w:rsidRPr="00083A9C">
        <w:rPr>
          <w:sz w:val="14"/>
          <w:lang w:val="en-HK"/>
        </w:rPr>
        <w:t xml:space="preserve"> </w:t>
      </w:r>
      <w:r w:rsidRPr="00125758">
        <w:rPr>
          <w:vanish/>
          <w:sz w:val="14"/>
          <w:lang w:val="en-HK"/>
        </w:rPr>
        <w:t>held</w:t>
      </w:r>
      <w:r w:rsidRPr="00083A9C">
        <w:rPr>
          <w:sz w:val="14"/>
          <w:lang w:val="en-HK"/>
        </w:rPr>
        <w:t xml:space="preserve"> </w:t>
      </w:r>
      <w:r w:rsidRPr="00125758">
        <w:rPr>
          <w:vanish/>
          <w:sz w:val="14"/>
          <w:lang w:val="en-HK"/>
        </w:rPr>
        <w:t>on</w:t>
      </w:r>
      <w:r w:rsidRPr="00083A9C">
        <w:rPr>
          <w:sz w:val="14"/>
          <w:lang w:val="en-HK"/>
        </w:rPr>
        <w:t xml:space="preserve"> </w:t>
      </w:r>
      <w:r w:rsidRPr="00125758">
        <w:rPr>
          <w:vanish/>
          <w:sz w:val="14"/>
          <w:lang w:val="en-HK"/>
        </w:rPr>
        <w:t>the</w:t>
      </w:r>
      <w:r w:rsidRPr="00083A9C">
        <w:rPr>
          <w:sz w:val="14"/>
          <w:lang w:val="en-HK"/>
        </w:rPr>
        <w:t xml:space="preserve"> </w:t>
      </w:r>
      <w:r w:rsidRPr="00125758">
        <w:rPr>
          <w:vanish/>
          <w:sz w:val="14"/>
          <w:lang w:val="en-HK"/>
        </w:rPr>
        <w:t>45th</w:t>
      </w:r>
      <w:r w:rsidRPr="00083A9C">
        <w:rPr>
          <w:sz w:val="14"/>
          <w:lang w:val="en-HK"/>
        </w:rPr>
        <w:t xml:space="preserve"> </w:t>
      </w:r>
      <w:r w:rsidRPr="00125758">
        <w:rPr>
          <w:vanish/>
          <w:sz w:val="14"/>
          <w:lang w:val="en-HK"/>
        </w:rPr>
        <w:t>anniversary</w:t>
      </w:r>
      <w:r w:rsidRPr="00083A9C">
        <w:rPr>
          <w:sz w:val="14"/>
          <w:lang w:val="en-HK"/>
        </w:rPr>
        <w:t xml:space="preserve"> </w:t>
      </w:r>
      <w:r w:rsidRPr="00125758">
        <w:rPr>
          <w:vanish/>
          <w:sz w:val="14"/>
          <w:lang w:val="en-HK"/>
        </w:rPr>
        <w:t>of</w:t>
      </w:r>
      <w:r w:rsidRPr="00083A9C">
        <w:rPr>
          <w:sz w:val="14"/>
          <w:lang w:val="en-HK"/>
        </w:rPr>
        <w:t xml:space="preserve"> </w:t>
      </w:r>
      <w:r w:rsidRPr="00125758">
        <w:rPr>
          <w:vanish/>
          <w:sz w:val="14"/>
          <w:lang w:val="en-HK"/>
        </w:rPr>
        <w:t>the</w:t>
      </w:r>
      <w:r w:rsidRPr="00083A9C">
        <w:rPr>
          <w:sz w:val="14"/>
          <w:lang w:val="en-HK"/>
        </w:rPr>
        <w:t xml:space="preserve"> </w:t>
      </w:r>
      <w:r w:rsidRPr="00125758">
        <w:rPr>
          <w:vanish/>
          <w:sz w:val="14"/>
          <w:lang w:val="en-HK"/>
        </w:rPr>
        <w:t>Attica</w:t>
      </w:r>
      <w:r w:rsidRPr="00083A9C">
        <w:rPr>
          <w:sz w:val="14"/>
          <w:lang w:val="en-HK"/>
        </w:rPr>
        <w:t xml:space="preserve"> </w:t>
      </w:r>
      <w:r w:rsidRPr="00125758">
        <w:rPr>
          <w:vanish/>
          <w:sz w:val="14"/>
          <w:lang w:val="en-HK"/>
        </w:rPr>
        <w:t>prison</w:t>
      </w:r>
      <w:r w:rsidRPr="00083A9C">
        <w:rPr>
          <w:sz w:val="14"/>
          <w:lang w:val="en-HK"/>
        </w:rPr>
        <w:t xml:space="preserve"> </w:t>
      </w:r>
      <w:r w:rsidRPr="00125758">
        <w:rPr>
          <w:vanish/>
          <w:sz w:val="14"/>
          <w:lang w:val="en-HK"/>
        </w:rPr>
        <w:t>revolt,</w:t>
      </w:r>
      <w:r w:rsidRPr="00083A9C">
        <w:rPr>
          <w:sz w:val="14"/>
          <w:lang w:val="en-HK"/>
        </w:rPr>
        <w:t xml:space="preserve"> </w:t>
      </w:r>
      <w:r w:rsidRPr="00125758">
        <w:rPr>
          <w:vanish/>
          <w:sz w:val="14"/>
          <w:lang w:val="en-HK"/>
        </w:rPr>
        <w:t>when</w:t>
      </w:r>
      <w:r w:rsidRPr="00083A9C">
        <w:rPr>
          <w:sz w:val="14"/>
          <w:lang w:val="en-HK"/>
        </w:rPr>
        <w:t xml:space="preserve"> </w:t>
      </w:r>
      <w:r w:rsidRPr="00125758">
        <w:rPr>
          <w:vanish/>
          <w:sz w:val="14"/>
          <w:lang w:val="en-HK"/>
        </w:rPr>
        <w:t>prisoners</w:t>
      </w:r>
      <w:r w:rsidRPr="00083A9C">
        <w:rPr>
          <w:sz w:val="14"/>
          <w:lang w:val="en-HK"/>
        </w:rPr>
        <w:t xml:space="preserve"> </w:t>
      </w:r>
      <w:r w:rsidRPr="00125758">
        <w:rPr>
          <w:vanish/>
          <w:sz w:val="14"/>
          <w:lang w:val="en-HK"/>
        </w:rPr>
        <w:t>took</w:t>
      </w:r>
      <w:r w:rsidRPr="00083A9C">
        <w:rPr>
          <w:sz w:val="14"/>
          <w:lang w:val="en-HK"/>
        </w:rPr>
        <w:t xml:space="preserve"> </w:t>
      </w:r>
      <w:r w:rsidRPr="00125758">
        <w:rPr>
          <w:vanish/>
          <w:sz w:val="14"/>
          <w:lang w:val="en-HK"/>
        </w:rPr>
        <w:t>control</w:t>
      </w:r>
      <w:r w:rsidRPr="00083A9C">
        <w:rPr>
          <w:sz w:val="14"/>
          <w:lang w:val="en-HK"/>
        </w:rPr>
        <w:t xml:space="preserve"> </w:t>
      </w:r>
      <w:r w:rsidRPr="00125758">
        <w:rPr>
          <w:vanish/>
          <w:sz w:val="14"/>
          <w:lang w:val="en-HK"/>
        </w:rPr>
        <w:t>of</w:t>
      </w:r>
      <w:r w:rsidRPr="00083A9C">
        <w:rPr>
          <w:sz w:val="14"/>
          <w:lang w:val="en-HK"/>
        </w:rPr>
        <w:t xml:space="preserve"> </w:t>
      </w:r>
      <w:r w:rsidRPr="00125758">
        <w:rPr>
          <w:vanish/>
          <w:sz w:val="14"/>
          <w:lang w:val="en-HK"/>
        </w:rPr>
        <w:t>a</w:t>
      </w:r>
      <w:r w:rsidRPr="00083A9C">
        <w:rPr>
          <w:sz w:val="14"/>
          <w:lang w:val="en-HK"/>
        </w:rPr>
        <w:t xml:space="preserve"> </w:t>
      </w:r>
      <w:r w:rsidRPr="00125758">
        <w:rPr>
          <w:vanish/>
          <w:sz w:val="14"/>
          <w:lang w:val="en-HK"/>
        </w:rPr>
        <w:t>maximum-security</w:t>
      </w:r>
      <w:r w:rsidRPr="00083A9C">
        <w:rPr>
          <w:sz w:val="14"/>
          <w:lang w:val="en-HK"/>
        </w:rPr>
        <w:t xml:space="preserve"> </w:t>
      </w:r>
      <w:r w:rsidRPr="00125758">
        <w:rPr>
          <w:vanish/>
          <w:sz w:val="14"/>
          <w:lang w:val="en-HK"/>
        </w:rPr>
        <w:t>correctional</w:t>
      </w:r>
      <w:r w:rsidRPr="00083A9C">
        <w:rPr>
          <w:sz w:val="14"/>
          <w:lang w:val="en-HK"/>
        </w:rPr>
        <w:t xml:space="preserve"> </w:t>
      </w:r>
      <w:r w:rsidRPr="00125758">
        <w:rPr>
          <w:vanish/>
          <w:sz w:val="14"/>
          <w:lang w:val="en-HK"/>
        </w:rPr>
        <w:t>facility</w:t>
      </w:r>
      <w:r w:rsidRPr="00083A9C">
        <w:rPr>
          <w:sz w:val="14"/>
          <w:lang w:val="en-HK"/>
        </w:rPr>
        <w:t xml:space="preserve"> </w:t>
      </w:r>
      <w:r w:rsidRPr="00125758">
        <w:rPr>
          <w:vanish/>
          <w:sz w:val="14"/>
          <w:lang w:val="en-HK"/>
        </w:rPr>
        <w:t>near</w:t>
      </w:r>
      <w:r w:rsidRPr="00083A9C">
        <w:rPr>
          <w:sz w:val="14"/>
          <w:lang w:val="en-HK"/>
        </w:rPr>
        <w:t xml:space="preserve"> </w:t>
      </w:r>
      <w:r w:rsidRPr="00125758">
        <w:rPr>
          <w:vanish/>
          <w:sz w:val="14"/>
          <w:lang w:val="en-HK"/>
        </w:rPr>
        <w:t>Buffalo,</w:t>
      </w:r>
      <w:r w:rsidRPr="00083A9C">
        <w:rPr>
          <w:sz w:val="14"/>
          <w:lang w:val="en-HK"/>
        </w:rPr>
        <w:t xml:space="preserve"> </w:t>
      </w:r>
      <w:r w:rsidRPr="00125758">
        <w:rPr>
          <w:vanish/>
          <w:sz w:val="14"/>
          <w:lang w:val="en-HK"/>
        </w:rPr>
        <w:t>New</w:t>
      </w:r>
      <w:r w:rsidRPr="00083A9C">
        <w:rPr>
          <w:sz w:val="14"/>
          <w:lang w:val="en-HK"/>
        </w:rPr>
        <w:t xml:space="preserve"> </w:t>
      </w:r>
      <w:r w:rsidRPr="00125758">
        <w:rPr>
          <w:vanish/>
          <w:sz w:val="14"/>
          <w:lang w:val="en-HK"/>
        </w:rPr>
        <w:t>York,</w:t>
      </w:r>
      <w:r w:rsidRPr="00083A9C">
        <w:rPr>
          <w:sz w:val="14"/>
          <w:lang w:val="en-HK"/>
        </w:rPr>
        <w:t xml:space="preserve"> </w:t>
      </w:r>
      <w:r w:rsidRPr="00125758">
        <w:rPr>
          <w:vanish/>
          <w:sz w:val="14"/>
          <w:lang w:val="en-HK"/>
        </w:rPr>
        <w:t>demanding</w:t>
      </w:r>
      <w:r w:rsidRPr="00083A9C">
        <w:rPr>
          <w:sz w:val="14"/>
          <w:lang w:val="en-HK"/>
        </w:rPr>
        <w:t xml:space="preserve"> </w:t>
      </w:r>
      <w:r w:rsidRPr="00125758">
        <w:rPr>
          <w:vanish/>
          <w:sz w:val="14"/>
          <w:lang w:val="en-HK"/>
        </w:rPr>
        <w:t>better</w:t>
      </w:r>
      <w:r w:rsidRPr="00083A9C">
        <w:rPr>
          <w:sz w:val="14"/>
          <w:lang w:val="en-HK"/>
        </w:rPr>
        <w:t xml:space="preserve"> </w:t>
      </w:r>
      <w:r w:rsidRPr="00125758">
        <w:rPr>
          <w:vanish/>
          <w:sz w:val="14"/>
          <w:lang w:val="en-HK"/>
        </w:rPr>
        <w:t>conditions</w:t>
      </w:r>
      <w:r w:rsidRPr="00083A9C">
        <w:rPr>
          <w:sz w:val="14"/>
          <w:lang w:val="en-HK"/>
        </w:rPr>
        <w:t xml:space="preserve"> </w:t>
      </w:r>
      <w:r w:rsidRPr="00125758">
        <w:rPr>
          <w:vanish/>
          <w:sz w:val="14"/>
          <w:lang w:val="en-HK"/>
        </w:rPr>
        <w:t>and</w:t>
      </w:r>
      <w:r w:rsidRPr="00083A9C">
        <w:rPr>
          <w:sz w:val="14"/>
          <w:lang w:val="en-HK"/>
        </w:rPr>
        <w:t xml:space="preserve"> </w:t>
      </w:r>
      <w:r w:rsidRPr="00125758">
        <w:rPr>
          <w:vanish/>
          <w:sz w:val="14"/>
          <w:lang w:val="en-HK"/>
        </w:rPr>
        <w:t>an</w:t>
      </w:r>
      <w:r w:rsidRPr="00083A9C">
        <w:rPr>
          <w:sz w:val="14"/>
          <w:lang w:val="en-HK"/>
        </w:rPr>
        <w:t xml:space="preserve"> </w:t>
      </w:r>
      <w:r w:rsidRPr="00125758">
        <w:rPr>
          <w:vanish/>
          <w:sz w:val="14"/>
          <w:lang w:val="en-HK"/>
        </w:rPr>
        <w:t>end</w:t>
      </w:r>
      <w:r w:rsidRPr="00083A9C">
        <w:rPr>
          <w:sz w:val="14"/>
          <w:lang w:val="en-HK"/>
        </w:rPr>
        <w:t xml:space="preserve"> </w:t>
      </w:r>
      <w:r w:rsidRPr="00125758">
        <w:rPr>
          <w:vanish/>
          <w:sz w:val="14"/>
          <w:lang w:val="en-HK"/>
        </w:rPr>
        <w:t>to</w:t>
      </w:r>
      <w:r w:rsidRPr="00083A9C">
        <w:rPr>
          <w:sz w:val="14"/>
          <w:lang w:val="en-HK"/>
        </w:rPr>
        <w:t xml:space="preserve"> </w:t>
      </w:r>
      <w:r w:rsidRPr="00125758">
        <w:rPr>
          <w:vanish/>
          <w:sz w:val="14"/>
          <w:lang w:val="en-HK"/>
        </w:rPr>
        <w:t>their</w:t>
      </w:r>
      <w:r w:rsidRPr="00083A9C">
        <w:rPr>
          <w:sz w:val="14"/>
          <w:lang w:val="en-HK"/>
        </w:rPr>
        <w:t xml:space="preserve"> </w:t>
      </w:r>
      <w:r w:rsidRPr="00125758">
        <w:rPr>
          <w:vanish/>
          <w:sz w:val="14"/>
          <w:lang w:val="en-HK"/>
        </w:rPr>
        <w:t>brutal</w:t>
      </w:r>
      <w:r w:rsidRPr="00083A9C">
        <w:rPr>
          <w:sz w:val="14"/>
          <w:lang w:val="en-HK"/>
        </w:rPr>
        <w:t xml:space="preserve"> </w:t>
      </w:r>
      <w:r w:rsidRPr="00125758">
        <w:rPr>
          <w:vanish/>
          <w:sz w:val="14"/>
          <w:lang w:val="en-HK"/>
        </w:rPr>
        <w:t>treatment.</w:t>
      </w:r>
      <w:r w:rsidRPr="00083A9C">
        <w:rPr>
          <w:sz w:val="14"/>
          <w:lang w:val="en-HK"/>
        </w:rPr>
        <w:t xml:space="preserve"> </w:t>
      </w:r>
      <w:r w:rsidRPr="00125758">
        <w:rPr>
          <w:vanish/>
          <w:sz w:val="14"/>
          <w:lang w:val="en-HK"/>
        </w:rPr>
        <w:t>Today,</w:t>
      </w:r>
      <w:r w:rsidRPr="00083A9C">
        <w:rPr>
          <w:sz w:val="14"/>
          <w:lang w:val="en-HK"/>
        </w:rPr>
        <w:t xml:space="preserve"> </w:t>
      </w:r>
      <w:r w:rsidRPr="00125758">
        <w:rPr>
          <w:vanish/>
          <w:sz w:val="14"/>
          <w:lang w:val="en-HK"/>
        </w:rPr>
        <w:t>nearly</w:t>
      </w:r>
      <w:r w:rsidRPr="00083A9C">
        <w:rPr>
          <w:sz w:val="14"/>
          <w:lang w:val="en-HK"/>
        </w:rPr>
        <w:t xml:space="preserve"> </w:t>
      </w:r>
      <w:r w:rsidRPr="00125758">
        <w:rPr>
          <w:vanish/>
          <w:sz w:val="14"/>
          <w:lang w:val="en-HK"/>
        </w:rPr>
        <w:t>900,000</w:t>
      </w:r>
      <w:r w:rsidRPr="00083A9C">
        <w:rPr>
          <w:sz w:val="14"/>
          <w:lang w:val="en-HK"/>
        </w:rPr>
        <w:t xml:space="preserve"> </w:t>
      </w:r>
      <w:r w:rsidRPr="00125758">
        <w:rPr>
          <w:vanish/>
          <w:sz w:val="14"/>
          <w:lang w:val="en-HK"/>
        </w:rPr>
        <w:t>US</w:t>
      </w:r>
      <w:r w:rsidRPr="00083A9C">
        <w:rPr>
          <w:sz w:val="14"/>
          <w:lang w:val="en-HK"/>
        </w:rPr>
        <w:t xml:space="preserve"> </w:t>
      </w:r>
      <w:r w:rsidRPr="00125758">
        <w:rPr>
          <w:vanish/>
          <w:sz w:val="14"/>
          <w:lang w:val="en-HK"/>
        </w:rPr>
        <w:t>prisoners</w:t>
      </w:r>
      <w:r w:rsidRPr="00083A9C">
        <w:rPr>
          <w:sz w:val="14"/>
          <w:lang w:val="en-HK"/>
        </w:rPr>
        <w:t xml:space="preserve"> </w:t>
      </w:r>
      <w:r w:rsidRPr="00125758">
        <w:rPr>
          <w:vanish/>
          <w:sz w:val="14"/>
          <w:lang w:val="en-HK"/>
        </w:rPr>
        <w:t>work</w:t>
      </w:r>
      <w:r w:rsidRPr="00083A9C">
        <w:rPr>
          <w:sz w:val="14"/>
          <w:lang w:val="en-HK"/>
        </w:rPr>
        <w:t xml:space="preserve"> </w:t>
      </w:r>
      <w:r w:rsidRPr="00125758">
        <w:rPr>
          <w:vanish/>
          <w:sz w:val="14"/>
          <w:lang w:val="en-HK"/>
        </w:rPr>
        <w:t>while</w:t>
      </w:r>
      <w:r w:rsidRPr="00083A9C">
        <w:rPr>
          <w:sz w:val="14"/>
          <w:lang w:val="en-HK"/>
        </w:rPr>
        <w:t xml:space="preserve"> </w:t>
      </w:r>
      <w:r w:rsidRPr="00125758">
        <w:rPr>
          <w:vanish/>
          <w:sz w:val="14"/>
          <w:lang w:val="en-HK"/>
        </w:rPr>
        <w:t>incarcerated.</w:t>
      </w:r>
      <w:r w:rsidRPr="00083A9C">
        <w:rPr>
          <w:sz w:val="14"/>
          <w:lang w:val="en-HK"/>
        </w:rPr>
        <w:t xml:space="preserve"> </w:t>
      </w:r>
      <w:r w:rsidRPr="00125758">
        <w:rPr>
          <w:vanish/>
          <w:sz w:val="14"/>
          <w:lang w:val="en-HK"/>
        </w:rPr>
        <w:t>The</w:t>
      </w:r>
      <w:r w:rsidRPr="00083A9C">
        <w:rPr>
          <w:sz w:val="14"/>
          <w:lang w:val="en-HK"/>
        </w:rPr>
        <w:t xml:space="preserve"> </w:t>
      </w:r>
      <w:r w:rsidRPr="00125758">
        <w:rPr>
          <w:vanish/>
          <w:sz w:val="14"/>
          <w:lang w:val="en-HK"/>
        </w:rPr>
        <w:t>Bureau</w:t>
      </w:r>
      <w:r w:rsidRPr="00083A9C">
        <w:rPr>
          <w:sz w:val="14"/>
          <w:lang w:val="en-HK"/>
        </w:rPr>
        <w:t xml:space="preserve"> </w:t>
      </w:r>
      <w:r w:rsidRPr="00125758">
        <w:rPr>
          <w:vanish/>
          <w:sz w:val="14"/>
          <w:lang w:val="en-HK"/>
        </w:rPr>
        <w:t>of</w:t>
      </w:r>
      <w:r w:rsidRPr="00083A9C">
        <w:rPr>
          <w:sz w:val="14"/>
          <w:lang w:val="en-HK"/>
        </w:rPr>
        <w:t xml:space="preserve"> </w:t>
      </w:r>
      <w:r w:rsidRPr="00125758">
        <w:rPr>
          <w:vanish/>
          <w:sz w:val="14"/>
          <w:lang w:val="en-HK"/>
        </w:rPr>
        <w:t>Prisons,</w:t>
      </w:r>
      <w:r w:rsidRPr="00083A9C">
        <w:rPr>
          <w:sz w:val="14"/>
          <w:lang w:val="en-HK"/>
        </w:rPr>
        <w:t xml:space="preserve"> </w:t>
      </w:r>
      <w:r w:rsidRPr="00125758">
        <w:rPr>
          <w:vanish/>
          <w:sz w:val="14"/>
          <w:lang w:val="en-HK"/>
        </w:rPr>
        <w:t>which</w:t>
      </w:r>
      <w:r w:rsidRPr="00083A9C">
        <w:rPr>
          <w:sz w:val="14"/>
          <w:lang w:val="en-HK"/>
        </w:rPr>
        <w:t xml:space="preserve"> </w:t>
      </w:r>
      <w:r w:rsidRPr="00125758">
        <w:rPr>
          <w:vanish/>
          <w:sz w:val="14"/>
          <w:lang w:val="en-HK"/>
        </w:rPr>
        <w:t>oversees</w:t>
      </w:r>
      <w:r w:rsidRPr="00083A9C">
        <w:rPr>
          <w:sz w:val="14"/>
          <w:lang w:val="en-HK"/>
        </w:rPr>
        <w:t xml:space="preserve"> </w:t>
      </w:r>
      <w:r w:rsidRPr="00125758">
        <w:rPr>
          <w:vanish/>
          <w:sz w:val="14"/>
          <w:lang w:val="en-HK"/>
        </w:rPr>
        <w:t>all</w:t>
      </w:r>
      <w:r w:rsidRPr="00083A9C">
        <w:rPr>
          <w:sz w:val="14"/>
          <w:lang w:val="en-HK"/>
        </w:rPr>
        <w:t xml:space="preserve"> </w:t>
      </w:r>
      <w:r w:rsidRPr="00125758">
        <w:rPr>
          <w:vanish/>
          <w:sz w:val="14"/>
          <w:lang w:val="en-HK"/>
        </w:rPr>
        <w:t>federal</w:t>
      </w:r>
      <w:r w:rsidRPr="00083A9C">
        <w:rPr>
          <w:sz w:val="14"/>
          <w:lang w:val="en-HK"/>
        </w:rPr>
        <w:t xml:space="preserve"> </w:t>
      </w:r>
      <w:r w:rsidRPr="00125758">
        <w:rPr>
          <w:vanish/>
          <w:sz w:val="14"/>
          <w:lang w:val="en-HK"/>
        </w:rPr>
        <w:t>inmates</w:t>
      </w:r>
      <w:r w:rsidRPr="00083A9C">
        <w:rPr>
          <w:sz w:val="14"/>
          <w:lang w:val="en-HK"/>
        </w:rPr>
        <w:t xml:space="preserve"> </w:t>
      </w:r>
      <w:r w:rsidRPr="00125758">
        <w:rPr>
          <w:vanish/>
          <w:sz w:val="14"/>
          <w:lang w:val="en-HK"/>
        </w:rPr>
        <w:t>requires</w:t>
      </w:r>
      <w:r w:rsidRPr="00083A9C">
        <w:rPr>
          <w:sz w:val="14"/>
          <w:lang w:val="en-HK"/>
        </w:rPr>
        <w:t xml:space="preserve"> </w:t>
      </w:r>
      <w:r w:rsidRPr="00125758">
        <w:rPr>
          <w:vanish/>
          <w:sz w:val="14"/>
          <w:lang w:val="en-HK"/>
        </w:rPr>
        <w:t>that</w:t>
      </w:r>
      <w:r w:rsidRPr="00083A9C">
        <w:rPr>
          <w:sz w:val="14"/>
          <w:lang w:val="en-HK"/>
        </w:rPr>
        <w:t xml:space="preserve"> </w:t>
      </w:r>
      <w:r w:rsidRPr="00125758">
        <w:rPr>
          <w:vanish/>
          <w:sz w:val="14"/>
          <w:lang w:val="en-HK"/>
        </w:rPr>
        <w:t>all</w:t>
      </w:r>
      <w:r w:rsidRPr="00083A9C">
        <w:rPr>
          <w:sz w:val="14"/>
          <w:lang w:val="en-HK"/>
        </w:rPr>
        <w:t xml:space="preserve"> </w:t>
      </w:r>
      <w:r w:rsidRPr="00125758">
        <w:rPr>
          <w:vanish/>
          <w:sz w:val="14"/>
          <w:lang w:val="en-HK"/>
        </w:rPr>
        <w:t>prisoners</w:t>
      </w:r>
      <w:r w:rsidRPr="00083A9C">
        <w:rPr>
          <w:sz w:val="14"/>
          <w:lang w:val="en-HK"/>
        </w:rPr>
        <w:t xml:space="preserve"> </w:t>
      </w:r>
      <w:r w:rsidRPr="00125758">
        <w:rPr>
          <w:vanish/>
          <w:sz w:val="14"/>
          <w:lang w:val="en-HK"/>
        </w:rPr>
        <w:t>(barring</w:t>
      </w:r>
      <w:r w:rsidRPr="00083A9C">
        <w:rPr>
          <w:sz w:val="14"/>
          <w:lang w:val="en-HK"/>
        </w:rPr>
        <w:t xml:space="preserve"> </w:t>
      </w:r>
      <w:r w:rsidRPr="00125758">
        <w:rPr>
          <w:vanish/>
          <w:sz w:val="14"/>
          <w:lang w:val="en-HK"/>
        </w:rPr>
        <w:t>medical</w:t>
      </w:r>
      <w:r w:rsidRPr="00083A9C">
        <w:rPr>
          <w:sz w:val="14"/>
          <w:lang w:val="en-HK"/>
        </w:rPr>
        <w:t xml:space="preserve"> </w:t>
      </w:r>
      <w:r w:rsidRPr="00125758">
        <w:rPr>
          <w:vanish/>
          <w:sz w:val="14"/>
          <w:lang w:val="en-HK"/>
        </w:rPr>
        <w:t>reasons)</w:t>
      </w:r>
      <w:r w:rsidRPr="00083A9C">
        <w:rPr>
          <w:sz w:val="14"/>
          <w:lang w:val="en-HK"/>
        </w:rPr>
        <w:t xml:space="preserve"> </w:t>
      </w:r>
      <w:r w:rsidRPr="00125758">
        <w:rPr>
          <w:vanish/>
          <w:sz w:val="14"/>
          <w:lang w:val="en-HK"/>
        </w:rPr>
        <w:t>work</w:t>
      </w:r>
      <w:r w:rsidRPr="00125758">
        <w:rPr>
          <w:rStyle w:val="StyleUnderline"/>
          <w:vanish/>
          <w:sz w:val="14"/>
          <w:u w:val="none"/>
          <w:lang w:val="en-HK"/>
        </w:rPr>
        <w:t>.</w:t>
      </w:r>
      <w:r w:rsidRPr="00083A9C">
        <w:rPr>
          <w:rStyle w:val="StyleUnderline"/>
          <w:sz w:val="14"/>
          <w:u w:val="none"/>
          <w:lang w:val="en-HK"/>
        </w:rPr>
        <w:t xml:space="preserve"> </w:t>
      </w:r>
      <w:r w:rsidRPr="00125758">
        <w:rPr>
          <w:rStyle w:val="StyleUnderline"/>
          <w:vanish/>
          <w:sz w:val="14"/>
          <w:u w:val="none"/>
          <w:lang w:val="en-HK"/>
        </w:rPr>
        <w:t>State</w:t>
      </w:r>
      <w:r w:rsidRPr="00083A9C">
        <w:rPr>
          <w:rStyle w:val="StyleUnderline"/>
          <w:sz w:val="14"/>
          <w:u w:val="none"/>
          <w:lang w:val="en-HK"/>
        </w:rPr>
        <w:t xml:space="preserve"> </w:t>
      </w:r>
      <w:r w:rsidRPr="00125758">
        <w:rPr>
          <w:rStyle w:val="StyleUnderline"/>
          <w:vanish/>
          <w:sz w:val="14"/>
          <w:u w:val="none"/>
          <w:lang w:val="en-HK"/>
        </w:rPr>
        <w:t>prisoners</w:t>
      </w:r>
      <w:r w:rsidRPr="00083A9C">
        <w:rPr>
          <w:rStyle w:val="StyleUnderline"/>
          <w:sz w:val="14"/>
          <w:u w:val="none"/>
          <w:lang w:val="en-HK"/>
        </w:rPr>
        <w:t xml:space="preserve"> </w:t>
      </w:r>
      <w:r w:rsidRPr="00125758">
        <w:rPr>
          <w:rStyle w:val="StyleUnderline"/>
          <w:vanish/>
          <w:sz w:val="14"/>
          <w:u w:val="none"/>
          <w:lang w:val="en-HK"/>
        </w:rPr>
        <w:t>are</w:t>
      </w:r>
      <w:r w:rsidRPr="00083A9C">
        <w:rPr>
          <w:rStyle w:val="StyleUnderline"/>
          <w:sz w:val="14"/>
          <w:u w:val="none"/>
          <w:lang w:val="en-HK"/>
        </w:rPr>
        <w:t xml:space="preserve"> </w:t>
      </w:r>
      <w:r w:rsidRPr="00125758">
        <w:rPr>
          <w:rStyle w:val="StyleUnderline"/>
          <w:vanish/>
          <w:sz w:val="14"/>
          <w:u w:val="none"/>
          <w:lang w:val="en-HK"/>
        </w:rPr>
        <w:t>in</w:t>
      </w:r>
      <w:r w:rsidRPr="00083A9C">
        <w:rPr>
          <w:rStyle w:val="StyleUnderline"/>
          <w:sz w:val="14"/>
          <w:u w:val="none"/>
          <w:lang w:val="en-HK"/>
        </w:rPr>
        <w:t xml:space="preserve"> </w:t>
      </w:r>
      <w:r w:rsidRPr="00125758">
        <w:rPr>
          <w:rStyle w:val="StyleUnderline"/>
          <w:vanish/>
          <w:sz w:val="14"/>
          <w:u w:val="none"/>
          <w:lang w:val="en-HK"/>
        </w:rPr>
        <w:t>the</w:t>
      </w:r>
      <w:r w:rsidRPr="00083A9C">
        <w:rPr>
          <w:rStyle w:val="StyleUnderline"/>
          <w:sz w:val="14"/>
          <w:u w:val="none"/>
          <w:lang w:val="en-HK"/>
        </w:rPr>
        <w:t xml:space="preserve"> </w:t>
      </w:r>
      <w:r w:rsidRPr="00125758">
        <w:rPr>
          <w:rStyle w:val="StyleUnderline"/>
          <w:vanish/>
          <w:sz w:val="14"/>
          <w:u w:val="none"/>
          <w:lang w:val="en-HK"/>
        </w:rPr>
        <w:t>same</w:t>
      </w:r>
      <w:r w:rsidRPr="00083A9C">
        <w:rPr>
          <w:rStyle w:val="StyleUnderline"/>
          <w:sz w:val="14"/>
          <w:u w:val="none"/>
          <w:lang w:val="en-HK"/>
        </w:rPr>
        <w:t xml:space="preserve"> </w:t>
      </w:r>
      <w:r w:rsidRPr="00125758">
        <w:rPr>
          <w:rStyle w:val="StyleUnderline"/>
          <w:vanish/>
          <w:sz w:val="14"/>
          <w:u w:val="none"/>
          <w:lang w:val="en-HK"/>
        </w:rPr>
        <w:t>boat;</w:t>
      </w:r>
      <w:r w:rsidRPr="00083A9C">
        <w:rPr>
          <w:rStyle w:val="StyleUnderline"/>
          <w:sz w:val="14"/>
          <w:u w:val="none"/>
          <w:lang w:val="en-HK"/>
        </w:rPr>
        <w:t xml:space="preserve"> </w:t>
      </w:r>
      <w:r w:rsidRPr="00125758">
        <w:rPr>
          <w:rStyle w:val="StyleUnderline"/>
          <w:vanish/>
          <w:sz w:val="14"/>
          <w:u w:val="none"/>
          <w:lang w:val="en-HK"/>
        </w:rPr>
        <w:t>according</w:t>
      </w:r>
      <w:r w:rsidRPr="00083A9C">
        <w:rPr>
          <w:rStyle w:val="StyleUnderline"/>
          <w:sz w:val="14"/>
          <w:u w:val="none"/>
          <w:lang w:val="en-HK"/>
        </w:rPr>
        <w:t xml:space="preserve"> </w:t>
      </w:r>
      <w:r w:rsidRPr="00125758">
        <w:rPr>
          <w:rStyle w:val="StyleUnderline"/>
          <w:vanish/>
          <w:sz w:val="14"/>
          <w:u w:val="none"/>
          <w:lang w:val="en-HK"/>
        </w:rPr>
        <w:t>to</w:t>
      </w:r>
      <w:r w:rsidRPr="00083A9C">
        <w:rPr>
          <w:rStyle w:val="StyleUnderline"/>
          <w:sz w:val="14"/>
          <w:u w:val="none"/>
          <w:lang w:val="en-HK"/>
        </w:rPr>
        <w:t xml:space="preserve"> </w:t>
      </w:r>
      <w:r w:rsidRPr="00125758">
        <w:rPr>
          <w:rStyle w:val="StyleUnderline"/>
          <w:vanish/>
          <w:sz w:val="14"/>
          <w:u w:val="none"/>
          <w:lang w:val="en-HK"/>
        </w:rPr>
        <w:t>Eric</w:t>
      </w:r>
      <w:r w:rsidRPr="00083A9C">
        <w:rPr>
          <w:rStyle w:val="StyleUnderline"/>
          <w:sz w:val="14"/>
          <w:u w:val="none"/>
          <w:lang w:val="en-HK"/>
        </w:rPr>
        <w:t xml:space="preserve"> </w:t>
      </w:r>
      <w:r w:rsidRPr="00125758">
        <w:rPr>
          <w:rStyle w:val="StyleUnderline"/>
          <w:vanish/>
          <w:sz w:val="14"/>
          <w:u w:val="none"/>
          <w:lang w:val="en-HK"/>
        </w:rPr>
        <w:t>Fink,</w:t>
      </w:r>
      <w:r w:rsidRPr="00083A9C">
        <w:rPr>
          <w:rStyle w:val="StyleUnderline"/>
          <w:sz w:val="14"/>
          <w:u w:val="none"/>
          <w:lang w:val="en-HK"/>
        </w:rPr>
        <w:t xml:space="preserve"> </w:t>
      </w:r>
      <w:r w:rsidRPr="00125758">
        <w:rPr>
          <w:rStyle w:val="StyleUnderline"/>
          <w:vanish/>
          <w:sz w:val="14"/>
          <w:u w:val="none"/>
          <w:lang w:val="en-HK"/>
        </w:rPr>
        <w:t>a</w:t>
      </w:r>
      <w:r w:rsidRPr="00083A9C">
        <w:rPr>
          <w:rStyle w:val="StyleUnderline"/>
          <w:sz w:val="14"/>
          <w:u w:val="none"/>
          <w:lang w:val="en-HK"/>
        </w:rPr>
        <w:t xml:space="preserve"> </w:t>
      </w:r>
      <w:r w:rsidRPr="00125758">
        <w:rPr>
          <w:rStyle w:val="StyleUnderline"/>
          <w:vanish/>
          <w:sz w:val="14"/>
          <w:u w:val="none"/>
          <w:lang w:val="en-HK"/>
        </w:rPr>
        <w:t>professor</w:t>
      </w:r>
      <w:r w:rsidRPr="00083A9C">
        <w:rPr>
          <w:rStyle w:val="StyleUnderline"/>
          <w:sz w:val="14"/>
          <w:u w:val="none"/>
          <w:lang w:val="en-HK"/>
        </w:rPr>
        <w:t xml:space="preserve"> </w:t>
      </w:r>
      <w:r w:rsidRPr="00125758">
        <w:rPr>
          <w:rStyle w:val="StyleUnderline"/>
          <w:vanish/>
          <w:sz w:val="14"/>
          <w:u w:val="none"/>
          <w:lang w:val="en-HK"/>
        </w:rPr>
        <w:t>at</w:t>
      </w:r>
      <w:r w:rsidRPr="00083A9C">
        <w:rPr>
          <w:rStyle w:val="StyleUnderline"/>
          <w:sz w:val="14"/>
          <w:u w:val="none"/>
          <w:lang w:val="en-HK"/>
        </w:rPr>
        <w:t xml:space="preserve"> </w:t>
      </w:r>
      <w:r w:rsidRPr="00125758">
        <w:rPr>
          <w:rStyle w:val="StyleUnderline"/>
          <w:vanish/>
          <w:sz w:val="14"/>
          <w:u w:val="none"/>
          <w:lang w:val="en-HK"/>
        </w:rPr>
        <w:t>Elon</w:t>
      </w:r>
      <w:r w:rsidRPr="00083A9C">
        <w:rPr>
          <w:rStyle w:val="StyleUnderline"/>
          <w:sz w:val="14"/>
          <w:u w:val="none"/>
          <w:lang w:val="en-HK"/>
        </w:rPr>
        <w:t xml:space="preserve"> </w:t>
      </w:r>
      <w:r w:rsidRPr="00125758">
        <w:rPr>
          <w:rStyle w:val="StyleUnderline"/>
          <w:vanish/>
          <w:sz w:val="14"/>
          <w:u w:val="none"/>
          <w:lang w:val="en-HK"/>
        </w:rPr>
        <w:t>Law</w:t>
      </w:r>
      <w:r w:rsidRPr="00083A9C">
        <w:rPr>
          <w:rStyle w:val="StyleUnderline"/>
          <w:sz w:val="14"/>
          <w:u w:val="none"/>
          <w:lang w:val="en-HK"/>
        </w:rPr>
        <w:t xml:space="preserve"> </w:t>
      </w:r>
      <w:r w:rsidRPr="00125758">
        <w:rPr>
          <w:rStyle w:val="StyleUnderline"/>
          <w:vanish/>
          <w:sz w:val="14"/>
          <w:u w:val="none"/>
          <w:lang w:val="en-HK"/>
        </w:rPr>
        <w:t>school,</w:t>
      </w:r>
      <w:r w:rsidRPr="00083A9C">
        <w:rPr>
          <w:rStyle w:val="StyleUnderline"/>
          <w:sz w:val="14"/>
          <w:u w:val="none"/>
          <w:lang w:val="en-HK"/>
        </w:rPr>
        <w:t xml:space="preserve"> </w:t>
      </w:r>
      <w:r w:rsidRPr="00125758">
        <w:rPr>
          <w:rStyle w:val="StyleUnderline"/>
          <w:vanish/>
          <w:sz w:val="14"/>
          <w:u w:val="none"/>
          <w:lang w:val="en-HK"/>
        </w:rPr>
        <w:t>in</w:t>
      </w:r>
      <w:r w:rsidRPr="00083A9C">
        <w:rPr>
          <w:rStyle w:val="StyleUnderline"/>
          <w:sz w:val="14"/>
          <w:u w:val="none"/>
          <w:lang w:val="en-HK"/>
        </w:rPr>
        <w:t xml:space="preserve"> </w:t>
      </w:r>
      <w:r w:rsidRPr="00125758">
        <w:rPr>
          <w:rStyle w:val="StyleUnderline"/>
          <w:vanish/>
          <w:sz w:val="14"/>
          <w:u w:val="none"/>
          <w:lang w:val="en-HK"/>
        </w:rPr>
        <w:t>all</w:t>
      </w:r>
      <w:r w:rsidRPr="00083A9C">
        <w:rPr>
          <w:rStyle w:val="StyleUnderline"/>
          <w:sz w:val="14"/>
          <w:u w:val="none"/>
          <w:lang w:val="en-HK"/>
        </w:rPr>
        <w:t xml:space="preserve"> </w:t>
      </w:r>
      <w:r w:rsidRPr="00125758">
        <w:rPr>
          <w:rStyle w:val="StyleUnderline"/>
          <w:vanish/>
          <w:sz w:val="14"/>
          <w:u w:val="none"/>
          <w:lang w:val="en-HK"/>
        </w:rPr>
        <w:t>or</w:t>
      </w:r>
      <w:r w:rsidRPr="00083A9C">
        <w:rPr>
          <w:rStyle w:val="StyleUnderline"/>
          <w:sz w:val="14"/>
          <w:u w:val="none"/>
          <w:lang w:val="en-HK"/>
        </w:rPr>
        <w:t xml:space="preserve"> </w:t>
      </w:r>
      <w:r w:rsidRPr="00125758">
        <w:rPr>
          <w:rStyle w:val="StyleUnderline"/>
          <w:vanish/>
          <w:sz w:val="14"/>
          <w:u w:val="none"/>
          <w:lang w:val="en-HK"/>
        </w:rPr>
        <w:t>nearly</w:t>
      </w:r>
      <w:r w:rsidRPr="00083A9C">
        <w:rPr>
          <w:rStyle w:val="StyleUnderline"/>
          <w:lang w:val="en-HK"/>
        </w:rPr>
        <w:t xml:space="preserve"> </w:t>
      </w:r>
      <w:r w:rsidRPr="00083A9C">
        <w:rPr>
          <w:rStyle w:val="StyleUnderline"/>
          <w:highlight w:val="yellow"/>
          <w:lang w:val="en-HK"/>
        </w:rPr>
        <w:t>all US states prisoners must work</w:t>
      </w:r>
      <w:r w:rsidRPr="00125758">
        <w:rPr>
          <w:rStyle w:val="StyleUnderline"/>
          <w:vanish/>
          <w:lang w:val="en-HK"/>
        </w:rPr>
        <w:t>.</w:t>
      </w:r>
      <w:r w:rsidRPr="00083A9C">
        <w:rPr>
          <w:rStyle w:val="StyleUnderline"/>
          <w:lang w:val="en-HK"/>
        </w:rPr>
        <w:t xml:space="preserve"> </w:t>
      </w:r>
      <w:r w:rsidRPr="00083A9C">
        <w:rPr>
          <w:rStyle w:val="StyleUnderline"/>
          <w:highlight w:val="yellow"/>
          <w:lang w:val="en-HK"/>
        </w:rPr>
        <w:t>If they refuse, they can be punished with solitary confinement, revoking visitation</w:t>
      </w:r>
      <w:r w:rsidRPr="00125758">
        <w:rPr>
          <w:rStyle w:val="StyleUnderline"/>
          <w:vanish/>
          <w:sz w:val="14"/>
          <w:u w:val="none"/>
          <w:lang w:val="en-HK"/>
        </w:rPr>
        <w:t>,</w:t>
      </w:r>
      <w:r w:rsidRPr="00083A9C">
        <w:rPr>
          <w:rStyle w:val="StyleUnderline"/>
          <w:sz w:val="14"/>
          <w:u w:val="none"/>
          <w:lang w:val="en-HK"/>
        </w:rPr>
        <w:t xml:space="preserve"> </w:t>
      </w:r>
      <w:r w:rsidRPr="00125758">
        <w:rPr>
          <w:rStyle w:val="StyleUnderline"/>
          <w:vanish/>
          <w:sz w:val="14"/>
          <w:u w:val="none"/>
          <w:lang w:val="en-HK"/>
        </w:rPr>
        <w:t>or</w:t>
      </w:r>
      <w:r w:rsidRPr="00083A9C">
        <w:rPr>
          <w:rStyle w:val="StyleUnderline"/>
          <w:sz w:val="14"/>
          <w:u w:val="none"/>
          <w:lang w:val="en-HK"/>
        </w:rPr>
        <w:t xml:space="preserve"> </w:t>
      </w:r>
      <w:r w:rsidRPr="00125758">
        <w:rPr>
          <w:rStyle w:val="StyleUnderline"/>
          <w:vanish/>
          <w:sz w:val="14"/>
          <w:u w:val="none"/>
          <w:lang w:val="en-HK"/>
        </w:rPr>
        <w:t>other</w:t>
      </w:r>
      <w:r w:rsidRPr="00083A9C">
        <w:rPr>
          <w:rStyle w:val="StyleUnderline"/>
          <w:sz w:val="14"/>
          <w:u w:val="none"/>
          <w:lang w:val="en-HK"/>
        </w:rPr>
        <w:t xml:space="preserve"> </w:t>
      </w:r>
      <w:r w:rsidRPr="00125758">
        <w:rPr>
          <w:rStyle w:val="StyleUnderline"/>
          <w:vanish/>
          <w:sz w:val="14"/>
          <w:u w:val="none"/>
          <w:lang w:val="en-HK"/>
        </w:rPr>
        <w:t>measures.</w:t>
      </w:r>
      <w:r w:rsidRPr="00083A9C">
        <w:rPr>
          <w:sz w:val="14"/>
          <w:lang w:val="en-HK"/>
        </w:rPr>
        <w:t xml:space="preserve"> </w:t>
      </w:r>
      <w:r w:rsidRPr="00125758">
        <w:rPr>
          <w:vanish/>
          <w:sz w:val="14"/>
          <w:lang w:val="en-HK"/>
        </w:rPr>
        <w:t>Inmates</w:t>
      </w:r>
      <w:r w:rsidRPr="00083A9C">
        <w:rPr>
          <w:sz w:val="14"/>
          <w:lang w:val="en-HK"/>
        </w:rPr>
        <w:t xml:space="preserve"> </w:t>
      </w:r>
      <w:r w:rsidRPr="00125758">
        <w:rPr>
          <w:vanish/>
          <w:sz w:val="14"/>
          <w:lang w:val="en-HK"/>
        </w:rPr>
        <w:t>receive</w:t>
      </w:r>
      <w:r w:rsidRPr="00083A9C">
        <w:rPr>
          <w:sz w:val="14"/>
          <w:lang w:val="en-HK"/>
        </w:rPr>
        <w:t xml:space="preserve"> </w:t>
      </w:r>
      <w:r w:rsidRPr="00125758">
        <w:rPr>
          <w:vanish/>
          <w:sz w:val="14"/>
          <w:lang w:val="en-HK"/>
        </w:rPr>
        <w:t>very</w:t>
      </w:r>
      <w:r w:rsidRPr="00083A9C">
        <w:rPr>
          <w:sz w:val="14"/>
          <w:lang w:val="en-HK"/>
        </w:rPr>
        <w:t xml:space="preserve"> </w:t>
      </w:r>
      <w:r w:rsidRPr="00125758">
        <w:rPr>
          <w:vanish/>
          <w:sz w:val="14"/>
          <w:lang w:val="en-HK"/>
        </w:rPr>
        <w:t>little</w:t>
      </w:r>
      <w:r w:rsidRPr="00083A9C">
        <w:rPr>
          <w:sz w:val="14"/>
          <w:lang w:val="en-HK"/>
        </w:rPr>
        <w:t xml:space="preserve"> </w:t>
      </w:r>
      <w:r w:rsidRPr="00125758">
        <w:rPr>
          <w:vanish/>
          <w:sz w:val="14"/>
          <w:lang w:val="en-HK"/>
        </w:rPr>
        <w:t>pay</w:t>
      </w:r>
      <w:r w:rsidRPr="00083A9C">
        <w:rPr>
          <w:sz w:val="14"/>
          <w:lang w:val="en-HK"/>
        </w:rPr>
        <w:t xml:space="preserve"> </w:t>
      </w:r>
      <w:r w:rsidRPr="00125758">
        <w:rPr>
          <w:vanish/>
          <w:sz w:val="14"/>
          <w:lang w:val="en-HK"/>
        </w:rPr>
        <w:t>for</w:t>
      </w:r>
      <w:r w:rsidRPr="00083A9C">
        <w:rPr>
          <w:sz w:val="14"/>
          <w:lang w:val="en-HK"/>
        </w:rPr>
        <w:t xml:space="preserve"> </w:t>
      </w:r>
      <w:r w:rsidRPr="00125758">
        <w:rPr>
          <w:vanish/>
          <w:sz w:val="14"/>
          <w:lang w:val="en-HK"/>
        </w:rPr>
        <w:t>their</w:t>
      </w:r>
      <w:r w:rsidRPr="00083A9C">
        <w:rPr>
          <w:sz w:val="14"/>
          <w:lang w:val="en-HK"/>
        </w:rPr>
        <w:t xml:space="preserve"> </w:t>
      </w:r>
      <w:r w:rsidRPr="00125758">
        <w:rPr>
          <w:vanish/>
          <w:sz w:val="14"/>
          <w:lang w:val="en-HK"/>
        </w:rPr>
        <w:t>labor—in</w:t>
      </w:r>
      <w:r w:rsidRPr="00083A9C">
        <w:rPr>
          <w:sz w:val="14"/>
          <w:lang w:val="en-HK"/>
        </w:rPr>
        <w:t xml:space="preserve"> </w:t>
      </w:r>
      <w:r w:rsidRPr="00125758">
        <w:rPr>
          <w:vanish/>
          <w:sz w:val="14"/>
          <w:lang w:val="en-HK"/>
        </w:rPr>
        <w:t>federal</w:t>
      </w:r>
      <w:r w:rsidRPr="00083A9C">
        <w:rPr>
          <w:sz w:val="14"/>
          <w:lang w:val="en-HK"/>
        </w:rPr>
        <w:t xml:space="preserve"> </w:t>
      </w:r>
      <w:r w:rsidRPr="00125758">
        <w:rPr>
          <w:vanish/>
          <w:sz w:val="14"/>
          <w:lang w:val="en-HK"/>
        </w:rPr>
        <w:t>prisons</w:t>
      </w:r>
      <w:r w:rsidRPr="00083A9C">
        <w:rPr>
          <w:sz w:val="14"/>
          <w:lang w:val="en-HK"/>
        </w:rPr>
        <w:t xml:space="preserve"> </w:t>
      </w:r>
      <w:r w:rsidRPr="00125758">
        <w:rPr>
          <w:vanish/>
          <w:sz w:val="14"/>
          <w:lang w:val="en-HK"/>
        </w:rPr>
        <w:t>it</w:t>
      </w:r>
      <w:r w:rsidRPr="00083A9C">
        <w:rPr>
          <w:sz w:val="14"/>
          <w:lang w:val="en-HK"/>
        </w:rPr>
        <w:t xml:space="preserve"> </w:t>
      </w:r>
      <w:r w:rsidRPr="00125758">
        <w:rPr>
          <w:vanish/>
          <w:sz w:val="14"/>
          <w:lang w:val="en-HK"/>
        </w:rPr>
        <w:t>ranges</w:t>
      </w:r>
      <w:r w:rsidRPr="00083A9C">
        <w:rPr>
          <w:sz w:val="14"/>
          <w:lang w:val="en-HK"/>
        </w:rPr>
        <w:t xml:space="preserve"> </w:t>
      </w:r>
      <w:r w:rsidRPr="00125758">
        <w:rPr>
          <w:vanish/>
          <w:sz w:val="14"/>
          <w:lang w:val="en-HK"/>
        </w:rPr>
        <w:t>from</w:t>
      </w:r>
      <w:r w:rsidRPr="00083A9C">
        <w:rPr>
          <w:sz w:val="14"/>
          <w:lang w:val="en-HK"/>
        </w:rPr>
        <w:t xml:space="preserve"> </w:t>
      </w:r>
      <w:r w:rsidRPr="00125758">
        <w:rPr>
          <w:vanish/>
          <w:sz w:val="14"/>
          <w:lang w:val="en-HK"/>
        </w:rPr>
        <w:t>$0.12</w:t>
      </w:r>
      <w:r w:rsidRPr="00083A9C">
        <w:rPr>
          <w:sz w:val="14"/>
          <w:lang w:val="en-HK"/>
        </w:rPr>
        <w:t xml:space="preserve"> </w:t>
      </w:r>
      <w:r w:rsidRPr="00125758">
        <w:rPr>
          <w:vanish/>
          <w:sz w:val="14"/>
          <w:lang w:val="en-HK"/>
        </w:rPr>
        <w:t>to</w:t>
      </w:r>
      <w:r w:rsidRPr="00083A9C">
        <w:rPr>
          <w:sz w:val="14"/>
          <w:lang w:val="en-HK"/>
        </w:rPr>
        <w:t xml:space="preserve"> </w:t>
      </w:r>
      <w:r w:rsidRPr="00125758">
        <w:rPr>
          <w:vanish/>
          <w:sz w:val="14"/>
          <w:lang w:val="en-HK"/>
        </w:rPr>
        <w:t>$0.40</w:t>
      </w:r>
      <w:r w:rsidRPr="00083A9C">
        <w:rPr>
          <w:sz w:val="14"/>
          <w:lang w:val="en-HK"/>
        </w:rPr>
        <w:t xml:space="preserve"> </w:t>
      </w:r>
      <w:r w:rsidRPr="00125758">
        <w:rPr>
          <w:vanish/>
          <w:sz w:val="14"/>
          <w:lang w:val="en-HK"/>
        </w:rPr>
        <w:t>an</w:t>
      </w:r>
      <w:r w:rsidRPr="00083A9C">
        <w:rPr>
          <w:sz w:val="14"/>
          <w:lang w:val="en-HK"/>
        </w:rPr>
        <w:t xml:space="preserve"> </w:t>
      </w:r>
      <w:r w:rsidRPr="00125758">
        <w:rPr>
          <w:vanish/>
          <w:sz w:val="14"/>
          <w:lang w:val="en-HK"/>
        </w:rPr>
        <w:t>hour.</w:t>
      </w:r>
      <w:r w:rsidRPr="00083A9C">
        <w:rPr>
          <w:sz w:val="14"/>
          <w:lang w:val="en-HK"/>
        </w:rPr>
        <w:t xml:space="preserve"> </w:t>
      </w:r>
      <w:r w:rsidRPr="00125758">
        <w:rPr>
          <w:vanish/>
          <w:sz w:val="14"/>
          <w:lang w:val="en-HK"/>
        </w:rPr>
        <w:t>In</w:t>
      </w:r>
      <w:r w:rsidRPr="00083A9C">
        <w:rPr>
          <w:sz w:val="14"/>
          <w:lang w:val="en-HK"/>
        </w:rPr>
        <w:t xml:space="preserve"> </w:t>
      </w:r>
      <w:r w:rsidRPr="00125758">
        <w:rPr>
          <w:vanish/>
          <w:sz w:val="14"/>
          <w:lang w:val="en-HK"/>
        </w:rPr>
        <w:t>some</w:t>
      </w:r>
      <w:r w:rsidRPr="00083A9C">
        <w:rPr>
          <w:sz w:val="14"/>
          <w:lang w:val="en-HK"/>
        </w:rPr>
        <w:t xml:space="preserve"> </w:t>
      </w:r>
      <w:r w:rsidRPr="00125758">
        <w:rPr>
          <w:vanish/>
          <w:sz w:val="14"/>
          <w:lang w:val="en-HK"/>
        </w:rPr>
        <w:t>states,</w:t>
      </w:r>
      <w:r w:rsidRPr="00083A9C">
        <w:rPr>
          <w:sz w:val="14"/>
          <w:lang w:val="en-HK"/>
        </w:rPr>
        <w:t xml:space="preserve"> </w:t>
      </w:r>
      <w:r w:rsidRPr="00125758">
        <w:rPr>
          <w:vanish/>
          <w:sz w:val="14"/>
          <w:lang w:val="en-HK"/>
        </w:rPr>
        <w:t>like</w:t>
      </w:r>
      <w:r w:rsidRPr="00083A9C">
        <w:rPr>
          <w:sz w:val="14"/>
          <w:lang w:val="en-HK"/>
        </w:rPr>
        <w:t xml:space="preserve"> </w:t>
      </w:r>
      <w:r w:rsidRPr="00125758">
        <w:rPr>
          <w:vanish/>
          <w:sz w:val="14"/>
          <w:lang w:val="en-HK"/>
        </w:rPr>
        <w:t>Texas,</w:t>
      </w:r>
      <w:r w:rsidRPr="00083A9C">
        <w:rPr>
          <w:sz w:val="14"/>
          <w:lang w:val="en-HK"/>
        </w:rPr>
        <w:t xml:space="preserve"> </w:t>
      </w:r>
      <w:r w:rsidRPr="00125758">
        <w:rPr>
          <w:vanish/>
          <w:sz w:val="14"/>
          <w:lang w:val="en-HK"/>
        </w:rPr>
        <w:t>those</w:t>
      </w:r>
      <w:r w:rsidRPr="00083A9C">
        <w:rPr>
          <w:sz w:val="14"/>
          <w:lang w:val="en-HK"/>
        </w:rPr>
        <w:t xml:space="preserve"> </w:t>
      </w:r>
      <w:r w:rsidRPr="00125758">
        <w:rPr>
          <w:vanish/>
          <w:sz w:val="14"/>
          <w:lang w:val="en-HK"/>
        </w:rPr>
        <w:t>held</w:t>
      </w:r>
      <w:r w:rsidRPr="00083A9C">
        <w:rPr>
          <w:sz w:val="14"/>
          <w:lang w:val="en-HK"/>
        </w:rPr>
        <w:t xml:space="preserve"> </w:t>
      </w:r>
      <w:r w:rsidRPr="00125758">
        <w:rPr>
          <w:vanish/>
          <w:sz w:val="14"/>
          <w:lang w:val="en-HK"/>
        </w:rPr>
        <w:t>at</w:t>
      </w:r>
      <w:r w:rsidRPr="00083A9C">
        <w:rPr>
          <w:sz w:val="14"/>
          <w:lang w:val="en-HK"/>
        </w:rPr>
        <w:t xml:space="preserve"> </w:t>
      </w:r>
      <w:r w:rsidRPr="00125758">
        <w:rPr>
          <w:vanish/>
          <w:sz w:val="14"/>
          <w:lang w:val="en-HK"/>
        </w:rPr>
        <w:t>state</w:t>
      </w:r>
      <w:r w:rsidRPr="00083A9C">
        <w:rPr>
          <w:sz w:val="14"/>
          <w:lang w:val="en-HK"/>
        </w:rPr>
        <w:t xml:space="preserve"> </w:t>
      </w:r>
      <w:r w:rsidRPr="00125758">
        <w:rPr>
          <w:vanish/>
          <w:sz w:val="14"/>
          <w:lang w:val="en-HK"/>
        </w:rPr>
        <w:t>prisons</w:t>
      </w:r>
      <w:r w:rsidRPr="00083A9C">
        <w:rPr>
          <w:sz w:val="14"/>
          <w:lang w:val="en-HK"/>
        </w:rPr>
        <w:t xml:space="preserve"> </w:t>
      </w:r>
      <w:r w:rsidRPr="00125758">
        <w:rPr>
          <w:vanish/>
          <w:sz w:val="14"/>
          <w:lang w:val="en-HK"/>
        </w:rPr>
        <w:t>receive</w:t>
      </w:r>
      <w:r w:rsidRPr="00083A9C">
        <w:rPr>
          <w:sz w:val="14"/>
          <w:lang w:val="en-HK"/>
        </w:rPr>
        <w:t xml:space="preserve"> </w:t>
      </w:r>
      <w:r w:rsidRPr="00125758">
        <w:rPr>
          <w:vanish/>
          <w:sz w:val="14"/>
          <w:lang w:val="en-HK"/>
        </w:rPr>
        <w:t>zero</w:t>
      </w:r>
      <w:r w:rsidRPr="00083A9C">
        <w:rPr>
          <w:sz w:val="14"/>
          <w:lang w:val="en-HK"/>
        </w:rPr>
        <w:t xml:space="preserve"> </w:t>
      </w:r>
      <w:r w:rsidRPr="00125758">
        <w:rPr>
          <w:vanish/>
          <w:sz w:val="14"/>
          <w:lang w:val="en-HK"/>
        </w:rPr>
        <w:t>compensation.</w:t>
      </w:r>
      <w:r w:rsidRPr="00083A9C">
        <w:rPr>
          <w:sz w:val="14"/>
          <w:lang w:val="en-HK"/>
        </w:rPr>
        <w:t xml:space="preserve"> </w:t>
      </w:r>
      <w:r w:rsidRPr="00125758">
        <w:rPr>
          <w:vanish/>
          <w:sz w:val="14"/>
          <w:lang w:val="en-HK"/>
        </w:rPr>
        <w:t>The</w:t>
      </w:r>
      <w:r w:rsidRPr="00083A9C">
        <w:rPr>
          <w:sz w:val="14"/>
          <w:lang w:val="en-HK"/>
        </w:rPr>
        <w:t xml:space="preserve"> </w:t>
      </w:r>
      <w:r w:rsidRPr="00125758">
        <w:rPr>
          <w:vanish/>
          <w:sz w:val="14"/>
          <w:lang w:val="en-HK"/>
        </w:rPr>
        <w:t>majority</w:t>
      </w:r>
      <w:r w:rsidRPr="00083A9C">
        <w:rPr>
          <w:sz w:val="14"/>
          <w:lang w:val="en-HK"/>
        </w:rPr>
        <w:t xml:space="preserve"> </w:t>
      </w:r>
      <w:r w:rsidRPr="00125758">
        <w:rPr>
          <w:vanish/>
          <w:sz w:val="14"/>
          <w:lang w:val="en-HK"/>
        </w:rPr>
        <w:t>of</w:t>
      </w:r>
      <w:r w:rsidRPr="00083A9C">
        <w:rPr>
          <w:sz w:val="14"/>
          <w:lang w:val="en-HK"/>
        </w:rPr>
        <w:t xml:space="preserve"> </w:t>
      </w:r>
      <w:r w:rsidRPr="00125758">
        <w:rPr>
          <w:vanish/>
          <w:sz w:val="14"/>
          <w:lang w:val="en-HK"/>
        </w:rPr>
        <w:t>inmates</w:t>
      </w:r>
      <w:r w:rsidRPr="00083A9C">
        <w:rPr>
          <w:sz w:val="14"/>
          <w:lang w:val="en-HK"/>
        </w:rPr>
        <w:t xml:space="preserve"> </w:t>
      </w:r>
      <w:r w:rsidRPr="00125758">
        <w:rPr>
          <w:vanish/>
          <w:sz w:val="14"/>
          <w:lang w:val="en-HK"/>
        </w:rPr>
        <w:t>work</w:t>
      </w:r>
      <w:r w:rsidRPr="00083A9C">
        <w:rPr>
          <w:sz w:val="14"/>
          <w:lang w:val="en-HK"/>
        </w:rPr>
        <w:t xml:space="preserve"> </w:t>
      </w:r>
      <w:r w:rsidRPr="00125758">
        <w:rPr>
          <w:vanish/>
          <w:sz w:val="14"/>
          <w:lang w:val="en-HK"/>
        </w:rPr>
        <w:t>on</w:t>
      </w:r>
      <w:r w:rsidRPr="00083A9C">
        <w:rPr>
          <w:sz w:val="14"/>
          <w:lang w:val="en-HK"/>
        </w:rPr>
        <w:t xml:space="preserve"> </w:t>
      </w:r>
      <w:r w:rsidRPr="00125758">
        <w:rPr>
          <w:vanish/>
          <w:sz w:val="14"/>
          <w:lang w:val="en-HK"/>
        </w:rPr>
        <w:t>prison</w:t>
      </w:r>
      <w:r w:rsidRPr="00083A9C">
        <w:rPr>
          <w:sz w:val="14"/>
          <w:lang w:val="en-HK"/>
        </w:rPr>
        <w:t xml:space="preserve"> </w:t>
      </w:r>
      <w:r w:rsidRPr="00125758">
        <w:rPr>
          <w:vanish/>
          <w:sz w:val="14"/>
          <w:lang w:val="en-HK"/>
        </w:rPr>
        <w:t>maintenance</w:t>
      </w:r>
      <w:r w:rsidRPr="00083A9C">
        <w:rPr>
          <w:sz w:val="14"/>
          <w:lang w:val="en-HK"/>
        </w:rPr>
        <w:t xml:space="preserve"> </w:t>
      </w:r>
      <w:r w:rsidRPr="00125758">
        <w:rPr>
          <w:vanish/>
          <w:sz w:val="14"/>
          <w:lang w:val="en-HK"/>
        </w:rPr>
        <w:t>and</w:t>
      </w:r>
      <w:r w:rsidRPr="00083A9C">
        <w:rPr>
          <w:sz w:val="14"/>
          <w:lang w:val="en-HK"/>
        </w:rPr>
        <w:t xml:space="preserve"> </w:t>
      </w:r>
      <w:r w:rsidRPr="00125758">
        <w:rPr>
          <w:vanish/>
          <w:sz w:val="14"/>
          <w:lang w:val="en-HK"/>
        </w:rPr>
        <w:t>upkeep—cleaning,</w:t>
      </w:r>
      <w:r w:rsidRPr="00083A9C">
        <w:rPr>
          <w:sz w:val="14"/>
          <w:lang w:val="en-HK"/>
        </w:rPr>
        <w:t xml:space="preserve"> </w:t>
      </w:r>
      <w:r w:rsidRPr="00125758">
        <w:rPr>
          <w:vanish/>
          <w:sz w:val="14"/>
          <w:lang w:val="en-HK"/>
        </w:rPr>
        <w:t>cooking,</w:t>
      </w:r>
      <w:r w:rsidRPr="00083A9C">
        <w:rPr>
          <w:sz w:val="14"/>
          <w:lang w:val="en-HK"/>
        </w:rPr>
        <w:t xml:space="preserve"> </w:t>
      </w:r>
      <w:r w:rsidRPr="00125758">
        <w:rPr>
          <w:vanish/>
          <w:sz w:val="14"/>
          <w:lang w:val="en-HK"/>
        </w:rPr>
        <w:t>etc.—but</w:t>
      </w:r>
      <w:r w:rsidRPr="00083A9C">
        <w:rPr>
          <w:sz w:val="14"/>
          <w:lang w:val="en-HK"/>
        </w:rPr>
        <w:t xml:space="preserve"> </w:t>
      </w:r>
      <w:r w:rsidRPr="00125758">
        <w:rPr>
          <w:vanish/>
          <w:sz w:val="14"/>
          <w:lang w:val="en-HK"/>
        </w:rPr>
        <w:t>approximately</w:t>
      </w:r>
      <w:r w:rsidRPr="00083A9C">
        <w:rPr>
          <w:sz w:val="14"/>
          <w:lang w:val="en-HK"/>
        </w:rPr>
        <w:t xml:space="preserve"> </w:t>
      </w:r>
      <w:r w:rsidRPr="00125758">
        <w:rPr>
          <w:vanish/>
          <w:sz w:val="14"/>
          <w:lang w:val="en-HK"/>
        </w:rPr>
        <w:t>80,000</w:t>
      </w:r>
      <w:r w:rsidRPr="00083A9C">
        <w:rPr>
          <w:sz w:val="14"/>
          <w:lang w:val="en-HK"/>
        </w:rPr>
        <w:t xml:space="preserve"> </w:t>
      </w:r>
      <w:r w:rsidRPr="00125758">
        <w:rPr>
          <w:vanish/>
          <w:sz w:val="14"/>
          <w:lang w:val="en-HK"/>
        </w:rPr>
        <w:t>do</w:t>
      </w:r>
      <w:r w:rsidRPr="00083A9C">
        <w:rPr>
          <w:sz w:val="14"/>
          <w:lang w:val="en-HK"/>
        </w:rPr>
        <w:t xml:space="preserve"> </w:t>
      </w:r>
      <w:r w:rsidRPr="00125758">
        <w:rPr>
          <w:vanish/>
          <w:sz w:val="14"/>
          <w:lang w:val="en-HK"/>
        </w:rPr>
        <w:t>work</w:t>
      </w:r>
      <w:r w:rsidRPr="00083A9C">
        <w:rPr>
          <w:sz w:val="14"/>
          <w:lang w:val="en-HK"/>
        </w:rPr>
        <w:t xml:space="preserve"> </w:t>
      </w:r>
      <w:r w:rsidRPr="00125758">
        <w:rPr>
          <w:vanish/>
          <w:sz w:val="14"/>
          <w:lang w:val="en-HK"/>
        </w:rPr>
        <w:t>for</w:t>
      </w:r>
      <w:r w:rsidRPr="00083A9C">
        <w:rPr>
          <w:sz w:val="14"/>
          <w:lang w:val="en-HK"/>
        </w:rPr>
        <w:t xml:space="preserve"> </w:t>
      </w:r>
      <w:r w:rsidRPr="00125758">
        <w:rPr>
          <w:vanish/>
          <w:sz w:val="14"/>
          <w:lang w:val="en-HK"/>
        </w:rPr>
        <w:t>the</w:t>
      </w:r>
      <w:r w:rsidRPr="00083A9C">
        <w:rPr>
          <w:sz w:val="14"/>
          <w:lang w:val="en-HK"/>
        </w:rPr>
        <w:t xml:space="preserve"> </w:t>
      </w:r>
      <w:r w:rsidRPr="00125758">
        <w:rPr>
          <w:vanish/>
          <w:sz w:val="14"/>
          <w:lang w:val="en-HK"/>
        </w:rPr>
        <w:t>outside</w:t>
      </w:r>
      <w:r w:rsidRPr="00083A9C">
        <w:rPr>
          <w:sz w:val="14"/>
          <w:lang w:val="en-HK"/>
        </w:rPr>
        <w:t xml:space="preserve"> </w:t>
      </w:r>
      <w:r w:rsidRPr="00125758">
        <w:rPr>
          <w:vanish/>
          <w:sz w:val="14"/>
          <w:lang w:val="en-HK"/>
        </w:rPr>
        <w:t>world.</w:t>
      </w:r>
      <w:r w:rsidRPr="00083A9C">
        <w:rPr>
          <w:sz w:val="14"/>
          <w:lang w:val="en-HK"/>
        </w:rPr>
        <w:t xml:space="preserve"> </w:t>
      </w:r>
      <w:r w:rsidRPr="00125758">
        <w:rPr>
          <w:vanish/>
          <w:sz w:val="14"/>
          <w:lang w:val="en-HK"/>
        </w:rPr>
        <w:t>Sometimes</w:t>
      </w:r>
      <w:r w:rsidRPr="00083A9C">
        <w:rPr>
          <w:sz w:val="14"/>
          <w:lang w:val="en-HK"/>
        </w:rPr>
        <w:t xml:space="preserve"> </w:t>
      </w:r>
      <w:r w:rsidRPr="00125758">
        <w:rPr>
          <w:vanish/>
          <w:sz w:val="14"/>
          <w:lang w:val="en-HK"/>
        </w:rPr>
        <w:t>these</w:t>
      </w:r>
      <w:r w:rsidRPr="00083A9C">
        <w:rPr>
          <w:sz w:val="14"/>
          <w:lang w:val="en-HK"/>
        </w:rPr>
        <w:t xml:space="preserve"> </w:t>
      </w:r>
      <w:r w:rsidRPr="00125758">
        <w:rPr>
          <w:vanish/>
          <w:sz w:val="14"/>
          <w:lang w:val="en-HK"/>
        </w:rPr>
        <w:t>jobs</w:t>
      </w:r>
      <w:r w:rsidRPr="00083A9C">
        <w:rPr>
          <w:sz w:val="14"/>
          <w:lang w:val="en-HK"/>
        </w:rPr>
        <w:t xml:space="preserve"> </w:t>
      </w:r>
      <w:r w:rsidRPr="00125758">
        <w:rPr>
          <w:vanish/>
          <w:sz w:val="14"/>
          <w:lang w:val="en-HK"/>
        </w:rPr>
        <w:t>are</w:t>
      </w:r>
      <w:r w:rsidRPr="00083A9C">
        <w:rPr>
          <w:sz w:val="14"/>
          <w:lang w:val="en-HK"/>
        </w:rPr>
        <w:t xml:space="preserve"> </w:t>
      </w:r>
      <w:r w:rsidRPr="00125758">
        <w:rPr>
          <w:vanish/>
          <w:sz w:val="14"/>
          <w:lang w:val="en-HK"/>
        </w:rPr>
        <w:t>the</w:t>
      </w:r>
      <w:r w:rsidRPr="00083A9C">
        <w:rPr>
          <w:sz w:val="14"/>
          <w:lang w:val="en-HK"/>
        </w:rPr>
        <w:t xml:space="preserve"> </w:t>
      </w:r>
      <w:r w:rsidRPr="00125758">
        <w:rPr>
          <w:vanish/>
          <w:sz w:val="14"/>
          <w:lang w:val="en-HK"/>
        </w:rPr>
        <w:t>result</w:t>
      </w:r>
      <w:r w:rsidRPr="00083A9C">
        <w:rPr>
          <w:sz w:val="14"/>
          <w:lang w:val="en-HK"/>
        </w:rPr>
        <w:t xml:space="preserve"> </w:t>
      </w:r>
      <w:r w:rsidRPr="00125758">
        <w:rPr>
          <w:vanish/>
          <w:sz w:val="14"/>
          <w:lang w:val="en-HK"/>
        </w:rPr>
        <w:t>of</w:t>
      </w:r>
      <w:r w:rsidRPr="00083A9C">
        <w:rPr>
          <w:sz w:val="14"/>
          <w:lang w:val="en-HK"/>
        </w:rPr>
        <w:t xml:space="preserve"> </w:t>
      </w:r>
      <w:r w:rsidRPr="00125758">
        <w:rPr>
          <w:vanish/>
          <w:sz w:val="14"/>
          <w:lang w:val="en-HK"/>
        </w:rPr>
        <w:t>government</w:t>
      </w:r>
      <w:r w:rsidRPr="00083A9C">
        <w:rPr>
          <w:sz w:val="14"/>
          <w:lang w:val="en-HK"/>
        </w:rPr>
        <w:t xml:space="preserve"> </w:t>
      </w:r>
      <w:r w:rsidRPr="00125758">
        <w:rPr>
          <w:vanish/>
          <w:sz w:val="14"/>
          <w:lang w:val="en-HK"/>
        </w:rPr>
        <w:t>contracts;</w:t>
      </w:r>
      <w:r w:rsidRPr="00083A9C">
        <w:rPr>
          <w:sz w:val="14"/>
          <w:lang w:val="en-HK"/>
        </w:rPr>
        <w:t xml:space="preserve"> </w:t>
      </w:r>
      <w:r w:rsidRPr="00125758">
        <w:rPr>
          <w:vanish/>
          <w:sz w:val="14"/>
          <w:lang w:val="en-HK"/>
        </w:rPr>
        <w:t>other</w:t>
      </w:r>
      <w:r w:rsidRPr="00083A9C">
        <w:rPr>
          <w:sz w:val="14"/>
          <w:lang w:val="en-HK"/>
        </w:rPr>
        <w:t xml:space="preserve"> </w:t>
      </w:r>
      <w:r w:rsidRPr="00125758">
        <w:rPr>
          <w:vanish/>
          <w:sz w:val="14"/>
          <w:lang w:val="en-HK"/>
        </w:rPr>
        <w:t>times,</w:t>
      </w:r>
      <w:r w:rsidRPr="00083A9C">
        <w:rPr>
          <w:sz w:val="14"/>
          <w:lang w:val="en-HK"/>
        </w:rPr>
        <w:t xml:space="preserve"> </w:t>
      </w:r>
      <w:r w:rsidRPr="00125758">
        <w:rPr>
          <w:vanish/>
          <w:sz w:val="14"/>
          <w:lang w:val="en-HK"/>
        </w:rPr>
        <w:t>prisoners</w:t>
      </w:r>
      <w:r w:rsidRPr="00083A9C">
        <w:rPr>
          <w:sz w:val="14"/>
          <w:lang w:val="en-HK"/>
        </w:rPr>
        <w:t xml:space="preserve"> </w:t>
      </w:r>
      <w:r w:rsidRPr="00125758">
        <w:rPr>
          <w:vanish/>
          <w:sz w:val="14"/>
          <w:lang w:val="en-HK"/>
        </w:rPr>
        <w:t>end</w:t>
      </w:r>
      <w:r w:rsidRPr="00083A9C">
        <w:rPr>
          <w:sz w:val="14"/>
          <w:lang w:val="en-HK"/>
        </w:rPr>
        <w:t xml:space="preserve"> </w:t>
      </w:r>
      <w:r w:rsidRPr="00125758">
        <w:rPr>
          <w:vanish/>
          <w:sz w:val="14"/>
          <w:lang w:val="en-HK"/>
        </w:rPr>
        <w:t>up</w:t>
      </w:r>
      <w:r w:rsidRPr="00083A9C">
        <w:rPr>
          <w:sz w:val="14"/>
          <w:lang w:val="en-HK"/>
        </w:rPr>
        <w:t xml:space="preserve"> </w:t>
      </w:r>
      <w:r w:rsidRPr="00125758">
        <w:rPr>
          <w:vanish/>
          <w:sz w:val="14"/>
          <w:lang w:val="en-HK"/>
        </w:rPr>
        <w:t>doing</w:t>
      </w:r>
      <w:r w:rsidRPr="00083A9C">
        <w:rPr>
          <w:sz w:val="14"/>
          <w:lang w:val="en-HK"/>
        </w:rPr>
        <w:t xml:space="preserve"> </w:t>
      </w:r>
      <w:r w:rsidRPr="00125758">
        <w:rPr>
          <w:vanish/>
          <w:sz w:val="14"/>
          <w:lang w:val="en-HK"/>
        </w:rPr>
        <w:t>work</w:t>
      </w:r>
      <w:r w:rsidRPr="00083A9C">
        <w:rPr>
          <w:sz w:val="14"/>
          <w:lang w:val="en-HK"/>
        </w:rPr>
        <w:t xml:space="preserve"> </w:t>
      </w:r>
      <w:r w:rsidRPr="00125758">
        <w:rPr>
          <w:vanish/>
          <w:sz w:val="14"/>
          <w:lang w:val="en-HK"/>
        </w:rPr>
        <w:t>for</w:t>
      </w:r>
      <w:r w:rsidRPr="00083A9C">
        <w:rPr>
          <w:sz w:val="14"/>
          <w:lang w:val="en-HK"/>
        </w:rPr>
        <w:t xml:space="preserve"> </w:t>
      </w:r>
      <w:r w:rsidRPr="00125758">
        <w:rPr>
          <w:vanish/>
          <w:sz w:val="14"/>
          <w:lang w:val="en-HK"/>
        </w:rPr>
        <w:t>private</w:t>
      </w:r>
      <w:r w:rsidRPr="00083A9C">
        <w:rPr>
          <w:sz w:val="14"/>
          <w:lang w:val="en-HK"/>
        </w:rPr>
        <w:t xml:space="preserve"> </w:t>
      </w:r>
      <w:r w:rsidRPr="00125758">
        <w:rPr>
          <w:vanish/>
          <w:sz w:val="14"/>
          <w:lang w:val="en-HK"/>
        </w:rPr>
        <w:t>companies</w:t>
      </w:r>
      <w:r w:rsidRPr="00083A9C">
        <w:rPr>
          <w:sz w:val="14"/>
          <w:lang w:val="en-HK"/>
        </w:rPr>
        <w:t xml:space="preserve"> </w:t>
      </w:r>
      <w:r w:rsidRPr="00125758">
        <w:rPr>
          <w:vanish/>
          <w:sz w:val="14"/>
          <w:lang w:val="en-HK"/>
        </w:rPr>
        <w:t>such</w:t>
      </w:r>
      <w:r w:rsidRPr="00083A9C">
        <w:rPr>
          <w:sz w:val="14"/>
          <w:lang w:val="en-HK"/>
        </w:rPr>
        <w:t xml:space="preserve"> </w:t>
      </w:r>
      <w:r w:rsidRPr="00125758">
        <w:rPr>
          <w:vanish/>
          <w:sz w:val="14"/>
          <w:lang w:val="en-HK"/>
        </w:rPr>
        <w:t>as</w:t>
      </w:r>
      <w:r w:rsidRPr="00083A9C">
        <w:rPr>
          <w:sz w:val="14"/>
          <w:lang w:val="en-HK"/>
        </w:rPr>
        <w:t xml:space="preserve"> </w:t>
      </w:r>
      <w:r w:rsidRPr="00125758">
        <w:rPr>
          <w:vanish/>
          <w:sz w:val="14"/>
          <w:lang w:val="en-HK"/>
        </w:rPr>
        <w:t>Victoria’s</w:t>
      </w:r>
      <w:r w:rsidRPr="00083A9C">
        <w:rPr>
          <w:sz w:val="14"/>
          <w:lang w:val="en-HK"/>
        </w:rPr>
        <w:t xml:space="preserve"> </w:t>
      </w:r>
      <w:r w:rsidRPr="00125758">
        <w:rPr>
          <w:vanish/>
          <w:sz w:val="14"/>
          <w:lang w:val="en-HK"/>
        </w:rPr>
        <w:t>Secret,</w:t>
      </w:r>
      <w:r w:rsidRPr="00083A9C">
        <w:rPr>
          <w:sz w:val="14"/>
          <w:lang w:val="en-HK"/>
        </w:rPr>
        <w:t xml:space="preserve"> </w:t>
      </w:r>
      <w:r w:rsidRPr="00125758">
        <w:rPr>
          <w:vanish/>
          <w:sz w:val="14"/>
          <w:lang w:val="en-HK"/>
        </w:rPr>
        <w:t>Whole</w:t>
      </w:r>
      <w:r w:rsidRPr="00083A9C">
        <w:rPr>
          <w:sz w:val="14"/>
          <w:lang w:val="en-HK"/>
        </w:rPr>
        <w:t xml:space="preserve"> </w:t>
      </w:r>
      <w:r w:rsidRPr="00125758">
        <w:rPr>
          <w:vanish/>
          <w:sz w:val="14"/>
          <w:lang w:val="en-HK"/>
        </w:rPr>
        <w:t>Foods</w:t>
      </w:r>
      <w:r w:rsidRPr="00083A9C">
        <w:rPr>
          <w:sz w:val="14"/>
          <w:lang w:val="en-HK"/>
        </w:rPr>
        <w:t xml:space="preserve"> </w:t>
      </w:r>
      <w:r w:rsidRPr="00125758">
        <w:rPr>
          <w:vanish/>
          <w:sz w:val="14"/>
          <w:lang w:val="en-HK"/>
        </w:rPr>
        <w:t>or</w:t>
      </w:r>
      <w:r w:rsidRPr="00083A9C">
        <w:rPr>
          <w:sz w:val="14"/>
          <w:lang w:val="en-HK"/>
        </w:rPr>
        <w:t xml:space="preserve"> </w:t>
      </w:r>
      <w:r w:rsidRPr="00125758">
        <w:rPr>
          <w:vanish/>
          <w:sz w:val="14"/>
          <w:lang w:val="en-HK"/>
        </w:rPr>
        <w:t>Walmart.</w:t>
      </w:r>
      <w:r w:rsidRPr="00083A9C">
        <w:rPr>
          <w:sz w:val="14"/>
          <w:lang w:val="en-HK"/>
        </w:rPr>
        <w:t xml:space="preserve"> </w:t>
      </w:r>
      <w:r w:rsidRPr="00125758">
        <w:rPr>
          <w:rStyle w:val="StyleUnderline"/>
          <w:vanish/>
          <w:sz w:val="14"/>
          <w:u w:val="none"/>
          <w:lang w:val="en-HK"/>
        </w:rPr>
        <w:t>Unlike</w:t>
      </w:r>
      <w:r w:rsidRPr="00083A9C">
        <w:rPr>
          <w:rStyle w:val="StyleUnderline"/>
          <w:sz w:val="14"/>
          <w:u w:val="none"/>
          <w:lang w:val="en-HK"/>
        </w:rPr>
        <w:t xml:space="preserve"> </w:t>
      </w:r>
      <w:r w:rsidRPr="00125758">
        <w:rPr>
          <w:rStyle w:val="StyleUnderline"/>
          <w:vanish/>
          <w:sz w:val="14"/>
          <w:u w:val="none"/>
          <w:lang w:val="en-HK"/>
        </w:rPr>
        <w:t>other</w:t>
      </w:r>
      <w:r w:rsidRPr="00083A9C">
        <w:rPr>
          <w:rStyle w:val="StyleUnderline"/>
          <w:sz w:val="14"/>
          <w:u w:val="none"/>
          <w:lang w:val="en-HK"/>
        </w:rPr>
        <w:t xml:space="preserve"> </w:t>
      </w:r>
      <w:r w:rsidRPr="00125758">
        <w:rPr>
          <w:rStyle w:val="StyleUnderline"/>
          <w:vanish/>
          <w:sz w:val="14"/>
          <w:u w:val="none"/>
          <w:lang w:val="en-HK"/>
        </w:rPr>
        <w:t>American</w:t>
      </w:r>
      <w:r w:rsidRPr="00083A9C">
        <w:rPr>
          <w:rStyle w:val="StyleUnderline"/>
          <w:sz w:val="14"/>
          <w:u w:val="none"/>
          <w:lang w:val="en-HK"/>
        </w:rPr>
        <w:t xml:space="preserve"> </w:t>
      </w:r>
      <w:r w:rsidRPr="00125758">
        <w:rPr>
          <w:rStyle w:val="StyleUnderline"/>
          <w:vanish/>
          <w:sz w:val="14"/>
          <w:u w:val="none"/>
          <w:lang w:val="en-HK"/>
        </w:rPr>
        <w:t>workers,</w:t>
      </w:r>
      <w:r w:rsidRPr="00083A9C">
        <w:rPr>
          <w:rStyle w:val="StyleUnderline"/>
          <w:lang w:val="en-HK"/>
        </w:rPr>
        <w:t xml:space="preserve"> </w:t>
      </w:r>
      <w:r w:rsidRPr="00083A9C">
        <w:rPr>
          <w:rStyle w:val="StyleUnderline"/>
          <w:highlight w:val="yellow"/>
          <w:lang w:val="en-HK"/>
        </w:rPr>
        <w:t>these prisoners are not protected by labor laws.</w:t>
      </w:r>
      <w:r w:rsidRPr="00083A9C">
        <w:rPr>
          <w:rStyle w:val="StyleUnderline"/>
          <w:lang w:val="en-HK"/>
        </w:rPr>
        <w:t xml:space="preserve"> </w:t>
      </w:r>
      <w:r w:rsidRPr="00083A9C">
        <w:rPr>
          <w:rStyle w:val="StyleUnderline"/>
          <w:highlight w:val="yellow"/>
          <w:lang w:val="en-HK"/>
        </w:rPr>
        <w:t>They don’t have access to</w:t>
      </w:r>
      <w:r w:rsidRPr="00083A9C">
        <w:rPr>
          <w:rStyle w:val="StyleUnderline"/>
          <w:lang w:val="en-HK"/>
        </w:rPr>
        <w:t xml:space="preserve"> </w:t>
      </w:r>
      <w:r w:rsidRPr="00125758">
        <w:rPr>
          <w:rStyle w:val="StyleUnderline"/>
          <w:vanish/>
          <w:sz w:val="14"/>
          <w:u w:val="none"/>
          <w:lang w:val="en-HK"/>
        </w:rPr>
        <w:t>worker’s</w:t>
      </w:r>
      <w:r w:rsidRPr="00083A9C">
        <w:rPr>
          <w:rStyle w:val="StyleUnderline"/>
          <w:lang w:val="en-HK"/>
        </w:rPr>
        <w:t xml:space="preserve"> </w:t>
      </w:r>
      <w:r w:rsidRPr="00083A9C">
        <w:rPr>
          <w:rStyle w:val="StyleUnderline"/>
          <w:highlight w:val="yellow"/>
          <w:lang w:val="en-HK"/>
        </w:rPr>
        <w:t>compensation</w:t>
      </w:r>
      <w:r w:rsidRPr="00125758">
        <w:rPr>
          <w:rStyle w:val="StyleUnderline"/>
          <w:vanish/>
          <w:lang w:val="en-HK"/>
        </w:rPr>
        <w:t>,</w:t>
      </w:r>
      <w:r w:rsidRPr="00083A9C">
        <w:rPr>
          <w:rStyle w:val="StyleUnderline"/>
          <w:lang w:val="en-HK"/>
        </w:rPr>
        <w:t xml:space="preserve"> </w:t>
      </w:r>
      <w:r w:rsidRPr="00083A9C">
        <w:rPr>
          <w:rStyle w:val="StyleUnderline"/>
          <w:highlight w:val="yellow"/>
          <w:lang w:val="en-HK"/>
        </w:rPr>
        <w:t>they get payed well below the minimum wage</w:t>
      </w:r>
      <w:r w:rsidRPr="00125758">
        <w:rPr>
          <w:vanish/>
          <w:sz w:val="14"/>
        </w:rPr>
        <w:t>,</w:t>
      </w:r>
      <w:r w:rsidRPr="00083A9C">
        <w:rPr>
          <w:sz w:val="14"/>
        </w:rPr>
        <w:t xml:space="preserve"> </w:t>
      </w:r>
      <w:r w:rsidRPr="00125758">
        <w:rPr>
          <w:vanish/>
          <w:sz w:val="14"/>
        </w:rPr>
        <w:t>and</w:t>
      </w:r>
      <w:r w:rsidRPr="00083A9C">
        <w:rPr>
          <w:sz w:val="14"/>
        </w:rPr>
        <w:t xml:space="preserve"> </w:t>
      </w:r>
      <w:r w:rsidRPr="00125758">
        <w:rPr>
          <w:vanish/>
          <w:sz w:val="14"/>
        </w:rPr>
        <w:t>they</w:t>
      </w:r>
      <w:r w:rsidRPr="00083A9C">
        <w:rPr>
          <w:sz w:val="14"/>
        </w:rPr>
        <w:t xml:space="preserve"> </w:t>
      </w:r>
      <w:r w:rsidRPr="00125758">
        <w:rPr>
          <w:vanish/>
          <w:sz w:val="14"/>
        </w:rPr>
        <w:t>cannot</w:t>
      </w:r>
      <w:r w:rsidRPr="00083A9C">
        <w:rPr>
          <w:sz w:val="14"/>
        </w:rPr>
        <w:t xml:space="preserve"> </w:t>
      </w:r>
      <w:r w:rsidRPr="00125758">
        <w:rPr>
          <w:vanish/>
          <w:sz w:val="14"/>
        </w:rPr>
        <w:t>effectively</w:t>
      </w:r>
      <w:r w:rsidRPr="00083A9C">
        <w:rPr>
          <w:sz w:val="14"/>
        </w:rPr>
        <w:t xml:space="preserve"> </w:t>
      </w:r>
      <w:r w:rsidRPr="00125758">
        <w:rPr>
          <w:vanish/>
          <w:sz w:val="14"/>
        </w:rPr>
        <w:t>form</w:t>
      </w:r>
      <w:r w:rsidRPr="00083A9C">
        <w:rPr>
          <w:sz w:val="14"/>
        </w:rPr>
        <w:t xml:space="preserve"> </w:t>
      </w:r>
      <w:r w:rsidRPr="00125758">
        <w:rPr>
          <w:vanish/>
          <w:sz w:val="14"/>
        </w:rPr>
        <w:t>unions.</w:t>
      </w:r>
      <w:r w:rsidRPr="00083A9C">
        <w:rPr>
          <w:sz w:val="14"/>
        </w:rPr>
        <w:t xml:space="preserve"> </w:t>
      </w:r>
      <w:r w:rsidRPr="00125758">
        <w:rPr>
          <w:vanish/>
          <w:sz w:val="14"/>
        </w:rPr>
        <w:t>Courts</w:t>
      </w:r>
      <w:r w:rsidRPr="00083A9C">
        <w:rPr>
          <w:sz w:val="14"/>
          <w:lang w:val="en-HK"/>
        </w:rPr>
        <w:t xml:space="preserve"> </w:t>
      </w:r>
      <w:r w:rsidRPr="00125758">
        <w:rPr>
          <w:vanish/>
          <w:sz w:val="14"/>
          <w:lang w:val="en-HK"/>
        </w:rPr>
        <w:t>have</w:t>
      </w:r>
      <w:r w:rsidRPr="00083A9C">
        <w:rPr>
          <w:sz w:val="14"/>
          <w:lang w:val="en-HK"/>
        </w:rPr>
        <w:t xml:space="preserve"> </w:t>
      </w:r>
      <w:r w:rsidRPr="00125758">
        <w:rPr>
          <w:vanish/>
          <w:sz w:val="14"/>
          <w:lang w:val="en-HK"/>
        </w:rPr>
        <w:t>ruled</w:t>
      </w:r>
      <w:r w:rsidRPr="00083A9C">
        <w:rPr>
          <w:sz w:val="14"/>
          <w:lang w:val="en-HK"/>
        </w:rPr>
        <w:t xml:space="preserve"> </w:t>
      </w:r>
      <w:r w:rsidRPr="00125758">
        <w:rPr>
          <w:vanish/>
          <w:sz w:val="14"/>
          <w:lang w:val="en-HK"/>
        </w:rPr>
        <w:t>that</w:t>
      </w:r>
      <w:r w:rsidRPr="00083A9C">
        <w:rPr>
          <w:sz w:val="14"/>
          <w:lang w:val="en-HK"/>
        </w:rPr>
        <w:t xml:space="preserve"> </w:t>
      </w:r>
      <w:r w:rsidRPr="00125758">
        <w:rPr>
          <w:vanish/>
          <w:sz w:val="14"/>
          <w:lang w:val="en-HK"/>
        </w:rPr>
        <w:t>because</w:t>
      </w:r>
      <w:r w:rsidRPr="00083A9C">
        <w:rPr>
          <w:sz w:val="14"/>
          <w:lang w:val="en-HK"/>
        </w:rPr>
        <w:t xml:space="preserve"> </w:t>
      </w:r>
      <w:r w:rsidRPr="00125758">
        <w:rPr>
          <w:vanish/>
          <w:sz w:val="14"/>
          <w:lang w:val="en-HK"/>
        </w:rPr>
        <w:t>the</w:t>
      </w:r>
      <w:r w:rsidRPr="00083A9C">
        <w:rPr>
          <w:sz w:val="14"/>
          <w:lang w:val="en-HK"/>
        </w:rPr>
        <w:t xml:space="preserve"> </w:t>
      </w:r>
      <w:r w:rsidRPr="00125758">
        <w:rPr>
          <w:vanish/>
          <w:sz w:val="14"/>
          <w:lang w:val="en-HK"/>
        </w:rPr>
        <w:t>relationship</w:t>
      </w:r>
      <w:r w:rsidRPr="00083A9C">
        <w:rPr>
          <w:sz w:val="14"/>
          <w:lang w:val="en-HK"/>
        </w:rPr>
        <w:t xml:space="preserve"> </w:t>
      </w:r>
      <w:r w:rsidRPr="00125758">
        <w:rPr>
          <w:vanish/>
          <w:sz w:val="14"/>
          <w:lang w:val="en-HK"/>
        </w:rPr>
        <w:t>between</w:t>
      </w:r>
      <w:r w:rsidRPr="00083A9C">
        <w:rPr>
          <w:sz w:val="14"/>
          <w:lang w:val="en-HK"/>
        </w:rPr>
        <w:t xml:space="preserve"> </w:t>
      </w:r>
      <w:r w:rsidRPr="00125758">
        <w:rPr>
          <w:vanish/>
          <w:sz w:val="14"/>
          <w:lang w:val="en-HK"/>
        </w:rPr>
        <w:t>prisons</w:t>
      </w:r>
      <w:r w:rsidRPr="00083A9C">
        <w:rPr>
          <w:sz w:val="14"/>
          <w:lang w:val="en-HK"/>
        </w:rPr>
        <w:t xml:space="preserve"> </w:t>
      </w:r>
      <w:r w:rsidRPr="00125758">
        <w:rPr>
          <w:vanish/>
          <w:sz w:val="14"/>
          <w:lang w:val="en-HK"/>
        </w:rPr>
        <w:t>and</w:t>
      </w:r>
      <w:r w:rsidRPr="00083A9C">
        <w:rPr>
          <w:sz w:val="14"/>
          <w:lang w:val="en-HK"/>
        </w:rPr>
        <w:t xml:space="preserve"> </w:t>
      </w:r>
      <w:r w:rsidRPr="00125758">
        <w:rPr>
          <w:vanish/>
          <w:sz w:val="14"/>
          <w:lang w:val="en-HK"/>
        </w:rPr>
        <w:t>inmates</w:t>
      </w:r>
      <w:r w:rsidRPr="00083A9C">
        <w:rPr>
          <w:sz w:val="14"/>
          <w:lang w:val="en-HK"/>
        </w:rPr>
        <w:t xml:space="preserve"> </w:t>
      </w:r>
      <w:r w:rsidRPr="00125758">
        <w:rPr>
          <w:vanish/>
          <w:sz w:val="14"/>
          <w:lang w:val="en-HK"/>
        </w:rPr>
        <w:t>is</w:t>
      </w:r>
      <w:r w:rsidRPr="00083A9C">
        <w:rPr>
          <w:sz w:val="14"/>
          <w:lang w:val="en-HK"/>
        </w:rPr>
        <w:t xml:space="preserve"> </w:t>
      </w:r>
      <w:r w:rsidRPr="00125758">
        <w:rPr>
          <w:vanish/>
          <w:sz w:val="14"/>
          <w:lang w:val="en-HK"/>
        </w:rPr>
        <w:t>not</w:t>
      </w:r>
      <w:r w:rsidRPr="00083A9C">
        <w:rPr>
          <w:sz w:val="14"/>
          <w:lang w:val="en-HK"/>
        </w:rPr>
        <w:t xml:space="preserve"> </w:t>
      </w:r>
      <w:r w:rsidRPr="00125758">
        <w:rPr>
          <w:vanish/>
          <w:sz w:val="14"/>
          <w:lang w:val="en-HK"/>
        </w:rPr>
        <w:t>that</w:t>
      </w:r>
      <w:r w:rsidRPr="00083A9C">
        <w:rPr>
          <w:sz w:val="14"/>
          <w:lang w:val="en-HK"/>
        </w:rPr>
        <w:t xml:space="preserve"> </w:t>
      </w:r>
      <w:r w:rsidRPr="00125758">
        <w:rPr>
          <w:vanish/>
          <w:sz w:val="14"/>
          <w:lang w:val="en-HK"/>
        </w:rPr>
        <w:t>of</w:t>
      </w:r>
      <w:r w:rsidRPr="00083A9C">
        <w:rPr>
          <w:sz w:val="14"/>
          <w:lang w:val="en-HK"/>
        </w:rPr>
        <w:t xml:space="preserve"> </w:t>
      </w:r>
      <w:r w:rsidRPr="00125758">
        <w:rPr>
          <w:vanish/>
          <w:sz w:val="14"/>
          <w:lang w:val="en-HK"/>
        </w:rPr>
        <w:t>an</w:t>
      </w:r>
      <w:r w:rsidRPr="00083A9C">
        <w:rPr>
          <w:sz w:val="14"/>
          <w:lang w:val="en-HK"/>
        </w:rPr>
        <w:t xml:space="preserve"> </w:t>
      </w:r>
      <w:r w:rsidRPr="00125758">
        <w:rPr>
          <w:vanish/>
          <w:sz w:val="14"/>
          <w:lang w:val="en-HK"/>
        </w:rPr>
        <w:t>employer</w:t>
      </w:r>
      <w:r w:rsidRPr="00083A9C">
        <w:rPr>
          <w:sz w:val="14"/>
          <w:lang w:val="en-HK"/>
        </w:rPr>
        <w:t xml:space="preserve"> </w:t>
      </w:r>
      <w:r w:rsidRPr="00125758">
        <w:rPr>
          <w:vanish/>
          <w:sz w:val="14"/>
          <w:lang w:val="en-HK"/>
        </w:rPr>
        <w:t>and</w:t>
      </w:r>
      <w:r w:rsidRPr="00083A9C">
        <w:rPr>
          <w:sz w:val="14"/>
          <w:lang w:val="en-HK"/>
        </w:rPr>
        <w:t xml:space="preserve"> </w:t>
      </w:r>
      <w:r w:rsidRPr="00125758">
        <w:rPr>
          <w:vanish/>
          <w:sz w:val="14"/>
          <w:lang w:val="en-HK"/>
        </w:rPr>
        <w:t>a</w:t>
      </w:r>
      <w:r w:rsidRPr="00083A9C">
        <w:rPr>
          <w:sz w:val="14"/>
          <w:lang w:val="en-HK"/>
        </w:rPr>
        <w:t xml:space="preserve"> </w:t>
      </w:r>
      <w:r w:rsidRPr="00125758">
        <w:rPr>
          <w:vanish/>
          <w:sz w:val="14"/>
          <w:lang w:val="en-HK"/>
        </w:rPr>
        <w:t>worker,</w:t>
      </w:r>
      <w:r w:rsidRPr="00083A9C">
        <w:rPr>
          <w:sz w:val="14"/>
          <w:lang w:val="en-HK"/>
        </w:rPr>
        <w:t xml:space="preserve"> </w:t>
      </w:r>
      <w:r w:rsidRPr="00125758">
        <w:rPr>
          <w:vanish/>
          <w:sz w:val="14"/>
          <w:lang w:val="en-HK"/>
        </w:rPr>
        <w:t>inmates</w:t>
      </w:r>
      <w:r w:rsidRPr="00083A9C">
        <w:rPr>
          <w:sz w:val="14"/>
          <w:lang w:val="en-HK"/>
        </w:rPr>
        <w:t xml:space="preserve"> </w:t>
      </w:r>
      <w:r w:rsidRPr="00125758">
        <w:rPr>
          <w:vanish/>
          <w:sz w:val="14"/>
          <w:lang w:val="en-HK"/>
        </w:rPr>
        <w:t>don’t</w:t>
      </w:r>
      <w:r w:rsidRPr="00083A9C">
        <w:rPr>
          <w:sz w:val="14"/>
          <w:lang w:val="en-HK"/>
        </w:rPr>
        <w:t xml:space="preserve"> </w:t>
      </w:r>
      <w:r w:rsidRPr="00125758">
        <w:rPr>
          <w:vanish/>
          <w:sz w:val="14"/>
          <w:lang w:val="en-HK"/>
        </w:rPr>
        <w:t>get</w:t>
      </w:r>
      <w:r w:rsidRPr="00083A9C">
        <w:rPr>
          <w:sz w:val="14"/>
          <w:lang w:val="en-HK"/>
        </w:rPr>
        <w:t xml:space="preserve"> </w:t>
      </w:r>
      <w:r w:rsidRPr="00125758">
        <w:rPr>
          <w:vanish/>
          <w:sz w:val="14"/>
          <w:lang w:val="en-HK"/>
        </w:rPr>
        <w:t>these</w:t>
      </w:r>
      <w:r w:rsidRPr="00083A9C">
        <w:rPr>
          <w:sz w:val="14"/>
          <w:lang w:val="en-HK"/>
        </w:rPr>
        <w:t xml:space="preserve"> </w:t>
      </w:r>
      <w:r w:rsidRPr="00125758">
        <w:rPr>
          <w:vanish/>
          <w:sz w:val="14"/>
          <w:lang w:val="en-HK"/>
        </w:rPr>
        <w:t>labor</w:t>
      </w:r>
      <w:r w:rsidRPr="00083A9C">
        <w:rPr>
          <w:sz w:val="14"/>
          <w:lang w:val="en-HK"/>
        </w:rPr>
        <w:t xml:space="preserve"> </w:t>
      </w:r>
      <w:r w:rsidRPr="00125758">
        <w:rPr>
          <w:vanish/>
          <w:sz w:val="14"/>
          <w:lang w:val="en-HK"/>
        </w:rPr>
        <w:t>protections.</w:t>
      </w:r>
      <w:r w:rsidRPr="00083A9C">
        <w:rPr>
          <w:sz w:val="14"/>
          <w:lang w:val="en-HK"/>
        </w:rPr>
        <w:t xml:space="preserve"> </w:t>
      </w:r>
      <w:r w:rsidRPr="00125758">
        <w:rPr>
          <w:vanish/>
          <w:sz w:val="14"/>
          <w:lang w:val="en-HK"/>
        </w:rPr>
        <w:t>According</w:t>
      </w:r>
      <w:r w:rsidRPr="00083A9C">
        <w:rPr>
          <w:sz w:val="14"/>
          <w:lang w:val="en-HK"/>
        </w:rPr>
        <w:t xml:space="preserve"> </w:t>
      </w:r>
      <w:r w:rsidRPr="00125758">
        <w:rPr>
          <w:vanish/>
          <w:sz w:val="14"/>
          <w:lang w:val="en-HK"/>
        </w:rPr>
        <w:t>to</w:t>
      </w:r>
      <w:r w:rsidRPr="00083A9C">
        <w:rPr>
          <w:sz w:val="14"/>
          <w:lang w:val="en-HK"/>
        </w:rPr>
        <w:t xml:space="preserve"> </w:t>
      </w:r>
      <w:r w:rsidRPr="00125758">
        <w:rPr>
          <w:vanish/>
          <w:sz w:val="14"/>
          <w:lang w:val="en-HK"/>
        </w:rPr>
        <w:t>The</w:t>
      </w:r>
      <w:r w:rsidRPr="00083A9C">
        <w:rPr>
          <w:sz w:val="14"/>
          <w:lang w:val="en-HK"/>
        </w:rPr>
        <w:t xml:space="preserve"> </w:t>
      </w:r>
      <w:r w:rsidRPr="00125758">
        <w:rPr>
          <w:vanish/>
          <w:sz w:val="14"/>
          <w:lang w:val="en-HK"/>
        </w:rPr>
        <w:t>Nation,</w:t>
      </w:r>
      <w:r w:rsidRPr="00083A9C">
        <w:rPr>
          <w:sz w:val="14"/>
          <w:lang w:val="en-HK"/>
        </w:rPr>
        <w:t xml:space="preserve"> </w:t>
      </w:r>
      <w:r w:rsidRPr="00125758">
        <w:rPr>
          <w:rStyle w:val="StyleUnderline"/>
          <w:vanish/>
          <w:sz w:val="14"/>
          <w:u w:val="none"/>
          <w:lang w:val="en-HK"/>
        </w:rPr>
        <w:t>there</w:t>
      </w:r>
      <w:r w:rsidRPr="00083A9C">
        <w:rPr>
          <w:rStyle w:val="StyleUnderline"/>
          <w:sz w:val="14"/>
          <w:u w:val="none"/>
          <w:lang w:val="en-HK"/>
        </w:rPr>
        <w:t xml:space="preserve"> </w:t>
      </w:r>
      <w:r w:rsidRPr="00125758">
        <w:rPr>
          <w:rStyle w:val="StyleUnderline"/>
          <w:vanish/>
          <w:sz w:val="14"/>
          <w:u w:val="none"/>
          <w:lang w:val="en-HK"/>
        </w:rPr>
        <w:t>is</w:t>
      </w:r>
      <w:r w:rsidRPr="00083A9C">
        <w:rPr>
          <w:rStyle w:val="StyleUnderline"/>
          <w:sz w:val="14"/>
          <w:u w:val="none"/>
          <w:lang w:val="en-HK"/>
        </w:rPr>
        <w:t xml:space="preserve"> </w:t>
      </w:r>
      <w:r w:rsidRPr="00125758">
        <w:rPr>
          <w:rStyle w:val="StyleUnderline"/>
          <w:vanish/>
          <w:sz w:val="14"/>
          <w:u w:val="none"/>
          <w:lang w:val="en-HK"/>
        </w:rPr>
        <w:t>a</w:t>
      </w:r>
      <w:r w:rsidRPr="00083A9C">
        <w:rPr>
          <w:rStyle w:val="StyleUnderline"/>
          <w:sz w:val="14"/>
          <w:u w:val="none"/>
          <w:lang w:val="en-HK"/>
        </w:rPr>
        <w:t xml:space="preserve"> </w:t>
      </w:r>
      <w:r w:rsidRPr="00125758">
        <w:rPr>
          <w:rStyle w:val="StyleUnderline"/>
          <w:vanish/>
          <w:sz w:val="14"/>
          <w:u w:val="none"/>
          <w:lang w:val="en-HK"/>
        </w:rPr>
        <w:t>faction</w:t>
      </w:r>
      <w:r w:rsidRPr="00083A9C">
        <w:rPr>
          <w:rStyle w:val="StyleUnderline"/>
          <w:sz w:val="14"/>
          <w:u w:val="none"/>
          <w:lang w:val="en-HK"/>
        </w:rPr>
        <w:t xml:space="preserve"> </w:t>
      </w:r>
      <w:r w:rsidRPr="00125758">
        <w:rPr>
          <w:rStyle w:val="StyleUnderline"/>
          <w:vanish/>
          <w:sz w:val="14"/>
          <w:u w:val="none"/>
          <w:lang w:val="en-HK"/>
        </w:rPr>
        <w:t>among</w:t>
      </w:r>
      <w:r w:rsidRPr="00083A9C">
        <w:rPr>
          <w:rStyle w:val="StyleUnderline"/>
          <w:sz w:val="14"/>
          <w:u w:val="none"/>
          <w:lang w:val="en-HK"/>
        </w:rPr>
        <w:t xml:space="preserve"> </w:t>
      </w:r>
      <w:r w:rsidRPr="00125758">
        <w:rPr>
          <w:rStyle w:val="StyleUnderline"/>
          <w:vanish/>
          <w:sz w:val="14"/>
          <w:u w:val="none"/>
          <w:lang w:val="en-HK"/>
        </w:rPr>
        <w:t>the</w:t>
      </w:r>
      <w:r w:rsidRPr="00083A9C">
        <w:rPr>
          <w:rStyle w:val="StyleUnderline"/>
          <w:sz w:val="14"/>
          <w:u w:val="none"/>
          <w:lang w:val="en-HK"/>
        </w:rPr>
        <w:t xml:space="preserve"> </w:t>
      </w:r>
      <w:r w:rsidRPr="00125758">
        <w:rPr>
          <w:rStyle w:val="StyleUnderline"/>
          <w:vanish/>
          <w:sz w:val="14"/>
          <w:u w:val="none"/>
          <w:lang w:val="en-HK"/>
        </w:rPr>
        <w:t>organizers</w:t>
      </w:r>
      <w:r w:rsidRPr="00083A9C">
        <w:rPr>
          <w:rStyle w:val="StyleUnderline"/>
          <w:sz w:val="14"/>
          <w:u w:val="none"/>
          <w:lang w:val="en-HK"/>
        </w:rPr>
        <w:t xml:space="preserve"> </w:t>
      </w:r>
      <w:r w:rsidRPr="00125758">
        <w:rPr>
          <w:rStyle w:val="StyleUnderline"/>
          <w:vanish/>
          <w:sz w:val="14"/>
          <w:u w:val="none"/>
          <w:lang w:val="en-HK"/>
        </w:rPr>
        <w:t>that</w:t>
      </w:r>
      <w:r w:rsidRPr="00083A9C">
        <w:rPr>
          <w:rStyle w:val="StyleUnderline"/>
          <w:sz w:val="14"/>
          <w:u w:val="none"/>
          <w:lang w:val="en-HK"/>
        </w:rPr>
        <w:t xml:space="preserve"> </w:t>
      </w:r>
      <w:r w:rsidRPr="00125758">
        <w:rPr>
          <w:rStyle w:val="StyleUnderline"/>
          <w:vanish/>
          <w:sz w:val="14"/>
          <w:u w:val="none"/>
          <w:lang w:val="en-HK"/>
        </w:rPr>
        <w:t>would</w:t>
      </w:r>
      <w:r w:rsidRPr="00083A9C">
        <w:rPr>
          <w:rStyle w:val="StyleUnderline"/>
          <w:sz w:val="14"/>
          <w:u w:val="none"/>
          <w:lang w:val="en-HK"/>
        </w:rPr>
        <w:t xml:space="preserve"> </w:t>
      </w:r>
      <w:r w:rsidRPr="00125758">
        <w:rPr>
          <w:rStyle w:val="StyleUnderline"/>
          <w:vanish/>
          <w:sz w:val="14"/>
          <w:u w:val="none"/>
          <w:lang w:val="en-HK"/>
        </w:rPr>
        <w:t>rather</w:t>
      </w:r>
      <w:r w:rsidRPr="00083A9C">
        <w:rPr>
          <w:rStyle w:val="StyleUnderline"/>
          <w:sz w:val="14"/>
          <w:u w:val="none"/>
          <w:lang w:val="en-HK"/>
        </w:rPr>
        <w:t xml:space="preserve"> </w:t>
      </w:r>
      <w:r w:rsidRPr="00125758">
        <w:rPr>
          <w:rStyle w:val="StyleUnderline"/>
          <w:vanish/>
          <w:sz w:val="14"/>
          <w:u w:val="none"/>
          <w:lang w:val="en-HK"/>
        </w:rPr>
        <w:t>see</w:t>
      </w:r>
      <w:r w:rsidRPr="00083A9C">
        <w:rPr>
          <w:rStyle w:val="StyleUnderline"/>
          <w:sz w:val="14"/>
          <w:u w:val="none"/>
          <w:lang w:val="en-HK"/>
        </w:rPr>
        <w:t xml:space="preserve"> </w:t>
      </w:r>
      <w:r w:rsidRPr="00125758">
        <w:rPr>
          <w:rStyle w:val="StyleUnderline"/>
          <w:vanish/>
          <w:sz w:val="14"/>
          <w:u w:val="none"/>
          <w:lang w:val="en-HK"/>
        </w:rPr>
        <w:t>prison</w:t>
      </w:r>
      <w:r w:rsidRPr="00083A9C">
        <w:rPr>
          <w:rStyle w:val="StyleUnderline"/>
          <w:sz w:val="14"/>
          <w:u w:val="none"/>
          <w:lang w:val="en-HK"/>
        </w:rPr>
        <w:t xml:space="preserve"> </w:t>
      </w:r>
      <w:r w:rsidRPr="00125758">
        <w:rPr>
          <w:rStyle w:val="StyleUnderline"/>
          <w:vanish/>
          <w:sz w:val="14"/>
          <w:u w:val="none"/>
          <w:lang w:val="en-HK"/>
        </w:rPr>
        <w:t>labor</w:t>
      </w:r>
      <w:r w:rsidRPr="00083A9C">
        <w:rPr>
          <w:rStyle w:val="StyleUnderline"/>
          <w:sz w:val="14"/>
          <w:u w:val="none"/>
          <w:lang w:val="en-HK"/>
        </w:rPr>
        <w:t xml:space="preserve"> </w:t>
      </w:r>
      <w:r w:rsidRPr="00125758">
        <w:rPr>
          <w:rStyle w:val="StyleUnderline"/>
          <w:vanish/>
          <w:sz w:val="14"/>
          <w:u w:val="none"/>
          <w:lang w:val="en-HK"/>
        </w:rPr>
        <w:t>abolished,</w:t>
      </w:r>
      <w:r w:rsidRPr="00083A9C">
        <w:rPr>
          <w:rStyle w:val="StyleUnderline"/>
          <w:sz w:val="14"/>
          <w:u w:val="none"/>
          <w:lang w:val="en-HK"/>
        </w:rPr>
        <w:t xml:space="preserve"> </w:t>
      </w:r>
      <w:r w:rsidRPr="00125758">
        <w:rPr>
          <w:rStyle w:val="StyleUnderline"/>
          <w:vanish/>
          <w:sz w:val="14"/>
          <w:u w:val="none"/>
          <w:lang w:val="en-HK"/>
        </w:rPr>
        <w:t>but</w:t>
      </w:r>
      <w:r w:rsidRPr="00083A9C">
        <w:rPr>
          <w:rStyle w:val="StyleUnderline"/>
          <w:sz w:val="14"/>
          <w:u w:val="none"/>
          <w:lang w:val="en-HK"/>
        </w:rPr>
        <w:t xml:space="preserve"> </w:t>
      </w:r>
      <w:r w:rsidRPr="00125758">
        <w:rPr>
          <w:rStyle w:val="StyleUnderline"/>
          <w:vanish/>
          <w:sz w:val="14"/>
          <w:u w:val="none"/>
          <w:lang w:val="en-HK"/>
        </w:rPr>
        <w:t>IWOC</w:t>
      </w:r>
      <w:r w:rsidRPr="00083A9C">
        <w:rPr>
          <w:rStyle w:val="StyleUnderline"/>
          <w:sz w:val="14"/>
          <w:u w:val="none"/>
          <w:lang w:val="en-HK"/>
        </w:rPr>
        <w:t xml:space="preserve"> </w:t>
      </w:r>
      <w:r w:rsidRPr="00125758">
        <w:rPr>
          <w:rStyle w:val="StyleUnderline"/>
          <w:vanish/>
          <w:sz w:val="14"/>
          <w:u w:val="none"/>
          <w:lang w:val="en-HK"/>
        </w:rPr>
        <w:t>is</w:t>
      </w:r>
      <w:r w:rsidRPr="00083A9C">
        <w:rPr>
          <w:rStyle w:val="StyleUnderline"/>
          <w:sz w:val="14"/>
          <w:u w:val="none"/>
          <w:lang w:val="en-HK"/>
        </w:rPr>
        <w:t xml:space="preserve"> </w:t>
      </w:r>
      <w:r w:rsidRPr="00125758">
        <w:rPr>
          <w:rStyle w:val="StyleUnderline"/>
          <w:vanish/>
          <w:sz w:val="14"/>
          <w:u w:val="none"/>
          <w:lang w:val="en-HK"/>
        </w:rPr>
        <w:t>pushing</w:t>
      </w:r>
      <w:r w:rsidRPr="00083A9C">
        <w:rPr>
          <w:rStyle w:val="StyleUnderline"/>
          <w:sz w:val="14"/>
          <w:u w:val="none"/>
          <w:lang w:val="en-HK"/>
        </w:rPr>
        <w:t xml:space="preserve"> </w:t>
      </w:r>
      <w:r w:rsidRPr="00125758">
        <w:rPr>
          <w:rStyle w:val="StyleUnderline"/>
          <w:vanish/>
          <w:sz w:val="14"/>
          <w:u w:val="none"/>
          <w:lang w:val="en-HK"/>
        </w:rPr>
        <w:t>for</w:t>
      </w:r>
      <w:r w:rsidRPr="00083A9C">
        <w:rPr>
          <w:rStyle w:val="StyleUnderline"/>
          <w:sz w:val="14"/>
          <w:u w:val="none"/>
          <w:lang w:val="en-HK"/>
        </w:rPr>
        <w:t xml:space="preserve"> </w:t>
      </w:r>
      <w:r w:rsidRPr="00125758">
        <w:rPr>
          <w:rStyle w:val="StyleUnderline"/>
          <w:vanish/>
          <w:sz w:val="14"/>
          <w:u w:val="none"/>
          <w:lang w:val="en-HK"/>
        </w:rPr>
        <w:t>inmates</w:t>
      </w:r>
      <w:r w:rsidRPr="00083A9C">
        <w:rPr>
          <w:rStyle w:val="StyleUnderline"/>
          <w:sz w:val="14"/>
          <w:u w:val="none"/>
          <w:lang w:val="en-HK"/>
        </w:rPr>
        <w:t xml:space="preserve"> </w:t>
      </w:r>
      <w:r w:rsidRPr="00125758">
        <w:rPr>
          <w:rStyle w:val="StyleUnderline"/>
          <w:vanish/>
          <w:sz w:val="14"/>
          <w:u w:val="none"/>
          <w:lang w:val="en-HK"/>
        </w:rPr>
        <w:t>to</w:t>
      </w:r>
      <w:r w:rsidRPr="00083A9C">
        <w:rPr>
          <w:rStyle w:val="StyleUnderline"/>
          <w:sz w:val="14"/>
          <w:u w:val="none"/>
          <w:lang w:val="en-HK"/>
        </w:rPr>
        <w:t xml:space="preserve"> </w:t>
      </w:r>
      <w:r w:rsidRPr="00125758">
        <w:rPr>
          <w:rStyle w:val="StyleUnderline"/>
          <w:vanish/>
          <w:sz w:val="14"/>
          <w:u w:val="none"/>
          <w:lang w:val="en-HK"/>
        </w:rPr>
        <w:t>unionize</w:t>
      </w:r>
      <w:r w:rsidRPr="00125758">
        <w:rPr>
          <w:rStyle w:val="StyleUnderline"/>
          <w:vanish/>
          <w:sz w:val="16"/>
          <w:lang w:val="en-HK"/>
        </w:rPr>
        <w:t>.</w:t>
      </w:r>
      <w:r w:rsidRPr="00083A9C">
        <w:rPr>
          <w:rStyle w:val="StyleUnderline"/>
          <w:sz w:val="16"/>
          <w:lang w:val="en-HK"/>
        </w:rPr>
        <w:t xml:space="preserve"> </w:t>
      </w:r>
      <w:r w:rsidRPr="00125758">
        <w:rPr>
          <w:vanish/>
          <w:sz w:val="16"/>
          <w:u w:val="single"/>
          <w:lang w:val="en-HK"/>
        </w:rPr>
        <w:t>“</w:t>
      </w:r>
      <w:r w:rsidRPr="00083A9C">
        <w:rPr>
          <w:rStyle w:val="StyleUnderline"/>
          <w:sz w:val="24"/>
          <w:highlight w:val="yellow"/>
          <w:lang w:val="en-HK"/>
        </w:rPr>
        <w:t>Prisoners are the most exploited labor class in this country</w:t>
      </w:r>
      <w:r w:rsidRPr="00125758">
        <w:rPr>
          <w:vanish/>
          <w:sz w:val="14"/>
          <w:lang w:val="en-HK"/>
        </w:rPr>
        <w:t>,”</w:t>
      </w:r>
      <w:r w:rsidRPr="00083A9C">
        <w:rPr>
          <w:sz w:val="14"/>
          <w:lang w:val="en-HK"/>
        </w:rPr>
        <w:t xml:space="preserve"> </w:t>
      </w:r>
      <w:r w:rsidRPr="00125758">
        <w:rPr>
          <w:vanish/>
          <w:sz w:val="14"/>
          <w:lang w:val="en-HK"/>
        </w:rPr>
        <w:t>says</w:t>
      </w:r>
      <w:r w:rsidRPr="00083A9C">
        <w:rPr>
          <w:sz w:val="14"/>
          <w:lang w:val="en-HK"/>
        </w:rPr>
        <w:t xml:space="preserve"> </w:t>
      </w:r>
      <w:r w:rsidRPr="00125758">
        <w:rPr>
          <w:vanish/>
          <w:sz w:val="14"/>
          <w:lang w:val="en-HK"/>
        </w:rPr>
        <w:t>Azzurra</w:t>
      </w:r>
      <w:r w:rsidRPr="00083A9C">
        <w:rPr>
          <w:sz w:val="14"/>
          <w:lang w:val="en-HK"/>
        </w:rPr>
        <w:t xml:space="preserve"> </w:t>
      </w:r>
      <w:r w:rsidRPr="00125758">
        <w:rPr>
          <w:vanish/>
          <w:sz w:val="14"/>
          <w:lang w:val="en-HK"/>
        </w:rPr>
        <w:t>Crispino,</w:t>
      </w:r>
      <w:r w:rsidRPr="00083A9C">
        <w:rPr>
          <w:sz w:val="14"/>
          <w:lang w:val="en-HK"/>
        </w:rPr>
        <w:t xml:space="preserve"> </w:t>
      </w:r>
      <w:r w:rsidRPr="00125758">
        <w:rPr>
          <w:vanish/>
          <w:sz w:val="14"/>
          <w:lang w:val="en-HK"/>
        </w:rPr>
        <w:t>spokesperson</w:t>
      </w:r>
      <w:r w:rsidRPr="00083A9C">
        <w:rPr>
          <w:sz w:val="14"/>
          <w:lang w:val="en-HK"/>
        </w:rPr>
        <w:t xml:space="preserve"> </w:t>
      </w:r>
      <w:r w:rsidRPr="00125758">
        <w:rPr>
          <w:vanish/>
          <w:sz w:val="14"/>
          <w:lang w:val="en-HK"/>
        </w:rPr>
        <w:t>for</w:t>
      </w:r>
      <w:r w:rsidRPr="00083A9C">
        <w:rPr>
          <w:sz w:val="14"/>
          <w:lang w:val="en-HK"/>
        </w:rPr>
        <w:t xml:space="preserve"> </w:t>
      </w:r>
      <w:r w:rsidRPr="00125758">
        <w:rPr>
          <w:vanish/>
          <w:sz w:val="14"/>
          <w:lang w:val="en-HK"/>
        </w:rPr>
        <w:t>the</w:t>
      </w:r>
      <w:r w:rsidRPr="00083A9C">
        <w:rPr>
          <w:sz w:val="14"/>
          <w:lang w:val="en-HK"/>
        </w:rPr>
        <w:t xml:space="preserve"> </w:t>
      </w:r>
      <w:r w:rsidRPr="00125758">
        <w:rPr>
          <w:vanish/>
          <w:sz w:val="14"/>
          <w:lang w:val="en-HK"/>
        </w:rPr>
        <w:t>organization.</w:t>
      </w:r>
      <w:r w:rsidRPr="00083A9C">
        <w:rPr>
          <w:sz w:val="14"/>
          <w:lang w:val="en-HK"/>
        </w:rPr>
        <w:t xml:space="preserve"> </w:t>
      </w:r>
      <w:r w:rsidRPr="00125758">
        <w:rPr>
          <w:rStyle w:val="StyleUnderline"/>
          <w:vanish/>
          <w:sz w:val="14"/>
          <w:u w:val="none"/>
          <w:lang w:val="en-HK"/>
        </w:rPr>
        <w:t>The</w:t>
      </w:r>
      <w:r w:rsidRPr="00083A9C">
        <w:rPr>
          <w:rStyle w:val="StyleUnderline"/>
          <w:sz w:val="14"/>
          <w:u w:val="none"/>
          <w:lang w:val="en-HK"/>
        </w:rPr>
        <w:t xml:space="preserve"> </w:t>
      </w:r>
      <w:r w:rsidRPr="00125758">
        <w:rPr>
          <w:rStyle w:val="StyleUnderline"/>
          <w:vanish/>
          <w:sz w:val="14"/>
          <w:u w:val="none"/>
          <w:lang w:val="en-HK"/>
        </w:rPr>
        <w:t>moral</w:t>
      </w:r>
      <w:r w:rsidRPr="00083A9C">
        <w:rPr>
          <w:rStyle w:val="StyleUnderline"/>
          <w:sz w:val="14"/>
          <w:u w:val="none"/>
          <w:lang w:val="en-HK"/>
        </w:rPr>
        <w:t xml:space="preserve"> </w:t>
      </w:r>
      <w:r w:rsidRPr="00125758">
        <w:rPr>
          <w:rStyle w:val="StyleUnderline"/>
          <w:vanish/>
          <w:sz w:val="14"/>
          <w:u w:val="none"/>
          <w:lang w:val="en-HK"/>
        </w:rPr>
        <w:t>case</w:t>
      </w:r>
      <w:r w:rsidRPr="00083A9C">
        <w:rPr>
          <w:rStyle w:val="StyleUnderline"/>
          <w:sz w:val="14"/>
          <w:u w:val="none"/>
          <w:lang w:val="en-HK"/>
        </w:rPr>
        <w:t xml:space="preserve"> </w:t>
      </w:r>
      <w:r w:rsidRPr="00125758">
        <w:rPr>
          <w:rStyle w:val="StyleUnderline"/>
          <w:vanish/>
          <w:sz w:val="14"/>
          <w:u w:val="none"/>
          <w:lang w:val="en-HK"/>
        </w:rPr>
        <w:t>to</w:t>
      </w:r>
      <w:r w:rsidRPr="00083A9C">
        <w:rPr>
          <w:rStyle w:val="StyleUnderline"/>
          <w:sz w:val="14"/>
          <w:u w:val="none"/>
          <w:lang w:val="en-HK"/>
        </w:rPr>
        <w:t xml:space="preserve"> </w:t>
      </w:r>
      <w:r w:rsidRPr="00125758">
        <w:rPr>
          <w:rStyle w:val="StyleUnderline"/>
          <w:vanish/>
          <w:sz w:val="14"/>
          <w:u w:val="none"/>
          <w:lang w:val="en-HK"/>
        </w:rPr>
        <w:t>let</w:t>
      </w:r>
      <w:r w:rsidRPr="00083A9C">
        <w:rPr>
          <w:rStyle w:val="StyleUnderline"/>
          <w:sz w:val="14"/>
          <w:u w:val="none"/>
          <w:lang w:val="en-HK"/>
        </w:rPr>
        <w:t xml:space="preserve"> </w:t>
      </w:r>
      <w:r w:rsidRPr="00125758">
        <w:rPr>
          <w:rStyle w:val="StyleUnderline"/>
          <w:vanish/>
          <w:sz w:val="14"/>
          <w:u w:val="none"/>
          <w:lang w:val="en-HK"/>
        </w:rPr>
        <w:t>prisoners</w:t>
      </w:r>
      <w:r w:rsidRPr="00083A9C">
        <w:rPr>
          <w:rStyle w:val="StyleUnderline"/>
          <w:sz w:val="14"/>
          <w:u w:val="none"/>
          <w:lang w:val="en-HK"/>
        </w:rPr>
        <w:t xml:space="preserve"> </w:t>
      </w:r>
      <w:r w:rsidRPr="00125758">
        <w:rPr>
          <w:rStyle w:val="StyleUnderline"/>
          <w:vanish/>
          <w:sz w:val="14"/>
          <w:u w:val="none"/>
          <w:lang w:val="en-HK"/>
        </w:rPr>
        <w:t>unionize</w:t>
      </w:r>
      <w:r w:rsidRPr="00083A9C">
        <w:rPr>
          <w:rStyle w:val="StyleUnderline"/>
          <w:sz w:val="14"/>
          <w:u w:val="none"/>
          <w:lang w:val="en-HK"/>
        </w:rPr>
        <w:t xml:space="preserve"> </w:t>
      </w:r>
      <w:r w:rsidRPr="00125758">
        <w:rPr>
          <w:rStyle w:val="StyleUnderline"/>
          <w:vanish/>
          <w:sz w:val="14"/>
          <w:u w:val="none"/>
          <w:lang w:val="en-HK"/>
        </w:rPr>
        <w:t>and</w:t>
      </w:r>
      <w:r w:rsidRPr="00083A9C">
        <w:rPr>
          <w:rStyle w:val="StyleUnderline"/>
          <w:sz w:val="14"/>
          <w:u w:val="none"/>
          <w:lang w:val="en-HK"/>
        </w:rPr>
        <w:t xml:space="preserve"> </w:t>
      </w:r>
      <w:r w:rsidRPr="00125758">
        <w:rPr>
          <w:rStyle w:val="StyleUnderline"/>
          <w:vanish/>
          <w:sz w:val="14"/>
          <w:u w:val="none"/>
          <w:lang w:val="en-HK"/>
        </w:rPr>
        <w:t>have</w:t>
      </w:r>
      <w:r w:rsidRPr="00083A9C">
        <w:rPr>
          <w:rStyle w:val="StyleUnderline"/>
          <w:sz w:val="14"/>
          <w:u w:val="none"/>
          <w:lang w:val="en-HK"/>
        </w:rPr>
        <w:t xml:space="preserve"> </w:t>
      </w:r>
      <w:r w:rsidRPr="00125758">
        <w:rPr>
          <w:rStyle w:val="StyleUnderline"/>
          <w:vanish/>
          <w:sz w:val="14"/>
          <w:u w:val="none"/>
          <w:lang w:val="en-HK"/>
        </w:rPr>
        <w:t>the</w:t>
      </w:r>
      <w:r w:rsidRPr="00083A9C">
        <w:rPr>
          <w:rStyle w:val="StyleUnderline"/>
          <w:sz w:val="14"/>
          <w:u w:val="none"/>
          <w:lang w:val="en-HK"/>
        </w:rPr>
        <w:t xml:space="preserve"> </w:t>
      </w:r>
      <w:r w:rsidRPr="00125758">
        <w:rPr>
          <w:rStyle w:val="StyleUnderline"/>
          <w:vanish/>
          <w:sz w:val="14"/>
          <w:u w:val="none"/>
          <w:lang w:val="en-HK"/>
        </w:rPr>
        <w:t>protections</w:t>
      </w:r>
      <w:r w:rsidRPr="00083A9C">
        <w:rPr>
          <w:rStyle w:val="StyleUnderline"/>
          <w:sz w:val="14"/>
          <w:u w:val="none"/>
          <w:lang w:val="en-HK"/>
        </w:rPr>
        <w:t xml:space="preserve"> </w:t>
      </w:r>
      <w:r w:rsidRPr="00125758">
        <w:rPr>
          <w:rStyle w:val="StyleUnderline"/>
          <w:vanish/>
          <w:sz w:val="14"/>
          <w:u w:val="none"/>
          <w:lang w:val="en-HK"/>
        </w:rPr>
        <w:t>given</w:t>
      </w:r>
      <w:r w:rsidRPr="00083A9C">
        <w:rPr>
          <w:rStyle w:val="StyleUnderline"/>
          <w:sz w:val="14"/>
          <w:u w:val="none"/>
          <w:lang w:val="en-HK"/>
        </w:rPr>
        <w:t xml:space="preserve"> </w:t>
      </w:r>
      <w:r w:rsidRPr="00125758">
        <w:rPr>
          <w:rStyle w:val="StyleUnderline"/>
          <w:vanish/>
          <w:sz w:val="14"/>
          <w:u w:val="none"/>
          <w:lang w:val="en-HK"/>
        </w:rPr>
        <w:t>to</w:t>
      </w:r>
      <w:r w:rsidRPr="00083A9C">
        <w:rPr>
          <w:rStyle w:val="StyleUnderline"/>
          <w:sz w:val="14"/>
          <w:u w:val="none"/>
          <w:lang w:val="en-HK"/>
        </w:rPr>
        <w:t xml:space="preserve"> </w:t>
      </w:r>
      <w:r w:rsidRPr="00125758">
        <w:rPr>
          <w:rStyle w:val="StyleUnderline"/>
          <w:vanish/>
          <w:sz w:val="14"/>
          <w:u w:val="none"/>
          <w:lang w:val="en-HK"/>
        </w:rPr>
        <w:t>civilian</w:t>
      </w:r>
      <w:r w:rsidRPr="00083A9C">
        <w:rPr>
          <w:rStyle w:val="StyleUnderline"/>
          <w:sz w:val="14"/>
          <w:u w:val="none"/>
          <w:lang w:val="en-HK"/>
        </w:rPr>
        <w:t xml:space="preserve"> </w:t>
      </w:r>
      <w:r w:rsidRPr="00125758">
        <w:rPr>
          <w:rStyle w:val="StyleUnderline"/>
          <w:vanish/>
          <w:sz w:val="14"/>
          <w:u w:val="none"/>
          <w:lang w:val="en-HK"/>
        </w:rPr>
        <w:t>workers</w:t>
      </w:r>
      <w:r w:rsidRPr="00083A9C">
        <w:rPr>
          <w:rStyle w:val="StyleUnderline"/>
          <w:sz w:val="14"/>
          <w:u w:val="none"/>
          <w:lang w:val="en-HK"/>
        </w:rPr>
        <w:t xml:space="preserve"> </w:t>
      </w:r>
      <w:r w:rsidRPr="00125758">
        <w:rPr>
          <w:rStyle w:val="StyleUnderline"/>
          <w:vanish/>
          <w:sz w:val="14"/>
          <w:u w:val="none"/>
          <w:lang w:val="en-HK"/>
        </w:rPr>
        <w:t>is</w:t>
      </w:r>
      <w:r w:rsidRPr="00083A9C">
        <w:rPr>
          <w:rStyle w:val="StyleUnderline"/>
          <w:sz w:val="14"/>
          <w:u w:val="none"/>
          <w:lang w:val="en-HK"/>
        </w:rPr>
        <w:t xml:space="preserve"> </w:t>
      </w:r>
      <w:r w:rsidRPr="00125758">
        <w:rPr>
          <w:rStyle w:val="StyleUnderline"/>
          <w:vanish/>
          <w:sz w:val="14"/>
          <w:u w:val="none"/>
          <w:lang w:val="en-HK"/>
        </w:rPr>
        <w:t>straightforward:</w:t>
      </w:r>
      <w:r w:rsidRPr="00083A9C">
        <w:rPr>
          <w:rStyle w:val="StyleUnderline"/>
          <w:sz w:val="14"/>
          <w:u w:val="none"/>
          <w:lang w:val="en-HK"/>
        </w:rPr>
        <w:t xml:space="preserve"> </w:t>
      </w:r>
      <w:r w:rsidRPr="00125758">
        <w:rPr>
          <w:rStyle w:val="StyleUnderline"/>
          <w:vanish/>
          <w:sz w:val="14"/>
          <w:u w:val="none"/>
          <w:lang w:val="en-HK"/>
        </w:rPr>
        <w:t>forcing</w:t>
      </w:r>
      <w:r w:rsidRPr="00083A9C">
        <w:rPr>
          <w:rStyle w:val="StyleUnderline"/>
          <w:sz w:val="14"/>
          <w:u w:val="none"/>
          <w:lang w:val="en-HK"/>
        </w:rPr>
        <w:t xml:space="preserve"> </w:t>
      </w:r>
      <w:r w:rsidRPr="00125758">
        <w:rPr>
          <w:rStyle w:val="StyleUnderline"/>
          <w:vanish/>
          <w:sz w:val="14"/>
          <w:u w:val="none"/>
          <w:lang w:val="en-HK"/>
        </w:rPr>
        <w:t>people</w:t>
      </w:r>
      <w:r w:rsidRPr="00083A9C">
        <w:rPr>
          <w:rStyle w:val="StyleUnderline"/>
          <w:sz w:val="14"/>
          <w:u w:val="none"/>
          <w:lang w:val="en-HK"/>
        </w:rPr>
        <w:t xml:space="preserve"> </w:t>
      </w:r>
      <w:r w:rsidRPr="00125758">
        <w:rPr>
          <w:rStyle w:val="StyleUnderline"/>
          <w:vanish/>
          <w:sz w:val="14"/>
          <w:u w:val="none"/>
          <w:lang w:val="en-HK"/>
        </w:rPr>
        <w:t>to</w:t>
      </w:r>
      <w:r w:rsidRPr="00083A9C">
        <w:rPr>
          <w:rStyle w:val="StyleUnderline"/>
          <w:sz w:val="14"/>
          <w:u w:val="none"/>
          <w:lang w:val="en-HK"/>
        </w:rPr>
        <w:t xml:space="preserve"> </w:t>
      </w:r>
      <w:r w:rsidRPr="00125758">
        <w:rPr>
          <w:rStyle w:val="StyleUnderline"/>
          <w:vanish/>
          <w:sz w:val="14"/>
          <w:u w:val="none"/>
          <w:lang w:val="en-HK"/>
        </w:rPr>
        <w:t>work</w:t>
      </w:r>
      <w:r w:rsidRPr="00083A9C">
        <w:rPr>
          <w:rStyle w:val="StyleUnderline"/>
          <w:sz w:val="14"/>
          <w:u w:val="none"/>
          <w:lang w:val="en-HK"/>
        </w:rPr>
        <w:t xml:space="preserve"> </w:t>
      </w:r>
      <w:r w:rsidRPr="00125758">
        <w:rPr>
          <w:rStyle w:val="StyleUnderline"/>
          <w:vanish/>
          <w:sz w:val="14"/>
          <w:u w:val="none"/>
          <w:lang w:val="en-HK"/>
        </w:rPr>
        <w:t>is</w:t>
      </w:r>
      <w:r w:rsidRPr="00083A9C">
        <w:rPr>
          <w:rStyle w:val="StyleUnderline"/>
          <w:sz w:val="14"/>
          <w:u w:val="none"/>
          <w:lang w:val="en-HK"/>
        </w:rPr>
        <w:t xml:space="preserve"> </w:t>
      </w:r>
      <w:r w:rsidRPr="00125758">
        <w:rPr>
          <w:rStyle w:val="StyleUnderline"/>
          <w:vanish/>
          <w:sz w:val="14"/>
          <w:u w:val="none"/>
          <w:lang w:val="en-HK"/>
        </w:rPr>
        <w:t>inhumane,</w:t>
      </w:r>
      <w:r w:rsidRPr="00083A9C">
        <w:rPr>
          <w:rStyle w:val="StyleUnderline"/>
          <w:sz w:val="14"/>
          <w:u w:val="none"/>
          <w:lang w:val="en-HK"/>
        </w:rPr>
        <w:t xml:space="preserve"> </w:t>
      </w:r>
      <w:r w:rsidRPr="00125758">
        <w:rPr>
          <w:rStyle w:val="StyleUnderline"/>
          <w:vanish/>
          <w:sz w:val="14"/>
          <w:u w:val="none"/>
          <w:lang w:val="en-HK"/>
        </w:rPr>
        <w:t>as</w:t>
      </w:r>
      <w:r w:rsidRPr="00083A9C">
        <w:rPr>
          <w:rStyle w:val="StyleUnderline"/>
          <w:sz w:val="14"/>
          <w:u w:val="none"/>
          <w:lang w:val="en-HK"/>
        </w:rPr>
        <w:t xml:space="preserve"> </w:t>
      </w:r>
      <w:r w:rsidRPr="00125758">
        <w:rPr>
          <w:rStyle w:val="StyleUnderline"/>
          <w:vanish/>
          <w:sz w:val="14"/>
          <w:u w:val="none"/>
          <w:lang w:val="en-HK"/>
        </w:rPr>
        <w:t>are</w:t>
      </w:r>
      <w:r w:rsidRPr="00083A9C">
        <w:rPr>
          <w:rStyle w:val="StyleUnderline"/>
          <w:sz w:val="14"/>
          <w:u w:val="none"/>
          <w:lang w:val="en-HK"/>
        </w:rPr>
        <w:t xml:space="preserve"> </w:t>
      </w:r>
      <w:r w:rsidRPr="00125758">
        <w:rPr>
          <w:rStyle w:val="StyleUnderline"/>
          <w:vanish/>
          <w:sz w:val="14"/>
          <w:u w:val="none"/>
          <w:lang w:val="en-HK"/>
        </w:rPr>
        <w:t>the</w:t>
      </w:r>
      <w:r w:rsidRPr="00083A9C">
        <w:rPr>
          <w:rStyle w:val="StyleUnderline"/>
          <w:sz w:val="14"/>
          <w:u w:val="none"/>
          <w:lang w:val="en-HK"/>
        </w:rPr>
        <w:t xml:space="preserve"> </w:t>
      </w:r>
      <w:r w:rsidRPr="00125758">
        <w:rPr>
          <w:rStyle w:val="StyleUnderline"/>
          <w:vanish/>
          <w:sz w:val="14"/>
          <w:u w:val="none"/>
          <w:lang w:val="en-HK"/>
        </w:rPr>
        <w:t>ridiculously</w:t>
      </w:r>
      <w:r w:rsidRPr="00083A9C">
        <w:rPr>
          <w:rStyle w:val="StyleUnderline"/>
          <w:sz w:val="14"/>
          <w:u w:val="none"/>
          <w:lang w:val="en-HK"/>
        </w:rPr>
        <w:t xml:space="preserve"> </w:t>
      </w:r>
      <w:r w:rsidRPr="00125758">
        <w:rPr>
          <w:rStyle w:val="StyleUnderline"/>
          <w:vanish/>
          <w:sz w:val="14"/>
          <w:u w:val="none"/>
          <w:lang w:val="en-HK"/>
        </w:rPr>
        <w:t>low</w:t>
      </w:r>
      <w:r w:rsidRPr="00083A9C">
        <w:rPr>
          <w:rStyle w:val="StyleUnderline"/>
          <w:sz w:val="14"/>
          <w:u w:val="none"/>
          <w:lang w:val="en-HK"/>
        </w:rPr>
        <w:t xml:space="preserve"> </w:t>
      </w:r>
      <w:r w:rsidRPr="00125758">
        <w:rPr>
          <w:rStyle w:val="StyleUnderline"/>
          <w:vanish/>
          <w:sz w:val="14"/>
          <w:u w:val="none"/>
          <w:lang w:val="en-HK"/>
        </w:rPr>
        <w:t>wages</w:t>
      </w:r>
      <w:r w:rsidRPr="00083A9C">
        <w:rPr>
          <w:rStyle w:val="StyleUnderline"/>
          <w:sz w:val="14"/>
          <w:u w:val="none"/>
          <w:lang w:val="en-HK"/>
        </w:rPr>
        <w:t xml:space="preserve"> </w:t>
      </w:r>
      <w:r w:rsidRPr="00125758">
        <w:rPr>
          <w:rStyle w:val="StyleUnderline"/>
          <w:vanish/>
          <w:sz w:val="14"/>
          <w:u w:val="none"/>
          <w:lang w:val="en-HK"/>
        </w:rPr>
        <w:t>and</w:t>
      </w:r>
      <w:r w:rsidRPr="00083A9C">
        <w:rPr>
          <w:rStyle w:val="StyleUnderline"/>
          <w:sz w:val="14"/>
          <w:u w:val="none"/>
          <w:lang w:val="en-HK"/>
        </w:rPr>
        <w:t xml:space="preserve"> </w:t>
      </w:r>
      <w:r w:rsidRPr="00125758">
        <w:rPr>
          <w:rStyle w:val="StyleUnderline"/>
          <w:vanish/>
          <w:sz w:val="14"/>
          <w:u w:val="none"/>
          <w:lang w:val="en-HK"/>
        </w:rPr>
        <w:t>often</w:t>
      </w:r>
      <w:r w:rsidRPr="00083A9C">
        <w:rPr>
          <w:rStyle w:val="StyleUnderline"/>
          <w:sz w:val="14"/>
          <w:u w:val="none"/>
          <w:lang w:val="en-HK"/>
        </w:rPr>
        <w:t xml:space="preserve"> </w:t>
      </w:r>
      <w:r w:rsidRPr="00125758">
        <w:rPr>
          <w:rStyle w:val="StyleUnderline"/>
          <w:vanish/>
          <w:sz w:val="14"/>
          <w:u w:val="none"/>
          <w:lang w:val="en-HK"/>
        </w:rPr>
        <w:t>the</w:t>
      </w:r>
      <w:r w:rsidRPr="00083A9C">
        <w:rPr>
          <w:rStyle w:val="StyleUnderline"/>
          <w:sz w:val="14"/>
          <w:u w:val="none"/>
          <w:lang w:val="en-HK"/>
        </w:rPr>
        <w:t xml:space="preserve"> </w:t>
      </w:r>
      <w:r w:rsidRPr="00125758">
        <w:rPr>
          <w:rStyle w:val="StyleUnderline"/>
          <w:vanish/>
          <w:sz w:val="14"/>
          <w:u w:val="none"/>
          <w:lang w:val="en-HK"/>
        </w:rPr>
        <w:t>labor</w:t>
      </w:r>
      <w:r w:rsidRPr="00083A9C">
        <w:rPr>
          <w:rStyle w:val="StyleUnderline"/>
          <w:sz w:val="14"/>
          <w:u w:val="none"/>
          <w:lang w:val="en-HK"/>
        </w:rPr>
        <w:t xml:space="preserve"> </w:t>
      </w:r>
      <w:r w:rsidRPr="00125758">
        <w:rPr>
          <w:rStyle w:val="StyleUnderline"/>
          <w:vanish/>
          <w:sz w:val="14"/>
          <w:u w:val="none"/>
          <w:lang w:val="en-HK"/>
        </w:rPr>
        <w:t>conditions</w:t>
      </w:r>
      <w:r w:rsidRPr="00083A9C">
        <w:rPr>
          <w:rStyle w:val="StyleUnderline"/>
          <w:sz w:val="14"/>
          <w:u w:val="none"/>
          <w:lang w:val="en-HK"/>
        </w:rPr>
        <w:t xml:space="preserve"> </w:t>
      </w:r>
      <w:r w:rsidRPr="00125758">
        <w:rPr>
          <w:rStyle w:val="StyleUnderline"/>
          <w:vanish/>
          <w:sz w:val="14"/>
          <w:u w:val="none"/>
          <w:lang w:val="en-HK"/>
        </w:rPr>
        <w:t>themselves</w:t>
      </w:r>
      <w:r w:rsidRPr="00125758">
        <w:rPr>
          <w:vanish/>
          <w:sz w:val="14"/>
          <w:lang w:val="en-HK"/>
        </w:rPr>
        <w:t>.</w:t>
      </w:r>
      <w:r w:rsidRPr="00083A9C">
        <w:rPr>
          <w:sz w:val="14"/>
          <w:lang w:val="en-HK"/>
        </w:rPr>
        <w:t xml:space="preserve"> </w:t>
      </w:r>
      <w:r w:rsidRPr="00125758">
        <w:rPr>
          <w:vanish/>
          <w:sz w:val="14"/>
          <w:lang w:val="en-HK"/>
        </w:rPr>
        <w:t>The</w:t>
      </w:r>
      <w:r w:rsidRPr="00083A9C">
        <w:rPr>
          <w:sz w:val="14"/>
          <w:lang w:val="en-HK"/>
        </w:rPr>
        <w:t xml:space="preserve"> </w:t>
      </w:r>
      <w:r w:rsidRPr="00125758">
        <w:rPr>
          <w:vanish/>
          <w:sz w:val="14"/>
          <w:lang w:val="en-HK"/>
        </w:rPr>
        <w:t>economic</w:t>
      </w:r>
      <w:r w:rsidRPr="00083A9C">
        <w:rPr>
          <w:sz w:val="14"/>
          <w:lang w:val="en-HK"/>
        </w:rPr>
        <w:t xml:space="preserve"> </w:t>
      </w:r>
      <w:r w:rsidRPr="00125758">
        <w:rPr>
          <w:vanish/>
          <w:sz w:val="14"/>
          <w:lang w:val="en-HK"/>
        </w:rPr>
        <w:t>case</w:t>
      </w:r>
      <w:r w:rsidRPr="00083A9C">
        <w:rPr>
          <w:sz w:val="14"/>
          <w:lang w:val="en-HK"/>
        </w:rPr>
        <w:t xml:space="preserve"> </w:t>
      </w:r>
      <w:r w:rsidRPr="00125758">
        <w:rPr>
          <w:vanish/>
          <w:sz w:val="14"/>
          <w:lang w:val="en-HK"/>
        </w:rPr>
        <w:t>is</w:t>
      </w:r>
      <w:r w:rsidRPr="00083A9C">
        <w:rPr>
          <w:sz w:val="14"/>
          <w:lang w:val="en-HK"/>
        </w:rPr>
        <w:t xml:space="preserve"> </w:t>
      </w:r>
      <w:r w:rsidRPr="00125758">
        <w:rPr>
          <w:vanish/>
          <w:sz w:val="14"/>
          <w:lang w:val="en-HK"/>
        </w:rPr>
        <w:t>much</w:t>
      </w:r>
      <w:r w:rsidRPr="00083A9C">
        <w:rPr>
          <w:sz w:val="14"/>
          <w:lang w:val="en-HK"/>
        </w:rPr>
        <w:t xml:space="preserve"> </w:t>
      </w:r>
      <w:r w:rsidRPr="00125758">
        <w:rPr>
          <w:vanish/>
          <w:sz w:val="14"/>
          <w:lang w:val="en-HK"/>
        </w:rPr>
        <w:t>more</w:t>
      </w:r>
      <w:r w:rsidRPr="00083A9C">
        <w:rPr>
          <w:sz w:val="14"/>
          <w:lang w:val="en-HK"/>
        </w:rPr>
        <w:t xml:space="preserve"> </w:t>
      </w:r>
      <w:r w:rsidRPr="00125758">
        <w:rPr>
          <w:vanish/>
          <w:sz w:val="14"/>
          <w:lang w:val="en-HK"/>
        </w:rPr>
        <w:t>complex.</w:t>
      </w:r>
      <w:r w:rsidRPr="00083A9C">
        <w:rPr>
          <w:sz w:val="14"/>
          <w:lang w:val="en-HK"/>
        </w:rPr>
        <w:t xml:space="preserve"> </w:t>
      </w:r>
      <w:r w:rsidRPr="00125758">
        <w:rPr>
          <w:rStyle w:val="StyleUnderline"/>
          <w:vanish/>
          <w:sz w:val="14"/>
          <w:u w:val="none"/>
          <w:lang w:val="en-HK"/>
        </w:rPr>
        <w:t>Prisons</w:t>
      </w:r>
      <w:r w:rsidRPr="00083A9C">
        <w:rPr>
          <w:rStyle w:val="StyleUnderline"/>
          <w:sz w:val="14"/>
          <w:u w:val="none"/>
          <w:lang w:val="en-HK"/>
        </w:rPr>
        <w:t xml:space="preserve"> </w:t>
      </w:r>
      <w:r w:rsidRPr="00125758">
        <w:rPr>
          <w:rStyle w:val="StyleUnderline"/>
          <w:vanish/>
          <w:sz w:val="14"/>
          <w:u w:val="none"/>
          <w:lang w:val="en-HK"/>
        </w:rPr>
        <w:t>argue</w:t>
      </w:r>
      <w:r w:rsidRPr="00083A9C">
        <w:rPr>
          <w:rStyle w:val="StyleUnderline"/>
          <w:sz w:val="14"/>
          <w:u w:val="none"/>
          <w:lang w:val="en-HK"/>
        </w:rPr>
        <w:t xml:space="preserve"> </w:t>
      </w:r>
      <w:r w:rsidRPr="00125758">
        <w:rPr>
          <w:rStyle w:val="StyleUnderline"/>
          <w:vanish/>
          <w:sz w:val="14"/>
          <w:u w:val="none"/>
          <w:lang w:val="en-HK"/>
        </w:rPr>
        <w:t>that</w:t>
      </w:r>
      <w:r w:rsidRPr="00083A9C">
        <w:rPr>
          <w:rStyle w:val="StyleUnderline"/>
          <w:sz w:val="14"/>
          <w:u w:val="none"/>
          <w:lang w:val="en-HK"/>
        </w:rPr>
        <w:t xml:space="preserve"> </w:t>
      </w:r>
      <w:r w:rsidRPr="00125758">
        <w:rPr>
          <w:rStyle w:val="StyleUnderline"/>
          <w:vanish/>
          <w:sz w:val="14"/>
          <w:u w:val="none"/>
          <w:lang w:val="en-HK"/>
        </w:rPr>
        <w:t>paying</w:t>
      </w:r>
      <w:r w:rsidRPr="00083A9C">
        <w:rPr>
          <w:rStyle w:val="StyleUnderline"/>
          <w:sz w:val="14"/>
          <w:u w:val="none"/>
          <w:lang w:val="en-HK"/>
        </w:rPr>
        <w:t xml:space="preserve"> </w:t>
      </w:r>
      <w:r w:rsidRPr="00125758">
        <w:rPr>
          <w:rStyle w:val="StyleUnderline"/>
          <w:vanish/>
          <w:sz w:val="14"/>
          <w:u w:val="none"/>
          <w:lang w:val="en-HK"/>
        </w:rPr>
        <w:t>inmates</w:t>
      </w:r>
      <w:r w:rsidRPr="00083A9C">
        <w:rPr>
          <w:rStyle w:val="StyleUnderline"/>
          <w:sz w:val="14"/>
          <w:u w:val="none"/>
          <w:lang w:val="en-HK"/>
        </w:rPr>
        <w:t xml:space="preserve"> </w:t>
      </w:r>
      <w:r w:rsidRPr="00125758">
        <w:rPr>
          <w:rStyle w:val="StyleUnderline"/>
          <w:vanish/>
          <w:sz w:val="14"/>
          <w:u w:val="none"/>
          <w:lang w:val="en-HK"/>
        </w:rPr>
        <w:t>a</w:t>
      </w:r>
      <w:r w:rsidRPr="00083A9C">
        <w:rPr>
          <w:rStyle w:val="StyleUnderline"/>
          <w:sz w:val="14"/>
          <w:u w:val="none"/>
          <w:lang w:val="en-HK"/>
        </w:rPr>
        <w:t xml:space="preserve"> </w:t>
      </w:r>
      <w:r w:rsidRPr="00125758">
        <w:rPr>
          <w:rStyle w:val="StyleUnderline"/>
          <w:vanish/>
          <w:sz w:val="14"/>
          <w:u w:val="none"/>
          <w:lang w:val="en-HK"/>
        </w:rPr>
        <w:t>minimum</w:t>
      </w:r>
      <w:r w:rsidRPr="00083A9C">
        <w:rPr>
          <w:rStyle w:val="StyleUnderline"/>
          <w:sz w:val="14"/>
          <w:u w:val="none"/>
          <w:lang w:val="en-HK"/>
        </w:rPr>
        <w:t xml:space="preserve"> </w:t>
      </w:r>
      <w:r w:rsidRPr="00125758">
        <w:rPr>
          <w:rStyle w:val="StyleUnderline"/>
          <w:vanish/>
          <w:sz w:val="14"/>
          <w:u w:val="none"/>
          <w:lang w:val="en-HK"/>
        </w:rPr>
        <w:t>wage</w:t>
      </w:r>
      <w:r w:rsidRPr="00083A9C">
        <w:rPr>
          <w:rStyle w:val="StyleUnderline"/>
          <w:sz w:val="14"/>
          <w:u w:val="none"/>
          <w:lang w:val="en-HK"/>
        </w:rPr>
        <w:t xml:space="preserve"> </w:t>
      </w:r>
      <w:r w:rsidRPr="00125758">
        <w:rPr>
          <w:rStyle w:val="StyleUnderline"/>
          <w:vanish/>
          <w:sz w:val="14"/>
          <w:u w:val="none"/>
          <w:lang w:val="en-HK"/>
        </w:rPr>
        <w:t>would</w:t>
      </w:r>
      <w:r w:rsidRPr="00083A9C">
        <w:rPr>
          <w:rStyle w:val="StyleUnderline"/>
          <w:sz w:val="14"/>
          <w:u w:val="none"/>
          <w:lang w:val="en-HK"/>
        </w:rPr>
        <w:t xml:space="preserve"> </w:t>
      </w:r>
      <w:r w:rsidRPr="00125758">
        <w:rPr>
          <w:rStyle w:val="StyleUnderline"/>
          <w:vanish/>
          <w:sz w:val="14"/>
          <w:u w:val="none"/>
          <w:lang w:val="en-HK"/>
        </w:rPr>
        <w:t>bankrupt</w:t>
      </w:r>
      <w:r w:rsidRPr="00083A9C">
        <w:rPr>
          <w:rStyle w:val="StyleUnderline"/>
          <w:sz w:val="14"/>
          <w:u w:val="none"/>
          <w:lang w:val="en-HK"/>
        </w:rPr>
        <w:t xml:space="preserve"> </w:t>
      </w:r>
      <w:r w:rsidRPr="00125758">
        <w:rPr>
          <w:rStyle w:val="StyleUnderline"/>
          <w:vanish/>
          <w:sz w:val="14"/>
          <w:u w:val="none"/>
          <w:lang w:val="en-HK"/>
        </w:rPr>
        <w:t>them—in</w:t>
      </w:r>
      <w:r w:rsidRPr="00083A9C">
        <w:rPr>
          <w:rStyle w:val="StyleUnderline"/>
          <w:sz w:val="14"/>
          <w:u w:val="none"/>
          <w:lang w:val="en-HK"/>
        </w:rPr>
        <w:t xml:space="preserve"> </w:t>
      </w:r>
      <w:r w:rsidRPr="00125758">
        <w:rPr>
          <w:rStyle w:val="StyleUnderline"/>
          <w:vanish/>
          <w:sz w:val="14"/>
          <w:u w:val="none"/>
          <w:lang w:val="en-HK"/>
        </w:rPr>
        <w:t>fact,</w:t>
      </w:r>
      <w:r w:rsidRPr="00083A9C">
        <w:rPr>
          <w:rStyle w:val="StyleUnderline"/>
          <w:sz w:val="14"/>
          <w:u w:val="none"/>
          <w:lang w:val="en-HK"/>
        </w:rPr>
        <w:t xml:space="preserve"> </w:t>
      </w:r>
      <w:r w:rsidRPr="00125758">
        <w:rPr>
          <w:rStyle w:val="StyleUnderline"/>
          <w:vanish/>
          <w:sz w:val="14"/>
          <w:u w:val="none"/>
          <w:lang w:val="en-HK"/>
        </w:rPr>
        <w:t>Alex</w:t>
      </w:r>
      <w:r w:rsidRPr="00083A9C">
        <w:rPr>
          <w:rStyle w:val="StyleUnderline"/>
          <w:sz w:val="14"/>
          <w:u w:val="none"/>
          <w:lang w:val="en-HK"/>
        </w:rPr>
        <w:t xml:space="preserve"> </w:t>
      </w:r>
      <w:r w:rsidRPr="00125758">
        <w:rPr>
          <w:rStyle w:val="StyleUnderline"/>
          <w:vanish/>
          <w:sz w:val="14"/>
          <w:u w:val="none"/>
          <w:lang w:val="en-HK"/>
        </w:rPr>
        <w:t>Friedmann,</w:t>
      </w:r>
      <w:r w:rsidRPr="00083A9C">
        <w:rPr>
          <w:rStyle w:val="StyleUnderline"/>
          <w:sz w:val="14"/>
          <w:u w:val="none"/>
          <w:lang w:val="en-HK"/>
        </w:rPr>
        <w:t xml:space="preserve"> </w:t>
      </w:r>
      <w:r w:rsidRPr="00125758">
        <w:rPr>
          <w:rStyle w:val="StyleUnderline"/>
          <w:vanish/>
          <w:sz w:val="14"/>
          <w:u w:val="none"/>
          <w:lang w:val="en-HK"/>
        </w:rPr>
        <w:t>an</w:t>
      </w:r>
      <w:r w:rsidRPr="00083A9C">
        <w:rPr>
          <w:rStyle w:val="StyleUnderline"/>
          <w:sz w:val="14"/>
          <w:u w:val="none"/>
          <w:lang w:val="en-HK"/>
        </w:rPr>
        <w:t xml:space="preserve"> </w:t>
      </w:r>
      <w:r w:rsidRPr="00125758">
        <w:rPr>
          <w:rStyle w:val="StyleUnderline"/>
          <w:vanish/>
          <w:sz w:val="14"/>
          <w:u w:val="none"/>
          <w:lang w:val="en-HK"/>
        </w:rPr>
        <w:t>editor</w:t>
      </w:r>
      <w:r w:rsidRPr="00083A9C">
        <w:rPr>
          <w:rStyle w:val="StyleUnderline"/>
          <w:sz w:val="14"/>
          <w:u w:val="none"/>
          <w:lang w:val="en-HK"/>
        </w:rPr>
        <w:t xml:space="preserve"> </w:t>
      </w:r>
      <w:r w:rsidRPr="00125758">
        <w:rPr>
          <w:rStyle w:val="StyleUnderline"/>
          <w:vanish/>
          <w:sz w:val="14"/>
          <w:u w:val="none"/>
          <w:lang w:val="en-HK"/>
        </w:rPr>
        <w:t>for</w:t>
      </w:r>
      <w:r w:rsidRPr="00083A9C">
        <w:rPr>
          <w:rStyle w:val="StyleUnderline"/>
          <w:sz w:val="14"/>
          <w:u w:val="none"/>
          <w:lang w:val="en-HK"/>
        </w:rPr>
        <w:t xml:space="preserve"> </w:t>
      </w:r>
      <w:r w:rsidRPr="00125758">
        <w:rPr>
          <w:rStyle w:val="StyleUnderline"/>
          <w:vanish/>
          <w:sz w:val="14"/>
          <w:u w:val="none"/>
          <w:lang w:val="en-HK"/>
        </w:rPr>
        <w:t>Prison</w:t>
      </w:r>
      <w:r w:rsidRPr="00083A9C">
        <w:rPr>
          <w:rStyle w:val="StyleUnderline"/>
          <w:sz w:val="14"/>
          <w:u w:val="none"/>
          <w:lang w:val="en-HK"/>
        </w:rPr>
        <w:t xml:space="preserve"> </w:t>
      </w:r>
      <w:r w:rsidRPr="00125758">
        <w:rPr>
          <w:rStyle w:val="StyleUnderline"/>
          <w:vanish/>
          <w:sz w:val="14"/>
          <w:u w:val="none"/>
          <w:lang w:val="en-HK"/>
        </w:rPr>
        <w:t>Legal</w:t>
      </w:r>
      <w:r w:rsidRPr="00083A9C">
        <w:rPr>
          <w:rStyle w:val="StyleUnderline"/>
          <w:sz w:val="14"/>
          <w:u w:val="none"/>
          <w:lang w:val="en-HK"/>
        </w:rPr>
        <w:t xml:space="preserve"> </w:t>
      </w:r>
      <w:r w:rsidRPr="00125758">
        <w:rPr>
          <w:rStyle w:val="StyleUnderline"/>
          <w:vanish/>
          <w:sz w:val="14"/>
          <w:u w:val="none"/>
          <w:lang w:val="en-HK"/>
        </w:rPr>
        <w:t>News</w:t>
      </w:r>
      <w:r w:rsidRPr="00083A9C">
        <w:rPr>
          <w:rStyle w:val="StyleUnderline"/>
          <w:sz w:val="14"/>
          <w:u w:val="none"/>
          <w:lang w:val="en-HK"/>
        </w:rPr>
        <w:t xml:space="preserve"> </w:t>
      </w:r>
      <w:r w:rsidRPr="00125758">
        <w:rPr>
          <w:rStyle w:val="StyleUnderline"/>
          <w:vanish/>
          <w:sz w:val="14"/>
          <w:u w:val="none"/>
          <w:lang w:val="en-HK"/>
        </w:rPr>
        <w:t>told</w:t>
      </w:r>
      <w:r w:rsidRPr="00083A9C">
        <w:rPr>
          <w:rStyle w:val="StyleUnderline"/>
          <w:sz w:val="14"/>
          <w:u w:val="none"/>
          <w:lang w:val="en-HK"/>
        </w:rPr>
        <w:t xml:space="preserve"> </w:t>
      </w:r>
      <w:r w:rsidRPr="00125758">
        <w:rPr>
          <w:rStyle w:val="StyleUnderline"/>
          <w:vanish/>
          <w:sz w:val="14"/>
          <w:u w:val="none"/>
          <w:lang w:val="en-HK"/>
        </w:rPr>
        <w:t>The</w:t>
      </w:r>
      <w:r w:rsidRPr="00083A9C">
        <w:rPr>
          <w:rStyle w:val="StyleUnderline"/>
          <w:sz w:val="14"/>
          <w:u w:val="none"/>
          <w:lang w:val="en-HK"/>
        </w:rPr>
        <w:t xml:space="preserve"> </w:t>
      </w:r>
      <w:r w:rsidRPr="00125758">
        <w:rPr>
          <w:rStyle w:val="StyleUnderline"/>
          <w:vanish/>
          <w:sz w:val="14"/>
          <w:u w:val="none"/>
          <w:lang w:val="en-HK"/>
        </w:rPr>
        <w:t>American</w:t>
      </w:r>
      <w:r w:rsidRPr="00083A9C">
        <w:rPr>
          <w:rStyle w:val="StyleUnderline"/>
          <w:sz w:val="14"/>
          <w:u w:val="none"/>
          <w:lang w:val="en-HK"/>
        </w:rPr>
        <w:t xml:space="preserve"> </w:t>
      </w:r>
      <w:r w:rsidRPr="00125758">
        <w:rPr>
          <w:rStyle w:val="StyleUnderline"/>
          <w:vanish/>
          <w:sz w:val="14"/>
          <w:u w:val="none"/>
          <w:lang w:val="en-HK"/>
        </w:rPr>
        <w:t>Prospect</w:t>
      </w:r>
      <w:r w:rsidRPr="00083A9C">
        <w:rPr>
          <w:rStyle w:val="StyleUnderline"/>
          <w:sz w:val="14"/>
          <w:u w:val="none"/>
          <w:lang w:val="en-HK"/>
        </w:rPr>
        <w:t xml:space="preserve"> </w:t>
      </w:r>
      <w:r w:rsidRPr="00125758">
        <w:rPr>
          <w:rStyle w:val="StyleUnderline"/>
          <w:vanish/>
          <w:sz w:val="14"/>
          <w:u w:val="none"/>
          <w:lang w:val="en-HK"/>
        </w:rPr>
        <w:t>that</w:t>
      </w:r>
      <w:r w:rsidRPr="00083A9C">
        <w:rPr>
          <w:rStyle w:val="StyleUnderline"/>
          <w:sz w:val="14"/>
          <w:u w:val="none"/>
          <w:lang w:val="en-HK"/>
        </w:rPr>
        <w:t xml:space="preserve"> </w:t>
      </w:r>
      <w:r w:rsidRPr="00125758">
        <w:rPr>
          <w:rStyle w:val="StyleUnderline"/>
          <w:vanish/>
          <w:sz w:val="14"/>
          <w:u w:val="none"/>
          <w:lang w:val="en-HK"/>
        </w:rPr>
        <w:t>the</w:t>
      </w:r>
      <w:r w:rsidRPr="00083A9C">
        <w:rPr>
          <w:rStyle w:val="StyleUnderline"/>
          <w:sz w:val="14"/>
          <w:u w:val="none"/>
          <w:lang w:val="en-HK"/>
        </w:rPr>
        <w:t xml:space="preserve"> </w:t>
      </w:r>
      <w:r w:rsidRPr="00125758">
        <w:rPr>
          <w:rStyle w:val="StyleUnderline"/>
          <w:vanish/>
          <w:sz w:val="14"/>
          <w:u w:val="none"/>
          <w:lang w:val="en-HK"/>
        </w:rPr>
        <w:t>criminal</w:t>
      </w:r>
      <w:r w:rsidRPr="00083A9C">
        <w:rPr>
          <w:rStyle w:val="StyleUnderline"/>
          <w:sz w:val="14"/>
          <w:u w:val="none"/>
          <w:lang w:val="en-HK"/>
        </w:rPr>
        <w:t xml:space="preserve"> </w:t>
      </w:r>
      <w:r w:rsidRPr="00125758">
        <w:rPr>
          <w:rStyle w:val="StyleUnderline"/>
          <w:vanish/>
          <w:sz w:val="14"/>
          <w:u w:val="none"/>
          <w:lang w:val="en-HK"/>
        </w:rPr>
        <w:t>justice</w:t>
      </w:r>
      <w:r w:rsidRPr="00083A9C">
        <w:rPr>
          <w:rStyle w:val="StyleUnderline"/>
          <w:sz w:val="14"/>
          <w:u w:val="none"/>
          <w:lang w:val="en-HK"/>
        </w:rPr>
        <w:t xml:space="preserve"> </w:t>
      </w:r>
      <w:r w:rsidRPr="00125758">
        <w:rPr>
          <w:rStyle w:val="StyleUnderline"/>
          <w:vanish/>
          <w:sz w:val="14"/>
          <w:u w:val="none"/>
          <w:lang w:val="en-HK"/>
        </w:rPr>
        <w:t>system</w:t>
      </w:r>
      <w:r w:rsidRPr="00083A9C">
        <w:rPr>
          <w:rStyle w:val="StyleUnderline"/>
          <w:sz w:val="14"/>
          <w:u w:val="none"/>
          <w:lang w:val="en-HK"/>
        </w:rPr>
        <w:t xml:space="preserve"> </w:t>
      </w:r>
      <w:r w:rsidRPr="00125758">
        <w:rPr>
          <w:rStyle w:val="StyleUnderline"/>
          <w:vanish/>
          <w:sz w:val="14"/>
          <w:u w:val="none"/>
          <w:lang w:val="en-HK"/>
        </w:rPr>
        <w:t>would</w:t>
      </w:r>
      <w:r w:rsidRPr="00083A9C">
        <w:rPr>
          <w:rStyle w:val="StyleUnderline"/>
          <w:sz w:val="14"/>
          <w:u w:val="none"/>
          <w:lang w:val="en-HK"/>
        </w:rPr>
        <w:t xml:space="preserve"> </w:t>
      </w:r>
      <w:r w:rsidRPr="00125758">
        <w:rPr>
          <w:rStyle w:val="StyleUnderline"/>
          <w:vanish/>
          <w:sz w:val="14"/>
          <w:u w:val="none"/>
          <w:lang w:val="en-HK"/>
        </w:rPr>
        <w:t>collapse</w:t>
      </w:r>
      <w:r w:rsidRPr="00083A9C">
        <w:rPr>
          <w:rStyle w:val="StyleUnderline"/>
          <w:sz w:val="14"/>
          <w:u w:val="none"/>
          <w:lang w:val="en-HK"/>
        </w:rPr>
        <w:t xml:space="preserve"> </w:t>
      </w:r>
      <w:r w:rsidRPr="00125758">
        <w:rPr>
          <w:rStyle w:val="StyleUnderline"/>
          <w:vanish/>
          <w:sz w:val="14"/>
          <w:u w:val="none"/>
          <w:lang w:val="en-HK"/>
        </w:rPr>
        <w:t>has</w:t>
      </w:r>
      <w:r w:rsidRPr="00083A9C">
        <w:rPr>
          <w:rStyle w:val="StyleUnderline"/>
          <w:sz w:val="14"/>
          <w:u w:val="none"/>
          <w:lang w:val="en-HK"/>
        </w:rPr>
        <w:t xml:space="preserve"> </w:t>
      </w:r>
      <w:r w:rsidRPr="00125758">
        <w:rPr>
          <w:rStyle w:val="StyleUnderline"/>
          <w:vanish/>
          <w:sz w:val="14"/>
          <w:u w:val="none"/>
          <w:lang w:val="en-HK"/>
        </w:rPr>
        <w:t>little</w:t>
      </w:r>
      <w:r w:rsidRPr="00083A9C">
        <w:rPr>
          <w:rStyle w:val="StyleUnderline"/>
          <w:sz w:val="14"/>
          <w:u w:val="none"/>
          <w:lang w:val="en-HK"/>
        </w:rPr>
        <w:t xml:space="preserve"> </w:t>
      </w:r>
      <w:r w:rsidRPr="00125758">
        <w:rPr>
          <w:rStyle w:val="StyleUnderline"/>
          <w:vanish/>
          <w:sz w:val="14"/>
          <w:u w:val="none"/>
          <w:lang w:val="en-HK"/>
        </w:rPr>
        <w:t>potential</w:t>
      </w:r>
      <w:r w:rsidRPr="00083A9C">
        <w:rPr>
          <w:rStyle w:val="StyleUnderline"/>
          <w:sz w:val="14"/>
          <w:u w:val="none"/>
          <w:lang w:val="en-HK"/>
        </w:rPr>
        <w:t xml:space="preserve"> </w:t>
      </w:r>
      <w:r w:rsidRPr="00125758">
        <w:rPr>
          <w:rStyle w:val="StyleUnderline"/>
          <w:vanish/>
          <w:sz w:val="14"/>
          <w:u w:val="none"/>
          <w:lang w:val="en-HK"/>
        </w:rPr>
        <w:t>to</w:t>
      </w:r>
      <w:r w:rsidRPr="00083A9C">
        <w:rPr>
          <w:rStyle w:val="StyleUnderline"/>
          <w:sz w:val="14"/>
          <w:u w:val="none"/>
          <w:lang w:val="en-HK"/>
        </w:rPr>
        <w:t xml:space="preserve"> </w:t>
      </w:r>
      <w:r w:rsidRPr="00125758">
        <w:rPr>
          <w:rStyle w:val="StyleUnderline"/>
          <w:vanish/>
          <w:sz w:val="14"/>
          <w:u w:val="none"/>
          <w:lang w:val="en-HK"/>
        </w:rPr>
        <w:t>significantly</w:t>
      </w:r>
      <w:r w:rsidRPr="00083A9C">
        <w:rPr>
          <w:rStyle w:val="StyleUnderline"/>
          <w:sz w:val="14"/>
          <w:u w:val="none"/>
          <w:lang w:val="en-HK"/>
        </w:rPr>
        <w:t xml:space="preserve"> </w:t>
      </w:r>
      <w:r w:rsidRPr="00125758">
        <w:rPr>
          <w:rStyle w:val="StyleUnderline"/>
          <w:vanish/>
          <w:sz w:val="14"/>
          <w:u w:val="none"/>
          <w:lang w:val="en-HK"/>
        </w:rPr>
        <w:t>add</w:t>
      </w:r>
      <w:r w:rsidRPr="00083A9C">
        <w:rPr>
          <w:rStyle w:val="StyleUnderline"/>
          <w:sz w:val="14"/>
          <w:u w:val="none"/>
          <w:lang w:val="en-HK"/>
        </w:rPr>
        <w:t xml:space="preserve"> </w:t>
      </w:r>
      <w:r w:rsidRPr="00125758">
        <w:rPr>
          <w:rStyle w:val="StyleUnderline"/>
          <w:vanish/>
          <w:sz w:val="14"/>
          <w:u w:val="none"/>
          <w:lang w:val="en-HK"/>
        </w:rPr>
        <w:t>to</w:t>
      </w:r>
      <w:r w:rsidRPr="00083A9C">
        <w:rPr>
          <w:rStyle w:val="StyleUnderline"/>
          <w:sz w:val="14"/>
          <w:u w:val="none"/>
          <w:lang w:val="en-HK"/>
        </w:rPr>
        <w:t xml:space="preserve"> </w:t>
      </w:r>
      <w:r w:rsidRPr="00125758">
        <w:rPr>
          <w:rStyle w:val="StyleUnderline"/>
          <w:vanish/>
          <w:sz w:val="14"/>
          <w:u w:val="none"/>
          <w:lang w:val="en-HK"/>
        </w:rPr>
        <w:t>the</w:t>
      </w:r>
      <w:r w:rsidRPr="00083A9C">
        <w:rPr>
          <w:rStyle w:val="StyleUnderline"/>
          <w:sz w:val="14"/>
          <w:u w:val="none"/>
          <w:lang w:val="en-HK"/>
        </w:rPr>
        <w:t xml:space="preserve"> </w:t>
      </w:r>
      <w:r w:rsidRPr="00125758">
        <w:rPr>
          <w:rStyle w:val="StyleUnderline"/>
          <w:vanish/>
          <w:sz w:val="14"/>
          <w:u w:val="none"/>
          <w:lang w:val="en-HK"/>
        </w:rPr>
        <w:t>GDP,</w:t>
      </w:r>
      <w:r w:rsidRPr="00083A9C">
        <w:rPr>
          <w:rStyle w:val="StyleUnderline"/>
          <w:sz w:val="14"/>
          <w:u w:val="none"/>
          <w:lang w:val="en-HK"/>
        </w:rPr>
        <w:t xml:space="preserve"> </w:t>
      </w:r>
      <w:r w:rsidRPr="00125758">
        <w:rPr>
          <w:rStyle w:val="StyleUnderline"/>
          <w:vanish/>
          <w:sz w:val="14"/>
          <w:u w:val="none"/>
          <w:lang w:val="en-HK"/>
        </w:rPr>
        <w:t>there</w:t>
      </w:r>
      <w:r w:rsidRPr="00083A9C">
        <w:rPr>
          <w:rStyle w:val="StyleUnderline"/>
          <w:sz w:val="14"/>
          <w:u w:val="none"/>
          <w:lang w:val="en-HK"/>
        </w:rPr>
        <w:t xml:space="preserve"> </w:t>
      </w:r>
      <w:r w:rsidRPr="00125758">
        <w:rPr>
          <w:rStyle w:val="StyleUnderline"/>
          <w:vanish/>
          <w:sz w:val="14"/>
          <w:u w:val="none"/>
          <w:lang w:val="en-HK"/>
        </w:rPr>
        <w:t>are</w:t>
      </w:r>
      <w:r w:rsidRPr="00083A9C">
        <w:rPr>
          <w:rStyle w:val="StyleUnderline"/>
          <w:sz w:val="14"/>
          <w:u w:val="none"/>
          <w:lang w:val="en-HK"/>
        </w:rPr>
        <w:t xml:space="preserve"> </w:t>
      </w:r>
      <w:r w:rsidRPr="00125758">
        <w:rPr>
          <w:rStyle w:val="StyleUnderline"/>
          <w:vanish/>
          <w:sz w:val="14"/>
          <w:u w:val="none"/>
          <w:lang w:val="en-HK"/>
        </w:rPr>
        <w:t>longer-term</w:t>
      </w:r>
      <w:r w:rsidRPr="00083A9C">
        <w:rPr>
          <w:rStyle w:val="StyleUnderline"/>
          <w:sz w:val="14"/>
          <w:u w:val="none"/>
          <w:lang w:val="en-HK"/>
        </w:rPr>
        <w:t xml:space="preserve"> </w:t>
      </w:r>
      <w:r w:rsidRPr="00125758">
        <w:rPr>
          <w:rStyle w:val="StyleUnderline"/>
          <w:vanish/>
          <w:sz w:val="14"/>
          <w:u w:val="none"/>
          <w:lang w:val="en-HK"/>
        </w:rPr>
        <w:t>and</w:t>
      </w:r>
      <w:r w:rsidRPr="00083A9C">
        <w:rPr>
          <w:rStyle w:val="StyleUnderline"/>
          <w:sz w:val="14"/>
          <w:u w:val="none"/>
          <w:lang w:val="en-HK"/>
        </w:rPr>
        <w:t xml:space="preserve"> </w:t>
      </w:r>
      <w:r w:rsidRPr="00125758">
        <w:rPr>
          <w:rStyle w:val="StyleUnderline"/>
          <w:vanish/>
          <w:sz w:val="14"/>
          <w:u w:val="none"/>
          <w:lang w:val="en-HK"/>
        </w:rPr>
        <w:t>broader</w:t>
      </w:r>
      <w:r w:rsidRPr="00083A9C">
        <w:rPr>
          <w:rStyle w:val="StyleUnderline"/>
          <w:sz w:val="14"/>
          <w:u w:val="none"/>
          <w:lang w:val="en-HK"/>
        </w:rPr>
        <w:t xml:space="preserve"> </w:t>
      </w:r>
      <w:r w:rsidRPr="00125758">
        <w:rPr>
          <w:rStyle w:val="StyleUnderline"/>
          <w:vanish/>
          <w:sz w:val="14"/>
          <w:u w:val="none"/>
          <w:lang w:val="en-HK"/>
        </w:rPr>
        <w:t>effects</w:t>
      </w:r>
      <w:r w:rsidRPr="00083A9C">
        <w:rPr>
          <w:rStyle w:val="StyleUnderline"/>
          <w:sz w:val="14"/>
          <w:u w:val="none"/>
          <w:lang w:val="en-HK"/>
        </w:rPr>
        <w:t xml:space="preserve"> </w:t>
      </w:r>
      <w:r w:rsidRPr="00125758">
        <w:rPr>
          <w:rStyle w:val="StyleUnderline"/>
          <w:vanish/>
          <w:sz w:val="14"/>
          <w:u w:val="none"/>
          <w:lang w:val="en-HK"/>
        </w:rPr>
        <w:t>to</w:t>
      </w:r>
      <w:r w:rsidRPr="00083A9C">
        <w:rPr>
          <w:rStyle w:val="StyleUnderline"/>
          <w:sz w:val="14"/>
          <w:u w:val="none"/>
          <w:lang w:val="en-HK"/>
        </w:rPr>
        <w:t xml:space="preserve"> </w:t>
      </w:r>
      <w:r w:rsidRPr="00125758">
        <w:rPr>
          <w:rStyle w:val="StyleUnderline"/>
          <w:vanish/>
          <w:sz w:val="14"/>
          <w:u w:val="none"/>
          <w:lang w:val="en-HK"/>
        </w:rPr>
        <w:t>consider.</w:t>
      </w:r>
      <w:r w:rsidRPr="00083A9C">
        <w:rPr>
          <w:rStyle w:val="StyleUnderline"/>
          <w:lang w:val="en-HK"/>
        </w:rPr>
        <w:t xml:space="preserve"> </w:t>
      </w:r>
      <w:r w:rsidRPr="00083A9C">
        <w:rPr>
          <w:rStyle w:val="StyleUnderline"/>
          <w:highlight w:val="yellow"/>
          <w:lang w:val="en-HK"/>
        </w:rPr>
        <w:t>Higher wages can help not only inmates</w:t>
      </w:r>
      <w:r w:rsidRPr="00125758">
        <w:rPr>
          <w:rStyle w:val="StyleUnderline"/>
          <w:vanish/>
          <w:lang w:val="en-HK"/>
        </w:rPr>
        <w:t>,</w:t>
      </w:r>
      <w:r w:rsidRPr="00083A9C">
        <w:rPr>
          <w:rStyle w:val="StyleUnderline"/>
          <w:lang w:val="en-HK"/>
        </w:rPr>
        <w:t xml:space="preserve"> </w:t>
      </w:r>
      <w:r w:rsidRPr="00083A9C">
        <w:rPr>
          <w:rStyle w:val="StyleUnderline"/>
          <w:highlight w:val="yellow"/>
          <w:lang w:val="en-HK"/>
        </w:rPr>
        <w:t>but</w:t>
      </w:r>
      <w:r w:rsidRPr="00083A9C">
        <w:rPr>
          <w:rStyle w:val="StyleUnderline"/>
          <w:lang w:val="en-HK"/>
        </w:rPr>
        <w:t xml:space="preserve"> </w:t>
      </w:r>
      <w:r w:rsidRPr="00125758">
        <w:rPr>
          <w:rStyle w:val="StyleUnderline"/>
          <w:vanish/>
          <w:sz w:val="14"/>
          <w:u w:val="none"/>
          <w:lang w:val="en-HK"/>
        </w:rPr>
        <w:t>their</w:t>
      </w:r>
      <w:r w:rsidRPr="00083A9C">
        <w:rPr>
          <w:rStyle w:val="StyleUnderline"/>
          <w:lang w:val="en-HK"/>
        </w:rPr>
        <w:t xml:space="preserve"> </w:t>
      </w:r>
      <w:r w:rsidRPr="00083A9C">
        <w:rPr>
          <w:rStyle w:val="StyleUnderline"/>
          <w:highlight w:val="yellow"/>
          <w:lang w:val="en-HK"/>
        </w:rPr>
        <w:t>dependents in the outside world</w:t>
      </w:r>
      <w:r w:rsidRPr="00083A9C">
        <w:rPr>
          <w:rStyle w:val="StyleUnderline"/>
          <w:sz w:val="14"/>
          <w:highlight w:val="yellow"/>
          <w:u w:val="none"/>
          <w:lang w:val="en-HK"/>
        </w:rPr>
        <w:t>,</w:t>
      </w:r>
      <w:r w:rsidRPr="00083A9C">
        <w:rPr>
          <w:rStyle w:val="StyleUnderline"/>
          <w:sz w:val="14"/>
          <w:u w:val="none"/>
          <w:lang w:val="en-HK"/>
        </w:rPr>
        <w:t xml:space="preserve"> </w:t>
      </w:r>
      <w:r w:rsidRPr="00125758">
        <w:rPr>
          <w:rStyle w:val="StyleUnderline"/>
          <w:vanish/>
          <w:sz w:val="14"/>
          <w:u w:val="none"/>
          <w:lang w:val="en-HK"/>
        </w:rPr>
        <w:t>who</w:t>
      </w:r>
      <w:r w:rsidRPr="00083A9C">
        <w:rPr>
          <w:rStyle w:val="StyleUnderline"/>
          <w:sz w:val="14"/>
          <w:u w:val="none"/>
          <w:lang w:val="en-HK"/>
        </w:rPr>
        <w:t xml:space="preserve"> </w:t>
      </w:r>
      <w:r w:rsidRPr="00125758">
        <w:rPr>
          <w:rStyle w:val="StyleUnderline"/>
          <w:vanish/>
          <w:sz w:val="14"/>
          <w:u w:val="none"/>
          <w:lang w:val="en-HK"/>
        </w:rPr>
        <w:t>might</w:t>
      </w:r>
      <w:r w:rsidRPr="00083A9C">
        <w:rPr>
          <w:rStyle w:val="StyleUnderline"/>
          <w:lang w:val="en-HK"/>
        </w:rPr>
        <w:t xml:space="preserve"> </w:t>
      </w:r>
      <w:r w:rsidRPr="00083A9C">
        <w:rPr>
          <w:rStyle w:val="StyleUnderline"/>
          <w:highlight w:val="yellow"/>
          <w:lang w:val="en-HK"/>
        </w:rPr>
        <w:t>avoid ending up on welfare having greater support</w:t>
      </w:r>
      <w:r w:rsidRPr="00125758">
        <w:rPr>
          <w:rStyle w:val="StyleUnderline"/>
          <w:vanish/>
          <w:lang w:val="en-HK"/>
        </w:rPr>
        <w:t>.</w:t>
      </w:r>
      <w:r w:rsidRPr="00083A9C">
        <w:rPr>
          <w:rStyle w:val="StyleUnderline"/>
          <w:lang w:val="en-HK"/>
        </w:rPr>
        <w:t xml:space="preserve"> </w:t>
      </w:r>
      <w:r w:rsidRPr="00125758">
        <w:rPr>
          <w:rStyle w:val="StyleUnderline"/>
          <w:vanish/>
          <w:sz w:val="14"/>
          <w:u w:val="none"/>
          <w:lang w:val="en-HK"/>
        </w:rPr>
        <w:t>Cheap</w:t>
      </w:r>
      <w:r w:rsidRPr="00083A9C">
        <w:rPr>
          <w:rStyle w:val="StyleUnderline"/>
          <w:sz w:val="14"/>
          <w:u w:val="none"/>
          <w:lang w:val="en-HK"/>
        </w:rPr>
        <w:t xml:space="preserve"> </w:t>
      </w:r>
      <w:r w:rsidRPr="00125758">
        <w:rPr>
          <w:rStyle w:val="StyleUnderline"/>
          <w:vanish/>
          <w:sz w:val="14"/>
          <w:u w:val="none"/>
          <w:lang w:val="en-HK"/>
        </w:rPr>
        <w:t>inmate</w:t>
      </w:r>
      <w:r w:rsidRPr="00083A9C">
        <w:rPr>
          <w:rStyle w:val="StyleUnderline"/>
          <w:sz w:val="14"/>
          <w:u w:val="none"/>
          <w:lang w:val="en-HK"/>
        </w:rPr>
        <w:t xml:space="preserve"> </w:t>
      </w:r>
      <w:r w:rsidRPr="00125758">
        <w:rPr>
          <w:rStyle w:val="StyleUnderline"/>
          <w:vanish/>
          <w:sz w:val="14"/>
          <w:u w:val="none"/>
          <w:lang w:val="en-HK"/>
        </w:rPr>
        <w:t>labor</w:t>
      </w:r>
      <w:r w:rsidRPr="00083A9C">
        <w:rPr>
          <w:rStyle w:val="StyleUnderline"/>
          <w:sz w:val="14"/>
          <w:u w:val="none"/>
          <w:lang w:val="en-HK"/>
        </w:rPr>
        <w:t xml:space="preserve"> </w:t>
      </w:r>
      <w:r w:rsidRPr="00125758">
        <w:rPr>
          <w:rStyle w:val="StyleUnderline"/>
          <w:vanish/>
          <w:sz w:val="14"/>
          <w:u w:val="none"/>
          <w:lang w:val="en-HK"/>
        </w:rPr>
        <w:t>may</w:t>
      </w:r>
      <w:r w:rsidRPr="00083A9C">
        <w:rPr>
          <w:rStyle w:val="StyleUnderline"/>
          <w:sz w:val="14"/>
          <w:u w:val="none"/>
          <w:lang w:val="en-HK"/>
        </w:rPr>
        <w:t xml:space="preserve"> </w:t>
      </w:r>
      <w:r w:rsidRPr="00125758">
        <w:rPr>
          <w:rStyle w:val="StyleUnderline"/>
          <w:vanish/>
          <w:sz w:val="14"/>
          <w:u w:val="none"/>
          <w:lang w:val="en-HK"/>
        </w:rPr>
        <w:t>save</w:t>
      </w:r>
      <w:r w:rsidRPr="00083A9C">
        <w:rPr>
          <w:rStyle w:val="StyleUnderline"/>
          <w:sz w:val="14"/>
          <w:u w:val="none"/>
          <w:lang w:val="en-HK"/>
        </w:rPr>
        <w:t xml:space="preserve"> </w:t>
      </w:r>
      <w:r w:rsidRPr="00125758">
        <w:rPr>
          <w:rStyle w:val="StyleUnderline"/>
          <w:vanish/>
          <w:sz w:val="14"/>
          <w:u w:val="none"/>
          <w:lang w:val="en-HK"/>
        </w:rPr>
        <w:t>money</w:t>
      </w:r>
      <w:r w:rsidRPr="00083A9C">
        <w:rPr>
          <w:rStyle w:val="StyleUnderline"/>
          <w:sz w:val="14"/>
          <w:u w:val="none"/>
          <w:lang w:val="en-HK"/>
        </w:rPr>
        <w:t xml:space="preserve"> </w:t>
      </w:r>
      <w:r w:rsidRPr="00125758">
        <w:rPr>
          <w:rStyle w:val="StyleUnderline"/>
          <w:vanish/>
          <w:sz w:val="14"/>
          <w:u w:val="none"/>
          <w:lang w:val="en-HK"/>
        </w:rPr>
        <w:t>for</w:t>
      </w:r>
      <w:r w:rsidRPr="00083A9C">
        <w:rPr>
          <w:rStyle w:val="StyleUnderline"/>
          <w:sz w:val="14"/>
          <w:u w:val="none"/>
          <w:lang w:val="en-HK"/>
        </w:rPr>
        <w:t xml:space="preserve"> </w:t>
      </w:r>
      <w:r w:rsidRPr="00125758">
        <w:rPr>
          <w:rStyle w:val="StyleUnderline"/>
          <w:vanish/>
          <w:sz w:val="14"/>
          <w:u w:val="none"/>
          <w:lang w:val="en-HK"/>
        </w:rPr>
        <w:t>prisons</w:t>
      </w:r>
      <w:r w:rsidRPr="00083A9C">
        <w:rPr>
          <w:rStyle w:val="StyleUnderline"/>
          <w:sz w:val="14"/>
          <w:u w:val="none"/>
          <w:lang w:val="en-HK"/>
        </w:rPr>
        <w:t xml:space="preserve"> </w:t>
      </w:r>
      <w:r w:rsidRPr="00125758">
        <w:rPr>
          <w:rStyle w:val="StyleUnderline"/>
          <w:vanish/>
          <w:sz w:val="14"/>
          <w:u w:val="none"/>
          <w:lang w:val="en-HK"/>
        </w:rPr>
        <w:t>or</w:t>
      </w:r>
      <w:r w:rsidRPr="00083A9C">
        <w:rPr>
          <w:rStyle w:val="StyleUnderline"/>
          <w:sz w:val="14"/>
          <w:u w:val="none"/>
          <w:lang w:val="en-HK"/>
        </w:rPr>
        <w:t xml:space="preserve"> </w:t>
      </w:r>
      <w:r w:rsidRPr="00125758">
        <w:rPr>
          <w:rStyle w:val="StyleUnderline"/>
          <w:vanish/>
          <w:sz w:val="14"/>
          <w:u w:val="none"/>
          <w:lang w:val="en-HK"/>
        </w:rPr>
        <w:t>corporations,</w:t>
      </w:r>
      <w:r w:rsidRPr="00083A9C">
        <w:rPr>
          <w:rStyle w:val="StyleUnderline"/>
          <w:sz w:val="14"/>
          <w:u w:val="none"/>
          <w:lang w:val="en-HK"/>
        </w:rPr>
        <w:t xml:space="preserve"> </w:t>
      </w:r>
      <w:r w:rsidRPr="00125758">
        <w:rPr>
          <w:rStyle w:val="StyleUnderline"/>
          <w:vanish/>
          <w:sz w:val="14"/>
          <w:u w:val="none"/>
          <w:lang w:val="en-HK"/>
        </w:rPr>
        <w:t>but</w:t>
      </w:r>
      <w:r w:rsidRPr="00083A9C">
        <w:rPr>
          <w:rStyle w:val="StyleUnderline"/>
          <w:sz w:val="14"/>
          <w:u w:val="none"/>
          <w:lang w:val="en-HK"/>
        </w:rPr>
        <w:t xml:space="preserve"> </w:t>
      </w:r>
      <w:r w:rsidRPr="00125758">
        <w:rPr>
          <w:rStyle w:val="StyleUnderline"/>
          <w:vanish/>
          <w:sz w:val="14"/>
          <w:u w:val="none"/>
          <w:lang w:val="en-HK"/>
        </w:rPr>
        <w:t>meaningful,</w:t>
      </w:r>
      <w:r w:rsidRPr="00083A9C">
        <w:rPr>
          <w:rStyle w:val="StyleUnderline"/>
          <w:sz w:val="14"/>
          <w:u w:val="none"/>
          <w:lang w:val="en-HK"/>
        </w:rPr>
        <w:t xml:space="preserve"> </w:t>
      </w:r>
      <w:r w:rsidRPr="00125758">
        <w:rPr>
          <w:rStyle w:val="StyleUnderline"/>
          <w:vanish/>
          <w:sz w:val="14"/>
          <w:u w:val="none"/>
          <w:lang w:val="en-HK"/>
        </w:rPr>
        <w:t>decently-paid</w:t>
      </w:r>
      <w:r w:rsidRPr="00083A9C">
        <w:rPr>
          <w:rStyle w:val="StyleUnderline"/>
          <w:sz w:val="14"/>
          <w:u w:val="none"/>
          <w:lang w:val="en-HK"/>
        </w:rPr>
        <w:t xml:space="preserve"> </w:t>
      </w:r>
      <w:r w:rsidRPr="00125758">
        <w:rPr>
          <w:rStyle w:val="StyleUnderline"/>
          <w:vanish/>
          <w:sz w:val="14"/>
          <w:u w:val="none"/>
          <w:lang w:val="en-HK"/>
        </w:rPr>
        <w:t>employment</w:t>
      </w:r>
      <w:r w:rsidRPr="00083A9C">
        <w:rPr>
          <w:rStyle w:val="StyleUnderline"/>
          <w:sz w:val="14"/>
          <w:u w:val="none"/>
          <w:lang w:val="en-HK"/>
        </w:rPr>
        <w:t xml:space="preserve"> </w:t>
      </w:r>
      <w:r w:rsidRPr="00125758">
        <w:rPr>
          <w:rStyle w:val="StyleUnderline"/>
          <w:vanish/>
          <w:sz w:val="14"/>
          <w:u w:val="none"/>
          <w:lang w:val="en-HK"/>
        </w:rPr>
        <w:t>and</w:t>
      </w:r>
      <w:r w:rsidRPr="00083A9C">
        <w:rPr>
          <w:rStyle w:val="StyleUnderline"/>
          <w:sz w:val="14"/>
          <w:u w:val="none"/>
          <w:lang w:val="en-HK"/>
        </w:rPr>
        <w:t xml:space="preserve"> </w:t>
      </w:r>
      <w:r w:rsidRPr="00125758">
        <w:rPr>
          <w:rStyle w:val="StyleUnderline"/>
          <w:vanish/>
          <w:sz w:val="14"/>
          <w:u w:val="none"/>
          <w:lang w:val="en-HK"/>
        </w:rPr>
        <w:t>job</w:t>
      </w:r>
      <w:r w:rsidRPr="00083A9C">
        <w:rPr>
          <w:rStyle w:val="StyleUnderline"/>
          <w:sz w:val="14"/>
          <w:u w:val="none"/>
          <w:lang w:val="en-HK"/>
        </w:rPr>
        <w:t xml:space="preserve"> </w:t>
      </w:r>
      <w:r w:rsidRPr="00125758">
        <w:rPr>
          <w:rStyle w:val="StyleUnderline"/>
          <w:vanish/>
          <w:sz w:val="14"/>
          <w:u w:val="none"/>
          <w:lang w:val="en-HK"/>
        </w:rPr>
        <w:t>training</w:t>
      </w:r>
      <w:r w:rsidRPr="00083A9C">
        <w:rPr>
          <w:rStyle w:val="StyleUnderline"/>
          <w:sz w:val="14"/>
          <w:u w:val="none"/>
          <w:lang w:val="en-HK"/>
        </w:rPr>
        <w:t xml:space="preserve"> </w:t>
      </w:r>
      <w:r w:rsidRPr="00125758">
        <w:rPr>
          <w:rStyle w:val="StyleUnderline"/>
          <w:vanish/>
          <w:sz w:val="14"/>
          <w:u w:val="none"/>
          <w:lang w:val="en-HK"/>
        </w:rPr>
        <w:t>could</w:t>
      </w:r>
      <w:r w:rsidRPr="00083A9C">
        <w:rPr>
          <w:rStyle w:val="StyleUnderline"/>
          <w:sz w:val="14"/>
          <w:u w:val="none"/>
          <w:lang w:val="en-HK"/>
        </w:rPr>
        <w:t xml:space="preserve"> </w:t>
      </w:r>
      <w:r w:rsidRPr="00125758">
        <w:rPr>
          <w:rStyle w:val="StyleUnderline"/>
          <w:vanish/>
          <w:sz w:val="14"/>
          <w:u w:val="none"/>
          <w:lang w:val="en-HK"/>
        </w:rPr>
        <w:t>reduce</w:t>
      </w:r>
      <w:r w:rsidRPr="00083A9C">
        <w:rPr>
          <w:rStyle w:val="StyleUnderline"/>
          <w:sz w:val="14"/>
          <w:u w:val="none"/>
          <w:lang w:val="en-HK"/>
        </w:rPr>
        <w:t xml:space="preserve"> </w:t>
      </w:r>
      <w:r w:rsidRPr="00125758">
        <w:rPr>
          <w:rStyle w:val="StyleUnderline"/>
          <w:vanish/>
          <w:sz w:val="14"/>
          <w:u w:val="none"/>
          <w:lang w:val="en-HK"/>
        </w:rPr>
        <w:t>recidivism</w:t>
      </w:r>
      <w:r w:rsidRPr="00083A9C">
        <w:rPr>
          <w:rStyle w:val="StyleUnderline"/>
          <w:sz w:val="14"/>
          <w:u w:val="none"/>
          <w:lang w:val="en-HK"/>
        </w:rPr>
        <w:t xml:space="preserve"> </w:t>
      </w:r>
      <w:r w:rsidRPr="00125758">
        <w:rPr>
          <w:rStyle w:val="StyleUnderline"/>
          <w:vanish/>
          <w:sz w:val="14"/>
          <w:u w:val="none"/>
          <w:lang w:val="en-HK"/>
        </w:rPr>
        <w:t>and</w:t>
      </w:r>
      <w:r w:rsidRPr="00083A9C">
        <w:rPr>
          <w:rStyle w:val="StyleUnderline"/>
          <w:sz w:val="14"/>
          <w:u w:val="none"/>
          <w:lang w:val="en-HK"/>
        </w:rPr>
        <w:t xml:space="preserve"> </w:t>
      </w:r>
      <w:r w:rsidRPr="00125758">
        <w:rPr>
          <w:rStyle w:val="StyleUnderline"/>
          <w:vanish/>
          <w:sz w:val="14"/>
          <w:u w:val="none"/>
          <w:lang w:val="en-HK"/>
        </w:rPr>
        <w:t>future</w:t>
      </w:r>
      <w:r w:rsidRPr="00083A9C">
        <w:rPr>
          <w:rStyle w:val="StyleUnderline"/>
          <w:sz w:val="14"/>
          <w:u w:val="none"/>
          <w:lang w:val="en-HK"/>
        </w:rPr>
        <w:t xml:space="preserve"> </w:t>
      </w:r>
      <w:r w:rsidRPr="00125758">
        <w:rPr>
          <w:rStyle w:val="StyleUnderline"/>
          <w:vanish/>
          <w:sz w:val="14"/>
          <w:u w:val="none"/>
          <w:lang w:val="en-HK"/>
        </w:rPr>
        <w:t>crime.</w:t>
      </w:r>
      <w:r w:rsidRPr="00083A9C">
        <w:rPr>
          <w:sz w:val="14"/>
          <w:lang w:val="en-HK"/>
        </w:rPr>
        <w:t xml:space="preserve"> </w:t>
      </w:r>
      <w:r w:rsidRPr="00125758">
        <w:rPr>
          <w:vanish/>
          <w:sz w:val="14"/>
          <w:lang w:val="en-HK"/>
        </w:rPr>
        <w:t>Ultimately,</w:t>
      </w:r>
      <w:r w:rsidRPr="00083A9C">
        <w:rPr>
          <w:sz w:val="14"/>
          <w:lang w:val="en-HK"/>
        </w:rPr>
        <w:t xml:space="preserve"> </w:t>
      </w:r>
      <w:r w:rsidRPr="00125758">
        <w:rPr>
          <w:vanish/>
          <w:sz w:val="14"/>
          <w:lang w:val="en-HK"/>
        </w:rPr>
        <w:t>it’s</w:t>
      </w:r>
      <w:r w:rsidRPr="00083A9C">
        <w:rPr>
          <w:sz w:val="14"/>
          <w:lang w:val="en-HK"/>
        </w:rPr>
        <w:t xml:space="preserve"> </w:t>
      </w:r>
      <w:r w:rsidRPr="00125758">
        <w:rPr>
          <w:vanish/>
          <w:sz w:val="14"/>
          <w:lang w:val="en-HK"/>
        </w:rPr>
        <w:t>the</w:t>
      </w:r>
      <w:r w:rsidRPr="00083A9C">
        <w:rPr>
          <w:sz w:val="14"/>
          <w:lang w:val="en-HK"/>
        </w:rPr>
        <w:t xml:space="preserve"> </w:t>
      </w:r>
      <w:r w:rsidRPr="00125758">
        <w:rPr>
          <w:vanish/>
          <w:sz w:val="14"/>
          <w:lang w:val="en-HK"/>
        </w:rPr>
        <w:t>taxpayers</w:t>
      </w:r>
      <w:r w:rsidRPr="00083A9C">
        <w:rPr>
          <w:sz w:val="14"/>
          <w:lang w:val="en-HK"/>
        </w:rPr>
        <w:t xml:space="preserve"> </w:t>
      </w:r>
      <w:r w:rsidRPr="00125758">
        <w:rPr>
          <w:vanish/>
          <w:sz w:val="14"/>
          <w:lang w:val="en-HK"/>
        </w:rPr>
        <w:t>who</w:t>
      </w:r>
      <w:r w:rsidRPr="00083A9C">
        <w:rPr>
          <w:sz w:val="14"/>
          <w:lang w:val="en-HK"/>
        </w:rPr>
        <w:t xml:space="preserve"> </w:t>
      </w:r>
      <w:r w:rsidRPr="00125758">
        <w:rPr>
          <w:vanish/>
          <w:sz w:val="14"/>
          <w:lang w:val="en-HK"/>
        </w:rPr>
        <w:t>pay</w:t>
      </w:r>
      <w:r w:rsidRPr="00083A9C">
        <w:rPr>
          <w:sz w:val="14"/>
          <w:lang w:val="en-HK"/>
        </w:rPr>
        <w:t xml:space="preserve"> </w:t>
      </w:r>
      <w:r w:rsidRPr="00125758">
        <w:rPr>
          <w:vanish/>
          <w:sz w:val="14"/>
          <w:lang w:val="en-HK"/>
        </w:rPr>
        <w:t>for</w:t>
      </w:r>
      <w:r w:rsidRPr="00083A9C">
        <w:rPr>
          <w:sz w:val="14"/>
          <w:lang w:val="en-HK"/>
        </w:rPr>
        <w:t xml:space="preserve"> </w:t>
      </w:r>
      <w:r w:rsidRPr="00125758">
        <w:rPr>
          <w:vanish/>
          <w:sz w:val="14"/>
          <w:lang w:val="en-HK"/>
        </w:rPr>
        <w:t>most</w:t>
      </w:r>
      <w:r w:rsidRPr="00083A9C">
        <w:rPr>
          <w:sz w:val="14"/>
          <w:lang w:val="en-HK"/>
        </w:rPr>
        <w:t xml:space="preserve"> </w:t>
      </w:r>
      <w:r w:rsidRPr="00125758">
        <w:rPr>
          <w:vanish/>
          <w:sz w:val="14"/>
          <w:lang w:val="en-HK"/>
        </w:rPr>
        <w:t>of</w:t>
      </w:r>
      <w:r w:rsidRPr="00083A9C">
        <w:rPr>
          <w:sz w:val="14"/>
          <w:lang w:val="en-HK"/>
        </w:rPr>
        <w:t xml:space="preserve"> </w:t>
      </w:r>
      <w:r w:rsidRPr="00125758">
        <w:rPr>
          <w:vanish/>
          <w:sz w:val="14"/>
          <w:lang w:val="en-HK"/>
        </w:rPr>
        <w:t>the</w:t>
      </w:r>
      <w:r w:rsidRPr="00083A9C">
        <w:rPr>
          <w:sz w:val="14"/>
          <w:lang w:val="en-HK"/>
        </w:rPr>
        <w:t xml:space="preserve"> </w:t>
      </w:r>
      <w:r w:rsidRPr="00125758">
        <w:rPr>
          <w:vanish/>
          <w:sz w:val="14"/>
          <w:lang w:val="en-HK"/>
        </w:rPr>
        <w:t>criminal</w:t>
      </w:r>
      <w:r w:rsidRPr="00083A9C">
        <w:rPr>
          <w:sz w:val="14"/>
          <w:lang w:val="en-HK"/>
        </w:rPr>
        <w:t xml:space="preserve"> </w:t>
      </w:r>
      <w:r w:rsidRPr="00125758">
        <w:rPr>
          <w:vanish/>
          <w:sz w:val="14"/>
          <w:lang w:val="en-HK"/>
        </w:rPr>
        <w:t>justice</w:t>
      </w:r>
      <w:r w:rsidRPr="00083A9C">
        <w:rPr>
          <w:sz w:val="14"/>
          <w:lang w:val="en-HK"/>
        </w:rPr>
        <w:t xml:space="preserve"> </w:t>
      </w:r>
      <w:r w:rsidRPr="00125758">
        <w:rPr>
          <w:vanish/>
          <w:sz w:val="14"/>
          <w:lang w:val="en-HK"/>
        </w:rPr>
        <w:t>system,</w:t>
      </w:r>
      <w:r w:rsidRPr="00083A9C">
        <w:rPr>
          <w:sz w:val="14"/>
          <w:lang w:val="en-HK"/>
        </w:rPr>
        <w:t xml:space="preserve"> </w:t>
      </w:r>
      <w:r w:rsidRPr="00125758">
        <w:rPr>
          <w:vanish/>
          <w:sz w:val="14"/>
          <w:lang w:val="en-HK"/>
        </w:rPr>
        <w:t>and</w:t>
      </w:r>
      <w:r w:rsidRPr="00083A9C">
        <w:rPr>
          <w:sz w:val="14"/>
          <w:lang w:val="en-HK"/>
        </w:rPr>
        <w:t xml:space="preserve"> </w:t>
      </w:r>
      <w:r w:rsidRPr="00125758">
        <w:rPr>
          <w:vanish/>
          <w:sz w:val="14"/>
          <w:lang w:val="en-HK"/>
        </w:rPr>
        <w:t>that</w:t>
      </w:r>
      <w:r w:rsidRPr="00083A9C">
        <w:rPr>
          <w:sz w:val="14"/>
          <w:lang w:val="en-HK"/>
        </w:rPr>
        <w:t xml:space="preserve"> </w:t>
      </w:r>
      <w:r w:rsidRPr="00125758">
        <w:rPr>
          <w:vanish/>
          <w:sz w:val="14"/>
          <w:lang w:val="en-HK"/>
        </w:rPr>
        <w:t>means</w:t>
      </w:r>
      <w:r w:rsidRPr="00083A9C">
        <w:rPr>
          <w:sz w:val="14"/>
          <w:lang w:val="en-HK"/>
        </w:rPr>
        <w:t xml:space="preserve"> </w:t>
      </w:r>
      <w:r w:rsidRPr="00125758">
        <w:rPr>
          <w:vanish/>
          <w:sz w:val="14"/>
          <w:lang w:val="en-HK"/>
        </w:rPr>
        <w:t>they</w:t>
      </w:r>
      <w:r w:rsidRPr="00083A9C">
        <w:rPr>
          <w:sz w:val="14"/>
          <w:lang w:val="en-HK"/>
        </w:rPr>
        <w:t xml:space="preserve"> </w:t>
      </w:r>
      <w:r w:rsidRPr="00125758">
        <w:rPr>
          <w:vanish/>
          <w:sz w:val="14"/>
          <w:lang w:val="en-HK"/>
        </w:rPr>
        <w:t>are</w:t>
      </w:r>
      <w:r w:rsidRPr="00083A9C">
        <w:rPr>
          <w:sz w:val="14"/>
          <w:lang w:val="en-HK"/>
        </w:rPr>
        <w:t xml:space="preserve"> </w:t>
      </w:r>
      <w:r w:rsidRPr="00125758">
        <w:rPr>
          <w:vanish/>
          <w:sz w:val="14"/>
          <w:lang w:val="en-HK"/>
        </w:rPr>
        <w:t>subsidizing</w:t>
      </w:r>
      <w:r w:rsidRPr="00083A9C">
        <w:rPr>
          <w:sz w:val="14"/>
          <w:lang w:val="en-HK"/>
        </w:rPr>
        <w:t xml:space="preserve"> </w:t>
      </w:r>
      <w:r w:rsidRPr="00125758">
        <w:rPr>
          <w:vanish/>
          <w:sz w:val="14"/>
          <w:lang w:val="en-HK"/>
        </w:rPr>
        <w:t>cheap</w:t>
      </w:r>
      <w:r w:rsidRPr="00083A9C">
        <w:rPr>
          <w:sz w:val="14"/>
          <w:lang w:val="en-HK"/>
        </w:rPr>
        <w:t xml:space="preserve"> </w:t>
      </w:r>
      <w:r w:rsidRPr="00125758">
        <w:rPr>
          <w:vanish/>
          <w:sz w:val="14"/>
          <w:lang w:val="en-HK"/>
        </w:rPr>
        <w:t>labor</w:t>
      </w:r>
      <w:r w:rsidRPr="00083A9C">
        <w:rPr>
          <w:sz w:val="14"/>
          <w:lang w:val="en-HK"/>
        </w:rPr>
        <w:t xml:space="preserve"> </w:t>
      </w:r>
      <w:r w:rsidRPr="00125758">
        <w:rPr>
          <w:vanish/>
          <w:sz w:val="14"/>
          <w:lang w:val="en-HK"/>
        </w:rPr>
        <w:t>for</w:t>
      </w:r>
      <w:r w:rsidRPr="00083A9C">
        <w:rPr>
          <w:sz w:val="14"/>
          <w:lang w:val="en-HK"/>
        </w:rPr>
        <w:t xml:space="preserve"> </w:t>
      </w:r>
      <w:r w:rsidRPr="00125758">
        <w:rPr>
          <w:vanish/>
          <w:sz w:val="14"/>
          <w:lang w:val="en-HK"/>
        </w:rPr>
        <w:t>big</w:t>
      </w:r>
      <w:r w:rsidRPr="00083A9C">
        <w:rPr>
          <w:sz w:val="14"/>
          <w:lang w:val="en-HK"/>
        </w:rPr>
        <w:t xml:space="preserve"> </w:t>
      </w:r>
      <w:r w:rsidRPr="00125758">
        <w:rPr>
          <w:vanish/>
          <w:sz w:val="14"/>
          <w:lang w:val="en-HK"/>
        </w:rPr>
        <w:t>corporations</w:t>
      </w:r>
      <w:r w:rsidRPr="00083A9C">
        <w:rPr>
          <w:sz w:val="14"/>
          <w:lang w:val="en-HK"/>
        </w:rPr>
        <w:t xml:space="preserve"> </w:t>
      </w:r>
      <w:r w:rsidRPr="00125758">
        <w:rPr>
          <w:vanish/>
          <w:sz w:val="14"/>
          <w:lang w:val="en-HK"/>
        </w:rPr>
        <w:t>instead</w:t>
      </w:r>
      <w:r w:rsidRPr="00083A9C">
        <w:rPr>
          <w:sz w:val="14"/>
          <w:lang w:val="en-HK"/>
        </w:rPr>
        <w:t xml:space="preserve"> </w:t>
      </w:r>
      <w:r w:rsidRPr="00125758">
        <w:rPr>
          <w:vanish/>
          <w:sz w:val="14"/>
          <w:lang w:val="en-HK"/>
        </w:rPr>
        <w:t>of</w:t>
      </w:r>
      <w:r w:rsidRPr="00083A9C">
        <w:rPr>
          <w:sz w:val="14"/>
          <w:lang w:val="en-HK"/>
        </w:rPr>
        <w:t xml:space="preserve"> </w:t>
      </w:r>
      <w:r w:rsidRPr="00125758">
        <w:rPr>
          <w:vanish/>
          <w:sz w:val="14"/>
          <w:lang w:val="en-HK"/>
        </w:rPr>
        <w:t>investing</w:t>
      </w:r>
      <w:r w:rsidRPr="00083A9C">
        <w:rPr>
          <w:sz w:val="14"/>
          <w:lang w:val="en-HK"/>
        </w:rPr>
        <w:t xml:space="preserve"> </w:t>
      </w:r>
      <w:r w:rsidRPr="00125758">
        <w:rPr>
          <w:vanish/>
          <w:sz w:val="14"/>
          <w:lang w:val="en-HK"/>
        </w:rPr>
        <w:t>in</w:t>
      </w:r>
      <w:r w:rsidRPr="00083A9C">
        <w:rPr>
          <w:sz w:val="14"/>
          <w:lang w:val="en-HK"/>
        </w:rPr>
        <w:t xml:space="preserve"> </w:t>
      </w:r>
      <w:r w:rsidRPr="00125758">
        <w:rPr>
          <w:vanish/>
          <w:sz w:val="14"/>
          <w:lang w:val="en-HK"/>
        </w:rPr>
        <w:t>reducing</w:t>
      </w:r>
      <w:r w:rsidRPr="00083A9C">
        <w:rPr>
          <w:sz w:val="14"/>
          <w:lang w:val="en-HK"/>
        </w:rPr>
        <w:t xml:space="preserve"> </w:t>
      </w:r>
      <w:r w:rsidRPr="00125758">
        <w:rPr>
          <w:vanish/>
          <w:sz w:val="14"/>
          <w:lang w:val="en-HK"/>
        </w:rPr>
        <w:t>crime</w:t>
      </w:r>
      <w:r w:rsidRPr="00083A9C">
        <w:rPr>
          <w:sz w:val="14"/>
          <w:lang w:val="en-HK"/>
        </w:rPr>
        <w:t xml:space="preserve"> </w:t>
      </w:r>
      <w:r w:rsidRPr="00125758">
        <w:rPr>
          <w:vanish/>
          <w:sz w:val="14"/>
          <w:lang w:val="en-HK"/>
        </w:rPr>
        <w:t>in</w:t>
      </w:r>
      <w:r w:rsidRPr="00083A9C">
        <w:rPr>
          <w:sz w:val="14"/>
          <w:lang w:val="en-HK"/>
        </w:rPr>
        <w:t xml:space="preserve"> </w:t>
      </w:r>
      <w:r w:rsidRPr="00125758">
        <w:rPr>
          <w:vanish/>
          <w:sz w:val="14"/>
          <w:lang w:val="en-HK"/>
        </w:rPr>
        <w:t>the</w:t>
      </w:r>
      <w:r w:rsidRPr="00083A9C">
        <w:rPr>
          <w:sz w:val="14"/>
          <w:lang w:val="en-HK"/>
        </w:rPr>
        <w:t xml:space="preserve"> </w:t>
      </w:r>
      <w:r w:rsidRPr="00125758">
        <w:rPr>
          <w:vanish/>
          <w:sz w:val="14"/>
          <w:lang w:val="en-HK"/>
        </w:rPr>
        <w:t>future.</w:t>
      </w:r>
      <w:r w:rsidRPr="00083A9C">
        <w:rPr>
          <w:sz w:val="14"/>
          <w:lang w:val="en-HK"/>
        </w:rPr>
        <w:t xml:space="preserve"> </w:t>
      </w:r>
      <w:r w:rsidRPr="00125758">
        <w:rPr>
          <w:vanish/>
          <w:sz w:val="14"/>
          <w:lang w:val="en-HK"/>
        </w:rPr>
        <w:t>In</w:t>
      </w:r>
      <w:r w:rsidRPr="00083A9C">
        <w:rPr>
          <w:sz w:val="14"/>
          <w:lang w:val="en-HK"/>
        </w:rPr>
        <w:t xml:space="preserve"> </w:t>
      </w:r>
      <w:r w:rsidRPr="00125758">
        <w:rPr>
          <w:vanish/>
          <w:sz w:val="14"/>
          <w:lang w:val="en-HK"/>
        </w:rPr>
        <w:t>addition</w:t>
      </w:r>
      <w:r w:rsidRPr="00083A9C">
        <w:rPr>
          <w:sz w:val="14"/>
          <w:lang w:val="en-HK"/>
        </w:rPr>
        <w:t xml:space="preserve"> </w:t>
      </w:r>
      <w:r w:rsidRPr="00125758">
        <w:rPr>
          <w:vanish/>
          <w:sz w:val="14"/>
          <w:lang w:val="en-HK"/>
        </w:rPr>
        <w:t>to</w:t>
      </w:r>
      <w:r w:rsidRPr="00083A9C">
        <w:rPr>
          <w:sz w:val="14"/>
          <w:lang w:val="en-HK"/>
        </w:rPr>
        <w:t xml:space="preserve"> </w:t>
      </w:r>
      <w:r w:rsidRPr="00125758">
        <w:rPr>
          <w:vanish/>
          <w:sz w:val="14"/>
          <w:lang w:val="en-HK"/>
        </w:rPr>
        <w:t>putting</w:t>
      </w:r>
      <w:r w:rsidRPr="00083A9C">
        <w:rPr>
          <w:sz w:val="14"/>
          <w:lang w:val="en-HK"/>
        </w:rPr>
        <w:t xml:space="preserve"> </w:t>
      </w:r>
      <w:r w:rsidRPr="00125758">
        <w:rPr>
          <w:vanish/>
          <w:sz w:val="14"/>
          <w:lang w:val="en-HK"/>
        </w:rPr>
        <w:t>pressure</w:t>
      </w:r>
      <w:r w:rsidRPr="00083A9C">
        <w:rPr>
          <w:sz w:val="14"/>
          <w:lang w:val="en-HK"/>
        </w:rPr>
        <w:t xml:space="preserve"> </w:t>
      </w:r>
      <w:r w:rsidRPr="00125758">
        <w:rPr>
          <w:vanish/>
          <w:sz w:val="14"/>
          <w:lang w:val="en-HK"/>
        </w:rPr>
        <w:t>on</w:t>
      </w:r>
      <w:r w:rsidRPr="00083A9C">
        <w:rPr>
          <w:sz w:val="14"/>
          <w:lang w:val="en-HK"/>
        </w:rPr>
        <w:t xml:space="preserve"> </w:t>
      </w:r>
      <w:r w:rsidRPr="00125758">
        <w:rPr>
          <w:vanish/>
          <w:sz w:val="14"/>
          <w:lang w:val="en-HK"/>
        </w:rPr>
        <w:t>individual</w:t>
      </w:r>
      <w:r w:rsidRPr="00083A9C">
        <w:rPr>
          <w:sz w:val="14"/>
          <w:lang w:val="en-HK"/>
        </w:rPr>
        <w:t xml:space="preserve"> </w:t>
      </w:r>
      <w:r w:rsidRPr="00125758">
        <w:rPr>
          <w:vanish/>
          <w:sz w:val="14"/>
          <w:lang w:val="en-HK"/>
        </w:rPr>
        <w:t>institutions,</w:t>
      </w:r>
      <w:r w:rsidRPr="00083A9C">
        <w:rPr>
          <w:sz w:val="14"/>
          <w:lang w:val="en-HK"/>
        </w:rPr>
        <w:t xml:space="preserve"> </w:t>
      </w:r>
      <w:r w:rsidRPr="00125758">
        <w:rPr>
          <w:vanish/>
          <w:sz w:val="14"/>
          <w:lang w:val="en-HK"/>
        </w:rPr>
        <w:t>strike</w:t>
      </w:r>
      <w:r w:rsidRPr="00083A9C">
        <w:rPr>
          <w:sz w:val="14"/>
          <w:lang w:val="en-HK"/>
        </w:rPr>
        <w:t xml:space="preserve"> </w:t>
      </w:r>
      <w:r w:rsidRPr="00125758">
        <w:rPr>
          <w:vanish/>
          <w:sz w:val="14"/>
          <w:lang w:val="en-HK"/>
        </w:rPr>
        <w:t>organizers</w:t>
      </w:r>
      <w:r w:rsidRPr="00083A9C">
        <w:rPr>
          <w:sz w:val="14"/>
          <w:lang w:val="en-HK"/>
        </w:rPr>
        <w:t xml:space="preserve"> </w:t>
      </w:r>
      <w:r w:rsidRPr="00125758">
        <w:rPr>
          <w:vanish/>
          <w:sz w:val="14"/>
          <w:lang w:val="en-HK"/>
        </w:rPr>
        <w:t>are</w:t>
      </w:r>
      <w:r w:rsidRPr="00083A9C">
        <w:rPr>
          <w:sz w:val="14"/>
          <w:lang w:val="en-HK"/>
        </w:rPr>
        <w:t xml:space="preserve"> </w:t>
      </w:r>
      <w:r w:rsidRPr="00125758">
        <w:rPr>
          <w:vanish/>
          <w:sz w:val="14"/>
          <w:lang w:val="en-HK"/>
        </w:rPr>
        <w:t>hoping</w:t>
      </w:r>
      <w:r w:rsidRPr="00083A9C">
        <w:rPr>
          <w:sz w:val="14"/>
          <w:lang w:val="en-HK"/>
        </w:rPr>
        <w:t xml:space="preserve"> </w:t>
      </w:r>
      <w:r w:rsidRPr="00125758">
        <w:rPr>
          <w:vanish/>
          <w:sz w:val="14"/>
          <w:lang w:val="en-HK"/>
        </w:rPr>
        <w:t>to</w:t>
      </w:r>
      <w:r w:rsidRPr="00083A9C">
        <w:rPr>
          <w:sz w:val="14"/>
          <w:lang w:val="en-HK"/>
        </w:rPr>
        <w:t xml:space="preserve"> </w:t>
      </w:r>
      <w:r w:rsidRPr="00125758">
        <w:rPr>
          <w:vanish/>
          <w:sz w:val="14"/>
          <w:lang w:val="en-HK"/>
        </w:rPr>
        <w:t>raise</w:t>
      </w:r>
      <w:r w:rsidRPr="00083A9C">
        <w:rPr>
          <w:sz w:val="14"/>
          <w:lang w:val="en-HK"/>
        </w:rPr>
        <w:t xml:space="preserve"> </w:t>
      </w:r>
      <w:r w:rsidRPr="00125758">
        <w:rPr>
          <w:vanish/>
          <w:sz w:val="14"/>
          <w:lang w:val="en-HK"/>
        </w:rPr>
        <w:t>awareness</w:t>
      </w:r>
      <w:r w:rsidRPr="00083A9C">
        <w:rPr>
          <w:sz w:val="14"/>
          <w:lang w:val="en-HK"/>
        </w:rPr>
        <w:t xml:space="preserve"> </w:t>
      </w:r>
      <w:r w:rsidRPr="00125758">
        <w:rPr>
          <w:vanish/>
          <w:sz w:val="14"/>
          <w:lang w:val="en-HK"/>
        </w:rPr>
        <w:t>among</w:t>
      </w:r>
      <w:r w:rsidRPr="00083A9C">
        <w:rPr>
          <w:sz w:val="14"/>
          <w:lang w:val="en-HK"/>
        </w:rPr>
        <w:t xml:space="preserve"> </w:t>
      </w:r>
      <w:r w:rsidRPr="00125758">
        <w:rPr>
          <w:vanish/>
          <w:sz w:val="14"/>
          <w:lang w:val="en-HK"/>
        </w:rPr>
        <w:t>the</w:t>
      </w:r>
      <w:r w:rsidRPr="00083A9C">
        <w:rPr>
          <w:sz w:val="14"/>
          <w:lang w:val="en-HK"/>
        </w:rPr>
        <w:t xml:space="preserve"> </w:t>
      </w:r>
      <w:r w:rsidRPr="00125758">
        <w:rPr>
          <w:vanish/>
          <w:sz w:val="14"/>
          <w:lang w:val="en-HK"/>
        </w:rPr>
        <w:t>public.</w:t>
      </w:r>
      <w:r w:rsidRPr="00083A9C">
        <w:rPr>
          <w:sz w:val="14"/>
          <w:lang w:val="en-HK"/>
        </w:rPr>
        <w:t xml:space="preserve"> </w:t>
      </w:r>
      <w:r w:rsidRPr="00125758">
        <w:rPr>
          <w:vanish/>
          <w:sz w:val="14"/>
          <w:lang w:val="en-HK"/>
        </w:rPr>
        <w:t>“Nothing</w:t>
      </w:r>
      <w:r w:rsidRPr="00083A9C">
        <w:rPr>
          <w:sz w:val="14"/>
          <w:lang w:val="en-HK"/>
        </w:rPr>
        <w:t xml:space="preserve"> </w:t>
      </w:r>
      <w:r w:rsidRPr="00125758">
        <w:rPr>
          <w:vanish/>
          <w:sz w:val="14"/>
          <w:lang w:val="en-HK"/>
        </w:rPr>
        <w:t>is</w:t>
      </w:r>
      <w:r w:rsidRPr="00083A9C">
        <w:rPr>
          <w:sz w:val="14"/>
          <w:lang w:val="en-HK"/>
        </w:rPr>
        <w:t xml:space="preserve"> </w:t>
      </w:r>
      <w:r w:rsidRPr="00125758">
        <w:rPr>
          <w:vanish/>
          <w:sz w:val="14"/>
          <w:lang w:val="en-HK"/>
        </w:rPr>
        <w:t>preventing</w:t>
      </w:r>
      <w:r w:rsidRPr="00083A9C">
        <w:rPr>
          <w:sz w:val="14"/>
          <w:lang w:val="en-HK"/>
        </w:rPr>
        <w:t xml:space="preserve"> </w:t>
      </w:r>
      <w:r w:rsidRPr="00125758">
        <w:rPr>
          <w:vanish/>
          <w:sz w:val="14"/>
          <w:lang w:val="en-HK"/>
        </w:rPr>
        <w:t>employers</w:t>
      </w:r>
      <w:r w:rsidRPr="00083A9C">
        <w:rPr>
          <w:sz w:val="14"/>
          <w:lang w:val="en-HK"/>
        </w:rPr>
        <w:t xml:space="preserve"> </w:t>
      </w:r>
      <w:r w:rsidRPr="00125758">
        <w:rPr>
          <w:vanish/>
          <w:sz w:val="14"/>
          <w:lang w:val="en-HK"/>
        </w:rPr>
        <w:t>from</w:t>
      </w:r>
      <w:r w:rsidRPr="00083A9C">
        <w:rPr>
          <w:sz w:val="14"/>
          <w:lang w:val="en-HK"/>
        </w:rPr>
        <w:t xml:space="preserve"> </w:t>
      </w:r>
      <w:r w:rsidRPr="00125758">
        <w:rPr>
          <w:vanish/>
          <w:sz w:val="14"/>
          <w:lang w:val="en-HK"/>
        </w:rPr>
        <w:t>paying</w:t>
      </w:r>
      <w:r w:rsidRPr="00083A9C">
        <w:rPr>
          <w:sz w:val="14"/>
          <w:lang w:val="en-HK"/>
        </w:rPr>
        <w:t xml:space="preserve"> </w:t>
      </w:r>
      <w:r w:rsidRPr="00125758">
        <w:rPr>
          <w:vanish/>
          <w:sz w:val="14"/>
          <w:lang w:val="en-HK"/>
        </w:rPr>
        <w:t>prisoners</w:t>
      </w:r>
      <w:r w:rsidRPr="00083A9C">
        <w:rPr>
          <w:sz w:val="14"/>
          <w:lang w:val="en-HK"/>
        </w:rPr>
        <w:t xml:space="preserve"> </w:t>
      </w:r>
      <w:r w:rsidRPr="00125758">
        <w:rPr>
          <w:vanish/>
          <w:sz w:val="14"/>
          <w:lang w:val="en-HK"/>
        </w:rPr>
        <w:t>a</w:t>
      </w:r>
      <w:r w:rsidRPr="00083A9C">
        <w:rPr>
          <w:sz w:val="14"/>
          <w:lang w:val="en-HK"/>
        </w:rPr>
        <w:t xml:space="preserve"> </w:t>
      </w:r>
      <w:r w:rsidRPr="00125758">
        <w:rPr>
          <w:vanish/>
          <w:sz w:val="14"/>
          <w:lang w:val="en-HK"/>
        </w:rPr>
        <w:t>decent</w:t>
      </w:r>
      <w:r w:rsidRPr="00083A9C">
        <w:rPr>
          <w:sz w:val="14"/>
          <w:lang w:val="en-HK"/>
        </w:rPr>
        <w:t xml:space="preserve"> </w:t>
      </w:r>
      <w:r w:rsidRPr="00125758">
        <w:rPr>
          <w:vanish/>
          <w:sz w:val="14"/>
          <w:lang w:val="en-HK"/>
        </w:rPr>
        <w:t>wage</w:t>
      </w:r>
      <w:r w:rsidRPr="00083A9C">
        <w:rPr>
          <w:sz w:val="14"/>
          <w:lang w:val="en-HK"/>
        </w:rPr>
        <w:t xml:space="preserve"> </w:t>
      </w:r>
      <w:r w:rsidRPr="00125758">
        <w:rPr>
          <w:vanish/>
          <w:sz w:val="14"/>
          <w:lang w:val="en-HK"/>
        </w:rPr>
        <w:t>and</w:t>
      </w:r>
      <w:r w:rsidRPr="00083A9C">
        <w:rPr>
          <w:sz w:val="14"/>
          <w:lang w:val="en-HK"/>
        </w:rPr>
        <w:t xml:space="preserve"> </w:t>
      </w:r>
      <w:r w:rsidRPr="00125758">
        <w:rPr>
          <w:vanish/>
          <w:sz w:val="14"/>
          <w:lang w:val="en-HK"/>
        </w:rPr>
        <w:t>offering</w:t>
      </w:r>
      <w:r w:rsidRPr="00083A9C">
        <w:rPr>
          <w:sz w:val="14"/>
          <w:lang w:val="en-HK"/>
        </w:rPr>
        <w:t xml:space="preserve"> </w:t>
      </w:r>
      <w:r w:rsidRPr="00125758">
        <w:rPr>
          <w:vanish/>
          <w:sz w:val="14"/>
          <w:lang w:val="en-HK"/>
        </w:rPr>
        <w:t>benefits</w:t>
      </w:r>
      <w:r w:rsidRPr="00083A9C">
        <w:rPr>
          <w:sz w:val="14"/>
          <w:lang w:val="en-HK"/>
        </w:rPr>
        <w:t xml:space="preserve"> </w:t>
      </w:r>
      <w:r w:rsidRPr="00125758">
        <w:rPr>
          <w:vanish/>
          <w:sz w:val="14"/>
          <w:lang w:val="en-HK"/>
        </w:rPr>
        <w:t>and</w:t>
      </w:r>
      <w:r w:rsidRPr="00083A9C">
        <w:rPr>
          <w:sz w:val="14"/>
          <w:lang w:val="en-HK"/>
        </w:rPr>
        <w:t xml:space="preserve"> </w:t>
      </w:r>
      <w:r w:rsidRPr="00125758">
        <w:rPr>
          <w:vanish/>
          <w:sz w:val="14"/>
          <w:lang w:val="en-HK"/>
        </w:rPr>
        <w:t>after</w:t>
      </w:r>
      <w:r w:rsidRPr="00083A9C">
        <w:rPr>
          <w:sz w:val="14"/>
          <w:lang w:val="en-HK"/>
        </w:rPr>
        <w:t xml:space="preserve"> </w:t>
      </w:r>
      <w:r w:rsidRPr="00125758">
        <w:rPr>
          <w:vanish/>
          <w:sz w:val="14"/>
          <w:lang w:val="en-HK"/>
        </w:rPr>
        <w:t>300</w:t>
      </w:r>
      <w:r w:rsidRPr="00083A9C">
        <w:rPr>
          <w:sz w:val="14"/>
          <w:lang w:val="en-HK"/>
        </w:rPr>
        <w:t xml:space="preserve"> </w:t>
      </w:r>
      <w:r w:rsidRPr="00125758">
        <w:rPr>
          <w:vanish/>
          <w:sz w:val="14"/>
          <w:lang w:val="en-HK"/>
        </w:rPr>
        <w:t>years</w:t>
      </w:r>
      <w:r w:rsidRPr="00083A9C">
        <w:rPr>
          <w:sz w:val="14"/>
          <w:lang w:val="en-HK"/>
        </w:rPr>
        <w:t xml:space="preserve"> </w:t>
      </w:r>
      <w:r w:rsidRPr="00125758">
        <w:rPr>
          <w:vanish/>
          <w:sz w:val="14"/>
          <w:lang w:val="en-HK"/>
        </w:rPr>
        <w:t>it’s</w:t>
      </w:r>
      <w:r w:rsidRPr="00083A9C">
        <w:rPr>
          <w:sz w:val="14"/>
          <w:lang w:val="en-HK"/>
        </w:rPr>
        <w:t xml:space="preserve"> </w:t>
      </w:r>
      <w:r w:rsidRPr="00125758">
        <w:rPr>
          <w:vanish/>
          <w:sz w:val="14"/>
          <w:lang w:val="en-HK"/>
        </w:rPr>
        <w:t>pretty</w:t>
      </w:r>
      <w:r w:rsidRPr="00083A9C">
        <w:rPr>
          <w:sz w:val="14"/>
          <w:lang w:val="en-HK"/>
        </w:rPr>
        <w:t xml:space="preserve"> </w:t>
      </w:r>
      <w:r w:rsidRPr="00125758">
        <w:rPr>
          <w:vanish/>
          <w:sz w:val="14"/>
          <w:lang w:val="en-HK"/>
        </w:rPr>
        <w:t>clear</w:t>
      </w:r>
      <w:r w:rsidRPr="00083A9C">
        <w:rPr>
          <w:sz w:val="14"/>
          <w:lang w:val="en-HK"/>
        </w:rPr>
        <w:t xml:space="preserve"> </w:t>
      </w:r>
      <w:r w:rsidRPr="00125758">
        <w:rPr>
          <w:vanish/>
          <w:sz w:val="14"/>
          <w:lang w:val="en-HK"/>
        </w:rPr>
        <w:t>it</w:t>
      </w:r>
      <w:r w:rsidRPr="00083A9C">
        <w:rPr>
          <w:sz w:val="14"/>
          <w:lang w:val="en-HK"/>
        </w:rPr>
        <w:t xml:space="preserve"> </w:t>
      </w:r>
      <w:r w:rsidRPr="00125758">
        <w:rPr>
          <w:vanish/>
          <w:sz w:val="14"/>
          <w:lang w:val="en-HK"/>
        </w:rPr>
        <w:t>isn’t</w:t>
      </w:r>
      <w:r w:rsidRPr="00083A9C">
        <w:rPr>
          <w:sz w:val="14"/>
          <w:lang w:val="en-HK"/>
        </w:rPr>
        <w:t xml:space="preserve"> </w:t>
      </w:r>
      <w:r w:rsidRPr="00125758">
        <w:rPr>
          <w:vanish/>
          <w:sz w:val="14"/>
          <w:lang w:val="en-HK"/>
        </w:rPr>
        <w:t>going</w:t>
      </w:r>
      <w:r w:rsidRPr="00083A9C">
        <w:rPr>
          <w:sz w:val="14"/>
          <w:lang w:val="en-HK"/>
        </w:rPr>
        <w:t xml:space="preserve"> </w:t>
      </w:r>
      <w:r w:rsidRPr="00125758">
        <w:rPr>
          <w:vanish/>
          <w:sz w:val="14"/>
          <w:lang w:val="en-HK"/>
        </w:rPr>
        <w:t>to</w:t>
      </w:r>
      <w:r w:rsidRPr="00083A9C">
        <w:rPr>
          <w:sz w:val="14"/>
          <w:lang w:val="en-HK"/>
        </w:rPr>
        <w:t xml:space="preserve"> </w:t>
      </w:r>
      <w:r w:rsidRPr="00125758">
        <w:rPr>
          <w:vanish/>
          <w:sz w:val="14"/>
          <w:lang w:val="en-HK"/>
        </w:rPr>
        <w:t>happen</w:t>
      </w:r>
      <w:r w:rsidRPr="00083A9C">
        <w:rPr>
          <w:sz w:val="14"/>
          <w:lang w:val="en-HK"/>
        </w:rPr>
        <w:t xml:space="preserve"> </w:t>
      </w:r>
      <w:r w:rsidRPr="00125758">
        <w:rPr>
          <w:vanish/>
          <w:sz w:val="14"/>
          <w:lang w:val="en-HK"/>
        </w:rPr>
        <w:t>on</w:t>
      </w:r>
      <w:r w:rsidRPr="00083A9C">
        <w:rPr>
          <w:sz w:val="14"/>
          <w:lang w:val="en-HK"/>
        </w:rPr>
        <w:t xml:space="preserve"> </w:t>
      </w:r>
      <w:r w:rsidRPr="00125758">
        <w:rPr>
          <w:vanish/>
          <w:sz w:val="14"/>
          <w:lang w:val="en-HK"/>
        </w:rPr>
        <w:t>its</w:t>
      </w:r>
      <w:r w:rsidRPr="00083A9C">
        <w:rPr>
          <w:sz w:val="14"/>
          <w:lang w:val="en-HK"/>
        </w:rPr>
        <w:t xml:space="preserve"> </w:t>
      </w:r>
      <w:r w:rsidRPr="00125758">
        <w:rPr>
          <w:vanish/>
          <w:sz w:val="14"/>
          <w:lang w:val="en-HK"/>
        </w:rPr>
        <w:t>own.</w:t>
      </w:r>
      <w:r w:rsidRPr="00083A9C">
        <w:rPr>
          <w:sz w:val="14"/>
          <w:lang w:val="en-HK"/>
        </w:rPr>
        <w:t xml:space="preserve"> </w:t>
      </w:r>
      <w:r w:rsidRPr="00125758">
        <w:rPr>
          <w:vanish/>
          <w:sz w:val="14"/>
          <w:lang w:val="en-HK"/>
        </w:rPr>
        <w:t>No</w:t>
      </w:r>
      <w:r w:rsidRPr="00083A9C">
        <w:rPr>
          <w:sz w:val="14"/>
          <w:lang w:val="en-HK"/>
        </w:rPr>
        <w:t xml:space="preserve"> </w:t>
      </w:r>
      <w:r w:rsidRPr="00125758">
        <w:rPr>
          <w:vanish/>
          <w:sz w:val="14"/>
          <w:lang w:val="en-HK"/>
        </w:rPr>
        <w:t>more</w:t>
      </w:r>
      <w:r w:rsidRPr="00083A9C">
        <w:rPr>
          <w:sz w:val="14"/>
          <w:lang w:val="en-HK"/>
        </w:rPr>
        <w:t xml:space="preserve"> </w:t>
      </w:r>
      <w:r w:rsidRPr="00125758">
        <w:rPr>
          <w:vanish/>
          <w:sz w:val="14"/>
          <w:lang w:val="en-HK"/>
        </w:rPr>
        <w:t>than</w:t>
      </w:r>
      <w:r w:rsidRPr="00083A9C">
        <w:rPr>
          <w:sz w:val="14"/>
          <w:lang w:val="en-HK"/>
        </w:rPr>
        <w:t xml:space="preserve"> </w:t>
      </w:r>
      <w:r w:rsidRPr="00125758">
        <w:rPr>
          <w:vanish/>
          <w:sz w:val="14"/>
          <w:lang w:val="en-HK"/>
        </w:rPr>
        <w:t>slavery</w:t>
      </w:r>
      <w:r w:rsidRPr="00083A9C">
        <w:rPr>
          <w:sz w:val="14"/>
          <w:lang w:val="en-HK"/>
        </w:rPr>
        <w:t xml:space="preserve"> </w:t>
      </w:r>
      <w:r w:rsidRPr="00125758">
        <w:rPr>
          <w:vanish/>
          <w:sz w:val="14"/>
          <w:lang w:val="en-HK"/>
        </w:rPr>
        <w:t>was</w:t>
      </w:r>
      <w:r w:rsidRPr="00083A9C">
        <w:rPr>
          <w:sz w:val="14"/>
          <w:lang w:val="en-HK"/>
        </w:rPr>
        <w:t xml:space="preserve"> </w:t>
      </w:r>
      <w:r w:rsidRPr="00125758">
        <w:rPr>
          <w:vanish/>
          <w:sz w:val="14"/>
          <w:lang w:val="en-HK"/>
        </w:rPr>
        <w:t>ended</w:t>
      </w:r>
      <w:r w:rsidRPr="00083A9C">
        <w:rPr>
          <w:sz w:val="14"/>
          <w:lang w:val="en-HK"/>
        </w:rPr>
        <w:t xml:space="preserve"> </w:t>
      </w:r>
      <w:r w:rsidRPr="00125758">
        <w:rPr>
          <w:vanish/>
          <w:sz w:val="14"/>
          <w:lang w:val="en-HK"/>
        </w:rPr>
        <w:t>in</w:t>
      </w:r>
      <w:r w:rsidRPr="00083A9C">
        <w:rPr>
          <w:sz w:val="14"/>
          <w:lang w:val="en-HK"/>
        </w:rPr>
        <w:t xml:space="preserve"> </w:t>
      </w:r>
      <w:r w:rsidRPr="00125758">
        <w:rPr>
          <w:vanish/>
          <w:sz w:val="14"/>
          <w:lang w:val="en-HK"/>
        </w:rPr>
        <w:t>this</w:t>
      </w:r>
      <w:r w:rsidRPr="00083A9C">
        <w:rPr>
          <w:sz w:val="14"/>
          <w:lang w:val="en-HK"/>
        </w:rPr>
        <w:t xml:space="preserve"> </w:t>
      </w:r>
      <w:r w:rsidRPr="00125758">
        <w:rPr>
          <w:vanish/>
          <w:sz w:val="14"/>
          <w:lang w:val="en-HK"/>
        </w:rPr>
        <w:t>country</w:t>
      </w:r>
      <w:r w:rsidRPr="00083A9C">
        <w:rPr>
          <w:sz w:val="14"/>
          <w:lang w:val="en-HK"/>
        </w:rPr>
        <w:t xml:space="preserve"> </w:t>
      </w:r>
      <w:r w:rsidRPr="00125758">
        <w:rPr>
          <w:vanish/>
          <w:sz w:val="14"/>
          <w:lang w:val="en-HK"/>
        </w:rPr>
        <w:t>because</w:t>
      </w:r>
      <w:r w:rsidRPr="00083A9C">
        <w:rPr>
          <w:sz w:val="14"/>
          <w:lang w:val="en-HK"/>
        </w:rPr>
        <w:t xml:space="preserve"> </w:t>
      </w:r>
      <w:r w:rsidRPr="00125758">
        <w:rPr>
          <w:vanish/>
          <w:sz w:val="14"/>
          <w:lang w:val="en-HK"/>
        </w:rPr>
        <w:t>slave</w:t>
      </w:r>
      <w:r w:rsidRPr="00083A9C">
        <w:rPr>
          <w:sz w:val="14"/>
          <w:lang w:val="en-HK"/>
        </w:rPr>
        <w:t xml:space="preserve"> </w:t>
      </w:r>
      <w:r w:rsidRPr="00125758">
        <w:rPr>
          <w:vanish/>
          <w:sz w:val="14"/>
          <w:lang w:val="en-HK"/>
        </w:rPr>
        <w:t>owners</w:t>
      </w:r>
      <w:r w:rsidRPr="00083A9C">
        <w:rPr>
          <w:sz w:val="14"/>
          <w:lang w:val="en-HK"/>
        </w:rPr>
        <w:t xml:space="preserve"> </w:t>
      </w:r>
      <w:r w:rsidRPr="00125758">
        <w:rPr>
          <w:vanish/>
          <w:sz w:val="14"/>
          <w:lang w:val="en-HK"/>
        </w:rPr>
        <w:t>got</w:t>
      </w:r>
      <w:r w:rsidRPr="00083A9C">
        <w:rPr>
          <w:sz w:val="14"/>
          <w:lang w:val="en-HK"/>
        </w:rPr>
        <w:t xml:space="preserve"> </w:t>
      </w:r>
      <w:r w:rsidRPr="00125758">
        <w:rPr>
          <w:vanish/>
          <w:sz w:val="14"/>
          <w:lang w:val="en-HK"/>
        </w:rPr>
        <w:t>enlightened,”</w:t>
      </w:r>
      <w:r w:rsidRPr="00083A9C">
        <w:rPr>
          <w:sz w:val="14"/>
          <w:lang w:val="en-HK"/>
        </w:rPr>
        <w:t xml:space="preserve"> </w:t>
      </w:r>
      <w:r w:rsidRPr="00125758">
        <w:rPr>
          <w:vanish/>
          <w:sz w:val="14"/>
          <w:lang w:val="en-HK"/>
        </w:rPr>
        <w:t>said</w:t>
      </w:r>
      <w:r w:rsidRPr="00083A9C">
        <w:rPr>
          <w:sz w:val="14"/>
          <w:lang w:val="en-HK"/>
        </w:rPr>
        <w:t xml:space="preserve"> </w:t>
      </w:r>
      <w:r w:rsidRPr="00125758">
        <w:rPr>
          <w:vanish/>
          <w:sz w:val="14"/>
          <w:lang w:val="en-HK"/>
        </w:rPr>
        <w:t>Paul</w:t>
      </w:r>
      <w:r w:rsidRPr="00083A9C">
        <w:rPr>
          <w:sz w:val="14"/>
          <w:lang w:val="en-HK"/>
        </w:rPr>
        <w:t xml:space="preserve"> </w:t>
      </w:r>
      <w:r w:rsidRPr="00125758">
        <w:rPr>
          <w:vanish/>
          <w:sz w:val="14"/>
          <w:lang w:val="en-HK"/>
        </w:rPr>
        <w:t>Wright,</w:t>
      </w:r>
      <w:r w:rsidRPr="00083A9C">
        <w:rPr>
          <w:sz w:val="14"/>
          <w:lang w:val="en-HK"/>
        </w:rPr>
        <w:t xml:space="preserve"> </w:t>
      </w:r>
      <w:r w:rsidRPr="00125758">
        <w:rPr>
          <w:vanish/>
          <w:sz w:val="14"/>
          <w:lang w:val="en-HK"/>
        </w:rPr>
        <w:t>editor</w:t>
      </w:r>
      <w:r w:rsidRPr="00083A9C">
        <w:rPr>
          <w:sz w:val="14"/>
          <w:lang w:val="en-HK"/>
        </w:rPr>
        <w:t xml:space="preserve"> </w:t>
      </w:r>
      <w:r w:rsidRPr="00125758">
        <w:rPr>
          <w:vanish/>
          <w:sz w:val="14"/>
          <w:lang w:val="en-HK"/>
        </w:rPr>
        <w:t>of</w:t>
      </w:r>
      <w:r w:rsidRPr="00083A9C">
        <w:rPr>
          <w:sz w:val="14"/>
          <w:lang w:val="en-HK"/>
        </w:rPr>
        <w:t xml:space="preserve"> </w:t>
      </w:r>
      <w:r w:rsidRPr="00125758">
        <w:rPr>
          <w:vanish/>
          <w:sz w:val="14"/>
          <w:lang w:val="en-HK"/>
        </w:rPr>
        <w:t>Prison</w:t>
      </w:r>
      <w:r w:rsidRPr="00083A9C">
        <w:rPr>
          <w:sz w:val="14"/>
          <w:lang w:val="en-HK"/>
        </w:rPr>
        <w:t xml:space="preserve"> </w:t>
      </w:r>
      <w:r w:rsidRPr="00125758">
        <w:rPr>
          <w:vanish/>
          <w:sz w:val="14"/>
          <w:lang w:val="en-HK"/>
        </w:rPr>
        <w:t>Legal</w:t>
      </w:r>
      <w:r w:rsidRPr="00083A9C">
        <w:rPr>
          <w:sz w:val="14"/>
          <w:lang w:val="en-HK"/>
        </w:rPr>
        <w:t xml:space="preserve"> </w:t>
      </w:r>
      <w:r w:rsidRPr="00125758">
        <w:rPr>
          <w:vanish/>
          <w:sz w:val="14"/>
          <w:lang w:val="en-HK"/>
        </w:rPr>
        <w:t>News</w:t>
      </w:r>
      <w:r w:rsidRPr="00083A9C">
        <w:rPr>
          <w:sz w:val="14"/>
          <w:lang w:val="en-HK"/>
        </w:rPr>
        <w:t xml:space="preserve"> </w:t>
      </w:r>
      <w:r w:rsidRPr="00125758">
        <w:rPr>
          <w:vanish/>
          <w:sz w:val="14"/>
          <w:lang w:val="en-HK"/>
        </w:rPr>
        <w:t>and</w:t>
      </w:r>
      <w:r w:rsidRPr="00083A9C">
        <w:rPr>
          <w:sz w:val="14"/>
          <w:lang w:val="en-HK"/>
        </w:rPr>
        <w:t xml:space="preserve"> </w:t>
      </w:r>
      <w:r w:rsidRPr="00125758">
        <w:rPr>
          <w:vanish/>
          <w:sz w:val="14"/>
          <w:lang w:val="en-HK"/>
        </w:rPr>
        <w:t>prisoner</w:t>
      </w:r>
      <w:r w:rsidRPr="00083A9C">
        <w:rPr>
          <w:sz w:val="14"/>
          <w:lang w:val="en-HK"/>
        </w:rPr>
        <w:t xml:space="preserve"> </w:t>
      </w:r>
      <w:r w:rsidRPr="00125758">
        <w:rPr>
          <w:vanish/>
          <w:sz w:val="14"/>
          <w:lang w:val="en-HK"/>
        </w:rPr>
        <w:t>rights</w:t>
      </w:r>
      <w:r w:rsidRPr="00083A9C">
        <w:rPr>
          <w:sz w:val="14"/>
          <w:lang w:val="en-HK"/>
        </w:rPr>
        <w:t xml:space="preserve"> </w:t>
      </w:r>
      <w:r w:rsidRPr="00125758">
        <w:rPr>
          <w:vanish/>
          <w:sz w:val="14"/>
          <w:lang w:val="en-HK"/>
        </w:rPr>
        <w:t>advocate.</w:t>
      </w:r>
      <w:r w:rsidRPr="00083A9C">
        <w:rPr>
          <w:sz w:val="14"/>
          <w:lang w:val="en-HK"/>
        </w:rPr>
        <w:t xml:space="preserve"> </w:t>
      </w:r>
      <w:r w:rsidRPr="00125758">
        <w:rPr>
          <w:vanish/>
          <w:sz w:val="14"/>
          <w:lang w:val="en-HK"/>
        </w:rPr>
        <w:t>“Alas,</w:t>
      </w:r>
      <w:r w:rsidRPr="00083A9C">
        <w:rPr>
          <w:sz w:val="14"/>
          <w:lang w:val="en-HK"/>
        </w:rPr>
        <w:t xml:space="preserve"> </w:t>
      </w:r>
      <w:r w:rsidRPr="00125758">
        <w:rPr>
          <w:vanish/>
          <w:sz w:val="14"/>
          <w:lang w:val="en-HK"/>
        </w:rPr>
        <w:t>there</w:t>
      </w:r>
      <w:r w:rsidRPr="00083A9C">
        <w:rPr>
          <w:sz w:val="14"/>
          <w:lang w:val="en-HK"/>
        </w:rPr>
        <w:t xml:space="preserve"> </w:t>
      </w:r>
      <w:r w:rsidRPr="00125758">
        <w:rPr>
          <w:vanish/>
          <w:sz w:val="14"/>
          <w:lang w:val="en-HK"/>
        </w:rPr>
        <w:t>is</w:t>
      </w:r>
      <w:r w:rsidRPr="00083A9C">
        <w:rPr>
          <w:sz w:val="14"/>
          <w:lang w:val="en-HK"/>
        </w:rPr>
        <w:t xml:space="preserve"> </w:t>
      </w:r>
      <w:r w:rsidRPr="00125758">
        <w:rPr>
          <w:vanish/>
          <w:sz w:val="14"/>
          <w:lang w:val="en-HK"/>
        </w:rPr>
        <w:t>no</w:t>
      </w:r>
      <w:r w:rsidRPr="00083A9C">
        <w:rPr>
          <w:sz w:val="14"/>
          <w:lang w:val="en-HK"/>
        </w:rPr>
        <w:t xml:space="preserve"> </w:t>
      </w:r>
      <w:r w:rsidRPr="00125758">
        <w:rPr>
          <w:vanish/>
          <w:sz w:val="14"/>
          <w:lang w:val="en-HK"/>
        </w:rPr>
        <w:t>General</w:t>
      </w:r>
      <w:r w:rsidRPr="00083A9C">
        <w:rPr>
          <w:sz w:val="14"/>
          <w:lang w:val="en-HK"/>
        </w:rPr>
        <w:t xml:space="preserve"> </w:t>
      </w:r>
      <w:r w:rsidRPr="00125758">
        <w:rPr>
          <w:vanish/>
          <w:sz w:val="14"/>
          <w:lang w:val="en-HK"/>
        </w:rPr>
        <w:t>Sherman</w:t>
      </w:r>
      <w:r w:rsidRPr="00083A9C">
        <w:rPr>
          <w:sz w:val="14"/>
          <w:lang w:val="en-HK"/>
        </w:rPr>
        <w:t xml:space="preserve"> </w:t>
      </w:r>
      <w:r w:rsidRPr="00125758">
        <w:rPr>
          <w:vanish/>
          <w:sz w:val="14"/>
          <w:lang w:val="en-HK"/>
        </w:rPr>
        <w:t>coming</w:t>
      </w:r>
      <w:r w:rsidRPr="00083A9C">
        <w:rPr>
          <w:sz w:val="14"/>
          <w:lang w:val="en-HK"/>
        </w:rPr>
        <w:t xml:space="preserve"> </w:t>
      </w:r>
      <w:r w:rsidRPr="00125758">
        <w:rPr>
          <w:vanish/>
          <w:sz w:val="14"/>
          <w:lang w:val="en-HK"/>
        </w:rPr>
        <w:t>to</w:t>
      </w:r>
      <w:r w:rsidRPr="00083A9C">
        <w:rPr>
          <w:sz w:val="14"/>
          <w:lang w:val="en-HK"/>
        </w:rPr>
        <w:t xml:space="preserve"> </w:t>
      </w:r>
      <w:r w:rsidRPr="00125758">
        <w:rPr>
          <w:vanish/>
          <w:sz w:val="14"/>
          <w:lang w:val="en-HK"/>
        </w:rPr>
        <w:t>rescue</w:t>
      </w:r>
      <w:r w:rsidRPr="00083A9C">
        <w:rPr>
          <w:sz w:val="14"/>
          <w:lang w:val="en-HK"/>
        </w:rPr>
        <w:t xml:space="preserve"> </w:t>
      </w:r>
      <w:r w:rsidRPr="00125758">
        <w:rPr>
          <w:vanish/>
          <w:sz w:val="14"/>
          <w:lang w:val="en-HK"/>
        </w:rPr>
        <w:t>and</w:t>
      </w:r>
      <w:r w:rsidRPr="00083A9C">
        <w:rPr>
          <w:sz w:val="14"/>
          <w:lang w:val="en-HK"/>
        </w:rPr>
        <w:t xml:space="preserve"> </w:t>
      </w:r>
      <w:r w:rsidRPr="00125758">
        <w:rPr>
          <w:vanish/>
          <w:sz w:val="14"/>
          <w:lang w:val="en-HK"/>
        </w:rPr>
        <w:t>liberate</w:t>
      </w:r>
      <w:r w:rsidRPr="00083A9C">
        <w:rPr>
          <w:sz w:val="14"/>
          <w:lang w:val="en-HK"/>
        </w:rPr>
        <w:t xml:space="preserve"> </w:t>
      </w:r>
      <w:r w:rsidRPr="00125758">
        <w:rPr>
          <w:vanish/>
          <w:sz w:val="14"/>
          <w:lang w:val="en-HK"/>
        </w:rPr>
        <w:t>America’s</w:t>
      </w:r>
      <w:r w:rsidRPr="00083A9C">
        <w:rPr>
          <w:sz w:val="14"/>
          <w:lang w:val="en-HK"/>
        </w:rPr>
        <w:t xml:space="preserve"> </w:t>
      </w:r>
      <w:r w:rsidRPr="00125758">
        <w:rPr>
          <w:vanish/>
          <w:sz w:val="14"/>
          <w:lang w:val="en-HK"/>
        </w:rPr>
        <w:t>prison</w:t>
      </w:r>
      <w:r w:rsidRPr="00083A9C">
        <w:rPr>
          <w:sz w:val="14"/>
          <w:lang w:val="en-HK"/>
        </w:rPr>
        <w:t xml:space="preserve"> </w:t>
      </w:r>
      <w:r w:rsidRPr="00125758">
        <w:rPr>
          <w:vanish/>
          <w:sz w:val="14"/>
          <w:lang w:val="en-HK"/>
        </w:rPr>
        <w:t>slaves.”</w:t>
      </w:r>
    </w:p>
    <w:p w14:paraId="221F675F" w14:textId="77777777" w:rsidR="009166F4" w:rsidRPr="00083A9C" w:rsidRDefault="009166F4" w:rsidP="009166F4">
      <w:pPr>
        <w:pStyle w:val="Heading2"/>
      </w:pPr>
      <w:r w:rsidRPr="00083A9C">
        <w:lastRenderedPageBreak/>
        <w:t xml:space="preserve">Framework </w:t>
      </w:r>
    </w:p>
    <w:p w14:paraId="29CD5A9D" w14:textId="57BFBA17" w:rsidR="009166F4" w:rsidRPr="00083A9C" w:rsidRDefault="009166F4" w:rsidP="009166F4">
      <w:pPr>
        <w:pStyle w:val="Heading4"/>
        <w:rPr>
          <w:rFonts w:cs="Calibri"/>
        </w:rPr>
      </w:pPr>
      <w:bookmarkStart w:id="0" w:name="_Hlk54560893"/>
      <w:r w:rsidRPr="00083A9C">
        <w:rPr>
          <w:rFonts w:cs="Calibri"/>
        </w:rPr>
        <w:t>The impact of structural violence cumulatively outweighs – challenging the structures that facilitate inequality is necessary</w:t>
      </w:r>
      <w:r w:rsidR="00B024DB">
        <w:rPr>
          <w:rFonts w:cs="Calibri"/>
        </w:rPr>
        <w:t xml:space="preserve"> Ansell 17</w:t>
      </w:r>
    </w:p>
    <w:p w14:paraId="461A0E3B" w14:textId="77777777" w:rsidR="009166F4" w:rsidRPr="00083A9C" w:rsidRDefault="009166F4" w:rsidP="009166F4">
      <w:r w:rsidRPr="00125758">
        <w:rPr>
          <w:b/>
          <w:vanish/>
        </w:rPr>
        <w:t>Ansell</w:t>
      </w:r>
      <w:r w:rsidRPr="00083A9C">
        <w:rPr>
          <w:b/>
        </w:rPr>
        <w:t xml:space="preserve"> </w:t>
      </w:r>
      <w:r w:rsidRPr="00125758">
        <w:rPr>
          <w:b/>
          <w:vanish/>
        </w:rPr>
        <w:t>17</w:t>
      </w:r>
      <w:r w:rsidRPr="00083A9C">
        <w:rPr>
          <w:b/>
        </w:rPr>
        <w:t xml:space="preserve"> </w:t>
      </w:r>
      <w:r w:rsidRPr="00125758">
        <w:rPr>
          <w:vanish/>
        </w:rPr>
        <w:t>-</w:t>
      </w:r>
      <w:r w:rsidRPr="00083A9C">
        <w:t xml:space="preserve"> </w:t>
      </w:r>
      <w:r w:rsidRPr="00125758">
        <w:rPr>
          <w:vanish/>
        </w:rPr>
        <w:t>David</w:t>
      </w:r>
      <w:r w:rsidRPr="00083A9C">
        <w:t xml:space="preserve"> </w:t>
      </w:r>
      <w:r w:rsidRPr="00125758">
        <w:rPr>
          <w:vanish/>
        </w:rPr>
        <w:t>A.</w:t>
      </w:r>
      <w:r w:rsidRPr="00083A9C">
        <w:t xml:space="preserve"> </w:t>
      </w:r>
      <w:r w:rsidRPr="00125758">
        <w:rPr>
          <w:vanish/>
        </w:rPr>
        <w:t>Ansell,</w:t>
      </w:r>
      <w:r w:rsidRPr="00083A9C">
        <w:t xml:space="preserve"> </w:t>
      </w:r>
      <w:r w:rsidRPr="00125758">
        <w:rPr>
          <w:vanish/>
        </w:rPr>
        <w:t>Senior</w:t>
      </w:r>
      <w:r w:rsidRPr="00083A9C">
        <w:t xml:space="preserve"> </w:t>
      </w:r>
      <w:r w:rsidRPr="00125758">
        <w:rPr>
          <w:vanish/>
        </w:rPr>
        <w:t>Vice</w:t>
      </w:r>
      <w:r w:rsidRPr="00083A9C">
        <w:t xml:space="preserve"> </w:t>
      </w:r>
      <w:r w:rsidRPr="00125758">
        <w:rPr>
          <w:vanish/>
        </w:rPr>
        <w:t>President,</w:t>
      </w:r>
      <w:r w:rsidRPr="00083A9C">
        <w:t xml:space="preserve"> </w:t>
      </w:r>
      <w:r w:rsidRPr="00125758">
        <w:rPr>
          <w:vanish/>
        </w:rPr>
        <w:t>Associate</w:t>
      </w:r>
      <w:r w:rsidRPr="00083A9C">
        <w:t xml:space="preserve"> </w:t>
      </w:r>
      <w:r w:rsidRPr="00125758">
        <w:rPr>
          <w:vanish/>
        </w:rPr>
        <w:t>Provost</w:t>
      </w:r>
      <w:r w:rsidRPr="00083A9C">
        <w:t xml:space="preserve"> </w:t>
      </w:r>
      <w:r w:rsidRPr="00125758">
        <w:rPr>
          <w:vanish/>
        </w:rPr>
        <w:t>for</w:t>
      </w:r>
      <w:r w:rsidRPr="00083A9C">
        <w:t xml:space="preserve"> </w:t>
      </w:r>
      <w:r w:rsidRPr="00125758">
        <w:rPr>
          <w:vanish/>
        </w:rPr>
        <w:t>Community</w:t>
      </w:r>
      <w:r w:rsidRPr="00083A9C">
        <w:t xml:space="preserve"> </w:t>
      </w:r>
      <w:r w:rsidRPr="00125758">
        <w:rPr>
          <w:vanish/>
        </w:rPr>
        <w:t>Health</w:t>
      </w:r>
      <w:r w:rsidRPr="00083A9C">
        <w:t xml:space="preserve"> </w:t>
      </w:r>
      <w:r w:rsidRPr="00125758">
        <w:rPr>
          <w:vanish/>
        </w:rPr>
        <w:t>Equity,</w:t>
      </w:r>
      <w:r w:rsidRPr="00083A9C">
        <w:t xml:space="preserve"> </w:t>
      </w:r>
      <w:r w:rsidRPr="00125758">
        <w:rPr>
          <w:vanish/>
        </w:rPr>
        <w:t>and</w:t>
      </w:r>
      <w:r w:rsidRPr="00083A9C">
        <w:t xml:space="preserve"> </w:t>
      </w:r>
      <w:r w:rsidRPr="00125758">
        <w:rPr>
          <w:vanish/>
        </w:rPr>
        <w:t>Michael</w:t>
      </w:r>
      <w:r w:rsidRPr="00083A9C">
        <w:t xml:space="preserve"> </w:t>
      </w:r>
      <w:r w:rsidRPr="00125758">
        <w:rPr>
          <w:vanish/>
        </w:rPr>
        <w:t>E.</w:t>
      </w:r>
      <w:r w:rsidRPr="00083A9C">
        <w:t xml:space="preserve"> </w:t>
      </w:r>
      <w:r w:rsidRPr="00125758">
        <w:rPr>
          <w:vanish/>
        </w:rPr>
        <w:t>Kelly</w:t>
      </w:r>
      <w:r w:rsidRPr="00083A9C">
        <w:t xml:space="preserve"> </w:t>
      </w:r>
      <w:r w:rsidRPr="00125758">
        <w:rPr>
          <w:vanish/>
        </w:rPr>
        <w:t>Professor</w:t>
      </w:r>
      <w:r w:rsidRPr="00083A9C">
        <w:t xml:space="preserve"> </w:t>
      </w:r>
      <w:r w:rsidRPr="00125758">
        <w:rPr>
          <w:vanish/>
        </w:rPr>
        <w:t>of</w:t>
      </w:r>
      <w:r w:rsidRPr="00083A9C">
        <w:t xml:space="preserve"> </w:t>
      </w:r>
      <w:r w:rsidRPr="00125758">
        <w:rPr>
          <w:vanish/>
        </w:rPr>
        <w:t>Medicine</w:t>
      </w:r>
      <w:r w:rsidRPr="00083A9C">
        <w:t xml:space="preserve"> </w:t>
      </w:r>
      <w:r w:rsidRPr="00125758">
        <w:rPr>
          <w:vanish/>
        </w:rPr>
        <w:t>at</w:t>
      </w:r>
      <w:r w:rsidRPr="00083A9C">
        <w:t xml:space="preserve"> </w:t>
      </w:r>
      <w:r w:rsidRPr="00125758">
        <w:rPr>
          <w:vanish/>
        </w:rPr>
        <w:t>Rush</w:t>
      </w:r>
      <w:r w:rsidRPr="00083A9C">
        <w:t xml:space="preserve"> </w:t>
      </w:r>
      <w:r w:rsidRPr="00125758">
        <w:rPr>
          <w:vanish/>
        </w:rPr>
        <w:t>University</w:t>
      </w:r>
      <w:r w:rsidRPr="00083A9C">
        <w:t xml:space="preserve"> </w:t>
      </w:r>
      <w:r w:rsidRPr="00125758">
        <w:rPr>
          <w:vanish/>
        </w:rPr>
        <w:t>Medical</w:t>
      </w:r>
      <w:r w:rsidRPr="00083A9C">
        <w:t xml:space="preserve"> </w:t>
      </w:r>
      <w:r w:rsidRPr="00125758">
        <w:rPr>
          <w:vanish/>
        </w:rPr>
        <w:t>Center</w:t>
      </w:r>
      <w:r w:rsidRPr="00083A9C">
        <w:t xml:space="preserve"> </w:t>
      </w:r>
      <w:r w:rsidRPr="00125758">
        <w:rPr>
          <w:vanish/>
        </w:rPr>
        <w:t>(The</w:t>
      </w:r>
      <w:r w:rsidRPr="00083A9C">
        <w:t xml:space="preserve"> </w:t>
      </w:r>
      <w:r w:rsidRPr="00125758">
        <w:rPr>
          <w:vanish/>
        </w:rPr>
        <w:t>Death</w:t>
      </w:r>
      <w:r w:rsidRPr="00083A9C">
        <w:t xml:space="preserve"> </w:t>
      </w:r>
      <w:r w:rsidRPr="00125758">
        <w:rPr>
          <w:vanish/>
        </w:rPr>
        <w:t>Gap:</w:t>
      </w:r>
      <w:r w:rsidRPr="00083A9C">
        <w:t xml:space="preserve"> </w:t>
      </w:r>
      <w:r w:rsidRPr="00125758">
        <w:rPr>
          <w:vanish/>
        </w:rPr>
        <w:t>How</w:t>
      </w:r>
      <w:r w:rsidRPr="00083A9C">
        <w:t xml:space="preserve"> </w:t>
      </w:r>
      <w:r w:rsidRPr="00125758">
        <w:rPr>
          <w:vanish/>
        </w:rPr>
        <w:t>Inequality</w:t>
      </w:r>
      <w:r w:rsidRPr="00083A9C">
        <w:t xml:space="preserve"> </w:t>
      </w:r>
      <w:r w:rsidRPr="00125758">
        <w:rPr>
          <w:vanish/>
        </w:rPr>
        <w:t>Kills,</w:t>
      </w:r>
      <w:r w:rsidRPr="00083A9C">
        <w:t xml:space="preserve"> </w:t>
      </w:r>
      <w:r w:rsidRPr="00125758">
        <w:rPr>
          <w:vanish/>
        </w:rPr>
        <w:t>p.</w:t>
      </w:r>
      <w:r w:rsidRPr="00083A9C">
        <w:t xml:space="preserve"> </w:t>
      </w:r>
      <w:r w:rsidRPr="00125758">
        <w:rPr>
          <w:vanish/>
        </w:rPr>
        <w:t>7-10)</w:t>
      </w:r>
    </w:p>
    <w:p w14:paraId="70A0B510" w14:textId="77777777" w:rsidR="009166F4" w:rsidRPr="00083A9C" w:rsidRDefault="009166F4" w:rsidP="009166F4">
      <w:pPr>
        <w:rPr>
          <w:sz w:val="12"/>
        </w:rPr>
      </w:pPr>
      <w:r w:rsidRPr="00125758">
        <w:rPr>
          <w:vanish/>
          <w:sz w:val="12"/>
          <w:szCs w:val="14"/>
        </w:rPr>
        <w:t>There</w:t>
      </w:r>
      <w:r w:rsidRPr="00083A9C">
        <w:rPr>
          <w:sz w:val="12"/>
          <w:szCs w:val="14"/>
        </w:rPr>
        <w:t xml:space="preserve"> </w:t>
      </w:r>
      <w:r w:rsidRPr="00125758">
        <w:rPr>
          <w:vanish/>
          <w:sz w:val="12"/>
          <w:szCs w:val="14"/>
        </w:rPr>
        <w:t>are</w:t>
      </w:r>
      <w:r w:rsidRPr="00083A9C">
        <w:rPr>
          <w:sz w:val="12"/>
          <w:szCs w:val="14"/>
        </w:rPr>
        <w:t xml:space="preserve"> </w:t>
      </w:r>
      <w:r w:rsidRPr="00125758">
        <w:rPr>
          <w:vanish/>
          <w:sz w:val="12"/>
          <w:szCs w:val="14"/>
        </w:rPr>
        <w:t>many</w:t>
      </w:r>
      <w:r w:rsidRPr="00083A9C">
        <w:rPr>
          <w:sz w:val="12"/>
          <w:szCs w:val="14"/>
        </w:rPr>
        <w:t xml:space="preserve"> </w:t>
      </w:r>
      <w:r w:rsidRPr="00125758">
        <w:rPr>
          <w:vanish/>
          <w:sz w:val="12"/>
          <w:szCs w:val="14"/>
        </w:rPr>
        <w:t>different</w:t>
      </w:r>
      <w:r w:rsidRPr="00083A9C">
        <w:rPr>
          <w:sz w:val="12"/>
          <w:szCs w:val="14"/>
        </w:rPr>
        <w:t xml:space="preserve"> </w:t>
      </w:r>
      <w:r w:rsidRPr="00125758">
        <w:rPr>
          <w:vanish/>
          <w:sz w:val="12"/>
          <w:szCs w:val="14"/>
        </w:rPr>
        <w:t>kinds</w:t>
      </w:r>
      <w:r w:rsidRPr="00083A9C">
        <w:rPr>
          <w:sz w:val="12"/>
          <w:szCs w:val="14"/>
        </w:rPr>
        <w:t xml:space="preserve"> </w:t>
      </w:r>
      <w:r w:rsidRPr="00125758">
        <w:rPr>
          <w:vanish/>
          <w:sz w:val="12"/>
          <w:szCs w:val="14"/>
        </w:rPr>
        <w:t>of</w:t>
      </w:r>
      <w:r w:rsidRPr="00083A9C">
        <w:rPr>
          <w:sz w:val="12"/>
          <w:szCs w:val="14"/>
        </w:rPr>
        <w:t xml:space="preserve"> </w:t>
      </w:r>
      <w:r w:rsidRPr="00125758">
        <w:rPr>
          <w:vanish/>
          <w:sz w:val="12"/>
          <w:szCs w:val="14"/>
        </w:rPr>
        <w:t>violence.</w:t>
      </w:r>
      <w:r w:rsidRPr="00083A9C">
        <w:rPr>
          <w:sz w:val="12"/>
          <w:szCs w:val="14"/>
        </w:rPr>
        <w:t xml:space="preserve"> </w:t>
      </w:r>
      <w:r w:rsidRPr="00125758">
        <w:rPr>
          <w:vanish/>
          <w:sz w:val="12"/>
          <w:szCs w:val="14"/>
        </w:rPr>
        <w:t>Some</w:t>
      </w:r>
      <w:r w:rsidRPr="00083A9C">
        <w:rPr>
          <w:sz w:val="12"/>
          <w:szCs w:val="14"/>
        </w:rPr>
        <w:t xml:space="preserve"> </w:t>
      </w:r>
      <w:r w:rsidRPr="00125758">
        <w:rPr>
          <w:vanish/>
          <w:sz w:val="12"/>
          <w:szCs w:val="14"/>
        </w:rPr>
        <w:t>are</w:t>
      </w:r>
      <w:r w:rsidRPr="00083A9C">
        <w:rPr>
          <w:sz w:val="12"/>
          <w:szCs w:val="14"/>
        </w:rPr>
        <w:t xml:space="preserve"> </w:t>
      </w:r>
      <w:r w:rsidRPr="00125758">
        <w:rPr>
          <w:vanish/>
          <w:sz w:val="12"/>
          <w:szCs w:val="14"/>
        </w:rPr>
        <w:t>obvious:</w:t>
      </w:r>
      <w:r w:rsidRPr="00083A9C">
        <w:rPr>
          <w:sz w:val="12"/>
          <w:szCs w:val="14"/>
        </w:rPr>
        <w:t xml:space="preserve"> </w:t>
      </w:r>
      <w:r w:rsidRPr="00125758">
        <w:rPr>
          <w:vanish/>
          <w:sz w:val="12"/>
          <w:szCs w:val="14"/>
        </w:rPr>
        <w:t>punches,</w:t>
      </w:r>
      <w:r w:rsidRPr="00083A9C">
        <w:rPr>
          <w:sz w:val="12"/>
          <w:szCs w:val="14"/>
        </w:rPr>
        <w:t xml:space="preserve"> </w:t>
      </w:r>
      <w:r w:rsidRPr="00125758">
        <w:rPr>
          <w:vanish/>
          <w:sz w:val="12"/>
          <w:szCs w:val="14"/>
        </w:rPr>
        <w:t>attacks,</w:t>
      </w:r>
      <w:r w:rsidRPr="00083A9C">
        <w:rPr>
          <w:sz w:val="12"/>
          <w:szCs w:val="14"/>
        </w:rPr>
        <w:t xml:space="preserve"> </w:t>
      </w:r>
      <w:r w:rsidRPr="00125758">
        <w:rPr>
          <w:vanish/>
          <w:sz w:val="12"/>
          <w:szCs w:val="14"/>
        </w:rPr>
        <w:t>gunshots,</w:t>
      </w:r>
      <w:r w:rsidRPr="00083A9C">
        <w:rPr>
          <w:sz w:val="12"/>
          <w:szCs w:val="14"/>
        </w:rPr>
        <w:t xml:space="preserve"> </w:t>
      </w:r>
      <w:r w:rsidRPr="00125758">
        <w:rPr>
          <w:vanish/>
          <w:sz w:val="12"/>
          <w:szCs w:val="14"/>
        </w:rPr>
        <w:t>explosions.</w:t>
      </w:r>
      <w:r w:rsidRPr="00083A9C">
        <w:rPr>
          <w:sz w:val="12"/>
          <w:szCs w:val="14"/>
        </w:rPr>
        <w:t xml:space="preserve"> </w:t>
      </w:r>
      <w:r w:rsidRPr="00125758">
        <w:rPr>
          <w:vanish/>
          <w:sz w:val="12"/>
          <w:szCs w:val="14"/>
        </w:rPr>
        <w:t>These</w:t>
      </w:r>
      <w:r w:rsidRPr="00083A9C">
        <w:rPr>
          <w:sz w:val="12"/>
          <w:szCs w:val="14"/>
        </w:rPr>
        <w:t xml:space="preserve"> </w:t>
      </w:r>
      <w:r w:rsidRPr="00125758">
        <w:rPr>
          <w:vanish/>
          <w:sz w:val="12"/>
          <w:szCs w:val="14"/>
        </w:rPr>
        <w:t>are</w:t>
      </w:r>
      <w:r w:rsidRPr="00083A9C">
        <w:rPr>
          <w:sz w:val="12"/>
          <w:szCs w:val="14"/>
        </w:rPr>
        <w:t xml:space="preserve"> </w:t>
      </w:r>
      <w:r w:rsidRPr="00125758">
        <w:rPr>
          <w:vanish/>
          <w:sz w:val="12"/>
          <w:szCs w:val="14"/>
        </w:rPr>
        <w:t>the</w:t>
      </w:r>
      <w:r w:rsidRPr="00083A9C">
        <w:rPr>
          <w:sz w:val="12"/>
          <w:szCs w:val="14"/>
        </w:rPr>
        <w:t xml:space="preserve"> </w:t>
      </w:r>
      <w:r w:rsidRPr="00125758">
        <w:rPr>
          <w:vanish/>
          <w:sz w:val="12"/>
          <w:szCs w:val="14"/>
        </w:rPr>
        <w:t>kinds</w:t>
      </w:r>
      <w:r w:rsidRPr="00083A9C">
        <w:rPr>
          <w:sz w:val="12"/>
          <w:szCs w:val="14"/>
        </w:rPr>
        <w:t xml:space="preserve"> </w:t>
      </w:r>
      <w:r w:rsidRPr="00125758">
        <w:rPr>
          <w:vanish/>
          <w:sz w:val="12"/>
          <w:szCs w:val="14"/>
        </w:rPr>
        <w:t>of</w:t>
      </w:r>
      <w:r w:rsidRPr="00083A9C">
        <w:rPr>
          <w:sz w:val="12"/>
          <w:szCs w:val="14"/>
        </w:rPr>
        <w:t xml:space="preserve"> </w:t>
      </w:r>
      <w:r w:rsidRPr="00125758">
        <w:rPr>
          <w:vanish/>
          <w:sz w:val="12"/>
          <w:szCs w:val="14"/>
        </w:rPr>
        <w:t>inter-</w:t>
      </w:r>
      <w:r w:rsidRPr="00083A9C">
        <w:rPr>
          <w:sz w:val="12"/>
          <w:szCs w:val="14"/>
        </w:rPr>
        <w:t xml:space="preserve"> </w:t>
      </w:r>
      <w:r w:rsidRPr="00125758">
        <w:rPr>
          <w:vanish/>
          <w:sz w:val="12"/>
          <w:szCs w:val="14"/>
        </w:rPr>
        <w:t>personal</w:t>
      </w:r>
      <w:r w:rsidRPr="00083A9C">
        <w:rPr>
          <w:sz w:val="12"/>
          <w:szCs w:val="14"/>
        </w:rPr>
        <w:t xml:space="preserve"> </w:t>
      </w:r>
      <w:r w:rsidRPr="00125758">
        <w:rPr>
          <w:vanish/>
          <w:sz w:val="12"/>
          <w:szCs w:val="14"/>
        </w:rPr>
        <w:t>violence</w:t>
      </w:r>
      <w:r w:rsidRPr="00083A9C">
        <w:rPr>
          <w:sz w:val="12"/>
          <w:szCs w:val="14"/>
        </w:rPr>
        <w:t xml:space="preserve"> </w:t>
      </w:r>
      <w:r w:rsidRPr="00125758">
        <w:rPr>
          <w:vanish/>
          <w:sz w:val="12"/>
          <w:szCs w:val="14"/>
        </w:rPr>
        <w:t>that</w:t>
      </w:r>
      <w:r w:rsidRPr="00083A9C">
        <w:rPr>
          <w:sz w:val="12"/>
          <w:szCs w:val="14"/>
        </w:rPr>
        <w:t xml:space="preserve"> </w:t>
      </w:r>
      <w:r w:rsidRPr="00125758">
        <w:rPr>
          <w:vanish/>
          <w:sz w:val="12"/>
          <w:szCs w:val="14"/>
        </w:rPr>
        <w:t>we</w:t>
      </w:r>
      <w:r w:rsidRPr="00083A9C">
        <w:rPr>
          <w:sz w:val="12"/>
          <w:szCs w:val="14"/>
        </w:rPr>
        <w:t xml:space="preserve"> </w:t>
      </w:r>
      <w:r w:rsidRPr="00125758">
        <w:rPr>
          <w:vanish/>
          <w:sz w:val="12"/>
          <w:szCs w:val="14"/>
        </w:rPr>
        <w:t>tend</w:t>
      </w:r>
      <w:r w:rsidRPr="00083A9C">
        <w:rPr>
          <w:sz w:val="12"/>
          <w:szCs w:val="14"/>
        </w:rPr>
        <w:t xml:space="preserve"> </w:t>
      </w:r>
      <w:r w:rsidRPr="00125758">
        <w:rPr>
          <w:vanish/>
          <w:sz w:val="12"/>
          <w:szCs w:val="14"/>
        </w:rPr>
        <w:t>to</w:t>
      </w:r>
      <w:r w:rsidRPr="00083A9C">
        <w:rPr>
          <w:sz w:val="12"/>
          <w:szCs w:val="14"/>
        </w:rPr>
        <w:t xml:space="preserve"> </w:t>
      </w:r>
      <w:r w:rsidRPr="00125758">
        <w:rPr>
          <w:vanish/>
          <w:sz w:val="12"/>
          <w:szCs w:val="14"/>
        </w:rPr>
        <w:t>hear</w:t>
      </w:r>
      <w:r w:rsidRPr="00083A9C">
        <w:rPr>
          <w:sz w:val="12"/>
          <w:szCs w:val="14"/>
        </w:rPr>
        <w:t xml:space="preserve"> </w:t>
      </w:r>
      <w:r w:rsidRPr="00125758">
        <w:rPr>
          <w:vanish/>
          <w:sz w:val="12"/>
          <w:szCs w:val="14"/>
        </w:rPr>
        <w:t>about</w:t>
      </w:r>
      <w:r w:rsidRPr="00083A9C">
        <w:rPr>
          <w:sz w:val="12"/>
          <w:szCs w:val="14"/>
        </w:rPr>
        <w:t xml:space="preserve"> </w:t>
      </w:r>
      <w:r w:rsidRPr="00125758">
        <w:rPr>
          <w:vanish/>
          <w:sz w:val="12"/>
          <w:szCs w:val="14"/>
        </w:rPr>
        <w:t>in</w:t>
      </w:r>
      <w:r w:rsidRPr="00083A9C">
        <w:rPr>
          <w:sz w:val="12"/>
          <w:szCs w:val="14"/>
        </w:rPr>
        <w:t xml:space="preserve"> </w:t>
      </w:r>
      <w:r w:rsidRPr="00125758">
        <w:rPr>
          <w:vanish/>
          <w:sz w:val="12"/>
          <w:szCs w:val="14"/>
        </w:rPr>
        <w:t>the</w:t>
      </w:r>
      <w:r w:rsidRPr="00083A9C">
        <w:rPr>
          <w:sz w:val="12"/>
          <w:szCs w:val="14"/>
        </w:rPr>
        <w:t xml:space="preserve"> </w:t>
      </w:r>
      <w:r w:rsidRPr="00125758">
        <w:rPr>
          <w:vanish/>
          <w:sz w:val="12"/>
          <w:szCs w:val="14"/>
        </w:rPr>
        <w:t>news.</w:t>
      </w:r>
      <w:r w:rsidRPr="00083A9C">
        <w:rPr>
          <w:sz w:val="12"/>
          <w:szCs w:val="14"/>
        </w:rPr>
        <w:t xml:space="preserve"> </w:t>
      </w:r>
      <w:r w:rsidRPr="00125758">
        <w:rPr>
          <w:vanish/>
          <w:sz w:val="12"/>
          <w:szCs w:val="14"/>
        </w:rPr>
        <w:t>Other</w:t>
      </w:r>
      <w:r w:rsidRPr="00083A9C">
        <w:rPr>
          <w:sz w:val="12"/>
          <w:szCs w:val="14"/>
        </w:rPr>
        <w:t xml:space="preserve"> </w:t>
      </w:r>
      <w:r w:rsidRPr="00125758">
        <w:rPr>
          <w:vanish/>
          <w:sz w:val="12"/>
          <w:szCs w:val="14"/>
        </w:rPr>
        <w:t>kinds</w:t>
      </w:r>
      <w:r w:rsidRPr="00083A9C">
        <w:rPr>
          <w:sz w:val="12"/>
          <w:szCs w:val="14"/>
        </w:rPr>
        <w:t xml:space="preserve"> </w:t>
      </w:r>
      <w:r w:rsidRPr="00125758">
        <w:rPr>
          <w:vanish/>
          <w:sz w:val="12"/>
          <w:szCs w:val="14"/>
        </w:rPr>
        <w:t>of</w:t>
      </w:r>
      <w:r w:rsidRPr="00083A9C">
        <w:rPr>
          <w:sz w:val="12"/>
          <w:szCs w:val="14"/>
        </w:rPr>
        <w:t xml:space="preserve"> </w:t>
      </w:r>
      <w:r w:rsidRPr="00125758">
        <w:rPr>
          <w:vanish/>
          <w:sz w:val="12"/>
          <w:szCs w:val="14"/>
        </w:rPr>
        <w:t>violence</w:t>
      </w:r>
      <w:r w:rsidRPr="00083A9C">
        <w:rPr>
          <w:sz w:val="12"/>
          <w:szCs w:val="14"/>
        </w:rPr>
        <w:t xml:space="preserve"> </w:t>
      </w:r>
      <w:r w:rsidRPr="00125758">
        <w:rPr>
          <w:vanish/>
          <w:sz w:val="12"/>
          <w:szCs w:val="14"/>
        </w:rPr>
        <w:t>are</w:t>
      </w:r>
      <w:r w:rsidRPr="00083A9C">
        <w:rPr>
          <w:sz w:val="12"/>
          <w:szCs w:val="14"/>
        </w:rPr>
        <w:t xml:space="preserve"> </w:t>
      </w:r>
      <w:r w:rsidRPr="00125758">
        <w:rPr>
          <w:vanish/>
          <w:sz w:val="12"/>
          <w:szCs w:val="14"/>
        </w:rPr>
        <w:t>intimate</w:t>
      </w:r>
      <w:r w:rsidRPr="00083A9C">
        <w:rPr>
          <w:sz w:val="12"/>
          <w:szCs w:val="14"/>
        </w:rPr>
        <w:t xml:space="preserve"> </w:t>
      </w:r>
      <w:r w:rsidRPr="00125758">
        <w:rPr>
          <w:vanish/>
          <w:sz w:val="12"/>
          <w:szCs w:val="14"/>
        </w:rPr>
        <w:t>and</w:t>
      </w:r>
      <w:r w:rsidRPr="00083A9C">
        <w:rPr>
          <w:sz w:val="12"/>
          <w:szCs w:val="14"/>
        </w:rPr>
        <w:t xml:space="preserve"> </w:t>
      </w:r>
      <w:r w:rsidRPr="00125758">
        <w:rPr>
          <w:vanish/>
          <w:sz w:val="12"/>
          <w:szCs w:val="14"/>
        </w:rPr>
        <w:t>emotional.</w:t>
      </w:r>
      <w:r w:rsidRPr="00083A9C">
        <w:rPr>
          <w:sz w:val="12"/>
          <w:szCs w:val="14"/>
        </w:rPr>
        <w:t xml:space="preserve"> </w:t>
      </w:r>
      <w:r w:rsidRPr="00125758">
        <w:rPr>
          <w:vanish/>
          <w:sz w:val="12"/>
          <w:szCs w:val="14"/>
        </w:rPr>
        <w:t>But</w:t>
      </w:r>
      <w:r w:rsidRPr="00083A9C">
        <w:rPr>
          <w:sz w:val="12"/>
          <w:szCs w:val="14"/>
        </w:rPr>
        <w:t xml:space="preserve"> </w:t>
      </w:r>
      <w:r w:rsidRPr="00083A9C">
        <w:rPr>
          <w:rStyle w:val="StyleUnderline"/>
          <w:highlight w:val="yellow"/>
        </w:rPr>
        <w:t>the deadliest</w:t>
      </w:r>
      <w:r w:rsidRPr="00083A9C">
        <w:rPr>
          <w:rStyle w:val="StyleUnderline"/>
        </w:rPr>
        <w:t xml:space="preserve"> </w:t>
      </w:r>
      <w:r w:rsidRPr="00125758">
        <w:rPr>
          <w:rStyle w:val="StyleUnderline"/>
          <w:vanish/>
          <w:sz w:val="12"/>
          <w:u w:val="none"/>
        </w:rPr>
        <w:t>and</w:t>
      </w:r>
      <w:r w:rsidRPr="00083A9C">
        <w:rPr>
          <w:rStyle w:val="StyleUnderline"/>
          <w:sz w:val="12"/>
          <w:u w:val="none"/>
        </w:rPr>
        <w:t xml:space="preserve"> </w:t>
      </w:r>
      <w:r w:rsidRPr="00125758">
        <w:rPr>
          <w:rStyle w:val="StyleUnderline"/>
          <w:vanish/>
          <w:sz w:val="12"/>
          <w:u w:val="none"/>
        </w:rPr>
        <w:t>most</w:t>
      </w:r>
      <w:r w:rsidRPr="00083A9C">
        <w:rPr>
          <w:rStyle w:val="StyleUnderline"/>
          <w:sz w:val="12"/>
          <w:u w:val="none"/>
        </w:rPr>
        <w:t xml:space="preserve"> </w:t>
      </w:r>
      <w:r w:rsidRPr="00125758">
        <w:rPr>
          <w:rStyle w:val="StyleUnderline"/>
          <w:vanish/>
          <w:sz w:val="12"/>
          <w:u w:val="none"/>
        </w:rPr>
        <w:t>thoroughgoing</w:t>
      </w:r>
      <w:r w:rsidRPr="00083A9C">
        <w:rPr>
          <w:rStyle w:val="StyleUnderline"/>
        </w:rPr>
        <w:t xml:space="preserve"> </w:t>
      </w:r>
      <w:r w:rsidRPr="00083A9C">
        <w:rPr>
          <w:rStyle w:val="StyleUnderline"/>
          <w:highlight w:val="yellow"/>
        </w:rPr>
        <w:t xml:space="preserve">kind of violence is </w:t>
      </w:r>
      <w:r w:rsidRPr="00083A9C">
        <w:rPr>
          <w:rStyle w:val="Emphasis"/>
          <w:highlight w:val="yellow"/>
        </w:rPr>
        <w:t>woven</w:t>
      </w:r>
      <w:r w:rsidRPr="00083A9C">
        <w:rPr>
          <w:rStyle w:val="Emphasis"/>
        </w:rPr>
        <w:t xml:space="preserve"> </w:t>
      </w:r>
      <w:r w:rsidRPr="00125758">
        <w:rPr>
          <w:rStyle w:val="Emphasis"/>
          <w:b w:val="0"/>
          <w:bCs/>
          <w:vanish/>
          <w:sz w:val="12"/>
          <w:u w:val="none"/>
        </w:rPr>
        <w:t>into</w:t>
      </w:r>
      <w:r w:rsidRPr="00083A9C">
        <w:rPr>
          <w:rStyle w:val="Emphasis"/>
          <w:b w:val="0"/>
          <w:bCs/>
          <w:sz w:val="12"/>
          <w:u w:val="none"/>
        </w:rPr>
        <w:t xml:space="preserve"> </w:t>
      </w:r>
      <w:r w:rsidRPr="00125758">
        <w:rPr>
          <w:rStyle w:val="Emphasis"/>
          <w:b w:val="0"/>
          <w:bCs/>
          <w:vanish/>
          <w:sz w:val="12"/>
          <w:u w:val="none"/>
        </w:rPr>
        <w:t>the</w:t>
      </w:r>
      <w:r w:rsidRPr="00083A9C">
        <w:rPr>
          <w:rStyle w:val="Emphasis"/>
          <w:b w:val="0"/>
          <w:bCs/>
          <w:sz w:val="12"/>
          <w:u w:val="none"/>
        </w:rPr>
        <w:t xml:space="preserve"> </w:t>
      </w:r>
      <w:r w:rsidRPr="00125758">
        <w:rPr>
          <w:rStyle w:val="Emphasis"/>
          <w:b w:val="0"/>
          <w:bCs/>
          <w:vanish/>
          <w:sz w:val="12"/>
          <w:u w:val="none"/>
        </w:rPr>
        <w:t>fabric</w:t>
      </w:r>
      <w:r w:rsidRPr="00083A9C">
        <w:rPr>
          <w:rStyle w:val="Emphasis"/>
          <w:b w:val="0"/>
          <w:bCs/>
          <w:sz w:val="12"/>
          <w:u w:val="none"/>
        </w:rPr>
        <w:t xml:space="preserve"> </w:t>
      </w:r>
      <w:r w:rsidRPr="00125758">
        <w:rPr>
          <w:rStyle w:val="Emphasis"/>
          <w:b w:val="0"/>
          <w:bCs/>
          <w:vanish/>
          <w:sz w:val="12"/>
          <w:u w:val="none"/>
        </w:rPr>
        <w:t>of</w:t>
      </w:r>
      <w:r w:rsidRPr="00083A9C">
        <w:rPr>
          <w:rStyle w:val="Emphasis"/>
        </w:rPr>
        <w:t xml:space="preserve"> </w:t>
      </w:r>
      <w:r w:rsidRPr="00083A9C">
        <w:rPr>
          <w:rStyle w:val="Emphasis"/>
          <w:highlight w:val="yellow"/>
        </w:rPr>
        <w:t>American society</w:t>
      </w:r>
      <w:r w:rsidRPr="00125758">
        <w:rPr>
          <w:rStyle w:val="Emphasis"/>
          <w:vanish/>
        </w:rPr>
        <w:t>.</w:t>
      </w:r>
      <w:r w:rsidRPr="00083A9C">
        <w:rPr>
          <w:rStyle w:val="StyleUnderline"/>
        </w:rPr>
        <w:t xml:space="preserve"> </w:t>
      </w:r>
      <w:r w:rsidRPr="00083A9C">
        <w:rPr>
          <w:rStyle w:val="StyleUnderline"/>
          <w:highlight w:val="yellow"/>
        </w:rPr>
        <w:t>It exists when some</w:t>
      </w:r>
      <w:r w:rsidRPr="00083A9C">
        <w:rPr>
          <w:rStyle w:val="StyleUnderline"/>
        </w:rPr>
        <w:t xml:space="preserve"> </w:t>
      </w:r>
      <w:r w:rsidRPr="00083A9C">
        <w:rPr>
          <w:rStyle w:val="StyleUnderline"/>
          <w:highlight w:val="yellow"/>
        </w:rPr>
        <w:t>groups</w:t>
      </w:r>
      <w:r w:rsidRPr="00083A9C">
        <w:rPr>
          <w:rStyle w:val="StyleUnderline"/>
        </w:rPr>
        <w:t xml:space="preserve"> </w:t>
      </w:r>
      <w:r w:rsidRPr="00083A9C">
        <w:rPr>
          <w:rStyle w:val="StyleUnderline"/>
          <w:highlight w:val="yellow"/>
        </w:rPr>
        <w:t>have more access to</w:t>
      </w:r>
      <w:r w:rsidRPr="00083A9C">
        <w:rPr>
          <w:rStyle w:val="StyleUnderline"/>
        </w:rPr>
        <w:t xml:space="preserve"> </w:t>
      </w:r>
      <w:r w:rsidRPr="00125758">
        <w:rPr>
          <w:rStyle w:val="StyleUnderline"/>
          <w:vanish/>
          <w:sz w:val="12"/>
          <w:u w:val="none"/>
        </w:rPr>
        <w:t>goods</w:t>
      </w:r>
      <w:r w:rsidRPr="00125758">
        <w:rPr>
          <w:rStyle w:val="StyleUnderline"/>
          <w:vanish/>
        </w:rPr>
        <w:t>,</w:t>
      </w:r>
      <w:r w:rsidRPr="00083A9C">
        <w:rPr>
          <w:rStyle w:val="StyleUnderline"/>
        </w:rPr>
        <w:t xml:space="preserve"> </w:t>
      </w:r>
      <w:r w:rsidRPr="00083A9C">
        <w:rPr>
          <w:rStyle w:val="StyleUnderline"/>
          <w:highlight w:val="yellow"/>
        </w:rPr>
        <w:t>resources</w:t>
      </w:r>
      <w:r w:rsidRPr="00125758">
        <w:rPr>
          <w:rStyle w:val="StyleUnderline"/>
          <w:vanish/>
        </w:rPr>
        <w:t>,</w:t>
      </w:r>
      <w:r w:rsidRPr="00083A9C">
        <w:rPr>
          <w:rStyle w:val="StyleUnderline"/>
        </w:rPr>
        <w:t xml:space="preserve"> </w:t>
      </w:r>
      <w:r w:rsidRPr="00125758">
        <w:rPr>
          <w:rStyle w:val="StyleUnderline"/>
          <w:vanish/>
          <w:sz w:val="12"/>
          <w:u w:val="none"/>
        </w:rPr>
        <w:t>and</w:t>
      </w:r>
      <w:r w:rsidRPr="00083A9C">
        <w:rPr>
          <w:rStyle w:val="StyleUnderline"/>
          <w:sz w:val="12"/>
          <w:u w:val="none"/>
        </w:rPr>
        <w:t xml:space="preserve"> </w:t>
      </w:r>
      <w:r w:rsidRPr="00125758">
        <w:rPr>
          <w:rStyle w:val="StyleUnderline"/>
          <w:vanish/>
          <w:sz w:val="12"/>
          <w:u w:val="none"/>
        </w:rPr>
        <w:t>opportunities</w:t>
      </w:r>
      <w:r w:rsidRPr="00083A9C">
        <w:rPr>
          <w:rStyle w:val="StyleUnderline"/>
        </w:rPr>
        <w:t xml:space="preserve"> </w:t>
      </w:r>
      <w:r w:rsidRPr="00083A9C">
        <w:rPr>
          <w:rStyle w:val="StyleUnderline"/>
          <w:highlight w:val="yellow"/>
        </w:rPr>
        <w:t>than other groups</w:t>
      </w:r>
      <w:r w:rsidRPr="00125758">
        <w:rPr>
          <w:rStyle w:val="StyleUnderline"/>
          <w:vanish/>
        </w:rPr>
        <w:t>,</w:t>
      </w:r>
      <w:r w:rsidRPr="00083A9C">
        <w:rPr>
          <w:rStyle w:val="StyleUnderline"/>
        </w:rPr>
        <w:t xml:space="preserve"> </w:t>
      </w:r>
      <w:r w:rsidRPr="00125758">
        <w:rPr>
          <w:rStyle w:val="StyleUnderline"/>
          <w:vanish/>
          <w:sz w:val="12"/>
          <w:u w:val="none"/>
        </w:rPr>
        <w:t>including</w:t>
      </w:r>
      <w:r w:rsidRPr="00083A9C">
        <w:rPr>
          <w:rStyle w:val="StyleUnderline"/>
          <w:sz w:val="12"/>
          <w:u w:val="none"/>
        </w:rPr>
        <w:t xml:space="preserve"> </w:t>
      </w:r>
      <w:r w:rsidRPr="00125758">
        <w:rPr>
          <w:rStyle w:val="StyleUnderline"/>
          <w:vanish/>
          <w:sz w:val="12"/>
          <w:u w:val="none"/>
        </w:rPr>
        <w:t>health</w:t>
      </w:r>
      <w:r w:rsidRPr="00083A9C">
        <w:rPr>
          <w:rStyle w:val="StyleUnderline"/>
          <w:sz w:val="12"/>
          <w:u w:val="none"/>
        </w:rPr>
        <w:t xml:space="preserve"> </w:t>
      </w:r>
      <w:r w:rsidRPr="00125758">
        <w:rPr>
          <w:rStyle w:val="StyleUnderline"/>
          <w:vanish/>
          <w:sz w:val="12"/>
          <w:u w:val="none"/>
        </w:rPr>
        <w:t>and</w:t>
      </w:r>
      <w:r w:rsidRPr="00083A9C">
        <w:rPr>
          <w:rStyle w:val="StyleUnderline"/>
          <w:sz w:val="12"/>
          <w:u w:val="none"/>
        </w:rPr>
        <w:t xml:space="preserve"> </w:t>
      </w:r>
      <w:r w:rsidRPr="00125758">
        <w:rPr>
          <w:rStyle w:val="StyleUnderline"/>
          <w:vanish/>
          <w:sz w:val="12"/>
          <w:u w:val="none"/>
        </w:rPr>
        <w:t>life</w:t>
      </w:r>
      <w:r w:rsidRPr="00083A9C">
        <w:rPr>
          <w:rStyle w:val="StyleUnderline"/>
          <w:sz w:val="12"/>
          <w:u w:val="none"/>
        </w:rPr>
        <w:t xml:space="preserve"> </w:t>
      </w:r>
      <w:r w:rsidRPr="00125758">
        <w:rPr>
          <w:rStyle w:val="StyleUnderline"/>
          <w:vanish/>
          <w:sz w:val="12"/>
          <w:u w:val="none"/>
        </w:rPr>
        <w:t>itself</w:t>
      </w:r>
      <w:r w:rsidRPr="00125758">
        <w:rPr>
          <w:rStyle w:val="StyleUnderline"/>
          <w:vanish/>
        </w:rPr>
        <w:t>.</w:t>
      </w:r>
      <w:r w:rsidRPr="00083A9C">
        <w:rPr>
          <w:sz w:val="12"/>
          <w:szCs w:val="14"/>
        </w:rPr>
        <w:t xml:space="preserve"> </w:t>
      </w:r>
      <w:r w:rsidRPr="00083A9C">
        <w:rPr>
          <w:rStyle w:val="StyleUnderline"/>
          <w:highlight w:val="yellow"/>
        </w:rPr>
        <w:t xml:space="preserve">This violence delivers </w:t>
      </w:r>
      <w:r w:rsidRPr="00125758">
        <w:rPr>
          <w:rStyle w:val="StyleUnderline"/>
          <w:vanish/>
          <w:sz w:val="12"/>
          <w:u w:val="none"/>
        </w:rPr>
        <w:t>specific</w:t>
      </w:r>
      <w:r w:rsidRPr="00083A9C">
        <w:rPr>
          <w:rStyle w:val="StyleUnderline"/>
        </w:rPr>
        <w:t xml:space="preserve"> </w:t>
      </w:r>
      <w:r w:rsidRPr="00083A9C">
        <w:rPr>
          <w:rStyle w:val="StyleUnderline"/>
          <w:highlight w:val="yellow"/>
        </w:rPr>
        <w:t>blows against particular bodies</w:t>
      </w:r>
      <w:r w:rsidRPr="00083A9C">
        <w:rPr>
          <w:rStyle w:val="StyleUnderline"/>
        </w:rPr>
        <w:t xml:space="preserve"> </w:t>
      </w:r>
      <w:r w:rsidRPr="00125758">
        <w:rPr>
          <w:rStyle w:val="StyleUnderline"/>
          <w:vanish/>
          <w:sz w:val="12"/>
          <w:u w:val="none"/>
        </w:rPr>
        <w:t>in</w:t>
      </w:r>
      <w:r w:rsidRPr="00083A9C">
        <w:rPr>
          <w:rStyle w:val="StyleUnderline"/>
          <w:sz w:val="12"/>
          <w:u w:val="none"/>
        </w:rPr>
        <w:t xml:space="preserve"> </w:t>
      </w:r>
      <w:r w:rsidRPr="00125758">
        <w:rPr>
          <w:rStyle w:val="StyleUnderline"/>
          <w:vanish/>
          <w:sz w:val="12"/>
          <w:u w:val="none"/>
        </w:rPr>
        <w:t>particular</w:t>
      </w:r>
      <w:r w:rsidRPr="00083A9C">
        <w:rPr>
          <w:rStyle w:val="StyleUnderline"/>
          <w:sz w:val="12"/>
          <w:u w:val="none"/>
        </w:rPr>
        <w:t xml:space="preserve"> </w:t>
      </w:r>
      <w:r w:rsidRPr="00125758">
        <w:rPr>
          <w:rStyle w:val="StyleUnderline"/>
          <w:vanish/>
          <w:sz w:val="12"/>
          <w:u w:val="none"/>
        </w:rPr>
        <w:t>neighborhoods</w:t>
      </w:r>
      <w:r w:rsidRPr="00125758">
        <w:rPr>
          <w:vanish/>
          <w:sz w:val="12"/>
          <w:szCs w:val="14"/>
        </w:rPr>
        <w:t>.</w:t>
      </w:r>
      <w:r w:rsidRPr="00083A9C">
        <w:rPr>
          <w:sz w:val="12"/>
          <w:szCs w:val="14"/>
        </w:rPr>
        <w:t xml:space="preserve"> </w:t>
      </w:r>
      <w:r w:rsidRPr="00125758">
        <w:rPr>
          <w:vanish/>
          <w:sz w:val="12"/>
          <w:szCs w:val="14"/>
        </w:rPr>
        <w:t>This</w:t>
      </w:r>
      <w:r w:rsidRPr="00083A9C">
        <w:rPr>
          <w:sz w:val="12"/>
          <w:szCs w:val="14"/>
        </w:rPr>
        <w:t xml:space="preserve"> </w:t>
      </w:r>
      <w:r w:rsidRPr="00125758">
        <w:rPr>
          <w:vanish/>
          <w:sz w:val="12"/>
          <w:szCs w:val="14"/>
        </w:rPr>
        <w:t>unequal</w:t>
      </w:r>
      <w:r w:rsidRPr="00083A9C">
        <w:rPr>
          <w:sz w:val="12"/>
          <w:szCs w:val="14"/>
        </w:rPr>
        <w:t xml:space="preserve"> </w:t>
      </w:r>
      <w:r w:rsidRPr="00125758">
        <w:rPr>
          <w:vanish/>
          <w:sz w:val="12"/>
          <w:szCs w:val="14"/>
        </w:rPr>
        <w:t>advantage</w:t>
      </w:r>
      <w:r w:rsidRPr="00083A9C">
        <w:rPr>
          <w:sz w:val="12"/>
          <w:szCs w:val="14"/>
        </w:rPr>
        <w:t xml:space="preserve"> </w:t>
      </w:r>
      <w:r w:rsidRPr="00125758">
        <w:rPr>
          <w:vanish/>
          <w:sz w:val="12"/>
          <w:szCs w:val="14"/>
        </w:rPr>
        <w:t>and</w:t>
      </w:r>
      <w:r w:rsidRPr="00083A9C">
        <w:rPr>
          <w:sz w:val="12"/>
          <w:szCs w:val="14"/>
        </w:rPr>
        <w:t xml:space="preserve"> </w:t>
      </w:r>
      <w:r w:rsidRPr="00125758">
        <w:rPr>
          <w:vanish/>
          <w:sz w:val="12"/>
          <w:szCs w:val="14"/>
        </w:rPr>
        <w:t>violence</w:t>
      </w:r>
      <w:r w:rsidRPr="00083A9C">
        <w:rPr>
          <w:sz w:val="12"/>
          <w:szCs w:val="14"/>
        </w:rPr>
        <w:t xml:space="preserve"> </w:t>
      </w:r>
      <w:r w:rsidRPr="00125758">
        <w:rPr>
          <w:vanish/>
          <w:sz w:val="12"/>
          <w:szCs w:val="14"/>
        </w:rPr>
        <w:t>is</w:t>
      </w:r>
      <w:r w:rsidRPr="00083A9C">
        <w:rPr>
          <w:sz w:val="12"/>
          <w:szCs w:val="14"/>
        </w:rPr>
        <w:t xml:space="preserve"> </w:t>
      </w:r>
      <w:r w:rsidRPr="00125758">
        <w:rPr>
          <w:vanish/>
          <w:sz w:val="12"/>
          <w:szCs w:val="14"/>
        </w:rPr>
        <w:t>built</w:t>
      </w:r>
      <w:r w:rsidRPr="00083A9C">
        <w:rPr>
          <w:sz w:val="12"/>
          <w:szCs w:val="14"/>
        </w:rPr>
        <w:t xml:space="preserve"> </w:t>
      </w:r>
      <w:r w:rsidRPr="00125758">
        <w:rPr>
          <w:vanish/>
          <w:sz w:val="12"/>
          <w:szCs w:val="14"/>
        </w:rPr>
        <w:t>into</w:t>
      </w:r>
      <w:r w:rsidRPr="00083A9C">
        <w:rPr>
          <w:sz w:val="12"/>
          <w:szCs w:val="14"/>
        </w:rPr>
        <w:t xml:space="preserve"> </w:t>
      </w:r>
      <w:r w:rsidRPr="00125758">
        <w:rPr>
          <w:vanish/>
          <w:sz w:val="12"/>
          <w:szCs w:val="14"/>
        </w:rPr>
        <w:t>the</w:t>
      </w:r>
      <w:r w:rsidRPr="00083A9C">
        <w:rPr>
          <w:sz w:val="12"/>
          <w:szCs w:val="14"/>
        </w:rPr>
        <w:t xml:space="preserve"> </w:t>
      </w:r>
      <w:r w:rsidRPr="00125758">
        <w:rPr>
          <w:vanish/>
          <w:sz w:val="12"/>
          <w:szCs w:val="14"/>
        </w:rPr>
        <w:t>very</w:t>
      </w:r>
      <w:r w:rsidRPr="00083A9C">
        <w:rPr>
          <w:sz w:val="12"/>
          <w:szCs w:val="14"/>
        </w:rPr>
        <w:t xml:space="preserve"> </w:t>
      </w:r>
      <w:r w:rsidRPr="00125758">
        <w:rPr>
          <w:vanish/>
          <w:sz w:val="12"/>
          <w:szCs w:val="14"/>
        </w:rPr>
        <w:t>rules</w:t>
      </w:r>
      <w:r w:rsidRPr="00083A9C">
        <w:rPr>
          <w:sz w:val="12"/>
          <w:szCs w:val="14"/>
        </w:rPr>
        <w:t xml:space="preserve"> </w:t>
      </w:r>
      <w:r w:rsidRPr="00125758">
        <w:rPr>
          <w:vanish/>
          <w:sz w:val="12"/>
          <w:szCs w:val="14"/>
        </w:rPr>
        <w:t>that</w:t>
      </w:r>
      <w:r w:rsidRPr="00083A9C">
        <w:rPr>
          <w:sz w:val="12"/>
          <w:szCs w:val="14"/>
        </w:rPr>
        <w:t xml:space="preserve"> </w:t>
      </w:r>
      <w:r w:rsidRPr="00125758">
        <w:rPr>
          <w:vanish/>
          <w:sz w:val="12"/>
          <w:szCs w:val="14"/>
        </w:rPr>
        <w:t>govern</w:t>
      </w:r>
      <w:r w:rsidRPr="00083A9C">
        <w:rPr>
          <w:sz w:val="12"/>
          <w:szCs w:val="14"/>
        </w:rPr>
        <w:t xml:space="preserve"> </w:t>
      </w:r>
      <w:r w:rsidRPr="00125758">
        <w:rPr>
          <w:vanish/>
          <w:sz w:val="12"/>
          <w:szCs w:val="14"/>
        </w:rPr>
        <w:t>our</w:t>
      </w:r>
      <w:r w:rsidRPr="00083A9C">
        <w:rPr>
          <w:sz w:val="12"/>
          <w:szCs w:val="14"/>
        </w:rPr>
        <w:t xml:space="preserve"> </w:t>
      </w:r>
      <w:r w:rsidRPr="00125758">
        <w:rPr>
          <w:vanish/>
          <w:sz w:val="12"/>
          <w:szCs w:val="14"/>
        </w:rPr>
        <w:t>society.</w:t>
      </w:r>
      <w:r w:rsidRPr="00083A9C">
        <w:rPr>
          <w:sz w:val="12"/>
          <w:szCs w:val="14"/>
        </w:rPr>
        <w:t xml:space="preserve"> </w:t>
      </w:r>
      <w:r w:rsidRPr="00125758">
        <w:rPr>
          <w:vanish/>
          <w:sz w:val="12"/>
          <w:szCs w:val="14"/>
        </w:rPr>
        <w:t>In</w:t>
      </w:r>
      <w:r w:rsidRPr="00083A9C">
        <w:rPr>
          <w:sz w:val="12"/>
          <w:szCs w:val="14"/>
        </w:rPr>
        <w:t xml:space="preserve"> </w:t>
      </w:r>
      <w:r w:rsidRPr="00125758">
        <w:rPr>
          <w:vanish/>
          <w:sz w:val="12"/>
          <w:szCs w:val="14"/>
        </w:rPr>
        <w:t>the</w:t>
      </w:r>
      <w:r w:rsidRPr="00083A9C">
        <w:rPr>
          <w:sz w:val="12"/>
          <w:szCs w:val="14"/>
        </w:rPr>
        <w:t xml:space="preserve"> </w:t>
      </w:r>
      <w:r w:rsidRPr="00125758">
        <w:rPr>
          <w:vanish/>
          <w:sz w:val="12"/>
          <w:szCs w:val="14"/>
        </w:rPr>
        <w:t>absence</w:t>
      </w:r>
      <w:r w:rsidRPr="00083A9C">
        <w:rPr>
          <w:sz w:val="12"/>
          <w:szCs w:val="14"/>
        </w:rPr>
        <w:t xml:space="preserve"> </w:t>
      </w:r>
      <w:r w:rsidRPr="00125758">
        <w:rPr>
          <w:vanish/>
          <w:sz w:val="12"/>
          <w:szCs w:val="14"/>
        </w:rPr>
        <w:t>of</w:t>
      </w:r>
      <w:r w:rsidRPr="00083A9C">
        <w:rPr>
          <w:sz w:val="12"/>
          <w:szCs w:val="14"/>
        </w:rPr>
        <w:t xml:space="preserve"> </w:t>
      </w:r>
      <w:r w:rsidRPr="00125758">
        <w:rPr>
          <w:vanish/>
          <w:sz w:val="12"/>
          <w:szCs w:val="14"/>
        </w:rPr>
        <w:t>this</w:t>
      </w:r>
      <w:r w:rsidRPr="00083A9C">
        <w:rPr>
          <w:sz w:val="12"/>
          <w:szCs w:val="14"/>
        </w:rPr>
        <w:t xml:space="preserve"> </w:t>
      </w:r>
      <w:r w:rsidRPr="00125758">
        <w:rPr>
          <w:vanish/>
          <w:sz w:val="12"/>
          <w:szCs w:val="14"/>
        </w:rPr>
        <w:t>violence,</w:t>
      </w:r>
      <w:r w:rsidRPr="00083A9C">
        <w:rPr>
          <w:sz w:val="12"/>
          <w:szCs w:val="14"/>
        </w:rPr>
        <w:t xml:space="preserve"> </w:t>
      </w:r>
      <w:r w:rsidRPr="00125758">
        <w:rPr>
          <w:vanish/>
          <w:sz w:val="12"/>
          <w:szCs w:val="14"/>
        </w:rPr>
        <w:t>large</w:t>
      </w:r>
      <w:r w:rsidRPr="00083A9C">
        <w:rPr>
          <w:sz w:val="12"/>
          <w:szCs w:val="14"/>
        </w:rPr>
        <w:t xml:space="preserve"> </w:t>
      </w:r>
      <w:r w:rsidRPr="00125758">
        <w:rPr>
          <w:vanish/>
          <w:sz w:val="12"/>
          <w:szCs w:val="14"/>
        </w:rPr>
        <w:t>numbers</w:t>
      </w:r>
      <w:r w:rsidRPr="00083A9C">
        <w:rPr>
          <w:sz w:val="12"/>
          <w:szCs w:val="14"/>
        </w:rPr>
        <w:t xml:space="preserve"> </w:t>
      </w:r>
      <w:r w:rsidRPr="00125758">
        <w:rPr>
          <w:vanish/>
          <w:sz w:val="12"/>
          <w:szCs w:val="14"/>
        </w:rPr>
        <w:t>of</w:t>
      </w:r>
      <w:r w:rsidRPr="00083A9C">
        <w:rPr>
          <w:sz w:val="12"/>
          <w:szCs w:val="14"/>
        </w:rPr>
        <w:t xml:space="preserve"> </w:t>
      </w:r>
      <w:r w:rsidRPr="00125758">
        <w:rPr>
          <w:vanish/>
          <w:sz w:val="12"/>
          <w:szCs w:val="14"/>
        </w:rPr>
        <w:t>Americans</w:t>
      </w:r>
      <w:r w:rsidRPr="00083A9C">
        <w:rPr>
          <w:sz w:val="12"/>
          <w:szCs w:val="14"/>
        </w:rPr>
        <w:t xml:space="preserve"> </w:t>
      </w:r>
      <w:r w:rsidRPr="00125758">
        <w:rPr>
          <w:vanish/>
          <w:sz w:val="12"/>
          <w:szCs w:val="14"/>
        </w:rPr>
        <w:t>would</w:t>
      </w:r>
      <w:r w:rsidRPr="00083A9C">
        <w:rPr>
          <w:sz w:val="12"/>
          <w:szCs w:val="14"/>
        </w:rPr>
        <w:t xml:space="preserve"> </w:t>
      </w:r>
      <w:r w:rsidRPr="00125758">
        <w:rPr>
          <w:vanish/>
          <w:sz w:val="12"/>
          <w:szCs w:val="14"/>
        </w:rPr>
        <w:t>be</w:t>
      </w:r>
      <w:r w:rsidRPr="00083A9C">
        <w:rPr>
          <w:sz w:val="12"/>
          <w:szCs w:val="14"/>
        </w:rPr>
        <w:t xml:space="preserve"> </w:t>
      </w:r>
      <w:r w:rsidRPr="00125758">
        <w:rPr>
          <w:vanish/>
          <w:sz w:val="12"/>
          <w:szCs w:val="14"/>
        </w:rPr>
        <w:t>able</w:t>
      </w:r>
      <w:r w:rsidRPr="00083A9C">
        <w:rPr>
          <w:sz w:val="12"/>
          <w:szCs w:val="14"/>
        </w:rPr>
        <w:t xml:space="preserve"> </w:t>
      </w:r>
      <w:r w:rsidRPr="00125758">
        <w:rPr>
          <w:vanish/>
          <w:sz w:val="12"/>
          <w:szCs w:val="14"/>
        </w:rPr>
        <w:t>to</w:t>
      </w:r>
      <w:r w:rsidRPr="00083A9C">
        <w:rPr>
          <w:sz w:val="12"/>
          <w:szCs w:val="14"/>
        </w:rPr>
        <w:t xml:space="preserve"> </w:t>
      </w:r>
      <w:r w:rsidRPr="00125758">
        <w:rPr>
          <w:vanish/>
          <w:sz w:val="12"/>
          <w:szCs w:val="14"/>
        </w:rPr>
        <w:t>live</w:t>
      </w:r>
      <w:r w:rsidRPr="00083A9C">
        <w:rPr>
          <w:sz w:val="12"/>
          <w:szCs w:val="14"/>
        </w:rPr>
        <w:t xml:space="preserve"> </w:t>
      </w:r>
      <w:r w:rsidRPr="00125758">
        <w:rPr>
          <w:vanish/>
          <w:sz w:val="12"/>
          <w:szCs w:val="14"/>
        </w:rPr>
        <w:t>fuller</w:t>
      </w:r>
      <w:r w:rsidRPr="00083A9C">
        <w:rPr>
          <w:sz w:val="12"/>
          <w:szCs w:val="14"/>
        </w:rPr>
        <w:t xml:space="preserve"> </w:t>
      </w:r>
      <w:r w:rsidRPr="00125758">
        <w:rPr>
          <w:vanish/>
          <w:sz w:val="12"/>
          <w:szCs w:val="14"/>
        </w:rPr>
        <w:t>and</w:t>
      </w:r>
      <w:r w:rsidRPr="00083A9C">
        <w:rPr>
          <w:sz w:val="12"/>
          <w:szCs w:val="14"/>
        </w:rPr>
        <w:t xml:space="preserve"> </w:t>
      </w:r>
      <w:r w:rsidRPr="00125758">
        <w:rPr>
          <w:vanish/>
          <w:sz w:val="12"/>
          <w:szCs w:val="14"/>
        </w:rPr>
        <w:t>longer</w:t>
      </w:r>
      <w:r w:rsidRPr="00083A9C">
        <w:rPr>
          <w:sz w:val="12"/>
          <w:szCs w:val="14"/>
        </w:rPr>
        <w:t xml:space="preserve"> </w:t>
      </w:r>
      <w:r w:rsidRPr="00125758">
        <w:rPr>
          <w:vanish/>
          <w:sz w:val="12"/>
          <w:szCs w:val="14"/>
        </w:rPr>
        <w:t>lives.</w:t>
      </w:r>
      <w:r w:rsidRPr="00083A9C">
        <w:rPr>
          <w:sz w:val="12"/>
          <w:szCs w:val="14"/>
        </w:rPr>
        <w:t xml:space="preserve"> </w:t>
      </w:r>
      <w:r w:rsidRPr="00125758">
        <w:rPr>
          <w:vanish/>
          <w:sz w:val="12"/>
          <w:szCs w:val="14"/>
        </w:rPr>
        <w:t>This</w:t>
      </w:r>
      <w:r w:rsidRPr="00083A9C">
        <w:rPr>
          <w:sz w:val="12"/>
          <w:szCs w:val="14"/>
        </w:rPr>
        <w:t xml:space="preserve"> </w:t>
      </w:r>
      <w:r w:rsidRPr="00125758">
        <w:rPr>
          <w:vanish/>
          <w:sz w:val="12"/>
          <w:szCs w:val="14"/>
        </w:rPr>
        <w:t>kind</w:t>
      </w:r>
      <w:r w:rsidRPr="00083A9C">
        <w:rPr>
          <w:sz w:val="12"/>
          <w:szCs w:val="14"/>
        </w:rPr>
        <w:t xml:space="preserve"> </w:t>
      </w:r>
      <w:r w:rsidRPr="00125758">
        <w:rPr>
          <w:vanish/>
          <w:sz w:val="12"/>
          <w:szCs w:val="14"/>
        </w:rPr>
        <w:t>of</w:t>
      </w:r>
      <w:r w:rsidRPr="00083A9C">
        <w:rPr>
          <w:sz w:val="12"/>
          <w:szCs w:val="14"/>
        </w:rPr>
        <w:t xml:space="preserve"> </w:t>
      </w:r>
      <w:r w:rsidRPr="00125758">
        <w:rPr>
          <w:vanish/>
          <w:sz w:val="12"/>
          <w:szCs w:val="14"/>
        </w:rPr>
        <w:t>violence</w:t>
      </w:r>
      <w:r w:rsidRPr="00083A9C">
        <w:rPr>
          <w:sz w:val="12"/>
          <w:szCs w:val="14"/>
        </w:rPr>
        <w:t xml:space="preserve"> </w:t>
      </w:r>
      <w:r w:rsidRPr="00125758">
        <w:rPr>
          <w:vanish/>
          <w:sz w:val="12"/>
          <w:szCs w:val="14"/>
        </w:rPr>
        <w:t>is</w:t>
      </w:r>
      <w:r w:rsidRPr="00083A9C">
        <w:rPr>
          <w:sz w:val="12"/>
          <w:szCs w:val="14"/>
        </w:rPr>
        <w:t xml:space="preserve"> </w:t>
      </w:r>
      <w:r w:rsidRPr="00125758">
        <w:rPr>
          <w:vanish/>
          <w:sz w:val="12"/>
          <w:szCs w:val="14"/>
        </w:rPr>
        <w:t>called</w:t>
      </w:r>
      <w:r w:rsidRPr="00083A9C">
        <w:rPr>
          <w:sz w:val="12"/>
          <w:szCs w:val="14"/>
        </w:rPr>
        <w:t xml:space="preserve"> </w:t>
      </w:r>
      <w:r w:rsidRPr="00083A9C">
        <w:rPr>
          <w:rStyle w:val="Emphasis"/>
          <w:highlight w:val="yellow"/>
        </w:rPr>
        <w:t>structural violence</w:t>
      </w:r>
      <w:r w:rsidRPr="00125758">
        <w:rPr>
          <w:rStyle w:val="StyleUnderline"/>
          <w:vanish/>
          <w:sz w:val="12"/>
          <w:u w:val="none"/>
        </w:rPr>
        <w:t>,</w:t>
      </w:r>
      <w:r w:rsidRPr="00083A9C">
        <w:rPr>
          <w:rStyle w:val="StyleUnderline"/>
          <w:sz w:val="12"/>
          <w:u w:val="none"/>
        </w:rPr>
        <w:t xml:space="preserve"> </w:t>
      </w:r>
      <w:r w:rsidRPr="00125758">
        <w:rPr>
          <w:rStyle w:val="StyleUnderline"/>
          <w:vanish/>
          <w:sz w:val="12"/>
          <w:u w:val="none"/>
        </w:rPr>
        <w:t>because</w:t>
      </w:r>
      <w:r w:rsidRPr="00083A9C">
        <w:rPr>
          <w:rStyle w:val="StyleUnderline"/>
          <w:sz w:val="12"/>
          <w:u w:val="none"/>
        </w:rPr>
        <w:t xml:space="preserve"> </w:t>
      </w:r>
      <w:r w:rsidRPr="00125758">
        <w:rPr>
          <w:rStyle w:val="StyleUnderline"/>
          <w:vanish/>
          <w:sz w:val="12"/>
          <w:u w:val="none"/>
        </w:rPr>
        <w:t>it</w:t>
      </w:r>
      <w:r w:rsidRPr="00083A9C">
        <w:rPr>
          <w:rStyle w:val="StyleUnderline"/>
        </w:rPr>
        <w:t xml:space="preserve"> </w:t>
      </w:r>
      <w:r w:rsidRPr="00083A9C">
        <w:rPr>
          <w:rStyle w:val="StyleUnderline"/>
          <w:highlight w:val="yellow"/>
        </w:rPr>
        <w:t>is embedded in</w:t>
      </w:r>
      <w:r w:rsidRPr="00083A9C">
        <w:rPr>
          <w:rStyle w:val="StyleUnderline"/>
        </w:rPr>
        <w:t xml:space="preserve"> </w:t>
      </w:r>
      <w:r w:rsidRPr="00125758">
        <w:rPr>
          <w:rStyle w:val="StyleUnderline"/>
          <w:vanish/>
          <w:sz w:val="12"/>
          <w:u w:val="none"/>
        </w:rPr>
        <w:t>the</w:t>
      </w:r>
      <w:r w:rsidRPr="00083A9C">
        <w:rPr>
          <w:rStyle w:val="StyleUnderline"/>
          <w:sz w:val="12"/>
          <w:u w:val="none"/>
        </w:rPr>
        <w:t xml:space="preserve"> </w:t>
      </w:r>
      <w:r w:rsidRPr="00125758">
        <w:rPr>
          <w:rStyle w:val="StyleUnderline"/>
          <w:vanish/>
          <w:sz w:val="12"/>
          <w:u w:val="none"/>
        </w:rPr>
        <w:t>very</w:t>
      </w:r>
      <w:r w:rsidRPr="00083A9C">
        <w:rPr>
          <w:rStyle w:val="StyleUnderline"/>
        </w:rPr>
        <w:t xml:space="preserve"> </w:t>
      </w:r>
      <w:r w:rsidRPr="00083A9C">
        <w:rPr>
          <w:rStyle w:val="StyleUnderline"/>
          <w:highlight w:val="yellow"/>
        </w:rPr>
        <w:t>laws</w:t>
      </w:r>
      <w:r w:rsidRPr="00125758">
        <w:rPr>
          <w:rStyle w:val="StyleUnderline"/>
          <w:vanish/>
        </w:rPr>
        <w:t>,</w:t>
      </w:r>
      <w:r w:rsidRPr="00083A9C">
        <w:rPr>
          <w:rStyle w:val="StyleUnderline"/>
        </w:rPr>
        <w:t xml:space="preserve"> </w:t>
      </w:r>
      <w:r w:rsidRPr="00125758">
        <w:rPr>
          <w:rStyle w:val="StyleUnderline"/>
          <w:vanish/>
          <w:sz w:val="12"/>
          <w:u w:val="none"/>
        </w:rPr>
        <w:t>policies,</w:t>
      </w:r>
      <w:r w:rsidRPr="00083A9C">
        <w:rPr>
          <w:rStyle w:val="StyleUnderline"/>
          <w:sz w:val="12"/>
          <w:u w:val="none"/>
        </w:rPr>
        <w:t xml:space="preserve"> </w:t>
      </w:r>
      <w:r w:rsidRPr="00125758">
        <w:rPr>
          <w:rStyle w:val="StyleUnderline"/>
          <w:vanish/>
          <w:sz w:val="12"/>
          <w:u w:val="none"/>
        </w:rPr>
        <w:t>and</w:t>
      </w:r>
      <w:r w:rsidRPr="00083A9C">
        <w:rPr>
          <w:rStyle w:val="StyleUnderline"/>
          <w:sz w:val="12"/>
          <w:u w:val="none"/>
        </w:rPr>
        <w:t xml:space="preserve"> </w:t>
      </w:r>
      <w:r w:rsidRPr="00125758">
        <w:rPr>
          <w:rStyle w:val="StyleUnderline"/>
          <w:vanish/>
          <w:sz w:val="12"/>
          <w:u w:val="none"/>
        </w:rPr>
        <w:t>rules</w:t>
      </w:r>
      <w:r w:rsidRPr="00083A9C">
        <w:rPr>
          <w:rStyle w:val="StyleUnderline"/>
          <w:sz w:val="12"/>
          <w:u w:val="none"/>
        </w:rPr>
        <w:t xml:space="preserve"> </w:t>
      </w:r>
      <w:r w:rsidRPr="00083A9C">
        <w:rPr>
          <w:rStyle w:val="StyleUnderline"/>
          <w:highlight w:val="yellow"/>
        </w:rPr>
        <w:t>that govern</w:t>
      </w:r>
      <w:r w:rsidRPr="00083A9C">
        <w:rPr>
          <w:rStyle w:val="StyleUnderline"/>
        </w:rPr>
        <w:t xml:space="preserve"> </w:t>
      </w:r>
      <w:r w:rsidRPr="00125758">
        <w:rPr>
          <w:rStyle w:val="StyleUnderline"/>
          <w:vanish/>
          <w:sz w:val="12"/>
          <w:u w:val="none"/>
        </w:rPr>
        <w:t>day-to-</w:t>
      </w:r>
      <w:r w:rsidRPr="00083A9C">
        <w:rPr>
          <w:rStyle w:val="StyleUnderline"/>
          <w:sz w:val="12"/>
          <w:u w:val="none"/>
        </w:rPr>
        <w:t xml:space="preserve"> </w:t>
      </w:r>
      <w:r w:rsidRPr="00125758">
        <w:rPr>
          <w:rStyle w:val="StyleUnderline"/>
          <w:vanish/>
          <w:sz w:val="12"/>
          <w:u w:val="none"/>
        </w:rPr>
        <w:t>day</w:t>
      </w:r>
      <w:r w:rsidRPr="00083A9C">
        <w:rPr>
          <w:rStyle w:val="StyleUnderline"/>
        </w:rPr>
        <w:t xml:space="preserve"> </w:t>
      </w:r>
      <w:r w:rsidRPr="00083A9C">
        <w:rPr>
          <w:rStyle w:val="StyleUnderline"/>
          <w:highlight w:val="yellow"/>
        </w:rPr>
        <w:t>life.</w:t>
      </w:r>
      <w:r w:rsidRPr="00125758">
        <w:rPr>
          <w:vanish/>
          <w:sz w:val="12"/>
          <w:szCs w:val="14"/>
        </w:rPr>
        <w:t>8</w:t>
      </w:r>
      <w:r w:rsidRPr="00083A9C">
        <w:rPr>
          <w:sz w:val="12"/>
          <w:szCs w:val="14"/>
        </w:rPr>
        <w:t xml:space="preserve"> </w:t>
      </w:r>
      <w:r w:rsidRPr="00125758">
        <w:rPr>
          <w:vanish/>
          <w:sz w:val="12"/>
          <w:szCs w:val="14"/>
        </w:rPr>
        <w:t>It</w:t>
      </w:r>
      <w:r w:rsidRPr="00083A9C">
        <w:rPr>
          <w:sz w:val="12"/>
          <w:szCs w:val="14"/>
        </w:rPr>
        <w:t xml:space="preserve"> </w:t>
      </w:r>
      <w:r w:rsidRPr="00125758">
        <w:rPr>
          <w:vanish/>
          <w:sz w:val="12"/>
          <w:szCs w:val="14"/>
        </w:rPr>
        <w:t>is</w:t>
      </w:r>
      <w:r w:rsidRPr="00083A9C">
        <w:rPr>
          <w:sz w:val="12"/>
          <w:szCs w:val="14"/>
        </w:rPr>
        <w:t xml:space="preserve"> </w:t>
      </w:r>
      <w:r w:rsidRPr="00125758">
        <w:rPr>
          <w:vanish/>
          <w:sz w:val="12"/>
          <w:szCs w:val="14"/>
        </w:rPr>
        <w:t>the</w:t>
      </w:r>
      <w:r w:rsidRPr="00083A9C">
        <w:rPr>
          <w:sz w:val="12"/>
          <w:szCs w:val="14"/>
        </w:rPr>
        <w:t xml:space="preserve"> </w:t>
      </w:r>
      <w:r w:rsidRPr="00125758">
        <w:rPr>
          <w:vanish/>
          <w:sz w:val="12"/>
          <w:szCs w:val="14"/>
        </w:rPr>
        <w:t>cumulative</w:t>
      </w:r>
      <w:r w:rsidRPr="00083A9C">
        <w:rPr>
          <w:sz w:val="12"/>
          <w:szCs w:val="14"/>
        </w:rPr>
        <w:t xml:space="preserve"> </w:t>
      </w:r>
      <w:r w:rsidRPr="00125758">
        <w:rPr>
          <w:vanish/>
          <w:sz w:val="12"/>
          <w:szCs w:val="14"/>
        </w:rPr>
        <w:t>impact</w:t>
      </w:r>
      <w:r w:rsidRPr="00083A9C">
        <w:rPr>
          <w:sz w:val="12"/>
          <w:szCs w:val="14"/>
        </w:rPr>
        <w:t xml:space="preserve"> </w:t>
      </w:r>
      <w:r w:rsidRPr="00125758">
        <w:rPr>
          <w:vanish/>
          <w:sz w:val="12"/>
          <w:szCs w:val="14"/>
        </w:rPr>
        <w:t>of</w:t>
      </w:r>
      <w:r w:rsidRPr="00083A9C">
        <w:rPr>
          <w:sz w:val="12"/>
          <w:szCs w:val="14"/>
        </w:rPr>
        <w:t xml:space="preserve"> </w:t>
      </w:r>
      <w:r w:rsidRPr="00125758">
        <w:rPr>
          <w:vanish/>
          <w:sz w:val="12"/>
          <w:szCs w:val="14"/>
        </w:rPr>
        <w:t>laws</w:t>
      </w:r>
      <w:r w:rsidRPr="00083A9C">
        <w:rPr>
          <w:sz w:val="12"/>
          <w:szCs w:val="14"/>
        </w:rPr>
        <w:t xml:space="preserve"> </w:t>
      </w:r>
      <w:r w:rsidRPr="00125758">
        <w:rPr>
          <w:vanish/>
          <w:sz w:val="12"/>
          <w:szCs w:val="14"/>
        </w:rPr>
        <w:t>and</w:t>
      </w:r>
      <w:r w:rsidRPr="00083A9C">
        <w:rPr>
          <w:sz w:val="12"/>
          <w:szCs w:val="14"/>
        </w:rPr>
        <w:t xml:space="preserve"> </w:t>
      </w:r>
      <w:r w:rsidRPr="00125758">
        <w:rPr>
          <w:vanish/>
          <w:sz w:val="12"/>
          <w:szCs w:val="14"/>
        </w:rPr>
        <w:t>social</w:t>
      </w:r>
      <w:r w:rsidRPr="00083A9C">
        <w:rPr>
          <w:sz w:val="12"/>
          <w:szCs w:val="14"/>
        </w:rPr>
        <w:t xml:space="preserve"> </w:t>
      </w:r>
      <w:r w:rsidRPr="00125758">
        <w:rPr>
          <w:vanish/>
          <w:sz w:val="12"/>
          <w:szCs w:val="14"/>
        </w:rPr>
        <w:t>and</w:t>
      </w:r>
      <w:r w:rsidRPr="00083A9C">
        <w:rPr>
          <w:sz w:val="12"/>
          <w:szCs w:val="14"/>
        </w:rPr>
        <w:t xml:space="preserve"> </w:t>
      </w:r>
      <w:r w:rsidRPr="00125758">
        <w:rPr>
          <w:vanish/>
          <w:sz w:val="12"/>
          <w:szCs w:val="14"/>
        </w:rPr>
        <w:t>economic</w:t>
      </w:r>
      <w:r w:rsidRPr="00083A9C">
        <w:rPr>
          <w:sz w:val="12"/>
          <w:szCs w:val="14"/>
        </w:rPr>
        <w:t xml:space="preserve"> </w:t>
      </w:r>
      <w:r w:rsidRPr="00125758">
        <w:rPr>
          <w:vanish/>
          <w:sz w:val="12"/>
          <w:szCs w:val="14"/>
        </w:rPr>
        <w:t>policies</w:t>
      </w:r>
      <w:r w:rsidRPr="00083A9C">
        <w:rPr>
          <w:sz w:val="12"/>
          <w:szCs w:val="14"/>
        </w:rPr>
        <w:t xml:space="preserve"> </w:t>
      </w:r>
      <w:r w:rsidRPr="00125758">
        <w:rPr>
          <w:vanish/>
          <w:sz w:val="12"/>
          <w:szCs w:val="14"/>
        </w:rPr>
        <w:t>and</w:t>
      </w:r>
      <w:r w:rsidRPr="00083A9C">
        <w:rPr>
          <w:sz w:val="12"/>
          <w:szCs w:val="14"/>
        </w:rPr>
        <w:t xml:space="preserve"> </w:t>
      </w:r>
      <w:r w:rsidRPr="00125758">
        <w:rPr>
          <w:vanish/>
          <w:sz w:val="12"/>
          <w:szCs w:val="14"/>
        </w:rPr>
        <w:t>practices</w:t>
      </w:r>
      <w:r w:rsidRPr="00083A9C">
        <w:rPr>
          <w:sz w:val="12"/>
          <w:szCs w:val="14"/>
        </w:rPr>
        <w:t xml:space="preserve"> </w:t>
      </w:r>
      <w:r w:rsidRPr="00125758">
        <w:rPr>
          <w:vanish/>
          <w:sz w:val="12"/>
          <w:szCs w:val="14"/>
        </w:rPr>
        <w:t>that</w:t>
      </w:r>
      <w:r w:rsidRPr="00083A9C">
        <w:rPr>
          <w:sz w:val="12"/>
          <w:szCs w:val="14"/>
        </w:rPr>
        <w:t xml:space="preserve"> </w:t>
      </w:r>
      <w:r w:rsidRPr="00125758">
        <w:rPr>
          <w:vanish/>
          <w:sz w:val="12"/>
          <w:szCs w:val="14"/>
        </w:rPr>
        <w:t>render</w:t>
      </w:r>
      <w:r w:rsidRPr="00083A9C">
        <w:rPr>
          <w:sz w:val="12"/>
          <w:szCs w:val="14"/>
        </w:rPr>
        <w:t xml:space="preserve"> </w:t>
      </w:r>
      <w:r w:rsidRPr="00125758">
        <w:rPr>
          <w:vanish/>
          <w:sz w:val="12"/>
          <w:szCs w:val="14"/>
        </w:rPr>
        <w:t>some</w:t>
      </w:r>
      <w:r w:rsidRPr="00083A9C">
        <w:rPr>
          <w:sz w:val="12"/>
          <w:szCs w:val="14"/>
        </w:rPr>
        <w:t xml:space="preserve"> </w:t>
      </w:r>
      <w:r w:rsidRPr="00125758">
        <w:rPr>
          <w:vanish/>
          <w:sz w:val="12"/>
          <w:szCs w:val="14"/>
        </w:rPr>
        <w:t>Americans</w:t>
      </w:r>
      <w:r w:rsidRPr="00083A9C">
        <w:rPr>
          <w:sz w:val="12"/>
          <w:szCs w:val="14"/>
        </w:rPr>
        <w:t xml:space="preserve"> </w:t>
      </w:r>
      <w:r w:rsidRPr="00125758">
        <w:rPr>
          <w:vanish/>
          <w:sz w:val="12"/>
          <w:szCs w:val="14"/>
        </w:rPr>
        <w:t>less</w:t>
      </w:r>
      <w:r w:rsidRPr="00083A9C">
        <w:rPr>
          <w:sz w:val="12"/>
          <w:szCs w:val="14"/>
        </w:rPr>
        <w:t xml:space="preserve"> </w:t>
      </w:r>
      <w:r w:rsidRPr="00125758">
        <w:rPr>
          <w:vanish/>
          <w:sz w:val="12"/>
          <w:szCs w:val="14"/>
        </w:rPr>
        <w:t>able</w:t>
      </w:r>
      <w:r w:rsidRPr="00083A9C">
        <w:rPr>
          <w:sz w:val="12"/>
          <w:szCs w:val="14"/>
        </w:rPr>
        <w:t xml:space="preserve"> </w:t>
      </w:r>
      <w:r w:rsidRPr="00125758">
        <w:rPr>
          <w:vanish/>
          <w:sz w:val="12"/>
          <w:szCs w:val="14"/>
        </w:rPr>
        <w:t>to</w:t>
      </w:r>
      <w:r w:rsidRPr="00083A9C">
        <w:rPr>
          <w:sz w:val="12"/>
          <w:szCs w:val="14"/>
        </w:rPr>
        <w:t xml:space="preserve"> </w:t>
      </w:r>
      <w:r w:rsidRPr="00125758">
        <w:rPr>
          <w:vanish/>
          <w:sz w:val="12"/>
          <w:szCs w:val="14"/>
        </w:rPr>
        <w:t>access</w:t>
      </w:r>
      <w:r w:rsidRPr="00083A9C">
        <w:rPr>
          <w:sz w:val="12"/>
          <w:szCs w:val="14"/>
        </w:rPr>
        <w:t xml:space="preserve"> </w:t>
      </w:r>
      <w:r w:rsidRPr="00125758">
        <w:rPr>
          <w:vanish/>
          <w:sz w:val="12"/>
          <w:szCs w:val="14"/>
        </w:rPr>
        <w:t>resources</w:t>
      </w:r>
      <w:r w:rsidRPr="00083A9C">
        <w:rPr>
          <w:sz w:val="12"/>
          <w:szCs w:val="14"/>
        </w:rPr>
        <w:t xml:space="preserve"> </w:t>
      </w:r>
      <w:r w:rsidRPr="00125758">
        <w:rPr>
          <w:vanish/>
          <w:sz w:val="12"/>
          <w:szCs w:val="14"/>
        </w:rPr>
        <w:t>and</w:t>
      </w:r>
      <w:r w:rsidRPr="00083A9C">
        <w:rPr>
          <w:sz w:val="12"/>
          <w:szCs w:val="14"/>
        </w:rPr>
        <w:t xml:space="preserve"> </w:t>
      </w:r>
      <w:r w:rsidRPr="00125758">
        <w:rPr>
          <w:vanish/>
          <w:sz w:val="12"/>
          <w:szCs w:val="14"/>
        </w:rPr>
        <w:t>opportunities</w:t>
      </w:r>
      <w:r w:rsidRPr="00083A9C">
        <w:rPr>
          <w:sz w:val="12"/>
          <w:szCs w:val="14"/>
        </w:rPr>
        <w:t xml:space="preserve"> </w:t>
      </w:r>
      <w:r w:rsidRPr="00125758">
        <w:rPr>
          <w:vanish/>
          <w:sz w:val="12"/>
          <w:szCs w:val="14"/>
        </w:rPr>
        <w:t>than</w:t>
      </w:r>
      <w:r w:rsidRPr="00083A9C">
        <w:rPr>
          <w:sz w:val="12"/>
          <w:szCs w:val="14"/>
        </w:rPr>
        <w:t xml:space="preserve"> </w:t>
      </w:r>
      <w:r w:rsidRPr="00125758">
        <w:rPr>
          <w:vanish/>
          <w:sz w:val="12"/>
          <w:szCs w:val="14"/>
        </w:rPr>
        <w:t>others.</w:t>
      </w:r>
      <w:r w:rsidRPr="00083A9C">
        <w:rPr>
          <w:sz w:val="12"/>
          <w:szCs w:val="14"/>
        </w:rPr>
        <w:t xml:space="preserve"> </w:t>
      </w:r>
      <w:r w:rsidRPr="00125758">
        <w:rPr>
          <w:vanish/>
          <w:sz w:val="12"/>
          <w:szCs w:val="14"/>
        </w:rPr>
        <w:t>This</w:t>
      </w:r>
      <w:r w:rsidRPr="00083A9C">
        <w:rPr>
          <w:sz w:val="12"/>
          <w:szCs w:val="14"/>
        </w:rPr>
        <w:t xml:space="preserve"> </w:t>
      </w:r>
      <w:r w:rsidRPr="00125758">
        <w:rPr>
          <w:vanish/>
          <w:sz w:val="12"/>
          <w:szCs w:val="14"/>
        </w:rPr>
        <w:t>inequity</w:t>
      </w:r>
      <w:r w:rsidRPr="00083A9C">
        <w:rPr>
          <w:sz w:val="12"/>
          <w:szCs w:val="14"/>
        </w:rPr>
        <w:t xml:space="preserve"> </w:t>
      </w:r>
      <w:r w:rsidRPr="00125758">
        <w:rPr>
          <w:vanish/>
          <w:sz w:val="12"/>
          <w:szCs w:val="14"/>
        </w:rPr>
        <w:t>of</w:t>
      </w:r>
      <w:r w:rsidRPr="00083A9C">
        <w:rPr>
          <w:sz w:val="12"/>
          <w:szCs w:val="14"/>
        </w:rPr>
        <w:t xml:space="preserve"> </w:t>
      </w:r>
      <w:r w:rsidRPr="00125758">
        <w:rPr>
          <w:vanish/>
          <w:sz w:val="12"/>
          <w:szCs w:val="14"/>
        </w:rPr>
        <w:t>advantage</w:t>
      </w:r>
      <w:r w:rsidRPr="00083A9C">
        <w:rPr>
          <w:sz w:val="12"/>
          <w:szCs w:val="14"/>
        </w:rPr>
        <w:t xml:space="preserve"> </w:t>
      </w:r>
      <w:r w:rsidRPr="00125758">
        <w:rPr>
          <w:vanish/>
          <w:sz w:val="12"/>
          <w:szCs w:val="14"/>
        </w:rPr>
        <w:t>is</w:t>
      </w:r>
      <w:r w:rsidRPr="00083A9C">
        <w:rPr>
          <w:sz w:val="12"/>
          <w:szCs w:val="14"/>
        </w:rPr>
        <w:t xml:space="preserve"> </w:t>
      </w:r>
      <w:r w:rsidRPr="00125758">
        <w:rPr>
          <w:vanish/>
          <w:sz w:val="12"/>
          <w:szCs w:val="14"/>
        </w:rPr>
        <w:t>not</w:t>
      </w:r>
      <w:r w:rsidRPr="00083A9C">
        <w:rPr>
          <w:sz w:val="12"/>
          <w:szCs w:val="14"/>
        </w:rPr>
        <w:t xml:space="preserve"> </w:t>
      </w:r>
      <w:r w:rsidRPr="00125758">
        <w:rPr>
          <w:vanish/>
          <w:sz w:val="12"/>
          <w:szCs w:val="14"/>
        </w:rPr>
        <w:t>a</w:t>
      </w:r>
      <w:r w:rsidRPr="00083A9C">
        <w:rPr>
          <w:sz w:val="12"/>
          <w:szCs w:val="14"/>
        </w:rPr>
        <w:t xml:space="preserve"> </w:t>
      </w:r>
      <w:r w:rsidRPr="00125758">
        <w:rPr>
          <w:vanish/>
          <w:sz w:val="12"/>
          <w:szCs w:val="14"/>
        </w:rPr>
        <w:t>result</w:t>
      </w:r>
      <w:r w:rsidRPr="00083A9C">
        <w:rPr>
          <w:sz w:val="12"/>
          <w:szCs w:val="14"/>
        </w:rPr>
        <w:t xml:space="preserve"> </w:t>
      </w:r>
      <w:r w:rsidRPr="00125758">
        <w:rPr>
          <w:vanish/>
          <w:sz w:val="12"/>
          <w:szCs w:val="14"/>
        </w:rPr>
        <w:t>of</w:t>
      </w:r>
      <w:r w:rsidRPr="00083A9C">
        <w:rPr>
          <w:sz w:val="12"/>
          <w:szCs w:val="14"/>
        </w:rPr>
        <w:t xml:space="preserve"> </w:t>
      </w:r>
      <w:r w:rsidRPr="00125758">
        <w:rPr>
          <w:vanish/>
          <w:sz w:val="12"/>
          <w:szCs w:val="14"/>
        </w:rPr>
        <w:t>the</w:t>
      </w:r>
      <w:r w:rsidRPr="00083A9C">
        <w:rPr>
          <w:sz w:val="12"/>
          <w:szCs w:val="14"/>
        </w:rPr>
        <w:t xml:space="preserve"> </w:t>
      </w:r>
      <w:r w:rsidRPr="00125758">
        <w:rPr>
          <w:vanish/>
          <w:sz w:val="12"/>
          <w:szCs w:val="14"/>
        </w:rPr>
        <w:t>individuals</w:t>
      </w:r>
      <w:r w:rsidRPr="00083A9C">
        <w:rPr>
          <w:sz w:val="12"/>
          <w:szCs w:val="14"/>
        </w:rPr>
        <w:t xml:space="preserve"> </w:t>
      </w:r>
      <w:r w:rsidRPr="00125758">
        <w:rPr>
          <w:vanish/>
          <w:sz w:val="12"/>
          <w:szCs w:val="14"/>
        </w:rPr>
        <w:t>personal</w:t>
      </w:r>
      <w:r w:rsidRPr="00083A9C">
        <w:rPr>
          <w:sz w:val="12"/>
          <w:szCs w:val="14"/>
        </w:rPr>
        <w:t xml:space="preserve"> </w:t>
      </w:r>
      <w:r w:rsidRPr="00125758">
        <w:rPr>
          <w:vanish/>
          <w:sz w:val="12"/>
          <w:szCs w:val="14"/>
        </w:rPr>
        <w:t>abilities</w:t>
      </w:r>
      <w:r w:rsidRPr="00083A9C">
        <w:rPr>
          <w:sz w:val="12"/>
          <w:szCs w:val="14"/>
        </w:rPr>
        <w:t xml:space="preserve"> </w:t>
      </w:r>
      <w:r w:rsidRPr="00125758">
        <w:rPr>
          <w:vanish/>
          <w:sz w:val="12"/>
          <w:szCs w:val="14"/>
        </w:rPr>
        <w:t>but</w:t>
      </w:r>
      <w:r w:rsidRPr="00083A9C">
        <w:rPr>
          <w:sz w:val="12"/>
          <w:szCs w:val="14"/>
        </w:rPr>
        <w:t xml:space="preserve"> </w:t>
      </w:r>
      <w:r w:rsidRPr="00125758">
        <w:rPr>
          <w:vanish/>
          <w:sz w:val="12"/>
          <w:szCs w:val="14"/>
        </w:rPr>
        <w:t>is</w:t>
      </w:r>
      <w:r w:rsidRPr="00083A9C">
        <w:rPr>
          <w:sz w:val="12"/>
          <w:szCs w:val="14"/>
        </w:rPr>
        <w:t xml:space="preserve"> </w:t>
      </w:r>
      <w:r w:rsidRPr="00125758">
        <w:rPr>
          <w:vanish/>
          <w:sz w:val="12"/>
          <w:szCs w:val="14"/>
        </w:rPr>
        <w:t>built</w:t>
      </w:r>
      <w:r w:rsidRPr="00083A9C">
        <w:rPr>
          <w:sz w:val="12"/>
          <w:szCs w:val="14"/>
        </w:rPr>
        <w:t xml:space="preserve"> </w:t>
      </w:r>
      <w:r w:rsidRPr="00125758">
        <w:rPr>
          <w:vanish/>
          <w:sz w:val="12"/>
          <w:szCs w:val="14"/>
        </w:rPr>
        <w:t>into</w:t>
      </w:r>
      <w:r w:rsidRPr="00083A9C">
        <w:rPr>
          <w:sz w:val="12"/>
          <w:szCs w:val="14"/>
        </w:rPr>
        <w:t xml:space="preserve"> </w:t>
      </w:r>
      <w:r w:rsidRPr="00125758">
        <w:rPr>
          <w:vanish/>
          <w:sz w:val="12"/>
          <w:szCs w:val="14"/>
        </w:rPr>
        <w:t>the</w:t>
      </w:r>
      <w:r w:rsidRPr="00083A9C">
        <w:rPr>
          <w:sz w:val="12"/>
          <w:szCs w:val="14"/>
        </w:rPr>
        <w:t xml:space="preserve"> </w:t>
      </w:r>
      <w:r w:rsidRPr="00125758">
        <w:rPr>
          <w:vanish/>
          <w:sz w:val="12"/>
          <w:szCs w:val="14"/>
        </w:rPr>
        <w:t>systems</w:t>
      </w:r>
      <w:r w:rsidRPr="00083A9C">
        <w:rPr>
          <w:sz w:val="12"/>
          <w:szCs w:val="14"/>
        </w:rPr>
        <w:t xml:space="preserve"> </w:t>
      </w:r>
      <w:r w:rsidRPr="00125758">
        <w:rPr>
          <w:vanish/>
          <w:sz w:val="12"/>
          <w:szCs w:val="14"/>
        </w:rPr>
        <w:t>that</w:t>
      </w:r>
      <w:r w:rsidRPr="00083A9C">
        <w:rPr>
          <w:sz w:val="12"/>
          <w:szCs w:val="14"/>
        </w:rPr>
        <w:t xml:space="preserve"> </w:t>
      </w:r>
      <w:r w:rsidRPr="00125758">
        <w:rPr>
          <w:vanish/>
          <w:sz w:val="12"/>
          <w:szCs w:val="14"/>
        </w:rPr>
        <w:t>govern</w:t>
      </w:r>
      <w:r w:rsidRPr="00083A9C">
        <w:rPr>
          <w:sz w:val="12"/>
          <w:szCs w:val="14"/>
        </w:rPr>
        <w:t xml:space="preserve"> </w:t>
      </w:r>
      <w:r w:rsidRPr="00125758">
        <w:rPr>
          <w:vanish/>
          <w:sz w:val="12"/>
          <w:szCs w:val="14"/>
        </w:rPr>
        <w:t>society.</w:t>
      </w:r>
      <w:r w:rsidRPr="00083A9C">
        <w:rPr>
          <w:sz w:val="12"/>
          <w:szCs w:val="14"/>
        </w:rPr>
        <w:t xml:space="preserve"> </w:t>
      </w:r>
      <w:r w:rsidRPr="00125758">
        <w:rPr>
          <w:vanish/>
          <w:sz w:val="12"/>
          <w:szCs w:val="14"/>
        </w:rPr>
        <w:t>Often</w:t>
      </w:r>
      <w:r w:rsidRPr="00083A9C">
        <w:rPr>
          <w:sz w:val="12"/>
          <w:szCs w:val="14"/>
        </w:rPr>
        <w:t xml:space="preserve"> </w:t>
      </w:r>
      <w:r w:rsidRPr="00125758">
        <w:rPr>
          <w:rStyle w:val="StyleUnderline"/>
          <w:vanish/>
          <w:sz w:val="12"/>
          <w:u w:val="none"/>
        </w:rPr>
        <w:t>it</w:t>
      </w:r>
      <w:r w:rsidRPr="00083A9C">
        <w:rPr>
          <w:rStyle w:val="StyleUnderline"/>
          <w:sz w:val="12"/>
          <w:u w:val="none"/>
        </w:rPr>
        <w:t xml:space="preserve"> </w:t>
      </w:r>
      <w:r w:rsidRPr="00125758">
        <w:rPr>
          <w:rStyle w:val="StyleUnderline"/>
          <w:vanish/>
          <w:sz w:val="12"/>
          <w:u w:val="none"/>
        </w:rPr>
        <w:t>is</w:t>
      </w:r>
      <w:r w:rsidRPr="00083A9C">
        <w:rPr>
          <w:rStyle w:val="StyleUnderline"/>
          <w:sz w:val="12"/>
          <w:u w:val="none"/>
        </w:rPr>
        <w:t xml:space="preserve"> </w:t>
      </w:r>
      <w:r w:rsidRPr="00125758">
        <w:rPr>
          <w:rStyle w:val="StyleUnderline"/>
          <w:vanish/>
          <w:sz w:val="12"/>
          <w:u w:val="none"/>
        </w:rPr>
        <w:t>a</w:t>
      </w:r>
      <w:r w:rsidRPr="00083A9C">
        <w:rPr>
          <w:rStyle w:val="StyleUnderline"/>
          <w:sz w:val="12"/>
          <w:u w:val="none"/>
        </w:rPr>
        <w:t xml:space="preserve"> </w:t>
      </w:r>
      <w:r w:rsidRPr="00125758">
        <w:rPr>
          <w:rStyle w:val="StyleUnderline"/>
          <w:vanish/>
          <w:sz w:val="12"/>
          <w:u w:val="none"/>
        </w:rPr>
        <w:t>product</w:t>
      </w:r>
      <w:r w:rsidRPr="00083A9C">
        <w:rPr>
          <w:rStyle w:val="StyleUnderline"/>
          <w:sz w:val="12"/>
          <w:u w:val="none"/>
        </w:rPr>
        <w:t xml:space="preserve"> </w:t>
      </w:r>
      <w:r w:rsidRPr="00125758">
        <w:rPr>
          <w:rStyle w:val="StyleUnderline"/>
          <w:vanish/>
          <w:sz w:val="12"/>
          <w:u w:val="none"/>
        </w:rPr>
        <w:t>of</w:t>
      </w:r>
      <w:r w:rsidRPr="00083A9C">
        <w:rPr>
          <w:rStyle w:val="StyleUnderline"/>
          <w:sz w:val="12"/>
          <w:u w:val="none"/>
        </w:rPr>
        <w:t xml:space="preserve"> </w:t>
      </w:r>
      <w:r w:rsidRPr="00125758">
        <w:rPr>
          <w:rStyle w:val="StyleUnderline"/>
          <w:vanish/>
          <w:sz w:val="12"/>
          <w:u w:val="none"/>
        </w:rPr>
        <w:t>racism,</w:t>
      </w:r>
      <w:r w:rsidRPr="00083A9C">
        <w:rPr>
          <w:rStyle w:val="StyleUnderline"/>
          <w:sz w:val="12"/>
          <w:u w:val="none"/>
        </w:rPr>
        <w:t xml:space="preserve"> </w:t>
      </w:r>
      <w:r w:rsidRPr="00125758">
        <w:rPr>
          <w:rStyle w:val="StyleUnderline"/>
          <w:vanish/>
          <w:sz w:val="12"/>
          <w:u w:val="none"/>
        </w:rPr>
        <w:t>gender,</w:t>
      </w:r>
      <w:r w:rsidRPr="00083A9C">
        <w:rPr>
          <w:rStyle w:val="StyleUnderline"/>
          <w:sz w:val="12"/>
          <w:u w:val="none"/>
        </w:rPr>
        <w:t xml:space="preserve"> </w:t>
      </w:r>
      <w:r w:rsidRPr="00125758">
        <w:rPr>
          <w:rStyle w:val="StyleUnderline"/>
          <w:vanish/>
          <w:sz w:val="12"/>
          <w:u w:val="none"/>
        </w:rPr>
        <w:t>and</w:t>
      </w:r>
      <w:r w:rsidRPr="00083A9C">
        <w:rPr>
          <w:rStyle w:val="StyleUnderline"/>
          <w:sz w:val="12"/>
          <w:u w:val="none"/>
        </w:rPr>
        <w:t xml:space="preserve"> </w:t>
      </w:r>
      <w:r w:rsidRPr="00125758">
        <w:rPr>
          <w:rStyle w:val="StyleUnderline"/>
          <w:vanish/>
          <w:sz w:val="12"/>
          <w:u w:val="none"/>
        </w:rPr>
        <w:t>income</w:t>
      </w:r>
      <w:r w:rsidRPr="00083A9C">
        <w:rPr>
          <w:rStyle w:val="StyleUnderline"/>
          <w:sz w:val="12"/>
          <w:u w:val="none"/>
        </w:rPr>
        <w:t xml:space="preserve"> </w:t>
      </w:r>
      <w:r w:rsidRPr="00125758">
        <w:rPr>
          <w:rStyle w:val="StyleUnderline"/>
          <w:vanish/>
          <w:sz w:val="12"/>
          <w:u w:val="none"/>
        </w:rPr>
        <w:t>inequality</w:t>
      </w:r>
      <w:r w:rsidRPr="00125758">
        <w:rPr>
          <w:vanish/>
          <w:sz w:val="12"/>
          <w:szCs w:val="14"/>
        </w:rPr>
        <w:t>.</w:t>
      </w:r>
      <w:r w:rsidRPr="00083A9C">
        <w:rPr>
          <w:sz w:val="12"/>
          <w:szCs w:val="14"/>
        </w:rPr>
        <w:t xml:space="preserve"> </w:t>
      </w:r>
      <w:r w:rsidRPr="00125758">
        <w:rPr>
          <w:vanish/>
          <w:sz w:val="12"/>
          <w:szCs w:val="14"/>
        </w:rPr>
        <w:t>The</w:t>
      </w:r>
      <w:r w:rsidRPr="00083A9C">
        <w:rPr>
          <w:sz w:val="12"/>
          <w:szCs w:val="14"/>
        </w:rPr>
        <w:t xml:space="preserve"> </w:t>
      </w:r>
      <w:r w:rsidRPr="00125758">
        <w:rPr>
          <w:vanish/>
          <w:sz w:val="12"/>
          <w:szCs w:val="14"/>
        </w:rPr>
        <w:t>diseases</w:t>
      </w:r>
      <w:r w:rsidRPr="00083A9C">
        <w:rPr>
          <w:sz w:val="12"/>
          <w:szCs w:val="14"/>
        </w:rPr>
        <w:t xml:space="preserve"> </w:t>
      </w:r>
      <w:r w:rsidRPr="00125758">
        <w:rPr>
          <w:vanish/>
          <w:sz w:val="12"/>
          <w:szCs w:val="14"/>
        </w:rPr>
        <w:t>and</w:t>
      </w:r>
      <w:r w:rsidRPr="00083A9C">
        <w:rPr>
          <w:sz w:val="12"/>
          <w:szCs w:val="14"/>
        </w:rPr>
        <w:t xml:space="preserve"> </w:t>
      </w:r>
      <w:r w:rsidRPr="00125758">
        <w:rPr>
          <w:vanish/>
          <w:sz w:val="12"/>
          <w:szCs w:val="14"/>
        </w:rPr>
        <w:t>premature</w:t>
      </w:r>
      <w:r w:rsidRPr="00083A9C">
        <w:rPr>
          <w:sz w:val="12"/>
          <w:szCs w:val="14"/>
        </w:rPr>
        <w:t xml:space="preserve"> </w:t>
      </w:r>
      <w:r w:rsidRPr="00125758">
        <w:rPr>
          <w:vanish/>
          <w:sz w:val="12"/>
          <w:szCs w:val="14"/>
        </w:rPr>
        <w:t>mortality</w:t>
      </w:r>
      <w:r w:rsidRPr="00083A9C">
        <w:rPr>
          <w:sz w:val="12"/>
          <w:szCs w:val="14"/>
        </w:rPr>
        <w:t xml:space="preserve"> </w:t>
      </w:r>
      <w:r w:rsidRPr="00125758">
        <w:rPr>
          <w:vanish/>
          <w:sz w:val="12"/>
          <w:szCs w:val="14"/>
        </w:rPr>
        <w:t>that</w:t>
      </w:r>
      <w:r w:rsidRPr="00083A9C">
        <w:rPr>
          <w:sz w:val="12"/>
          <w:szCs w:val="14"/>
        </w:rPr>
        <w:t xml:space="preserve"> </w:t>
      </w:r>
      <w:r w:rsidRPr="00125758">
        <w:rPr>
          <w:vanish/>
          <w:sz w:val="12"/>
          <w:szCs w:val="14"/>
        </w:rPr>
        <w:t>Windora</w:t>
      </w:r>
      <w:r w:rsidRPr="00083A9C">
        <w:rPr>
          <w:sz w:val="12"/>
          <w:szCs w:val="14"/>
        </w:rPr>
        <w:t xml:space="preserve"> </w:t>
      </w:r>
      <w:r w:rsidRPr="00125758">
        <w:rPr>
          <w:vanish/>
          <w:sz w:val="12"/>
          <w:szCs w:val="14"/>
        </w:rPr>
        <w:t>and</w:t>
      </w:r>
      <w:r w:rsidRPr="00083A9C">
        <w:rPr>
          <w:sz w:val="12"/>
          <w:szCs w:val="14"/>
        </w:rPr>
        <w:t xml:space="preserve"> </w:t>
      </w:r>
      <w:r w:rsidRPr="00125758">
        <w:rPr>
          <w:vanish/>
          <w:sz w:val="12"/>
          <w:szCs w:val="14"/>
        </w:rPr>
        <w:t>many</w:t>
      </w:r>
      <w:r w:rsidRPr="00083A9C">
        <w:rPr>
          <w:sz w:val="12"/>
          <w:szCs w:val="14"/>
        </w:rPr>
        <w:t xml:space="preserve"> </w:t>
      </w:r>
      <w:r w:rsidRPr="00125758">
        <w:rPr>
          <w:vanish/>
          <w:sz w:val="12"/>
          <w:szCs w:val="14"/>
        </w:rPr>
        <w:t>of</w:t>
      </w:r>
      <w:r w:rsidRPr="00083A9C">
        <w:rPr>
          <w:sz w:val="12"/>
          <w:szCs w:val="14"/>
        </w:rPr>
        <w:t xml:space="preserve"> </w:t>
      </w:r>
      <w:r w:rsidRPr="00125758">
        <w:rPr>
          <w:vanish/>
          <w:sz w:val="12"/>
          <w:szCs w:val="14"/>
        </w:rPr>
        <w:t>my</w:t>
      </w:r>
      <w:r w:rsidRPr="00083A9C">
        <w:rPr>
          <w:sz w:val="12"/>
          <w:szCs w:val="14"/>
        </w:rPr>
        <w:t xml:space="preserve"> </w:t>
      </w:r>
      <w:r w:rsidRPr="00125758">
        <w:rPr>
          <w:vanish/>
          <w:sz w:val="12"/>
          <w:szCs w:val="14"/>
        </w:rPr>
        <w:t>patients</w:t>
      </w:r>
      <w:r w:rsidRPr="00083A9C">
        <w:rPr>
          <w:sz w:val="12"/>
          <w:szCs w:val="14"/>
        </w:rPr>
        <w:t xml:space="preserve"> </w:t>
      </w:r>
      <w:r w:rsidRPr="00125758">
        <w:rPr>
          <w:vanish/>
          <w:sz w:val="12"/>
          <w:szCs w:val="14"/>
        </w:rPr>
        <w:t>experienced</w:t>
      </w:r>
      <w:r w:rsidRPr="00083A9C">
        <w:rPr>
          <w:sz w:val="12"/>
          <w:szCs w:val="14"/>
        </w:rPr>
        <w:t xml:space="preserve"> </w:t>
      </w:r>
      <w:r w:rsidRPr="00125758">
        <w:rPr>
          <w:vanish/>
          <w:sz w:val="12"/>
          <w:szCs w:val="14"/>
        </w:rPr>
        <w:t>were,</w:t>
      </w:r>
      <w:r w:rsidRPr="00083A9C">
        <w:rPr>
          <w:sz w:val="12"/>
          <w:szCs w:val="14"/>
        </w:rPr>
        <w:t xml:space="preserve"> </w:t>
      </w:r>
      <w:r w:rsidRPr="00125758">
        <w:rPr>
          <w:vanish/>
          <w:sz w:val="12"/>
          <w:szCs w:val="14"/>
        </w:rPr>
        <w:t>in</w:t>
      </w:r>
      <w:r w:rsidRPr="00083A9C">
        <w:rPr>
          <w:sz w:val="12"/>
          <w:szCs w:val="14"/>
        </w:rPr>
        <w:t xml:space="preserve"> </w:t>
      </w:r>
      <w:r w:rsidRPr="00125758">
        <w:rPr>
          <w:vanish/>
          <w:sz w:val="12"/>
          <w:szCs w:val="14"/>
        </w:rPr>
        <w:t>the</w:t>
      </w:r>
      <w:r w:rsidRPr="00083A9C">
        <w:rPr>
          <w:sz w:val="12"/>
          <w:szCs w:val="14"/>
        </w:rPr>
        <w:t xml:space="preserve"> </w:t>
      </w:r>
      <w:r w:rsidRPr="00125758">
        <w:rPr>
          <w:vanish/>
          <w:sz w:val="12"/>
          <w:szCs w:val="14"/>
        </w:rPr>
        <w:t>words</w:t>
      </w:r>
      <w:r w:rsidRPr="00083A9C">
        <w:rPr>
          <w:sz w:val="12"/>
          <w:szCs w:val="14"/>
        </w:rPr>
        <w:t xml:space="preserve"> </w:t>
      </w:r>
      <w:r w:rsidRPr="00125758">
        <w:rPr>
          <w:vanish/>
          <w:sz w:val="12"/>
          <w:szCs w:val="14"/>
        </w:rPr>
        <w:t>of</w:t>
      </w:r>
      <w:r w:rsidRPr="00083A9C">
        <w:rPr>
          <w:sz w:val="12"/>
          <w:szCs w:val="14"/>
        </w:rPr>
        <w:t xml:space="preserve"> </w:t>
      </w:r>
      <w:r w:rsidRPr="00125758">
        <w:rPr>
          <w:vanish/>
          <w:sz w:val="12"/>
          <w:szCs w:val="14"/>
        </w:rPr>
        <w:t>Dr.</w:t>
      </w:r>
      <w:r w:rsidRPr="00083A9C">
        <w:rPr>
          <w:sz w:val="12"/>
          <w:szCs w:val="14"/>
        </w:rPr>
        <w:t xml:space="preserve"> </w:t>
      </w:r>
      <w:r w:rsidRPr="00125758">
        <w:rPr>
          <w:vanish/>
          <w:sz w:val="12"/>
          <w:szCs w:val="14"/>
        </w:rPr>
        <w:t>Paul</w:t>
      </w:r>
      <w:r w:rsidRPr="00083A9C">
        <w:rPr>
          <w:sz w:val="12"/>
          <w:szCs w:val="14"/>
        </w:rPr>
        <w:t xml:space="preserve"> </w:t>
      </w:r>
      <w:r w:rsidRPr="00125758">
        <w:rPr>
          <w:vanish/>
          <w:sz w:val="12"/>
          <w:szCs w:val="14"/>
        </w:rPr>
        <w:t>Farmer,</w:t>
      </w:r>
      <w:r w:rsidRPr="00083A9C">
        <w:rPr>
          <w:sz w:val="12"/>
          <w:szCs w:val="14"/>
        </w:rPr>
        <w:t xml:space="preserve"> </w:t>
      </w:r>
      <w:r w:rsidRPr="00125758">
        <w:rPr>
          <w:vanish/>
          <w:sz w:val="12"/>
          <w:szCs w:val="14"/>
        </w:rPr>
        <w:t>"biological</w:t>
      </w:r>
      <w:r w:rsidRPr="00083A9C">
        <w:rPr>
          <w:sz w:val="12"/>
          <w:szCs w:val="14"/>
        </w:rPr>
        <w:t xml:space="preserve"> </w:t>
      </w:r>
      <w:r w:rsidRPr="00125758">
        <w:rPr>
          <w:vanish/>
          <w:sz w:val="12"/>
          <w:szCs w:val="14"/>
        </w:rPr>
        <w:t>reflections</w:t>
      </w:r>
      <w:r w:rsidRPr="00083A9C">
        <w:rPr>
          <w:sz w:val="12"/>
          <w:szCs w:val="14"/>
        </w:rPr>
        <w:t xml:space="preserve"> </w:t>
      </w:r>
      <w:r w:rsidRPr="00125758">
        <w:rPr>
          <w:vanish/>
          <w:sz w:val="12"/>
          <w:szCs w:val="14"/>
        </w:rPr>
        <w:t>of</w:t>
      </w:r>
      <w:r w:rsidRPr="00083A9C">
        <w:rPr>
          <w:sz w:val="12"/>
          <w:szCs w:val="14"/>
        </w:rPr>
        <w:t xml:space="preserve"> </w:t>
      </w:r>
      <w:r w:rsidRPr="00125758">
        <w:rPr>
          <w:vanish/>
          <w:sz w:val="12"/>
          <w:szCs w:val="14"/>
        </w:rPr>
        <w:t>social</w:t>
      </w:r>
      <w:r w:rsidRPr="00083A9C">
        <w:rPr>
          <w:sz w:val="12"/>
          <w:szCs w:val="14"/>
        </w:rPr>
        <w:t xml:space="preserve"> </w:t>
      </w:r>
      <w:r w:rsidRPr="00125758">
        <w:rPr>
          <w:vanish/>
          <w:sz w:val="12"/>
          <w:szCs w:val="14"/>
        </w:rPr>
        <w:t>fault</w:t>
      </w:r>
      <w:r w:rsidRPr="00083A9C">
        <w:rPr>
          <w:sz w:val="12"/>
          <w:szCs w:val="14"/>
        </w:rPr>
        <w:t xml:space="preserve"> </w:t>
      </w:r>
      <w:r w:rsidRPr="00125758">
        <w:rPr>
          <w:vanish/>
          <w:sz w:val="12"/>
          <w:szCs w:val="14"/>
        </w:rPr>
        <w:t>lines."9</w:t>
      </w:r>
      <w:r w:rsidRPr="00083A9C">
        <w:rPr>
          <w:sz w:val="12"/>
          <w:szCs w:val="14"/>
        </w:rPr>
        <w:t xml:space="preserve"> </w:t>
      </w:r>
      <w:r w:rsidRPr="00125758">
        <w:rPr>
          <w:vanish/>
          <w:sz w:val="12"/>
          <w:szCs w:val="14"/>
        </w:rPr>
        <w:t>As</w:t>
      </w:r>
      <w:r w:rsidRPr="00083A9C">
        <w:rPr>
          <w:sz w:val="12"/>
          <w:szCs w:val="14"/>
        </w:rPr>
        <w:t xml:space="preserve"> </w:t>
      </w:r>
      <w:r w:rsidRPr="00125758">
        <w:rPr>
          <w:vanish/>
          <w:sz w:val="12"/>
          <w:szCs w:val="14"/>
        </w:rPr>
        <w:t>a</w:t>
      </w:r>
      <w:r w:rsidRPr="00083A9C">
        <w:rPr>
          <w:sz w:val="12"/>
          <w:szCs w:val="14"/>
        </w:rPr>
        <w:t xml:space="preserve"> </w:t>
      </w:r>
      <w:r w:rsidRPr="00125758">
        <w:rPr>
          <w:vanish/>
          <w:sz w:val="12"/>
          <w:szCs w:val="14"/>
        </w:rPr>
        <w:t>result</w:t>
      </w:r>
      <w:r w:rsidRPr="00083A9C">
        <w:rPr>
          <w:sz w:val="12"/>
          <w:szCs w:val="14"/>
        </w:rPr>
        <w:t xml:space="preserve"> </w:t>
      </w:r>
      <w:r w:rsidRPr="00125758">
        <w:rPr>
          <w:vanish/>
          <w:sz w:val="12"/>
          <w:szCs w:val="14"/>
        </w:rPr>
        <w:t>of</w:t>
      </w:r>
      <w:r w:rsidRPr="00083A9C">
        <w:rPr>
          <w:sz w:val="12"/>
          <w:szCs w:val="14"/>
        </w:rPr>
        <w:t xml:space="preserve"> </w:t>
      </w:r>
      <w:r w:rsidRPr="00125758">
        <w:rPr>
          <w:vanish/>
          <w:sz w:val="12"/>
          <w:szCs w:val="14"/>
        </w:rPr>
        <w:t>these</w:t>
      </w:r>
      <w:r w:rsidRPr="00083A9C">
        <w:rPr>
          <w:sz w:val="12"/>
          <w:szCs w:val="14"/>
        </w:rPr>
        <w:t xml:space="preserve"> </w:t>
      </w:r>
      <w:r w:rsidRPr="00125758">
        <w:rPr>
          <w:vanish/>
          <w:sz w:val="12"/>
          <w:szCs w:val="14"/>
        </w:rPr>
        <w:t>fault</w:t>
      </w:r>
      <w:r w:rsidRPr="00083A9C">
        <w:rPr>
          <w:sz w:val="12"/>
          <w:szCs w:val="14"/>
        </w:rPr>
        <w:t xml:space="preserve"> </w:t>
      </w:r>
      <w:r w:rsidRPr="00125758">
        <w:rPr>
          <w:vanish/>
          <w:sz w:val="12"/>
          <w:szCs w:val="14"/>
        </w:rPr>
        <w:t>lines,</w:t>
      </w:r>
      <w:r w:rsidRPr="00083A9C">
        <w:rPr>
          <w:sz w:val="12"/>
          <w:szCs w:val="14"/>
        </w:rPr>
        <w:t xml:space="preserve"> </w:t>
      </w:r>
      <w:r w:rsidRPr="00125758">
        <w:rPr>
          <w:vanish/>
          <w:sz w:val="12"/>
          <w:szCs w:val="14"/>
        </w:rPr>
        <w:t>a</w:t>
      </w:r>
      <w:r w:rsidRPr="00083A9C">
        <w:rPr>
          <w:sz w:val="12"/>
          <w:szCs w:val="14"/>
        </w:rPr>
        <w:t xml:space="preserve"> </w:t>
      </w:r>
      <w:r w:rsidRPr="00125758">
        <w:rPr>
          <w:vanish/>
          <w:sz w:val="12"/>
          <w:szCs w:val="14"/>
        </w:rPr>
        <w:t>disproportional</w:t>
      </w:r>
      <w:r w:rsidRPr="00083A9C">
        <w:rPr>
          <w:sz w:val="12"/>
          <w:szCs w:val="14"/>
        </w:rPr>
        <w:t xml:space="preserve"> </w:t>
      </w:r>
      <w:r w:rsidRPr="00125758">
        <w:rPr>
          <w:vanish/>
          <w:sz w:val="12"/>
          <w:szCs w:val="14"/>
        </w:rPr>
        <w:t>burden</w:t>
      </w:r>
      <w:r w:rsidRPr="00083A9C">
        <w:rPr>
          <w:sz w:val="12"/>
          <w:szCs w:val="14"/>
        </w:rPr>
        <w:t xml:space="preserve"> </w:t>
      </w:r>
      <w:r w:rsidRPr="00125758">
        <w:rPr>
          <w:vanish/>
          <w:sz w:val="12"/>
          <w:szCs w:val="14"/>
        </w:rPr>
        <w:t>of</w:t>
      </w:r>
      <w:r w:rsidRPr="00083A9C">
        <w:rPr>
          <w:sz w:val="12"/>
          <w:szCs w:val="14"/>
        </w:rPr>
        <w:t xml:space="preserve"> </w:t>
      </w:r>
      <w:r w:rsidRPr="00125758">
        <w:rPr>
          <w:vanish/>
          <w:sz w:val="12"/>
          <w:szCs w:val="14"/>
        </w:rPr>
        <w:t>illness,</w:t>
      </w:r>
      <w:r w:rsidRPr="00083A9C">
        <w:rPr>
          <w:sz w:val="12"/>
          <w:szCs w:val="14"/>
        </w:rPr>
        <w:t xml:space="preserve"> </w:t>
      </w:r>
      <w:r w:rsidRPr="00125758">
        <w:rPr>
          <w:vanish/>
          <w:sz w:val="12"/>
          <w:szCs w:val="14"/>
        </w:rPr>
        <w:t>suffering,</w:t>
      </w:r>
      <w:r w:rsidRPr="00083A9C">
        <w:rPr>
          <w:sz w:val="12"/>
          <w:szCs w:val="14"/>
        </w:rPr>
        <w:t xml:space="preserve"> </w:t>
      </w:r>
      <w:r w:rsidRPr="00125758">
        <w:rPr>
          <w:vanish/>
          <w:sz w:val="12"/>
          <w:szCs w:val="14"/>
        </w:rPr>
        <w:t>and</w:t>
      </w:r>
      <w:r w:rsidRPr="00083A9C">
        <w:rPr>
          <w:sz w:val="12"/>
          <w:szCs w:val="14"/>
        </w:rPr>
        <w:t xml:space="preserve"> </w:t>
      </w:r>
      <w:r w:rsidRPr="00125758">
        <w:rPr>
          <w:vanish/>
          <w:sz w:val="12"/>
          <w:szCs w:val="14"/>
        </w:rPr>
        <w:t>premature</w:t>
      </w:r>
      <w:r w:rsidRPr="00083A9C">
        <w:rPr>
          <w:sz w:val="12"/>
          <w:szCs w:val="14"/>
        </w:rPr>
        <w:t xml:space="preserve"> </w:t>
      </w:r>
      <w:r w:rsidRPr="00125758">
        <w:rPr>
          <w:vanish/>
          <w:sz w:val="12"/>
          <w:szCs w:val="14"/>
        </w:rPr>
        <w:t>mortality</w:t>
      </w:r>
      <w:r w:rsidRPr="00083A9C">
        <w:rPr>
          <w:sz w:val="12"/>
          <w:szCs w:val="14"/>
        </w:rPr>
        <w:t xml:space="preserve"> </w:t>
      </w:r>
      <w:r w:rsidRPr="00125758">
        <w:rPr>
          <w:vanish/>
          <w:sz w:val="12"/>
          <w:szCs w:val="14"/>
        </w:rPr>
        <w:t>falls</w:t>
      </w:r>
      <w:r w:rsidRPr="00083A9C">
        <w:rPr>
          <w:sz w:val="12"/>
          <w:szCs w:val="14"/>
        </w:rPr>
        <w:t xml:space="preserve"> </w:t>
      </w:r>
      <w:r w:rsidRPr="00125758">
        <w:rPr>
          <w:vanish/>
          <w:sz w:val="12"/>
          <w:szCs w:val="14"/>
        </w:rPr>
        <w:t>on</w:t>
      </w:r>
      <w:r w:rsidRPr="00083A9C">
        <w:rPr>
          <w:sz w:val="12"/>
          <w:szCs w:val="14"/>
        </w:rPr>
        <w:t xml:space="preserve"> </w:t>
      </w:r>
      <w:r w:rsidRPr="00125758">
        <w:rPr>
          <w:vanish/>
          <w:sz w:val="12"/>
          <w:szCs w:val="14"/>
        </w:rPr>
        <w:t>certain</w:t>
      </w:r>
      <w:r w:rsidRPr="00083A9C">
        <w:rPr>
          <w:sz w:val="12"/>
          <w:szCs w:val="14"/>
        </w:rPr>
        <w:t xml:space="preserve"> </w:t>
      </w:r>
      <w:r w:rsidRPr="00125758">
        <w:rPr>
          <w:vanish/>
          <w:sz w:val="12"/>
          <w:szCs w:val="14"/>
        </w:rPr>
        <w:t>neighborhoods,</w:t>
      </w:r>
      <w:r w:rsidRPr="00083A9C">
        <w:rPr>
          <w:sz w:val="12"/>
          <w:szCs w:val="14"/>
        </w:rPr>
        <w:t xml:space="preserve"> </w:t>
      </w:r>
      <w:r w:rsidRPr="00125758">
        <w:rPr>
          <w:vanish/>
          <w:sz w:val="12"/>
          <w:szCs w:val="14"/>
        </w:rPr>
        <w:t>like</w:t>
      </w:r>
      <w:r w:rsidRPr="00083A9C">
        <w:rPr>
          <w:sz w:val="12"/>
          <w:szCs w:val="14"/>
        </w:rPr>
        <w:t xml:space="preserve"> </w:t>
      </w:r>
      <w:r w:rsidRPr="00125758">
        <w:rPr>
          <w:vanish/>
          <w:sz w:val="12"/>
          <w:szCs w:val="14"/>
        </w:rPr>
        <w:t>Windora's.</w:t>
      </w:r>
      <w:r w:rsidRPr="00083A9C">
        <w:rPr>
          <w:sz w:val="12"/>
          <w:szCs w:val="14"/>
        </w:rPr>
        <w:t xml:space="preserve"> </w:t>
      </w:r>
      <w:r w:rsidRPr="00125758">
        <w:rPr>
          <w:vanish/>
          <w:sz w:val="12"/>
          <w:szCs w:val="14"/>
        </w:rPr>
        <w:t>Structural</w:t>
      </w:r>
      <w:r w:rsidRPr="00083A9C">
        <w:rPr>
          <w:sz w:val="12"/>
          <w:szCs w:val="14"/>
        </w:rPr>
        <w:t xml:space="preserve"> </w:t>
      </w:r>
      <w:r w:rsidRPr="00125758">
        <w:rPr>
          <w:vanish/>
          <w:sz w:val="12"/>
          <w:szCs w:val="14"/>
        </w:rPr>
        <w:t>violence</w:t>
      </w:r>
      <w:r w:rsidRPr="00083A9C">
        <w:rPr>
          <w:sz w:val="12"/>
          <w:szCs w:val="14"/>
        </w:rPr>
        <w:t xml:space="preserve"> </w:t>
      </w:r>
      <w:r w:rsidRPr="00125758">
        <w:rPr>
          <w:vanish/>
          <w:sz w:val="12"/>
          <w:szCs w:val="14"/>
        </w:rPr>
        <w:t>can</w:t>
      </w:r>
      <w:r w:rsidRPr="00083A9C">
        <w:rPr>
          <w:sz w:val="12"/>
          <w:szCs w:val="14"/>
        </w:rPr>
        <w:t xml:space="preserve"> </w:t>
      </w:r>
      <w:r w:rsidRPr="00125758">
        <w:rPr>
          <w:vanish/>
          <w:sz w:val="12"/>
          <w:szCs w:val="14"/>
        </w:rPr>
        <w:t>overwhelm</w:t>
      </w:r>
      <w:r w:rsidRPr="00083A9C">
        <w:rPr>
          <w:sz w:val="12"/>
          <w:szCs w:val="14"/>
        </w:rPr>
        <w:t xml:space="preserve"> </w:t>
      </w:r>
      <w:r w:rsidRPr="00125758">
        <w:rPr>
          <w:vanish/>
          <w:sz w:val="12"/>
          <w:szCs w:val="14"/>
        </w:rPr>
        <w:t>an</w:t>
      </w:r>
      <w:r w:rsidRPr="00083A9C">
        <w:rPr>
          <w:sz w:val="12"/>
          <w:szCs w:val="14"/>
        </w:rPr>
        <w:t xml:space="preserve"> </w:t>
      </w:r>
      <w:r w:rsidRPr="00125758">
        <w:rPr>
          <w:vanish/>
          <w:sz w:val="12"/>
          <w:szCs w:val="14"/>
        </w:rPr>
        <w:t>individual's</w:t>
      </w:r>
      <w:r w:rsidRPr="00083A9C">
        <w:rPr>
          <w:sz w:val="12"/>
          <w:szCs w:val="14"/>
        </w:rPr>
        <w:t xml:space="preserve"> </w:t>
      </w:r>
      <w:r w:rsidRPr="00125758">
        <w:rPr>
          <w:vanish/>
          <w:sz w:val="12"/>
          <w:szCs w:val="14"/>
        </w:rPr>
        <w:t>ability</w:t>
      </w:r>
      <w:r w:rsidRPr="00083A9C">
        <w:rPr>
          <w:sz w:val="12"/>
          <w:szCs w:val="14"/>
        </w:rPr>
        <w:t xml:space="preserve"> </w:t>
      </w:r>
      <w:r w:rsidRPr="00125758">
        <w:rPr>
          <w:vanish/>
          <w:sz w:val="12"/>
          <w:szCs w:val="14"/>
        </w:rPr>
        <w:t>to</w:t>
      </w:r>
      <w:r w:rsidRPr="00083A9C">
        <w:rPr>
          <w:sz w:val="12"/>
          <w:szCs w:val="14"/>
        </w:rPr>
        <w:t xml:space="preserve"> </w:t>
      </w:r>
      <w:r w:rsidRPr="00125758">
        <w:rPr>
          <w:vanish/>
          <w:sz w:val="12"/>
          <w:szCs w:val="14"/>
        </w:rPr>
        <w:t>live</w:t>
      </w:r>
      <w:r w:rsidRPr="00083A9C">
        <w:rPr>
          <w:sz w:val="12"/>
          <w:szCs w:val="14"/>
        </w:rPr>
        <w:t xml:space="preserve"> </w:t>
      </w:r>
      <w:r w:rsidRPr="00125758">
        <w:rPr>
          <w:vanish/>
          <w:sz w:val="12"/>
          <w:szCs w:val="14"/>
        </w:rPr>
        <w:t>a</w:t>
      </w:r>
      <w:r w:rsidRPr="00083A9C">
        <w:rPr>
          <w:sz w:val="12"/>
          <w:szCs w:val="14"/>
        </w:rPr>
        <w:t xml:space="preserve"> </w:t>
      </w:r>
      <w:r w:rsidRPr="00125758">
        <w:rPr>
          <w:vanish/>
          <w:sz w:val="12"/>
          <w:szCs w:val="14"/>
        </w:rPr>
        <w:t>free,</w:t>
      </w:r>
      <w:r w:rsidRPr="00083A9C">
        <w:rPr>
          <w:sz w:val="12"/>
          <w:szCs w:val="14"/>
        </w:rPr>
        <w:t xml:space="preserve"> </w:t>
      </w:r>
      <w:r w:rsidRPr="00125758">
        <w:rPr>
          <w:vanish/>
          <w:sz w:val="12"/>
          <w:szCs w:val="14"/>
        </w:rPr>
        <w:t>unfettered,</w:t>
      </w:r>
      <w:r w:rsidRPr="00083A9C">
        <w:rPr>
          <w:sz w:val="12"/>
          <w:szCs w:val="14"/>
        </w:rPr>
        <w:t xml:space="preserve"> </w:t>
      </w:r>
      <w:r w:rsidRPr="00125758">
        <w:rPr>
          <w:vanish/>
          <w:sz w:val="12"/>
          <w:szCs w:val="14"/>
        </w:rPr>
        <w:t>healthy</w:t>
      </w:r>
      <w:r w:rsidRPr="00083A9C">
        <w:rPr>
          <w:sz w:val="12"/>
          <w:szCs w:val="14"/>
        </w:rPr>
        <w:t xml:space="preserve"> </w:t>
      </w:r>
      <w:r w:rsidRPr="00125758">
        <w:rPr>
          <w:vanish/>
          <w:sz w:val="12"/>
          <w:szCs w:val="14"/>
        </w:rPr>
        <w:t>life.</w:t>
      </w:r>
      <w:r w:rsidRPr="00083A9C">
        <w:rPr>
          <w:sz w:val="12"/>
          <w:szCs w:val="14"/>
        </w:rPr>
        <w:t xml:space="preserve"> </w:t>
      </w:r>
      <w:r w:rsidRPr="00125758">
        <w:rPr>
          <w:vanish/>
          <w:sz w:val="12"/>
          <w:szCs w:val="14"/>
        </w:rPr>
        <w:t>As</w:t>
      </w:r>
      <w:r w:rsidRPr="00083A9C">
        <w:rPr>
          <w:sz w:val="12"/>
          <w:szCs w:val="14"/>
        </w:rPr>
        <w:t xml:space="preserve"> </w:t>
      </w:r>
      <w:r w:rsidRPr="00125758">
        <w:rPr>
          <w:vanish/>
          <w:sz w:val="12"/>
          <w:szCs w:val="14"/>
        </w:rPr>
        <w:t>I</w:t>
      </w:r>
      <w:r w:rsidRPr="00083A9C">
        <w:rPr>
          <w:sz w:val="12"/>
          <w:szCs w:val="14"/>
        </w:rPr>
        <w:t xml:space="preserve"> </w:t>
      </w:r>
      <w:r w:rsidRPr="00125758">
        <w:rPr>
          <w:vanish/>
          <w:sz w:val="12"/>
          <w:szCs w:val="14"/>
        </w:rPr>
        <w:t>ran</w:t>
      </w:r>
      <w:r w:rsidRPr="00083A9C">
        <w:rPr>
          <w:sz w:val="12"/>
          <w:szCs w:val="14"/>
        </w:rPr>
        <w:t xml:space="preserve"> </w:t>
      </w:r>
      <w:r w:rsidRPr="00125758">
        <w:rPr>
          <w:vanish/>
          <w:sz w:val="12"/>
          <w:szCs w:val="14"/>
        </w:rPr>
        <w:t>to</w:t>
      </w:r>
      <w:r w:rsidRPr="00083A9C">
        <w:rPr>
          <w:sz w:val="12"/>
          <w:szCs w:val="14"/>
        </w:rPr>
        <w:t xml:space="preserve"> </w:t>
      </w:r>
      <w:r w:rsidRPr="00125758">
        <w:rPr>
          <w:vanish/>
          <w:sz w:val="12"/>
          <w:szCs w:val="14"/>
        </w:rPr>
        <w:t>evaluate</w:t>
      </w:r>
      <w:r w:rsidRPr="00083A9C">
        <w:rPr>
          <w:sz w:val="12"/>
          <w:szCs w:val="14"/>
        </w:rPr>
        <w:t xml:space="preserve"> </w:t>
      </w:r>
      <w:r w:rsidRPr="00125758">
        <w:rPr>
          <w:vanish/>
          <w:sz w:val="12"/>
          <w:szCs w:val="14"/>
        </w:rPr>
        <w:t>Windora,</w:t>
      </w:r>
      <w:r w:rsidRPr="00083A9C">
        <w:rPr>
          <w:sz w:val="12"/>
          <w:szCs w:val="14"/>
        </w:rPr>
        <w:t xml:space="preserve"> </w:t>
      </w:r>
      <w:r w:rsidRPr="00125758">
        <w:rPr>
          <w:vanish/>
          <w:sz w:val="12"/>
          <w:szCs w:val="14"/>
        </w:rPr>
        <w:t>I</w:t>
      </w:r>
      <w:r w:rsidRPr="00083A9C">
        <w:rPr>
          <w:sz w:val="12"/>
          <w:szCs w:val="14"/>
        </w:rPr>
        <w:t xml:space="preserve"> </w:t>
      </w:r>
      <w:r w:rsidRPr="00125758">
        <w:rPr>
          <w:vanish/>
          <w:sz w:val="12"/>
          <w:szCs w:val="14"/>
        </w:rPr>
        <w:t>knew</w:t>
      </w:r>
      <w:r w:rsidRPr="00083A9C">
        <w:rPr>
          <w:sz w:val="12"/>
          <w:szCs w:val="14"/>
        </w:rPr>
        <w:t xml:space="preserve"> </w:t>
      </w:r>
      <w:r w:rsidRPr="00125758">
        <w:rPr>
          <w:vanish/>
          <w:sz w:val="12"/>
          <w:szCs w:val="14"/>
        </w:rPr>
        <w:t>that</w:t>
      </w:r>
      <w:r w:rsidRPr="00083A9C">
        <w:rPr>
          <w:sz w:val="12"/>
          <w:szCs w:val="14"/>
        </w:rPr>
        <w:t xml:space="preserve"> </w:t>
      </w:r>
      <w:r w:rsidRPr="00125758">
        <w:rPr>
          <w:vanish/>
          <w:sz w:val="12"/>
          <w:szCs w:val="14"/>
        </w:rPr>
        <w:t>her</w:t>
      </w:r>
      <w:r w:rsidRPr="00083A9C">
        <w:rPr>
          <w:sz w:val="12"/>
          <w:szCs w:val="14"/>
        </w:rPr>
        <w:t xml:space="preserve"> </w:t>
      </w:r>
      <w:r w:rsidRPr="00125758">
        <w:rPr>
          <w:vanish/>
          <w:sz w:val="12"/>
          <w:szCs w:val="14"/>
        </w:rPr>
        <w:t>stroke</w:t>
      </w:r>
      <w:r w:rsidRPr="00083A9C">
        <w:rPr>
          <w:sz w:val="12"/>
          <w:szCs w:val="14"/>
        </w:rPr>
        <w:t xml:space="preserve"> </w:t>
      </w:r>
      <w:r w:rsidRPr="00125758">
        <w:rPr>
          <w:vanish/>
          <w:sz w:val="12"/>
          <w:szCs w:val="14"/>
        </w:rPr>
        <w:t>was</w:t>
      </w:r>
      <w:r w:rsidRPr="00083A9C">
        <w:rPr>
          <w:sz w:val="12"/>
          <w:szCs w:val="14"/>
        </w:rPr>
        <w:t xml:space="preserve"> </w:t>
      </w:r>
      <w:r w:rsidRPr="00125758">
        <w:rPr>
          <w:vanish/>
          <w:sz w:val="12"/>
          <w:szCs w:val="14"/>
        </w:rPr>
        <w:t>caused</w:t>
      </w:r>
      <w:r w:rsidRPr="00083A9C">
        <w:rPr>
          <w:sz w:val="12"/>
          <w:szCs w:val="14"/>
        </w:rPr>
        <w:t xml:space="preserve"> </w:t>
      </w:r>
      <w:r w:rsidRPr="00125758">
        <w:rPr>
          <w:vanish/>
          <w:sz w:val="12"/>
          <w:szCs w:val="14"/>
        </w:rPr>
        <w:t>in</w:t>
      </w:r>
      <w:r w:rsidRPr="00083A9C">
        <w:rPr>
          <w:sz w:val="12"/>
          <w:szCs w:val="14"/>
        </w:rPr>
        <w:t xml:space="preserve"> </w:t>
      </w:r>
      <w:r w:rsidRPr="00125758">
        <w:rPr>
          <w:vanish/>
          <w:sz w:val="12"/>
          <w:szCs w:val="14"/>
        </w:rPr>
        <w:t>part</w:t>
      </w:r>
      <w:r w:rsidRPr="00083A9C">
        <w:rPr>
          <w:sz w:val="12"/>
          <w:szCs w:val="14"/>
        </w:rPr>
        <w:t xml:space="preserve"> </w:t>
      </w:r>
      <w:r w:rsidRPr="00125758">
        <w:rPr>
          <w:vanish/>
          <w:sz w:val="12"/>
          <w:szCs w:val="14"/>
        </w:rPr>
        <w:t>by</w:t>
      </w:r>
      <w:r w:rsidRPr="00083A9C">
        <w:rPr>
          <w:sz w:val="12"/>
          <w:szCs w:val="14"/>
        </w:rPr>
        <w:t xml:space="preserve"> </w:t>
      </w:r>
      <w:r w:rsidRPr="00125758">
        <w:rPr>
          <w:vanish/>
          <w:sz w:val="12"/>
          <w:szCs w:val="14"/>
        </w:rPr>
        <w:t>lifelong</w:t>
      </w:r>
      <w:r w:rsidRPr="00083A9C">
        <w:rPr>
          <w:sz w:val="12"/>
          <w:szCs w:val="14"/>
        </w:rPr>
        <w:t xml:space="preserve"> </w:t>
      </w:r>
      <w:r w:rsidRPr="00125758">
        <w:rPr>
          <w:vanish/>
          <w:sz w:val="12"/>
          <w:szCs w:val="14"/>
        </w:rPr>
        <w:t>exposure</w:t>
      </w:r>
      <w:r w:rsidRPr="00083A9C">
        <w:rPr>
          <w:sz w:val="12"/>
          <w:szCs w:val="14"/>
        </w:rPr>
        <w:t xml:space="preserve"> </w:t>
      </w:r>
      <w:r w:rsidRPr="00125758">
        <w:rPr>
          <w:vanish/>
          <w:sz w:val="12"/>
          <w:szCs w:val="14"/>
        </w:rPr>
        <w:t>to</w:t>
      </w:r>
      <w:r w:rsidRPr="00083A9C">
        <w:rPr>
          <w:sz w:val="12"/>
          <w:szCs w:val="14"/>
        </w:rPr>
        <w:t xml:space="preserve"> </w:t>
      </w:r>
      <w:r w:rsidRPr="00125758">
        <w:rPr>
          <w:vanish/>
          <w:sz w:val="12"/>
          <w:szCs w:val="14"/>
        </w:rPr>
        <w:t>suffering,</w:t>
      </w:r>
      <w:r w:rsidRPr="00083A9C">
        <w:rPr>
          <w:sz w:val="12"/>
          <w:szCs w:val="14"/>
        </w:rPr>
        <w:t xml:space="preserve"> </w:t>
      </w:r>
      <w:r w:rsidRPr="00125758">
        <w:rPr>
          <w:vanish/>
          <w:sz w:val="12"/>
          <w:szCs w:val="14"/>
        </w:rPr>
        <w:t>racism,</w:t>
      </w:r>
      <w:r w:rsidRPr="00083A9C">
        <w:rPr>
          <w:sz w:val="12"/>
          <w:szCs w:val="14"/>
        </w:rPr>
        <w:t xml:space="preserve"> </w:t>
      </w:r>
      <w:r w:rsidRPr="00125758">
        <w:rPr>
          <w:vanish/>
          <w:sz w:val="12"/>
          <w:szCs w:val="14"/>
        </w:rPr>
        <w:t>and</w:t>
      </w:r>
      <w:r w:rsidRPr="00083A9C">
        <w:rPr>
          <w:sz w:val="12"/>
          <w:szCs w:val="14"/>
        </w:rPr>
        <w:t xml:space="preserve"> </w:t>
      </w:r>
      <w:r w:rsidRPr="00125758">
        <w:rPr>
          <w:vanish/>
          <w:sz w:val="12"/>
          <w:szCs w:val="14"/>
        </w:rPr>
        <w:t>economic</w:t>
      </w:r>
      <w:r w:rsidRPr="00083A9C">
        <w:rPr>
          <w:sz w:val="12"/>
          <w:szCs w:val="14"/>
        </w:rPr>
        <w:t xml:space="preserve"> </w:t>
      </w:r>
      <w:r w:rsidRPr="00125758">
        <w:rPr>
          <w:vanish/>
          <w:sz w:val="12"/>
          <w:szCs w:val="14"/>
        </w:rPr>
        <w:t>deprivation.</w:t>
      </w:r>
      <w:r w:rsidRPr="00083A9C">
        <w:rPr>
          <w:sz w:val="12"/>
          <w:szCs w:val="14"/>
        </w:rPr>
        <w:t xml:space="preserve"> </w:t>
      </w:r>
      <w:r w:rsidRPr="00125758">
        <w:rPr>
          <w:vanish/>
          <w:sz w:val="12"/>
          <w:szCs w:val="14"/>
        </w:rPr>
        <w:t>Worse,</w:t>
      </w:r>
      <w:r w:rsidRPr="00083A9C">
        <w:rPr>
          <w:sz w:val="12"/>
          <w:szCs w:val="14"/>
        </w:rPr>
        <w:t xml:space="preserve"> </w:t>
      </w:r>
      <w:r w:rsidRPr="00125758">
        <w:rPr>
          <w:vanish/>
          <w:sz w:val="12"/>
          <w:szCs w:val="14"/>
        </w:rPr>
        <w:t>the</w:t>
      </w:r>
      <w:r w:rsidRPr="00083A9C">
        <w:rPr>
          <w:sz w:val="12"/>
          <w:szCs w:val="14"/>
        </w:rPr>
        <w:t xml:space="preserve"> </w:t>
      </w:r>
      <w:r w:rsidRPr="00125758">
        <w:rPr>
          <w:vanish/>
          <w:sz w:val="12"/>
          <w:szCs w:val="14"/>
        </w:rPr>
        <w:t>poverty</w:t>
      </w:r>
      <w:r w:rsidRPr="00083A9C">
        <w:rPr>
          <w:sz w:val="12"/>
          <w:szCs w:val="14"/>
        </w:rPr>
        <w:t xml:space="preserve"> </w:t>
      </w:r>
      <w:r w:rsidRPr="00125758">
        <w:rPr>
          <w:vanish/>
          <w:sz w:val="12"/>
          <w:szCs w:val="14"/>
        </w:rPr>
        <w:t>of</w:t>
      </w:r>
      <w:r w:rsidRPr="00083A9C">
        <w:rPr>
          <w:sz w:val="12"/>
          <w:szCs w:val="14"/>
        </w:rPr>
        <w:t xml:space="preserve"> </w:t>
      </w:r>
      <w:r w:rsidRPr="00125758">
        <w:rPr>
          <w:vanish/>
          <w:sz w:val="12"/>
          <w:szCs w:val="14"/>
        </w:rPr>
        <w:t>West</w:t>
      </w:r>
      <w:r w:rsidRPr="00083A9C">
        <w:rPr>
          <w:sz w:val="12"/>
          <w:szCs w:val="14"/>
        </w:rPr>
        <w:t xml:space="preserve"> </w:t>
      </w:r>
      <w:r w:rsidRPr="00125758">
        <w:rPr>
          <w:vanish/>
          <w:sz w:val="12"/>
          <w:szCs w:val="14"/>
        </w:rPr>
        <w:t>Humboldt</w:t>
      </w:r>
      <w:r w:rsidRPr="00083A9C">
        <w:rPr>
          <w:sz w:val="12"/>
          <w:szCs w:val="14"/>
        </w:rPr>
        <w:t xml:space="preserve"> </w:t>
      </w:r>
      <w:r w:rsidRPr="00125758">
        <w:rPr>
          <w:vanish/>
          <w:sz w:val="12"/>
          <w:szCs w:val="14"/>
        </w:rPr>
        <w:t>Park</w:t>
      </w:r>
      <w:r w:rsidRPr="00083A9C">
        <w:rPr>
          <w:sz w:val="12"/>
          <w:szCs w:val="14"/>
        </w:rPr>
        <w:t xml:space="preserve"> </w:t>
      </w:r>
      <w:r w:rsidRPr="00125758">
        <w:rPr>
          <w:vanish/>
          <w:sz w:val="12"/>
          <w:szCs w:val="14"/>
        </w:rPr>
        <w:t>that</w:t>
      </w:r>
      <w:r w:rsidRPr="00083A9C">
        <w:rPr>
          <w:sz w:val="12"/>
          <w:szCs w:val="14"/>
        </w:rPr>
        <w:t xml:space="preserve"> </w:t>
      </w:r>
      <w:r w:rsidRPr="00125758">
        <w:rPr>
          <w:vanish/>
          <w:sz w:val="12"/>
          <w:szCs w:val="14"/>
        </w:rPr>
        <w:t>contributed</w:t>
      </w:r>
      <w:r w:rsidRPr="00083A9C">
        <w:rPr>
          <w:sz w:val="12"/>
          <w:szCs w:val="14"/>
        </w:rPr>
        <w:t xml:space="preserve"> </w:t>
      </w:r>
      <w:r w:rsidRPr="00125758">
        <w:rPr>
          <w:vanish/>
          <w:sz w:val="12"/>
          <w:szCs w:val="14"/>
        </w:rPr>
        <w:t>to</w:t>
      </w:r>
      <w:r w:rsidRPr="00083A9C">
        <w:rPr>
          <w:sz w:val="12"/>
          <w:szCs w:val="14"/>
        </w:rPr>
        <w:t xml:space="preserve"> </w:t>
      </w:r>
      <w:r w:rsidRPr="00125758">
        <w:rPr>
          <w:vanish/>
          <w:sz w:val="12"/>
          <w:szCs w:val="14"/>
        </w:rPr>
        <w:t>her</w:t>
      </w:r>
      <w:r w:rsidRPr="00083A9C">
        <w:rPr>
          <w:sz w:val="12"/>
          <w:szCs w:val="14"/>
        </w:rPr>
        <w:t xml:space="preserve"> </w:t>
      </w:r>
      <w:r w:rsidRPr="00125758">
        <w:rPr>
          <w:vanish/>
          <w:sz w:val="12"/>
          <w:szCs w:val="14"/>
        </w:rPr>
        <w:t>illness</w:t>
      </w:r>
      <w:r w:rsidRPr="00083A9C">
        <w:rPr>
          <w:sz w:val="12"/>
          <w:szCs w:val="14"/>
        </w:rPr>
        <w:t xml:space="preserve"> </w:t>
      </w:r>
      <w:r w:rsidRPr="00125758">
        <w:rPr>
          <w:vanish/>
          <w:sz w:val="12"/>
          <w:szCs w:val="14"/>
        </w:rPr>
        <w:t>is</w:t>
      </w:r>
      <w:r w:rsidRPr="00083A9C">
        <w:rPr>
          <w:sz w:val="12"/>
          <w:szCs w:val="14"/>
        </w:rPr>
        <w:t xml:space="preserve"> </w:t>
      </w:r>
      <w:r w:rsidRPr="00125758">
        <w:rPr>
          <w:vanish/>
          <w:sz w:val="12"/>
          <w:szCs w:val="14"/>
        </w:rPr>
        <w:t>directly</w:t>
      </w:r>
      <w:r w:rsidRPr="00083A9C">
        <w:rPr>
          <w:sz w:val="12"/>
          <w:szCs w:val="14"/>
        </w:rPr>
        <w:t xml:space="preserve"> </w:t>
      </w:r>
      <w:r w:rsidRPr="00125758">
        <w:rPr>
          <w:vanish/>
          <w:sz w:val="12"/>
          <w:szCs w:val="14"/>
        </w:rPr>
        <w:t>and</w:t>
      </w:r>
      <w:r w:rsidRPr="00083A9C">
        <w:rPr>
          <w:sz w:val="12"/>
          <w:szCs w:val="14"/>
        </w:rPr>
        <w:t xml:space="preserve"> </w:t>
      </w:r>
      <w:r w:rsidRPr="00125758">
        <w:rPr>
          <w:vanish/>
          <w:sz w:val="12"/>
          <w:szCs w:val="14"/>
        </w:rPr>
        <w:t>inextricably</w:t>
      </w:r>
      <w:r w:rsidRPr="00083A9C">
        <w:rPr>
          <w:sz w:val="12"/>
          <w:szCs w:val="14"/>
        </w:rPr>
        <w:t xml:space="preserve"> </w:t>
      </w:r>
      <w:r w:rsidRPr="00125758">
        <w:rPr>
          <w:vanish/>
          <w:sz w:val="12"/>
          <w:szCs w:val="14"/>
        </w:rPr>
        <w:t>related</w:t>
      </w:r>
      <w:r w:rsidRPr="00083A9C">
        <w:rPr>
          <w:sz w:val="12"/>
          <w:szCs w:val="14"/>
        </w:rPr>
        <w:t xml:space="preserve"> </w:t>
      </w:r>
      <w:r w:rsidRPr="00125758">
        <w:rPr>
          <w:vanish/>
          <w:sz w:val="12"/>
          <w:szCs w:val="14"/>
        </w:rPr>
        <w:t>to</w:t>
      </w:r>
      <w:r w:rsidRPr="00083A9C">
        <w:rPr>
          <w:sz w:val="12"/>
          <w:szCs w:val="14"/>
        </w:rPr>
        <w:t xml:space="preserve"> </w:t>
      </w:r>
      <w:r w:rsidRPr="00125758">
        <w:rPr>
          <w:vanish/>
          <w:sz w:val="12"/>
          <w:szCs w:val="14"/>
        </w:rPr>
        <w:t>the</w:t>
      </w:r>
      <w:r w:rsidRPr="00083A9C">
        <w:rPr>
          <w:sz w:val="12"/>
          <w:szCs w:val="14"/>
        </w:rPr>
        <w:t xml:space="preserve"> </w:t>
      </w:r>
      <w:r w:rsidRPr="00125758">
        <w:rPr>
          <w:vanish/>
          <w:sz w:val="12"/>
          <w:szCs w:val="14"/>
        </w:rPr>
        <w:t>massive</w:t>
      </w:r>
      <w:r w:rsidRPr="00083A9C">
        <w:rPr>
          <w:sz w:val="12"/>
          <w:szCs w:val="14"/>
        </w:rPr>
        <w:t xml:space="preserve"> </w:t>
      </w:r>
      <w:r w:rsidRPr="00125758">
        <w:rPr>
          <w:vanish/>
          <w:sz w:val="12"/>
          <w:szCs w:val="14"/>
        </w:rPr>
        <w:t>concentration</w:t>
      </w:r>
      <w:r w:rsidRPr="00083A9C">
        <w:rPr>
          <w:sz w:val="12"/>
          <w:szCs w:val="14"/>
        </w:rPr>
        <w:t xml:space="preserve"> </w:t>
      </w:r>
      <w:r w:rsidRPr="00125758">
        <w:rPr>
          <w:vanish/>
          <w:sz w:val="12"/>
          <w:szCs w:val="14"/>
        </w:rPr>
        <w:t>of</w:t>
      </w:r>
      <w:r w:rsidRPr="00083A9C">
        <w:rPr>
          <w:sz w:val="12"/>
          <w:szCs w:val="14"/>
        </w:rPr>
        <w:t xml:space="preserve"> </w:t>
      </w:r>
      <w:r w:rsidRPr="00125758">
        <w:rPr>
          <w:vanish/>
          <w:sz w:val="12"/>
          <w:szCs w:val="14"/>
        </w:rPr>
        <w:t>wealth</w:t>
      </w:r>
      <w:r w:rsidRPr="00083A9C">
        <w:rPr>
          <w:sz w:val="12"/>
          <w:szCs w:val="14"/>
        </w:rPr>
        <w:t xml:space="preserve"> </w:t>
      </w:r>
      <w:r w:rsidRPr="00125758">
        <w:rPr>
          <w:vanish/>
          <w:sz w:val="12"/>
          <w:szCs w:val="14"/>
        </w:rPr>
        <w:t>and</w:t>
      </w:r>
      <w:r w:rsidRPr="00083A9C">
        <w:rPr>
          <w:sz w:val="12"/>
          <w:szCs w:val="14"/>
        </w:rPr>
        <w:t xml:space="preserve"> </w:t>
      </w:r>
      <w:r w:rsidRPr="00125758">
        <w:rPr>
          <w:vanish/>
          <w:sz w:val="12"/>
          <w:szCs w:val="14"/>
        </w:rPr>
        <w:t>power</w:t>
      </w:r>
      <w:r w:rsidRPr="00083A9C">
        <w:rPr>
          <w:sz w:val="12"/>
          <w:szCs w:val="14"/>
        </w:rPr>
        <w:t xml:space="preserve"> </w:t>
      </w:r>
      <w:r w:rsidRPr="00125758">
        <w:rPr>
          <w:vanish/>
          <w:sz w:val="12"/>
          <w:szCs w:val="14"/>
        </w:rPr>
        <w:t>in</w:t>
      </w:r>
      <w:r w:rsidRPr="00083A9C">
        <w:rPr>
          <w:sz w:val="12"/>
          <w:szCs w:val="14"/>
        </w:rPr>
        <w:t xml:space="preserve"> </w:t>
      </w:r>
      <w:r w:rsidRPr="00125758">
        <w:rPr>
          <w:vanish/>
          <w:sz w:val="12"/>
          <w:szCs w:val="14"/>
        </w:rPr>
        <w:t>other</w:t>
      </w:r>
      <w:r w:rsidRPr="00083A9C">
        <w:rPr>
          <w:sz w:val="12"/>
          <w:szCs w:val="14"/>
        </w:rPr>
        <w:t xml:space="preserve"> </w:t>
      </w:r>
      <w:r w:rsidRPr="00125758">
        <w:rPr>
          <w:vanish/>
          <w:sz w:val="12"/>
          <w:szCs w:val="14"/>
        </w:rPr>
        <w:t>neighborhoods</w:t>
      </w:r>
      <w:r w:rsidRPr="00083A9C">
        <w:rPr>
          <w:sz w:val="12"/>
          <w:szCs w:val="14"/>
        </w:rPr>
        <w:t xml:space="preserve"> </w:t>
      </w:r>
      <w:r w:rsidRPr="00125758">
        <w:rPr>
          <w:vanish/>
          <w:sz w:val="12"/>
          <w:szCs w:val="14"/>
        </w:rPr>
        <w:t>just</w:t>
      </w:r>
      <w:r w:rsidRPr="00083A9C">
        <w:rPr>
          <w:sz w:val="12"/>
          <w:szCs w:val="14"/>
        </w:rPr>
        <w:t xml:space="preserve"> </w:t>
      </w:r>
      <w:r w:rsidRPr="00125758">
        <w:rPr>
          <w:vanish/>
          <w:sz w:val="12"/>
          <w:szCs w:val="14"/>
        </w:rPr>
        <w:t>miles</w:t>
      </w:r>
      <w:r w:rsidRPr="00083A9C">
        <w:rPr>
          <w:sz w:val="12"/>
          <w:szCs w:val="14"/>
        </w:rPr>
        <w:t xml:space="preserve"> </w:t>
      </w:r>
      <w:r w:rsidRPr="00125758">
        <w:rPr>
          <w:vanish/>
          <w:sz w:val="12"/>
          <w:szCs w:val="14"/>
        </w:rPr>
        <w:t>away</w:t>
      </w:r>
      <w:r w:rsidRPr="00083A9C">
        <w:rPr>
          <w:sz w:val="12"/>
          <w:szCs w:val="14"/>
        </w:rPr>
        <w:t xml:space="preserve"> </w:t>
      </w:r>
      <w:r w:rsidRPr="00125758">
        <w:rPr>
          <w:vanish/>
          <w:sz w:val="12"/>
          <w:szCs w:val="14"/>
        </w:rPr>
        <w:t>in</w:t>
      </w:r>
      <w:r w:rsidRPr="00083A9C">
        <w:rPr>
          <w:sz w:val="12"/>
          <w:szCs w:val="14"/>
        </w:rPr>
        <w:t xml:space="preserve"> </w:t>
      </w:r>
      <w:r w:rsidRPr="00125758">
        <w:rPr>
          <w:vanish/>
          <w:sz w:val="12"/>
          <w:szCs w:val="14"/>
        </w:rPr>
        <w:t>Chicago's</w:t>
      </w:r>
      <w:r w:rsidRPr="00083A9C">
        <w:rPr>
          <w:sz w:val="12"/>
          <w:szCs w:val="14"/>
        </w:rPr>
        <w:t xml:space="preserve"> </w:t>
      </w:r>
      <w:r w:rsidRPr="00125758">
        <w:rPr>
          <w:vanish/>
          <w:sz w:val="12"/>
          <w:szCs w:val="14"/>
        </w:rPr>
        <w:t>Gold</w:t>
      </w:r>
      <w:r w:rsidRPr="00083A9C">
        <w:rPr>
          <w:sz w:val="12"/>
          <w:szCs w:val="14"/>
        </w:rPr>
        <w:t xml:space="preserve"> </w:t>
      </w:r>
      <w:r w:rsidRPr="00125758">
        <w:rPr>
          <w:vanish/>
          <w:sz w:val="12"/>
          <w:szCs w:val="14"/>
        </w:rPr>
        <w:t>Coast</w:t>
      </w:r>
      <w:r w:rsidRPr="00083A9C">
        <w:rPr>
          <w:sz w:val="12"/>
          <w:szCs w:val="14"/>
        </w:rPr>
        <w:t xml:space="preserve"> </w:t>
      </w:r>
      <w:r w:rsidRPr="00125758">
        <w:rPr>
          <w:vanish/>
          <w:sz w:val="12"/>
          <w:szCs w:val="14"/>
        </w:rPr>
        <w:t>and</w:t>
      </w:r>
      <w:r w:rsidRPr="00083A9C">
        <w:rPr>
          <w:sz w:val="12"/>
          <w:szCs w:val="14"/>
        </w:rPr>
        <w:t xml:space="preserve"> </w:t>
      </w:r>
      <w:r w:rsidRPr="00125758">
        <w:rPr>
          <w:vanish/>
          <w:sz w:val="12"/>
          <w:szCs w:val="14"/>
        </w:rPr>
        <w:t>suburbs.</w:t>
      </w:r>
      <w:r w:rsidRPr="00083A9C">
        <w:rPr>
          <w:sz w:val="12"/>
          <w:szCs w:val="14"/>
        </w:rPr>
        <w:t xml:space="preserve"> </w:t>
      </w:r>
      <w:r w:rsidRPr="00125758">
        <w:rPr>
          <w:vanish/>
          <w:sz w:val="12"/>
          <w:szCs w:val="14"/>
        </w:rPr>
        <w:t>That</w:t>
      </w:r>
      <w:r w:rsidRPr="00083A9C">
        <w:rPr>
          <w:sz w:val="12"/>
          <w:szCs w:val="14"/>
        </w:rPr>
        <w:t xml:space="preserve"> </w:t>
      </w:r>
      <w:r w:rsidRPr="00125758">
        <w:rPr>
          <w:vanish/>
          <w:sz w:val="12"/>
          <w:szCs w:val="14"/>
        </w:rPr>
        <w:t>concentration</w:t>
      </w:r>
      <w:r w:rsidRPr="00083A9C">
        <w:rPr>
          <w:sz w:val="12"/>
          <w:szCs w:val="14"/>
        </w:rPr>
        <w:t xml:space="preserve"> </w:t>
      </w:r>
      <w:r w:rsidRPr="00125758">
        <w:rPr>
          <w:vanish/>
          <w:sz w:val="12"/>
          <w:szCs w:val="14"/>
        </w:rPr>
        <w:t>of</w:t>
      </w:r>
      <w:r w:rsidRPr="00083A9C">
        <w:rPr>
          <w:sz w:val="12"/>
          <w:szCs w:val="14"/>
        </w:rPr>
        <w:t xml:space="preserve"> </w:t>
      </w:r>
      <w:r w:rsidRPr="00125758">
        <w:rPr>
          <w:vanish/>
          <w:sz w:val="12"/>
          <w:szCs w:val="14"/>
        </w:rPr>
        <w:t>wealth</w:t>
      </w:r>
      <w:r w:rsidRPr="00083A9C">
        <w:rPr>
          <w:sz w:val="12"/>
          <w:szCs w:val="14"/>
        </w:rPr>
        <w:t xml:space="preserve"> </w:t>
      </w:r>
      <w:r w:rsidRPr="00125758">
        <w:rPr>
          <w:vanish/>
          <w:sz w:val="12"/>
          <w:szCs w:val="14"/>
        </w:rPr>
        <w:t>could</w:t>
      </w:r>
      <w:r w:rsidRPr="00083A9C">
        <w:rPr>
          <w:sz w:val="12"/>
          <w:szCs w:val="14"/>
        </w:rPr>
        <w:t xml:space="preserve"> </w:t>
      </w:r>
      <w:r w:rsidRPr="00125758">
        <w:rPr>
          <w:vanish/>
          <w:sz w:val="12"/>
          <w:szCs w:val="14"/>
        </w:rPr>
        <w:t>not</w:t>
      </w:r>
      <w:r w:rsidRPr="00083A9C">
        <w:rPr>
          <w:sz w:val="12"/>
          <w:szCs w:val="14"/>
        </w:rPr>
        <w:t xml:space="preserve"> </w:t>
      </w:r>
      <w:r w:rsidRPr="00125758">
        <w:rPr>
          <w:vanish/>
          <w:sz w:val="12"/>
          <w:szCs w:val="14"/>
        </w:rPr>
        <w:t>have</w:t>
      </w:r>
      <w:r w:rsidRPr="00083A9C">
        <w:rPr>
          <w:sz w:val="12"/>
          <w:szCs w:val="14"/>
        </w:rPr>
        <w:t xml:space="preserve"> </w:t>
      </w:r>
      <w:r w:rsidRPr="00125758">
        <w:rPr>
          <w:vanish/>
          <w:sz w:val="12"/>
          <w:szCs w:val="14"/>
        </w:rPr>
        <w:t>occurred</w:t>
      </w:r>
      <w:r w:rsidRPr="00083A9C">
        <w:rPr>
          <w:sz w:val="12"/>
          <w:szCs w:val="14"/>
        </w:rPr>
        <w:t xml:space="preserve"> </w:t>
      </w:r>
      <w:r w:rsidRPr="00125758">
        <w:rPr>
          <w:vanish/>
          <w:sz w:val="12"/>
          <w:szCs w:val="14"/>
        </w:rPr>
        <w:t>without</w:t>
      </w:r>
      <w:r w:rsidRPr="00083A9C">
        <w:rPr>
          <w:sz w:val="12"/>
          <w:szCs w:val="14"/>
        </w:rPr>
        <w:t xml:space="preserve"> </w:t>
      </w:r>
      <w:r w:rsidRPr="00125758">
        <w:rPr>
          <w:vanish/>
          <w:sz w:val="12"/>
          <w:szCs w:val="14"/>
        </w:rPr>
        <w:t>laws,</w:t>
      </w:r>
      <w:r w:rsidRPr="00083A9C">
        <w:rPr>
          <w:sz w:val="12"/>
          <w:szCs w:val="14"/>
        </w:rPr>
        <w:t xml:space="preserve"> </w:t>
      </w:r>
      <w:r w:rsidRPr="00125758">
        <w:rPr>
          <w:vanish/>
          <w:sz w:val="12"/>
          <w:szCs w:val="14"/>
        </w:rPr>
        <w:t>policies,</w:t>
      </w:r>
      <w:r w:rsidRPr="00083A9C">
        <w:rPr>
          <w:sz w:val="12"/>
          <w:szCs w:val="14"/>
        </w:rPr>
        <w:t xml:space="preserve"> </w:t>
      </w:r>
      <w:r w:rsidRPr="00125758">
        <w:rPr>
          <w:vanish/>
          <w:sz w:val="12"/>
          <w:szCs w:val="14"/>
        </w:rPr>
        <w:t>and</w:t>
      </w:r>
      <w:r w:rsidRPr="00083A9C">
        <w:rPr>
          <w:sz w:val="12"/>
          <w:szCs w:val="14"/>
        </w:rPr>
        <w:t xml:space="preserve"> </w:t>
      </w:r>
      <w:r w:rsidRPr="00125758">
        <w:rPr>
          <w:vanish/>
          <w:sz w:val="12"/>
          <w:szCs w:val="14"/>
        </w:rPr>
        <w:t>practices</w:t>
      </w:r>
      <w:r w:rsidRPr="00083A9C">
        <w:rPr>
          <w:sz w:val="12"/>
          <w:szCs w:val="14"/>
        </w:rPr>
        <w:t xml:space="preserve"> </w:t>
      </w:r>
      <w:r w:rsidRPr="00125758">
        <w:rPr>
          <w:vanish/>
          <w:sz w:val="12"/>
          <w:szCs w:val="14"/>
        </w:rPr>
        <w:t>that</w:t>
      </w:r>
      <w:r w:rsidRPr="00083A9C">
        <w:rPr>
          <w:sz w:val="12"/>
          <w:szCs w:val="14"/>
        </w:rPr>
        <w:t xml:space="preserve"> </w:t>
      </w:r>
      <w:r w:rsidRPr="00125758">
        <w:rPr>
          <w:vanish/>
          <w:sz w:val="12"/>
          <w:szCs w:val="14"/>
        </w:rPr>
        <w:t>favored</w:t>
      </w:r>
      <w:r w:rsidRPr="00083A9C">
        <w:rPr>
          <w:sz w:val="12"/>
          <w:szCs w:val="14"/>
        </w:rPr>
        <w:t xml:space="preserve"> </w:t>
      </w:r>
      <w:r w:rsidRPr="00125758">
        <w:rPr>
          <w:vanish/>
          <w:sz w:val="12"/>
          <w:szCs w:val="14"/>
        </w:rPr>
        <w:t>some</w:t>
      </w:r>
      <w:r w:rsidRPr="00083A9C">
        <w:rPr>
          <w:sz w:val="12"/>
          <w:szCs w:val="14"/>
        </w:rPr>
        <w:t xml:space="preserve"> </w:t>
      </w:r>
      <w:r w:rsidRPr="00125758">
        <w:rPr>
          <w:vanish/>
          <w:sz w:val="12"/>
          <w:szCs w:val="14"/>
        </w:rPr>
        <w:t>at</w:t>
      </w:r>
      <w:r w:rsidRPr="00083A9C">
        <w:rPr>
          <w:sz w:val="12"/>
          <w:szCs w:val="14"/>
        </w:rPr>
        <w:t xml:space="preserve"> </w:t>
      </w:r>
      <w:r w:rsidRPr="00125758">
        <w:rPr>
          <w:vanish/>
          <w:sz w:val="12"/>
          <w:szCs w:val="14"/>
        </w:rPr>
        <w:t>the</w:t>
      </w:r>
      <w:r w:rsidRPr="00083A9C">
        <w:rPr>
          <w:sz w:val="12"/>
          <w:szCs w:val="14"/>
        </w:rPr>
        <w:t xml:space="preserve"> </w:t>
      </w:r>
      <w:r w:rsidRPr="00125758">
        <w:rPr>
          <w:vanish/>
          <w:sz w:val="12"/>
          <w:szCs w:val="14"/>
        </w:rPr>
        <w:t>expense</w:t>
      </w:r>
      <w:r w:rsidRPr="00083A9C">
        <w:rPr>
          <w:sz w:val="12"/>
          <w:szCs w:val="14"/>
        </w:rPr>
        <w:t xml:space="preserve"> </w:t>
      </w:r>
      <w:r w:rsidRPr="00125758">
        <w:rPr>
          <w:vanish/>
          <w:sz w:val="12"/>
          <w:szCs w:val="14"/>
        </w:rPr>
        <w:t>of</w:t>
      </w:r>
      <w:r w:rsidRPr="00083A9C">
        <w:rPr>
          <w:sz w:val="12"/>
          <w:szCs w:val="14"/>
        </w:rPr>
        <w:t xml:space="preserve"> </w:t>
      </w:r>
      <w:r w:rsidRPr="00125758">
        <w:rPr>
          <w:vanish/>
          <w:sz w:val="12"/>
          <w:szCs w:val="14"/>
        </w:rPr>
        <w:t>others.</w:t>
      </w:r>
      <w:r w:rsidRPr="00083A9C">
        <w:rPr>
          <w:sz w:val="12"/>
          <w:szCs w:val="14"/>
        </w:rPr>
        <w:t xml:space="preserve"> </w:t>
      </w:r>
      <w:r w:rsidRPr="00125758">
        <w:rPr>
          <w:vanish/>
          <w:sz w:val="12"/>
          <w:szCs w:val="14"/>
        </w:rPr>
        <w:t>Those</w:t>
      </w:r>
      <w:r w:rsidRPr="00083A9C">
        <w:rPr>
          <w:sz w:val="12"/>
          <w:szCs w:val="14"/>
        </w:rPr>
        <w:t xml:space="preserve"> </w:t>
      </w:r>
      <w:r w:rsidRPr="00125758">
        <w:rPr>
          <w:vanish/>
          <w:sz w:val="12"/>
          <w:szCs w:val="14"/>
        </w:rPr>
        <w:t>laws,</w:t>
      </w:r>
      <w:r w:rsidRPr="00083A9C">
        <w:rPr>
          <w:sz w:val="12"/>
          <w:szCs w:val="14"/>
        </w:rPr>
        <w:t xml:space="preserve"> </w:t>
      </w:r>
      <w:r w:rsidRPr="00125758">
        <w:rPr>
          <w:vanish/>
          <w:sz w:val="12"/>
          <w:szCs w:val="14"/>
        </w:rPr>
        <w:t>policies,</w:t>
      </w:r>
      <w:r w:rsidRPr="00083A9C">
        <w:rPr>
          <w:sz w:val="12"/>
          <w:szCs w:val="14"/>
        </w:rPr>
        <w:t xml:space="preserve"> </w:t>
      </w:r>
      <w:r w:rsidRPr="00125758">
        <w:rPr>
          <w:vanish/>
          <w:sz w:val="12"/>
          <w:szCs w:val="14"/>
        </w:rPr>
        <w:t>and</w:t>
      </w:r>
      <w:r w:rsidRPr="00083A9C">
        <w:rPr>
          <w:sz w:val="12"/>
          <w:szCs w:val="14"/>
        </w:rPr>
        <w:t xml:space="preserve"> </w:t>
      </w:r>
      <w:r w:rsidRPr="00125758">
        <w:rPr>
          <w:vanish/>
          <w:sz w:val="12"/>
          <w:szCs w:val="14"/>
        </w:rPr>
        <w:t>practices</w:t>
      </w:r>
      <w:r w:rsidRPr="00083A9C">
        <w:rPr>
          <w:sz w:val="12"/>
          <w:szCs w:val="14"/>
        </w:rPr>
        <w:t xml:space="preserve"> </w:t>
      </w:r>
      <w:r w:rsidRPr="00125758">
        <w:rPr>
          <w:vanish/>
          <w:sz w:val="12"/>
          <w:szCs w:val="14"/>
        </w:rPr>
        <w:t>could</w:t>
      </w:r>
      <w:r w:rsidRPr="00083A9C">
        <w:rPr>
          <w:sz w:val="12"/>
          <w:szCs w:val="14"/>
        </w:rPr>
        <w:t xml:space="preserve"> </w:t>
      </w:r>
      <w:r w:rsidRPr="00125758">
        <w:rPr>
          <w:vanish/>
          <w:sz w:val="12"/>
          <w:szCs w:val="14"/>
        </w:rPr>
        <w:t>not</w:t>
      </w:r>
      <w:r w:rsidRPr="00083A9C">
        <w:rPr>
          <w:sz w:val="12"/>
          <w:szCs w:val="14"/>
        </w:rPr>
        <w:t xml:space="preserve"> </w:t>
      </w:r>
      <w:r w:rsidRPr="00125758">
        <w:rPr>
          <w:vanish/>
          <w:sz w:val="12"/>
          <w:szCs w:val="14"/>
        </w:rPr>
        <w:t>have</w:t>
      </w:r>
      <w:r w:rsidRPr="00083A9C">
        <w:rPr>
          <w:sz w:val="12"/>
          <w:szCs w:val="14"/>
        </w:rPr>
        <w:t xml:space="preserve"> </w:t>
      </w:r>
      <w:r w:rsidRPr="00125758">
        <w:rPr>
          <w:vanish/>
          <w:sz w:val="12"/>
          <w:szCs w:val="14"/>
        </w:rPr>
        <w:t>been</w:t>
      </w:r>
      <w:r w:rsidRPr="00083A9C">
        <w:rPr>
          <w:sz w:val="12"/>
          <w:szCs w:val="14"/>
        </w:rPr>
        <w:t xml:space="preserve"> </w:t>
      </w:r>
      <w:r w:rsidRPr="00125758">
        <w:rPr>
          <w:vanish/>
          <w:sz w:val="12"/>
          <w:szCs w:val="14"/>
        </w:rPr>
        <w:t>passed</w:t>
      </w:r>
      <w:r w:rsidRPr="00083A9C">
        <w:rPr>
          <w:sz w:val="12"/>
          <w:szCs w:val="14"/>
        </w:rPr>
        <w:t xml:space="preserve"> </w:t>
      </w:r>
      <w:r w:rsidRPr="00125758">
        <w:rPr>
          <w:vanish/>
          <w:sz w:val="12"/>
          <w:szCs w:val="14"/>
        </w:rPr>
        <w:t>or</w:t>
      </w:r>
      <w:r w:rsidRPr="00083A9C">
        <w:rPr>
          <w:sz w:val="12"/>
          <w:szCs w:val="14"/>
        </w:rPr>
        <w:t xml:space="preserve"> </w:t>
      </w:r>
      <w:r w:rsidRPr="00125758">
        <w:rPr>
          <w:vanish/>
          <w:sz w:val="12"/>
          <w:szCs w:val="14"/>
        </w:rPr>
        <w:t>enforced</w:t>
      </w:r>
      <w:r w:rsidRPr="00083A9C">
        <w:rPr>
          <w:sz w:val="12"/>
          <w:szCs w:val="14"/>
        </w:rPr>
        <w:t xml:space="preserve"> </w:t>
      </w:r>
      <w:r w:rsidRPr="00125758">
        <w:rPr>
          <w:vanish/>
          <w:sz w:val="12"/>
          <w:szCs w:val="14"/>
        </w:rPr>
        <w:t>if</w:t>
      </w:r>
      <w:r w:rsidRPr="00083A9C">
        <w:rPr>
          <w:sz w:val="12"/>
          <w:szCs w:val="14"/>
        </w:rPr>
        <w:t xml:space="preserve"> </w:t>
      </w:r>
      <w:r w:rsidRPr="00125758">
        <w:rPr>
          <w:vanish/>
          <w:sz w:val="12"/>
          <w:szCs w:val="14"/>
        </w:rPr>
        <w:t>access</w:t>
      </w:r>
      <w:r w:rsidRPr="00083A9C">
        <w:rPr>
          <w:sz w:val="12"/>
          <w:szCs w:val="14"/>
        </w:rPr>
        <w:t xml:space="preserve"> </w:t>
      </w:r>
      <w:r w:rsidRPr="00125758">
        <w:rPr>
          <w:vanish/>
          <w:sz w:val="12"/>
          <w:szCs w:val="14"/>
        </w:rPr>
        <w:t>to</w:t>
      </w:r>
      <w:r w:rsidRPr="00083A9C">
        <w:rPr>
          <w:sz w:val="12"/>
          <w:szCs w:val="14"/>
        </w:rPr>
        <w:t xml:space="preserve"> </w:t>
      </w:r>
      <w:r w:rsidRPr="00125758">
        <w:rPr>
          <w:vanish/>
          <w:sz w:val="12"/>
          <w:szCs w:val="14"/>
        </w:rPr>
        <w:t>political</w:t>
      </w:r>
      <w:r w:rsidRPr="00083A9C">
        <w:rPr>
          <w:sz w:val="12"/>
          <w:szCs w:val="14"/>
        </w:rPr>
        <w:t xml:space="preserve"> </w:t>
      </w:r>
      <w:r w:rsidRPr="00125758">
        <w:rPr>
          <w:vanish/>
          <w:sz w:val="12"/>
          <w:szCs w:val="14"/>
        </w:rPr>
        <w:t>and</w:t>
      </w:r>
      <w:r w:rsidRPr="00083A9C">
        <w:rPr>
          <w:sz w:val="12"/>
          <w:szCs w:val="14"/>
        </w:rPr>
        <w:t xml:space="preserve"> </w:t>
      </w:r>
      <w:r w:rsidRPr="00125758">
        <w:rPr>
          <w:vanish/>
          <w:sz w:val="12"/>
          <w:szCs w:val="14"/>
        </w:rPr>
        <w:t>economic</w:t>
      </w:r>
      <w:r w:rsidRPr="00083A9C">
        <w:rPr>
          <w:sz w:val="12"/>
          <w:szCs w:val="14"/>
        </w:rPr>
        <w:t xml:space="preserve"> </w:t>
      </w:r>
      <w:r w:rsidRPr="00125758">
        <w:rPr>
          <w:vanish/>
          <w:sz w:val="12"/>
          <w:szCs w:val="14"/>
        </w:rPr>
        <w:t>power</w:t>
      </w:r>
      <w:r w:rsidRPr="00083A9C">
        <w:rPr>
          <w:sz w:val="12"/>
          <w:szCs w:val="14"/>
        </w:rPr>
        <w:t xml:space="preserve"> </w:t>
      </w:r>
      <w:r w:rsidRPr="00125758">
        <w:rPr>
          <w:vanish/>
          <w:sz w:val="12"/>
          <w:szCs w:val="14"/>
        </w:rPr>
        <w:t>had</w:t>
      </w:r>
      <w:r w:rsidRPr="00083A9C">
        <w:rPr>
          <w:sz w:val="12"/>
          <w:szCs w:val="14"/>
        </w:rPr>
        <w:t xml:space="preserve"> </w:t>
      </w:r>
      <w:r w:rsidRPr="00125758">
        <w:rPr>
          <w:vanish/>
          <w:sz w:val="12"/>
          <w:szCs w:val="14"/>
        </w:rPr>
        <w:t>not</w:t>
      </w:r>
      <w:r w:rsidRPr="00083A9C">
        <w:rPr>
          <w:sz w:val="12"/>
          <w:szCs w:val="14"/>
        </w:rPr>
        <w:t xml:space="preserve"> </w:t>
      </w:r>
      <w:r w:rsidRPr="00125758">
        <w:rPr>
          <w:vanish/>
          <w:sz w:val="12"/>
          <w:szCs w:val="14"/>
        </w:rPr>
        <w:t>been</w:t>
      </w:r>
      <w:r w:rsidRPr="00083A9C">
        <w:rPr>
          <w:sz w:val="12"/>
          <w:szCs w:val="14"/>
        </w:rPr>
        <w:t xml:space="preserve"> </w:t>
      </w:r>
      <w:r w:rsidRPr="00125758">
        <w:rPr>
          <w:vanish/>
          <w:sz w:val="12"/>
          <w:szCs w:val="14"/>
        </w:rPr>
        <w:t>concentrated</w:t>
      </w:r>
      <w:r w:rsidRPr="00083A9C">
        <w:rPr>
          <w:sz w:val="12"/>
          <w:szCs w:val="14"/>
        </w:rPr>
        <w:t xml:space="preserve"> </w:t>
      </w:r>
      <w:r w:rsidRPr="00125758">
        <w:rPr>
          <w:vanish/>
          <w:sz w:val="12"/>
          <w:szCs w:val="14"/>
        </w:rPr>
        <w:t>in</w:t>
      </w:r>
      <w:r w:rsidRPr="00083A9C">
        <w:rPr>
          <w:sz w:val="12"/>
          <w:szCs w:val="14"/>
        </w:rPr>
        <w:t xml:space="preserve"> </w:t>
      </w:r>
      <w:r w:rsidRPr="00125758">
        <w:rPr>
          <w:vanish/>
          <w:sz w:val="12"/>
          <w:szCs w:val="14"/>
        </w:rPr>
        <w:t>the</w:t>
      </w:r>
      <w:r w:rsidRPr="00083A9C">
        <w:rPr>
          <w:sz w:val="12"/>
          <w:szCs w:val="14"/>
        </w:rPr>
        <w:t xml:space="preserve"> </w:t>
      </w:r>
      <w:r w:rsidRPr="00125758">
        <w:rPr>
          <w:vanish/>
          <w:sz w:val="12"/>
          <w:szCs w:val="14"/>
        </w:rPr>
        <w:t>hands</w:t>
      </w:r>
      <w:r w:rsidRPr="00083A9C">
        <w:rPr>
          <w:sz w:val="12"/>
          <w:szCs w:val="14"/>
        </w:rPr>
        <w:t xml:space="preserve"> </w:t>
      </w:r>
      <w:r w:rsidRPr="00125758">
        <w:rPr>
          <w:vanish/>
          <w:sz w:val="12"/>
          <w:szCs w:val="14"/>
        </w:rPr>
        <w:t>of</w:t>
      </w:r>
      <w:r w:rsidRPr="00083A9C">
        <w:rPr>
          <w:sz w:val="12"/>
          <w:szCs w:val="14"/>
        </w:rPr>
        <w:t xml:space="preserve"> </w:t>
      </w:r>
      <w:r w:rsidRPr="00125758">
        <w:rPr>
          <w:vanish/>
          <w:sz w:val="12"/>
          <w:szCs w:val="14"/>
        </w:rPr>
        <w:t>a</w:t>
      </w:r>
      <w:r w:rsidRPr="00083A9C">
        <w:rPr>
          <w:sz w:val="12"/>
          <w:szCs w:val="14"/>
        </w:rPr>
        <w:t xml:space="preserve"> </w:t>
      </w:r>
      <w:r w:rsidRPr="00125758">
        <w:rPr>
          <w:vanish/>
          <w:sz w:val="12"/>
          <w:szCs w:val="14"/>
        </w:rPr>
        <w:t>few.</w:t>
      </w:r>
      <w:r w:rsidRPr="00083A9C">
        <w:rPr>
          <w:sz w:val="12"/>
          <w:szCs w:val="14"/>
        </w:rPr>
        <w:t xml:space="preserve"> </w:t>
      </w:r>
      <w:r w:rsidRPr="00125758">
        <w:rPr>
          <w:vanish/>
          <w:sz w:val="12"/>
          <w:szCs w:val="14"/>
        </w:rPr>
        <w:t>Yet</w:t>
      </w:r>
      <w:r w:rsidRPr="00083A9C">
        <w:rPr>
          <w:sz w:val="12"/>
          <w:szCs w:val="14"/>
        </w:rPr>
        <w:t xml:space="preserve"> </w:t>
      </w:r>
      <w:r w:rsidRPr="00125758">
        <w:rPr>
          <w:vanish/>
          <w:sz w:val="12"/>
          <w:szCs w:val="14"/>
        </w:rPr>
        <w:t>these</w:t>
      </w:r>
      <w:r w:rsidRPr="00083A9C">
        <w:rPr>
          <w:sz w:val="12"/>
          <w:szCs w:val="14"/>
        </w:rPr>
        <w:t xml:space="preserve"> </w:t>
      </w:r>
      <w:r w:rsidRPr="00125758">
        <w:rPr>
          <w:vanish/>
          <w:sz w:val="12"/>
          <w:szCs w:val="14"/>
        </w:rPr>
        <w:t>political</w:t>
      </w:r>
      <w:r w:rsidRPr="00083A9C">
        <w:rPr>
          <w:sz w:val="12"/>
          <w:szCs w:val="14"/>
        </w:rPr>
        <w:t xml:space="preserve"> </w:t>
      </w:r>
      <w:r w:rsidRPr="00125758">
        <w:rPr>
          <w:vanish/>
          <w:sz w:val="12"/>
          <w:szCs w:val="14"/>
        </w:rPr>
        <w:t>and</w:t>
      </w:r>
      <w:r w:rsidRPr="00083A9C">
        <w:rPr>
          <w:sz w:val="12"/>
          <w:szCs w:val="14"/>
        </w:rPr>
        <w:t xml:space="preserve"> </w:t>
      </w:r>
      <w:r w:rsidRPr="00125758">
        <w:rPr>
          <w:vanish/>
          <w:sz w:val="12"/>
          <w:szCs w:val="14"/>
        </w:rPr>
        <w:t>economic</w:t>
      </w:r>
      <w:r w:rsidRPr="00083A9C">
        <w:rPr>
          <w:sz w:val="12"/>
          <w:szCs w:val="14"/>
        </w:rPr>
        <w:t xml:space="preserve"> </w:t>
      </w:r>
      <w:r w:rsidRPr="00125758">
        <w:rPr>
          <w:vanish/>
          <w:sz w:val="12"/>
          <w:szCs w:val="14"/>
        </w:rPr>
        <w:t>structures</w:t>
      </w:r>
      <w:r w:rsidRPr="00083A9C">
        <w:rPr>
          <w:sz w:val="12"/>
          <w:szCs w:val="14"/>
        </w:rPr>
        <w:t xml:space="preserve"> </w:t>
      </w:r>
      <w:r w:rsidRPr="00125758">
        <w:rPr>
          <w:vanish/>
          <w:sz w:val="12"/>
          <w:szCs w:val="14"/>
        </w:rPr>
        <w:t>have</w:t>
      </w:r>
      <w:r w:rsidRPr="00083A9C">
        <w:rPr>
          <w:sz w:val="12"/>
          <w:szCs w:val="14"/>
        </w:rPr>
        <w:t xml:space="preserve"> </w:t>
      </w:r>
      <w:r w:rsidRPr="00125758">
        <w:rPr>
          <w:vanish/>
          <w:sz w:val="12"/>
          <w:szCs w:val="14"/>
        </w:rPr>
        <w:t>become</w:t>
      </w:r>
      <w:r w:rsidRPr="00083A9C">
        <w:rPr>
          <w:sz w:val="12"/>
          <w:szCs w:val="14"/>
        </w:rPr>
        <w:t xml:space="preserve"> </w:t>
      </w:r>
      <w:r w:rsidRPr="00125758">
        <w:rPr>
          <w:vanish/>
          <w:sz w:val="12"/>
          <w:szCs w:val="14"/>
        </w:rPr>
        <w:t>so</w:t>
      </w:r>
      <w:r w:rsidRPr="00083A9C">
        <w:rPr>
          <w:sz w:val="12"/>
          <w:szCs w:val="14"/>
        </w:rPr>
        <w:t xml:space="preserve"> </w:t>
      </w:r>
      <w:r w:rsidRPr="00125758">
        <w:rPr>
          <w:vanish/>
          <w:sz w:val="12"/>
          <w:szCs w:val="14"/>
        </w:rPr>
        <w:t>firmly</w:t>
      </w:r>
      <w:r w:rsidRPr="00083A9C">
        <w:rPr>
          <w:sz w:val="12"/>
          <w:szCs w:val="14"/>
        </w:rPr>
        <w:t xml:space="preserve"> </w:t>
      </w:r>
      <w:r w:rsidRPr="00125758">
        <w:rPr>
          <w:vanish/>
          <w:sz w:val="12"/>
          <w:szCs w:val="14"/>
        </w:rPr>
        <w:t>entrenched</w:t>
      </w:r>
      <w:r w:rsidRPr="00083A9C">
        <w:rPr>
          <w:sz w:val="12"/>
          <w:szCs w:val="14"/>
        </w:rPr>
        <w:t xml:space="preserve"> </w:t>
      </w:r>
      <w:r w:rsidRPr="00125758">
        <w:rPr>
          <w:vanish/>
          <w:sz w:val="12"/>
          <w:szCs w:val="14"/>
        </w:rPr>
        <w:t>(in</w:t>
      </w:r>
      <w:r w:rsidRPr="00083A9C">
        <w:rPr>
          <w:sz w:val="12"/>
          <w:szCs w:val="14"/>
        </w:rPr>
        <w:t xml:space="preserve"> </w:t>
      </w:r>
      <w:r w:rsidRPr="00125758">
        <w:rPr>
          <w:vanish/>
          <w:sz w:val="12"/>
          <w:szCs w:val="14"/>
        </w:rPr>
        <w:t>habits,</w:t>
      </w:r>
      <w:r w:rsidRPr="00083A9C">
        <w:rPr>
          <w:sz w:val="12"/>
          <w:szCs w:val="14"/>
        </w:rPr>
        <w:t xml:space="preserve"> </w:t>
      </w:r>
      <w:r w:rsidRPr="00125758">
        <w:rPr>
          <w:vanish/>
          <w:sz w:val="12"/>
          <w:szCs w:val="14"/>
        </w:rPr>
        <w:t>social</w:t>
      </w:r>
      <w:r w:rsidRPr="00083A9C">
        <w:rPr>
          <w:sz w:val="12"/>
          <w:szCs w:val="14"/>
        </w:rPr>
        <w:t xml:space="preserve"> </w:t>
      </w:r>
      <w:r w:rsidRPr="00125758">
        <w:rPr>
          <w:vanish/>
          <w:sz w:val="12"/>
          <w:szCs w:val="14"/>
        </w:rPr>
        <w:t>relations,</w:t>
      </w:r>
      <w:r w:rsidRPr="00083A9C">
        <w:rPr>
          <w:sz w:val="12"/>
          <w:szCs w:val="14"/>
        </w:rPr>
        <w:t xml:space="preserve"> </w:t>
      </w:r>
      <w:r w:rsidRPr="00125758">
        <w:rPr>
          <w:vanish/>
          <w:sz w:val="12"/>
          <w:szCs w:val="14"/>
        </w:rPr>
        <w:t>economic</w:t>
      </w:r>
      <w:r w:rsidRPr="00083A9C">
        <w:rPr>
          <w:sz w:val="12"/>
          <w:szCs w:val="14"/>
        </w:rPr>
        <w:t xml:space="preserve"> </w:t>
      </w:r>
      <w:r w:rsidRPr="00125758">
        <w:rPr>
          <w:vanish/>
          <w:sz w:val="12"/>
          <w:szCs w:val="14"/>
        </w:rPr>
        <w:t>arrangements,</w:t>
      </w:r>
      <w:r w:rsidRPr="00083A9C">
        <w:rPr>
          <w:sz w:val="12"/>
          <w:szCs w:val="14"/>
        </w:rPr>
        <w:t xml:space="preserve"> </w:t>
      </w:r>
      <w:r w:rsidRPr="00125758">
        <w:rPr>
          <w:vanish/>
          <w:sz w:val="12"/>
          <w:szCs w:val="14"/>
        </w:rPr>
        <w:t>institutional</w:t>
      </w:r>
      <w:r w:rsidRPr="00083A9C">
        <w:rPr>
          <w:sz w:val="12"/>
          <w:szCs w:val="14"/>
        </w:rPr>
        <w:t xml:space="preserve"> </w:t>
      </w:r>
      <w:r w:rsidRPr="00125758">
        <w:rPr>
          <w:vanish/>
          <w:sz w:val="12"/>
          <w:szCs w:val="14"/>
        </w:rPr>
        <w:t>practices,</w:t>
      </w:r>
      <w:r w:rsidRPr="00083A9C">
        <w:rPr>
          <w:sz w:val="12"/>
          <w:szCs w:val="14"/>
        </w:rPr>
        <w:t xml:space="preserve"> </w:t>
      </w:r>
      <w:r w:rsidRPr="00125758">
        <w:rPr>
          <w:vanish/>
          <w:sz w:val="12"/>
          <w:szCs w:val="14"/>
        </w:rPr>
        <w:t>law,</w:t>
      </w:r>
      <w:r w:rsidRPr="00083A9C">
        <w:rPr>
          <w:sz w:val="12"/>
          <w:szCs w:val="14"/>
        </w:rPr>
        <w:t xml:space="preserve"> </w:t>
      </w:r>
      <w:r w:rsidRPr="00125758">
        <w:rPr>
          <w:vanish/>
          <w:sz w:val="12"/>
          <w:szCs w:val="14"/>
        </w:rPr>
        <w:t>and</w:t>
      </w:r>
      <w:r w:rsidRPr="00083A9C">
        <w:rPr>
          <w:sz w:val="12"/>
          <w:szCs w:val="14"/>
        </w:rPr>
        <w:t xml:space="preserve"> </w:t>
      </w:r>
      <w:r w:rsidRPr="00125758">
        <w:rPr>
          <w:vanish/>
          <w:sz w:val="12"/>
          <w:szCs w:val="14"/>
        </w:rPr>
        <w:t>policy)</w:t>
      </w:r>
      <w:r w:rsidRPr="00083A9C">
        <w:rPr>
          <w:sz w:val="12"/>
          <w:szCs w:val="14"/>
        </w:rPr>
        <w:t xml:space="preserve"> </w:t>
      </w:r>
      <w:r w:rsidRPr="00125758">
        <w:rPr>
          <w:vanish/>
          <w:sz w:val="12"/>
          <w:szCs w:val="14"/>
        </w:rPr>
        <w:t>that</w:t>
      </w:r>
      <w:r w:rsidRPr="00083A9C">
        <w:rPr>
          <w:sz w:val="12"/>
          <w:szCs w:val="14"/>
        </w:rPr>
        <w:t xml:space="preserve"> </w:t>
      </w:r>
      <w:r w:rsidRPr="00125758">
        <w:rPr>
          <w:vanish/>
          <w:sz w:val="12"/>
          <w:szCs w:val="14"/>
        </w:rPr>
        <w:t>they</w:t>
      </w:r>
      <w:r w:rsidRPr="00083A9C">
        <w:rPr>
          <w:sz w:val="12"/>
          <w:szCs w:val="14"/>
        </w:rPr>
        <w:t xml:space="preserve"> </w:t>
      </w:r>
      <w:r w:rsidRPr="00125758">
        <w:rPr>
          <w:vanish/>
          <w:sz w:val="12"/>
          <w:szCs w:val="14"/>
        </w:rPr>
        <w:t>have</w:t>
      </w:r>
      <w:r w:rsidRPr="00083A9C">
        <w:rPr>
          <w:sz w:val="12"/>
          <w:szCs w:val="14"/>
        </w:rPr>
        <w:t xml:space="preserve"> </w:t>
      </w:r>
      <w:r w:rsidRPr="00125758">
        <w:rPr>
          <w:vanish/>
          <w:sz w:val="12"/>
          <w:szCs w:val="14"/>
        </w:rPr>
        <w:t>become</w:t>
      </w:r>
      <w:r w:rsidRPr="00083A9C">
        <w:rPr>
          <w:sz w:val="12"/>
          <w:szCs w:val="14"/>
        </w:rPr>
        <w:t xml:space="preserve"> </w:t>
      </w:r>
      <w:r w:rsidRPr="00125758">
        <w:rPr>
          <w:vanish/>
          <w:sz w:val="12"/>
          <w:szCs w:val="14"/>
        </w:rPr>
        <w:t>part</w:t>
      </w:r>
      <w:r w:rsidRPr="00083A9C">
        <w:rPr>
          <w:sz w:val="12"/>
          <w:szCs w:val="14"/>
        </w:rPr>
        <w:t xml:space="preserve"> </w:t>
      </w:r>
      <w:r w:rsidRPr="00125758">
        <w:rPr>
          <w:vanish/>
          <w:sz w:val="12"/>
          <w:szCs w:val="14"/>
        </w:rPr>
        <w:t>of</w:t>
      </w:r>
      <w:r w:rsidRPr="00083A9C">
        <w:rPr>
          <w:sz w:val="12"/>
          <w:szCs w:val="14"/>
        </w:rPr>
        <w:t xml:space="preserve"> </w:t>
      </w:r>
      <w:r w:rsidRPr="00125758">
        <w:rPr>
          <w:vanish/>
          <w:sz w:val="12"/>
          <w:szCs w:val="14"/>
        </w:rPr>
        <w:t>the</w:t>
      </w:r>
      <w:r w:rsidRPr="00083A9C">
        <w:rPr>
          <w:sz w:val="12"/>
          <w:szCs w:val="14"/>
        </w:rPr>
        <w:t xml:space="preserve"> </w:t>
      </w:r>
      <w:r w:rsidRPr="00125758">
        <w:rPr>
          <w:vanish/>
          <w:sz w:val="12"/>
          <w:szCs w:val="14"/>
        </w:rPr>
        <w:t>matrix</w:t>
      </w:r>
      <w:r w:rsidRPr="00083A9C">
        <w:rPr>
          <w:sz w:val="12"/>
          <w:szCs w:val="14"/>
        </w:rPr>
        <w:t xml:space="preserve"> </w:t>
      </w:r>
      <w:r w:rsidRPr="00125758">
        <w:rPr>
          <w:vanish/>
          <w:sz w:val="12"/>
          <w:szCs w:val="14"/>
        </w:rPr>
        <w:t>of</w:t>
      </w:r>
      <w:r w:rsidRPr="00083A9C">
        <w:rPr>
          <w:sz w:val="12"/>
          <w:szCs w:val="14"/>
        </w:rPr>
        <w:t xml:space="preserve"> </w:t>
      </w:r>
      <w:r w:rsidRPr="00125758">
        <w:rPr>
          <w:vanish/>
          <w:sz w:val="12"/>
          <w:szCs w:val="14"/>
        </w:rPr>
        <w:t>American</w:t>
      </w:r>
      <w:r w:rsidRPr="00083A9C">
        <w:rPr>
          <w:sz w:val="12"/>
          <w:szCs w:val="14"/>
        </w:rPr>
        <w:t xml:space="preserve"> </w:t>
      </w:r>
      <w:r w:rsidRPr="00125758">
        <w:rPr>
          <w:vanish/>
          <w:sz w:val="12"/>
          <w:szCs w:val="14"/>
        </w:rPr>
        <w:t>society.</w:t>
      </w:r>
      <w:r w:rsidRPr="00083A9C">
        <w:rPr>
          <w:sz w:val="12"/>
          <w:szCs w:val="14"/>
        </w:rPr>
        <w:t xml:space="preserve"> </w:t>
      </w:r>
      <w:r w:rsidRPr="00125758">
        <w:rPr>
          <w:vanish/>
          <w:sz w:val="12"/>
          <w:szCs w:val="14"/>
        </w:rPr>
        <w:t>The</w:t>
      </w:r>
      <w:r w:rsidRPr="00083A9C">
        <w:rPr>
          <w:sz w:val="12"/>
          <w:szCs w:val="14"/>
        </w:rPr>
        <w:t xml:space="preserve"> </w:t>
      </w:r>
      <w:r w:rsidRPr="00125758">
        <w:rPr>
          <w:vanish/>
          <w:sz w:val="12"/>
          <w:szCs w:val="14"/>
        </w:rPr>
        <w:t>rules</w:t>
      </w:r>
      <w:r w:rsidRPr="00083A9C">
        <w:rPr>
          <w:sz w:val="12"/>
          <w:szCs w:val="14"/>
        </w:rPr>
        <w:t xml:space="preserve"> </w:t>
      </w:r>
      <w:r w:rsidRPr="00125758">
        <w:rPr>
          <w:vanish/>
          <w:sz w:val="12"/>
          <w:szCs w:val="14"/>
        </w:rPr>
        <w:t>that</w:t>
      </w:r>
      <w:r w:rsidRPr="00083A9C">
        <w:rPr>
          <w:sz w:val="12"/>
          <w:szCs w:val="14"/>
        </w:rPr>
        <w:t xml:space="preserve"> </w:t>
      </w:r>
      <w:r w:rsidRPr="00125758">
        <w:rPr>
          <w:vanish/>
          <w:sz w:val="12"/>
          <w:szCs w:val="14"/>
        </w:rPr>
        <w:t>govern</w:t>
      </w:r>
      <w:r w:rsidRPr="00083A9C">
        <w:rPr>
          <w:sz w:val="12"/>
          <w:szCs w:val="14"/>
        </w:rPr>
        <w:t xml:space="preserve"> </w:t>
      </w:r>
      <w:r w:rsidRPr="00125758">
        <w:rPr>
          <w:vanish/>
          <w:sz w:val="12"/>
          <w:szCs w:val="14"/>
        </w:rPr>
        <w:t>day-to-day</w:t>
      </w:r>
      <w:r w:rsidRPr="00083A9C">
        <w:rPr>
          <w:sz w:val="12"/>
          <w:szCs w:val="14"/>
        </w:rPr>
        <w:t xml:space="preserve"> </w:t>
      </w:r>
      <w:r w:rsidRPr="00125758">
        <w:rPr>
          <w:vanish/>
          <w:sz w:val="12"/>
          <w:szCs w:val="14"/>
        </w:rPr>
        <w:t>life</w:t>
      </w:r>
      <w:r w:rsidRPr="00083A9C">
        <w:rPr>
          <w:sz w:val="12"/>
          <w:szCs w:val="14"/>
        </w:rPr>
        <w:t xml:space="preserve"> </w:t>
      </w:r>
      <w:r w:rsidRPr="00125758">
        <w:rPr>
          <w:vanish/>
          <w:sz w:val="12"/>
          <w:szCs w:val="14"/>
        </w:rPr>
        <w:t>were</w:t>
      </w:r>
      <w:r w:rsidRPr="00083A9C">
        <w:rPr>
          <w:sz w:val="12"/>
          <w:szCs w:val="14"/>
        </w:rPr>
        <w:t xml:space="preserve"> </w:t>
      </w:r>
      <w:r w:rsidRPr="00125758">
        <w:rPr>
          <w:vanish/>
          <w:sz w:val="12"/>
          <w:szCs w:val="14"/>
        </w:rPr>
        <w:t>written</w:t>
      </w:r>
      <w:r w:rsidRPr="00083A9C">
        <w:rPr>
          <w:sz w:val="12"/>
          <w:szCs w:val="14"/>
        </w:rPr>
        <w:t xml:space="preserve"> </w:t>
      </w:r>
      <w:r w:rsidRPr="00125758">
        <w:rPr>
          <w:vanish/>
          <w:sz w:val="12"/>
          <w:szCs w:val="14"/>
        </w:rPr>
        <w:t>to</w:t>
      </w:r>
      <w:r w:rsidRPr="00083A9C">
        <w:rPr>
          <w:sz w:val="12"/>
          <w:szCs w:val="14"/>
        </w:rPr>
        <w:t xml:space="preserve"> </w:t>
      </w:r>
      <w:r w:rsidRPr="00125758">
        <w:rPr>
          <w:vanish/>
          <w:sz w:val="12"/>
          <w:szCs w:val="14"/>
        </w:rPr>
        <w:t>benefit</w:t>
      </w:r>
      <w:r w:rsidRPr="00083A9C">
        <w:rPr>
          <w:sz w:val="12"/>
          <w:szCs w:val="14"/>
        </w:rPr>
        <w:t xml:space="preserve"> </w:t>
      </w:r>
      <w:r w:rsidRPr="00125758">
        <w:rPr>
          <w:vanish/>
          <w:sz w:val="12"/>
          <w:szCs w:val="14"/>
        </w:rPr>
        <w:t>a</w:t>
      </w:r>
      <w:r w:rsidRPr="00083A9C">
        <w:rPr>
          <w:sz w:val="12"/>
          <w:szCs w:val="14"/>
        </w:rPr>
        <w:t xml:space="preserve"> </w:t>
      </w:r>
      <w:r w:rsidRPr="00125758">
        <w:rPr>
          <w:vanish/>
          <w:sz w:val="12"/>
          <w:szCs w:val="14"/>
        </w:rPr>
        <w:t>small</w:t>
      </w:r>
      <w:r w:rsidRPr="00083A9C">
        <w:rPr>
          <w:sz w:val="12"/>
          <w:szCs w:val="14"/>
        </w:rPr>
        <w:t xml:space="preserve"> </w:t>
      </w:r>
      <w:r w:rsidRPr="00125758">
        <w:rPr>
          <w:vanish/>
          <w:sz w:val="12"/>
          <w:szCs w:val="14"/>
        </w:rPr>
        <w:t>elite</w:t>
      </w:r>
      <w:r w:rsidRPr="00083A9C">
        <w:rPr>
          <w:sz w:val="12"/>
          <w:szCs w:val="14"/>
        </w:rPr>
        <w:t xml:space="preserve"> </w:t>
      </w:r>
      <w:r w:rsidRPr="00125758">
        <w:rPr>
          <w:vanish/>
          <w:sz w:val="12"/>
          <w:szCs w:val="14"/>
        </w:rPr>
        <w:t>at</w:t>
      </w:r>
      <w:r w:rsidRPr="00083A9C">
        <w:rPr>
          <w:sz w:val="12"/>
          <w:szCs w:val="14"/>
        </w:rPr>
        <w:t xml:space="preserve"> </w:t>
      </w:r>
      <w:r w:rsidRPr="00125758">
        <w:rPr>
          <w:vanish/>
          <w:sz w:val="12"/>
          <w:szCs w:val="14"/>
        </w:rPr>
        <w:t>the</w:t>
      </w:r>
      <w:r w:rsidRPr="00083A9C">
        <w:rPr>
          <w:sz w:val="12"/>
          <w:szCs w:val="14"/>
        </w:rPr>
        <w:t xml:space="preserve"> </w:t>
      </w:r>
      <w:r w:rsidRPr="00125758">
        <w:rPr>
          <w:vanish/>
          <w:sz w:val="12"/>
          <w:szCs w:val="14"/>
        </w:rPr>
        <w:t>expense</w:t>
      </w:r>
      <w:r w:rsidRPr="00083A9C">
        <w:rPr>
          <w:sz w:val="12"/>
          <w:szCs w:val="14"/>
        </w:rPr>
        <w:t xml:space="preserve"> </w:t>
      </w:r>
      <w:r w:rsidRPr="00125758">
        <w:rPr>
          <w:vanish/>
          <w:sz w:val="12"/>
          <w:szCs w:val="14"/>
        </w:rPr>
        <w:t>of</w:t>
      </w:r>
      <w:r w:rsidRPr="00083A9C">
        <w:rPr>
          <w:sz w:val="12"/>
          <w:szCs w:val="14"/>
        </w:rPr>
        <w:t xml:space="preserve"> </w:t>
      </w:r>
      <w:r w:rsidRPr="00125758">
        <w:rPr>
          <w:vanish/>
          <w:sz w:val="12"/>
          <w:szCs w:val="14"/>
        </w:rPr>
        <w:t>people</w:t>
      </w:r>
      <w:r w:rsidRPr="00083A9C">
        <w:rPr>
          <w:sz w:val="12"/>
          <w:szCs w:val="14"/>
        </w:rPr>
        <w:t xml:space="preserve"> </w:t>
      </w:r>
      <w:r w:rsidRPr="00125758">
        <w:rPr>
          <w:vanish/>
          <w:sz w:val="12"/>
          <w:szCs w:val="14"/>
        </w:rPr>
        <w:t>like</w:t>
      </w:r>
      <w:r w:rsidRPr="00083A9C">
        <w:rPr>
          <w:sz w:val="12"/>
          <w:szCs w:val="14"/>
        </w:rPr>
        <w:t xml:space="preserve"> </w:t>
      </w:r>
      <w:r w:rsidRPr="00125758">
        <w:rPr>
          <w:vanish/>
          <w:sz w:val="12"/>
          <w:szCs w:val="14"/>
        </w:rPr>
        <w:t>Windora</w:t>
      </w:r>
      <w:r w:rsidRPr="00083A9C">
        <w:rPr>
          <w:sz w:val="12"/>
          <w:szCs w:val="14"/>
        </w:rPr>
        <w:t xml:space="preserve"> </w:t>
      </w:r>
      <w:r w:rsidRPr="00125758">
        <w:rPr>
          <w:vanish/>
          <w:sz w:val="12"/>
          <w:szCs w:val="14"/>
        </w:rPr>
        <w:t>and</w:t>
      </w:r>
      <w:r w:rsidRPr="00083A9C">
        <w:rPr>
          <w:sz w:val="12"/>
          <w:szCs w:val="14"/>
        </w:rPr>
        <w:t xml:space="preserve"> </w:t>
      </w:r>
      <w:r w:rsidRPr="00125758">
        <w:rPr>
          <w:vanish/>
          <w:sz w:val="12"/>
          <w:szCs w:val="14"/>
        </w:rPr>
        <w:t>her</w:t>
      </w:r>
      <w:r w:rsidRPr="00083A9C">
        <w:rPr>
          <w:sz w:val="12"/>
          <w:szCs w:val="14"/>
        </w:rPr>
        <w:t xml:space="preserve"> </w:t>
      </w:r>
      <w:r w:rsidRPr="00125758">
        <w:rPr>
          <w:vanish/>
          <w:sz w:val="12"/>
          <w:szCs w:val="14"/>
        </w:rPr>
        <w:t>family.</w:t>
      </w:r>
      <w:r w:rsidRPr="00083A9C">
        <w:rPr>
          <w:sz w:val="12"/>
          <w:szCs w:val="14"/>
        </w:rPr>
        <w:t xml:space="preserve"> </w:t>
      </w:r>
      <w:r w:rsidRPr="00125758">
        <w:rPr>
          <w:vanish/>
          <w:sz w:val="12"/>
          <w:szCs w:val="14"/>
        </w:rPr>
        <w:t>These</w:t>
      </w:r>
      <w:r w:rsidRPr="00083A9C">
        <w:rPr>
          <w:sz w:val="12"/>
          <w:szCs w:val="14"/>
        </w:rPr>
        <w:t xml:space="preserve"> </w:t>
      </w:r>
      <w:r w:rsidRPr="00125758">
        <w:rPr>
          <w:vanish/>
          <w:sz w:val="12"/>
          <w:szCs w:val="14"/>
        </w:rPr>
        <w:t>rules</w:t>
      </w:r>
      <w:r w:rsidRPr="00083A9C">
        <w:rPr>
          <w:sz w:val="12"/>
          <w:szCs w:val="14"/>
        </w:rPr>
        <w:t xml:space="preserve"> </w:t>
      </w:r>
      <w:r w:rsidRPr="00125758">
        <w:rPr>
          <w:vanish/>
          <w:sz w:val="12"/>
          <w:szCs w:val="14"/>
        </w:rPr>
        <w:t>and</w:t>
      </w:r>
      <w:r w:rsidRPr="00083A9C">
        <w:rPr>
          <w:sz w:val="12"/>
          <w:szCs w:val="14"/>
        </w:rPr>
        <w:t xml:space="preserve"> </w:t>
      </w:r>
      <w:r w:rsidRPr="00125758">
        <w:rPr>
          <w:vanish/>
          <w:sz w:val="12"/>
          <w:szCs w:val="14"/>
        </w:rPr>
        <w:t>structures</w:t>
      </w:r>
      <w:r w:rsidRPr="00083A9C">
        <w:rPr>
          <w:sz w:val="12"/>
          <w:szCs w:val="14"/>
        </w:rPr>
        <w:t xml:space="preserve"> </w:t>
      </w:r>
      <w:r w:rsidRPr="00125758">
        <w:rPr>
          <w:vanish/>
          <w:sz w:val="12"/>
          <w:szCs w:val="14"/>
        </w:rPr>
        <w:t>are</w:t>
      </w:r>
      <w:r w:rsidRPr="00083A9C">
        <w:rPr>
          <w:sz w:val="12"/>
          <w:szCs w:val="14"/>
        </w:rPr>
        <w:t xml:space="preserve"> </w:t>
      </w:r>
      <w:r w:rsidRPr="00125758">
        <w:rPr>
          <w:vanish/>
          <w:sz w:val="12"/>
          <w:szCs w:val="14"/>
        </w:rPr>
        <w:t>powerful</w:t>
      </w:r>
      <w:r w:rsidRPr="00083A9C">
        <w:rPr>
          <w:sz w:val="12"/>
          <w:szCs w:val="14"/>
        </w:rPr>
        <w:t xml:space="preserve"> </w:t>
      </w:r>
      <w:r w:rsidRPr="00125758">
        <w:rPr>
          <w:vanish/>
          <w:sz w:val="12"/>
          <w:szCs w:val="14"/>
        </w:rPr>
        <w:t>destructive</w:t>
      </w:r>
      <w:r w:rsidRPr="00083A9C">
        <w:rPr>
          <w:sz w:val="12"/>
          <w:szCs w:val="14"/>
        </w:rPr>
        <w:t xml:space="preserve"> </w:t>
      </w:r>
      <w:r w:rsidRPr="00125758">
        <w:rPr>
          <w:vanish/>
          <w:sz w:val="12"/>
          <w:szCs w:val="14"/>
        </w:rPr>
        <w:t>forces.</w:t>
      </w:r>
      <w:r w:rsidRPr="00083A9C">
        <w:rPr>
          <w:sz w:val="12"/>
          <w:szCs w:val="14"/>
        </w:rPr>
        <w:t xml:space="preserve"> </w:t>
      </w:r>
      <w:r w:rsidRPr="00083A9C">
        <w:rPr>
          <w:rStyle w:val="StyleUnderline"/>
          <w:highlight w:val="yellow"/>
        </w:rPr>
        <w:t>The same structures that render life predictable</w:t>
      </w:r>
      <w:r w:rsidRPr="00125758">
        <w:rPr>
          <w:rStyle w:val="StyleUnderline"/>
          <w:vanish/>
        </w:rPr>
        <w:t>,</w:t>
      </w:r>
      <w:r w:rsidRPr="00083A9C">
        <w:rPr>
          <w:rStyle w:val="StyleUnderline"/>
        </w:rPr>
        <w:t xml:space="preserve"> </w:t>
      </w:r>
      <w:r w:rsidRPr="00125758">
        <w:rPr>
          <w:rStyle w:val="StyleUnderline"/>
          <w:vanish/>
          <w:sz w:val="12"/>
          <w:u w:val="none"/>
        </w:rPr>
        <w:t>secure,</w:t>
      </w:r>
      <w:r w:rsidRPr="00083A9C">
        <w:rPr>
          <w:sz w:val="12"/>
          <w:szCs w:val="14"/>
        </w:rPr>
        <w:t xml:space="preserve"> </w:t>
      </w:r>
      <w:r w:rsidRPr="00125758">
        <w:rPr>
          <w:vanish/>
          <w:sz w:val="12"/>
          <w:szCs w:val="14"/>
        </w:rPr>
        <w:t>comfortable,</w:t>
      </w:r>
      <w:r w:rsidRPr="00083A9C">
        <w:rPr>
          <w:sz w:val="12"/>
          <w:szCs w:val="14"/>
        </w:rPr>
        <w:t xml:space="preserve"> </w:t>
      </w:r>
      <w:r w:rsidRPr="00125758">
        <w:rPr>
          <w:rStyle w:val="StyleUnderline"/>
          <w:vanish/>
          <w:sz w:val="12"/>
          <w:u w:val="none"/>
        </w:rPr>
        <w:t>and</w:t>
      </w:r>
      <w:r w:rsidRPr="00083A9C">
        <w:rPr>
          <w:rStyle w:val="StyleUnderline"/>
          <w:sz w:val="12"/>
          <w:u w:val="none"/>
        </w:rPr>
        <w:t xml:space="preserve"> </w:t>
      </w:r>
      <w:r w:rsidRPr="00125758">
        <w:rPr>
          <w:rStyle w:val="StyleUnderline"/>
          <w:vanish/>
          <w:sz w:val="12"/>
          <w:u w:val="none"/>
        </w:rPr>
        <w:t>pleasant</w:t>
      </w:r>
      <w:r w:rsidRPr="00083A9C">
        <w:rPr>
          <w:rStyle w:val="StyleUnderline"/>
          <w:sz w:val="12"/>
          <w:u w:val="none"/>
        </w:rPr>
        <w:t xml:space="preserve"> </w:t>
      </w:r>
      <w:r w:rsidRPr="00125758">
        <w:rPr>
          <w:rStyle w:val="StyleUnderline"/>
          <w:vanish/>
          <w:sz w:val="12"/>
          <w:u w:val="none"/>
        </w:rPr>
        <w:t>for</w:t>
      </w:r>
      <w:r w:rsidRPr="00083A9C">
        <w:rPr>
          <w:rStyle w:val="StyleUnderline"/>
          <w:sz w:val="12"/>
          <w:u w:val="none"/>
        </w:rPr>
        <w:t xml:space="preserve"> </w:t>
      </w:r>
      <w:r w:rsidRPr="00125758">
        <w:rPr>
          <w:rStyle w:val="StyleUnderline"/>
          <w:vanish/>
          <w:sz w:val="12"/>
          <w:u w:val="none"/>
        </w:rPr>
        <w:t>many</w:t>
      </w:r>
      <w:r w:rsidRPr="00083A9C">
        <w:rPr>
          <w:rStyle w:val="StyleUnderline"/>
          <w:sz w:val="12"/>
          <w:u w:val="none"/>
        </w:rPr>
        <w:t xml:space="preserve"> </w:t>
      </w:r>
      <w:r w:rsidRPr="00083A9C">
        <w:rPr>
          <w:rStyle w:val="StyleUnderline"/>
          <w:highlight w:val="yellow"/>
        </w:rPr>
        <w:t>destroy the lives of</w:t>
      </w:r>
      <w:r w:rsidRPr="00083A9C">
        <w:rPr>
          <w:rStyle w:val="StyleUnderline"/>
        </w:rPr>
        <w:t xml:space="preserve"> </w:t>
      </w:r>
      <w:r w:rsidRPr="00083A9C">
        <w:rPr>
          <w:rStyle w:val="StyleUnderline"/>
          <w:highlight w:val="yellow"/>
        </w:rPr>
        <w:t>others</w:t>
      </w:r>
      <w:r w:rsidRPr="00083A9C">
        <w:rPr>
          <w:sz w:val="12"/>
          <w:szCs w:val="14"/>
        </w:rPr>
        <w:t xml:space="preserve"> </w:t>
      </w:r>
      <w:r w:rsidRPr="00125758">
        <w:rPr>
          <w:vanish/>
          <w:sz w:val="12"/>
          <w:szCs w:val="14"/>
        </w:rPr>
        <w:t>like</w:t>
      </w:r>
      <w:r w:rsidRPr="00083A9C">
        <w:rPr>
          <w:sz w:val="12"/>
          <w:szCs w:val="14"/>
        </w:rPr>
        <w:t xml:space="preserve"> </w:t>
      </w:r>
      <w:r w:rsidRPr="00125758">
        <w:rPr>
          <w:vanish/>
          <w:sz w:val="12"/>
          <w:szCs w:val="14"/>
        </w:rPr>
        <w:t>Windora</w:t>
      </w:r>
      <w:r w:rsidRPr="00083A9C">
        <w:rPr>
          <w:sz w:val="12"/>
          <w:szCs w:val="14"/>
        </w:rPr>
        <w:t xml:space="preserve"> </w:t>
      </w:r>
      <w:r w:rsidRPr="00125758">
        <w:rPr>
          <w:rStyle w:val="StyleUnderline"/>
          <w:vanish/>
          <w:sz w:val="12"/>
          <w:u w:val="none"/>
        </w:rPr>
        <w:t>through</w:t>
      </w:r>
      <w:r w:rsidRPr="00083A9C">
        <w:rPr>
          <w:rStyle w:val="StyleUnderline"/>
          <w:sz w:val="12"/>
          <w:u w:val="none"/>
        </w:rPr>
        <w:t xml:space="preserve"> </w:t>
      </w:r>
      <w:r w:rsidRPr="00125758">
        <w:rPr>
          <w:rStyle w:val="StyleUnderline"/>
          <w:vanish/>
          <w:sz w:val="12"/>
          <w:u w:val="none"/>
        </w:rPr>
        <w:t>suffering,</w:t>
      </w:r>
      <w:r w:rsidRPr="00083A9C">
        <w:rPr>
          <w:rStyle w:val="StyleUnderline"/>
          <w:sz w:val="12"/>
          <w:u w:val="none"/>
        </w:rPr>
        <w:t xml:space="preserve"> </w:t>
      </w:r>
      <w:r w:rsidRPr="00125758">
        <w:rPr>
          <w:rStyle w:val="StyleUnderline"/>
          <w:vanish/>
          <w:sz w:val="12"/>
          <w:u w:val="none"/>
        </w:rPr>
        <w:t>poverty,</w:t>
      </w:r>
      <w:r w:rsidRPr="00083A9C">
        <w:rPr>
          <w:rStyle w:val="StyleUnderline"/>
          <w:sz w:val="12"/>
          <w:u w:val="none"/>
        </w:rPr>
        <w:t xml:space="preserve"> </w:t>
      </w:r>
      <w:r w:rsidRPr="00125758">
        <w:rPr>
          <w:rStyle w:val="StyleUnderline"/>
          <w:vanish/>
          <w:sz w:val="12"/>
          <w:u w:val="none"/>
        </w:rPr>
        <w:t>ill</w:t>
      </w:r>
      <w:r w:rsidRPr="00083A9C">
        <w:rPr>
          <w:rStyle w:val="StyleUnderline"/>
          <w:sz w:val="12"/>
          <w:u w:val="none"/>
        </w:rPr>
        <w:t xml:space="preserve"> </w:t>
      </w:r>
      <w:r w:rsidRPr="00125758">
        <w:rPr>
          <w:rStyle w:val="StyleUnderline"/>
          <w:vanish/>
          <w:sz w:val="12"/>
          <w:u w:val="none"/>
        </w:rPr>
        <w:t>health,</w:t>
      </w:r>
      <w:r w:rsidRPr="00083A9C">
        <w:rPr>
          <w:rStyle w:val="StyleUnderline"/>
          <w:sz w:val="12"/>
          <w:u w:val="none"/>
        </w:rPr>
        <w:t xml:space="preserve"> </w:t>
      </w:r>
      <w:r w:rsidRPr="00125758">
        <w:rPr>
          <w:rStyle w:val="StyleUnderline"/>
          <w:vanish/>
          <w:sz w:val="12"/>
          <w:u w:val="none"/>
        </w:rPr>
        <w:t>and</w:t>
      </w:r>
      <w:r w:rsidRPr="00083A9C">
        <w:rPr>
          <w:rStyle w:val="StyleUnderline"/>
          <w:sz w:val="12"/>
          <w:u w:val="none"/>
        </w:rPr>
        <w:t xml:space="preserve"> </w:t>
      </w:r>
      <w:r w:rsidRPr="00125758">
        <w:rPr>
          <w:rStyle w:val="StyleUnderline"/>
          <w:vanish/>
          <w:sz w:val="12"/>
          <w:u w:val="none"/>
        </w:rPr>
        <w:t>violence.</w:t>
      </w:r>
      <w:r w:rsidRPr="00083A9C">
        <w:rPr>
          <w:sz w:val="12"/>
          <w:szCs w:val="14"/>
        </w:rPr>
        <w:t xml:space="preserve"> </w:t>
      </w:r>
      <w:r w:rsidRPr="00125758">
        <w:rPr>
          <w:vanish/>
          <w:sz w:val="12"/>
          <w:szCs w:val="14"/>
        </w:rPr>
        <w:t>These</w:t>
      </w:r>
      <w:r w:rsidRPr="00083A9C">
        <w:rPr>
          <w:sz w:val="12"/>
          <w:szCs w:val="14"/>
        </w:rPr>
        <w:t xml:space="preserve"> </w:t>
      </w:r>
      <w:r w:rsidRPr="00125758">
        <w:rPr>
          <w:vanish/>
          <w:sz w:val="12"/>
          <w:szCs w:val="14"/>
        </w:rPr>
        <w:t>structures</w:t>
      </w:r>
      <w:r w:rsidRPr="00083A9C">
        <w:rPr>
          <w:sz w:val="12"/>
          <w:szCs w:val="14"/>
        </w:rPr>
        <w:t xml:space="preserve"> </w:t>
      </w:r>
      <w:r w:rsidRPr="00125758">
        <w:rPr>
          <w:vanish/>
          <w:sz w:val="12"/>
          <w:szCs w:val="14"/>
        </w:rPr>
        <w:t>are</w:t>
      </w:r>
      <w:r w:rsidRPr="00083A9C">
        <w:rPr>
          <w:sz w:val="12"/>
          <w:szCs w:val="14"/>
        </w:rPr>
        <w:t xml:space="preserve"> </w:t>
      </w:r>
      <w:r w:rsidRPr="00125758">
        <w:rPr>
          <w:vanish/>
          <w:sz w:val="12"/>
          <w:szCs w:val="14"/>
        </w:rPr>
        <w:t>neither</w:t>
      </w:r>
      <w:r w:rsidRPr="00083A9C">
        <w:rPr>
          <w:sz w:val="12"/>
          <w:szCs w:val="14"/>
        </w:rPr>
        <w:t xml:space="preserve"> </w:t>
      </w:r>
      <w:r w:rsidRPr="00125758">
        <w:rPr>
          <w:vanish/>
          <w:sz w:val="12"/>
          <w:szCs w:val="14"/>
        </w:rPr>
        <w:t>natural</w:t>
      </w:r>
      <w:r w:rsidRPr="00083A9C">
        <w:rPr>
          <w:sz w:val="12"/>
          <w:szCs w:val="14"/>
        </w:rPr>
        <w:t xml:space="preserve"> </w:t>
      </w:r>
      <w:r w:rsidRPr="00125758">
        <w:rPr>
          <w:vanish/>
          <w:sz w:val="12"/>
          <w:szCs w:val="14"/>
        </w:rPr>
        <w:t>nor</w:t>
      </w:r>
      <w:r w:rsidRPr="00083A9C">
        <w:rPr>
          <w:sz w:val="12"/>
          <w:szCs w:val="14"/>
        </w:rPr>
        <w:t xml:space="preserve"> </w:t>
      </w:r>
      <w:r w:rsidRPr="00125758">
        <w:rPr>
          <w:vanish/>
          <w:sz w:val="12"/>
          <w:szCs w:val="14"/>
        </w:rPr>
        <w:t>neutral.</w:t>
      </w:r>
      <w:r w:rsidRPr="00083A9C">
        <w:rPr>
          <w:sz w:val="12"/>
          <w:szCs w:val="14"/>
        </w:rPr>
        <w:t xml:space="preserve"> </w:t>
      </w:r>
      <w:r w:rsidRPr="00125758">
        <w:rPr>
          <w:vanish/>
          <w:sz w:val="12"/>
          <w:szCs w:val="14"/>
        </w:rPr>
        <w:t>The</w:t>
      </w:r>
      <w:r w:rsidRPr="00083A9C">
        <w:rPr>
          <w:sz w:val="12"/>
          <w:szCs w:val="14"/>
        </w:rPr>
        <w:t xml:space="preserve"> </w:t>
      </w:r>
      <w:r w:rsidRPr="00125758">
        <w:rPr>
          <w:vanish/>
          <w:sz w:val="12"/>
          <w:szCs w:val="14"/>
        </w:rPr>
        <w:t>results</w:t>
      </w:r>
      <w:r w:rsidRPr="00083A9C">
        <w:rPr>
          <w:sz w:val="12"/>
          <w:szCs w:val="14"/>
        </w:rPr>
        <w:t xml:space="preserve"> </w:t>
      </w:r>
      <w:r w:rsidRPr="00125758">
        <w:rPr>
          <w:vanish/>
          <w:sz w:val="12"/>
          <w:szCs w:val="14"/>
        </w:rPr>
        <w:t>of</w:t>
      </w:r>
      <w:r w:rsidRPr="00083A9C">
        <w:rPr>
          <w:sz w:val="12"/>
          <w:szCs w:val="14"/>
        </w:rPr>
        <w:t xml:space="preserve"> </w:t>
      </w:r>
      <w:r w:rsidRPr="00125758">
        <w:rPr>
          <w:vanish/>
          <w:sz w:val="12"/>
          <w:szCs w:val="14"/>
        </w:rPr>
        <w:t>structural</w:t>
      </w:r>
      <w:r w:rsidRPr="00083A9C">
        <w:rPr>
          <w:sz w:val="12"/>
          <w:szCs w:val="14"/>
        </w:rPr>
        <w:t xml:space="preserve"> </w:t>
      </w:r>
      <w:r w:rsidRPr="00125758">
        <w:rPr>
          <w:vanish/>
          <w:sz w:val="12"/>
          <w:szCs w:val="14"/>
        </w:rPr>
        <w:t>violence</w:t>
      </w:r>
      <w:r w:rsidRPr="00083A9C">
        <w:rPr>
          <w:sz w:val="12"/>
          <w:szCs w:val="14"/>
        </w:rPr>
        <w:t xml:space="preserve"> </w:t>
      </w:r>
      <w:r w:rsidRPr="00125758">
        <w:rPr>
          <w:vanish/>
          <w:sz w:val="12"/>
          <w:szCs w:val="14"/>
        </w:rPr>
        <w:t>can</w:t>
      </w:r>
      <w:r w:rsidRPr="00083A9C">
        <w:rPr>
          <w:sz w:val="12"/>
          <w:szCs w:val="14"/>
        </w:rPr>
        <w:t xml:space="preserve"> </w:t>
      </w:r>
      <w:r w:rsidRPr="00125758">
        <w:rPr>
          <w:vanish/>
          <w:sz w:val="12"/>
          <w:szCs w:val="14"/>
        </w:rPr>
        <w:t>be</w:t>
      </w:r>
      <w:r w:rsidRPr="00083A9C">
        <w:rPr>
          <w:sz w:val="12"/>
          <w:szCs w:val="14"/>
        </w:rPr>
        <w:t xml:space="preserve"> </w:t>
      </w:r>
      <w:r w:rsidRPr="00125758">
        <w:rPr>
          <w:vanish/>
          <w:sz w:val="12"/>
          <w:szCs w:val="14"/>
        </w:rPr>
        <w:t>very</w:t>
      </w:r>
      <w:r w:rsidRPr="00083A9C">
        <w:rPr>
          <w:sz w:val="12"/>
          <w:szCs w:val="14"/>
        </w:rPr>
        <w:t xml:space="preserve"> </w:t>
      </w:r>
      <w:r w:rsidRPr="00125758">
        <w:rPr>
          <w:vanish/>
          <w:sz w:val="12"/>
          <w:szCs w:val="14"/>
        </w:rPr>
        <w:t>specific.</w:t>
      </w:r>
      <w:r w:rsidRPr="00083A9C">
        <w:rPr>
          <w:sz w:val="12"/>
          <w:szCs w:val="14"/>
        </w:rPr>
        <w:t xml:space="preserve"> </w:t>
      </w:r>
      <w:r w:rsidRPr="00125758">
        <w:rPr>
          <w:vanish/>
          <w:sz w:val="12"/>
          <w:szCs w:val="14"/>
        </w:rPr>
        <w:t>In</w:t>
      </w:r>
      <w:r w:rsidRPr="00083A9C">
        <w:rPr>
          <w:sz w:val="12"/>
          <w:szCs w:val="14"/>
        </w:rPr>
        <w:t xml:space="preserve"> </w:t>
      </w:r>
      <w:r w:rsidRPr="00125758">
        <w:rPr>
          <w:vanish/>
          <w:sz w:val="12"/>
          <w:szCs w:val="14"/>
        </w:rPr>
        <w:t>Windora's</w:t>
      </w:r>
      <w:r w:rsidRPr="00083A9C">
        <w:rPr>
          <w:sz w:val="12"/>
          <w:szCs w:val="14"/>
        </w:rPr>
        <w:t xml:space="preserve"> </w:t>
      </w:r>
      <w:r w:rsidRPr="00125758">
        <w:rPr>
          <w:vanish/>
          <w:sz w:val="12"/>
          <w:szCs w:val="14"/>
        </w:rPr>
        <w:t>case,</w:t>
      </w:r>
      <w:r w:rsidRPr="00083A9C">
        <w:rPr>
          <w:sz w:val="12"/>
          <w:szCs w:val="14"/>
        </w:rPr>
        <w:t xml:space="preserve"> </w:t>
      </w:r>
      <w:r w:rsidRPr="00125758">
        <w:rPr>
          <w:vanish/>
          <w:sz w:val="12"/>
          <w:szCs w:val="14"/>
        </w:rPr>
        <w:t>stroke</w:t>
      </w:r>
      <w:r w:rsidRPr="00083A9C">
        <w:rPr>
          <w:sz w:val="12"/>
          <w:szCs w:val="14"/>
        </w:rPr>
        <w:t xml:space="preserve"> </w:t>
      </w:r>
      <w:r w:rsidRPr="00125758">
        <w:rPr>
          <w:vanish/>
          <w:sz w:val="12"/>
          <w:szCs w:val="14"/>
        </w:rPr>
        <w:t>precursors</w:t>
      </w:r>
      <w:r w:rsidRPr="00083A9C">
        <w:rPr>
          <w:sz w:val="12"/>
          <w:szCs w:val="14"/>
        </w:rPr>
        <w:t xml:space="preserve"> </w:t>
      </w:r>
      <w:r w:rsidRPr="00125758">
        <w:rPr>
          <w:vanish/>
          <w:sz w:val="12"/>
          <w:szCs w:val="14"/>
        </w:rPr>
        <w:t>like</w:t>
      </w:r>
      <w:r w:rsidRPr="00083A9C">
        <w:rPr>
          <w:sz w:val="12"/>
          <w:szCs w:val="14"/>
        </w:rPr>
        <w:t xml:space="preserve"> </w:t>
      </w:r>
      <w:r w:rsidRPr="00125758">
        <w:rPr>
          <w:vanish/>
          <w:sz w:val="12"/>
          <w:szCs w:val="14"/>
        </w:rPr>
        <w:t>chronic</w:t>
      </w:r>
      <w:r w:rsidRPr="00083A9C">
        <w:rPr>
          <w:sz w:val="12"/>
          <w:szCs w:val="14"/>
        </w:rPr>
        <w:t xml:space="preserve"> </w:t>
      </w:r>
      <w:r w:rsidRPr="00125758">
        <w:rPr>
          <w:vanish/>
          <w:sz w:val="12"/>
          <w:szCs w:val="14"/>
        </w:rPr>
        <w:t>stress,</w:t>
      </w:r>
      <w:r w:rsidRPr="00083A9C">
        <w:rPr>
          <w:sz w:val="12"/>
          <w:szCs w:val="14"/>
        </w:rPr>
        <w:t xml:space="preserve"> </w:t>
      </w:r>
      <w:r w:rsidRPr="00125758">
        <w:rPr>
          <w:vanish/>
          <w:sz w:val="12"/>
          <w:szCs w:val="14"/>
        </w:rPr>
        <w:t>poverty,</w:t>
      </w:r>
      <w:r w:rsidRPr="00083A9C">
        <w:rPr>
          <w:sz w:val="12"/>
          <w:szCs w:val="14"/>
        </w:rPr>
        <w:t xml:space="preserve"> </w:t>
      </w:r>
      <w:r w:rsidRPr="00125758">
        <w:rPr>
          <w:vanish/>
          <w:sz w:val="12"/>
          <w:szCs w:val="14"/>
        </w:rPr>
        <w:t>and</w:t>
      </w:r>
      <w:r w:rsidRPr="00083A9C">
        <w:rPr>
          <w:sz w:val="12"/>
          <w:szCs w:val="14"/>
        </w:rPr>
        <w:t xml:space="preserve"> </w:t>
      </w:r>
      <w:r w:rsidRPr="00125758">
        <w:rPr>
          <w:vanish/>
          <w:sz w:val="12"/>
          <w:szCs w:val="14"/>
        </w:rPr>
        <w:t>uncontrolled</w:t>
      </w:r>
      <w:r w:rsidRPr="00083A9C">
        <w:rPr>
          <w:sz w:val="12"/>
          <w:szCs w:val="14"/>
        </w:rPr>
        <w:t xml:space="preserve"> </w:t>
      </w:r>
      <w:r w:rsidRPr="00125758">
        <w:rPr>
          <w:vanish/>
          <w:sz w:val="12"/>
          <w:szCs w:val="14"/>
        </w:rPr>
        <w:t>hypertension</w:t>
      </w:r>
      <w:r w:rsidRPr="00083A9C">
        <w:rPr>
          <w:sz w:val="12"/>
          <w:szCs w:val="14"/>
        </w:rPr>
        <w:t xml:space="preserve"> </w:t>
      </w:r>
      <w:r w:rsidRPr="00125758">
        <w:rPr>
          <w:vanish/>
          <w:sz w:val="12"/>
          <w:szCs w:val="14"/>
        </w:rPr>
        <w:t>run</w:t>
      </w:r>
      <w:r w:rsidRPr="00083A9C">
        <w:rPr>
          <w:sz w:val="12"/>
          <w:szCs w:val="14"/>
        </w:rPr>
        <w:t xml:space="preserve"> </w:t>
      </w:r>
      <w:r w:rsidRPr="00125758">
        <w:rPr>
          <w:vanish/>
          <w:sz w:val="12"/>
          <w:szCs w:val="14"/>
        </w:rPr>
        <w:t>rampant</w:t>
      </w:r>
      <w:r w:rsidRPr="00083A9C">
        <w:rPr>
          <w:sz w:val="12"/>
          <w:szCs w:val="14"/>
        </w:rPr>
        <w:t xml:space="preserve"> </w:t>
      </w:r>
      <w:r w:rsidRPr="00125758">
        <w:rPr>
          <w:vanish/>
          <w:sz w:val="12"/>
          <w:szCs w:val="14"/>
        </w:rPr>
        <w:t>in</w:t>
      </w:r>
      <w:r w:rsidRPr="00083A9C">
        <w:rPr>
          <w:sz w:val="12"/>
          <w:szCs w:val="14"/>
        </w:rPr>
        <w:t xml:space="preserve"> </w:t>
      </w:r>
      <w:r w:rsidRPr="00125758">
        <w:rPr>
          <w:vanish/>
          <w:sz w:val="12"/>
          <w:szCs w:val="14"/>
        </w:rPr>
        <w:t>neighborhoods</w:t>
      </w:r>
      <w:r w:rsidRPr="00083A9C">
        <w:rPr>
          <w:sz w:val="12"/>
          <w:szCs w:val="14"/>
        </w:rPr>
        <w:t xml:space="preserve"> </w:t>
      </w:r>
      <w:r w:rsidRPr="00125758">
        <w:rPr>
          <w:vanish/>
          <w:sz w:val="12"/>
          <w:szCs w:val="14"/>
        </w:rPr>
        <w:t>like</w:t>
      </w:r>
      <w:r w:rsidRPr="00083A9C">
        <w:rPr>
          <w:sz w:val="12"/>
          <w:szCs w:val="14"/>
        </w:rPr>
        <w:t xml:space="preserve"> </w:t>
      </w:r>
      <w:r w:rsidRPr="00125758">
        <w:rPr>
          <w:vanish/>
          <w:sz w:val="12"/>
          <w:szCs w:val="14"/>
        </w:rPr>
        <w:t>hers.</w:t>
      </w:r>
      <w:r w:rsidRPr="00083A9C">
        <w:rPr>
          <w:sz w:val="12"/>
          <w:szCs w:val="14"/>
        </w:rPr>
        <w:t xml:space="preserve"> </w:t>
      </w:r>
      <w:r w:rsidRPr="00125758">
        <w:rPr>
          <w:vanish/>
          <w:sz w:val="12"/>
          <w:szCs w:val="14"/>
        </w:rPr>
        <w:t>Windora's</w:t>
      </w:r>
      <w:r w:rsidRPr="00083A9C">
        <w:rPr>
          <w:sz w:val="12"/>
          <w:szCs w:val="14"/>
        </w:rPr>
        <w:t xml:space="preserve"> </w:t>
      </w:r>
      <w:r w:rsidRPr="00125758">
        <w:rPr>
          <w:vanish/>
          <w:sz w:val="12"/>
          <w:szCs w:val="14"/>
        </w:rPr>
        <w:t>ill-</w:t>
      </w:r>
      <w:r w:rsidRPr="00083A9C">
        <w:rPr>
          <w:sz w:val="12"/>
          <w:szCs w:val="14"/>
        </w:rPr>
        <w:t xml:space="preserve"> </w:t>
      </w:r>
      <w:r w:rsidRPr="00125758">
        <w:rPr>
          <w:vanish/>
          <w:sz w:val="12"/>
          <w:szCs w:val="14"/>
        </w:rPr>
        <w:t>ness</w:t>
      </w:r>
      <w:r w:rsidRPr="00083A9C">
        <w:rPr>
          <w:sz w:val="12"/>
          <w:szCs w:val="14"/>
        </w:rPr>
        <w:t xml:space="preserve"> </w:t>
      </w:r>
      <w:r w:rsidRPr="00125758">
        <w:rPr>
          <w:vanish/>
          <w:sz w:val="12"/>
          <w:szCs w:val="14"/>
        </w:rPr>
        <w:t>was</w:t>
      </w:r>
      <w:r w:rsidRPr="00083A9C">
        <w:rPr>
          <w:sz w:val="12"/>
          <w:szCs w:val="14"/>
        </w:rPr>
        <w:t xml:space="preserve"> </w:t>
      </w:r>
      <w:r w:rsidRPr="00125758">
        <w:rPr>
          <w:vanish/>
          <w:sz w:val="12"/>
          <w:szCs w:val="14"/>
        </w:rPr>
        <w:t>caused</w:t>
      </w:r>
      <w:r w:rsidRPr="00083A9C">
        <w:rPr>
          <w:sz w:val="12"/>
          <w:szCs w:val="14"/>
        </w:rPr>
        <w:t xml:space="preserve"> </w:t>
      </w:r>
      <w:r w:rsidRPr="00125758">
        <w:rPr>
          <w:vanish/>
          <w:sz w:val="12"/>
          <w:szCs w:val="14"/>
        </w:rPr>
        <w:t>by</w:t>
      </w:r>
      <w:r w:rsidRPr="00083A9C">
        <w:rPr>
          <w:sz w:val="12"/>
          <w:szCs w:val="14"/>
        </w:rPr>
        <w:t xml:space="preserve"> </w:t>
      </w:r>
      <w:r w:rsidRPr="00125758">
        <w:rPr>
          <w:vanish/>
          <w:sz w:val="12"/>
          <w:szCs w:val="14"/>
        </w:rPr>
        <w:t>neither</w:t>
      </w:r>
      <w:r w:rsidRPr="00083A9C">
        <w:rPr>
          <w:sz w:val="12"/>
          <w:szCs w:val="14"/>
        </w:rPr>
        <w:t xml:space="preserve"> </w:t>
      </w:r>
      <w:r w:rsidRPr="00125758">
        <w:rPr>
          <w:vanish/>
          <w:sz w:val="12"/>
          <w:szCs w:val="14"/>
        </w:rPr>
        <w:t>her</w:t>
      </w:r>
      <w:r w:rsidRPr="00083A9C">
        <w:rPr>
          <w:sz w:val="12"/>
          <w:szCs w:val="14"/>
        </w:rPr>
        <w:t xml:space="preserve"> </w:t>
      </w:r>
      <w:r w:rsidRPr="00125758">
        <w:rPr>
          <w:vanish/>
          <w:sz w:val="12"/>
          <w:szCs w:val="14"/>
        </w:rPr>
        <w:t>cultural</w:t>
      </w:r>
      <w:r w:rsidRPr="00083A9C">
        <w:rPr>
          <w:sz w:val="12"/>
          <w:szCs w:val="14"/>
        </w:rPr>
        <w:t xml:space="preserve"> </w:t>
      </w:r>
      <w:r w:rsidRPr="00125758">
        <w:rPr>
          <w:vanish/>
          <w:sz w:val="12"/>
          <w:szCs w:val="14"/>
        </w:rPr>
        <w:t>traits</w:t>
      </w:r>
      <w:r w:rsidRPr="00083A9C">
        <w:rPr>
          <w:sz w:val="12"/>
          <w:szCs w:val="14"/>
        </w:rPr>
        <w:t xml:space="preserve"> </w:t>
      </w:r>
      <w:r w:rsidRPr="00125758">
        <w:rPr>
          <w:vanish/>
          <w:sz w:val="12"/>
          <w:szCs w:val="14"/>
        </w:rPr>
        <w:t>nor</w:t>
      </w:r>
      <w:r w:rsidRPr="00083A9C">
        <w:rPr>
          <w:sz w:val="12"/>
          <w:szCs w:val="14"/>
        </w:rPr>
        <w:t xml:space="preserve"> </w:t>
      </w:r>
      <w:r w:rsidRPr="00125758">
        <w:rPr>
          <w:vanish/>
          <w:sz w:val="12"/>
          <w:szCs w:val="14"/>
        </w:rPr>
        <w:t>the</w:t>
      </w:r>
      <w:r w:rsidRPr="00083A9C">
        <w:rPr>
          <w:sz w:val="12"/>
          <w:szCs w:val="14"/>
        </w:rPr>
        <w:t xml:space="preserve"> </w:t>
      </w:r>
      <w:r w:rsidRPr="00125758">
        <w:rPr>
          <w:vanish/>
          <w:sz w:val="12"/>
          <w:szCs w:val="14"/>
        </w:rPr>
        <w:t>failure</w:t>
      </w:r>
      <w:r w:rsidRPr="00083A9C">
        <w:rPr>
          <w:sz w:val="12"/>
          <w:szCs w:val="14"/>
        </w:rPr>
        <w:t xml:space="preserve"> </w:t>
      </w:r>
      <w:r w:rsidRPr="00125758">
        <w:rPr>
          <w:vanish/>
          <w:sz w:val="12"/>
          <w:szCs w:val="14"/>
        </w:rPr>
        <w:t>of</w:t>
      </w:r>
      <w:r w:rsidRPr="00083A9C">
        <w:rPr>
          <w:sz w:val="12"/>
          <w:szCs w:val="14"/>
        </w:rPr>
        <w:t xml:space="preserve"> </w:t>
      </w:r>
      <w:r w:rsidRPr="00125758">
        <w:rPr>
          <w:vanish/>
          <w:sz w:val="12"/>
          <w:szCs w:val="14"/>
        </w:rPr>
        <w:t>her</w:t>
      </w:r>
      <w:r w:rsidRPr="00083A9C">
        <w:rPr>
          <w:sz w:val="12"/>
          <w:szCs w:val="14"/>
        </w:rPr>
        <w:t xml:space="preserve"> </w:t>
      </w:r>
      <w:r w:rsidRPr="00125758">
        <w:rPr>
          <w:vanish/>
          <w:sz w:val="12"/>
          <w:szCs w:val="14"/>
        </w:rPr>
        <w:t>will.</w:t>
      </w:r>
      <w:r w:rsidRPr="00083A9C">
        <w:rPr>
          <w:sz w:val="12"/>
          <w:szCs w:val="14"/>
        </w:rPr>
        <w:t xml:space="preserve"> </w:t>
      </w:r>
      <w:r w:rsidRPr="00125758">
        <w:rPr>
          <w:vanish/>
          <w:sz w:val="12"/>
          <w:szCs w:val="14"/>
        </w:rPr>
        <w:t>Her</w:t>
      </w:r>
      <w:r w:rsidRPr="00083A9C">
        <w:rPr>
          <w:sz w:val="12"/>
          <w:szCs w:val="14"/>
        </w:rPr>
        <w:t xml:space="preserve"> </w:t>
      </w:r>
      <w:r w:rsidRPr="00125758">
        <w:rPr>
          <w:vanish/>
          <w:sz w:val="12"/>
          <w:szCs w:val="14"/>
        </w:rPr>
        <w:t>stroke</w:t>
      </w:r>
      <w:r w:rsidRPr="00083A9C">
        <w:rPr>
          <w:sz w:val="12"/>
          <w:szCs w:val="14"/>
        </w:rPr>
        <w:t xml:space="preserve"> </w:t>
      </w:r>
      <w:r w:rsidRPr="00125758">
        <w:rPr>
          <w:vanish/>
          <w:sz w:val="12"/>
          <w:szCs w:val="14"/>
        </w:rPr>
        <w:t>was</w:t>
      </w:r>
      <w:r w:rsidRPr="00083A9C">
        <w:rPr>
          <w:sz w:val="12"/>
          <w:szCs w:val="14"/>
        </w:rPr>
        <w:t xml:space="preserve"> </w:t>
      </w:r>
      <w:r w:rsidRPr="00125758">
        <w:rPr>
          <w:vanish/>
          <w:sz w:val="12"/>
          <w:szCs w:val="14"/>
        </w:rPr>
        <w:t>caused</w:t>
      </w:r>
      <w:r w:rsidRPr="00083A9C">
        <w:rPr>
          <w:sz w:val="12"/>
          <w:szCs w:val="14"/>
        </w:rPr>
        <w:t xml:space="preserve"> </w:t>
      </w:r>
      <w:r w:rsidRPr="00125758">
        <w:rPr>
          <w:vanish/>
          <w:sz w:val="12"/>
          <w:szCs w:val="14"/>
        </w:rPr>
        <w:t>in</w:t>
      </w:r>
      <w:r w:rsidRPr="00083A9C">
        <w:rPr>
          <w:sz w:val="12"/>
          <w:szCs w:val="14"/>
        </w:rPr>
        <w:t xml:space="preserve"> </w:t>
      </w:r>
      <w:r w:rsidRPr="00125758">
        <w:rPr>
          <w:vanish/>
          <w:sz w:val="12"/>
          <w:szCs w:val="14"/>
        </w:rPr>
        <w:t>part</w:t>
      </w:r>
      <w:r w:rsidRPr="00083A9C">
        <w:rPr>
          <w:sz w:val="12"/>
          <w:szCs w:val="14"/>
        </w:rPr>
        <w:t xml:space="preserve"> </w:t>
      </w:r>
      <w:r w:rsidRPr="00125758">
        <w:rPr>
          <w:vanish/>
          <w:sz w:val="12"/>
          <w:szCs w:val="14"/>
        </w:rPr>
        <w:t>by</w:t>
      </w:r>
      <w:r w:rsidRPr="00083A9C">
        <w:rPr>
          <w:sz w:val="12"/>
          <w:szCs w:val="14"/>
        </w:rPr>
        <w:t xml:space="preserve"> </w:t>
      </w:r>
      <w:r w:rsidRPr="00125758">
        <w:rPr>
          <w:vanish/>
          <w:sz w:val="12"/>
          <w:szCs w:val="14"/>
        </w:rPr>
        <w:t>inequity.</w:t>
      </w:r>
      <w:r w:rsidRPr="00083A9C">
        <w:rPr>
          <w:sz w:val="12"/>
          <w:szCs w:val="14"/>
        </w:rPr>
        <w:t xml:space="preserve"> </w:t>
      </w:r>
      <w:r w:rsidRPr="00125758">
        <w:rPr>
          <w:vanish/>
          <w:sz w:val="12"/>
          <w:szCs w:val="14"/>
        </w:rPr>
        <w:t>She</w:t>
      </w:r>
      <w:r w:rsidRPr="00083A9C">
        <w:rPr>
          <w:sz w:val="12"/>
          <w:szCs w:val="14"/>
        </w:rPr>
        <w:t xml:space="preserve"> </w:t>
      </w:r>
      <w:r w:rsidRPr="00125758">
        <w:rPr>
          <w:vanish/>
          <w:sz w:val="12"/>
          <w:szCs w:val="14"/>
        </w:rPr>
        <w:t>is</w:t>
      </w:r>
      <w:r w:rsidRPr="00083A9C">
        <w:rPr>
          <w:sz w:val="12"/>
          <w:szCs w:val="14"/>
        </w:rPr>
        <w:t xml:space="preserve"> </w:t>
      </w:r>
      <w:r w:rsidRPr="00125758">
        <w:rPr>
          <w:vanish/>
          <w:sz w:val="12"/>
          <w:szCs w:val="14"/>
        </w:rPr>
        <w:t>one</w:t>
      </w:r>
      <w:r w:rsidRPr="00083A9C">
        <w:rPr>
          <w:sz w:val="12"/>
          <w:szCs w:val="14"/>
        </w:rPr>
        <w:t xml:space="preserve"> </w:t>
      </w:r>
      <w:r w:rsidRPr="00125758">
        <w:rPr>
          <w:vanish/>
          <w:sz w:val="12"/>
          <w:szCs w:val="14"/>
        </w:rPr>
        <w:t>of</w:t>
      </w:r>
      <w:r w:rsidRPr="00083A9C">
        <w:rPr>
          <w:sz w:val="12"/>
          <w:szCs w:val="14"/>
        </w:rPr>
        <w:t xml:space="preserve"> </w:t>
      </w:r>
      <w:r w:rsidRPr="00125758">
        <w:rPr>
          <w:vanish/>
          <w:sz w:val="12"/>
          <w:szCs w:val="14"/>
        </w:rPr>
        <w:t>the</w:t>
      </w:r>
      <w:r w:rsidRPr="00083A9C">
        <w:rPr>
          <w:sz w:val="12"/>
          <w:szCs w:val="14"/>
        </w:rPr>
        <w:t xml:space="preserve"> </w:t>
      </w:r>
      <w:r w:rsidRPr="00125758">
        <w:rPr>
          <w:vanish/>
          <w:sz w:val="12"/>
          <w:szCs w:val="14"/>
        </w:rPr>
        <w:t>lucky</w:t>
      </w:r>
      <w:r w:rsidRPr="00083A9C">
        <w:rPr>
          <w:sz w:val="12"/>
          <w:szCs w:val="14"/>
        </w:rPr>
        <w:t xml:space="preserve"> </w:t>
      </w:r>
      <w:r w:rsidRPr="00125758">
        <w:rPr>
          <w:vanish/>
          <w:sz w:val="12"/>
          <w:szCs w:val="14"/>
        </w:rPr>
        <w:t>ones,</w:t>
      </w:r>
      <w:r w:rsidRPr="00083A9C">
        <w:rPr>
          <w:sz w:val="12"/>
          <w:szCs w:val="14"/>
        </w:rPr>
        <w:t xml:space="preserve"> </w:t>
      </w:r>
      <w:r w:rsidRPr="00125758">
        <w:rPr>
          <w:vanish/>
          <w:sz w:val="12"/>
          <w:szCs w:val="14"/>
        </w:rPr>
        <w:t>though,</w:t>
      </w:r>
      <w:r w:rsidRPr="00083A9C">
        <w:rPr>
          <w:sz w:val="12"/>
          <w:szCs w:val="14"/>
        </w:rPr>
        <w:t xml:space="preserve"> </w:t>
      </w:r>
      <w:r w:rsidRPr="00125758">
        <w:rPr>
          <w:vanish/>
          <w:sz w:val="12"/>
          <w:szCs w:val="14"/>
        </w:rPr>
        <w:t>because</w:t>
      </w:r>
      <w:r w:rsidRPr="00083A9C">
        <w:rPr>
          <w:sz w:val="12"/>
          <w:szCs w:val="14"/>
        </w:rPr>
        <w:t xml:space="preserve"> </w:t>
      </w:r>
      <w:r w:rsidRPr="00125758">
        <w:rPr>
          <w:vanish/>
          <w:sz w:val="12"/>
          <w:szCs w:val="14"/>
        </w:rPr>
        <w:t>even</w:t>
      </w:r>
      <w:r w:rsidRPr="00083A9C">
        <w:rPr>
          <w:sz w:val="12"/>
          <w:szCs w:val="14"/>
        </w:rPr>
        <w:t xml:space="preserve"> </w:t>
      </w:r>
      <w:r w:rsidRPr="00125758">
        <w:rPr>
          <w:vanish/>
          <w:sz w:val="12"/>
          <w:szCs w:val="14"/>
        </w:rPr>
        <w:t>while</w:t>
      </w:r>
      <w:r w:rsidRPr="00083A9C">
        <w:rPr>
          <w:sz w:val="12"/>
          <w:szCs w:val="14"/>
        </w:rPr>
        <w:t xml:space="preserve"> </w:t>
      </w:r>
      <w:r w:rsidRPr="00125758">
        <w:rPr>
          <w:vanish/>
          <w:sz w:val="12"/>
          <w:szCs w:val="14"/>
        </w:rPr>
        <w:t>structural</w:t>
      </w:r>
      <w:r w:rsidRPr="00083A9C">
        <w:rPr>
          <w:sz w:val="12"/>
          <w:szCs w:val="14"/>
        </w:rPr>
        <w:t xml:space="preserve"> </w:t>
      </w:r>
      <w:r w:rsidRPr="00125758">
        <w:rPr>
          <w:vanish/>
          <w:sz w:val="12"/>
          <w:szCs w:val="14"/>
        </w:rPr>
        <w:t>violence</w:t>
      </w:r>
      <w:r w:rsidRPr="00083A9C">
        <w:rPr>
          <w:sz w:val="12"/>
          <w:szCs w:val="14"/>
        </w:rPr>
        <w:t xml:space="preserve"> </w:t>
      </w:r>
      <w:r w:rsidRPr="00125758">
        <w:rPr>
          <w:vanish/>
          <w:sz w:val="12"/>
          <w:szCs w:val="14"/>
        </w:rPr>
        <w:t>ravages</w:t>
      </w:r>
      <w:r w:rsidRPr="00083A9C">
        <w:rPr>
          <w:sz w:val="12"/>
          <w:szCs w:val="14"/>
        </w:rPr>
        <w:t xml:space="preserve"> </w:t>
      </w:r>
      <w:r w:rsidRPr="00125758">
        <w:rPr>
          <w:vanish/>
          <w:sz w:val="12"/>
          <w:szCs w:val="14"/>
        </w:rPr>
        <w:t>her</w:t>
      </w:r>
      <w:r w:rsidRPr="00083A9C">
        <w:rPr>
          <w:sz w:val="12"/>
          <w:szCs w:val="14"/>
        </w:rPr>
        <w:t xml:space="preserve"> </w:t>
      </w:r>
      <w:r w:rsidRPr="00125758">
        <w:rPr>
          <w:vanish/>
          <w:sz w:val="12"/>
          <w:szCs w:val="14"/>
        </w:rPr>
        <w:t>neighbor-</w:t>
      </w:r>
      <w:r w:rsidRPr="00083A9C">
        <w:rPr>
          <w:sz w:val="12"/>
          <w:szCs w:val="14"/>
        </w:rPr>
        <w:t xml:space="preserve"> </w:t>
      </w:r>
      <w:r w:rsidRPr="00125758">
        <w:rPr>
          <w:vanish/>
          <w:sz w:val="12"/>
          <w:szCs w:val="14"/>
        </w:rPr>
        <w:t>hood,</w:t>
      </w:r>
      <w:r w:rsidRPr="00083A9C">
        <w:rPr>
          <w:sz w:val="12"/>
          <w:szCs w:val="14"/>
        </w:rPr>
        <w:t xml:space="preserve"> </w:t>
      </w:r>
      <w:r w:rsidRPr="00125758">
        <w:rPr>
          <w:vanish/>
          <w:sz w:val="12"/>
          <w:szCs w:val="14"/>
        </w:rPr>
        <w:t>it</w:t>
      </w:r>
      <w:r w:rsidRPr="00083A9C">
        <w:rPr>
          <w:sz w:val="12"/>
          <w:szCs w:val="14"/>
        </w:rPr>
        <w:t xml:space="preserve"> </w:t>
      </w:r>
      <w:r w:rsidRPr="00125758">
        <w:rPr>
          <w:vanish/>
          <w:sz w:val="12"/>
          <w:szCs w:val="14"/>
        </w:rPr>
        <w:t>also</w:t>
      </w:r>
      <w:r w:rsidRPr="00083A9C">
        <w:rPr>
          <w:sz w:val="12"/>
          <w:szCs w:val="14"/>
        </w:rPr>
        <w:t xml:space="preserve"> </w:t>
      </w:r>
      <w:r w:rsidRPr="00125758">
        <w:rPr>
          <w:vanish/>
          <w:sz w:val="12"/>
          <w:szCs w:val="14"/>
        </w:rPr>
        <w:t>abets</w:t>
      </w:r>
      <w:r w:rsidRPr="00083A9C">
        <w:rPr>
          <w:sz w:val="12"/>
          <w:szCs w:val="14"/>
        </w:rPr>
        <w:t xml:space="preserve"> </w:t>
      </w:r>
      <w:r w:rsidRPr="00125758">
        <w:rPr>
          <w:vanish/>
          <w:sz w:val="12"/>
          <w:szCs w:val="14"/>
        </w:rPr>
        <w:t>the</w:t>
      </w:r>
      <w:r w:rsidRPr="00083A9C">
        <w:rPr>
          <w:sz w:val="12"/>
          <w:szCs w:val="14"/>
        </w:rPr>
        <w:t xml:space="preserve"> </w:t>
      </w:r>
      <w:r w:rsidRPr="00125758">
        <w:rPr>
          <w:vanish/>
          <w:sz w:val="12"/>
          <w:szCs w:val="14"/>
        </w:rPr>
        <w:t>concentration</w:t>
      </w:r>
      <w:r w:rsidRPr="00083A9C">
        <w:rPr>
          <w:sz w:val="12"/>
          <w:szCs w:val="14"/>
        </w:rPr>
        <w:t xml:space="preserve"> </w:t>
      </w:r>
      <w:r w:rsidRPr="00125758">
        <w:rPr>
          <w:vanish/>
          <w:sz w:val="12"/>
          <w:szCs w:val="14"/>
        </w:rPr>
        <w:t>of</w:t>
      </w:r>
      <w:r w:rsidRPr="00083A9C">
        <w:rPr>
          <w:sz w:val="12"/>
          <w:szCs w:val="14"/>
        </w:rPr>
        <w:t xml:space="preserve"> </w:t>
      </w:r>
      <w:r w:rsidRPr="00125758">
        <w:rPr>
          <w:vanish/>
          <w:sz w:val="12"/>
          <w:szCs w:val="14"/>
        </w:rPr>
        <w:t>expensive</w:t>
      </w:r>
      <w:r w:rsidRPr="00083A9C">
        <w:rPr>
          <w:sz w:val="12"/>
          <w:szCs w:val="14"/>
        </w:rPr>
        <w:t xml:space="preserve"> </w:t>
      </w:r>
      <w:r w:rsidRPr="00125758">
        <w:rPr>
          <w:vanish/>
          <w:sz w:val="12"/>
          <w:szCs w:val="14"/>
        </w:rPr>
        <w:t>stroke-intervention</w:t>
      </w:r>
      <w:r w:rsidRPr="00083A9C">
        <w:rPr>
          <w:sz w:val="12"/>
          <w:szCs w:val="14"/>
        </w:rPr>
        <w:t xml:space="preserve"> </w:t>
      </w:r>
      <w:r w:rsidRPr="00125758">
        <w:rPr>
          <w:vanish/>
          <w:sz w:val="12"/>
          <w:szCs w:val="14"/>
        </w:rPr>
        <w:t>services</w:t>
      </w:r>
      <w:r w:rsidRPr="00083A9C">
        <w:rPr>
          <w:sz w:val="12"/>
          <w:szCs w:val="14"/>
        </w:rPr>
        <w:t xml:space="preserve"> </w:t>
      </w:r>
      <w:r w:rsidRPr="00125758">
        <w:rPr>
          <w:vanish/>
          <w:sz w:val="12"/>
          <w:szCs w:val="14"/>
        </w:rPr>
        <w:t>in</w:t>
      </w:r>
      <w:r w:rsidRPr="00083A9C">
        <w:rPr>
          <w:sz w:val="12"/>
          <w:szCs w:val="14"/>
        </w:rPr>
        <w:t xml:space="preserve"> </w:t>
      </w:r>
      <w:r w:rsidRPr="00125758">
        <w:rPr>
          <w:vanish/>
          <w:sz w:val="12"/>
          <w:szCs w:val="14"/>
        </w:rPr>
        <w:t>certain</w:t>
      </w:r>
      <w:r w:rsidRPr="00083A9C">
        <w:rPr>
          <w:sz w:val="12"/>
          <w:szCs w:val="14"/>
        </w:rPr>
        <w:t xml:space="preserve"> </w:t>
      </w:r>
      <w:r w:rsidRPr="00125758">
        <w:rPr>
          <w:vanish/>
          <w:sz w:val="12"/>
          <w:szCs w:val="14"/>
        </w:rPr>
        <w:t>wealthy</w:t>
      </w:r>
      <w:r w:rsidRPr="00083A9C">
        <w:rPr>
          <w:sz w:val="12"/>
          <w:szCs w:val="14"/>
        </w:rPr>
        <w:t xml:space="preserve"> </w:t>
      </w:r>
      <w:r w:rsidRPr="00125758">
        <w:rPr>
          <w:vanish/>
          <w:sz w:val="12"/>
          <w:szCs w:val="14"/>
        </w:rPr>
        <w:t>teaching</w:t>
      </w:r>
      <w:r w:rsidRPr="00083A9C">
        <w:rPr>
          <w:sz w:val="12"/>
          <w:szCs w:val="14"/>
        </w:rPr>
        <w:t xml:space="preserve"> </w:t>
      </w:r>
      <w:r w:rsidRPr="00125758">
        <w:rPr>
          <w:vanish/>
          <w:sz w:val="12"/>
          <w:szCs w:val="14"/>
        </w:rPr>
        <w:t>hospitals</w:t>
      </w:r>
      <w:r w:rsidRPr="00083A9C">
        <w:rPr>
          <w:sz w:val="12"/>
          <w:szCs w:val="14"/>
        </w:rPr>
        <w:t xml:space="preserve"> </w:t>
      </w:r>
      <w:r w:rsidRPr="00125758">
        <w:rPr>
          <w:vanish/>
          <w:sz w:val="12"/>
          <w:szCs w:val="14"/>
        </w:rPr>
        <w:t>like</w:t>
      </w:r>
      <w:r w:rsidRPr="00083A9C">
        <w:rPr>
          <w:sz w:val="12"/>
          <w:szCs w:val="14"/>
        </w:rPr>
        <w:t xml:space="preserve"> </w:t>
      </w:r>
      <w:r w:rsidRPr="00125758">
        <w:rPr>
          <w:vanish/>
          <w:sz w:val="12"/>
          <w:szCs w:val="14"/>
        </w:rPr>
        <w:t>mine.</w:t>
      </w:r>
      <w:r w:rsidRPr="00083A9C">
        <w:rPr>
          <w:sz w:val="12"/>
          <w:szCs w:val="14"/>
        </w:rPr>
        <w:t xml:space="preserve"> </w:t>
      </w:r>
      <w:r w:rsidRPr="00125758">
        <w:rPr>
          <w:vanish/>
          <w:sz w:val="12"/>
          <w:szCs w:val="14"/>
        </w:rPr>
        <w:t>If</w:t>
      </w:r>
      <w:r w:rsidRPr="00083A9C">
        <w:rPr>
          <w:sz w:val="12"/>
          <w:szCs w:val="14"/>
        </w:rPr>
        <w:t xml:space="preserve"> </w:t>
      </w:r>
      <w:r w:rsidRPr="00125758">
        <w:rPr>
          <w:vanish/>
          <w:sz w:val="12"/>
          <w:szCs w:val="14"/>
        </w:rPr>
        <w:t>I</w:t>
      </w:r>
      <w:r w:rsidRPr="00083A9C">
        <w:rPr>
          <w:sz w:val="12"/>
          <w:szCs w:val="14"/>
        </w:rPr>
        <w:t xml:space="preserve"> </w:t>
      </w:r>
      <w:r w:rsidRPr="00125758">
        <w:rPr>
          <w:vanish/>
          <w:sz w:val="12"/>
          <w:szCs w:val="14"/>
        </w:rPr>
        <w:t>can</w:t>
      </w:r>
      <w:r w:rsidRPr="00083A9C">
        <w:rPr>
          <w:sz w:val="12"/>
          <w:szCs w:val="14"/>
        </w:rPr>
        <w:t xml:space="preserve"> </w:t>
      </w:r>
      <w:r w:rsidRPr="00125758">
        <w:rPr>
          <w:vanish/>
          <w:sz w:val="12"/>
          <w:szCs w:val="14"/>
        </w:rPr>
        <w:t>get</w:t>
      </w:r>
      <w:r w:rsidRPr="00083A9C">
        <w:rPr>
          <w:sz w:val="12"/>
          <w:szCs w:val="14"/>
        </w:rPr>
        <w:t xml:space="preserve"> </w:t>
      </w:r>
      <w:r w:rsidRPr="00125758">
        <w:rPr>
          <w:vanish/>
          <w:sz w:val="12"/>
          <w:szCs w:val="14"/>
        </w:rPr>
        <w:t>to</w:t>
      </w:r>
      <w:r w:rsidRPr="00083A9C">
        <w:rPr>
          <w:sz w:val="12"/>
          <w:szCs w:val="14"/>
        </w:rPr>
        <w:t xml:space="preserve"> </w:t>
      </w:r>
      <w:r w:rsidRPr="00125758">
        <w:rPr>
          <w:vanish/>
          <w:sz w:val="12"/>
          <w:szCs w:val="14"/>
        </w:rPr>
        <w:t>her</w:t>
      </w:r>
      <w:r w:rsidRPr="00083A9C">
        <w:rPr>
          <w:sz w:val="12"/>
          <w:szCs w:val="14"/>
        </w:rPr>
        <w:t xml:space="preserve"> </w:t>
      </w:r>
      <w:r w:rsidRPr="00125758">
        <w:rPr>
          <w:vanish/>
          <w:sz w:val="12"/>
          <w:szCs w:val="14"/>
        </w:rPr>
        <w:t>in</w:t>
      </w:r>
      <w:r w:rsidRPr="00083A9C">
        <w:rPr>
          <w:sz w:val="12"/>
          <w:szCs w:val="14"/>
        </w:rPr>
        <w:t xml:space="preserve"> </w:t>
      </w:r>
      <w:r w:rsidRPr="00125758">
        <w:rPr>
          <w:vanish/>
          <w:sz w:val="12"/>
          <w:szCs w:val="14"/>
        </w:rPr>
        <w:t>time,</w:t>
      </w:r>
      <w:r w:rsidRPr="00083A9C">
        <w:rPr>
          <w:sz w:val="12"/>
          <w:szCs w:val="14"/>
        </w:rPr>
        <w:t xml:space="preserve"> </w:t>
      </w:r>
      <w:r w:rsidRPr="00125758">
        <w:rPr>
          <w:vanish/>
          <w:sz w:val="12"/>
          <w:szCs w:val="14"/>
        </w:rPr>
        <w:t>we</w:t>
      </w:r>
      <w:r w:rsidRPr="00083A9C">
        <w:rPr>
          <w:sz w:val="12"/>
          <w:szCs w:val="14"/>
        </w:rPr>
        <w:t xml:space="preserve"> </w:t>
      </w:r>
      <w:r w:rsidRPr="00125758">
        <w:rPr>
          <w:vanish/>
          <w:sz w:val="12"/>
          <w:szCs w:val="14"/>
        </w:rPr>
        <w:t>can</w:t>
      </w:r>
      <w:r w:rsidRPr="00083A9C">
        <w:rPr>
          <w:sz w:val="12"/>
          <w:szCs w:val="14"/>
        </w:rPr>
        <w:t xml:space="preserve"> </w:t>
      </w:r>
      <w:r w:rsidRPr="00125758">
        <w:rPr>
          <w:vanish/>
          <w:sz w:val="12"/>
          <w:szCs w:val="14"/>
        </w:rPr>
        <w:t>still</w:t>
      </w:r>
      <w:r w:rsidRPr="00083A9C">
        <w:rPr>
          <w:sz w:val="12"/>
          <w:szCs w:val="14"/>
        </w:rPr>
        <w:t xml:space="preserve"> </w:t>
      </w:r>
      <w:r w:rsidRPr="00125758">
        <w:rPr>
          <w:vanish/>
          <w:sz w:val="12"/>
          <w:szCs w:val="14"/>
        </w:rPr>
        <w:t>help</w:t>
      </w:r>
      <w:r w:rsidRPr="00083A9C">
        <w:rPr>
          <w:sz w:val="12"/>
          <w:szCs w:val="14"/>
        </w:rPr>
        <w:t xml:space="preserve"> </w:t>
      </w:r>
      <w:r w:rsidRPr="00125758">
        <w:rPr>
          <w:vanish/>
          <w:sz w:val="12"/>
          <w:szCs w:val="14"/>
        </w:rPr>
        <w:t>her.</w:t>
      </w:r>
      <w:r w:rsidRPr="00083A9C">
        <w:rPr>
          <w:sz w:val="12"/>
          <w:szCs w:val="14"/>
        </w:rPr>
        <w:t xml:space="preserve"> </w:t>
      </w:r>
      <w:r w:rsidRPr="00125758">
        <w:rPr>
          <w:vanish/>
          <w:sz w:val="12"/>
          <w:szCs w:val="14"/>
        </w:rPr>
        <w:t>Income</w:t>
      </w:r>
      <w:r w:rsidRPr="00083A9C">
        <w:rPr>
          <w:sz w:val="12"/>
          <w:szCs w:val="14"/>
        </w:rPr>
        <w:t xml:space="preserve"> </w:t>
      </w:r>
      <w:r w:rsidRPr="00125758">
        <w:rPr>
          <w:vanish/>
          <w:sz w:val="12"/>
          <w:szCs w:val="14"/>
        </w:rPr>
        <w:t>Inequality</w:t>
      </w:r>
      <w:r w:rsidRPr="00083A9C">
        <w:rPr>
          <w:sz w:val="12"/>
          <w:szCs w:val="14"/>
        </w:rPr>
        <w:t xml:space="preserve"> </w:t>
      </w:r>
      <w:r w:rsidRPr="00125758">
        <w:rPr>
          <w:vanish/>
          <w:sz w:val="12"/>
          <w:szCs w:val="14"/>
        </w:rPr>
        <w:t>and</w:t>
      </w:r>
      <w:r w:rsidRPr="00083A9C">
        <w:rPr>
          <w:sz w:val="12"/>
          <w:szCs w:val="14"/>
        </w:rPr>
        <w:t xml:space="preserve"> </w:t>
      </w:r>
      <w:r w:rsidRPr="00125758">
        <w:rPr>
          <w:vanish/>
          <w:sz w:val="12"/>
          <w:szCs w:val="14"/>
        </w:rPr>
        <w:t>Life</w:t>
      </w:r>
      <w:r w:rsidRPr="00083A9C">
        <w:rPr>
          <w:sz w:val="12"/>
          <w:szCs w:val="14"/>
        </w:rPr>
        <w:t xml:space="preserve"> </w:t>
      </w:r>
      <w:r w:rsidRPr="00125758">
        <w:rPr>
          <w:vanish/>
          <w:sz w:val="12"/>
          <w:szCs w:val="14"/>
        </w:rPr>
        <w:t>Inequality</w:t>
      </w:r>
      <w:r w:rsidRPr="00083A9C">
        <w:rPr>
          <w:sz w:val="12"/>
          <w:szCs w:val="14"/>
        </w:rPr>
        <w:t xml:space="preserve"> </w:t>
      </w:r>
      <w:r w:rsidRPr="00125758">
        <w:rPr>
          <w:vanish/>
          <w:sz w:val="12"/>
          <w:szCs w:val="14"/>
        </w:rPr>
        <w:t>Of</w:t>
      </w:r>
      <w:r w:rsidRPr="00083A9C">
        <w:rPr>
          <w:sz w:val="12"/>
          <w:szCs w:val="14"/>
        </w:rPr>
        <w:t xml:space="preserve"> </w:t>
      </w:r>
      <w:r w:rsidRPr="00125758">
        <w:rPr>
          <w:vanish/>
          <w:sz w:val="12"/>
          <w:szCs w:val="14"/>
        </w:rPr>
        <w:t>course,</w:t>
      </w:r>
      <w:r w:rsidRPr="00083A9C">
        <w:rPr>
          <w:sz w:val="12"/>
          <w:szCs w:val="14"/>
        </w:rPr>
        <w:t xml:space="preserve"> </w:t>
      </w:r>
      <w:r w:rsidRPr="00125758">
        <w:rPr>
          <w:vanish/>
          <w:sz w:val="12"/>
          <w:szCs w:val="14"/>
        </w:rPr>
        <w:t>Windora</w:t>
      </w:r>
      <w:r w:rsidRPr="00083A9C">
        <w:rPr>
          <w:sz w:val="12"/>
          <w:szCs w:val="14"/>
        </w:rPr>
        <w:t xml:space="preserve"> </w:t>
      </w:r>
      <w:r w:rsidRPr="00125758">
        <w:rPr>
          <w:vanish/>
          <w:sz w:val="12"/>
          <w:szCs w:val="14"/>
        </w:rPr>
        <w:t>is</w:t>
      </w:r>
      <w:r w:rsidRPr="00083A9C">
        <w:rPr>
          <w:sz w:val="12"/>
          <w:szCs w:val="14"/>
        </w:rPr>
        <w:t xml:space="preserve"> </w:t>
      </w:r>
      <w:r w:rsidRPr="00125758">
        <w:rPr>
          <w:vanish/>
          <w:sz w:val="12"/>
          <w:szCs w:val="14"/>
        </w:rPr>
        <w:t>not</w:t>
      </w:r>
      <w:r w:rsidRPr="00083A9C">
        <w:rPr>
          <w:sz w:val="12"/>
          <w:szCs w:val="14"/>
        </w:rPr>
        <w:t xml:space="preserve"> </w:t>
      </w:r>
      <w:r w:rsidRPr="00125758">
        <w:rPr>
          <w:vanish/>
          <w:sz w:val="12"/>
          <w:szCs w:val="14"/>
        </w:rPr>
        <w:t>the</w:t>
      </w:r>
      <w:r w:rsidRPr="00083A9C">
        <w:rPr>
          <w:sz w:val="12"/>
          <w:szCs w:val="14"/>
        </w:rPr>
        <w:t xml:space="preserve"> </w:t>
      </w:r>
      <w:r w:rsidRPr="00125758">
        <w:rPr>
          <w:vanish/>
          <w:sz w:val="12"/>
          <w:szCs w:val="14"/>
        </w:rPr>
        <w:t>only</w:t>
      </w:r>
      <w:r w:rsidRPr="00083A9C">
        <w:rPr>
          <w:sz w:val="12"/>
          <w:szCs w:val="14"/>
        </w:rPr>
        <w:t xml:space="preserve"> </w:t>
      </w:r>
      <w:r w:rsidRPr="00125758">
        <w:rPr>
          <w:vanish/>
          <w:sz w:val="12"/>
          <w:szCs w:val="14"/>
        </w:rPr>
        <w:t>person</w:t>
      </w:r>
      <w:r w:rsidRPr="00083A9C">
        <w:rPr>
          <w:sz w:val="12"/>
          <w:szCs w:val="14"/>
        </w:rPr>
        <w:t xml:space="preserve"> </w:t>
      </w:r>
      <w:r w:rsidRPr="00125758">
        <w:rPr>
          <w:vanish/>
          <w:sz w:val="12"/>
          <w:szCs w:val="14"/>
        </w:rPr>
        <w:t>struggling</w:t>
      </w:r>
      <w:r w:rsidRPr="00083A9C">
        <w:rPr>
          <w:sz w:val="12"/>
          <w:szCs w:val="14"/>
        </w:rPr>
        <w:t xml:space="preserve"> </w:t>
      </w:r>
      <w:r w:rsidRPr="00125758">
        <w:rPr>
          <w:vanish/>
          <w:sz w:val="12"/>
          <w:szCs w:val="14"/>
        </w:rPr>
        <w:t>on</w:t>
      </w:r>
      <w:r w:rsidRPr="00083A9C">
        <w:rPr>
          <w:sz w:val="12"/>
          <w:szCs w:val="14"/>
        </w:rPr>
        <w:t xml:space="preserve"> </w:t>
      </w:r>
      <w:r w:rsidRPr="00125758">
        <w:rPr>
          <w:vanish/>
          <w:sz w:val="12"/>
          <w:szCs w:val="14"/>
        </w:rPr>
        <w:t>account</w:t>
      </w:r>
      <w:r w:rsidRPr="00083A9C">
        <w:rPr>
          <w:sz w:val="12"/>
          <w:szCs w:val="14"/>
        </w:rPr>
        <w:t xml:space="preserve"> </w:t>
      </w:r>
      <w:r w:rsidRPr="00125758">
        <w:rPr>
          <w:vanish/>
          <w:sz w:val="12"/>
          <w:szCs w:val="14"/>
        </w:rPr>
        <w:t>of</w:t>
      </w:r>
      <w:r w:rsidRPr="00083A9C">
        <w:rPr>
          <w:sz w:val="12"/>
          <w:szCs w:val="14"/>
        </w:rPr>
        <w:t xml:space="preserve"> </w:t>
      </w:r>
      <w:r w:rsidRPr="00125758">
        <w:rPr>
          <w:vanish/>
          <w:sz w:val="12"/>
          <w:szCs w:val="14"/>
        </w:rPr>
        <w:t>structural</w:t>
      </w:r>
      <w:r w:rsidRPr="00083A9C">
        <w:rPr>
          <w:sz w:val="12"/>
          <w:szCs w:val="14"/>
        </w:rPr>
        <w:t xml:space="preserve"> </w:t>
      </w:r>
      <w:r w:rsidRPr="00125758">
        <w:rPr>
          <w:vanish/>
          <w:sz w:val="12"/>
          <w:szCs w:val="14"/>
        </w:rPr>
        <w:t>violence.</w:t>
      </w:r>
      <w:r w:rsidRPr="00083A9C">
        <w:rPr>
          <w:sz w:val="12"/>
          <w:szCs w:val="14"/>
        </w:rPr>
        <w:t xml:space="preserve"> </w:t>
      </w:r>
      <w:r w:rsidRPr="00125758">
        <w:rPr>
          <w:vanish/>
          <w:sz w:val="12"/>
          <w:szCs w:val="14"/>
        </w:rPr>
        <w:t>Countless</w:t>
      </w:r>
      <w:r w:rsidRPr="00083A9C">
        <w:rPr>
          <w:sz w:val="12"/>
          <w:szCs w:val="14"/>
        </w:rPr>
        <w:t xml:space="preserve"> </w:t>
      </w:r>
      <w:r w:rsidRPr="00125758">
        <w:rPr>
          <w:vanish/>
          <w:sz w:val="12"/>
          <w:szCs w:val="14"/>
        </w:rPr>
        <w:t>neighborhoods</w:t>
      </w:r>
      <w:r w:rsidRPr="00083A9C">
        <w:rPr>
          <w:sz w:val="12"/>
          <w:szCs w:val="14"/>
        </w:rPr>
        <w:t xml:space="preserve"> </w:t>
      </w:r>
      <w:r w:rsidRPr="00125758">
        <w:rPr>
          <w:vanish/>
          <w:sz w:val="12"/>
          <w:szCs w:val="14"/>
        </w:rPr>
        <w:t>nationwide</w:t>
      </w:r>
      <w:r w:rsidRPr="00083A9C">
        <w:rPr>
          <w:sz w:val="12"/>
          <w:szCs w:val="14"/>
        </w:rPr>
        <w:t xml:space="preserve"> </w:t>
      </w:r>
      <w:r w:rsidRPr="00125758">
        <w:rPr>
          <w:vanish/>
          <w:sz w:val="12"/>
          <w:szCs w:val="14"/>
        </w:rPr>
        <w:t>are</w:t>
      </w:r>
      <w:r w:rsidRPr="00083A9C">
        <w:rPr>
          <w:sz w:val="12"/>
          <w:szCs w:val="14"/>
        </w:rPr>
        <w:t xml:space="preserve"> </w:t>
      </w:r>
      <w:r w:rsidRPr="00125758">
        <w:rPr>
          <w:vanish/>
          <w:sz w:val="12"/>
          <w:szCs w:val="14"/>
        </w:rPr>
        <w:t>suffering</w:t>
      </w:r>
      <w:r w:rsidRPr="00083A9C">
        <w:rPr>
          <w:sz w:val="12"/>
          <w:szCs w:val="14"/>
        </w:rPr>
        <w:t xml:space="preserve"> </w:t>
      </w:r>
      <w:r w:rsidRPr="00125758">
        <w:rPr>
          <w:vanish/>
          <w:sz w:val="12"/>
          <w:szCs w:val="14"/>
        </w:rPr>
        <w:t>from</w:t>
      </w:r>
      <w:r w:rsidRPr="00083A9C">
        <w:rPr>
          <w:sz w:val="12"/>
          <w:szCs w:val="14"/>
        </w:rPr>
        <w:t xml:space="preserve"> </w:t>
      </w:r>
      <w:r w:rsidRPr="00125758">
        <w:rPr>
          <w:vanish/>
          <w:sz w:val="12"/>
          <w:szCs w:val="14"/>
        </w:rPr>
        <w:t>it,</w:t>
      </w:r>
      <w:r w:rsidRPr="00083A9C">
        <w:rPr>
          <w:sz w:val="12"/>
          <w:szCs w:val="14"/>
        </w:rPr>
        <w:t xml:space="preserve"> </w:t>
      </w:r>
      <w:r w:rsidRPr="00125758">
        <w:rPr>
          <w:vanish/>
          <w:sz w:val="12"/>
          <w:szCs w:val="14"/>
        </w:rPr>
        <w:t>and</w:t>
      </w:r>
      <w:r w:rsidRPr="00083A9C">
        <w:rPr>
          <w:sz w:val="12"/>
          <w:szCs w:val="14"/>
        </w:rPr>
        <w:t xml:space="preserve"> </w:t>
      </w:r>
      <w:r w:rsidRPr="00125758">
        <w:rPr>
          <w:vanish/>
          <w:sz w:val="12"/>
          <w:szCs w:val="14"/>
        </w:rPr>
        <w:t>people</w:t>
      </w:r>
      <w:r w:rsidRPr="00083A9C">
        <w:rPr>
          <w:sz w:val="12"/>
          <w:szCs w:val="14"/>
        </w:rPr>
        <w:t xml:space="preserve"> </w:t>
      </w:r>
      <w:r w:rsidRPr="00125758">
        <w:rPr>
          <w:vanish/>
          <w:sz w:val="12"/>
          <w:szCs w:val="14"/>
        </w:rPr>
        <w:t>are</w:t>
      </w:r>
      <w:r w:rsidRPr="00083A9C">
        <w:rPr>
          <w:sz w:val="12"/>
          <w:szCs w:val="14"/>
        </w:rPr>
        <w:t xml:space="preserve"> </w:t>
      </w:r>
      <w:r w:rsidRPr="00125758">
        <w:rPr>
          <w:vanish/>
          <w:sz w:val="12"/>
          <w:szCs w:val="14"/>
        </w:rPr>
        <w:t>dying</w:t>
      </w:r>
      <w:r w:rsidRPr="00083A9C">
        <w:rPr>
          <w:sz w:val="12"/>
          <w:szCs w:val="14"/>
        </w:rPr>
        <w:t xml:space="preserve"> </w:t>
      </w:r>
      <w:r w:rsidRPr="00125758">
        <w:rPr>
          <w:vanish/>
          <w:sz w:val="12"/>
          <w:szCs w:val="14"/>
        </w:rPr>
        <w:t>needlessly</w:t>
      </w:r>
      <w:r w:rsidRPr="00083A9C">
        <w:rPr>
          <w:sz w:val="12"/>
          <w:szCs w:val="14"/>
        </w:rPr>
        <w:t xml:space="preserve"> </w:t>
      </w:r>
      <w:r w:rsidRPr="00125758">
        <w:rPr>
          <w:vanish/>
          <w:sz w:val="12"/>
          <w:szCs w:val="14"/>
        </w:rPr>
        <w:t>young</w:t>
      </w:r>
      <w:r w:rsidRPr="00083A9C">
        <w:rPr>
          <w:sz w:val="12"/>
          <w:szCs w:val="14"/>
        </w:rPr>
        <w:t xml:space="preserve"> </w:t>
      </w:r>
      <w:r w:rsidRPr="00125758">
        <w:rPr>
          <w:vanish/>
          <w:sz w:val="12"/>
          <w:szCs w:val="14"/>
        </w:rPr>
        <w:t>as</w:t>
      </w:r>
      <w:r w:rsidRPr="00083A9C">
        <w:rPr>
          <w:sz w:val="12"/>
          <w:szCs w:val="14"/>
        </w:rPr>
        <w:t xml:space="preserve"> </w:t>
      </w:r>
      <w:r w:rsidRPr="00125758">
        <w:rPr>
          <w:vanish/>
          <w:sz w:val="12"/>
          <w:szCs w:val="14"/>
        </w:rPr>
        <w:t>a</w:t>
      </w:r>
      <w:r w:rsidRPr="00083A9C">
        <w:rPr>
          <w:sz w:val="12"/>
          <w:szCs w:val="14"/>
        </w:rPr>
        <w:t xml:space="preserve"> </w:t>
      </w:r>
      <w:r w:rsidRPr="00125758">
        <w:rPr>
          <w:vanish/>
          <w:sz w:val="12"/>
          <w:szCs w:val="14"/>
        </w:rPr>
        <w:t>result.</w:t>
      </w:r>
      <w:r w:rsidRPr="00083A9C">
        <w:rPr>
          <w:sz w:val="12"/>
          <w:szCs w:val="14"/>
        </w:rPr>
        <w:t xml:space="preserve"> </w:t>
      </w:r>
      <w:r w:rsidRPr="00125758">
        <w:rPr>
          <w:vanish/>
          <w:sz w:val="12"/>
          <w:szCs w:val="14"/>
        </w:rPr>
        <w:t>The</w:t>
      </w:r>
      <w:r w:rsidRPr="00083A9C">
        <w:rPr>
          <w:sz w:val="12"/>
          <w:szCs w:val="14"/>
        </w:rPr>
        <w:t xml:space="preserve"> </w:t>
      </w:r>
      <w:r w:rsidRPr="00125758">
        <w:rPr>
          <w:vanish/>
          <w:sz w:val="12"/>
          <w:szCs w:val="14"/>
        </w:rPr>
        <w:t>mag-</w:t>
      </w:r>
      <w:r w:rsidRPr="00083A9C">
        <w:rPr>
          <w:sz w:val="12"/>
          <w:szCs w:val="14"/>
        </w:rPr>
        <w:t xml:space="preserve"> </w:t>
      </w:r>
      <w:r w:rsidRPr="00125758">
        <w:rPr>
          <w:vanish/>
          <w:sz w:val="12"/>
          <w:szCs w:val="14"/>
        </w:rPr>
        <w:t>nitude</w:t>
      </w:r>
      <w:r w:rsidRPr="00083A9C">
        <w:rPr>
          <w:sz w:val="12"/>
          <w:szCs w:val="14"/>
        </w:rPr>
        <w:t xml:space="preserve"> </w:t>
      </w:r>
      <w:r w:rsidRPr="00125758">
        <w:rPr>
          <w:vanish/>
          <w:sz w:val="12"/>
          <w:szCs w:val="14"/>
        </w:rPr>
        <w:t>of</w:t>
      </w:r>
      <w:r w:rsidRPr="00083A9C">
        <w:rPr>
          <w:sz w:val="12"/>
          <w:szCs w:val="14"/>
        </w:rPr>
        <w:t xml:space="preserve"> </w:t>
      </w:r>
      <w:r w:rsidRPr="00125758">
        <w:rPr>
          <w:vanish/>
          <w:sz w:val="12"/>
          <w:szCs w:val="14"/>
        </w:rPr>
        <w:t>this</w:t>
      </w:r>
      <w:r w:rsidRPr="00083A9C">
        <w:rPr>
          <w:sz w:val="12"/>
          <w:szCs w:val="14"/>
        </w:rPr>
        <w:t xml:space="preserve"> </w:t>
      </w:r>
      <w:r w:rsidRPr="00125758">
        <w:rPr>
          <w:vanish/>
          <w:sz w:val="12"/>
          <w:szCs w:val="14"/>
        </w:rPr>
        <w:t>excess</w:t>
      </w:r>
      <w:r w:rsidRPr="00083A9C">
        <w:rPr>
          <w:sz w:val="12"/>
          <w:szCs w:val="14"/>
        </w:rPr>
        <w:t xml:space="preserve"> </w:t>
      </w:r>
      <w:r w:rsidRPr="00125758">
        <w:rPr>
          <w:vanish/>
          <w:sz w:val="12"/>
          <w:szCs w:val="14"/>
        </w:rPr>
        <w:t>mortality</w:t>
      </w:r>
      <w:r w:rsidRPr="00083A9C">
        <w:rPr>
          <w:sz w:val="12"/>
          <w:szCs w:val="14"/>
        </w:rPr>
        <w:t xml:space="preserve"> </w:t>
      </w:r>
      <w:r w:rsidRPr="00125758">
        <w:rPr>
          <w:vanish/>
          <w:sz w:val="12"/>
          <w:szCs w:val="14"/>
        </w:rPr>
        <w:t>is</w:t>
      </w:r>
      <w:r w:rsidRPr="00083A9C">
        <w:rPr>
          <w:sz w:val="12"/>
          <w:szCs w:val="14"/>
        </w:rPr>
        <w:t xml:space="preserve"> </w:t>
      </w:r>
      <w:r w:rsidRPr="00125758">
        <w:rPr>
          <w:vanish/>
          <w:sz w:val="12"/>
          <w:szCs w:val="14"/>
        </w:rPr>
        <w:t>mind-boggling.</w:t>
      </w:r>
      <w:r w:rsidRPr="00083A9C">
        <w:rPr>
          <w:sz w:val="12"/>
          <w:szCs w:val="14"/>
        </w:rPr>
        <w:t xml:space="preserve"> </w:t>
      </w:r>
      <w:r w:rsidRPr="00125758">
        <w:rPr>
          <w:vanish/>
          <w:sz w:val="12"/>
          <w:szCs w:val="14"/>
        </w:rPr>
        <w:t>In</w:t>
      </w:r>
      <w:r w:rsidRPr="00083A9C">
        <w:rPr>
          <w:sz w:val="12"/>
          <w:szCs w:val="14"/>
        </w:rPr>
        <w:t xml:space="preserve"> </w:t>
      </w:r>
      <w:r w:rsidRPr="00125758">
        <w:rPr>
          <w:vanish/>
          <w:sz w:val="12"/>
          <w:szCs w:val="14"/>
        </w:rPr>
        <w:t>2009</w:t>
      </w:r>
      <w:r w:rsidRPr="00083A9C">
        <w:rPr>
          <w:sz w:val="12"/>
          <w:szCs w:val="14"/>
        </w:rPr>
        <w:t xml:space="preserve"> </w:t>
      </w:r>
      <w:r w:rsidRPr="00125758">
        <w:rPr>
          <w:vanish/>
          <w:sz w:val="12"/>
          <w:szCs w:val="14"/>
        </w:rPr>
        <w:t>my</w:t>
      </w:r>
      <w:r w:rsidRPr="00083A9C">
        <w:rPr>
          <w:sz w:val="12"/>
          <w:szCs w:val="14"/>
        </w:rPr>
        <w:t xml:space="preserve"> </w:t>
      </w:r>
      <w:r w:rsidRPr="00125758">
        <w:rPr>
          <w:vanish/>
          <w:sz w:val="12"/>
          <w:szCs w:val="14"/>
        </w:rPr>
        <w:t>friend</w:t>
      </w:r>
      <w:r w:rsidRPr="00083A9C">
        <w:rPr>
          <w:sz w:val="12"/>
          <w:szCs w:val="14"/>
        </w:rPr>
        <w:t xml:space="preserve"> </w:t>
      </w:r>
      <w:r w:rsidRPr="00125758">
        <w:rPr>
          <w:vanish/>
          <w:sz w:val="12"/>
          <w:szCs w:val="14"/>
        </w:rPr>
        <w:t>Dr.</w:t>
      </w:r>
      <w:r w:rsidRPr="00083A9C">
        <w:rPr>
          <w:sz w:val="12"/>
          <w:szCs w:val="14"/>
        </w:rPr>
        <w:t xml:space="preserve"> </w:t>
      </w:r>
      <w:r w:rsidRPr="00125758">
        <w:rPr>
          <w:vanish/>
          <w:sz w:val="12"/>
          <w:szCs w:val="14"/>
        </w:rPr>
        <w:t>Steve</w:t>
      </w:r>
      <w:r w:rsidRPr="00083A9C">
        <w:rPr>
          <w:sz w:val="12"/>
          <w:szCs w:val="14"/>
        </w:rPr>
        <w:t xml:space="preserve"> </w:t>
      </w:r>
      <w:r w:rsidRPr="00125758">
        <w:rPr>
          <w:vanish/>
          <w:sz w:val="12"/>
          <w:szCs w:val="14"/>
        </w:rPr>
        <w:t>Whitman</w:t>
      </w:r>
      <w:r w:rsidRPr="00083A9C">
        <w:rPr>
          <w:sz w:val="12"/>
          <w:szCs w:val="14"/>
        </w:rPr>
        <w:t xml:space="preserve"> </w:t>
      </w:r>
      <w:r w:rsidRPr="00125758">
        <w:rPr>
          <w:vanish/>
          <w:sz w:val="12"/>
          <w:szCs w:val="14"/>
        </w:rPr>
        <w:t>asked</w:t>
      </w:r>
      <w:r w:rsidRPr="00083A9C">
        <w:rPr>
          <w:sz w:val="12"/>
          <w:szCs w:val="14"/>
        </w:rPr>
        <w:t xml:space="preserve"> </w:t>
      </w:r>
      <w:r w:rsidRPr="00125758">
        <w:rPr>
          <w:vanish/>
          <w:sz w:val="12"/>
          <w:szCs w:val="14"/>
        </w:rPr>
        <w:t>a</w:t>
      </w:r>
      <w:r w:rsidRPr="00083A9C">
        <w:rPr>
          <w:sz w:val="12"/>
          <w:szCs w:val="14"/>
        </w:rPr>
        <w:t xml:space="preserve"> </w:t>
      </w:r>
      <w:r w:rsidRPr="00125758">
        <w:rPr>
          <w:vanish/>
          <w:sz w:val="12"/>
          <w:szCs w:val="14"/>
        </w:rPr>
        <w:t>simple</w:t>
      </w:r>
      <w:r w:rsidRPr="00083A9C">
        <w:rPr>
          <w:sz w:val="12"/>
          <w:szCs w:val="14"/>
        </w:rPr>
        <w:t xml:space="preserve"> </w:t>
      </w:r>
      <w:r w:rsidRPr="00125758">
        <w:rPr>
          <w:vanish/>
          <w:sz w:val="12"/>
          <w:szCs w:val="14"/>
        </w:rPr>
        <w:t>question,</w:t>
      </w:r>
      <w:r w:rsidRPr="00083A9C">
        <w:rPr>
          <w:sz w:val="12"/>
          <w:szCs w:val="14"/>
        </w:rPr>
        <w:t xml:space="preserve"> </w:t>
      </w:r>
      <w:r w:rsidRPr="00125758">
        <w:rPr>
          <w:vanish/>
          <w:sz w:val="12"/>
          <w:szCs w:val="14"/>
        </w:rPr>
        <w:t>"How</w:t>
      </w:r>
      <w:r w:rsidRPr="00083A9C">
        <w:rPr>
          <w:sz w:val="12"/>
          <w:szCs w:val="14"/>
        </w:rPr>
        <w:t xml:space="preserve"> </w:t>
      </w:r>
      <w:r w:rsidRPr="00125758">
        <w:rPr>
          <w:vanish/>
          <w:sz w:val="12"/>
          <w:szCs w:val="14"/>
        </w:rPr>
        <w:t>many</w:t>
      </w:r>
      <w:r w:rsidRPr="00083A9C">
        <w:rPr>
          <w:sz w:val="12"/>
          <w:szCs w:val="14"/>
        </w:rPr>
        <w:t xml:space="preserve"> </w:t>
      </w:r>
      <w:r w:rsidRPr="00125758">
        <w:rPr>
          <w:vanish/>
          <w:sz w:val="12"/>
          <w:szCs w:val="14"/>
        </w:rPr>
        <w:t>extra</w:t>
      </w:r>
      <w:r w:rsidRPr="00083A9C">
        <w:rPr>
          <w:sz w:val="12"/>
          <w:szCs w:val="14"/>
        </w:rPr>
        <w:t xml:space="preserve"> </w:t>
      </w:r>
      <w:r w:rsidRPr="00125758">
        <w:rPr>
          <w:vanish/>
          <w:sz w:val="12"/>
          <w:szCs w:val="14"/>
        </w:rPr>
        <w:t>black</w:t>
      </w:r>
      <w:r w:rsidRPr="00083A9C">
        <w:rPr>
          <w:sz w:val="12"/>
          <w:szCs w:val="14"/>
        </w:rPr>
        <w:t xml:space="preserve"> </w:t>
      </w:r>
      <w:r w:rsidRPr="00125758">
        <w:rPr>
          <w:vanish/>
          <w:sz w:val="12"/>
          <w:szCs w:val="14"/>
        </w:rPr>
        <w:t>people</w:t>
      </w:r>
      <w:r w:rsidRPr="00083A9C">
        <w:rPr>
          <w:sz w:val="12"/>
          <w:szCs w:val="14"/>
        </w:rPr>
        <w:t xml:space="preserve"> </w:t>
      </w:r>
      <w:r w:rsidRPr="00125758">
        <w:rPr>
          <w:vanish/>
          <w:sz w:val="12"/>
          <w:szCs w:val="14"/>
        </w:rPr>
        <w:t>died</w:t>
      </w:r>
      <w:r w:rsidRPr="00083A9C">
        <w:rPr>
          <w:sz w:val="12"/>
          <w:szCs w:val="14"/>
        </w:rPr>
        <w:t xml:space="preserve"> </w:t>
      </w:r>
      <w:r w:rsidRPr="00125758">
        <w:rPr>
          <w:vanish/>
          <w:sz w:val="12"/>
          <w:szCs w:val="14"/>
        </w:rPr>
        <w:t>in</w:t>
      </w:r>
      <w:r w:rsidRPr="00083A9C">
        <w:rPr>
          <w:sz w:val="12"/>
          <w:szCs w:val="14"/>
        </w:rPr>
        <w:t xml:space="preserve"> </w:t>
      </w:r>
      <w:r w:rsidRPr="00125758">
        <w:rPr>
          <w:vanish/>
          <w:sz w:val="12"/>
          <w:szCs w:val="14"/>
        </w:rPr>
        <w:t>Chicago</w:t>
      </w:r>
      <w:r w:rsidRPr="00083A9C">
        <w:rPr>
          <w:sz w:val="12"/>
          <w:szCs w:val="14"/>
        </w:rPr>
        <w:t xml:space="preserve"> </w:t>
      </w:r>
      <w:r w:rsidRPr="00125758">
        <w:rPr>
          <w:vanish/>
          <w:sz w:val="12"/>
          <w:szCs w:val="14"/>
        </w:rPr>
        <w:t>each</w:t>
      </w:r>
      <w:r w:rsidRPr="00083A9C">
        <w:rPr>
          <w:sz w:val="12"/>
          <w:szCs w:val="14"/>
        </w:rPr>
        <w:t xml:space="preserve"> </w:t>
      </w:r>
      <w:r w:rsidRPr="00125758">
        <w:rPr>
          <w:vanish/>
          <w:sz w:val="12"/>
          <w:szCs w:val="14"/>
        </w:rPr>
        <w:t>year,</w:t>
      </w:r>
      <w:r w:rsidRPr="00083A9C">
        <w:rPr>
          <w:sz w:val="12"/>
          <w:szCs w:val="14"/>
        </w:rPr>
        <w:t xml:space="preserve"> </w:t>
      </w:r>
      <w:r w:rsidRPr="00125758">
        <w:rPr>
          <w:vanish/>
          <w:sz w:val="12"/>
          <w:szCs w:val="14"/>
        </w:rPr>
        <w:t>just</w:t>
      </w:r>
      <w:r w:rsidRPr="00083A9C">
        <w:rPr>
          <w:sz w:val="12"/>
          <w:szCs w:val="14"/>
        </w:rPr>
        <w:t xml:space="preserve"> </w:t>
      </w:r>
      <w:r w:rsidRPr="00125758">
        <w:rPr>
          <w:vanish/>
          <w:sz w:val="12"/>
          <w:szCs w:val="14"/>
        </w:rPr>
        <w:t>because</w:t>
      </w:r>
      <w:r w:rsidRPr="00083A9C">
        <w:rPr>
          <w:sz w:val="12"/>
          <w:szCs w:val="14"/>
        </w:rPr>
        <w:t xml:space="preserve"> </w:t>
      </w:r>
      <w:r w:rsidRPr="00125758">
        <w:rPr>
          <w:vanish/>
          <w:sz w:val="12"/>
          <w:szCs w:val="14"/>
        </w:rPr>
        <w:t>they</w:t>
      </w:r>
      <w:r w:rsidRPr="00083A9C">
        <w:rPr>
          <w:sz w:val="12"/>
          <w:szCs w:val="14"/>
        </w:rPr>
        <w:t xml:space="preserve"> </w:t>
      </w:r>
      <w:r w:rsidRPr="00125758">
        <w:rPr>
          <w:vanish/>
          <w:sz w:val="12"/>
          <w:szCs w:val="14"/>
        </w:rPr>
        <w:t>do</w:t>
      </w:r>
      <w:r w:rsidRPr="00083A9C">
        <w:rPr>
          <w:sz w:val="12"/>
          <w:szCs w:val="14"/>
        </w:rPr>
        <w:t xml:space="preserve"> </w:t>
      </w:r>
      <w:r w:rsidRPr="00125758">
        <w:rPr>
          <w:vanish/>
          <w:sz w:val="12"/>
          <w:szCs w:val="14"/>
        </w:rPr>
        <w:t>not</w:t>
      </w:r>
      <w:r w:rsidRPr="00083A9C">
        <w:rPr>
          <w:sz w:val="12"/>
          <w:szCs w:val="14"/>
        </w:rPr>
        <w:t xml:space="preserve"> </w:t>
      </w:r>
      <w:r w:rsidRPr="00125758">
        <w:rPr>
          <w:vanish/>
          <w:sz w:val="12"/>
          <w:szCs w:val="14"/>
        </w:rPr>
        <w:t>have</w:t>
      </w:r>
      <w:r w:rsidRPr="00083A9C">
        <w:rPr>
          <w:sz w:val="12"/>
          <w:szCs w:val="14"/>
        </w:rPr>
        <w:t xml:space="preserve"> </w:t>
      </w:r>
      <w:r w:rsidRPr="00125758">
        <w:rPr>
          <w:vanish/>
          <w:sz w:val="12"/>
          <w:szCs w:val="14"/>
        </w:rPr>
        <w:t>the</w:t>
      </w:r>
      <w:r w:rsidRPr="00083A9C">
        <w:rPr>
          <w:sz w:val="12"/>
          <w:szCs w:val="14"/>
        </w:rPr>
        <w:t xml:space="preserve"> </w:t>
      </w:r>
      <w:r w:rsidRPr="00125758">
        <w:rPr>
          <w:vanish/>
          <w:sz w:val="12"/>
          <w:szCs w:val="14"/>
        </w:rPr>
        <w:t>same</w:t>
      </w:r>
      <w:r w:rsidRPr="00083A9C">
        <w:rPr>
          <w:sz w:val="12"/>
          <w:szCs w:val="14"/>
        </w:rPr>
        <w:t xml:space="preserve"> </w:t>
      </w:r>
      <w:r w:rsidRPr="00125758">
        <w:rPr>
          <w:vanish/>
          <w:sz w:val="12"/>
          <w:szCs w:val="14"/>
        </w:rPr>
        <w:t>health</w:t>
      </w:r>
      <w:r w:rsidRPr="00083A9C">
        <w:rPr>
          <w:sz w:val="12"/>
          <w:szCs w:val="14"/>
        </w:rPr>
        <w:t xml:space="preserve"> </w:t>
      </w:r>
      <w:r w:rsidRPr="00125758">
        <w:rPr>
          <w:vanish/>
          <w:sz w:val="12"/>
          <w:szCs w:val="14"/>
        </w:rPr>
        <w:t>outcomes</w:t>
      </w:r>
      <w:r w:rsidRPr="00083A9C">
        <w:rPr>
          <w:sz w:val="12"/>
          <w:szCs w:val="14"/>
        </w:rPr>
        <w:t xml:space="preserve"> </w:t>
      </w:r>
      <w:r w:rsidRPr="00125758">
        <w:rPr>
          <w:vanish/>
          <w:sz w:val="12"/>
          <w:szCs w:val="14"/>
        </w:rPr>
        <w:t>as</w:t>
      </w:r>
      <w:r w:rsidRPr="00083A9C">
        <w:rPr>
          <w:sz w:val="12"/>
          <w:szCs w:val="14"/>
        </w:rPr>
        <w:t xml:space="preserve"> </w:t>
      </w:r>
      <w:r w:rsidRPr="00125758">
        <w:rPr>
          <w:vanish/>
          <w:sz w:val="12"/>
          <w:szCs w:val="14"/>
        </w:rPr>
        <w:t>white</w:t>
      </w:r>
      <w:r w:rsidRPr="00083A9C">
        <w:rPr>
          <w:sz w:val="12"/>
          <w:szCs w:val="14"/>
        </w:rPr>
        <w:t xml:space="preserve"> </w:t>
      </w:r>
      <w:r w:rsidRPr="00125758">
        <w:rPr>
          <w:vanish/>
          <w:sz w:val="12"/>
          <w:szCs w:val="14"/>
        </w:rPr>
        <w:t>Chicagoans?"</w:t>
      </w:r>
      <w:r w:rsidRPr="00083A9C">
        <w:rPr>
          <w:sz w:val="12"/>
          <w:szCs w:val="14"/>
        </w:rPr>
        <w:t xml:space="preserve"> </w:t>
      </w:r>
      <w:r w:rsidRPr="00125758">
        <w:rPr>
          <w:vanish/>
          <w:sz w:val="12"/>
          <w:szCs w:val="14"/>
        </w:rPr>
        <w:t>When</w:t>
      </w:r>
      <w:r w:rsidRPr="00083A9C">
        <w:rPr>
          <w:sz w:val="12"/>
          <w:szCs w:val="14"/>
        </w:rPr>
        <w:t xml:space="preserve"> </w:t>
      </w:r>
      <w:r w:rsidRPr="00125758">
        <w:rPr>
          <w:vanish/>
          <w:sz w:val="12"/>
          <w:szCs w:val="14"/>
        </w:rPr>
        <w:t>the</w:t>
      </w:r>
      <w:r w:rsidRPr="00083A9C">
        <w:rPr>
          <w:sz w:val="12"/>
          <w:szCs w:val="14"/>
        </w:rPr>
        <w:t xml:space="preserve"> </w:t>
      </w:r>
      <w:r w:rsidRPr="00125758">
        <w:rPr>
          <w:vanish/>
          <w:sz w:val="12"/>
          <w:szCs w:val="14"/>
        </w:rPr>
        <w:t>Chicago</w:t>
      </w:r>
      <w:r w:rsidRPr="00083A9C">
        <w:rPr>
          <w:sz w:val="12"/>
          <w:szCs w:val="14"/>
        </w:rPr>
        <w:t xml:space="preserve"> </w:t>
      </w:r>
      <w:r w:rsidRPr="00125758">
        <w:rPr>
          <w:vanish/>
          <w:sz w:val="12"/>
          <w:szCs w:val="14"/>
        </w:rPr>
        <w:t>Sun-</w:t>
      </w:r>
      <w:r w:rsidRPr="00083A9C">
        <w:rPr>
          <w:sz w:val="12"/>
          <w:szCs w:val="14"/>
        </w:rPr>
        <w:t xml:space="preserve"> </w:t>
      </w:r>
      <w:r w:rsidRPr="00125758">
        <w:rPr>
          <w:vanish/>
          <w:sz w:val="12"/>
          <w:szCs w:val="14"/>
        </w:rPr>
        <w:t>Times</w:t>
      </w:r>
      <w:r w:rsidRPr="00083A9C">
        <w:rPr>
          <w:sz w:val="12"/>
          <w:szCs w:val="14"/>
        </w:rPr>
        <w:t xml:space="preserve"> </w:t>
      </w:r>
      <w:r w:rsidRPr="00125758">
        <w:rPr>
          <w:vanish/>
          <w:sz w:val="12"/>
          <w:szCs w:val="14"/>
        </w:rPr>
        <w:t>got</w:t>
      </w:r>
      <w:r w:rsidRPr="00083A9C">
        <w:rPr>
          <w:sz w:val="12"/>
          <w:szCs w:val="14"/>
        </w:rPr>
        <w:t xml:space="preserve"> </w:t>
      </w:r>
      <w:r w:rsidRPr="00125758">
        <w:rPr>
          <w:vanish/>
          <w:sz w:val="12"/>
          <w:szCs w:val="14"/>
        </w:rPr>
        <w:t>wind</w:t>
      </w:r>
      <w:r w:rsidRPr="00083A9C">
        <w:rPr>
          <w:sz w:val="12"/>
          <w:szCs w:val="14"/>
        </w:rPr>
        <w:t xml:space="preserve"> </w:t>
      </w:r>
      <w:r w:rsidRPr="00125758">
        <w:rPr>
          <w:vanish/>
          <w:sz w:val="12"/>
          <w:szCs w:val="14"/>
        </w:rPr>
        <w:t>of</w:t>
      </w:r>
      <w:r w:rsidRPr="00083A9C">
        <w:rPr>
          <w:sz w:val="12"/>
          <w:szCs w:val="14"/>
        </w:rPr>
        <w:t xml:space="preserve"> </w:t>
      </w:r>
      <w:r w:rsidRPr="00125758">
        <w:rPr>
          <w:vanish/>
          <w:sz w:val="12"/>
          <w:szCs w:val="14"/>
        </w:rPr>
        <w:t>his</w:t>
      </w:r>
      <w:r w:rsidRPr="00083A9C">
        <w:rPr>
          <w:sz w:val="12"/>
          <w:szCs w:val="14"/>
        </w:rPr>
        <w:t xml:space="preserve"> </w:t>
      </w:r>
      <w:r w:rsidRPr="00125758">
        <w:rPr>
          <w:vanish/>
          <w:sz w:val="12"/>
          <w:szCs w:val="14"/>
        </w:rPr>
        <w:t>results,</w:t>
      </w:r>
      <w:r w:rsidRPr="00083A9C">
        <w:rPr>
          <w:sz w:val="12"/>
          <w:szCs w:val="14"/>
        </w:rPr>
        <w:t xml:space="preserve"> </w:t>
      </w:r>
      <w:r w:rsidRPr="00125758">
        <w:rPr>
          <w:vanish/>
          <w:sz w:val="12"/>
          <w:szCs w:val="14"/>
        </w:rPr>
        <w:t>it</w:t>
      </w:r>
      <w:r w:rsidRPr="00083A9C">
        <w:rPr>
          <w:sz w:val="12"/>
          <w:szCs w:val="14"/>
        </w:rPr>
        <w:t xml:space="preserve"> </w:t>
      </w:r>
      <w:r w:rsidRPr="00125758">
        <w:rPr>
          <w:vanish/>
          <w:sz w:val="12"/>
          <w:szCs w:val="14"/>
        </w:rPr>
        <w:t>ran</w:t>
      </w:r>
      <w:r w:rsidRPr="00083A9C">
        <w:rPr>
          <w:sz w:val="12"/>
          <w:szCs w:val="14"/>
        </w:rPr>
        <w:t xml:space="preserve"> </w:t>
      </w:r>
      <w:r w:rsidRPr="00125758">
        <w:rPr>
          <w:vanish/>
          <w:sz w:val="12"/>
          <w:szCs w:val="14"/>
        </w:rPr>
        <w:t>them</w:t>
      </w:r>
      <w:r w:rsidRPr="00083A9C">
        <w:rPr>
          <w:sz w:val="12"/>
          <w:szCs w:val="14"/>
        </w:rPr>
        <w:t xml:space="preserve"> </w:t>
      </w:r>
      <w:r w:rsidRPr="00125758">
        <w:rPr>
          <w:vanish/>
          <w:sz w:val="12"/>
          <w:szCs w:val="14"/>
        </w:rPr>
        <w:t>on</w:t>
      </w:r>
      <w:r w:rsidRPr="00083A9C">
        <w:rPr>
          <w:sz w:val="12"/>
          <w:szCs w:val="14"/>
        </w:rPr>
        <w:t xml:space="preserve"> </w:t>
      </w:r>
      <w:r w:rsidRPr="00125758">
        <w:rPr>
          <w:vanish/>
          <w:sz w:val="12"/>
          <w:szCs w:val="14"/>
        </w:rPr>
        <w:t>the</w:t>
      </w:r>
      <w:r w:rsidRPr="00083A9C">
        <w:rPr>
          <w:sz w:val="12"/>
          <w:szCs w:val="14"/>
        </w:rPr>
        <w:t xml:space="preserve"> </w:t>
      </w:r>
      <w:r w:rsidRPr="00125758">
        <w:rPr>
          <w:vanish/>
          <w:sz w:val="12"/>
          <w:szCs w:val="14"/>
        </w:rPr>
        <w:t>front</w:t>
      </w:r>
      <w:r w:rsidRPr="00083A9C">
        <w:rPr>
          <w:sz w:val="12"/>
          <w:szCs w:val="14"/>
        </w:rPr>
        <w:t xml:space="preserve"> </w:t>
      </w:r>
      <w:r w:rsidRPr="00125758">
        <w:rPr>
          <w:vanish/>
          <w:sz w:val="12"/>
          <w:szCs w:val="14"/>
        </w:rPr>
        <w:t>page</w:t>
      </w:r>
      <w:r w:rsidRPr="00083A9C">
        <w:rPr>
          <w:sz w:val="12"/>
          <w:szCs w:val="14"/>
        </w:rPr>
        <w:t xml:space="preserve"> </w:t>
      </w:r>
      <w:r w:rsidRPr="00125758">
        <w:rPr>
          <w:vanish/>
          <w:sz w:val="12"/>
          <w:szCs w:val="14"/>
        </w:rPr>
        <w:t>in</w:t>
      </w:r>
      <w:r w:rsidRPr="00083A9C">
        <w:rPr>
          <w:sz w:val="12"/>
          <w:szCs w:val="14"/>
        </w:rPr>
        <w:t xml:space="preserve"> </w:t>
      </w:r>
      <w:r w:rsidRPr="00125758">
        <w:rPr>
          <w:vanish/>
          <w:sz w:val="12"/>
          <w:szCs w:val="14"/>
        </w:rPr>
        <w:t>bold</w:t>
      </w:r>
      <w:r w:rsidRPr="00083A9C">
        <w:rPr>
          <w:sz w:val="12"/>
          <w:szCs w:val="14"/>
        </w:rPr>
        <w:t xml:space="preserve"> </w:t>
      </w:r>
      <w:r w:rsidRPr="00125758">
        <w:rPr>
          <w:vanish/>
          <w:sz w:val="12"/>
          <w:szCs w:val="14"/>
        </w:rPr>
        <w:t>white</w:t>
      </w:r>
      <w:r w:rsidRPr="00083A9C">
        <w:rPr>
          <w:sz w:val="12"/>
          <w:szCs w:val="14"/>
        </w:rPr>
        <w:t xml:space="preserve"> </w:t>
      </w:r>
      <w:r w:rsidRPr="00125758">
        <w:rPr>
          <w:vanish/>
          <w:sz w:val="12"/>
          <w:szCs w:val="14"/>
        </w:rPr>
        <w:t>letters</w:t>
      </w:r>
      <w:r w:rsidRPr="00083A9C">
        <w:rPr>
          <w:sz w:val="12"/>
          <w:szCs w:val="14"/>
        </w:rPr>
        <w:t xml:space="preserve"> </w:t>
      </w:r>
      <w:r w:rsidRPr="00125758">
        <w:rPr>
          <w:vanish/>
          <w:sz w:val="12"/>
          <w:szCs w:val="14"/>
        </w:rPr>
        <w:t>on</w:t>
      </w:r>
      <w:r w:rsidRPr="00083A9C">
        <w:rPr>
          <w:sz w:val="12"/>
          <w:szCs w:val="14"/>
        </w:rPr>
        <w:t xml:space="preserve"> </w:t>
      </w:r>
      <w:r w:rsidRPr="00125758">
        <w:rPr>
          <w:vanish/>
          <w:sz w:val="12"/>
          <w:szCs w:val="14"/>
        </w:rPr>
        <w:t>a</w:t>
      </w:r>
      <w:r w:rsidRPr="00083A9C">
        <w:rPr>
          <w:sz w:val="12"/>
          <w:szCs w:val="14"/>
        </w:rPr>
        <w:t xml:space="preserve"> </w:t>
      </w:r>
      <w:r w:rsidRPr="00125758">
        <w:rPr>
          <w:vanish/>
          <w:sz w:val="12"/>
          <w:szCs w:val="14"/>
        </w:rPr>
        <w:t>black</w:t>
      </w:r>
      <w:r w:rsidRPr="00083A9C">
        <w:rPr>
          <w:sz w:val="12"/>
          <w:szCs w:val="14"/>
        </w:rPr>
        <w:t xml:space="preserve"> </w:t>
      </w:r>
      <w:r w:rsidRPr="00125758">
        <w:rPr>
          <w:vanish/>
          <w:sz w:val="12"/>
          <w:szCs w:val="14"/>
        </w:rPr>
        <w:t>background:</w:t>
      </w:r>
      <w:r w:rsidRPr="00083A9C">
        <w:rPr>
          <w:sz w:val="12"/>
          <w:szCs w:val="14"/>
        </w:rPr>
        <w:t xml:space="preserve"> </w:t>
      </w:r>
      <w:r w:rsidRPr="00125758">
        <w:rPr>
          <w:vanish/>
          <w:sz w:val="12"/>
          <w:szCs w:val="14"/>
        </w:rPr>
        <w:t>"health</w:t>
      </w:r>
      <w:r w:rsidRPr="00083A9C">
        <w:rPr>
          <w:sz w:val="12"/>
          <w:szCs w:val="14"/>
        </w:rPr>
        <w:t xml:space="preserve"> </w:t>
      </w:r>
      <w:r w:rsidRPr="00125758">
        <w:rPr>
          <w:vanish/>
          <w:sz w:val="12"/>
          <w:szCs w:val="14"/>
        </w:rPr>
        <w:t>care</w:t>
      </w:r>
      <w:r w:rsidRPr="00083A9C">
        <w:rPr>
          <w:sz w:val="12"/>
          <w:szCs w:val="14"/>
        </w:rPr>
        <w:t xml:space="preserve"> </w:t>
      </w:r>
      <w:r w:rsidRPr="00125758">
        <w:rPr>
          <w:vanish/>
          <w:sz w:val="12"/>
          <w:szCs w:val="14"/>
        </w:rPr>
        <w:t>gap</w:t>
      </w:r>
      <w:r w:rsidRPr="00083A9C">
        <w:rPr>
          <w:sz w:val="12"/>
          <w:szCs w:val="14"/>
        </w:rPr>
        <w:t xml:space="preserve"> </w:t>
      </w:r>
      <w:r w:rsidRPr="00125758">
        <w:rPr>
          <w:vanish/>
          <w:sz w:val="12"/>
          <w:szCs w:val="14"/>
        </w:rPr>
        <w:t>kills</w:t>
      </w:r>
      <w:r w:rsidRPr="00083A9C">
        <w:rPr>
          <w:sz w:val="12"/>
          <w:szCs w:val="14"/>
        </w:rPr>
        <w:t xml:space="preserve"> </w:t>
      </w:r>
      <w:r w:rsidRPr="00125758">
        <w:rPr>
          <w:vanish/>
          <w:sz w:val="12"/>
          <w:szCs w:val="14"/>
        </w:rPr>
        <w:t>3200</w:t>
      </w:r>
      <w:r w:rsidRPr="00083A9C">
        <w:rPr>
          <w:sz w:val="12"/>
          <w:szCs w:val="14"/>
        </w:rPr>
        <w:t xml:space="preserve"> </w:t>
      </w:r>
      <w:r w:rsidRPr="00125758">
        <w:rPr>
          <w:vanish/>
          <w:sz w:val="12"/>
          <w:szCs w:val="14"/>
        </w:rPr>
        <w:t>Black</w:t>
      </w:r>
      <w:r w:rsidRPr="00083A9C">
        <w:rPr>
          <w:sz w:val="12"/>
          <w:szCs w:val="14"/>
        </w:rPr>
        <w:t xml:space="preserve"> </w:t>
      </w:r>
      <w:r w:rsidRPr="00125758">
        <w:rPr>
          <w:vanish/>
          <w:sz w:val="12"/>
          <w:szCs w:val="14"/>
        </w:rPr>
        <w:t>Chicagoans</w:t>
      </w:r>
      <w:r w:rsidRPr="00083A9C">
        <w:rPr>
          <w:sz w:val="12"/>
          <w:szCs w:val="14"/>
        </w:rPr>
        <w:t xml:space="preserve"> </w:t>
      </w:r>
      <w:r w:rsidRPr="00125758">
        <w:rPr>
          <w:vanish/>
          <w:sz w:val="12"/>
          <w:szCs w:val="14"/>
        </w:rPr>
        <w:t>and</w:t>
      </w:r>
      <w:r w:rsidRPr="00083A9C">
        <w:rPr>
          <w:sz w:val="12"/>
          <w:szCs w:val="14"/>
        </w:rPr>
        <w:t xml:space="preserve"> </w:t>
      </w:r>
      <w:r w:rsidRPr="00125758">
        <w:rPr>
          <w:vanish/>
          <w:sz w:val="12"/>
          <w:szCs w:val="14"/>
        </w:rPr>
        <w:t>the</w:t>
      </w:r>
      <w:r w:rsidRPr="00083A9C">
        <w:rPr>
          <w:sz w:val="12"/>
          <w:szCs w:val="14"/>
        </w:rPr>
        <w:t xml:space="preserve"> </w:t>
      </w:r>
      <w:r w:rsidRPr="00125758">
        <w:rPr>
          <w:vanish/>
          <w:sz w:val="12"/>
          <w:szCs w:val="14"/>
        </w:rPr>
        <w:t>Gap</w:t>
      </w:r>
      <w:r w:rsidRPr="00083A9C">
        <w:rPr>
          <w:sz w:val="12"/>
          <w:szCs w:val="14"/>
        </w:rPr>
        <w:t xml:space="preserve"> </w:t>
      </w:r>
      <w:r w:rsidRPr="00125758">
        <w:rPr>
          <w:vanish/>
          <w:sz w:val="12"/>
          <w:szCs w:val="14"/>
        </w:rPr>
        <w:t>is</w:t>
      </w:r>
      <w:r w:rsidRPr="00083A9C">
        <w:rPr>
          <w:sz w:val="12"/>
          <w:szCs w:val="14"/>
        </w:rPr>
        <w:t xml:space="preserve"> </w:t>
      </w:r>
      <w:r w:rsidRPr="00125758">
        <w:rPr>
          <w:vanish/>
          <w:sz w:val="12"/>
          <w:szCs w:val="14"/>
        </w:rPr>
        <w:t>Growing."</w:t>
      </w:r>
      <w:r w:rsidRPr="00083A9C">
        <w:rPr>
          <w:sz w:val="12"/>
          <w:szCs w:val="14"/>
        </w:rPr>
        <w:t xml:space="preserve"> </w:t>
      </w:r>
      <w:r w:rsidRPr="00125758">
        <w:rPr>
          <w:vanish/>
          <w:sz w:val="12"/>
          <w:szCs w:val="14"/>
        </w:rPr>
        <w:t>The</w:t>
      </w:r>
      <w:r w:rsidRPr="00083A9C">
        <w:rPr>
          <w:sz w:val="12"/>
          <w:szCs w:val="14"/>
        </w:rPr>
        <w:t xml:space="preserve"> </w:t>
      </w:r>
      <w:r w:rsidRPr="00125758">
        <w:rPr>
          <w:vanish/>
          <w:sz w:val="12"/>
          <w:szCs w:val="14"/>
        </w:rPr>
        <w:t>paper</w:t>
      </w:r>
      <w:r w:rsidRPr="00083A9C">
        <w:rPr>
          <w:sz w:val="12"/>
          <w:szCs w:val="14"/>
        </w:rPr>
        <w:t xml:space="preserve"> </w:t>
      </w:r>
      <w:r w:rsidRPr="00125758">
        <w:rPr>
          <w:vanish/>
          <w:sz w:val="12"/>
          <w:szCs w:val="14"/>
        </w:rPr>
        <w:t>styled</w:t>
      </w:r>
      <w:r w:rsidRPr="00083A9C">
        <w:rPr>
          <w:sz w:val="12"/>
          <w:szCs w:val="14"/>
        </w:rPr>
        <w:t xml:space="preserve"> </w:t>
      </w:r>
      <w:r w:rsidRPr="00125758">
        <w:rPr>
          <w:vanish/>
          <w:sz w:val="12"/>
          <w:szCs w:val="14"/>
        </w:rPr>
        <w:t>the</w:t>
      </w:r>
      <w:r w:rsidRPr="00083A9C">
        <w:rPr>
          <w:sz w:val="12"/>
          <w:szCs w:val="14"/>
        </w:rPr>
        <w:t xml:space="preserve"> </w:t>
      </w:r>
      <w:r w:rsidRPr="00125758">
        <w:rPr>
          <w:vanish/>
          <w:sz w:val="12"/>
          <w:szCs w:val="14"/>
        </w:rPr>
        <w:t>head-</w:t>
      </w:r>
      <w:r w:rsidRPr="00083A9C">
        <w:rPr>
          <w:sz w:val="12"/>
          <w:szCs w:val="14"/>
        </w:rPr>
        <w:t xml:space="preserve"> </w:t>
      </w:r>
      <w:r w:rsidRPr="00125758">
        <w:rPr>
          <w:vanish/>
          <w:sz w:val="12"/>
          <w:szCs w:val="14"/>
        </w:rPr>
        <w:t>line</w:t>
      </w:r>
      <w:r w:rsidRPr="00083A9C">
        <w:rPr>
          <w:sz w:val="12"/>
          <w:szCs w:val="14"/>
        </w:rPr>
        <w:t xml:space="preserve"> </w:t>
      </w:r>
      <w:r w:rsidRPr="00125758">
        <w:rPr>
          <w:vanish/>
          <w:sz w:val="12"/>
          <w:szCs w:val="14"/>
        </w:rPr>
        <w:t>to</w:t>
      </w:r>
      <w:r w:rsidRPr="00083A9C">
        <w:rPr>
          <w:sz w:val="12"/>
          <w:szCs w:val="14"/>
        </w:rPr>
        <w:t xml:space="preserve"> </w:t>
      </w:r>
      <w:r w:rsidRPr="00125758">
        <w:rPr>
          <w:vanish/>
          <w:sz w:val="12"/>
          <w:szCs w:val="14"/>
        </w:rPr>
        <w:t>look</w:t>
      </w:r>
      <w:r w:rsidRPr="00083A9C">
        <w:rPr>
          <w:sz w:val="12"/>
          <w:szCs w:val="14"/>
        </w:rPr>
        <w:t xml:space="preserve"> </w:t>
      </w:r>
      <w:r w:rsidRPr="00125758">
        <w:rPr>
          <w:vanish/>
          <w:sz w:val="12"/>
          <w:szCs w:val="14"/>
        </w:rPr>
        <w:t>like</w:t>
      </w:r>
      <w:r w:rsidRPr="00083A9C">
        <w:rPr>
          <w:sz w:val="12"/>
          <w:szCs w:val="14"/>
        </w:rPr>
        <w:t xml:space="preserve"> </w:t>
      </w:r>
      <w:r w:rsidRPr="00125758">
        <w:rPr>
          <w:vanish/>
          <w:sz w:val="12"/>
          <w:szCs w:val="14"/>
        </w:rPr>
        <w:t>the</w:t>
      </w:r>
      <w:r w:rsidRPr="00083A9C">
        <w:rPr>
          <w:sz w:val="12"/>
          <w:szCs w:val="14"/>
        </w:rPr>
        <w:t xml:space="preserve"> </w:t>
      </w:r>
      <w:r w:rsidRPr="00125758">
        <w:rPr>
          <w:vanish/>
          <w:sz w:val="12"/>
          <w:szCs w:val="14"/>
        </w:rPr>
        <w:t>declaration</w:t>
      </w:r>
      <w:r w:rsidRPr="00083A9C">
        <w:rPr>
          <w:sz w:val="12"/>
          <w:szCs w:val="14"/>
        </w:rPr>
        <w:t xml:space="preserve"> </w:t>
      </w:r>
      <w:r w:rsidRPr="00125758">
        <w:rPr>
          <w:vanish/>
          <w:sz w:val="12"/>
          <w:szCs w:val="14"/>
        </w:rPr>
        <w:t>of</w:t>
      </w:r>
      <w:r w:rsidRPr="00083A9C">
        <w:rPr>
          <w:sz w:val="12"/>
          <w:szCs w:val="14"/>
        </w:rPr>
        <w:t xml:space="preserve"> </w:t>
      </w:r>
      <w:r w:rsidRPr="00125758">
        <w:rPr>
          <w:vanish/>
          <w:sz w:val="12"/>
          <w:szCs w:val="14"/>
        </w:rPr>
        <w:t>war</w:t>
      </w:r>
      <w:r w:rsidRPr="00083A9C">
        <w:rPr>
          <w:sz w:val="12"/>
          <w:szCs w:val="14"/>
        </w:rPr>
        <w:t xml:space="preserve"> </w:t>
      </w:r>
      <w:r w:rsidRPr="00125758">
        <w:rPr>
          <w:vanish/>
          <w:sz w:val="12"/>
          <w:szCs w:val="14"/>
        </w:rPr>
        <w:t>that</w:t>
      </w:r>
      <w:r w:rsidRPr="00083A9C">
        <w:rPr>
          <w:sz w:val="12"/>
          <w:szCs w:val="14"/>
        </w:rPr>
        <w:t xml:space="preserve"> </w:t>
      </w:r>
      <w:r w:rsidRPr="00125758">
        <w:rPr>
          <w:vanish/>
          <w:sz w:val="12"/>
          <w:szCs w:val="14"/>
        </w:rPr>
        <w:t>it</w:t>
      </w:r>
      <w:r w:rsidRPr="00083A9C">
        <w:rPr>
          <w:sz w:val="12"/>
          <w:szCs w:val="14"/>
        </w:rPr>
        <w:t xml:space="preserve"> </w:t>
      </w:r>
      <w:r w:rsidRPr="00125758">
        <w:rPr>
          <w:vanish/>
          <w:sz w:val="12"/>
          <w:szCs w:val="14"/>
        </w:rPr>
        <w:t>should</w:t>
      </w:r>
      <w:r w:rsidRPr="00083A9C">
        <w:rPr>
          <w:sz w:val="12"/>
          <w:szCs w:val="14"/>
        </w:rPr>
        <w:t xml:space="preserve"> </w:t>
      </w:r>
      <w:r w:rsidRPr="00125758">
        <w:rPr>
          <w:vanish/>
          <w:sz w:val="12"/>
          <w:szCs w:val="14"/>
        </w:rPr>
        <w:t>have</w:t>
      </w:r>
      <w:r w:rsidRPr="00083A9C">
        <w:rPr>
          <w:sz w:val="12"/>
          <w:szCs w:val="14"/>
        </w:rPr>
        <w:t xml:space="preserve"> </w:t>
      </w:r>
      <w:r w:rsidRPr="00125758">
        <w:rPr>
          <w:vanish/>
          <w:sz w:val="12"/>
          <w:szCs w:val="14"/>
        </w:rPr>
        <w:t>been.</w:t>
      </w:r>
      <w:r w:rsidRPr="00083A9C">
        <w:rPr>
          <w:sz w:val="12"/>
          <w:szCs w:val="14"/>
        </w:rPr>
        <w:t xml:space="preserve"> </w:t>
      </w:r>
      <w:r w:rsidRPr="00125758">
        <w:rPr>
          <w:vanish/>
          <w:sz w:val="12"/>
          <w:szCs w:val="14"/>
        </w:rPr>
        <w:t>In</w:t>
      </w:r>
      <w:r w:rsidRPr="00083A9C">
        <w:rPr>
          <w:sz w:val="12"/>
          <w:szCs w:val="14"/>
        </w:rPr>
        <w:t xml:space="preserve"> </w:t>
      </w:r>
      <w:r w:rsidRPr="00125758">
        <w:rPr>
          <w:vanish/>
          <w:sz w:val="12"/>
          <w:szCs w:val="14"/>
        </w:rPr>
        <w:t>fact,</w:t>
      </w:r>
      <w:r w:rsidRPr="00083A9C">
        <w:rPr>
          <w:sz w:val="12"/>
          <w:szCs w:val="14"/>
        </w:rPr>
        <w:t xml:space="preserve"> </w:t>
      </w:r>
      <w:r w:rsidRPr="00125758">
        <w:rPr>
          <w:rStyle w:val="StyleUnderline"/>
          <w:vanish/>
          <w:sz w:val="12"/>
          <w:u w:val="none"/>
        </w:rPr>
        <w:t>we</w:t>
      </w:r>
      <w:r w:rsidRPr="00083A9C">
        <w:rPr>
          <w:rStyle w:val="StyleUnderline"/>
          <w:sz w:val="12"/>
          <w:u w:val="none"/>
        </w:rPr>
        <w:t xml:space="preserve"> </w:t>
      </w:r>
      <w:r w:rsidRPr="00125758">
        <w:rPr>
          <w:rStyle w:val="StyleUnderline"/>
          <w:vanish/>
          <w:sz w:val="12"/>
          <w:u w:val="none"/>
        </w:rPr>
        <w:t>did</w:t>
      </w:r>
      <w:r w:rsidRPr="00083A9C">
        <w:rPr>
          <w:rStyle w:val="StyleUnderline"/>
          <w:sz w:val="12"/>
          <w:u w:val="none"/>
        </w:rPr>
        <w:t xml:space="preserve"> </w:t>
      </w:r>
      <w:r w:rsidRPr="00125758">
        <w:rPr>
          <w:rStyle w:val="StyleUnderline"/>
          <w:vanish/>
          <w:sz w:val="12"/>
          <w:u w:val="none"/>
        </w:rPr>
        <w:t>find</w:t>
      </w:r>
      <w:r w:rsidRPr="00083A9C">
        <w:rPr>
          <w:rStyle w:val="StyleUnderline"/>
          <w:sz w:val="12"/>
          <w:u w:val="none"/>
        </w:rPr>
        <w:t xml:space="preserve"> </w:t>
      </w:r>
      <w:r w:rsidRPr="00125758">
        <w:rPr>
          <w:rStyle w:val="StyleUnderline"/>
          <w:vanish/>
          <w:sz w:val="12"/>
          <w:u w:val="none"/>
        </w:rPr>
        <w:t>ourselves</w:t>
      </w:r>
      <w:r w:rsidRPr="00083A9C">
        <w:rPr>
          <w:rStyle w:val="StyleUnderline"/>
          <w:sz w:val="12"/>
          <w:u w:val="none"/>
        </w:rPr>
        <w:t xml:space="preserve"> </w:t>
      </w:r>
      <w:r w:rsidRPr="00125758">
        <w:rPr>
          <w:rStyle w:val="StyleUnderline"/>
          <w:vanish/>
          <w:sz w:val="12"/>
          <w:u w:val="none"/>
        </w:rPr>
        <w:t>at</w:t>
      </w:r>
      <w:r w:rsidRPr="00083A9C">
        <w:rPr>
          <w:rStyle w:val="StyleUnderline"/>
          <w:sz w:val="12"/>
          <w:u w:val="none"/>
        </w:rPr>
        <w:t xml:space="preserve"> </w:t>
      </w:r>
      <w:r w:rsidRPr="00125758">
        <w:rPr>
          <w:rStyle w:val="StyleUnderline"/>
          <w:vanish/>
          <w:sz w:val="12"/>
          <w:u w:val="none"/>
        </w:rPr>
        <w:t>war</w:t>
      </w:r>
      <w:r w:rsidRPr="00083A9C">
        <w:rPr>
          <w:sz w:val="12"/>
          <w:szCs w:val="14"/>
        </w:rPr>
        <w:t xml:space="preserve"> </w:t>
      </w:r>
      <w:r w:rsidRPr="00125758">
        <w:rPr>
          <w:vanish/>
          <w:sz w:val="12"/>
          <w:szCs w:val="14"/>
        </w:rPr>
        <w:t>not</w:t>
      </w:r>
      <w:r w:rsidRPr="00083A9C">
        <w:rPr>
          <w:sz w:val="12"/>
          <w:szCs w:val="14"/>
        </w:rPr>
        <w:t xml:space="preserve"> </w:t>
      </w:r>
      <w:r w:rsidRPr="00125758">
        <w:rPr>
          <w:vanish/>
          <w:sz w:val="12"/>
          <w:szCs w:val="14"/>
        </w:rPr>
        <w:t>long</w:t>
      </w:r>
      <w:r w:rsidRPr="00083A9C">
        <w:rPr>
          <w:sz w:val="12"/>
          <w:szCs w:val="14"/>
        </w:rPr>
        <w:t xml:space="preserve"> </w:t>
      </w:r>
      <w:r w:rsidRPr="00125758">
        <w:rPr>
          <w:vanish/>
          <w:sz w:val="12"/>
          <w:szCs w:val="14"/>
        </w:rPr>
        <w:t>ago,</w:t>
      </w:r>
      <w:r w:rsidRPr="00083A9C">
        <w:rPr>
          <w:sz w:val="12"/>
          <w:szCs w:val="14"/>
        </w:rPr>
        <w:t xml:space="preserve"> </w:t>
      </w:r>
      <w:r w:rsidRPr="00125758">
        <w:rPr>
          <w:rStyle w:val="StyleUnderline"/>
          <w:vanish/>
          <w:sz w:val="12"/>
          <w:u w:val="none"/>
        </w:rPr>
        <w:t>when</w:t>
      </w:r>
      <w:r w:rsidRPr="00083A9C">
        <w:rPr>
          <w:rStyle w:val="StyleUnderline"/>
          <w:sz w:val="12"/>
          <w:u w:val="none"/>
        </w:rPr>
        <w:t xml:space="preserve"> </w:t>
      </w:r>
      <w:r w:rsidRPr="00125758">
        <w:rPr>
          <w:rStyle w:val="StyleUnderline"/>
          <w:vanish/>
          <w:sz w:val="12"/>
          <w:u w:val="none"/>
        </w:rPr>
        <w:t>almost</w:t>
      </w:r>
      <w:r w:rsidRPr="00083A9C">
        <w:rPr>
          <w:rStyle w:val="StyleUnderline"/>
          <w:sz w:val="12"/>
          <w:u w:val="none"/>
        </w:rPr>
        <w:t xml:space="preserve"> </w:t>
      </w:r>
      <w:r w:rsidRPr="00125758">
        <w:rPr>
          <w:rStyle w:val="StyleUnderline"/>
          <w:vanish/>
          <w:sz w:val="12"/>
          <w:u w:val="none"/>
        </w:rPr>
        <w:t>3,000</w:t>
      </w:r>
      <w:r w:rsidRPr="00083A9C">
        <w:rPr>
          <w:sz w:val="12"/>
          <w:szCs w:val="14"/>
        </w:rPr>
        <w:t xml:space="preserve"> </w:t>
      </w:r>
      <w:r w:rsidRPr="00125758">
        <w:rPr>
          <w:vanish/>
          <w:sz w:val="12"/>
          <w:szCs w:val="14"/>
        </w:rPr>
        <w:t>Americans</w:t>
      </w:r>
      <w:r w:rsidRPr="00083A9C">
        <w:rPr>
          <w:sz w:val="12"/>
          <w:szCs w:val="14"/>
        </w:rPr>
        <w:t xml:space="preserve"> </w:t>
      </w:r>
      <w:r w:rsidRPr="00125758">
        <w:rPr>
          <w:rStyle w:val="StyleUnderline"/>
          <w:vanish/>
          <w:sz w:val="12"/>
          <w:u w:val="none"/>
        </w:rPr>
        <w:t>were</w:t>
      </w:r>
      <w:r w:rsidRPr="00083A9C">
        <w:rPr>
          <w:rStyle w:val="StyleUnderline"/>
          <w:sz w:val="12"/>
          <w:u w:val="none"/>
        </w:rPr>
        <w:t xml:space="preserve"> </w:t>
      </w:r>
      <w:r w:rsidRPr="00125758">
        <w:rPr>
          <w:rStyle w:val="StyleUnderline"/>
          <w:vanish/>
          <w:sz w:val="12"/>
          <w:u w:val="none"/>
        </w:rPr>
        <w:t>killed.</w:t>
      </w:r>
      <w:r w:rsidRPr="00083A9C">
        <w:rPr>
          <w:rStyle w:val="StyleUnderline"/>
          <w:sz w:val="12"/>
          <w:u w:val="none"/>
        </w:rPr>
        <w:t xml:space="preserve"> </w:t>
      </w:r>
      <w:r w:rsidRPr="00125758">
        <w:rPr>
          <w:rStyle w:val="StyleUnderline"/>
          <w:vanish/>
          <w:sz w:val="12"/>
          <w:u w:val="none"/>
        </w:rPr>
        <w:t>That</w:t>
      </w:r>
      <w:r w:rsidRPr="00083A9C">
        <w:rPr>
          <w:rStyle w:val="StyleUnderline"/>
          <w:sz w:val="12"/>
          <w:u w:val="none"/>
        </w:rPr>
        <w:t xml:space="preserve"> </w:t>
      </w:r>
      <w:r w:rsidRPr="00125758">
        <w:rPr>
          <w:rStyle w:val="StyleUnderline"/>
          <w:vanish/>
          <w:sz w:val="12"/>
          <w:u w:val="none"/>
        </w:rPr>
        <w:t>was</w:t>
      </w:r>
      <w:r w:rsidRPr="00083A9C">
        <w:rPr>
          <w:sz w:val="12"/>
          <w:szCs w:val="14"/>
        </w:rPr>
        <w:t xml:space="preserve"> </w:t>
      </w:r>
      <w:r w:rsidRPr="00125758">
        <w:rPr>
          <w:rStyle w:val="StyleUnderline"/>
          <w:vanish/>
          <w:sz w:val="12"/>
          <w:u w:val="none"/>
        </w:rPr>
        <w:t>September</w:t>
      </w:r>
      <w:r w:rsidRPr="00083A9C">
        <w:rPr>
          <w:rStyle w:val="StyleUnderline"/>
          <w:sz w:val="12"/>
          <w:u w:val="none"/>
        </w:rPr>
        <w:t xml:space="preserve"> </w:t>
      </w:r>
      <w:r w:rsidRPr="00125758">
        <w:rPr>
          <w:rStyle w:val="StyleUnderline"/>
          <w:vanish/>
          <w:sz w:val="12"/>
          <w:u w:val="none"/>
        </w:rPr>
        <w:t>11</w:t>
      </w:r>
      <w:r w:rsidRPr="00125758">
        <w:rPr>
          <w:vanish/>
          <w:sz w:val="12"/>
          <w:szCs w:val="14"/>
        </w:rPr>
        <w:t>,2001.</w:t>
      </w:r>
      <w:r w:rsidRPr="00083A9C">
        <w:rPr>
          <w:sz w:val="12"/>
          <w:szCs w:val="14"/>
        </w:rPr>
        <w:t xml:space="preserve"> </w:t>
      </w:r>
      <w:r w:rsidRPr="00125758">
        <w:rPr>
          <w:vanish/>
          <w:sz w:val="12"/>
          <w:szCs w:val="14"/>
        </w:rPr>
        <w:t>That</w:t>
      </w:r>
      <w:r w:rsidRPr="00083A9C">
        <w:rPr>
          <w:sz w:val="12"/>
          <w:szCs w:val="14"/>
        </w:rPr>
        <w:t xml:space="preserve"> </w:t>
      </w:r>
      <w:r w:rsidRPr="00125758">
        <w:rPr>
          <w:vanish/>
          <w:sz w:val="12"/>
          <w:szCs w:val="14"/>
        </w:rPr>
        <w:t>tragedy</w:t>
      </w:r>
      <w:r w:rsidRPr="00083A9C">
        <w:rPr>
          <w:sz w:val="12"/>
          <w:szCs w:val="14"/>
        </w:rPr>
        <w:t xml:space="preserve"> </w:t>
      </w:r>
      <w:r w:rsidRPr="00125758">
        <w:rPr>
          <w:rStyle w:val="StyleUnderline"/>
          <w:vanish/>
          <w:sz w:val="12"/>
          <w:u w:val="none"/>
        </w:rPr>
        <w:t>propelled</w:t>
      </w:r>
      <w:r w:rsidRPr="00083A9C">
        <w:rPr>
          <w:rStyle w:val="StyleUnderline"/>
          <w:sz w:val="12"/>
          <w:u w:val="none"/>
        </w:rPr>
        <w:t xml:space="preserve"> </w:t>
      </w:r>
      <w:r w:rsidRPr="00125758">
        <w:rPr>
          <w:rStyle w:val="StyleUnderline"/>
          <w:vanish/>
          <w:sz w:val="12"/>
          <w:u w:val="none"/>
        </w:rPr>
        <w:t>the</w:t>
      </w:r>
      <w:r w:rsidRPr="00083A9C">
        <w:rPr>
          <w:rStyle w:val="StyleUnderline"/>
          <w:sz w:val="12"/>
          <w:u w:val="none"/>
        </w:rPr>
        <w:t xml:space="preserve"> </w:t>
      </w:r>
      <w:r w:rsidRPr="00125758">
        <w:rPr>
          <w:rStyle w:val="StyleUnderline"/>
          <w:vanish/>
          <w:sz w:val="12"/>
          <w:u w:val="none"/>
        </w:rPr>
        <w:t>country</w:t>
      </w:r>
      <w:r w:rsidRPr="00083A9C">
        <w:rPr>
          <w:rStyle w:val="StyleUnderline"/>
          <w:sz w:val="12"/>
          <w:u w:val="none"/>
        </w:rPr>
        <w:t xml:space="preserve"> </w:t>
      </w:r>
      <w:r w:rsidRPr="00125758">
        <w:rPr>
          <w:rStyle w:val="StyleUnderline"/>
          <w:vanish/>
          <w:sz w:val="12"/>
          <w:u w:val="none"/>
        </w:rPr>
        <w:t>to</w:t>
      </w:r>
      <w:r w:rsidRPr="00083A9C">
        <w:rPr>
          <w:rStyle w:val="StyleUnderline"/>
          <w:sz w:val="12"/>
          <w:u w:val="none"/>
        </w:rPr>
        <w:t xml:space="preserve"> </w:t>
      </w:r>
      <w:r w:rsidRPr="00125758">
        <w:rPr>
          <w:rStyle w:val="StyleUnderline"/>
          <w:vanish/>
          <w:sz w:val="12"/>
          <w:u w:val="none"/>
        </w:rPr>
        <w:t>war</w:t>
      </w:r>
      <w:r w:rsidRPr="00125758">
        <w:rPr>
          <w:vanish/>
          <w:sz w:val="12"/>
          <w:szCs w:val="14"/>
        </w:rPr>
        <w:t>.</w:t>
      </w:r>
      <w:r w:rsidRPr="00083A9C">
        <w:rPr>
          <w:sz w:val="12"/>
          <w:szCs w:val="14"/>
        </w:rPr>
        <w:t xml:space="preserve"> </w:t>
      </w:r>
      <w:r w:rsidRPr="00125758">
        <w:rPr>
          <w:rStyle w:val="StyleUnderline"/>
          <w:vanish/>
          <w:sz w:val="12"/>
          <w:u w:val="none"/>
        </w:rPr>
        <w:t>Yet</w:t>
      </w:r>
      <w:r w:rsidRPr="00083A9C">
        <w:rPr>
          <w:rStyle w:val="StyleUnderline"/>
          <w:sz w:val="12"/>
          <w:u w:val="none"/>
        </w:rPr>
        <w:t xml:space="preserve"> </w:t>
      </w:r>
      <w:r w:rsidRPr="00125758">
        <w:rPr>
          <w:rStyle w:val="StyleUnderline"/>
          <w:vanish/>
          <w:sz w:val="12"/>
          <w:u w:val="none"/>
        </w:rPr>
        <w:t>when</w:t>
      </w:r>
      <w:r w:rsidRPr="00083A9C">
        <w:rPr>
          <w:rStyle w:val="StyleUnderline"/>
          <w:sz w:val="12"/>
          <w:u w:val="none"/>
        </w:rPr>
        <w:t xml:space="preserve"> </w:t>
      </w:r>
      <w:r w:rsidRPr="00125758">
        <w:rPr>
          <w:rStyle w:val="StyleUnderline"/>
          <w:vanish/>
          <w:sz w:val="12"/>
          <w:u w:val="none"/>
        </w:rPr>
        <w:t>it</w:t>
      </w:r>
      <w:r w:rsidRPr="00083A9C">
        <w:rPr>
          <w:rStyle w:val="StyleUnderline"/>
          <w:sz w:val="12"/>
          <w:u w:val="none"/>
        </w:rPr>
        <w:t xml:space="preserve"> </w:t>
      </w:r>
      <w:r w:rsidRPr="00125758">
        <w:rPr>
          <w:rStyle w:val="StyleUnderline"/>
          <w:vanish/>
          <w:sz w:val="12"/>
          <w:u w:val="none"/>
        </w:rPr>
        <w:t>comes</w:t>
      </w:r>
      <w:r w:rsidRPr="00083A9C">
        <w:rPr>
          <w:rStyle w:val="StyleUnderline"/>
          <w:sz w:val="12"/>
          <w:u w:val="none"/>
        </w:rPr>
        <w:t xml:space="preserve"> </w:t>
      </w:r>
      <w:r w:rsidRPr="00125758">
        <w:rPr>
          <w:rStyle w:val="StyleUnderline"/>
          <w:vanish/>
          <w:sz w:val="12"/>
          <w:u w:val="none"/>
        </w:rPr>
        <w:t>to</w:t>
      </w:r>
      <w:r w:rsidRPr="00083A9C">
        <w:rPr>
          <w:rStyle w:val="StyleUnderline"/>
          <w:sz w:val="12"/>
          <w:u w:val="none"/>
        </w:rPr>
        <w:t xml:space="preserve"> </w:t>
      </w:r>
      <w:r w:rsidRPr="00125758">
        <w:rPr>
          <w:rStyle w:val="StyleUnderline"/>
          <w:vanish/>
          <w:sz w:val="12"/>
          <w:u w:val="none"/>
        </w:rPr>
        <w:t>the</w:t>
      </w:r>
      <w:r w:rsidRPr="00083A9C">
        <w:rPr>
          <w:rStyle w:val="StyleUnderline"/>
          <w:sz w:val="12"/>
          <w:u w:val="none"/>
        </w:rPr>
        <w:t xml:space="preserve"> </w:t>
      </w:r>
      <w:r w:rsidRPr="00125758">
        <w:rPr>
          <w:rStyle w:val="StyleUnderline"/>
          <w:vanish/>
          <w:sz w:val="12"/>
          <w:u w:val="none"/>
        </w:rPr>
        <w:t>premature</w:t>
      </w:r>
      <w:r w:rsidRPr="00083A9C">
        <w:rPr>
          <w:rStyle w:val="StyleUnderline"/>
          <w:sz w:val="12"/>
          <w:u w:val="none"/>
        </w:rPr>
        <w:t xml:space="preserve"> </w:t>
      </w:r>
      <w:r w:rsidRPr="00125758">
        <w:rPr>
          <w:rStyle w:val="StyleUnderline"/>
          <w:vanish/>
          <w:sz w:val="12"/>
          <w:u w:val="none"/>
        </w:rPr>
        <w:t>deaths</w:t>
      </w:r>
      <w:r w:rsidRPr="00083A9C">
        <w:rPr>
          <w:rStyle w:val="StyleUnderline"/>
          <w:sz w:val="12"/>
          <w:u w:val="none"/>
        </w:rPr>
        <w:t xml:space="preserve"> </w:t>
      </w:r>
      <w:r w:rsidRPr="00125758">
        <w:rPr>
          <w:rStyle w:val="StyleUnderline"/>
          <w:vanish/>
          <w:sz w:val="12"/>
          <w:u w:val="none"/>
        </w:rPr>
        <w:t>of</w:t>
      </w:r>
      <w:r w:rsidRPr="00083A9C">
        <w:rPr>
          <w:rStyle w:val="StyleUnderline"/>
          <w:sz w:val="12"/>
          <w:u w:val="none"/>
        </w:rPr>
        <w:t xml:space="preserve"> </w:t>
      </w:r>
      <w:r w:rsidRPr="00125758">
        <w:rPr>
          <w:rStyle w:val="StyleUnderline"/>
          <w:vanish/>
          <w:sz w:val="12"/>
          <w:u w:val="none"/>
        </w:rPr>
        <w:t>urban</w:t>
      </w:r>
      <w:r w:rsidRPr="00083A9C">
        <w:rPr>
          <w:rStyle w:val="StyleUnderline"/>
          <w:sz w:val="12"/>
          <w:u w:val="none"/>
        </w:rPr>
        <w:t xml:space="preserve"> </w:t>
      </w:r>
      <w:r w:rsidRPr="00125758">
        <w:rPr>
          <w:rStyle w:val="StyleUnderline"/>
          <w:vanish/>
          <w:sz w:val="12"/>
          <w:u w:val="none"/>
        </w:rPr>
        <w:t>Americans,</w:t>
      </w:r>
      <w:r w:rsidRPr="00083A9C">
        <w:rPr>
          <w:rStyle w:val="StyleUnderline"/>
          <w:sz w:val="12"/>
          <w:u w:val="none"/>
        </w:rPr>
        <w:t xml:space="preserve"> </w:t>
      </w:r>
      <w:r w:rsidRPr="00125758">
        <w:rPr>
          <w:rStyle w:val="StyleUnderline"/>
          <w:vanish/>
          <w:sz w:val="12"/>
          <w:u w:val="none"/>
        </w:rPr>
        <w:t>no</w:t>
      </w:r>
      <w:r w:rsidRPr="00083A9C">
        <w:rPr>
          <w:rStyle w:val="StyleUnderline"/>
          <w:sz w:val="12"/>
          <w:u w:val="none"/>
        </w:rPr>
        <w:t xml:space="preserve"> </w:t>
      </w:r>
      <w:r w:rsidRPr="00125758">
        <w:rPr>
          <w:rStyle w:val="StyleUnderline"/>
          <w:vanish/>
          <w:sz w:val="12"/>
          <w:u w:val="none"/>
        </w:rPr>
        <w:t>disaster</w:t>
      </w:r>
      <w:r w:rsidRPr="00083A9C">
        <w:rPr>
          <w:rStyle w:val="StyleUnderline"/>
          <w:sz w:val="12"/>
          <w:u w:val="none"/>
        </w:rPr>
        <w:t xml:space="preserve"> </w:t>
      </w:r>
      <w:r w:rsidRPr="00125758">
        <w:rPr>
          <w:rStyle w:val="StyleUnderline"/>
          <w:vanish/>
          <w:sz w:val="12"/>
          <w:u w:val="none"/>
        </w:rPr>
        <w:t>area</w:t>
      </w:r>
      <w:r w:rsidRPr="00083A9C">
        <w:rPr>
          <w:rStyle w:val="StyleUnderline"/>
          <w:sz w:val="12"/>
          <w:u w:val="none"/>
        </w:rPr>
        <w:t xml:space="preserve"> </w:t>
      </w:r>
      <w:r w:rsidRPr="00125758">
        <w:rPr>
          <w:rStyle w:val="StyleUnderline"/>
          <w:vanish/>
          <w:sz w:val="12"/>
          <w:u w:val="none"/>
        </w:rPr>
        <w:t>has</w:t>
      </w:r>
      <w:r w:rsidRPr="00083A9C">
        <w:rPr>
          <w:rStyle w:val="StyleUnderline"/>
          <w:sz w:val="12"/>
          <w:u w:val="none"/>
        </w:rPr>
        <w:t xml:space="preserve"> </w:t>
      </w:r>
      <w:r w:rsidRPr="00125758">
        <w:rPr>
          <w:rStyle w:val="StyleUnderline"/>
          <w:vanish/>
          <w:sz w:val="12"/>
          <w:u w:val="none"/>
        </w:rPr>
        <w:t>been</w:t>
      </w:r>
      <w:r w:rsidRPr="00083A9C">
        <w:rPr>
          <w:rStyle w:val="StyleUnderline"/>
          <w:sz w:val="12"/>
          <w:u w:val="none"/>
        </w:rPr>
        <w:t xml:space="preserve"> </w:t>
      </w:r>
      <w:r w:rsidRPr="00125758">
        <w:rPr>
          <w:rStyle w:val="StyleUnderline"/>
          <w:vanish/>
          <w:sz w:val="12"/>
          <w:u w:val="none"/>
        </w:rPr>
        <w:t>declared</w:t>
      </w:r>
      <w:r w:rsidRPr="00125758">
        <w:rPr>
          <w:vanish/>
          <w:sz w:val="12"/>
          <w:szCs w:val="14"/>
        </w:rPr>
        <w:t>.</w:t>
      </w:r>
      <w:r w:rsidRPr="00083A9C">
        <w:rPr>
          <w:sz w:val="12"/>
          <w:szCs w:val="14"/>
        </w:rPr>
        <w:t xml:space="preserve"> </w:t>
      </w:r>
      <w:r w:rsidRPr="00125758">
        <w:rPr>
          <w:vanish/>
          <w:sz w:val="12"/>
          <w:szCs w:val="14"/>
        </w:rPr>
        <w:t>No</w:t>
      </w:r>
      <w:r w:rsidRPr="00083A9C">
        <w:rPr>
          <w:sz w:val="12"/>
          <w:szCs w:val="14"/>
        </w:rPr>
        <w:t xml:space="preserve"> </w:t>
      </w:r>
      <w:r w:rsidRPr="00125758">
        <w:rPr>
          <w:vanish/>
          <w:sz w:val="12"/>
          <w:szCs w:val="14"/>
        </w:rPr>
        <w:t>federal</w:t>
      </w:r>
      <w:r w:rsidRPr="00083A9C">
        <w:rPr>
          <w:sz w:val="12"/>
          <w:szCs w:val="14"/>
        </w:rPr>
        <w:t xml:space="preserve"> </w:t>
      </w:r>
      <w:r w:rsidRPr="00125758">
        <w:rPr>
          <w:vanish/>
          <w:sz w:val="12"/>
          <w:szCs w:val="14"/>
        </w:rPr>
        <w:t>troops</w:t>
      </w:r>
      <w:r w:rsidRPr="00083A9C">
        <w:rPr>
          <w:sz w:val="12"/>
          <w:szCs w:val="14"/>
        </w:rPr>
        <w:t xml:space="preserve"> </w:t>
      </w:r>
      <w:r w:rsidRPr="00125758">
        <w:rPr>
          <w:vanish/>
          <w:sz w:val="12"/>
          <w:szCs w:val="14"/>
        </w:rPr>
        <w:t>have</w:t>
      </w:r>
      <w:r w:rsidRPr="00083A9C">
        <w:rPr>
          <w:sz w:val="12"/>
          <w:szCs w:val="14"/>
        </w:rPr>
        <w:t xml:space="preserve"> </w:t>
      </w:r>
      <w:r w:rsidRPr="00125758">
        <w:rPr>
          <w:vanish/>
          <w:sz w:val="12"/>
          <w:szCs w:val="14"/>
        </w:rPr>
        <w:t>been</w:t>
      </w:r>
      <w:r w:rsidRPr="00083A9C">
        <w:rPr>
          <w:sz w:val="12"/>
          <w:szCs w:val="14"/>
        </w:rPr>
        <w:t xml:space="preserve"> </w:t>
      </w:r>
      <w:r w:rsidRPr="00125758">
        <w:rPr>
          <w:vanish/>
          <w:sz w:val="12"/>
          <w:szCs w:val="14"/>
        </w:rPr>
        <w:t>called</w:t>
      </w:r>
      <w:r w:rsidRPr="00083A9C">
        <w:rPr>
          <w:sz w:val="12"/>
          <w:szCs w:val="14"/>
        </w:rPr>
        <w:t xml:space="preserve"> </w:t>
      </w:r>
      <w:r w:rsidRPr="00125758">
        <w:rPr>
          <w:vanish/>
          <w:sz w:val="12"/>
          <w:szCs w:val="14"/>
        </w:rPr>
        <w:t>up.</w:t>
      </w:r>
      <w:r w:rsidRPr="00083A9C">
        <w:rPr>
          <w:sz w:val="12"/>
          <w:szCs w:val="14"/>
        </w:rPr>
        <w:t xml:space="preserve"> </w:t>
      </w:r>
      <w:r w:rsidRPr="00125758">
        <w:rPr>
          <w:vanish/>
          <w:sz w:val="12"/>
          <w:szCs w:val="14"/>
        </w:rPr>
        <w:t>No</w:t>
      </w:r>
      <w:r w:rsidRPr="00083A9C">
        <w:rPr>
          <w:sz w:val="12"/>
          <w:szCs w:val="14"/>
        </w:rPr>
        <w:t xml:space="preserve"> </w:t>
      </w:r>
      <w:r w:rsidRPr="00125758">
        <w:rPr>
          <w:vanish/>
          <w:sz w:val="12"/>
          <w:szCs w:val="14"/>
        </w:rPr>
        <w:t>acts</w:t>
      </w:r>
      <w:r w:rsidRPr="00083A9C">
        <w:rPr>
          <w:sz w:val="12"/>
          <w:szCs w:val="14"/>
        </w:rPr>
        <w:t xml:space="preserve"> </w:t>
      </w:r>
      <w:r w:rsidRPr="00125758">
        <w:rPr>
          <w:vanish/>
          <w:sz w:val="12"/>
          <w:szCs w:val="14"/>
        </w:rPr>
        <w:t>of</w:t>
      </w:r>
      <w:r w:rsidRPr="00083A9C">
        <w:rPr>
          <w:sz w:val="12"/>
          <w:szCs w:val="14"/>
        </w:rPr>
        <w:t xml:space="preserve"> </w:t>
      </w:r>
      <w:r w:rsidRPr="00125758">
        <w:rPr>
          <w:vanish/>
          <w:sz w:val="12"/>
          <w:szCs w:val="14"/>
        </w:rPr>
        <w:t>Congress</w:t>
      </w:r>
      <w:r w:rsidRPr="00083A9C">
        <w:rPr>
          <w:sz w:val="12"/>
          <w:szCs w:val="14"/>
        </w:rPr>
        <w:t xml:space="preserve"> </w:t>
      </w:r>
      <w:r w:rsidRPr="00125758">
        <w:rPr>
          <w:vanish/>
          <w:sz w:val="12"/>
          <w:szCs w:val="14"/>
        </w:rPr>
        <w:t>have</w:t>
      </w:r>
      <w:r w:rsidRPr="00083A9C">
        <w:rPr>
          <w:sz w:val="12"/>
          <w:szCs w:val="14"/>
        </w:rPr>
        <w:t xml:space="preserve"> </w:t>
      </w:r>
      <w:r w:rsidRPr="00125758">
        <w:rPr>
          <w:vanish/>
          <w:sz w:val="12"/>
          <w:szCs w:val="14"/>
        </w:rPr>
        <w:t>been</w:t>
      </w:r>
      <w:r w:rsidRPr="00083A9C">
        <w:rPr>
          <w:sz w:val="12"/>
          <w:szCs w:val="14"/>
        </w:rPr>
        <w:t xml:space="preserve"> </w:t>
      </w:r>
      <w:r w:rsidRPr="00125758">
        <w:rPr>
          <w:vanish/>
          <w:sz w:val="12"/>
          <w:szCs w:val="14"/>
        </w:rPr>
        <w:t>passed.</w:t>
      </w:r>
      <w:r w:rsidRPr="00083A9C">
        <w:rPr>
          <w:sz w:val="12"/>
          <w:szCs w:val="14"/>
        </w:rPr>
        <w:t xml:space="preserve"> </w:t>
      </w:r>
      <w:r w:rsidRPr="00125758">
        <w:rPr>
          <w:rStyle w:val="StyleUnderline"/>
          <w:vanish/>
          <w:sz w:val="12"/>
          <w:u w:val="none"/>
        </w:rPr>
        <w:t>Yet</w:t>
      </w:r>
      <w:r w:rsidRPr="00083A9C">
        <w:rPr>
          <w:rStyle w:val="StyleUnderline"/>
          <w:sz w:val="12"/>
          <w:u w:val="none"/>
        </w:rPr>
        <w:t xml:space="preserve"> </w:t>
      </w:r>
      <w:r w:rsidRPr="00125758">
        <w:rPr>
          <w:rStyle w:val="StyleUnderline"/>
          <w:vanish/>
          <w:sz w:val="12"/>
          <w:u w:val="none"/>
        </w:rPr>
        <w:t>this</w:t>
      </w:r>
      <w:r w:rsidRPr="00083A9C">
        <w:rPr>
          <w:rStyle w:val="StyleUnderline"/>
          <w:sz w:val="12"/>
          <w:u w:val="none"/>
        </w:rPr>
        <w:t xml:space="preserve"> </w:t>
      </w:r>
      <w:r w:rsidRPr="00125758">
        <w:rPr>
          <w:rStyle w:val="StyleUnderline"/>
          <w:vanish/>
          <w:sz w:val="12"/>
          <w:u w:val="none"/>
        </w:rPr>
        <w:t>disaster</w:t>
      </w:r>
      <w:r w:rsidRPr="00083A9C">
        <w:rPr>
          <w:rStyle w:val="StyleUnderline"/>
          <w:sz w:val="12"/>
          <w:u w:val="none"/>
        </w:rPr>
        <w:t xml:space="preserve"> </w:t>
      </w:r>
      <w:r w:rsidRPr="00125758">
        <w:rPr>
          <w:rStyle w:val="StyleUnderline"/>
          <w:vanish/>
          <w:sz w:val="12"/>
          <w:u w:val="none"/>
        </w:rPr>
        <w:t>is</w:t>
      </w:r>
      <w:r w:rsidRPr="00083A9C">
        <w:rPr>
          <w:rStyle w:val="StyleUnderline"/>
          <w:sz w:val="12"/>
          <w:u w:val="none"/>
        </w:rPr>
        <w:t xml:space="preserve"> </w:t>
      </w:r>
      <w:r w:rsidRPr="00125758">
        <w:rPr>
          <w:rStyle w:val="StyleUnderline"/>
          <w:vanish/>
          <w:sz w:val="12"/>
          <w:u w:val="none"/>
        </w:rPr>
        <w:t>even</w:t>
      </w:r>
      <w:r w:rsidRPr="00083A9C">
        <w:rPr>
          <w:rStyle w:val="StyleUnderline"/>
          <w:sz w:val="12"/>
          <w:u w:val="none"/>
        </w:rPr>
        <w:t xml:space="preserve"> </w:t>
      </w:r>
      <w:r w:rsidRPr="00125758">
        <w:rPr>
          <w:rStyle w:val="StyleUnderline"/>
          <w:vanish/>
          <w:sz w:val="12"/>
          <w:u w:val="none"/>
        </w:rPr>
        <w:t>worse</w:t>
      </w:r>
      <w:r w:rsidRPr="00125758">
        <w:rPr>
          <w:vanish/>
          <w:sz w:val="12"/>
          <w:szCs w:val="14"/>
        </w:rPr>
        <w:t>:</w:t>
      </w:r>
      <w:r w:rsidRPr="00083A9C">
        <w:rPr>
          <w:sz w:val="12"/>
          <w:szCs w:val="14"/>
        </w:rPr>
        <w:t xml:space="preserve"> </w:t>
      </w:r>
      <w:r w:rsidRPr="00125758">
        <w:rPr>
          <w:rStyle w:val="StyleUnderline"/>
          <w:vanish/>
          <w:sz w:val="12"/>
          <w:u w:val="none"/>
        </w:rPr>
        <w:t>those</w:t>
      </w:r>
      <w:r w:rsidRPr="00083A9C">
        <w:rPr>
          <w:rStyle w:val="StyleUnderline"/>
          <w:sz w:val="12"/>
          <w:u w:val="none"/>
        </w:rPr>
        <w:t xml:space="preserve"> </w:t>
      </w:r>
      <w:r w:rsidRPr="00125758">
        <w:rPr>
          <w:rStyle w:val="StyleUnderline"/>
          <w:vanish/>
          <w:sz w:val="12"/>
          <w:u w:val="none"/>
        </w:rPr>
        <w:t>3,200</w:t>
      </w:r>
      <w:r w:rsidRPr="00083A9C">
        <w:rPr>
          <w:rStyle w:val="StyleUnderline"/>
          <w:sz w:val="12"/>
          <w:u w:val="none"/>
        </w:rPr>
        <w:t xml:space="preserve"> </w:t>
      </w:r>
      <w:r w:rsidRPr="00125758">
        <w:rPr>
          <w:rStyle w:val="StyleUnderline"/>
          <w:vanish/>
          <w:sz w:val="12"/>
          <w:u w:val="none"/>
        </w:rPr>
        <w:t>black</w:t>
      </w:r>
      <w:r w:rsidRPr="00083A9C">
        <w:rPr>
          <w:rStyle w:val="StyleUnderline"/>
          <w:sz w:val="12"/>
          <w:u w:val="none"/>
        </w:rPr>
        <w:t xml:space="preserve"> </w:t>
      </w:r>
      <w:r w:rsidRPr="00125758">
        <w:rPr>
          <w:rStyle w:val="StyleUnderline"/>
          <w:vanish/>
          <w:sz w:val="12"/>
          <w:u w:val="none"/>
        </w:rPr>
        <w:t>people</w:t>
      </w:r>
      <w:r w:rsidRPr="00083A9C">
        <w:rPr>
          <w:rStyle w:val="StyleUnderline"/>
          <w:sz w:val="12"/>
          <w:u w:val="none"/>
        </w:rPr>
        <w:t xml:space="preserve"> </w:t>
      </w:r>
      <w:r w:rsidRPr="00125758">
        <w:rPr>
          <w:rStyle w:val="StyleUnderline"/>
          <w:vanish/>
          <w:sz w:val="12"/>
          <w:u w:val="none"/>
        </w:rPr>
        <w:t>were</w:t>
      </w:r>
      <w:r w:rsidRPr="00083A9C">
        <w:rPr>
          <w:rStyle w:val="StyleUnderline"/>
          <w:sz w:val="12"/>
          <w:u w:val="none"/>
        </w:rPr>
        <w:t xml:space="preserve"> </w:t>
      </w:r>
      <w:r w:rsidRPr="00125758">
        <w:rPr>
          <w:rStyle w:val="StyleUnderline"/>
          <w:vanish/>
          <w:sz w:val="12"/>
          <w:u w:val="none"/>
        </w:rPr>
        <w:t>in</w:t>
      </w:r>
      <w:r w:rsidRPr="00083A9C">
        <w:rPr>
          <w:rStyle w:val="StyleUnderline"/>
          <w:sz w:val="12"/>
          <w:u w:val="none"/>
        </w:rPr>
        <w:t xml:space="preserve"> </w:t>
      </w:r>
      <w:r w:rsidRPr="00125758">
        <w:rPr>
          <w:rStyle w:val="StyleUnderline"/>
          <w:vanish/>
          <w:sz w:val="12"/>
          <w:u w:val="none"/>
        </w:rPr>
        <w:t>Chicago</w:t>
      </w:r>
      <w:r w:rsidRPr="00083A9C">
        <w:rPr>
          <w:rStyle w:val="StyleUnderline"/>
          <w:sz w:val="12"/>
          <w:u w:val="none"/>
        </w:rPr>
        <w:t xml:space="preserve"> </w:t>
      </w:r>
      <w:r w:rsidRPr="00125758">
        <w:rPr>
          <w:rStyle w:val="StyleUnderline"/>
          <w:vanish/>
          <w:sz w:val="12"/>
          <w:u w:val="none"/>
        </w:rPr>
        <w:t>alone,</w:t>
      </w:r>
      <w:r w:rsidRPr="00083A9C">
        <w:rPr>
          <w:rStyle w:val="StyleUnderline"/>
          <w:sz w:val="12"/>
          <w:u w:val="none"/>
        </w:rPr>
        <w:t xml:space="preserve"> </w:t>
      </w:r>
      <w:r w:rsidRPr="00125758">
        <w:rPr>
          <w:rStyle w:val="StyleUnderline"/>
          <w:vanish/>
          <w:sz w:val="12"/>
          <w:u w:val="none"/>
        </w:rPr>
        <w:t>in</w:t>
      </w:r>
      <w:r w:rsidRPr="00083A9C">
        <w:rPr>
          <w:rStyle w:val="StyleUnderline"/>
          <w:sz w:val="12"/>
          <w:u w:val="none"/>
        </w:rPr>
        <w:t xml:space="preserve"> </w:t>
      </w:r>
      <w:r w:rsidRPr="00125758">
        <w:rPr>
          <w:rStyle w:val="StyleUnderline"/>
          <w:vanish/>
          <w:sz w:val="12"/>
          <w:u w:val="none"/>
        </w:rPr>
        <w:t>just</w:t>
      </w:r>
      <w:r w:rsidRPr="00083A9C">
        <w:rPr>
          <w:rStyle w:val="StyleUnderline"/>
          <w:sz w:val="12"/>
          <w:u w:val="none"/>
        </w:rPr>
        <w:t xml:space="preserve"> </w:t>
      </w:r>
      <w:r w:rsidRPr="00125758">
        <w:rPr>
          <w:rStyle w:val="StyleUnderline"/>
          <w:vanish/>
          <w:sz w:val="12"/>
          <w:u w:val="none"/>
        </w:rPr>
        <w:t>one</w:t>
      </w:r>
      <w:r w:rsidRPr="00083A9C">
        <w:rPr>
          <w:rStyle w:val="StyleUnderline"/>
          <w:sz w:val="12"/>
          <w:u w:val="none"/>
        </w:rPr>
        <w:t xml:space="preserve"> </w:t>
      </w:r>
      <w:r w:rsidRPr="00125758">
        <w:rPr>
          <w:rStyle w:val="StyleUnderline"/>
          <w:vanish/>
          <w:sz w:val="12"/>
          <w:u w:val="none"/>
        </w:rPr>
        <w:t>year</w:t>
      </w:r>
      <w:r w:rsidRPr="00125758">
        <w:rPr>
          <w:vanish/>
          <w:sz w:val="12"/>
          <w:szCs w:val="14"/>
        </w:rPr>
        <w:t>.</w:t>
      </w:r>
      <w:r w:rsidRPr="00083A9C">
        <w:rPr>
          <w:sz w:val="12"/>
          <w:szCs w:val="14"/>
        </w:rPr>
        <w:t xml:space="preserve"> </w:t>
      </w:r>
      <w:r w:rsidRPr="00083A9C">
        <w:rPr>
          <w:rStyle w:val="StyleUnderline"/>
          <w:highlight w:val="yellow"/>
        </w:rPr>
        <w:t>Nationwide</w:t>
      </w:r>
      <w:r w:rsidRPr="00083A9C">
        <w:rPr>
          <w:rStyle w:val="StyleUnderline"/>
        </w:rPr>
        <w:t xml:space="preserve"> </w:t>
      </w:r>
      <w:r w:rsidRPr="00125758">
        <w:rPr>
          <w:rStyle w:val="StyleUnderline"/>
          <w:vanish/>
          <w:sz w:val="12"/>
          <w:u w:val="none"/>
        </w:rPr>
        <w:t>each</w:t>
      </w:r>
      <w:r w:rsidRPr="00083A9C">
        <w:rPr>
          <w:rStyle w:val="StyleUnderline"/>
          <w:sz w:val="12"/>
          <w:u w:val="none"/>
        </w:rPr>
        <w:t xml:space="preserve"> </w:t>
      </w:r>
      <w:r w:rsidRPr="00125758">
        <w:rPr>
          <w:rStyle w:val="StyleUnderline"/>
          <w:vanish/>
          <w:sz w:val="12"/>
          <w:u w:val="none"/>
        </w:rPr>
        <w:t>year,</w:t>
      </w:r>
      <w:r w:rsidRPr="00083A9C">
        <w:rPr>
          <w:rStyle w:val="StyleUnderline"/>
        </w:rPr>
        <w:t xml:space="preserve"> </w:t>
      </w:r>
      <w:r w:rsidRPr="00083A9C">
        <w:rPr>
          <w:rStyle w:val="StyleUnderline"/>
          <w:highlight w:val="yellow"/>
        </w:rPr>
        <w:t>more than 60,000 black people die</w:t>
      </w:r>
      <w:r w:rsidRPr="00083A9C">
        <w:rPr>
          <w:rStyle w:val="StyleUnderline"/>
        </w:rPr>
        <w:t xml:space="preserve"> </w:t>
      </w:r>
      <w:r w:rsidRPr="00083A9C">
        <w:rPr>
          <w:rStyle w:val="StyleUnderline"/>
          <w:highlight w:val="yellow"/>
        </w:rPr>
        <w:t xml:space="preserve">prematurely </w:t>
      </w:r>
      <w:r w:rsidRPr="00125758">
        <w:rPr>
          <w:rStyle w:val="StyleUnderline"/>
          <w:vanish/>
          <w:sz w:val="12"/>
          <w:u w:val="none"/>
        </w:rPr>
        <w:t>because</w:t>
      </w:r>
      <w:r w:rsidRPr="00083A9C">
        <w:rPr>
          <w:rStyle w:val="StyleUnderline"/>
          <w:sz w:val="12"/>
          <w:u w:val="none"/>
        </w:rPr>
        <w:t xml:space="preserve"> </w:t>
      </w:r>
      <w:r w:rsidRPr="00125758">
        <w:rPr>
          <w:rStyle w:val="StyleUnderline"/>
          <w:vanish/>
          <w:sz w:val="12"/>
          <w:u w:val="none"/>
        </w:rPr>
        <w:t>of</w:t>
      </w:r>
      <w:r w:rsidRPr="00083A9C">
        <w:rPr>
          <w:rStyle w:val="StyleUnderline"/>
          <w:sz w:val="12"/>
          <w:u w:val="none"/>
        </w:rPr>
        <w:t xml:space="preserve"> </w:t>
      </w:r>
      <w:r w:rsidRPr="00125758">
        <w:rPr>
          <w:rStyle w:val="Emphasis"/>
          <w:vanish/>
          <w:sz w:val="12"/>
          <w:u w:val="none"/>
        </w:rPr>
        <w:t>inequality</w:t>
      </w:r>
      <w:r w:rsidRPr="00125758">
        <w:rPr>
          <w:vanish/>
          <w:sz w:val="12"/>
          <w:szCs w:val="14"/>
        </w:rPr>
        <w:t>.10</w:t>
      </w:r>
      <w:r w:rsidRPr="00083A9C">
        <w:rPr>
          <w:sz w:val="12"/>
          <w:szCs w:val="14"/>
        </w:rPr>
        <w:t xml:space="preserve"> </w:t>
      </w:r>
      <w:r w:rsidRPr="00125758">
        <w:rPr>
          <w:vanish/>
          <w:sz w:val="12"/>
          <w:szCs w:val="14"/>
        </w:rPr>
        <w:t>While</w:t>
      </w:r>
      <w:r w:rsidRPr="00083A9C">
        <w:rPr>
          <w:sz w:val="12"/>
          <w:szCs w:val="14"/>
        </w:rPr>
        <w:t xml:space="preserve"> </w:t>
      </w:r>
      <w:r w:rsidRPr="00125758">
        <w:rPr>
          <w:vanish/>
          <w:sz w:val="12"/>
          <w:szCs w:val="14"/>
        </w:rPr>
        <w:t>blacks</w:t>
      </w:r>
      <w:r w:rsidRPr="00083A9C">
        <w:rPr>
          <w:sz w:val="12"/>
          <w:szCs w:val="14"/>
        </w:rPr>
        <w:t xml:space="preserve"> </w:t>
      </w:r>
      <w:r w:rsidRPr="00125758">
        <w:rPr>
          <w:vanish/>
          <w:sz w:val="12"/>
          <w:szCs w:val="14"/>
        </w:rPr>
        <w:t>suffer</w:t>
      </w:r>
      <w:r w:rsidRPr="00083A9C">
        <w:rPr>
          <w:sz w:val="12"/>
          <w:szCs w:val="14"/>
        </w:rPr>
        <w:t xml:space="preserve"> </w:t>
      </w:r>
      <w:r w:rsidRPr="00125758">
        <w:rPr>
          <w:vanish/>
          <w:sz w:val="12"/>
          <w:szCs w:val="14"/>
        </w:rPr>
        <w:t>the</w:t>
      </w:r>
      <w:r w:rsidRPr="00083A9C">
        <w:rPr>
          <w:sz w:val="12"/>
          <w:szCs w:val="14"/>
        </w:rPr>
        <w:t xml:space="preserve"> </w:t>
      </w:r>
      <w:r w:rsidRPr="00125758">
        <w:rPr>
          <w:vanish/>
          <w:sz w:val="12"/>
          <w:szCs w:val="14"/>
        </w:rPr>
        <w:t>most</w:t>
      </w:r>
      <w:r w:rsidRPr="00083A9C">
        <w:rPr>
          <w:sz w:val="12"/>
          <w:szCs w:val="14"/>
        </w:rPr>
        <w:t xml:space="preserve"> </w:t>
      </w:r>
      <w:r w:rsidRPr="00125758">
        <w:rPr>
          <w:vanish/>
          <w:sz w:val="12"/>
          <w:szCs w:val="14"/>
        </w:rPr>
        <w:t>from</w:t>
      </w:r>
      <w:r w:rsidRPr="00083A9C">
        <w:rPr>
          <w:sz w:val="12"/>
          <w:szCs w:val="14"/>
        </w:rPr>
        <w:t xml:space="preserve"> </w:t>
      </w:r>
      <w:r w:rsidRPr="00125758">
        <w:rPr>
          <w:vanish/>
          <w:sz w:val="12"/>
          <w:szCs w:val="14"/>
        </w:rPr>
        <w:t>this,</w:t>
      </w:r>
      <w:r w:rsidRPr="00083A9C">
        <w:rPr>
          <w:sz w:val="12"/>
          <w:szCs w:val="14"/>
        </w:rPr>
        <w:t xml:space="preserve"> </w:t>
      </w:r>
      <w:r w:rsidRPr="00125758">
        <w:rPr>
          <w:vanish/>
          <w:sz w:val="12"/>
          <w:szCs w:val="14"/>
        </w:rPr>
        <w:t>it</w:t>
      </w:r>
      <w:r w:rsidRPr="00083A9C">
        <w:rPr>
          <w:sz w:val="12"/>
          <w:szCs w:val="14"/>
        </w:rPr>
        <w:t xml:space="preserve"> </w:t>
      </w:r>
      <w:r w:rsidRPr="00125758">
        <w:rPr>
          <w:vanish/>
          <w:sz w:val="12"/>
          <w:szCs w:val="14"/>
        </w:rPr>
        <w:t>is</w:t>
      </w:r>
      <w:r w:rsidRPr="00083A9C">
        <w:rPr>
          <w:sz w:val="12"/>
          <w:szCs w:val="14"/>
        </w:rPr>
        <w:t xml:space="preserve"> </w:t>
      </w:r>
      <w:r w:rsidRPr="00125758">
        <w:rPr>
          <w:vanish/>
          <w:sz w:val="12"/>
          <w:szCs w:val="14"/>
        </w:rPr>
        <w:t>not</w:t>
      </w:r>
      <w:r w:rsidRPr="00083A9C">
        <w:rPr>
          <w:sz w:val="12"/>
          <w:szCs w:val="14"/>
        </w:rPr>
        <w:t xml:space="preserve"> </w:t>
      </w:r>
      <w:r w:rsidRPr="00125758">
        <w:rPr>
          <w:vanish/>
          <w:sz w:val="12"/>
          <w:szCs w:val="14"/>
        </w:rPr>
        <w:t>just</w:t>
      </w:r>
      <w:r w:rsidRPr="00083A9C">
        <w:rPr>
          <w:sz w:val="12"/>
          <w:szCs w:val="14"/>
        </w:rPr>
        <w:t xml:space="preserve"> </w:t>
      </w:r>
      <w:r w:rsidRPr="00125758">
        <w:rPr>
          <w:vanish/>
          <w:sz w:val="12"/>
          <w:szCs w:val="14"/>
        </w:rPr>
        <w:t>an</w:t>
      </w:r>
      <w:r w:rsidRPr="00083A9C">
        <w:rPr>
          <w:sz w:val="12"/>
          <w:szCs w:val="14"/>
        </w:rPr>
        <w:t xml:space="preserve"> </w:t>
      </w:r>
      <w:r w:rsidRPr="00125758">
        <w:rPr>
          <w:vanish/>
          <w:sz w:val="12"/>
          <w:szCs w:val="14"/>
        </w:rPr>
        <w:t>issue</w:t>
      </w:r>
      <w:r w:rsidRPr="00083A9C">
        <w:rPr>
          <w:sz w:val="12"/>
          <w:szCs w:val="14"/>
        </w:rPr>
        <w:t xml:space="preserve"> </w:t>
      </w:r>
      <w:r w:rsidRPr="00125758">
        <w:rPr>
          <w:vanish/>
          <w:sz w:val="12"/>
          <w:szCs w:val="14"/>
        </w:rPr>
        <w:t>of</w:t>
      </w:r>
      <w:r w:rsidRPr="00083A9C">
        <w:rPr>
          <w:sz w:val="12"/>
          <w:szCs w:val="14"/>
        </w:rPr>
        <w:t xml:space="preserve"> </w:t>
      </w:r>
      <w:r w:rsidRPr="00125758">
        <w:rPr>
          <w:vanish/>
          <w:sz w:val="12"/>
          <w:szCs w:val="14"/>
        </w:rPr>
        <w:t>racism,</w:t>
      </w:r>
      <w:r w:rsidRPr="00083A9C">
        <w:rPr>
          <w:sz w:val="12"/>
          <w:szCs w:val="14"/>
        </w:rPr>
        <w:t xml:space="preserve"> </w:t>
      </w:r>
      <w:r w:rsidRPr="00125758">
        <w:rPr>
          <w:vanish/>
          <w:sz w:val="12"/>
          <w:szCs w:val="14"/>
        </w:rPr>
        <w:t>though</w:t>
      </w:r>
      <w:r w:rsidRPr="00083A9C">
        <w:rPr>
          <w:sz w:val="12"/>
          <w:szCs w:val="14"/>
        </w:rPr>
        <w:t xml:space="preserve"> </w:t>
      </w:r>
      <w:r w:rsidRPr="00125758">
        <w:rPr>
          <w:vanish/>
          <w:sz w:val="12"/>
          <w:szCs w:val="14"/>
        </w:rPr>
        <w:t>racism</w:t>
      </w:r>
      <w:r w:rsidRPr="00083A9C">
        <w:rPr>
          <w:sz w:val="12"/>
          <w:szCs w:val="14"/>
        </w:rPr>
        <w:t xml:space="preserve"> </w:t>
      </w:r>
      <w:r w:rsidRPr="00125758">
        <w:rPr>
          <w:vanish/>
          <w:sz w:val="12"/>
          <w:szCs w:val="14"/>
        </w:rPr>
        <w:t>has</w:t>
      </w:r>
      <w:r w:rsidRPr="00083A9C">
        <w:rPr>
          <w:sz w:val="12"/>
          <w:szCs w:val="14"/>
        </w:rPr>
        <w:t xml:space="preserve"> </w:t>
      </w:r>
      <w:r w:rsidRPr="00125758">
        <w:rPr>
          <w:vanish/>
          <w:sz w:val="12"/>
          <w:szCs w:val="14"/>
        </w:rPr>
        <w:t>been</w:t>
      </w:r>
      <w:r w:rsidRPr="00083A9C">
        <w:rPr>
          <w:sz w:val="12"/>
          <w:szCs w:val="14"/>
        </w:rPr>
        <w:t xml:space="preserve"> </w:t>
      </w:r>
      <w:r w:rsidRPr="00125758">
        <w:rPr>
          <w:vanish/>
          <w:sz w:val="12"/>
          <w:szCs w:val="14"/>
        </w:rPr>
        <w:t>a</w:t>
      </w:r>
      <w:r w:rsidRPr="00083A9C">
        <w:rPr>
          <w:sz w:val="12"/>
          <w:szCs w:val="14"/>
        </w:rPr>
        <w:t xml:space="preserve"> </w:t>
      </w:r>
      <w:r w:rsidRPr="00125758">
        <w:rPr>
          <w:vanish/>
          <w:sz w:val="12"/>
          <w:szCs w:val="14"/>
        </w:rPr>
        <w:t>unique</w:t>
      </w:r>
      <w:r w:rsidRPr="00083A9C">
        <w:rPr>
          <w:sz w:val="12"/>
          <w:szCs w:val="14"/>
        </w:rPr>
        <w:t xml:space="preserve"> </w:t>
      </w:r>
      <w:r w:rsidRPr="00125758">
        <w:rPr>
          <w:vanish/>
          <w:sz w:val="12"/>
          <w:szCs w:val="14"/>
        </w:rPr>
        <w:t>and</w:t>
      </w:r>
      <w:r w:rsidRPr="00083A9C">
        <w:rPr>
          <w:sz w:val="12"/>
          <w:szCs w:val="14"/>
        </w:rPr>
        <w:t xml:space="preserve"> </w:t>
      </w:r>
      <w:r w:rsidRPr="00125758">
        <w:rPr>
          <w:vanish/>
          <w:sz w:val="12"/>
          <w:szCs w:val="14"/>
        </w:rPr>
        <w:t>powerful</w:t>
      </w:r>
      <w:r w:rsidRPr="00083A9C">
        <w:rPr>
          <w:sz w:val="12"/>
          <w:szCs w:val="14"/>
        </w:rPr>
        <w:t xml:space="preserve"> </w:t>
      </w:r>
      <w:r w:rsidRPr="00125758">
        <w:rPr>
          <w:vanish/>
          <w:sz w:val="12"/>
          <w:szCs w:val="14"/>
        </w:rPr>
        <w:t>transmitter</w:t>
      </w:r>
      <w:r w:rsidRPr="00083A9C">
        <w:rPr>
          <w:sz w:val="12"/>
          <w:szCs w:val="14"/>
        </w:rPr>
        <w:t xml:space="preserve"> </w:t>
      </w:r>
      <w:r w:rsidRPr="00125758">
        <w:rPr>
          <w:vanish/>
          <w:sz w:val="12"/>
          <w:szCs w:val="14"/>
        </w:rPr>
        <w:t>of</w:t>
      </w:r>
      <w:r w:rsidRPr="00083A9C">
        <w:rPr>
          <w:sz w:val="12"/>
          <w:szCs w:val="14"/>
        </w:rPr>
        <w:t xml:space="preserve"> </w:t>
      </w:r>
      <w:r w:rsidRPr="00125758">
        <w:rPr>
          <w:vanish/>
          <w:sz w:val="12"/>
          <w:szCs w:val="14"/>
        </w:rPr>
        <w:t>violence</w:t>
      </w:r>
      <w:r w:rsidRPr="00083A9C">
        <w:rPr>
          <w:sz w:val="12"/>
          <w:szCs w:val="14"/>
        </w:rPr>
        <w:t xml:space="preserve"> </w:t>
      </w:r>
      <w:r w:rsidRPr="00125758">
        <w:rPr>
          <w:vanish/>
          <w:sz w:val="12"/>
          <w:szCs w:val="14"/>
        </w:rPr>
        <w:t>in</w:t>
      </w:r>
      <w:r w:rsidRPr="00083A9C">
        <w:rPr>
          <w:sz w:val="12"/>
          <w:szCs w:val="14"/>
        </w:rPr>
        <w:t xml:space="preserve"> </w:t>
      </w:r>
      <w:r w:rsidRPr="00125758">
        <w:rPr>
          <w:vanish/>
          <w:sz w:val="12"/>
          <w:szCs w:val="14"/>
        </w:rPr>
        <w:t>America</w:t>
      </w:r>
      <w:r w:rsidRPr="00083A9C">
        <w:rPr>
          <w:sz w:val="12"/>
          <w:szCs w:val="14"/>
        </w:rPr>
        <w:t xml:space="preserve"> </w:t>
      </w:r>
      <w:r w:rsidRPr="00125758">
        <w:rPr>
          <w:vanish/>
          <w:sz w:val="12"/>
          <w:szCs w:val="14"/>
        </w:rPr>
        <w:t>for</w:t>
      </w:r>
      <w:r w:rsidRPr="00083A9C">
        <w:rPr>
          <w:sz w:val="12"/>
          <w:szCs w:val="14"/>
        </w:rPr>
        <w:t xml:space="preserve"> </w:t>
      </w:r>
      <w:r w:rsidRPr="00125758">
        <w:rPr>
          <w:vanish/>
          <w:sz w:val="12"/>
          <w:szCs w:val="14"/>
        </w:rPr>
        <w:t>over</w:t>
      </w:r>
      <w:r w:rsidRPr="00083A9C">
        <w:rPr>
          <w:sz w:val="12"/>
          <w:szCs w:val="14"/>
        </w:rPr>
        <w:t xml:space="preserve"> </w:t>
      </w:r>
      <w:r w:rsidRPr="00125758">
        <w:rPr>
          <w:vanish/>
          <w:sz w:val="12"/>
          <w:szCs w:val="14"/>
        </w:rPr>
        <w:t>four</w:t>
      </w:r>
      <w:r w:rsidRPr="00083A9C">
        <w:rPr>
          <w:sz w:val="12"/>
          <w:szCs w:val="14"/>
        </w:rPr>
        <w:t xml:space="preserve"> </w:t>
      </w:r>
      <w:r w:rsidRPr="00125758">
        <w:rPr>
          <w:vanish/>
          <w:sz w:val="12"/>
          <w:szCs w:val="14"/>
        </w:rPr>
        <w:t>hundred</w:t>
      </w:r>
      <w:r w:rsidRPr="00083A9C">
        <w:rPr>
          <w:sz w:val="12"/>
          <w:szCs w:val="14"/>
        </w:rPr>
        <w:t xml:space="preserve"> </w:t>
      </w:r>
      <w:r w:rsidRPr="00125758">
        <w:rPr>
          <w:vanish/>
          <w:sz w:val="12"/>
          <w:szCs w:val="14"/>
        </w:rPr>
        <w:t>years.11</w:t>
      </w:r>
      <w:r w:rsidRPr="00083A9C">
        <w:rPr>
          <w:sz w:val="12"/>
          <w:szCs w:val="14"/>
        </w:rPr>
        <w:t xml:space="preserve"> </w:t>
      </w:r>
      <w:r w:rsidRPr="00125758">
        <w:rPr>
          <w:rStyle w:val="StyleUnderline"/>
          <w:vanish/>
          <w:sz w:val="12"/>
          <w:u w:val="none"/>
        </w:rPr>
        <w:t>Beyond</w:t>
      </w:r>
      <w:r w:rsidRPr="00083A9C">
        <w:rPr>
          <w:rStyle w:val="StyleUnderline"/>
        </w:rPr>
        <w:t xml:space="preserve"> </w:t>
      </w:r>
      <w:r w:rsidRPr="00083A9C">
        <w:rPr>
          <w:rStyle w:val="Emphasis"/>
          <w:highlight w:val="yellow"/>
        </w:rPr>
        <w:t>racism, poverty and</w:t>
      </w:r>
      <w:r w:rsidRPr="00083A9C">
        <w:rPr>
          <w:rStyle w:val="Emphasis"/>
        </w:rPr>
        <w:t xml:space="preserve"> </w:t>
      </w:r>
      <w:r w:rsidRPr="00125758">
        <w:rPr>
          <w:rStyle w:val="Emphasis"/>
          <w:b w:val="0"/>
          <w:bCs/>
          <w:vanish/>
          <w:sz w:val="12"/>
          <w:u w:val="none"/>
        </w:rPr>
        <w:t>income</w:t>
      </w:r>
      <w:r w:rsidRPr="00083A9C">
        <w:rPr>
          <w:rStyle w:val="Emphasis"/>
        </w:rPr>
        <w:t xml:space="preserve"> </w:t>
      </w:r>
      <w:r w:rsidRPr="00083A9C">
        <w:rPr>
          <w:rStyle w:val="Emphasis"/>
          <w:highlight w:val="yellow"/>
        </w:rPr>
        <w:t>inequality</w:t>
      </w:r>
      <w:r w:rsidRPr="00083A9C">
        <w:rPr>
          <w:sz w:val="12"/>
          <w:szCs w:val="14"/>
        </w:rPr>
        <w:t xml:space="preserve"> </w:t>
      </w:r>
      <w:r w:rsidRPr="00125758">
        <w:rPr>
          <w:vanish/>
          <w:sz w:val="12"/>
          <w:szCs w:val="14"/>
        </w:rPr>
        <w:t>perpetuated</w:t>
      </w:r>
      <w:r w:rsidRPr="00083A9C">
        <w:rPr>
          <w:sz w:val="12"/>
          <w:szCs w:val="14"/>
        </w:rPr>
        <w:t xml:space="preserve"> </w:t>
      </w:r>
      <w:r w:rsidRPr="00125758">
        <w:rPr>
          <w:vanish/>
          <w:sz w:val="12"/>
          <w:szCs w:val="14"/>
        </w:rPr>
        <w:t>by</w:t>
      </w:r>
      <w:r w:rsidRPr="00083A9C">
        <w:rPr>
          <w:sz w:val="12"/>
          <w:szCs w:val="14"/>
        </w:rPr>
        <w:t xml:space="preserve"> </w:t>
      </w:r>
      <w:r w:rsidRPr="00125758">
        <w:rPr>
          <w:vanish/>
          <w:sz w:val="12"/>
          <w:szCs w:val="14"/>
        </w:rPr>
        <w:t>exploitative</w:t>
      </w:r>
      <w:r w:rsidRPr="00083A9C">
        <w:rPr>
          <w:sz w:val="12"/>
          <w:szCs w:val="14"/>
        </w:rPr>
        <w:t xml:space="preserve"> </w:t>
      </w:r>
      <w:r w:rsidRPr="00125758">
        <w:rPr>
          <w:vanish/>
          <w:sz w:val="12"/>
          <w:szCs w:val="14"/>
        </w:rPr>
        <w:t>market</w:t>
      </w:r>
      <w:r w:rsidRPr="00083A9C">
        <w:rPr>
          <w:sz w:val="12"/>
          <w:szCs w:val="14"/>
        </w:rPr>
        <w:t xml:space="preserve"> </w:t>
      </w:r>
      <w:r w:rsidRPr="00125758">
        <w:rPr>
          <w:vanish/>
          <w:sz w:val="12"/>
          <w:szCs w:val="14"/>
        </w:rPr>
        <w:t>capitalism</w:t>
      </w:r>
      <w:r w:rsidRPr="00083A9C">
        <w:rPr>
          <w:sz w:val="12"/>
          <w:szCs w:val="14"/>
        </w:rPr>
        <w:t xml:space="preserve"> </w:t>
      </w:r>
      <w:r w:rsidRPr="00083A9C">
        <w:rPr>
          <w:rStyle w:val="StyleUnderline"/>
          <w:highlight w:val="yellow"/>
        </w:rPr>
        <w:t>are</w:t>
      </w:r>
      <w:r w:rsidRPr="00083A9C">
        <w:rPr>
          <w:rStyle w:val="StyleUnderline"/>
        </w:rPr>
        <w:t xml:space="preserve"> </w:t>
      </w:r>
      <w:r w:rsidRPr="00125758">
        <w:rPr>
          <w:rStyle w:val="StyleUnderline"/>
          <w:vanish/>
          <w:sz w:val="12"/>
          <w:u w:val="none"/>
        </w:rPr>
        <w:t>singular</w:t>
      </w:r>
      <w:r w:rsidRPr="00083A9C">
        <w:rPr>
          <w:rStyle w:val="StyleUnderline"/>
        </w:rPr>
        <w:t xml:space="preserve"> </w:t>
      </w:r>
      <w:r w:rsidRPr="00083A9C">
        <w:rPr>
          <w:rStyle w:val="StyleUnderline"/>
          <w:highlight w:val="yellow"/>
        </w:rPr>
        <w:t>agents of transmission of disease and early death</w:t>
      </w:r>
      <w:r w:rsidRPr="00125758">
        <w:rPr>
          <w:vanish/>
          <w:sz w:val="12"/>
          <w:szCs w:val="14"/>
        </w:rPr>
        <w:t>.</w:t>
      </w:r>
      <w:r w:rsidRPr="00083A9C">
        <w:rPr>
          <w:sz w:val="12"/>
          <w:szCs w:val="14"/>
        </w:rPr>
        <w:t xml:space="preserve"> </w:t>
      </w:r>
      <w:r w:rsidRPr="00125758">
        <w:rPr>
          <w:vanish/>
          <w:sz w:val="12"/>
          <w:szCs w:val="14"/>
        </w:rPr>
        <w:t>As</w:t>
      </w:r>
      <w:r w:rsidRPr="00083A9C">
        <w:rPr>
          <w:sz w:val="12"/>
          <w:szCs w:val="14"/>
        </w:rPr>
        <w:t xml:space="preserve"> </w:t>
      </w:r>
      <w:r w:rsidRPr="00125758">
        <w:rPr>
          <w:vanish/>
          <w:sz w:val="12"/>
          <w:szCs w:val="14"/>
        </w:rPr>
        <w:t>a</w:t>
      </w:r>
      <w:r w:rsidRPr="00083A9C">
        <w:rPr>
          <w:sz w:val="12"/>
          <w:szCs w:val="14"/>
        </w:rPr>
        <w:t xml:space="preserve"> </w:t>
      </w:r>
      <w:r w:rsidRPr="00125758">
        <w:rPr>
          <w:vanish/>
          <w:sz w:val="12"/>
          <w:szCs w:val="14"/>
        </w:rPr>
        <w:t>result,</w:t>
      </w:r>
      <w:r w:rsidRPr="00083A9C">
        <w:rPr>
          <w:sz w:val="12"/>
          <w:szCs w:val="14"/>
        </w:rPr>
        <w:t xml:space="preserve"> </w:t>
      </w:r>
      <w:r w:rsidRPr="00125758">
        <w:rPr>
          <w:vanish/>
          <w:sz w:val="12"/>
          <w:szCs w:val="14"/>
        </w:rPr>
        <w:t>there</w:t>
      </w:r>
      <w:r w:rsidRPr="00083A9C">
        <w:rPr>
          <w:sz w:val="12"/>
          <w:szCs w:val="14"/>
        </w:rPr>
        <w:t xml:space="preserve"> </w:t>
      </w:r>
      <w:r w:rsidRPr="00125758">
        <w:rPr>
          <w:vanish/>
          <w:sz w:val="12"/>
          <w:szCs w:val="14"/>
        </w:rPr>
        <w:t>is</w:t>
      </w:r>
      <w:r w:rsidRPr="00083A9C">
        <w:rPr>
          <w:sz w:val="12"/>
          <w:szCs w:val="14"/>
        </w:rPr>
        <w:t xml:space="preserve"> </w:t>
      </w:r>
      <w:r w:rsidRPr="00125758">
        <w:rPr>
          <w:vanish/>
          <w:sz w:val="12"/>
          <w:szCs w:val="14"/>
        </w:rPr>
        <w:t>a</w:t>
      </w:r>
      <w:r w:rsidRPr="00083A9C">
        <w:rPr>
          <w:sz w:val="12"/>
          <w:szCs w:val="14"/>
        </w:rPr>
        <w:t xml:space="preserve"> </w:t>
      </w:r>
      <w:r w:rsidRPr="00125758">
        <w:rPr>
          <w:vanish/>
          <w:sz w:val="12"/>
          <w:szCs w:val="14"/>
        </w:rPr>
        <w:t>new</w:t>
      </w:r>
      <w:r w:rsidRPr="00083A9C">
        <w:rPr>
          <w:sz w:val="12"/>
          <w:szCs w:val="14"/>
        </w:rPr>
        <w:t xml:space="preserve"> </w:t>
      </w:r>
      <w:r w:rsidRPr="00125758">
        <w:rPr>
          <w:vanish/>
          <w:sz w:val="12"/>
          <w:szCs w:val="14"/>
        </w:rPr>
        <w:t>and</w:t>
      </w:r>
      <w:r w:rsidRPr="00083A9C">
        <w:rPr>
          <w:sz w:val="12"/>
          <w:szCs w:val="14"/>
        </w:rPr>
        <w:t xml:space="preserve"> </w:t>
      </w:r>
      <w:r w:rsidRPr="00125758">
        <w:rPr>
          <w:vanish/>
          <w:sz w:val="12"/>
          <w:szCs w:val="14"/>
        </w:rPr>
        <w:t>alarming</w:t>
      </w:r>
      <w:r w:rsidRPr="00083A9C">
        <w:rPr>
          <w:sz w:val="12"/>
          <w:szCs w:val="14"/>
        </w:rPr>
        <w:t xml:space="preserve"> </w:t>
      </w:r>
      <w:r w:rsidRPr="00125758">
        <w:rPr>
          <w:vanish/>
          <w:sz w:val="12"/>
          <w:szCs w:val="14"/>
        </w:rPr>
        <w:t>pattern</w:t>
      </w:r>
      <w:r w:rsidRPr="00083A9C">
        <w:rPr>
          <w:sz w:val="12"/>
          <w:szCs w:val="14"/>
        </w:rPr>
        <w:t xml:space="preserve"> </w:t>
      </w:r>
      <w:r w:rsidRPr="00125758">
        <w:rPr>
          <w:vanish/>
          <w:sz w:val="12"/>
          <w:szCs w:val="14"/>
        </w:rPr>
        <w:t>of</w:t>
      </w:r>
      <w:r w:rsidRPr="00083A9C">
        <w:rPr>
          <w:sz w:val="12"/>
          <w:szCs w:val="14"/>
        </w:rPr>
        <w:t xml:space="preserve"> </w:t>
      </w:r>
      <w:r w:rsidRPr="00125758">
        <w:rPr>
          <w:vanish/>
          <w:sz w:val="12"/>
          <w:szCs w:val="14"/>
        </w:rPr>
        <w:t>declining</w:t>
      </w:r>
      <w:r w:rsidRPr="00083A9C">
        <w:rPr>
          <w:sz w:val="12"/>
          <w:szCs w:val="14"/>
        </w:rPr>
        <w:t xml:space="preserve"> </w:t>
      </w:r>
      <w:r w:rsidRPr="00125758">
        <w:rPr>
          <w:vanish/>
          <w:sz w:val="12"/>
          <w:szCs w:val="14"/>
        </w:rPr>
        <w:t>life</w:t>
      </w:r>
      <w:r w:rsidRPr="00083A9C">
        <w:rPr>
          <w:sz w:val="12"/>
          <w:szCs w:val="14"/>
        </w:rPr>
        <w:t xml:space="preserve"> </w:t>
      </w:r>
      <w:r w:rsidRPr="00125758">
        <w:rPr>
          <w:vanish/>
          <w:sz w:val="12"/>
          <w:szCs w:val="14"/>
        </w:rPr>
        <w:t>expectancy</w:t>
      </w:r>
      <w:r w:rsidRPr="00083A9C">
        <w:rPr>
          <w:sz w:val="12"/>
          <w:szCs w:val="14"/>
        </w:rPr>
        <w:t xml:space="preserve"> </w:t>
      </w:r>
      <w:r w:rsidRPr="00125758">
        <w:rPr>
          <w:vanish/>
          <w:sz w:val="12"/>
          <w:szCs w:val="14"/>
        </w:rPr>
        <w:t>among</w:t>
      </w:r>
      <w:r w:rsidRPr="00083A9C">
        <w:rPr>
          <w:sz w:val="12"/>
          <w:szCs w:val="14"/>
        </w:rPr>
        <w:t xml:space="preserve"> </w:t>
      </w:r>
      <w:r w:rsidRPr="00125758">
        <w:rPr>
          <w:vanish/>
          <w:sz w:val="12"/>
          <w:szCs w:val="14"/>
        </w:rPr>
        <w:t>white</w:t>
      </w:r>
      <w:r w:rsidRPr="00083A9C">
        <w:rPr>
          <w:sz w:val="12"/>
          <w:szCs w:val="14"/>
        </w:rPr>
        <w:t xml:space="preserve"> </w:t>
      </w:r>
      <w:r w:rsidRPr="00125758">
        <w:rPr>
          <w:vanish/>
          <w:sz w:val="12"/>
          <w:szCs w:val="14"/>
        </w:rPr>
        <w:t>Americans</w:t>
      </w:r>
      <w:r w:rsidRPr="00083A9C">
        <w:rPr>
          <w:sz w:val="12"/>
          <w:szCs w:val="14"/>
        </w:rPr>
        <w:t xml:space="preserve"> </w:t>
      </w:r>
      <w:r w:rsidRPr="00125758">
        <w:rPr>
          <w:vanish/>
          <w:sz w:val="12"/>
          <w:szCs w:val="14"/>
        </w:rPr>
        <w:t>as</w:t>
      </w:r>
      <w:r w:rsidRPr="00083A9C">
        <w:rPr>
          <w:sz w:val="12"/>
          <w:szCs w:val="14"/>
        </w:rPr>
        <w:t xml:space="preserve"> </w:t>
      </w:r>
      <w:r w:rsidRPr="00125758">
        <w:rPr>
          <w:vanish/>
          <w:sz w:val="12"/>
          <w:szCs w:val="14"/>
        </w:rPr>
        <w:t>well.</w:t>
      </w:r>
      <w:r w:rsidRPr="00083A9C">
        <w:rPr>
          <w:sz w:val="12"/>
          <w:szCs w:val="14"/>
        </w:rPr>
        <w:t xml:space="preserve"> </w:t>
      </w:r>
      <w:r w:rsidRPr="00125758">
        <w:rPr>
          <w:vanish/>
          <w:sz w:val="12"/>
          <w:szCs w:val="14"/>
        </w:rPr>
        <w:t>Deaths</w:t>
      </w:r>
      <w:r w:rsidRPr="00083A9C">
        <w:rPr>
          <w:sz w:val="12"/>
          <w:szCs w:val="14"/>
        </w:rPr>
        <w:t xml:space="preserve"> </w:t>
      </w:r>
      <w:r w:rsidRPr="00125758">
        <w:rPr>
          <w:vanish/>
          <w:sz w:val="12"/>
          <w:szCs w:val="14"/>
        </w:rPr>
        <w:t>from</w:t>
      </w:r>
      <w:r w:rsidRPr="00083A9C">
        <w:rPr>
          <w:sz w:val="12"/>
          <w:szCs w:val="14"/>
        </w:rPr>
        <w:t xml:space="preserve"> </w:t>
      </w:r>
      <w:r w:rsidRPr="00125758">
        <w:rPr>
          <w:vanish/>
          <w:sz w:val="12"/>
          <w:szCs w:val="14"/>
        </w:rPr>
        <w:t>drug</w:t>
      </w:r>
      <w:r w:rsidRPr="00083A9C">
        <w:rPr>
          <w:sz w:val="12"/>
          <w:szCs w:val="14"/>
        </w:rPr>
        <w:t xml:space="preserve"> </w:t>
      </w:r>
      <w:r w:rsidRPr="00125758">
        <w:rPr>
          <w:vanish/>
          <w:sz w:val="12"/>
          <w:szCs w:val="14"/>
        </w:rPr>
        <w:t>overdoses</w:t>
      </w:r>
      <w:r w:rsidRPr="00083A9C">
        <w:rPr>
          <w:sz w:val="12"/>
          <w:szCs w:val="14"/>
        </w:rPr>
        <w:t xml:space="preserve"> </w:t>
      </w:r>
      <w:r w:rsidRPr="00125758">
        <w:rPr>
          <w:vanish/>
          <w:sz w:val="12"/>
          <w:szCs w:val="14"/>
        </w:rPr>
        <w:t>in</w:t>
      </w:r>
      <w:r w:rsidRPr="00083A9C">
        <w:rPr>
          <w:sz w:val="12"/>
          <w:szCs w:val="14"/>
        </w:rPr>
        <w:t xml:space="preserve"> </w:t>
      </w:r>
      <w:r w:rsidRPr="00125758">
        <w:rPr>
          <w:vanish/>
          <w:sz w:val="12"/>
          <w:szCs w:val="14"/>
        </w:rPr>
        <w:t>young</w:t>
      </w:r>
      <w:r w:rsidRPr="00083A9C">
        <w:rPr>
          <w:sz w:val="12"/>
          <w:szCs w:val="14"/>
        </w:rPr>
        <w:t xml:space="preserve"> </w:t>
      </w:r>
      <w:r w:rsidRPr="00125758">
        <w:rPr>
          <w:vanish/>
          <w:sz w:val="12"/>
          <w:szCs w:val="14"/>
        </w:rPr>
        <w:t>white</w:t>
      </w:r>
      <w:r w:rsidRPr="00083A9C">
        <w:rPr>
          <w:sz w:val="12"/>
          <w:szCs w:val="14"/>
        </w:rPr>
        <w:t xml:space="preserve"> </w:t>
      </w:r>
      <w:r w:rsidRPr="00125758">
        <w:rPr>
          <w:vanish/>
          <w:sz w:val="12"/>
          <w:szCs w:val="14"/>
        </w:rPr>
        <w:t>Americans</w:t>
      </w:r>
      <w:r w:rsidRPr="00083A9C">
        <w:rPr>
          <w:sz w:val="12"/>
          <w:szCs w:val="14"/>
        </w:rPr>
        <w:t xml:space="preserve"> </w:t>
      </w:r>
      <w:r w:rsidRPr="00125758">
        <w:rPr>
          <w:vanish/>
          <w:sz w:val="12"/>
          <w:szCs w:val="14"/>
        </w:rPr>
        <w:t>ages</w:t>
      </w:r>
      <w:r w:rsidRPr="00083A9C">
        <w:rPr>
          <w:sz w:val="12"/>
          <w:szCs w:val="14"/>
        </w:rPr>
        <w:t xml:space="preserve"> </w:t>
      </w:r>
      <w:r w:rsidRPr="00125758">
        <w:rPr>
          <w:vanish/>
          <w:sz w:val="12"/>
          <w:szCs w:val="14"/>
        </w:rPr>
        <w:t>25</w:t>
      </w:r>
      <w:r w:rsidRPr="00083A9C">
        <w:rPr>
          <w:sz w:val="12"/>
          <w:szCs w:val="14"/>
        </w:rPr>
        <w:t xml:space="preserve"> </w:t>
      </w:r>
      <w:r w:rsidRPr="00125758">
        <w:rPr>
          <w:vanish/>
          <w:sz w:val="12"/>
          <w:szCs w:val="14"/>
        </w:rPr>
        <w:t>to</w:t>
      </w:r>
      <w:r w:rsidRPr="00083A9C">
        <w:rPr>
          <w:sz w:val="12"/>
          <w:szCs w:val="14"/>
        </w:rPr>
        <w:t xml:space="preserve"> </w:t>
      </w:r>
      <w:r w:rsidRPr="00125758">
        <w:rPr>
          <w:vanish/>
          <w:sz w:val="12"/>
          <w:szCs w:val="14"/>
        </w:rPr>
        <w:t>34</w:t>
      </w:r>
      <w:r w:rsidRPr="00083A9C">
        <w:rPr>
          <w:sz w:val="12"/>
          <w:szCs w:val="14"/>
        </w:rPr>
        <w:t xml:space="preserve"> </w:t>
      </w:r>
      <w:r w:rsidRPr="00125758">
        <w:rPr>
          <w:vanish/>
          <w:sz w:val="12"/>
          <w:szCs w:val="14"/>
        </w:rPr>
        <w:t>have</w:t>
      </w:r>
      <w:r w:rsidRPr="00083A9C">
        <w:rPr>
          <w:sz w:val="12"/>
          <w:szCs w:val="14"/>
        </w:rPr>
        <w:t xml:space="preserve"> </w:t>
      </w:r>
      <w:r w:rsidRPr="00125758">
        <w:rPr>
          <w:vanish/>
          <w:sz w:val="12"/>
          <w:szCs w:val="14"/>
        </w:rPr>
        <w:t>exploded</w:t>
      </w:r>
      <w:r w:rsidRPr="00083A9C">
        <w:rPr>
          <w:sz w:val="12"/>
          <w:szCs w:val="14"/>
        </w:rPr>
        <w:t xml:space="preserve"> </w:t>
      </w:r>
      <w:r w:rsidRPr="00125758">
        <w:rPr>
          <w:vanish/>
          <w:sz w:val="12"/>
          <w:szCs w:val="14"/>
        </w:rPr>
        <w:t>to</w:t>
      </w:r>
      <w:r w:rsidRPr="00083A9C">
        <w:rPr>
          <w:sz w:val="12"/>
          <w:szCs w:val="14"/>
        </w:rPr>
        <w:t xml:space="preserve"> </w:t>
      </w:r>
      <w:r w:rsidRPr="00125758">
        <w:rPr>
          <w:vanish/>
          <w:sz w:val="12"/>
          <w:szCs w:val="14"/>
        </w:rPr>
        <w:t>levels</w:t>
      </w:r>
      <w:r w:rsidRPr="00083A9C">
        <w:rPr>
          <w:sz w:val="12"/>
          <w:szCs w:val="14"/>
        </w:rPr>
        <w:t xml:space="preserve"> </w:t>
      </w:r>
      <w:r w:rsidRPr="00125758">
        <w:rPr>
          <w:vanish/>
          <w:sz w:val="12"/>
          <w:szCs w:val="14"/>
        </w:rPr>
        <w:t>not</w:t>
      </w:r>
      <w:r w:rsidRPr="00083A9C">
        <w:rPr>
          <w:sz w:val="12"/>
          <w:szCs w:val="14"/>
        </w:rPr>
        <w:t xml:space="preserve"> </w:t>
      </w:r>
      <w:r w:rsidRPr="00125758">
        <w:rPr>
          <w:vanish/>
          <w:sz w:val="12"/>
          <w:szCs w:val="14"/>
        </w:rPr>
        <w:t>seen</w:t>
      </w:r>
      <w:r w:rsidRPr="00083A9C">
        <w:rPr>
          <w:sz w:val="12"/>
          <w:szCs w:val="14"/>
        </w:rPr>
        <w:t xml:space="preserve"> </w:t>
      </w:r>
      <w:r w:rsidRPr="00125758">
        <w:rPr>
          <w:vanish/>
          <w:sz w:val="12"/>
          <w:szCs w:val="14"/>
        </w:rPr>
        <w:t>since</w:t>
      </w:r>
      <w:r w:rsidRPr="00083A9C">
        <w:rPr>
          <w:sz w:val="12"/>
          <w:szCs w:val="14"/>
        </w:rPr>
        <w:t xml:space="preserve"> </w:t>
      </w:r>
      <w:r w:rsidRPr="00125758">
        <w:rPr>
          <w:vanish/>
          <w:sz w:val="12"/>
          <w:szCs w:val="14"/>
        </w:rPr>
        <w:t>the</w:t>
      </w:r>
      <w:r w:rsidRPr="00083A9C">
        <w:rPr>
          <w:sz w:val="12"/>
          <w:szCs w:val="14"/>
        </w:rPr>
        <w:t xml:space="preserve"> </w:t>
      </w:r>
      <w:r w:rsidRPr="00125758">
        <w:rPr>
          <w:vanish/>
          <w:sz w:val="12"/>
          <w:szCs w:val="14"/>
        </w:rPr>
        <w:t>AIDS</w:t>
      </w:r>
      <w:r w:rsidRPr="00083A9C">
        <w:rPr>
          <w:sz w:val="12"/>
          <w:szCs w:val="14"/>
        </w:rPr>
        <w:t xml:space="preserve"> </w:t>
      </w:r>
      <w:r w:rsidRPr="00125758">
        <w:rPr>
          <w:vanish/>
          <w:sz w:val="12"/>
          <w:szCs w:val="14"/>
        </w:rPr>
        <w:t>epidemic.</w:t>
      </w:r>
      <w:r w:rsidRPr="00083A9C">
        <w:rPr>
          <w:sz w:val="12"/>
          <w:szCs w:val="14"/>
        </w:rPr>
        <w:t xml:space="preserve"> </w:t>
      </w:r>
      <w:r w:rsidRPr="00125758">
        <w:rPr>
          <w:vanish/>
          <w:sz w:val="12"/>
          <w:szCs w:val="14"/>
        </w:rPr>
        <w:t>This</w:t>
      </w:r>
      <w:r w:rsidRPr="00083A9C">
        <w:rPr>
          <w:sz w:val="12"/>
          <w:szCs w:val="14"/>
        </w:rPr>
        <w:t xml:space="preserve"> </w:t>
      </w:r>
      <w:r w:rsidRPr="00125758">
        <w:rPr>
          <w:vanish/>
          <w:sz w:val="12"/>
          <w:szCs w:val="14"/>
        </w:rPr>
        <w:t>generation</w:t>
      </w:r>
      <w:r w:rsidRPr="00083A9C">
        <w:rPr>
          <w:sz w:val="12"/>
          <w:szCs w:val="14"/>
        </w:rPr>
        <w:t xml:space="preserve"> </w:t>
      </w:r>
      <w:r w:rsidRPr="00125758">
        <w:rPr>
          <w:vanish/>
          <w:sz w:val="12"/>
          <w:szCs w:val="14"/>
        </w:rPr>
        <w:t>is</w:t>
      </w:r>
      <w:r w:rsidRPr="00083A9C">
        <w:rPr>
          <w:sz w:val="12"/>
          <w:szCs w:val="14"/>
        </w:rPr>
        <w:t xml:space="preserve"> </w:t>
      </w:r>
      <w:r w:rsidRPr="00125758">
        <w:rPr>
          <w:vanish/>
          <w:sz w:val="12"/>
          <w:szCs w:val="14"/>
        </w:rPr>
        <w:t>the</w:t>
      </w:r>
      <w:r w:rsidRPr="00083A9C">
        <w:rPr>
          <w:sz w:val="12"/>
          <w:szCs w:val="14"/>
        </w:rPr>
        <w:t xml:space="preserve"> </w:t>
      </w:r>
      <w:r w:rsidRPr="00125758">
        <w:rPr>
          <w:vanish/>
          <w:sz w:val="12"/>
          <w:szCs w:val="14"/>
        </w:rPr>
        <w:t>first</w:t>
      </w:r>
      <w:r w:rsidRPr="00083A9C">
        <w:rPr>
          <w:sz w:val="12"/>
          <w:szCs w:val="14"/>
        </w:rPr>
        <w:t xml:space="preserve"> </w:t>
      </w:r>
      <w:r w:rsidRPr="00125758">
        <w:rPr>
          <w:vanish/>
          <w:sz w:val="12"/>
          <w:szCs w:val="14"/>
        </w:rPr>
        <w:t>since</w:t>
      </w:r>
      <w:r w:rsidRPr="00083A9C">
        <w:rPr>
          <w:sz w:val="12"/>
          <w:szCs w:val="14"/>
        </w:rPr>
        <w:t xml:space="preserve"> </w:t>
      </w:r>
      <w:r w:rsidRPr="00125758">
        <w:rPr>
          <w:vanish/>
          <w:sz w:val="12"/>
          <w:szCs w:val="14"/>
        </w:rPr>
        <w:t>the</w:t>
      </w:r>
      <w:r w:rsidRPr="00083A9C">
        <w:rPr>
          <w:sz w:val="12"/>
          <w:szCs w:val="14"/>
        </w:rPr>
        <w:t xml:space="preserve"> </w:t>
      </w:r>
      <w:r w:rsidRPr="00125758">
        <w:rPr>
          <w:vanish/>
          <w:sz w:val="12"/>
          <w:szCs w:val="14"/>
        </w:rPr>
        <w:t>Vietnam</w:t>
      </w:r>
      <w:r w:rsidRPr="00083A9C">
        <w:rPr>
          <w:sz w:val="12"/>
          <w:szCs w:val="14"/>
        </w:rPr>
        <w:t xml:space="preserve"> </w:t>
      </w:r>
      <w:r w:rsidRPr="00125758">
        <w:rPr>
          <w:vanish/>
          <w:sz w:val="12"/>
          <w:szCs w:val="14"/>
        </w:rPr>
        <w:t>War</w:t>
      </w:r>
      <w:r w:rsidRPr="00083A9C">
        <w:rPr>
          <w:sz w:val="12"/>
          <w:szCs w:val="14"/>
        </w:rPr>
        <w:t xml:space="preserve"> </w:t>
      </w:r>
      <w:r w:rsidRPr="00125758">
        <w:rPr>
          <w:vanish/>
          <w:sz w:val="12"/>
          <w:szCs w:val="14"/>
        </w:rPr>
        <w:t>era</w:t>
      </w:r>
      <w:r w:rsidRPr="00083A9C">
        <w:rPr>
          <w:sz w:val="12"/>
          <w:szCs w:val="14"/>
        </w:rPr>
        <w:t xml:space="preserve"> </w:t>
      </w:r>
      <w:r w:rsidRPr="00125758">
        <w:rPr>
          <w:vanish/>
          <w:sz w:val="12"/>
          <w:szCs w:val="14"/>
        </w:rPr>
        <w:t>to</w:t>
      </w:r>
      <w:r w:rsidRPr="00083A9C">
        <w:rPr>
          <w:sz w:val="12"/>
          <w:szCs w:val="14"/>
        </w:rPr>
        <w:t xml:space="preserve"> </w:t>
      </w:r>
      <w:r w:rsidRPr="00125758">
        <w:rPr>
          <w:vanish/>
          <w:sz w:val="12"/>
          <w:szCs w:val="14"/>
        </w:rPr>
        <w:t>experience</w:t>
      </w:r>
      <w:r w:rsidRPr="00083A9C">
        <w:rPr>
          <w:sz w:val="12"/>
          <w:szCs w:val="14"/>
        </w:rPr>
        <w:t xml:space="preserve"> </w:t>
      </w:r>
      <w:r w:rsidRPr="00125758">
        <w:rPr>
          <w:vanish/>
          <w:sz w:val="12"/>
          <w:szCs w:val="14"/>
        </w:rPr>
        <w:t>higher</w:t>
      </w:r>
      <w:r w:rsidRPr="00083A9C">
        <w:rPr>
          <w:sz w:val="12"/>
          <w:szCs w:val="14"/>
        </w:rPr>
        <w:t xml:space="preserve"> </w:t>
      </w:r>
      <w:r w:rsidRPr="00125758">
        <w:rPr>
          <w:vanish/>
          <w:sz w:val="12"/>
          <w:szCs w:val="14"/>
        </w:rPr>
        <w:t>death</w:t>
      </w:r>
      <w:r w:rsidRPr="00083A9C">
        <w:rPr>
          <w:sz w:val="12"/>
          <w:szCs w:val="14"/>
        </w:rPr>
        <w:t xml:space="preserve"> </w:t>
      </w:r>
      <w:r w:rsidRPr="00125758">
        <w:rPr>
          <w:vanish/>
          <w:sz w:val="12"/>
          <w:szCs w:val="14"/>
        </w:rPr>
        <w:t>rates</w:t>
      </w:r>
      <w:r w:rsidRPr="00083A9C">
        <w:rPr>
          <w:sz w:val="12"/>
          <w:szCs w:val="14"/>
        </w:rPr>
        <w:t xml:space="preserve"> </w:t>
      </w:r>
      <w:r w:rsidRPr="00125758">
        <w:rPr>
          <w:vanish/>
          <w:sz w:val="12"/>
          <w:szCs w:val="14"/>
        </w:rPr>
        <w:t>than</w:t>
      </w:r>
      <w:r w:rsidRPr="00083A9C">
        <w:rPr>
          <w:sz w:val="12"/>
          <w:szCs w:val="14"/>
        </w:rPr>
        <w:t xml:space="preserve"> </w:t>
      </w:r>
      <w:r w:rsidRPr="00125758">
        <w:rPr>
          <w:vanish/>
          <w:sz w:val="12"/>
          <w:szCs w:val="14"/>
        </w:rPr>
        <w:t>the</w:t>
      </w:r>
      <w:r w:rsidRPr="00083A9C">
        <w:rPr>
          <w:sz w:val="12"/>
          <w:szCs w:val="14"/>
        </w:rPr>
        <w:t xml:space="preserve"> </w:t>
      </w:r>
      <w:r w:rsidRPr="00125758">
        <w:rPr>
          <w:vanish/>
          <w:sz w:val="12"/>
          <w:szCs w:val="14"/>
        </w:rPr>
        <w:t>prior</w:t>
      </w:r>
      <w:r w:rsidRPr="00083A9C">
        <w:rPr>
          <w:sz w:val="12"/>
          <w:szCs w:val="14"/>
        </w:rPr>
        <w:t xml:space="preserve"> </w:t>
      </w:r>
      <w:r w:rsidRPr="00125758">
        <w:rPr>
          <w:vanish/>
          <w:sz w:val="12"/>
          <w:szCs w:val="14"/>
        </w:rPr>
        <w:t>generation.12</w:t>
      </w:r>
      <w:r w:rsidRPr="00083A9C">
        <w:rPr>
          <w:sz w:val="12"/>
          <w:szCs w:val="14"/>
        </w:rPr>
        <w:t xml:space="preserve"> </w:t>
      </w:r>
      <w:r w:rsidRPr="00125758">
        <w:rPr>
          <w:vanish/>
          <w:sz w:val="12"/>
          <w:szCs w:val="14"/>
        </w:rPr>
        <w:t>White</w:t>
      </w:r>
      <w:r w:rsidRPr="00083A9C">
        <w:rPr>
          <w:sz w:val="12"/>
          <w:szCs w:val="14"/>
        </w:rPr>
        <w:t xml:space="preserve"> </w:t>
      </w:r>
      <w:r w:rsidRPr="00125758">
        <w:rPr>
          <w:vanish/>
          <w:sz w:val="12"/>
          <w:szCs w:val="14"/>
        </w:rPr>
        <w:t>Americans</w:t>
      </w:r>
      <w:r w:rsidRPr="00083A9C">
        <w:rPr>
          <w:sz w:val="12"/>
          <w:szCs w:val="14"/>
        </w:rPr>
        <w:t xml:space="preserve"> </w:t>
      </w:r>
      <w:r w:rsidRPr="00125758">
        <w:rPr>
          <w:vanish/>
          <w:sz w:val="12"/>
          <w:szCs w:val="14"/>
        </w:rPr>
        <w:t>ages</w:t>
      </w:r>
      <w:r w:rsidRPr="00083A9C">
        <w:rPr>
          <w:sz w:val="12"/>
          <w:szCs w:val="14"/>
        </w:rPr>
        <w:t xml:space="preserve"> </w:t>
      </w:r>
      <w:r w:rsidRPr="00125758">
        <w:rPr>
          <w:vanish/>
          <w:sz w:val="12"/>
          <w:szCs w:val="14"/>
        </w:rPr>
        <w:t>45</w:t>
      </w:r>
      <w:r w:rsidRPr="00083A9C">
        <w:rPr>
          <w:sz w:val="12"/>
          <w:szCs w:val="14"/>
        </w:rPr>
        <w:t xml:space="preserve"> </w:t>
      </w:r>
      <w:r w:rsidRPr="00125758">
        <w:rPr>
          <w:vanish/>
          <w:sz w:val="12"/>
          <w:szCs w:val="14"/>
        </w:rPr>
        <w:t>to</w:t>
      </w:r>
      <w:r w:rsidRPr="00083A9C">
        <w:rPr>
          <w:sz w:val="12"/>
          <w:szCs w:val="14"/>
        </w:rPr>
        <w:t xml:space="preserve"> </w:t>
      </w:r>
      <w:r w:rsidRPr="00125758">
        <w:rPr>
          <w:vanish/>
          <w:sz w:val="12"/>
          <w:szCs w:val="14"/>
        </w:rPr>
        <w:t>54</w:t>
      </w:r>
      <w:r w:rsidRPr="00083A9C">
        <w:rPr>
          <w:sz w:val="12"/>
          <w:szCs w:val="14"/>
        </w:rPr>
        <w:t xml:space="preserve"> </w:t>
      </w:r>
      <w:r w:rsidRPr="00125758">
        <w:rPr>
          <w:vanish/>
          <w:sz w:val="12"/>
          <w:szCs w:val="14"/>
        </w:rPr>
        <w:t>have</w:t>
      </w:r>
      <w:r w:rsidRPr="00083A9C">
        <w:rPr>
          <w:sz w:val="12"/>
          <w:szCs w:val="14"/>
        </w:rPr>
        <w:t xml:space="preserve"> </w:t>
      </w:r>
      <w:r w:rsidRPr="00125758">
        <w:rPr>
          <w:vanish/>
          <w:sz w:val="12"/>
          <w:szCs w:val="14"/>
        </w:rPr>
        <w:t>experienced</w:t>
      </w:r>
      <w:r w:rsidRPr="00083A9C">
        <w:rPr>
          <w:sz w:val="12"/>
          <w:szCs w:val="14"/>
        </w:rPr>
        <w:t xml:space="preserve"> </w:t>
      </w:r>
      <w:r w:rsidRPr="00125758">
        <w:rPr>
          <w:vanish/>
          <w:sz w:val="12"/>
          <w:szCs w:val="14"/>
        </w:rPr>
        <w:t>skyrocketing</w:t>
      </w:r>
      <w:r w:rsidRPr="00083A9C">
        <w:rPr>
          <w:sz w:val="12"/>
          <w:szCs w:val="14"/>
        </w:rPr>
        <w:t xml:space="preserve"> </w:t>
      </w:r>
      <w:r w:rsidRPr="00125758">
        <w:rPr>
          <w:vanish/>
          <w:sz w:val="12"/>
          <w:szCs w:val="14"/>
        </w:rPr>
        <w:t>premature</w:t>
      </w:r>
      <w:r w:rsidRPr="00083A9C">
        <w:rPr>
          <w:sz w:val="12"/>
          <w:szCs w:val="14"/>
        </w:rPr>
        <w:t xml:space="preserve"> </w:t>
      </w:r>
      <w:r w:rsidRPr="00125758">
        <w:rPr>
          <w:vanish/>
          <w:sz w:val="12"/>
          <w:szCs w:val="14"/>
        </w:rPr>
        <w:t>death</w:t>
      </w:r>
      <w:r w:rsidRPr="00083A9C">
        <w:rPr>
          <w:sz w:val="12"/>
          <w:szCs w:val="14"/>
        </w:rPr>
        <w:t xml:space="preserve"> </w:t>
      </w:r>
      <w:r w:rsidRPr="00125758">
        <w:rPr>
          <w:vanish/>
          <w:sz w:val="12"/>
          <w:szCs w:val="14"/>
        </w:rPr>
        <w:t>rates</w:t>
      </w:r>
      <w:r w:rsidRPr="00083A9C">
        <w:rPr>
          <w:sz w:val="12"/>
          <w:szCs w:val="14"/>
        </w:rPr>
        <w:t xml:space="preserve"> </w:t>
      </w:r>
      <w:r w:rsidRPr="00125758">
        <w:rPr>
          <w:vanish/>
          <w:sz w:val="12"/>
          <w:szCs w:val="14"/>
        </w:rPr>
        <w:t>as</w:t>
      </w:r>
      <w:r w:rsidRPr="00083A9C">
        <w:rPr>
          <w:sz w:val="12"/>
          <w:szCs w:val="14"/>
        </w:rPr>
        <w:t xml:space="preserve"> </w:t>
      </w:r>
      <w:r w:rsidRPr="00125758">
        <w:rPr>
          <w:vanish/>
          <w:sz w:val="12"/>
          <w:szCs w:val="14"/>
        </w:rPr>
        <w:t>well,</w:t>
      </w:r>
      <w:r w:rsidRPr="00083A9C">
        <w:rPr>
          <w:sz w:val="12"/>
          <w:szCs w:val="14"/>
        </w:rPr>
        <w:t xml:space="preserve"> </w:t>
      </w:r>
      <w:r w:rsidRPr="00125758">
        <w:rPr>
          <w:vanish/>
          <w:sz w:val="12"/>
          <w:szCs w:val="14"/>
        </w:rPr>
        <w:t>something</w:t>
      </w:r>
      <w:r w:rsidRPr="00083A9C">
        <w:rPr>
          <w:sz w:val="12"/>
          <w:szCs w:val="14"/>
        </w:rPr>
        <w:t xml:space="preserve"> </w:t>
      </w:r>
      <w:r w:rsidRPr="00125758">
        <w:rPr>
          <w:vanish/>
          <w:sz w:val="12"/>
          <w:szCs w:val="14"/>
        </w:rPr>
        <w:t>not</w:t>
      </w:r>
      <w:r w:rsidRPr="00083A9C">
        <w:rPr>
          <w:sz w:val="12"/>
          <w:szCs w:val="14"/>
        </w:rPr>
        <w:t xml:space="preserve"> </w:t>
      </w:r>
      <w:r w:rsidRPr="00125758">
        <w:rPr>
          <w:vanish/>
          <w:sz w:val="12"/>
          <w:szCs w:val="14"/>
        </w:rPr>
        <w:t>seen</w:t>
      </w:r>
      <w:r w:rsidRPr="00083A9C">
        <w:rPr>
          <w:sz w:val="12"/>
          <w:szCs w:val="14"/>
        </w:rPr>
        <w:t xml:space="preserve"> </w:t>
      </w:r>
      <w:r w:rsidRPr="00125758">
        <w:rPr>
          <w:vanish/>
          <w:sz w:val="12"/>
          <w:szCs w:val="14"/>
        </w:rPr>
        <w:t>in</w:t>
      </w:r>
      <w:r w:rsidRPr="00083A9C">
        <w:rPr>
          <w:sz w:val="12"/>
          <w:szCs w:val="14"/>
        </w:rPr>
        <w:t xml:space="preserve"> </w:t>
      </w:r>
      <w:r w:rsidRPr="00125758">
        <w:rPr>
          <w:vanish/>
          <w:sz w:val="12"/>
          <w:szCs w:val="14"/>
        </w:rPr>
        <w:t>any</w:t>
      </w:r>
      <w:r w:rsidRPr="00083A9C">
        <w:rPr>
          <w:sz w:val="12"/>
          <w:szCs w:val="14"/>
        </w:rPr>
        <w:t xml:space="preserve"> </w:t>
      </w:r>
      <w:r w:rsidRPr="00125758">
        <w:rPr>
          <w:vanish/>
          <w:sz w:val="12"/>
          <w:szCs w:val="14"/>
        </w:rPr>
        <w:t>other</w:t>
      </w:r>
      <w:r w:rsidRPr="00083A9C">
        <w:rPr>
          <w:sz w:val="12"/>
          <w:szCs w:val="14"/>
        </w:rPr>
        <w:t xml:space="preserve"> </w:t>
      </w:r>
      <w:r w:rsidRPr="00125758">
        <w:rPr>
          <w:vanish/>
          <w:sz w:val="12"/>
          <w:szCs w:val="14"/>
        </w:rPr>
        <w:t>developed</w:t>
      </w:r>
      <w:r w:rsidRPr="00083A9C">
        <w:rPr>
          <w:sz w:val="12"/>
          <w:szCs w:val="14"/>
        </w:rPr>
        <w:t xml:space="preserve"> </w:t>
      </w:r>
      <w:r w:rsidRPr="00125758">
        <w:rPr>
          <w:vanish/>
          <w:sz w:val="12"/>
          <w:szCs w:val="14"/>
        </w:rPr>
        <w:t>na-</w:t>
      </w:r>
      <w:r w:rsidRPr="00083A9C">
        <w:rPr>
          <w:sz w:val="12"/>
          <w:szCs w:val="14"/>
        </w:rPr>
        <w:t xml:space="preserve"> </w:t>
      </w:r>
      <w:r w:rsidRPr="00125758">
        <w:rPr>
          <w:vanish/>
          <w:sz w:val="12"/>
          <w:szCs w:val="14"/>
        </w:rPr>
        <w:t>tion.13</w:t>
      </w:r>
      <w:r w:rsidRPr="00083A9C">
        <w:rPr>
          <w:sz w:val="12"/>
          <w:szCs w:val="14"/>
        </w:rPr>
        <w:t xml:space="preserve"> </w:t>
      </w:r>
      <w:r w:rsidRPr="00125758">
        <w:rPr>
          <w:vanish/>
          <w:sz w:val="12"/>
          <w:szCs w:val="14"/>
        </w:rPr>
        <w:t>White</w:t>
      </w:r>
      <w:r w:rsidRPr="00083A9C">
        <w:rPr>
          <w:sz w:val="12"/>
          <w:szCs w:val="14"/>
        </w:rPr>
        <w:t xml:space="preserve"> </w:t>
      </w:r>
      <w:r w:rsidRPr="00125758">
        <w:rPr>
          <w:vanish/>
          <w:sz w:val="12"/>
          <w:szCs w:val="14"/>
        </w:rPr>
        <w:t>men</w:t>
      </w:r>
      <w:r w:rsidRPr="00083A9C">
        <w:rPr>
          <w:sz w:val="12"/>
          <w:szCs w:val="14"/>
        </w:rPr>
        <w:t xml:space="preserve"> </w:t>
      </w:r>
      <w:r w:rsidRPr="00125758">
        <w:rPr>
          <w:vanish/>
          <w:sz w:val="12"/>
          <w:szCs w:val="14"/>
        </w:rPr>
        <w:t>in</w:t>
      </w:r>
      <w:r w:rsidRPr="00083A9C">
        <w:rPr>
          <w:sz w:val="12"/>
          <w:szCs w:val="14"/>
        </w:rPr>
        <w:t xml:space="preserve"> </w:t>
      </w:r>
      <w:r w:rsidRPr="00125758">
        <w:rPr>
          <w:vanish/>
          <w:sz w:val="12"/>
          <w:szCs w:val="14"/>
        </w:rPr>
        <w:t>some</w:t>
      </w:r>
      <w:r w:rsidRPr="00083A9C">
        <w:rPr>
          <w:sz w:val="12"/>
          <w:szCs w:val="14"/>
        </w:rPr>
        <w:t xml:space="preserve"> </w:t>
      </w:r>
      <w:r w:rsidRPr="00125758">
        <w:rPr>
          <w:vanish/>
          <w:sz w:val="12"/>
          <w:szCs w:val="14"/>
        </w:rPr>
        <w:t>Appalachian</w:t>
      </w:r>
      <w:r w:rsidRPr="00083A9C">
        <w:rPr>
          <w:sz w:val="12"/>
          <w:szCs w:val="14"/>
        </w:rPr>
        <w:t xml:space="preserve"> </w:t>
      </w:r>
      <w:r w:rsidRPr="00125758">
        <w:rPr>
          <w:vanish/>
          <w:sz w:val="12"/>
          <w:szCs w:val="14"/>
        </w:rPr>
        <w:t>towns</w:t>
      </w:r>
      <w:r w:rsidRPr="00083A9C">
        <w:rPr>
          <w:sz w:val="12"/>
          <w:szCs w:val="14"/>
        </w:rPr>
        <w:t xml:space="preserve"> </w:t>
      </w:r>
      <w:r w:rsidRPr="00125758">
        <w:rPr>
          <w:vanish/>
          <w:sz w:val="12"/>
          <w:szCs w:val="14"/>
        </w:rPr>
        <w:t>live</w:t>
      </w:r>
      <w:r w:rsidRPr="00083A9C">
        <w:rPr>
          <w:sz w:val="12"/>
          <w:szCs w:val="14"/>
        </w:rPr>
        <w:t xml:space="preserve"> </w:t>
      </w:r>
      <w:r w:rsidRPr="00125758">
        <w:rPr>
          <w:vanish/>
          <w:sz w:val="12"/>
          <w:szCs w:val="14"/>
        </w:rPr>
        <w:t>on</w:t>
      </w:r>
      <w:r w:rsidRPr="00083A9C">
        <w:rPr>
          <w:sz w:val="12"/>
          <w:szCs w:val="14"/>
        </w:rPr>
        <w:t xml:space="preserve"> </w:t>
      </w:r>
      <w:r w:rsidRPr="00125758">
        <w:rPr>
          <w:vanish/>
          <w:sz w:val="12"/>
          <w:szCs w:val="14"/>
        </w:rPr>
        <w:t>average</w:t>
      </w:r>
      <w:r w:rsidRPr="00083A9C">
        <w:rPr>
          <w:sz w:val="12"/>
          <w:szCs w:val="14"/>
        </w:rPr>
        <w:t xml:space="preserve"> </w:t>
      </w:r>
      <w:r w:rsidRPr="00125758">
        <w:rPr>
          <w:vanish/>
          <w:sz w:val="12"/>
          <w:szCs w:val="14"/>
        </w:rPr>
        <w:t>twenty</w:t>
      </w:r>
      <w:r w:rsidRPr="00083A9C">
        <w:rPr>
          <w:sz w:val="12"/>
          <w:szCs w:val="14"/>
        </w:rPr>
        <w:t xml:space="preserve"> </w:t>
      </w:r>
      <w:r w:rsidRPr="00125758">
        <w:rPr>
          <w:vanish/>
          <w:sz w:val="12"/>
          <w:szCs w:val="14"/>
        </w:rPr>
        <w:t>years</w:t>
      </w:r>
      <w:r w:rsidRPr="00083A9C">
        <w:rPr>
          <w:sz w:val="12"/>
          <w:szCs w:val="14"/>
        </w:rPr>
        <w:t xml:space="preserve"> </w:t>
      </w:r>
      <w:r w:rsidRPr="00125758">
        <w:rPr>
          <w:vanish/>
          <w:sz w:val="12"/>
          <w:szCs w:val="14"/>
        </w:rPr>
        <w:t>less</w:t>
      </w:r>
      <w:r w:rsidRPr="00083A9C">
        <w:rPr>
          <w:sz w:val="12"/>
          <w:szCs w:val="14"/>
        </w:rPr>
        <w:t xml:space="preserve"> </w:t>
      </w:r>
      <w:r w:rsidRPr="00125758">
        <w:rPr>
          <w:vanish/>
          <w:sz w:val="12"/>
          <w:szCs w:val="14"/>
        </w:rPr>
        <w:t>than</w:t>
      </w:r>
      <w:r w:rsidRPr="00083A9C">
        <w:rPr>
          <w:sz w:val="12"/>
          <w:szCs w:val="14"/>
        </w:rPr>
        <w:t xml:space="preserve"> </w:t>
      </w:r>
      <w:r w:rsidRPr="00125758">
        <w:rPr>
          <w:vanish/>
          <w:sz w:val="12"/>
          <w:szCs w:val="14"/>
        </w:rPr>
        <w:t>white</w:t>
      </w:r>
      <w:r w:rsidRPr="00083A9C">
        <w:rPr>
          <w:sz w:val="12"/>
          <w:szCs w:val="14"/>
        </w:rPr>
        <w:t xml:space="preserve"> </w:t>
      </w:r>
      <w:r w:rsidRPr="00125758">
        <w:rPr>
          <w:vanish/>
          <w:sz w:val="12"/>
          <w:szCs w:val="14"/>
        </w:rPr>
        <w:t>men</w:t>
      </w:r>
      <w:r w:rsidRPr="00083A9C">
        <w:rPr>
          <w:sz w:val="12"/>
          <w:szCs w:val="14"/>
        </w:rPr>
        <w:t xml:space="preserve"> </w:t>
      </w:r>
      <w:r w:rsidRPr="00125758">
        <w:rPr>
          <w:vanish/>
          <w:sz w:val="12"/>
          <w:szCs w:val="14"/>
        </w:rPr>
        <w:t>a</w:t>
      </w:r>
      <w:r w:rsidRPr="00083A9C">
        <w:rPr>
          <w:sz w:val="12"/>
          <w:szCs w:val="14"/>
        </w:rPr>
        <w:t xml:space="preserve"> </w:t>
      </w:r>
      <w:r w:rsidRPr="00125758">
        <w:rPr>
          <w:vanish/>
          <w:sz w:val="12"/>
          <w:szCs w:val="14"/>
        </w:rPr>
        <w:t>half-day's</w:t>
      </w:r>
      <w:r w:rsidRPr="00083A9C">
        <w:rPr>
          <w:sz w:val="12"/>
          <w:szCs w:val="14"/>
        </w:rPr>
        <w:t xml:space="preserve"> </w:t>
      </w:r>
      <w:r w:rsidRPr="00125758">
        <w:rPr>
          <w:vanish/>
          <w:sz w:val="12"/>
          <w:szCs w:val="14"/>
        </w:rPr>
        <w:t>drive</w:t>
      </w:r>
      <w:r w:rsidRPr="00083A9C">
        <w:rPr>
          <w:sz w:val="12"/>
          <w:szCs w:val="14"/>
        </w:rPr>
        <w:t xml:space="preserve"> </w:t>
      </w:r>
      <w:r w:rsidRPr="00125758">
        <w:rPr>
          <w:vanish/>
          <w:sz w:val="12"/>
          <w:szCs w:val="14"/>
        </w:rPr>
        <w:t>away</w:t>
      </w:r>
      <w:r w:rsidRPr="00083A9C">
        <w:rPr>
          <w:sz w:val="12"/>
          <w:szCs w:val="14"/>
        </w:rPr>
        <w:t xml:space="preserve"> </w:t>
      </w:r>
      <w:r w:rsidRPr="00125758">
        <w:rPr>
          <w:vanish/>
          <w:sz w:val="12"/>
          <w:szCs w:val="14"/>
        </w:rPr>
        <w:t>in</w:t>
      </w:r>
      <w:r w:rsidRPr="00083A9C">
        <w:rPr>
          <w:sz w:val="12"/>
          <w:szCs w:val="14"/>
        </w:rPr>
        <w:t xml:space="preserve"> </w:t>
      </w:r>
      <w:r w:rsidRPr="00125758">
        <w:rPr>
          <w:vanish/>
          <w:sz w:val="12"/>
          <w:szCs w:val="14"/>
        </w:rPr>
        <w:t>the</w:t>
      </w:r>
      <w:r w:rsidRPr="00083A9C">
        <w:rPr>
          <w:sz w:val="12"/>
          <w:szCs w:val="14"/>
        </w:rPr>
        <w:t xml:space="preserve"> </w:t>
      </w:r>
      <w:r w:rsidRPr="00125758">
        <w:rPr>
          <w:vanish/>
          <w:sz w:val="12"/>
          <w:szCs w:val="14"/>
        </w:rPr>
        <w:t>suburbs</w:t>
      </w:r>
      <w:r w:rsidRPr="00083A9C">
        <w:rPr>
          <w:sz w:val="12"/>
          <w:szCs w:val="14"/>
        </w:rPr>
        <w:t xml:space="preserve"> </w:t>
      </w:r>
      <w:r w:rsidRPr="00125758">
        <w:rPr>
          <w:vanish/>
          <w:sz w:val="12"/>
          <w:szCs w:val="14"/>
        </w:rPr>
        <w:t>of</w:t>
      </w:r>
      <w:r w:rsidRPr="00083A9C">
        <w:rPr>
          <w:sz w:val="12"/>
          <w:szCs w:val="14"/>
        </w:rPr>
        <w:t xml:space="preserve"> </w:t>
      </w:r>
      <w:r w:rsidRPr="00125758">
        <w:rPr>
          <w:vanish/>
          <w:sz w:val="12"/>
          <w:szCs w:val="14"/>
        </w:rPr>
        <w:t>Washington,</w:t>
      </w:r>
      <w:r w:rsidRPr="00083A9C">
        <w:rPr>
          <w:sz w:val="12"/>
          <w:szCs w:val="14"/>
        </w:rPr>
        <w:t xml:space="preserve"> </w:t>
      </w:r>
      <w:r w:rsidRPr="00125758">
        <w:rPr>
          <w:vanish/>
          <w:sz w:val="12"/>
          <w:szCs w:val="14"/>
        </w:rPr>
        <w:t>DC.</w:t>
      </w:r>
      <w:r w:rsidRPr="00083A9C">
        <w:rPr>
          <w:sz w:val="12"/>
          <w:szCs w:val="14"/>
        </w:rPr>
        <w:t xml:space="preserve"> </w:t>
      </w:r>
      <w:r w:rsidRPr="00125758">
        <w:rPr>
          <w:vanish/>
          <w:sz w:val="12"/>
          <w:szCs w:val="14"/>
        </w:rPr>
        <w:t>Men</w:t>
      </w:r>
      <w:r w:rsidRPr="00083A9C">
        <w:rPr>
          <w:sz w:val="12"/>
          <w:szCs w:val="14"/>
        </w:rPr>
        <w:t xml:space="preserve"> </w:t>
      </w:r>
      <w:r w:rsidRPr="00125758">
        <w:rPr>
          <w:vanish/>
          <w:sz w:val="12"/>
          <w:szCs w:val="14"/>
        </w:rPr>
        <w:t>in</w:t>
      </w:r>
      <w:r w:rsidRPr="00083A9C">
        <w:rPr>
          <w:sz w:val="12"/>
          <w:szCs w:val="14"/>
        </w:rPr>
        <w:t xml:space="preserve"> </w:t>
      </w:r>
      <w:r w:rsidRPr="00125758">
        <w:rPr>
          <w:vanish/>
          <w:sz w:val="12"/>
          <w:szCs w:val="14"/>
        </w:rPr>
        <w:t>McDowell</w:t>
      </w:r>
      <w:r w:rsidRPr="00083A9C">
        <w:rPr>
          <w:sz w:val="12"/>
          <w:szCs w:val="14"/>
        </w:rPr>
        <w:t xml:space="preserve"> </w:t>
      </w:r>
      <w:r w:rsidRPr="00125758">
        <w:rPr>
          <w:vanish/>
          <w:sz w:val="12"/>
          <w:szCs w:val="14"/>
        </w:rPr>
        <w:t>County,</w:t>
      </w:r>
      <w:r w:rsidRPr="00083A9C">
        <w:rPr>
          <w:sz w:val="12"/>
          <w:szCs w:val="14"/>
        </w:rPr>
        <w:t xml:space="preserve"> </w:t>
      </w:r>
      <w:r w:rsidRPr="00125758">
        <w:rPr>
          <w:vanish/>
          <w:sz w:val="12"/>
          <w:szCs w:val="14"/>
        </w:rPr>
        <w:t>West</w:t>
      </w:r>
      <w:r w:rsidRPr="00083A9C">
        <w:rPr>
          <w:sz w:val="12"/>
          <w:szCs w:val="14"/>
        </w:rPr>
        <w:t xml:space="preserve"> </w:t>
      </w:r>
      <w:r w:rsidRPr="00125758">
        <w:rPr>
          <w:vanish/>
          <w:sz w:val="12"/>
          <w:szCs w:val="14"/>
        </w:rPr>
        <w:t>Virginia,</w:t>
      </w:r>
      <w:r w:rsidRPr="00083A9C">
        <w:rPr>
          <w:sz w:val="12"/>
          <w:szCs w:val="14"/>
        </w:rPr>
        <w:t xml:space="preserve"> </w:t>
      </w:r>
      <w:r w:rsidRPr="00125758">
        <w:rPr>
          <w:vanish/>
          <w:sz w:val="12"/>
          <w:szCs w:val="14"/>
        </w:rPr>
        <w:t>can</w:t>
      </w:r>
      <w:r w:rsidRPr="00083A9C">
        <w:rPr>
          <w:sz w:val="12"/>
          <w:szCs w:val="14"/>
        </w:rPr>
        <w:t xml:space="preserve"> </w:t>
      </w:r>
      <w:r w:rsidRPr="00125758">
        <w:rPr>
          <w:vanish/>
          <w:sz w:val="12"/>
          <w:szCs w:val="14"/>
        </w:rPr>
        <w:t>look</w:t>
      </w:r>
      <w:r w:rsidRPr="00083A9C">
        <w:rPr>
          <w:sz w:val="12"/>
          <w:szCs w:val="14"/>
        </w:rPr>
        <w:t xml:space="preserve"> </w:t>
      </w:r>
      <w:r w:rsidRPr="00125758">
        <w:rPr>
          <w:vanish/>
          <w:sz w:val="12"/>
          <w:szCs w:val="14"/>
        </w:rPr>
        <w:t>forward</w:t>
      </w:r>
      <w:r w:rsidRPr="00083A9C">
        <w:rPr>
          <w:sz w:val="12"/>
          <w:szCs w:val="14"/>
        </w:rPr>
        <w:t xml:space="preserve"> </w:t>
      </w:r>
      <w:r w:rsidRPr="00125758">
        <w:rPr>
          <w:vanish/>
          <w:sz w:val="12"/>
          <w:szCs w:val="14"/>
        </w:rPr>
        <w:t>to</w:t>
      </w:r>
      <w:r w:rsidRPr="00083A9C">
        <w:rPr>
          <w:sz w:val="12"/>
          <w:szCs w:val="14"/>
        </w:rPr>
        <w:t xml:space="preserve"> </w:t>
      </w:r>
      <w:r w:rsidRPr="00125758">
        <w:rPr>
          <w:vanish/>
          <w:sz w:val="12"/>
          <w:szCs w:val="14"/>
        </w:rPr>
        <w:t>a</w:t>
      </w:r>
      <w:r w:rsidRPr="00083A9C">
        <w:rPr>
          <w:sz w:val="12"/>
          <w:szCs w:val="14"/>
        </w:rPr>
        <w:t xml:space="preserve"> </w:t>
      </w:r>
      <w:r w:rsidRPr="00125758">
        <w:rPr>
          <w:vanish/>
          <w:sz w:val="12"/>
          <w:szCs w:val="14"/>
        </w:rPr>
        <w:t>life</w:t>
      </w:r>
      <w:r w:rsidRPr="00083A9C">
        <w:rPr>
          <w:sz w:val="12"/>
          <w:szCs w:val="14"/>
        </w:rPr>
        <w:t xml:space="preserve"> </w:t>
      </w:r>
      <w:r w:rsidRPr="00125758">
        <w:rPr>
          <w:vanish/>
          <w:sz w:val="12"/>
          <w:szCs w:val="14"/>
        </w:rPr>
        <w:t>expectancy</w:t>
      </w:r>
      <w:r w:rsidRPr="00083A9C">
        <w:rPr>
          <w:sz w:val="12"/>
          <w:szCs w:val="14"/>
        </w:rPr>
        <w:t xml:space="preserve"> </w:t>
      </w:r>
      <w:r w:rsidRPr="00125758">
        <w:rPr>
          <w:vanish/>
          <w:sz w:val="12"/>
          <w:szCs w:val="14"/>
        </w:rPr>
        <w:t>only</w:t>
      </w:r>
      <w:r w:rsidRPr="00083A9C">
        <w:rPr>
          <w:sz w:val="12"/>
          <w:szCs w:val="14"/>
        </w:rPr>
        <w:t xml:space="preserve"> </w:t>
      </w:r>
      <w:r w:rsidRPr="00125758">
        <w:rPr>
          <w:vanish/>
          <w:sz w:val="12"/>
          <w:szCs w:val="14"/>
        </w:rPr>
        <w:t>slightly</w:t>
      </w:r>
      <w:r w:rsidRPr="00083A9C">
        <w:rPr>
          <w:sz w:val="12"/>
          <w:szCs w:val="14"/>
        </w:rPr>
        <w:t xml:space="preserve"> </w:t>
      </w:r>
      <w:r w:rsidRPr="00125758">
        <w:rPr>
          <w:vanish/>
          <w:sz w:val="12"/>
          <w:szCs w:val="14"/>
        </w:rPr>
        <w:t>better</w:t>
      </w:r>
      <w:r w:rsidRPr="00083A9C">
        <w:rPr>
          <w:sz w:val="12"/>
          <w:szCs w:val="14"/>
        </w:rPr>
        <w:t xml:space="preserve"> </w:t>
      </w:r>
      <w:r w:rsidRPr="00125758">
        <w:rPr>
          <w:vanish/>
          <w:sz w:val="12"/>
          <w:szCs w:val="14"/>
        </w:rPr>
        <w:t>than</w:t>
      </w:r>
      <w:r w:rsidRPr="00083A9C">
        <w:rPr>
          <w:sz w:val="12"/>
          <w:szCs w:val="14"/>
        </w:rPr>
        <w:t xml:space="preserve"> </w:t>
      </w:r>
      <w:r w:rsidRPr="00125758">
        <w:rPr>
          <w:vanish/>
          <w:sz w:val="12"/>
          <w:szCs w:val="14"/>
        </w:rPr>
        <w:t>that</w:t>
      </w:r>
      <w:r w:rsidRPr="00083A9C">
        <w:rPr>
          <w:sz w:val="12"/>
          <w:szCs w:val="14"/>
        </w:rPr>
        <w:t xml:space="preserve"> </w:t>
      </w:r>
      <w:r w:rsidRPr="00125758">
        <w:rPr>
          <w:vanish/>
          <w:sz w:val="12"/>
          <w:szCs w:val="14"/>
        </w:rPr>
        <w:t>of</w:t>
      </w:r>
      <w:r w:rsidRPr="00083A9C">
        <w:rPr>
          <w:sz w:val="12"/>
          <w:szCs w:val="14"/>
        </w:rPr>
        <w:t xml:space="preserve"> </w:t>
      </w:r>
      <w:r w:rsidRPr="00125758">
        <w:rPr>
          <w:vanish/>
          <w:sz w:val="12"/>
          <w:szCs w:val="14"/>
        </w:rPr>
        <w:t>Haitians.14</w:t>
      </w:r>
      <w:r w:rsidRPr="00083A9C">
        <w:rPr>
          <w:sz w:val="12"/>
          <w:szCs w:val="14"/>
        </w:rPr>
        <w:t xml:space="preserve"> </w:t>
      </w:r>
      <w:r w:rsidRPr="00125758">
        <w:rPr>
          <w:vanish/>
          <w:sz w:val="12"/>
          <w:szCs w:val="14"/>
        </w:rPr>
        <w:t>But</w:t>
      </w:r>
      <w:r w:rsidRPr="00083A9C">
        <w:rPr>
          <w:sz w:val="12"/>
          <w:szCs w:val="14"/>
        </w:rPr>
        <w:t xml:space="preserve"> </w:t>
      </w:r>
      <w:r w:rsidRPr="00125758">
        <w:rPr>
          <w:vanish/>
          <w:sz w:val="12"/>
          <w:szCs w:val="14"/>
        </w:rPr>
        <w:t>those</w:t>
      </w:r>
      <w:r w:rsidRPr="00083A9C">
        <w:rPr>
          <w:sz w:val="12"/>
          <w:szCs w:val="14"/>
        </w:rPr>
        <w:t xml:space="preserve"> </w:t>
      </w:r>
      <w:r w:rsidRPr="00125758">
        <w:rPr>
          <w:vanish/>
          <w:sz w:val="12"/>
          <w:szCs w:val="14"/>
        </w:rPr>
        <w:t>statistics</w:t>
      </w:r>
      <w:r w:rsidRPr="00083A9C">
        <w:rPr>
          <w:sz w:val="12"/>
          <w:szCs w:val="14"/>
        </w:rPr>
        <w:t xml:space="preserve"> </w:t>
      </w:r>
      <w:r w:rsidRPr="00125758">
        <w:rPr>
          <w:vanish/>
          <w:sz w:val="12"/>
          <w:szCs w:val="14"/>
        </w:rPr>
        <w:t>reflect</w:t>
      </w:r>
      <w:r w:rsidRPr="00083A9C">
        <w:rPr>
          <w:sz w:val="12"/>
          <w:szCs w:val="14"/>
        </w:rPr>
        <w:t xml:space="preserve"> </w:t>
      </w:r>
      <w:r w:rsidRPr="00125758">
        <w:rPr>
          <w:vanish/>
          <w:sz w:val="12"/>
          <w:szCs w:val="14"/>
        </w:rPr>
        <w:t>averages,</w:t>
      </w:r>
      <w:r w:rsidRPr="00083A9C">
        <w:rPr>
          <w:sz w:val="12"/>
          <w:szCs w:val="14"/>
        </w:rPr>
        <w:t xml:space="preserve"> </w:t>
      </w:r>
      <w:r w:rsidRPr="00125758">
        <w:rPr>
          <w:vanish/>
          <w:sz w:val="12"/>
          <w:szCs w:val="14"/>
        </w:rPr>
        <w:t>and</w:t>
      </w:r>
      <w:r w:rsidRPr="00083A9C">
        <w:rPr>
          <w:sz w:val="12"/>
          <w:szCs w:val="14"/>
        </w:rPr>
        <w:t xml:space="preserve"> </w:t>
      </w:r>
      <w:r w:rsidRPr="00125758">
        <w:rPr>
          <w:rStyle w:val="StyleUnderline"/>
          <w:vanish/>
          <w:sz w:val="12"/>
          <w:u w:val="none"/>
        </w:rPr>
        <w:t>every</w:t>
      </w:r>
      <w:r w:rsidRPr="00083A9C">
        <w:rPr>
          <w:rStyle w:val="StyleUnderline"/>
          <w:sz w:val="12"/>
          <w:u w:val="none"/>
        </w:rPr>
        <w:t xml:space="preserve"> </w:t>
      </w:r>
      <w:r w:rsidRPr="00125758">
        <w:rPr>
          <w:rStyle w:val="StyleUnderline"/>
          <w:vanish/>
          <w:sz w:val="12"/>
          <w:u w:val="none"/>
        </w:rPr>
        <w:t>death</w:t>
      </w:r>
      <w:r w:rsidRPr="00083A9C">
        <w:rPr>
          <w:rStyle w:val="StyleUnderline"/>
          <w:sz w:val="12"/>
          <w:u w:val="none"/>
        </w:rPr>
        <w:t xml:space="preserve"> </w:t>
      </w:r>
      <w:r w:rsidRPr="00125758">
        <w:rPr>
          <w:rStyle w:val="StyleUnderline"/>
          <w:vanish/>
          <w:sz w:val="12"/>
          <w:u w:val="none"/>
        </w:rPr>
        <w:t>from</w:t>
      </w:r>
      <w:r w:rsidRPr="00083A9C">
        <w:rPr>
          <w:rStyle w:val="StyleUnderline"/>
          <w:sz w:val="12"/>
          <w:u w:val="none"/>
        </w:rPr>
        <w:t xml:space="preserve"> </w:t>
      </w:r>
      <w:r w:rsidRPr="00125758">
        <w:rPr>
          <w:rStyle w:val="StyleUnderline"/>
          <w:vanish/>
          <w:sz w:val="12"/>
          <w:u w:val="none"/>
        </w:rPr>
        <w:t>structural</w:t>
      </w:r>
      <w:r w:rsidRPr="00083A9C">
        <w:rPr>
          <w:rStyle w:val="StyleUnderline"/>
          <w:sz w:val="12"/>
          <w:u w:val="none"/>
        </w:rPr>
        <w:t xml:space="preserve"> </w:t>
      </w:r>
      <w:r w:rsidRPr="00125758">
        <w:rPr>
          <w:rStyle w:val="StyleUnderline"/>
          <w:vanish/>
          <w:sz w:val="12"/>
          <w:u w:val="none"/>
        </w:rPr>
        <w:t>violence</w:t>
      </w:r>
      <w:r w:rsidRPr="00083A9C">
        <w:rPr>
          <w:rStyle w:val="StyleUnderline"/>
          <w:sz w:val="12"/>
          <w:u w:val="none"/>
        </w:rPr>
        <w:t xml:space="preserve"> </w:t>
      </w:r>
      <w:r w:rsidRPr="00125758">
        <w:rPr>
          <w:rStyle w:val="StyleUnderline"/>
          <w:vanish/>
          <w:sz w:val="12"/>
          <w:u w:val="none"/>
        </w:rPr>
        <w:t>is</w:t>
      </w:r>
      <w:r w:rsidRPr="00083A9C">
        <w:rPr>
          <w:rStyle w:val="StyleUnderline"/>
          <w:sz w:val="12"/>
          <w:u w:val="none"/>
        </w:rPr>
        <w:t xml:space="preserve"> </w:t>
      </w:r>
      <w:r w:rsidRPr="00125758">
        <w:rPr>
          <w:rStyle w:val="StyleUnderline"/>
          <w:vanish/>
          <w:sz w:val="12"/>
          <w:u w:val="none"/>
        </w:rPr>
        <w:t>a</w:t>
      </w:r>
      <w:r w:rsidRPr="00083A9C">
        <w:rPr>
          <w:rStyle w:val="StyleUnderline"/>
          <w:sz w:val="12"/>
          <w:u w:val="none"/>
        </w:rPr>
        <w:t xml:space="preserve"> </w:t>
      </w:r>
      <w:r w:rsidRPr="00125758">
        <w:rPr>
          <w:rStyle w:val="StyleUnderline"/>
          <w:vanish/>
          <w:sz w:val="12"/>
          <w:u w:val="none"/>
        </w:rPr>
        <w:t>person</w:t>
      </w:r>
      <w:r w:rsidRPr="00125758">
        <w:rPr>
          <w:vanish/>
          <w:sz w:val="12"/>
          <w:szCs w:val="14"/>
        </w:rPr>
        <w:t>.</w:t>
      </w:r>
      <w:r w:rsidRPr="00083A9C">
        <w:rPr>
          <w:sz w:val="12"/>
          <w:szCs w:val="14"/>
        </w:rPr>
        <w:t xml:space="preserve"> </w:t>
      </w:r>
      <w:r w:rsidRPr="00125758">
        <w:rPr>
          <w:vanish/>
          <w:sz w:val="12"/>
          <w:szCs w:val="14"/>
        </w:rPr>
        <w:t>When</w:t>
      </w:r>
      <w:r w:rsidRPr="00083A9C">
        <w:rPr>
          <w:sz w:val="12"/>
          <w:szCs w:val="14"/>
        </w:rPr>
        <w:t xml:space="preserve"> </w:t>
      </w:r>
      <w:r w:rsidRPr="00125758">
        <w:rPr>
          <w:vanish/>
          <w:sz w:val="12"/>
          <w:szCs w:val="14"/>
        </w:rPr>
        <w:t>these</w:t>
      </w:r>
      <w:r w:rsidRPr="00083A9C">
        <w:rPr>
          <w:sz w:val="12"/>
          <w:szCs w:val="14"/>
        </w:rPr>
        <w:t xml:space="preserve"> </w:t>
      </w:r>
      <w:r w:rsidRPr="00125758">
        <w:rPr>
          <w:vanish/>
          <w:sz w:val="12"/>
          <w:szCs w:val="14"/>
        </w:rPr>
        <w:t>illnesses</w:t>
      </w:r>
      <w:r w:rsidRPr="00083A9C">
        <w:rPr>
          <w:sz w:val="12"/>
          <w:szCs w:val="14"/>
        </w:rPr>
        <w:t xml:space="preserve"> </w:t>
      </w:r>
      <w:r w:rsidRPr="00125758">
        <w:rPr>
          <w:vanish/>
          <w:sz w:val="12"/>
          <w:szCs w:val="14"/>
        </w:rPr>
        <w:t>and</w:t>
      </w:r>
      <w:r w:rsidRPr="00083A9C">
        <w:rPr>
          <w:sz w:val="12"/>
          <w:szCs w:val="14"/>
        </w:rPr>
        <w:t xml:space="preserve"> </w:t>
      </w:r>
      <w:r w:rsidRPr="00125758">
        <w:rPr>
          <w:vanish/>
          <w:sz w:val="12"/>
          <w:szCs w:val="14"/>
        </w:rPr>
        <w:t>deaths</w:t>
      </w:r>
      <w:r w:rsidRPr="00083A9C">
        <w:rPr>
          <w:sz w:val="12"/>
          <w:szCs w:val="14"/>
        </w:rPr>
        <w:t xml:space="preserve"> </w:t>
      </w:r>
      <w:r w:rsidRPr="00125758">
        <w:rPr>
          <w:vanish/>
          <w:sz w:val="12"/>
          <w:szCs w:val="14"/>
        </w:rPr>
        <w:t>are</w:t>
      </w:r>
      <w:r w:rsidRPr="00083A9C">
        <w:rPr>
          <w:sz w:val="12"/>
          <w:szCs w:val="14"/>
        </w:rPr>
        <w:t xml:space="preserve"> </w:t>
      </w:r>
      <w:r w:rsidRPr="00125758">
        <w:rPr>
          <w:vanish/>
          <w:sz w:val="12"/>
          <w:szCs w:val="14"/>
        </w:rPr>
        <w:t>occurring</w:t>
      </w:r>
      <w:r w:rsidRPr="00083A9C">
        <w:rPr>
          <w:sz w:val="12"/>
          <w:szCs w:val="14"/>
        </w:rPr>
        <w:t xml:space="preserve"> </w:t>
      </w:r>
      <w:r w:rsidRPr="00125758">
        <w:rPr>
          <w:vanish/>
          <w:sz w:val="12"/>
          <w:szCs w:val="14"/>
        </w:rPr>
        <w:t>one</w:t>
      </w:r>
      <w:r w:rsidRPr="00083A9C">
        <w:rPr>
          <w:sz w:val="12"/>
          <w:szCs w:val="14"/>
        </w:rPr>
        <w:t xml:space="preserve"> </w:t>
      </w:r>
      <w:r w:rsidRPr="00125758">
        <w:rPr>
          <w:vanish/>
          <w:sz w:val="12"/>
          <w:szCs w:val="14"/>
        </w:rPr>
        <w:t>at</w:t>
      </w:r>
      <w:r w:rsidRPr="00083A9C">
        <w:rPr>
          <w:sz w:val="12"/>
          <w:szCs w:val="14"/>
        </w:rPr>
        <w:t xml:space="preserve"> </w:t>
      </w:r>
      <w:r w:rsidRPr="00125758">
        <w:rPr>
          <w:vanish/>
          <w:sz w:val="12"/>
          <w:szCs w:val="14"/>
        </w:rPr>
        <w:t>a</w:t>
      </w:r>
      <w:r w:rsidRPr="00083A9C">
        <w:rPr>
          <w:sz w:val="12"/>
          <w:szCs w:val="14"/>
        </w:rPr>
        <w:t xml:space="preserve"> </w:t>
      </w:r>
      <w:r w:rsidRPr="00125758">
        <w:rPr>
          <w:vanish/>
          <w:sz w:val="12"/>
          <w:szCs w:val="14"/>
        </w:rPr>
        <w:t>time</w:t>
      </w:r>
      <w:r w:rsidRPr="00083A9C">
        <w:rPr>
          <w:sz w:val="12"/>
          <w:szCs w:val="14"/>
        </w:rPr>
        <w:t xml:space="preserve"> </w:t>
      </w:r>
      <w:r w:rsidRPr="00125758">
        <w:rPr>
          <w:vanish/>
          <w:sz w:val="12"/>
          <w:szCs w:val="14"/>
        </w:rPr>
        <w:t>in</w:t>
      </w:r>
      <w:r w:rsidRPr="00083A9C">
        <w:rPr>
          <w:sz w:val="12"/>
          <w:szCs w:val="14"/>
        </w:rPr>
        <w:t xml:space="preserve"> </w:t>
      </w:r>
      <w:r w:rsidRPr="00125758">
        <w:rPr>
          <w:vanish/>
          <w:sz w:val="12"/>
          <w:szCs w:val="14"/>
        </w:rPr>
        <w:t>neighborhoods</w:t>
      </w:r>
      <w:r w:rsidRPr="00083A9C">
        <w:rPr>
          <w:sz w:val="12"/>
          <w:szCs w:val="14"/>
        </w:rPr>
        <w:t xml:space="preserve"> </w:t>
      </w:r>
      <w:r w:rsidRPr="00125758">
        <w:rPr>
          <w:vanish/>
          <w:sz w:val="12"/>
          <w:szCs w:val="14"/>
        </w:rPr>
        <w:t>that</w:t>
      </w:r>
      <w:r w:rsidRPr="00083A9C">
        <w:rPr>
          <w:sz w:val="12"/>
          <w:szCs w:val="14"/>
        </w:rPr>
        <w:t xml:space="preserve"> </w:t>
      </w:r>
      <w:r w:rsidRPr="00125758">
        <w:rPr>
          <w:vanish/>
          <w:sz w:val="12"/>
          <w:szCs w:val="14"/>
        </w:rPr>
        <w:t>society</w:t>
      </w:r>
      <w:r w:rsidRPr="00083A9C">
        <w:rPr>
          <w:sz w:val="12"/>
          <w:szCs w:val="14"/>
        </w:rPr>
        <w:t xml:space="preserve"> </w:t>
      </w:r>
      <w:r w:rsidRPr="00125758">
        <w:rPr>
          <w:vanish/>
          <w:sz w:val="12"/>
          <w:szCs w:val="14"/>
        </w:rPr>
        <w:t>has</w:t>
      </w:r>
      <w:r w:rsidRPr="00083A9C">
        <w:rPr>
          <w:sz w:val="12"/>
          <w:szCs w:val="14"/>
        </w:rPr>
        <w:t xml:space="preserve"> </w:t>
      </w:r>
      <w:r w:rsidRPr="00125758">
        <w:rPr>
          <w:vanish/>
          <w:sz w:val="12"/>
          <w:szCs w:val="14"/>
        </w:rPr>
        <w:t>decided</w:t>
      </w:r>
      <w:r w:rsidRPr="00083A9C">
        <w:rPr>
          <w:sz w:val="12"/>
          <w:szCs w:val="14"/>
        </w:rPr>
        <w:t xml:space="preserve"> </w:t>
      </w:r>
      <w:r w:rsidRPr="00125758">
        <w:rPr>
          <w:vanish/>
          <w:sz w:val="12"/>
          <w:szCs w:val="14"/>
        </w:rPr>
        <w:t>not</w:t>
      </w:r>
      <w:r w:rsidRPr="00083A9C">
        <w:rPr>
          <w:sz w:val="12"/>
          <w:szCs w:val="14"/>
        </w:rPr>
        <w:t xml:space="preserve"> </w:t>
      </w:r>
      <w:r w:rsidRPr="00125758">
        <w:rPr>
          <w:vanish/>
          <w:sz w:val="12"/>
          <w:szCs w:val="14"/>
        </w:rPr>
        <w:t>to</w:t>
      </w:r>
      <w:r w:rsidRPr="00083A9C">
        <w:rPr>
          <w:sz w:val="12"/>
          <w:szCs w:val="14"/>
        </w:rPr>
        <w:t xml:space="preserve"> </w:t>
      </w:r>
      <w:r w:rsidRPr="00125758">
        <w:rPr>
          <w:vanish/>
          <w:sz w:val="12"/>
          <w:szCs w:val="14"/>
        </w:rPr>
        <w:t>care</w:t>
      </w:r>
      <w:r w:rsidRPr="00083A9C">
        <w:rPr>
          <w:sz w:val="12"/>
          <w:szCs w:val="14"/>
        </w:rPr>
        <w:t xml:space="preserve"> </w:t>
      </w:r>
      <w:r w:rsidRPr="00125758">
        <w:rPr>
          <w:vanish/>
          <w:sz w:val="12"/>
          <w:szCs w:val="14"/>
        </w:rPr>
        <w:t>about—neighborhoods</w:t>
      </w:r>
      <w:r w:rsidRPr="00083A9C">
        <w:rPr>
          <w:sz w:val="12"/>
          <w:szCs w:val="14"/>
        </w:rPr>
        <w:t xml:space="preserve"> </w:t>
      </w:r>
      <w:r w:rsidRPr="00125758">
        <w:rPr>
          <w:vanish/>
          <w:sz w:val="12"/>
          <w:szCs w:val="14"/>
        </w:rPr>
        <w:t>populated</w:t>
      </w:r>
      <w:r w:rsidRPr="00083A9C">
        <w:rPr>
          <w:sz w:val="12"/>
          <w:szCs w:val="14"/>
        </w:rPr>
        <w:t xml:space="preserve"> </w:t>
      </w:r>
      <w:r w:rsidRPr="00125758">
        <w:rPr>
          <w:vanish/>
          <w:sz w:val="12"/>
          <w:szCs w:val="14"/>
        </w:rPr>
        <w:t>by</w:t>
      </w:r>
      <w:r w:rsidRPr="00083A9C">
        <w:rPr>
          <w:sz w:val="12"/>
          <w:szCs w:val="14"/>
        </w:rPr>
        <w:t xml:space="preserve"> </w:t>
      </w:r>
      <w:r w:rsidRPr="00125758">
        <w:rPr>
          <w:vanish/>
          <w:sz w:val="12"/>
          <w:szCs w:val="14"/>
        </w:rPr>
        <w:t>poor,</w:t>
      </w:r>
      <w:r w:rsidRPr="00083A9C">
        <w:rPr>
          <w:sz w:val="12"/>
          <w:szCs w:val="14"/>
        </w:rPr>
        <w:t xml:space="preserve"> </w:t>
      </w:r>
      <w:r w:rsidRPr="00125758">
        <w:rPr>
          <w:vanish/>
          <w:sz w:val="12"/>
          <w:szCs w:val="14"/>
        </w:rPr>
        <w:t>black,</w:t>
      </w:r>
      <w:r w:rsidRPr="00083A9C">
        <w:rPr>
          <w:sz w:val="12"/>
          <w:szCs w:val="14"/>
        </w:rPr>
        <w:t xml:space="preserve"> </w:t>
      </w:r>
      <w:r w:rsidRPr="00125758">
        <w:rPr>
          <w:vanish/>
          <w:sz w:val="12"/>
          <w:szCs w:val="14"/>
        </w:rPr>
        <w:t>or</w:t>
      </w:r>
      <w:r w:rsidRPr="00083A9C">
        <w:rPr>
          <w:sz w:val="12"/>
          <w:szCs w:val="14"/>
        </w:rPr>
        <w:t xml:space="preserve"> </w:t>
      </w:r>
      <w:r w:rsidRPr="00125758">
        <w:rPr>
          <w:vanish/>
          <w:sz w:val="12"/>
          <w:szCs w:val="14"/>
        </w:rPr>
        <w:t>brown</w:t>
      </w:r>
      <w:r w:rsidRPr="00083A9C">
        <w:rPr>
          <w:sz w:val="12"/>
          <w:szCs w:val="14"/>
        </w:rPr>
        <w:t xml:space="preserve"> </w:t>
      </w:r>
      <w:r w:rsidRPr="00125758">
        <w:rPr>
          <w:vanish/>
          <w:sz w:val="12"/>
          <w:szCs w:val="14"/>
        </w:rPr>
        <w:t>people—</w:t>
      </w:r>
      <w:r w:rsidRPr="00083A9C">
        <w:rPr>
          <w:sz w:val="12"/>
          <w:szCs w:val="14"/>
        </w:rPr>
        <w:t xml:space="preserve"> </w:t>
      </w:r>
      <w:r w:rsidRPr="00125758">
        <w:rPr>
          <w:rStyle w:val="StyleUnderline"/>
          <w:vanish/>
          <w:sz w:val="12"/>
          <w:u w:val="none"/>
        </w:rPr>
        <w:t>they</w:t>
      </w:r>
      <w:r w:rsidRPr="00083A9C">
        <w:rPr>
          <w:rStyle w:val="StyleUnderline"/>
          <w:sz w:val="12"/>
          <w:u w:val="none"/>
        </w:rPr>
        <w:t xml:space="preserve"> </w:t>
      </w:r>
      <w:r w:rsidRPr="00125758">
        <w:rPr>
          <w:rStyle w:val="StyleUnderline"/>
          <w:vanish/>
          <w:sz w:val="12"/>
          <w:u w:val="none"/>
        </w:rPr>
        <w:t>seem</w:t>
      </w:r>
      <w:r w:rsidRPr="00083A9C">
        <w:rPr>
          <w:rStyle w:val="StyleUnderline"/>
          <w:sz w:val="12"/>
          <w:u w:val="none"/>
        </w:rPr>
        <w:t xml:space="preserve"> </w:t>
      </w:r>
      <w:r w:rsidRPr="00125758">
        <w:rPr>
          <w:rStyle w:val="StyleUnderline"/>
          <w:vanish/>
          <w:sz w:val="12"/>
          <w:u w:val="none"/>
        </w:rPr>
        <w:t>easy</w:t>
      </w:r>
      <w:r w:rsidRPr="00083A9C">
        <w:rPr>
          <w:rStyle w:val="StyleUnderline"/>
          <w:sz w:val="12"/>
          <w:u w:val="none"/>
        </w:rPr>
        <w:t xml:space="preserve"> </w:t>
      </w:r>
      <w:r w:rsidRPr="00125758">
        <w:rPr>
          <w:rStyle w:val="StyleUnderline"/>
          <w:vanish/>
          <w:sz w:val="12"/>
          <w:u w:val="none"/>
        </w:rPr>
        <w:t>to</w:t>
      </w:r>
      <w:r w:rsidRPr="00083A9C">
        <w:rPr>
          <w:rStyle w:val="StyleUnderline"/>
          <w:sz w:val="12"/>
          <w:u w:val="none"/>
        </w:rPr>
        <w:t xml:space="preserve"> </w:t>
      </w:r>
      <w:r w:rsidRPr="00125758">
        <w:rPr>
          <w:rStyle w:val="StyleUnderline"/>
          <w:vanish/>
          <w:sz w:val="12"/>
          <w:u w:val="none"/>
        </w:rPr>
        <w:t>overlook,</w:t>
      </w:r>
      <w:r w:rsidRPr="00083A9C">
        <w:rPr>
          <w:rStyle w:val="StyleUnderline"/>
          <w:sz w:val="12"/>
          <w:u w:val="none"/>
        </w:rPr>
        <w:t xml:space="preserve"> </w:t>
      </w:r>
      <w:r w:rsidRPr="00125758">
        <w:rPr>
          <w:rStyle w:val="StyleUnderline"/>
          <w:vanish/>
          <w:sz w:val="12"/>
          <w:u w:val="none"/>
        </w:rPr>
        <w:t>especially</w:t>
      </w:r>
      <w:r w:rsidRPr="00083A9C">
        <w:rPr>
          <w:rStyle w:val="StyleUnderline"/>
          <w:sz w:val="12"/>
          <w:u w:val="none"/>
        </w:rPr>
        <w:t xml:space="preserve"> </w:t>
      </w:r>
      <w:r w:rsidRPr="00125758">
        <w:rPr>
          <w:rStyle w:val="StyleUnderline"/>
          <w:vanish/>
          <w:sz w:val="12"/>
          <w:u w:val="none"/>
        </w:rPr>
        <w:t>if</w:t>
      </w:r>
      <w:r w:rsidRPr="00083A9C">
        <w:rPr>
          <w:rStyle w:val="StyleUnderline"/>
          <w:sz w:val="12"/>
          <w:u w:val="none"/>
        </w:rPr>
        <w:t xml:space="preserve"> </w:t>
      </w:r>
      <w:r w:rsidRPr="00125758">
        <w:rPr>
          <w:rStyle w:val="StyleUnderline"/>
          <w:vanish/>
          <w:sz w:val="12"/>
          <w:u w:val="none"/>
        </w:rPr>
        <w:t>you</w:t>
      </w:r>
      <w:r w:rsidRPr="00083A9C">
        <w:rPr>
          <w:rStyle w:val="StyleUnderline"/>
          <w:sz w:val="12"/>
          <w:u w:val="none"/>
        </w:rPr>
        <w:t xml:space="preserve"> </w:t>
      </w:r>
      <w:r w:rsidRPr="00125758">
        <w:rPr>
          <w:rStyle w:val="StyleUnderline"/>
          <w:vanish/>
          <w:sz w:val="12"/>
          <w:u w:val="none"/>
        </w:rPr>
        <w:t>are</w:t>
      </w:r>
      <w:r w:rsidRPr="00083A9C">
        <w:rPr>
          <w:rStyle w:val="StyleUnderline"/>
          <w:sz w:val="12"/>
          <w:u w:val="none"/>
        </w:rPr>
        <w:t xml:space="preserve"> </w:t>
      </w:r>
      <w:r w:rsidRPr="00125758">
        <w:rPr>
          <w:rStyle w:val="StyleUnderline"/>
          <w:vanish/>
          <w:sz w:val="12"/>
          <w:u w:val="none"/>
        </w:rPr>
        <w:t>among</w:t>
      </w:r>
      <w:r w:rsidRPr="00083A9C">
        <w:rPr>
          <w:rStyle w:val="StyleUnderline"/>
          <w:sz w:val="12"/>
          <w:u w:val="none"/>
        </w:rPr>
        <w:t xml:space="preserve"> </w:t>
      </w:r>
      <w:r w:rsidRPr="00125758">
        <w:rPr>
          <w:rStyle w:val="StyleUnderline"/>
          <w:vanish/>
          <w:sz w:val="12"/>
          <w:u w:val="none"/>
        </w:rPr>
        <w:t>the</w:t>
      </w:r>
      <w:r w:rsidRPr="00083A9C">
        <w:rPr>
          <w:rStyle w:val="StyleUnderline"/>
          <w:sz w:val="12"/>
          <w:u w:val="none"/>
        </w:rPr>
        <w:t xml:space="preserve"> </w:t>
      </w:r>
      <w:r w:rsidRPr="00125758">
        <w:rPr>
          <w:rStyle w:val="StyleUnderline"/>
          <w:vanish/>
          <w:sz w:val="12"/>
          <w:u w:val="none"/>
        </w:rPr>
        <w:t>fortunate</w:t>
      </w:r>
      <w:r w:rsidRPr="00083A9C">
        <w:rPr>
          <w:rStyle w:val="StyleUnderline"/>
          <w:sz w:val="12"/>
          <w:u w:val="none"/>
        </w:rPr>
        <w:t xml:space="preserve"> </w:t>
      </w:r>
      <w:r w:rsidRPr="00125758">
        <w:rPr>
          <w:rStyle w:val="StyleUnderline"/>
          <w:vanish/>
          <w:sz w:val="12"/>
          <w:u w:val="none"/>
        </w:rPr>
        <w:t>few</w:t>
      </w:r>
      <w:r w:rsidRPr="00083A9C">
        <w:rPr>
          <w:rStyle w:val="StyleUnderline"/>
          <w:sz w:val="12"/>
          <w:u w:val="none"/>
        </w:rPr>
        <w:t xml:space="preserve"> </w:t>
      </w:r>
      <w:r w:rsidRPr="00125758">
        <w:rPr>
          <w:rStyle w:val="StyleUnderline"/>
          <w:vanish/>
          <w:sz w:val="12"/>
          <w:u w:val="none"/>
        </w:rPr>
        <w:t>who</w:t>
      </w:r>
      <w:r w:rsidRPr="00083A9C">
        <w:rPr>
          <w:rStyle w:val="StyleUnderline"/>
          <w:sz w:val="12"/>
          <w:u w:val="none"/>
        </w:rPr>
        <w:t xml:space="preserve"> </w:t>
      </w:r>
      <w:r w:rsidRPr="00125758">
        <w:rPr>
          <w:rStyle w:val="StyleUnderline"/>
          <w:vanish/>
          <w:sz w:val="12"/>
          <w:u w:val="none"/>
        </w:rPr>
        <w:t>are</w:t>
      </w:r>
      <w:r w:rsidRPr="00083A9C">
        <w:rPr>
          <w:rStyle w:val="StyleUnderline"/>
          <w:sz w:val="12"/>
          <w:u w:val="none"/>
        </w:rPr>
        <w:t xml:space="preserve"> </w:t>
      </w:r>
      <w:r w:rsidRPr="00125758">
        <w:rPr>
          <w:rStyle w:val="StyleUnderline"/>
          <w:vanish/>
          <w:sz w:val="12"/>
          <w:u w:val="none"/>
        </w:rPr>
        <w:t>doing</w:t>
      </w:r>
      <w:r w:rsidRPr="00083A9C">
        <w:rPr>
          <w:rStyle w:val="StyleUnderline"/>
          <w:sz w:val="12"/>
          <w:u w:val="none"/>
        </w:rPr>
        <w:t xml:space="preserve"> </w:t>
      </w:r>
      <w:r w:rsidRPr="00125758">
        <w:rPr>
          <w:rStyle w:val="StyleUnderline"/>
          <w:vanish/>
          <w:sz w:val="12"/>
          <w:u w:val="none"/>
        </w:rPr>
        <w:t>incredibly</w:t>
      </w:r>
      <w:r w:rsidRPr="00083A9C">
        <w:rPr>
          <w:rStyle w:val="StyleUnderline"/>
          <w:sz w:val="12"/>
          <w:u w:val="none"/>
        </w:rPr>
        <w:t xml:space="preserve"> </w:t>
      </w:r>
      <w:r w:rsidRPr="00125758">
        <w:rPr>
          <w:rStyle w:val="StyleUnderline"/>
          <w:vanish/>
          <w:sz w:val="12"/>
          <w:u w:val="none"/>
        </w:rPr>
        <w:t>well</w:t>
      </w:r>
      <w:r w:rsidRPr="00125758">
        <w:rPr>
          <w:vanish/>
          <w:sz w:val="12"/>
          <w:szCs w:val="14"/>
        </w:rPr>
        <w:t>.</w:t>
      </w:r>
      <w:r w:rsidRPr="00083A9C">
        <w:rPr>
          <w:sz w:val="12"/>
          <w:szCs w:val="14"/>
        </w:rPr>
        <w:t xml:space="preserve"> </w:t>
      </w:r>
      <w:r w:rsidRPr="00083A9C">
        <w:rPr>
          <w:rStyle w:val="StyleUnderline"/>
          <w:highlight w:val="yellow"/>
        </w:rPr>
        <w:t>The tide of prosperity</w:t>
      </w:r>
      <w:r w:rsidRPr="00083A9C">
        <w:rPr>
          <w:rStyle w:val="StyleUnderline"/>
          <w:sz w:val="12"/>
          <w:u w:val="none"/>
        </w:rPr>
        <w:t xml:space="preserve"> </w:t>
      </w:r>
      <w:r w:rsidRPr="00125758">
        <w:rPr>
          <w:rStyle w:val="StyleUnderline"/>
          <w:vanish/>
          <w:sz w:val="12"/>
          <w:u w:val="none"/>
        </w:rPr>
        <w:t>in</w:t>
      </w:r>
      <w:r w:rsidRPr="00083A9C">
        <w:rPr>
          <w:rStyle w:val="StyleUnderline"/>
          <w:sz w:val="12"/>
          <w:u w:val="none"/>
        </w:rPr>
        <w:t xml:space="preserve"> </w:t>
      </w:r>
      <w:r w:rsidRPr="00125758">
        <w:rPr>
          <w:rStyle w:val="StyleUnderline"/>
          <w:vanish/>
          <w:sz w:val="12"/>
          <w:u w:val="none"/>
        </w:rPr>
        <w:t>America</w:t>
      </w:r>
      <w:r w:rsidRPr="00083A9C">
        <w:rPr>
          <w:rStyle w:val="StyleUnderline"/>
          <w:sz w:val="12"/>
          <w:u w:val="none"/>
        </w:rPr>
        <w:t xml:space="preserve"> </w:t>
      </w:r>
      <w:r w:rsidRPr="00083A9C">
        <w:rPr>
          <w:rStyle w:val="StyleUnderline"/>
          <w:highlight w:val="yellow"/>
        </w:rPr>
        <w:t>has lifted some boats while others have swamped</w:t>
      </w:r>
      <w:r w:rsidRPr="00125758">
        <w:rPr>
          <w:vanish/>
          <w:sz w:val="14"/>
          <w:szCs w:val="14"/>
          <w:u w:val="single"/>
        </w:rPr>
        <w:t>.</w:t>
      </w:r>
      <w:r w:rsidRPr="00083A9C">
        <w:rPr>
          <w:sz w:val="14"/>
          <w:szCs w:val="14"/>
          <w:u w:val="single"/>
        </w:rPr>
        <w:t xml:space="preserve"> </w:t>
      </w:r>
      <w:r w:rsidRPr="00125758">
        <w:rPr>
          <w:vanish/>
          <w:sz w:val="12"/>
          <w:szCs w:val="14"/>
        </w:rPr>
        <w:t>Paul</w:t>
      </w:r>
      <w:r w:rsidRPr="00083A9C">
        <w:rPr>
          <w:sz w:val="12"/>
          <w:szCs w:val="14"/>
        </w:rPr>
        <w:t xml:space="preserve"> </w:t>
      </w:r>
      <w:r w:rsidRPr="00125758">
        <w:rPr>
          <w:vanish/>
          <w:sz w:val="12"/>
          <w:szCs w:val="14"/>
        </w:rPr>
        <w:t>Farmer,</w:t>
      </w:r>
      <w:r w:rsidRPr="00083A9C">
        <w:rPr>
          <w:sz w:val="12"/>
          <w:szCs w:val="14"/>
        </w:rPr>
        <w:t xml:space="preserve"> </w:t>
      </w:r>
      <w:r w:rsidRPr="00125758">
        <w:rPr>
          <w:vanish/>
          <w:sz w:val="12"/>
          <w:szCs w:val="14"/>
        </w:rPr>
        <w:t>the</w:t>
      </w:r>
      <w:r w:rsidRPr="00083A9C">
        <w:rPr>
          <w:sz w:val="12"/>
          <w:szCs w:val="14"/>
        </w:rPr>
        <w:t xml:space="preserve"> </w:t>
      </w:r>
      <w:r w:rsidRPr="00125758">
        <w:rPr>
          <w:vanish/>
          <w:sz w:val="12"/>
          <w:szCs w:val="14"/>
        </w:rPr>
        <w:t>physician-anthropologist</w:t>
      </w:r>
      <w:r w:rsidRPr="00083A9C">
        <w:rPr>
          <w:sz w:val="12"/>
          <w:szCs w:val="14"/>
        </w:rPr>
        <w:t xml:space="preserve"> </w:t>
      </w:r>
      <w:r w:rsidRPr="00125758">
        <w:rPr>
          <w:vanish/>
          <w:sz w:val="12"/>
          <w:szCs w:val="14"/>
        </w:rPr>
        <w:t>who</w:t>
      </w:r>
      <w:r w:rsidRPr="00083A9C">
        <w:rPr>
          <w:sz w:val="12"/>
          <w:szCs w:val="14"/>
        </w:rPr>
        <w:t xml:space="preserve"> </w:t>
      </w:r>
      <w:r w:rsidRPr="00125758">
        <w:rPr>
          <w:vanish/>
          <w:sz w:val="12"/>
          <w:szCs w:val="14"/>
        </w:rPr>
        <w:t>founded</w:t>
      </w:r>
      <w:r w:rsidRPr="00083A9C">
        <w:rPr>
          <w:sz w:val="12"/>
          <w:szCs w:val="14"/>
        </w:rPr>
        <w:t xml:space="preserve"> </w:t>
      </w:r>
      <w:r w:rsidRPr="00125758">
        <w:rPr>
          <w:vanish/>
          <w:sz w:val="12"/>
          <w:szCs w:val="14"/>
        </w:rPr>
        <w:t>Partners</w:t>
      </w:r>
      <w:r w:rsidRPr="00083A9C">
        <w:rPr>
          <w:sz w:val="12"/>
          <w:szCs w:val="14"/>
        </w:rPr>
        <w:t xml:space="preserve"> </w:t>
      </w:r>
      <w:r w:rsidRPr="00125758">
        <w:rPr>
          <w:vanish/>
          <w:sz w:val="12"/>
          <w:szCs w:val="14"/>
        </w:rPr>
        <w:t>in</w:t>
      </w:r>
      <w:r w:rsidRPr="00083A9C">
        <w:rPr>
          <w:sz w:val="12"/>
          <w:szCs w:val="14"/>
        </w:rPr>
        <w:t xml:space="preserve"> </w:t>
      </w:r>
      <w:r w:rsidRPr="00125758">
        <w:rPr>
          <w:vanish/>
          <w:sz w:val="12"/>
          <w:szCs w:val="14"/>
        </w:rPr>
        <w:t>Health,</w:t>
      </w:r>
      <w:r w:rsidRPr="00083A9C">
        <w:rPr>
          <w:sz w:val="12"/>
          <w:szCs w:val="14"/>
        </w:rPr>
        <w:t xml:space="preserve"> </w:t>
      </w:r>
      <w:r w:rsidRPr="00125758">
        <w:rPr>
          <w:vanish/>
          <w:sz w:val="12"/>
          <w:szCs w:val="14"/>
        </w:rPr>
        <w:t>an</w:t>
      </w:r>
      <w:r w:rsidRPr="00083A9C">
        <w:rPr>
          <w:sz w:val="12"/>
          <w:szCs w:val="14"/>
        </w:rPr>
        <w:t xml:space="preserve"> </w:t>
      </w:r>
      <w:r w:rsidRPr="00125758">
        <w:rPr>
          <w:vanish/>
          <w:sz w:val="12"/>
          <w:szCs w:val="14"/>
        </w:rPr>
        <w:t>inter-</w:t>
      </w:r>
      <w:r w:rsidRPr="00083A9C">
        <w:rPr>
          <w:sz w:val="12"/>
          <w:szCs w:val="14"/>
        </w:rPr>
        <w:t xml:space="preserve"> </w:t>
      </w:r>
      <w:r w:rsidRPr="00125758">
        <w:rPr>
          <w:vanish/>
          <w:sz w:val="12"/>
          <w:szCs w:val="14"/>
        </w:rPr>
        <w:t>national</w:t>
      </w:r>
      <w:r w:rsidRPr="00083A9C">
        <w:rPr>
          <w:sz w:val="12"/>
          <w:szCs w:val="14"/>
        </w:rPr>
        <w:t xml:space="preserve"> </w:t>
      </w:r>
      <w:r w:rsidRPr="00125758">
        <w:rPr>
          <w:vanish/>
          <w:sz w:val="12"/>
          <w:szCs w:val="14"/>
        </w:rPr>
        <w:t>human</w:t>
      </w:r>
      <w:r w:rsidRPr="00083A9C">
        <w:rPr>
          <w:sz w:val="12"/>
          <w:szCs w:val="14"/>
        </w:rPr>
        <w:t xml:space="preserve"> </w:t>
      </w:r>
      <w:r w:rsidRPr="00125758">
        <w:rPr>
          <w:vanish/>
          <w:sz w:val="12"/>
          <w:szCs w:val="14"/>
        </w:rPr>
        <w:t>rights</w:t>
      </w:r>
      <w:r w:rsidRPr="00083A9C">
        <w:rPr>
          <w:sz w:val="12"/>
          <w:szCs w:val="14"/>
        </w:rPr>
        <w:t xml:space="preserve"> </w:t>
      </w:r>
      <w:r w:rsidRPr="00125758">
        <w:rPr>
          <w:vanish/>
          <w:sz w:val="12"/>
          <w:szCs w:val="14"/>
        </w:rPr>
        <w:t>agency,</w:t>
      </w:r>
      <w:r w:rsidRPr="00083A9C">
        <w:rPr>
          <w:sz w:val="12"/>
          <w:szCs w:val="14"/>
        </w:rPr>
        <w:t xml:space="preserve"> </w:t>
      </w:r>
      <w:r w:rsidRPr="00125758">
        <w:rPr>
          <w:vanish/>
          <w:sz w:val="12"/>
          <w:szCs w:val="14"/>
        </w:rPr>
        <w:t>reflects</w:t>
      </w:r>
      <w:r w:rsidRPr="00083A9C">
        <w:rPr>
          <w:sz w:val="12"/>
          <w:szCs w:val="14"/>
        </w:rPr>
        <w:t xml:space="preserve"> </w:t>
      </w:r>
      <w:r w:rsidRPr="00125758">
        <w:rPr>
          <w:vanish/>
          <w:sz w:val="12"/>
          <w:szCs w:val="14"/>
        </w:rPr>
        <w:t>on</w:t>
      </w:r>
      <w:r w:rsidRPr="00083A9C">
        <w:rPr>
          <w:sz w:val="12"/>
          <w:szCs w:val="14"/>
        </w:rPr>
        <w:t xml:space="preserve"> </w:t>
      </w:r>
      <w:r w:rsidRPr="00125758">
        <w:rPr>
          <w:vanish/>
          <w:sz w:val="12"/>
          <w:szCs w:val="14"/>
        </w:rPr>
        <w:t>the</w:t>
      </w:r>
      <w:r w:rsidRPr="00083A9C">
        <w:rPr>
          <w:sz w:val="12"/>
          <w:szCs w:val="14"/>
        </w:rPr>
        <w:t xml:space="preserve"> </w:t>
      </w:r>
      <w:r w:rsidRPr="00125758">
        <w:rPr>
          <w:vanish/>
          <w:sz w:val="12"/>
          <w:szCs w:val="14"/>
        </w:rPr>
        <w:t>juxtaposition</w:t>
      </w:r>
      <w:r w:rsidRPr="00083A9C">
        <w:rPr>
          <w:sz w:val="12"/>
          <w:szCs w:val="14"/>
        </w:rPr>
        <w:t xml:space="preserve"> </w:t>
      </w:r>
      <w:r w:rsidRPr="00125758">
        <w:rPr>
          <w:vanish/>
          <w:sz w:val="12"/>
          <w:szCs w:val="14"/>
        </w:rPr>
        <w:t>of</w:t>
      </w:r>
      <w:r w:rsidRPr="00083A9C">
        <w:rPr>
          <w:sz w:val="12"/>
          <w:szCs w:val="14"/>
        </w:rPr>
        <w:t xml:space="preserve"> </w:t>
      </w:r>
      <w:r w:rsidRPr="00125758">
        <w:rPr>
          <w:vanish/>
          <w:sz w:val="12"/>
          <w:szCs w:val="14"/>
        </w:rPr>
        <w:t>"unprecedented</w:t>
      </w:r>
      <w:r w:rsidRPr="00083A9C">
        <w:rPr>
          <w:sz w:val="12"/>
          <w:szCs w:val="14"/>
        </w:rPr>
        <w:t xml:space="preserve"> </w:t>
      </w:r>
      <w:r w:rsidRPr="00125758">
        <w:rPr>
          <w:vanish/>
          <w:sz w:val="12"/>
          <w:szCs w:val="14"/>
        </w:rPr>
        <w:t>bounty</w:t>
      </w:r>
      <w:r w:rsidRPr="00083A9C">
        <w:rPr>
          <w:sz w:val="12"/>
          <w:szCs w:val="14"/>
        </w:rPr>
        <w:t xml:space="preserve"> </w:t>
      </w:r>
      <w:r w:rsidRPr="00125758">
        <w:rPr>
          <w:vanish/>
          <w:sz w:val="12"/>
          <w:szCs w:val="14"/>
        </w:rPr>
        <w:t>and</w:t>
      </w:r>
      <w:r w:rsidRPr="00083A9C">
        <w:rPr>
          <w:sz w:val="12"/>
          <w:szCs w:val="14"/>
        </w:rPr>
        <w:t xml:space="preserve"> </w:t>
      </w:r>
      <w:r w:rsidRPr="00125758">
        <w:rPr>
          <w:vanish/>
          <w:sz w:val="12"/>
          <w:szCs w:val="14"/>
        </w:rPr>
        <w:t>untold</w:t>
      </w:r>
      <w:r w:rsidRPr="00083A9C">
        <w:rPr>
          <w:sz w:val="12"/>
          <w:szCs w:val="14"/>
        </w:rPr>
        <w:t xml:space="preserve"> </w:t>
      </w:r>
      <w:r w:rsidRPr="00125758">
        <w:rPr>
          <w:vanish/>
          <w:sz w:val="12"/>
          <w:szCs w:val="14"/>
        </w:rPr>
        <w:t>penury":</w:t>
      </w:r>
      <w:r w:rsidRPr="00083A9C">
        <w:rPr>
          <w:sz w:val="12"/>
          <w:szCs w:val="14"/>
        </w:rPr>
        <w:t xml:space="preserve"> </w:t>
      </w:r>
      <w:r w:rsidRPr="00125758">
        <w:rPr>
          <w:vanish/>
          <w:sz w:val="12"/>
          <w:szCs w:val="14"/>
        </w:rPr>
        <w:t>"It</w:t>
      </w:r>
      <w:r w:rsidRPr="00083A9C">
        <w:rPr>
          <w:sz w:val="12"/>
          <w:szCs w:val="14"/>
        </w:rPr>
        <w:t xml:space="preserve"> </w:t>
      </w:r>
      <w:r w:rsidRPr="00125758">
        <w:rPr>
          <w:vanish/>
          <w:sz w:val="12"/>
          <w:szCs w:val="14"/>
        </w:rPr>
        <w:t>stands</w:t>
      </w:r>
      <w:r w:rsidRPr="00083A9C">
        <w:rPr>
          <w:sz w:val="12"/>
          <w:szCs w:val="14"/>
        </w:rPr>
        <w:t xml:space="preserve"> </w:t>
      </w:r>
      <w:r w:rsidRPr="00125758">
        <w:rPr>
          <w:vanish/>
          <w:sz w:val="12"/>
          <w:szCs w:val="14"/>
        </w:rPr>
        <w:t>to</w:t>
      </w:r>
      <w:r w:rsidRPr="00083A9C">
        <w:rPr>
          <w:sz w:val="12"/>
          <w:szCs w:val="14"/>
        </w:rPr>
        <w:t xml:space="preserve"> </w:t>
      </w:r>
      <w:r w:rsidRPr="00125758">
        <w:rPr>
          <w:vanish/>
          <w:sz w:val="12"/>
          <w:szCs w:val="14"/>
        </w:rPr>
        <w:t>reason</w:t>
      </w:r>
      <w:r w:rsidRPr="00083A9C">
        <w:rPr>
          <w:sz w:val="12"/>
          <w:szCs w:val="14"/>
        </w:rPr>
        <w:t xml:space="preserve"> </w:t>
      </w:r>
      <w:r w:rsidRPr="00125758">
        <w:rPr>
          <w:vanish/>
          <w:sz w:val="12"/>
          <w:szCs w:val="14"/>
        </w:rPr>
        <w:t>that</w:t>
      </w:r>
      <w:r w:rsidRPr="00083A9C">
        <w:rPr>
          <w:sz w:val="12"/>
          <w:szCs w:val="14"/>
        </w:rPr>
        <w:t xml:space="preserve"> </w:t>
      </w:r>
      <w:r w:rsidRPr="00125758">
        <w:rPr>
          <w:rStyle w:val="StyleUnderline"/>
          <w:vanish/>
          <w:sz w:val="12"/>
          <w:u w:val="none"/>
        </w:rPr>
        <w:t>as</w:t>
      </w:r>
      <w:r w:rsidRPr="00083A9C">
        <w:rPr>
          <w:rStyle w:val="StyleUnderline"/>
          <w:sz w:val="12"/>
          <w:u w:val="none"/>
        </w:rPr>
        <w:t xml:space="preserve"> </w:t>
      </w:r>
      <w:r w:rsidRPr="00125758">
        <w:rPr>
          <w:rStyle w:val="StyleUnderline"/>
          <w:vanish/>
          <w:sz w:val="12"/>
          <w:u w:val="none"/>
        </w:rPr>
        <w:t>beneficiaries</w:t>
      </w:r>
      <w:r w:rsidRPr="00083A9C">
        <w:rPr>
          <w:rStyle w:val="StyleUnderline"/>
          <w:sz w:val="12"/>
          <w:u w:val="none"/>
        </w:rPr>
        <w:t xml:space="preserve"> </w:t>
      </w:r>
      <w:r w:rsidRPr="00125758">
        <w:rPr>
          <w:rStyle w:val="StyleUnderline"/>
          <w:vanish/>
          <w:sz w:val="12"/>
          <w:u w:val="none"/>
        </w:rPr>
        <w:t>of</w:t>
      </w:r>
      <w:r w:rsidRPr="00083A9C">
        <w:rPr>
          <w:rStyle w:val="StyleUnderline"/>
          <w:sz w:val="12"/>
          <w:u w:val="none"/>
        </w:rPr>
        <w:t xml:space="preserve"> </w:t>
      </w:r>
      <w:r w:rsidRPr="00125758">
        <w:rPr>
          <w:rStyle w:val="StyleUnderline"/>
          <w:vanish/>
          <w:sz w:val="12"/>
          <w:u w:val="none"/>
        </w:rPr>
        <w:t>growing</w:t>
      </w:r>
      <w:r w:rsidRPr="00083A9C">
        <w:rPr>
          <w:rStyle w:val="StyleUnderline"/>
          <w:sz w:val="12"/>
          <w:u w:val="none"/>
        </w:rPr>
        <w:t xml:space="preserve"> </w:t>
      </w:r>
      <w:r w:rsidRPr="00125758">
        <w:rPr>
          <w:rStyle w:val="StyleUnderline"/>
          <w:vanish/>
          <w:sz w:val="12"/>
          <w:u w:val="none"/>
        </w:rPr>
        <w:t>inequality,</w:t>
      </w:r>
      <w:r w:rsidRPr="00083A9C">
        <w:rPr>
          <w:rStyle w:val="StyleUnderline"/>
          <w:sz w:val="12"/>
          <w:u w:val="none"/>
        </w:rPr>
        <w:t xml:space="preserve"> </w:t>
      </w:r>
      <w:r w:rsidRPr="00125758">
        <w:rPr>
          <w:rStyle w:val="StyleUnderline"/>
          <w:vanish/>
          <w:sz w:val="12"/>
          <w:u w:val="none"/>
        </w:rPr>
        <w:t>we</w:t>
      </w:r>
      <w:r w:rsidRPr="00083A9C">
        <w:rPr>
          <w:rStyle w:val="StyleUnderline"/>
          <w:sz w:val="12"/>
          <w:u w:val="none"/>
        </w:rPr>
        <w:t xml:space="preserve"> </w:t>
      </w:r>
      <w:r w:rsidRPr="00125758">
        <w:rPr>
          <w:rStyle w:val="StyleUnderline"/>
          <w:vanish/>
          <w:sz w:val="12"/>
          <w:u w:val="none"/>
        </w:rPr>
        <w:t>do</w:t>
      </w:r>
      <w:r w:rsidRPr="00083A9C">
        <w:rPr>
          <w:rStyle w:val="StyleUnderline"/>
          <w:sz w:val="12"/>
          <w:u w:val="none"/>
        </w:rPr>
        <w:t xml:space="preserve"> </w:t>
      </w:r>
      <w:r w:rsidRPr="00125758">
        <w:rPr>
          <w:rStyle w:val="StyleUnderline"/>
          <w:vanish/>
          <w:sz w:val="12"/>
          <w:u w:val="none"/>
        </w:rPr>
        <w:t>not</w:t>
      </w:r>
      <w:r w:rsidRPr="00083A9C">
        <w:rPr>
          <w:rStyle w:val="StyleUnderline"/>
          <w:sz w:val="12"/>
          <w:u w:val="none"/>
        </w:rPr>
        <w:t xml:space="preserve"> </w:t>
      </w:r>
      <w:r w:rsidRPr="00125758">
        <w:rPr>
          <w:rStyle w:val="StyleUnderline"/>
          <w:vanish/>
          <w:sz w:val="12"/>
          <w:u w:val="none"/>
        </w:rPr>
        <w:t>like</w:t>
      </w:r>
      <w:r w:rsidRPr="00083A9C">
        <w:rPr>
          <w:rStyle w:val="StyleUnderline"/>
          <w:sz w:val="12"/>
          <w:u w:val="none"/>
        </w:rPr>
        <w:t xml:space="preserve"> </w:t>
      </w:r>
      <w:r w:rsidRPr="00125758">
        <w:rPr>
          <w:rStyle w:val="StyleUnderline"/>
          <w:vanish/>
          <w:sz w:val="12"/>
          <w:u w:val="none"/>
        </w:rPr>
        <w:t>to</w:t>
      </w:r>
      <w:r w:rsidRPr="00083A9C">
        <w:rPr>
          <w:rStyle w:val="StyleUnderline"/>
          <w:sz w:val="12"/>
          <w:u w:val="none"/>
        </w:rPr>
        <w:t xml:space="preserve"> </w:t>
      </w:r>
      <w:r w:rsidRPr="00125758">
        <w:rPr>
          <w:rStyle w:val="StyleUnderline"/>
          <w:vanish/>
          <w:sz w:val="12"/>
          <w:u w:val="none"/>
        </w:rPr>
        <w:t>be</w:t>
      </w:r>
      <w:r w:rsidRPr="00083A9C">
        <w:rPr>
          <w:rStyle w:val="StyleUnderline"/>
          <w:sz w:val="12"/>
          <w:u w:val="none"/>
        </w:rPr>
        <w:t xml:space="preserve"> </w:t>
      </w:r>
      <w:r w:rsidRPr="00125758">
        <w:rPr>
          <w:rStyle w:val="StyleUnderline"/>
          <w:vanish/>
          <w:sz w:val="12"/>
          <w:u w:val="none"/>
        </w:rPr>
        <w:t>reminded</w:t>
      </w:r>
      <w:r w:rsidRPr="00083A9C">
        <w:rPr>
          <w:rStyle w:val="StyleUnderline"/>
          <w:sz w:val="12"/>
          <w:u w:val="none"/>
        </w:rPr>
        <w:t xml:space="preserve"> </w:t>
      </w:r>
      <w:r w:rsidRPr="00125758">
        <w:rPr>
          <w:rStyle w:val="StyleUnderline"/>
          <w:vanish/>
          <w:sz w:val="12"/>
          <w:u w:val="none"/>
        </w:rPr>
        <w:t>of</w:t>
      </w:r>
      <w:r w:rsidRPr="00083A9C">
        <w:rPr>
          <w:rStyle w:val="StyleUnderline"/>
          <w:sz w:val="12"/>
          <w:u w:val="none"/>
        </w:rPr>
        <w:t xml:space="preserve"> </w:t>
      </w:r>
      <w:r w:rsidRPr="00125758">
        <w:rPr>
          <w:rStyle w:val="StyleUnderline"/>
          <w:vanish/>
          <w:sz w:val="12"/>
          <w:u w:val="none"/>
        </w:rPr>
        <w:t>misery</w:t>
      </w:r>
      <w:r w:rsidRPr="00083A9C">
        <w:rPr>
          <w:rStyle w:val="StyleUnderline"/>
          <w:sz w:val="12"/>
          <w:u w:val="none"/>
        </w:rPr>
        <w:t xml:space="preserve"> </w:t>
      </w:r>
      <w:r w:rsidRPr="00125758">
        <w:rPr>
          <w:rStyle w:val="StyleUnderline"/>
          <w:vanish/>
          <w:sz w:val="12"/>
          <w:u w:val="none"/>
        </w:rPr>
        <w:t>of</w:t>
      </w:r>
      <w:r w:rsidRPr="00083A9C">
        <w:rPr>
          <w:rStyle w:val="StyleUnderline"/>
          <w:sz w:val="12"/>
          <w:u w:val="none"/>
        </w:rPr>
        <w:t xml:space="preserve"> </w:t>
      </w:r>
      <w:r w:rsidRPr="00125758">
        <w:rPr>
          <w:rStyle w:val="StyleUnderline"/>
          <w:vanish/>
          <w:sz w:val="12"/>
          <w:u w:val="none"/>
        </w:rPr>
        <w:t>squalor</w:t>
      </w:r>
      <w:r w:rsidRPr="00083A9C">
        <w:rPr>
          <w:rStyle w:val="StyleUnderline"/>
          <w:sz w:val="12"/>
          <w:u w:val="none"/>
        </w:rPr>
        <w:t xml:space="preserve"> </w:t>
      </w:r>
      <w:r w:rsidRPr="00125758">
        <w:rPr>
          <w:rStyle w:val="StyleUnderline"/>
          <w:vanish/>
          <w:sz w:val="12"/>
          <w:u w:val="none"/>
        </w:rPr>
        <w:t>and</w:t>
      </w:r>
      <w:r w:rsidRPr="00083A9C">
        <w:rPr>
          <w:rStyle w:val="StyleUnderline"/>
          <w:sz w:val="12"/>
          <w:u w:val="none"/>
        </w:rPr>
        <w:t xml:space="preserve"> </w:t>
      </w:r>
      <w:r w:rsidRPr="00125758">
        <w:rPr>
          <w:rStyle w:val="StyleUnderline"/>
          <w:vanish/>
          <w:sz w:val="12"/>
          <w:u w:val="none"/>
        </w:rPr>
        <w:t>failure</w:t>
      </w:r>
      <w:r w:rsidRPr="00125758">
        <w:rPr>
          <w:vanish/>
          <w:sz w:val="12"/>
          <w:szCs w:val="14"/>
        </w:rPr>
        <w:t>.</w:t>
      </w:r>
      <w:r w:rsidRPr="00083A9C">
        <w:rPr>
          <w:sz w:val="12"/>
          <w:szCs w:val="14"/>
        </w:rPr>
        <w:t xml:space="preserve"> </w:t>
      </w:r>
      <w:r w:rsidRPr="00125758">
        <w:rPr>
          <w:vanish/>
          <w:sz w:val="12"/>
          <w:szCs w:val="14"/>
        </w:rPr>
        <w:t>Our</w:t>
      </w:r>
      <w:r w:rsidRPr="00083A9C">
        <w:rPr>
          <w:sz w:val="12"/>
          <w:szCs w:val="14"/>
        </w:rPr>
        <w:t xml:space="preserve"> </w:t>
      </w:r>
      <w:r w:rsidRPr="00125758">
        <w:rPr>
          <w:vanish/>
          <w:sz w:val="12"/>
          <w:szCs w:val="14"/>
        </w:rPr>
        <w:t>popular</w:t>
      </w:r>
      <w:r w:rsidRPr="00083A9C">
        <w:rPr>
          <w:sz w:val="12"/>
          <w:szCs w:val="14"/>
        </w:rPr>
        <w:t xml:space="preserve"> </w:t>
      </w:r>
      <w:r w:rsidRPr="00125758">
        <w:rPr>
          <w:vanish/>
          <w:sz w:val="12"/>
          <w:szCs w:val="14"/>
        </w:rPr>
        <w:t>culture</w:t>
      </w:r>
      <w:r w:rsidRPr="00083A9C">
        <w:rPr>
          <w:sz w:val="12"/>
          <w:szCs w:val="14"/>
        </w:rPr>
        <w:t xml:space="preserve"> </w:t>
      </w:r>
      <w:r w:rsidRPr="00125758">
        <w:rPr>
          <w:vanish/>
          <w:sz w:val="12"/>
          <w:szCs w:val="14"/>
        </w:rPr>
        <w:t>provides</w:t>
      </w:r>
      <w:r w:rsidRPr="00083A9C">
        <w:rPr>
          <w:sz w:val="12"/>
          <w:szCs w:val="14"/>
        </w:rPr>
        <w:t xml:space="preserve"> </w:t>
      </w:r>
      <w:r w:rsidRPr="00125758">
        <w:rPr>
          <w:vanish/>
          <w:sz w:val="12"/>
          <w:szCs w:val="14"/>
        </w:rPr>
        <w:t>us</w:t>
      </w:r>
      <w:r w:rsidRPr="00083A9C">
        <w:rPr>
          <w:sz w:val="12"/>
          <w:szCs w:val="14"/>
        </w:rPr>
        <w:t xml:space="preserve"> </w:t>
      </w:r>
      <w:r w:rsidRPr="00125758">
        <w:rPr>
          <w:vanish/>
          <w:sz w:val="12"/>
          <w:szCs w:val="14"/>
        </w:rPr>
        <w:t>with</w:t>
      </w:r>
      <w:r w:rsidRPr="00083A9C">
        <w:rPr>
          <w:sz w:val="12"/>
          <w:szCs w:val="14"/>
        </w:rPr>
        <w:t xml:space="preserve"> </w:t>
      </w:r>
      <w:r w:rsidRPr="00125758">
        <w:rPr>
          <w:vanish/>
          <w:sz w:val="12"/>
          <w:szCs w:val="14"/>
        </w:rPr>
        <w:t>no</w:t>
      </w:r>
      <w:r w:rsidRPr="00083A9C">
        <w:rPr>
          <w:sz w:val="12"/>
          <w:szCs w:val="14"/>
        </w:rPr>
        <w:t xml:space="preserve"> </w:t>
      </w:r>
      <w:r w:rsidRPr="00125758">
        <w:rPr>
          <w:vanish/>
          <w:sz w:val="12"/>
          <w:szCs w:val="14"/>
        </w:rPr>
        <w:t>shortage</w:t>
      </w:r>
      <w:r w:rsidRPr="00083A9C">
        <w:rPr>
          <w:sz w:val="12"/>
          <w:szCs w:val="14"/>
        </w:rPr>
        <w:t xml:space="preserve"> </w:t>
      </w:r>
      <w:r w:rsidRPr="00125758">
        <w:rPr>
          <w:vanish/>
          <w:sz w:val="12"/>
          <w:szCs w:val="14"/>
        </w:rPr>
        <w:t>of</w:t>
      </w:r>
      <w:r w:rsidRPr="00083A9C">
        <w:rPr>
          <w:sz w:val="12"/>
          <w:szCs w:val="14"/>
        </w:rPr>
        <w:t xml:space="preserve"> </w:t>
      </w:r>
      <w:r w:rsidRPr="00125758">
        <w:rPr>
          <w:vanish/>
          <w:sz w:val="12"/>
          <w:szCs w:val="14"/>
        </w:rPr>
        <w:t>anesthesia."15</w:t>
      </w:r>
      <w:r w:rsidRPr="00083A9C">
        <w:rPr>
          <w:sz w:val="12"/>
          <w:szCs w:val="14"/>
        </w:rPr>
        <w:t xml:space="preserve"> </w:t>
      </w:r>
      <w:r w:rsidRPr="00125758">
        <w:rPr>
          <w:rStyle w:val="StyleUnderline"/>
          <w:vanish/>
          <w:sz w:val="12"/>
          <w:u w:val="none"/>
        </w:rPr>
        <w:t>That</w:t>
      </w:r>
      <w:r w:rsidRPr="00083A9C">
        <w:rPr>
          <w:rStyle w:val="StyleUnderline"/>
          <w:sz w:val="12"/>
          <w:u w:val="none"/>
        </w:rPr>
        <w:t xml:space="preserve"> </w:t>
      </w:r>
      <w:r w:rsidRPr="00125758">
        <w:rPr>
          <w:rStyle w:val="StyleUnderline"/>
          <w:vanish/>
          <w:sz w:val="12"/>
          <w:u w:val="none"/>
        </w:rPr>
        <w:t>people</w:t>
      </w:r>
      <w:r w:rsidRPr="00083A9C">
        <w:rPr>
          <w:rStyle w:val="StyleUnderline"/>
          <w:sz w:val="12"/>
          <w:u w:val="none"/>
        </w:rPr>
        <w:t xml:space="preserve"> </w:t>
      </w:r>
      <w:r w:rsidRPr="00125758">
        <w:rPr>
          <w:rStyle w:val="StyleUnderline"/>
          <w:vanish/>
          <w:sz w:val="12"/>
          <w:u w:val="none"/>
        </w:rPr>
        <w:t>suffer</w:t>
      </w:r>
      <w:r w:rsidRPr="00083A9C">
        <w:rPr>
          <w:rStyle w:val="StyleUnderline"/>
          <w:sz w:val="12"/>
          <w:u w:val="none"/>
        </w:rPr>
        <w:t xml:space="preserve"> </w:t>
      </w:r>
      <w:r w:rsidRPr="00125758">
        <w:rPr>
          <w:rStyle w:val="StyleUnderline"/>
          <w:vanish/>
          <w:sz w:val="12"/>
          <w:u w:val="none"/>
        </w:rPr>
        <w:t>and</w:t>
      </w:r>
      <w:r w:rsidRPr="00083A9C">
        <w:rPr>
          <w:rStyle w:val="StyleUnderline"/>
          <w:sz w:val="12"/>
          <w:u w:val="none"/>
        </w:rPr>
        <w:t xml:space="preserve"> </w:t>
      </w:r>
      <w:r w:rsidRPr="00125758">
        <w:rPr>
          <w:rStyle w:val="StyleUnderline"/>
          <w:vanish/>
          <w:sz w:val="12"/>
          <w:u w:val="none"/>
        </w:rPr>
        <w:t>die</w:t>
      </w:r>
      <w:r w:rsidRPr="00083A9C">
        <w:rPr>
          <w:rStyle w:val="StyleUnderline"/>
          <w:sz w:val="12"/>
          <w:u w:val="none"/>
        </w:rPr>
        <w:t xml:space="preserve"> </w:t>
      </w:r>
      <w:r w:rsidRPr="00125758">
        <w:rPr>
          <w:rStyle w:val="StyleUnderline"/>
          <w:vanish/>
          <w:sz w:val="12"/>
          <w:u w:val="none"/>
        </w:rPr>
        <w:t>prematurely</w:t>
      </w:r>
      <w:r w:rsidRPr="00083A9C">
        <w:rPr>
          <w:rStyle w:val="StyleUnderline"/>
          <w:sz w:val="12"/>
          <w:u w:val="none"/>
        </w:rPr>
        <w:t xml:space="preserve"> </w:t>
      </w:r>
      <w:r w:rsidRPr="00125758">
        <w:rPr>
          <w:rStyle w:val="StyleUnderline"/>
          <w:vanish/>
          <w:sz w:val="12"/>
          <w:u w:val="none"/>
        </w:rPr>
        <w:t>because</w:t>
      </w:r>
      <w:r w:rsidRPr="00083A9C">
        <w:rPr>
          <w:rStyle w:val="StyleUnderline"/>
          <w:sz w:val="12"/>
          <w:u w:val="none"/>
        </w:rPr>
        <w:t xml:space="preserve"> </w:t>
      </w:r>
      <w:r w:rsidRPr="00125758">
        <w:rPr>
          <w:rStyle w:val="StyleUnderline"/>
          <w:vanish/>
          <w:sz w:val="12"/>
          <w:u w:val="none"/>
        </w:rPr>
        <w:t>of</w:t>
      </w:r>
      <w:r w:rsidRPr="00083A9C">
        <w:rPr>
          <w:rStyle w:val="StyleUnderline"/>
          <w:sz w:val="12"/>
          <w:u w:val="none"/>
        </w:rPr>
        <w:t xml:space="preserve"> </w:t>
      </w:r>
      <w:r w:rsidRPr="00125758">
        <w:rPr>
          <w:rStyle w:val="StyleUnderline"/>
          <w:vanish/>
          <w:sz w:val="12"/>
          <w:u w:val="none"/>
        </w:rPr>
        <w:t>inequality</w:t>
      </w:r>
      <w:r w:rsidRPr="00083A9C">
        <w:rPr>
          <w:rStyle w:val="StyleUnderline"/>
          <w:sz w:val="12"/>
          <w:u w:val="none"/>
        </w:rPr>
        <w:t xml:space="preserve"> </w:t>
      </w:r>
      <w:r w:rsidRPr="00125758">
        <w:rPr>
          <w:rStyle w:val="StyleUnderline"/>
          <w:vanish/>
          <w:sz w:val="12"/>
          <w:u w:val="none"/>
        </w:rPr>
        <w:t>is</w:t>
      </w:r>
      <w:r w:rsidRPr="00083A9C">
        <w:rPr>
          <w:rStyle w:val="StyleUnderline"/>
          <w:sz w:val="12"/>
          <w:u w:val="none"/>
        </w:rPr>
        <w:t xml:space="preserve"> </w:t>
      </w:r>
      <w:r w:rsidRPr="00125758">
        <w:rPr>
          <w:rStyle w:val="StyleUnderline"/>
          <w:vanish/>
          <w:sz w:val="12"/>
          <w:u w:val="none"/>
        </w:rPr>
        <w:t>wrong.</w:t>
      </w:r>
      <w:r w:rsidRPr="00083A9C">
        <w:rPr>
          <w:rStyle w:val="StyleUnderline"/>
          <w:sz w:val="12"/>
          <w:u w:val="none"/>
        </w:rPr>
        <w:t xml:space="preserve"> </w:t>
      </w:r>
      <w:r w:rsidRPr="00125758">
        <w:rPr>
          <w:rStyle w:val="StyleUnderline"/>
          <w:vanish/>
          <w:sz w:val="12"/>
          <w:u w:val="none"/>
        </w:rPr>
        <w:t>It</w:t>
      </w:r>
      <w:r w:rsidRPr="00083A9C">
        <w:rPr>
          <w:rStyle w:val="StyleUnderline"/>
          <w:sz w:val="12"/>
          <w:u w:val="none"/>
        </w:rPr>
        <w:t xml:space="preserve"> </w:t>
      </w:r>
      <w:r w:rsidRPr="00125758">
        <w:rPr>
          <w:rStyle w:val="StyleUnderline"/>
          <w:vanish/>
          <w:sz w:val="12"/>
          <w:u w:val="none"/>
        </w:rPr>
        <w:t>is</w:t>
      </w:r>
      <w:r w:rsidRPr="00083A9C">
        <w:rPr>
          <w:rStyle w:val="StyleUnderline"/>
          <w:sz w:val="12"/>
          <w:u w:val="none"/>
        </w:rPr>
        <w:t xml:space="preserve"> </w:t>
      </w:r>
      <w:r w:rsidRPr="00125758">
        <w:rPr>
          <w:rStyle w:val="StyleUnderline"/>
          <w:vanish/>
          <w:sz w:val="12"/>
          <w:u w:val="none"/>
        </w:rPr>
        <w:t>wrong</w:t>
      </w:r>
      <w:r w:rsidRPr="00083A9C">
        <w:rPr>
          <w:rStyle w:val="StyleUnderline"/>
          <w:sz w:val="12"/>
          <w:u w:val="none"/>
        </w:rPr>
        <w:t xml:space="preserve"> </w:t>
      </w:r>
      <w:r w:rsidRPr="00125758">
        <w:rPr>
          <w:rStyle w:val="StyleUnderline"/>
          <w:vanish/>
          <w:sz w:val="12"/>
          <w:u w:val="none"/>
        </w:rPr>
        <w:t>from</w:t>
      </w:r>
      <w:r w:rsidRPr="00083A9C">
        <w:rPr>
          <w:rStyle w:val="StyleUnderline"/>
          <w:sz w:val="12"/>
          <w:u w:val="none"/>
        </w:rPr>
        <w:t xml:space="preserve"> </w:t>
      </w:r>
      <w:r w:rsidRPr="00125758">
        <w:rPr>
          <w:rStyle w:val="StyleUnderline"/>
          <w:vanish/>
          <w:sz w:val="12"/>
          <w:u w:val="none"/>
        </w:rPr>
        <w:t>an</w:t>
      </w:r>
      <w:r w:rsidRPr="00083A9C">
        <w:rPr>
          <w:rStyle w:val="StyleUnderline"/>
          <w:sz w:val="12"/>
          <w:u w:val="none"/>
        </w:rPr>
        <w:t xml:space="preserve"> </w:t>
      </w:r>
      <w:r w:rsidRPr="00125758">
        <w:rPr>
          <w:rStyle w:val="StyleUnderline"/>
          <w:vanish/>
          <w:sz w:val="12"/>
          <w:u w:val="none"/>
        </w:rPr>
        <w:t>ethical</w:t>
      </w:r>
      <w:r w:rsidRPr="00083A9C">
        <w:rPr>
          <w:rStyle w:val="StyleUnderline"/>
          <w:sz w:val="12"/>
          <w:u w:val="none"/>
        </w:rPr>
        <w:t xml:space="preserve"> </w:t>
      </w:r>
      <w:r w:rsidRPr="00125758">
        <w:rPr>
          <w:rStyle w:val="StyleUnderline"/>
          <w:vanish/>
          <w:sz w:val="12"/>
          <w:u w:val="none"/>
        </w:rPr>
        <w:t>perspective</w:t>
      </w:r>
      <w:r w:rsidRPr="00125758">
        <w:rPr>
          <w:vanish/>
          <w:sz w:val="12"/>
          <w:szCs w:val="14"/>
        </w:rPr>
        <w:t>.</w:t>
      </w:r>
      <w:r w:rsidRPr="00083A9C">
        <w:rPr>
          <w:sz w:val="12"/>
          <w:szCs w:val="14"/>
        </w:rPr>
        <w:t xml:space="preserve"> </w:t>
      </w:r>
      <w:r w:rsidRPr="00125758">
        <w:rPr>
          <w:vanish/>
          <w:sz w:val="12"/>
          <w:szCs w:val="14"/>
        </w:rPr>
        <w:t>It</w:t>
      </w:r>
      <w:r w:rsidRPr="00083A9C">
        <w:rPr>
          <w:sz w:val="12"/>
          <w:szCs w:val="14"/>
        </w:rPr>
        <w:t xml:space="preserve"> </w:t>
      </w:r>
      <w:r w:rsidRPr="00125758">
        <w:rPr>
          <w:vanish/>
          <w:sz w:val="12"/>
          <w:szCs w:val="14"/>
        </w:rPr>
        <w:t>is</w:t>
      </w:r>
      <w:r w:rsidRPr="00083A9C">
        <w:rPr>
          <w:sz w:val="12"/>
          <w:szCs w:val="14"/>
        </w:rPr>
        <w:t xml:space="preserve"> </w:t>
      </w:r>
      <w:r w:rsidRPr="00125758">
        <w:rPr>
          <w:vanish/>
          <w:sz w:val="12"/>
          <w:szCs w:val="14"/>
        </w:rPr>
        <w:t>wrong</w:t>
      </w:r>
      <w:r w:rsidRPr="00083A9C">
        <w:rPr>
          <w:sz w:val="12"/>
          <w:szCs w:val="14"/>
        </w:rPr>
        <w:t xml:space="preserve"> </w:t>
      </w:r>
      <w:r w:rsidRPr="00125758">
        <w:rPr>
          <w:vanish/>
          <w:sz w:val="12"/>
          <w:szCs w:val="14"/>
        </w:rPr>
        <w:t>from</w:t>
      </w:r>
      <w:r w:rsidRPr="00083A9C">
        <w:rPr>
          <w:sz w:val="12"/>
          <w:szCs w:val="14"/>
        </w:rPr>
        <w:t xml:space="preserve"> </w:t>
      </w:r>
      <w:r w:rsidRPr="00125758">
        <w:rPr>
          <w:vanish/>
          <w:sz w:val="12"/>
          <w:szCs w:val="14"/>
        </w:rPr>
        <w:t>a</w:t>
      </w:r>
      <w:r w:rsidRPr="00083A9C">
        <w:rPr>
          <w:sz w:val="12"/>
          <w:szCs w:val="14"/>
        </w:rPr>
        <w:t xml:space="preserve"> </w:t>
      </w:r>
      <w:r w:rsidRPr="00125758">
        <w:rPr>
          <w:vanish/>
          <w:sz w:val="12"/>
          <w:szCs w:val="14"/>
        </w:rPr>
        <w:t>fair-</w:t>
      </w:r>
      <w:r w:rsidRPr="00083A9C">
        <w:rPr>
          <w:sz w:val="12"/>
          <w:szCs w:val="14"/>
        </w:rPr>
        <w:t xml:space="preserve"> </w:t>
      </w:r>
      <w:r w:rsidRPr="00125758">
        <w:rPr>
          <w:vanish/>
          <w:sz w:val="12"/>
          <w:szCs w:val="14"/>
        </w:rPr>
        <w:t>ness</w:t>
      </w:r>
      <w:r w:rsidRPr="00083A9C">
        <w:rPr>
          <w:sz w:val="12"/>
          <w:szCs w:val="14"/>
        </w:rPr>
        <w:t xml:space="preserve"> </w:t>
      </w:r>
      <w:r w:rsidRPr="00125758">
        <w:rPr>
          <w:vanish/>
          <w:sz w:val="12"/>
          <w:szCs w:val="14"/>
        </w:rPr>
        <w:t>perspective.</w:t>
      </w:r>
      <w:r w:rsidRPr="00083A9C">
        <w:rPr>
          <w:sz w:val="12"/>
          <w:szCs w:val="14"/>
        </w:rPr>
        <w:t xml:space="preserve"> </w:t>
      </w:r>
      <w:r w:rsidRPr="00125758">
        <w:rPr>
          <w:rStyle w:val="StyleUnderline"/>
          <w:vanish/>
          <w:sz w:val="12"/>
          <w:u w:val="none"/>
        </w:rPr>
        <w:t>And</w:t>
      </w:r>
      <w:r w:rsidRPr="00083A9C">
        <w:rPr>
          <w:rStyle w:val="StyleUnderline"/>
          <w:sz w:val="12"/>
          <w:u w:val="none"/>
        </w:rPr>
        <w:t xml:space="preserve"> </w:t>
      </w:r>
      <w:r w:rsidRPr="00125758">
        <w:rPr>
          <w:rStyle w:val="StyleUnderline"/>
          <w:vanish/>
          <w:sz w:val="12"/>
          <w:u w:val="none"/>
        </w:rPr>
        <w:t>it</w:t>
      </w:r>
      <w:r w:rsidRPr="00083A9C">
        <w:rPr>
          <w:rStyle w:val="StyleUnderline"/>
          <w:sz w:val="12"/>
          <w:u w:val="none"/>
        </w:rPr>
        <w:t xml:space="preserve"> </w:t>
      </w:r>
      <w:r w:rsidRPr="00125758">
        <w:rPr>
          <w:rStyle w:val="StyleUnderline"/>
          <w:vanish/>
          <w:sz w:val="12"/>
          <w:u w:val="none"/>
        </w:rPr>
        <w:t>is</w:t>
      </w:r>
      <w:r w:rsidRPr="00083A9C">
        <w:rPr>
          <w:rStyle w:val="StyleUnderline"/>
          <w:sz w:val="12"/>
          <w:u w:val="none"/>
        </w:rPr>
        <w:t xml:space="preserve"> </w:t>
      </w:r>
      <w:r w:rsidRPr="00125758">
        <w:rPr>
          <w:rStyle w:val="StyleUnderline"/>
          <w:vanish/>
          <w:sz w:val="12"/>
          <w:u w:val="none"/>
        </w:rPr>
        <w:t>wrong</w:t>
      </w:r>
      <w:r w:rsidRPr="00083A9C">
        <w:rPr>
          <w:rStyle w:val="StyleUnderline"/>
          <w:sz w:val="12"/>
          <w:u w:val="none"/>
        </w:rPr>
        <w:t xml:space="preserve"> </w:t>
      </w:r>
      <w:r w:rsidRPr="00125758">
        <w:rPr>
          <w:rStyle w:val="Emphasis"/>
          <w:vanish/>
          <w:sz w:val="12"/>
          <w:u w:val="none"/>
        </w:rPr>
        <w:t>because</w:t>
      </w:r>
      <w:r w:rsidRPr="00083A9C">
        <w:rPr>
          <w:rStyle w:val="Emphasis"/>
          <w:sz w:val="12"/>
          <w:u w:val="none"/>
        </w:rPr>
        <w:t xml:space="preserve"> </w:t>
      </w:r>
      <w:r w:rsidRPr="00125758">
        <w:rPr>
          <w:rStyle w:val="Emphasis"/>
          <w:vanish/>
          <w:sz w:val="12"/>
          <w:u w:val="none"/>
        </w:rPr>
        <w:t>we</w:t>
      </w:r>
      <w:r w:rsidRPr="00083A9C">
        <w:rPr>
          <w:rStyle w:val="Emphasis"/>
          <w:sz w:val="12"/>
          <w:u w:val="none"/>
        </w:rPr>
        <w:t xml:space="preserve"> </w:t>
      </w:r>
      <w:r w:rsidRPr="00125758">
        <w:rPr>
          <w:rStyle w:val="Emphasis"/>
          <w:vanish/>
          <w:sz w:val="12"/>
          <w:u w:val="none"/>
        </w:rPr>
        <w:t>have</w:t>
      </w:r>
      <w:r w:rsidRPr="00083A9C">
        <w:rPr>
          <w:rStyle w:val="Emphasis"/>
          <w:sz w:val="12"/>
          <w:u w:val="none"/>
        </w:rPr>
        <w:t xml:space="preserve"> </w:t>
      </w:r>
      <w:r w:rsidRPr="00125758">
        <w:rPr>
          <w:rStyle w:val="Emphasis"/>
          <w:vanish/>
          <w:sz w:val="12"/>
          <w:u w:val="none"/>
        </w:rPr>
        <w:t>the</w:t>
      </w:r>
      <w:r w:rsidRPr="00083A9C">
        <w:rPr>
          <w:rStyle w:val="Emphasis"/>
          <w:sz w:val="12"/>
          <w:u w:val="none"/>
        </w:rPr>
        <w:t xml:space="preserve"> </w:t>
      </w:r>
      <w:r w:rsidRPr="00125758">
        <w:rPr>
          <w:rStyle w:val="Emphasis"/>
          <w:vanish/>
          <w:sz w:val="12"/>
          <w:u w:val="none"/>
        </w:rPr>
        <w:t>means</w:t>
      </w:r>
      <w:r w:rsidRPr="00083A9C">
        <w:rPr>
          <w:rStyle w:val="Emphasis"/>
          <w:sz w:val="12"/>
          <w:u w:val="none"/>
        </w:rPr>
        <w:t xml:space="preserve"> </w:t>
      </w:r>
      <w:r w:rsidRPr="00125758">
        <w:rPr>
          <w:rStyle w:val="Emphasis"/>
          <w:vanish/>
          <w:sz w:val="12"/>
          <w:u w:val="none"/>
        </w:rPr>
        <w:t>to</w:t>
      </w:r>
      <w:r w:rsidRPr="00083A9C">
        <w:rPr>
          <w:rStyle w:val="Emphasis"/>
          <w:sz w:val="12"/>
          <w:u w:val="none"/>
        </w:rPr>
        <w:t xml:space="preserve"> </w:t>
      </w:r>
      <w:r w:rsidRPr="00125758">
        <w:rPr>
          <w:rStyle w:val="Emphasis"/>
          <w:vanish/>
          <w:sz w:val="12"/>
          <w:u w:val="none"/>
        </w:rPr>
        <w:t>fix</w:t>
      </w:r>
      <w:r w:rsidRPr="00083A9C">
        <w:rPr>
          <w:rStyle w:val="Emphasis"/>
          <w:sz w:val="12"/>
          <w:u w:val="none"/>
        </w:rPr>
        <w:t xml:space="preserve"> </w:t>
      </w:r>
      <w:r w:rsidRPr="00125758">
        <w:rPr>
          <w:rStyle w:val="Emphasis"/>
          <w:vanish/>
          <w:sz w:val="12"/>
          <w:u w:val="none"/>
        </w:rPr>
        <w:t>it</w:t>
      </w:r>
      <w:r w:rsidRPr="00125758">
        <w:rPr>
          <w:rStyle w:val="StyleUnderline"/>
          <w:vanish/>
          <w:sz w:val="12"/>
          <w:u w:val="none"/>
        </w:rPr>
        <w:t>.</w:t>
      </w:r>
      <w:bookmarkEnd w:id="0"/>
    </w:p>
    <w:p w14:paraId="756494A6" w14:textId="6141093C" w:rsidR="00D547D7" w:rsidRPr="00083A9C" w:rsidRDefault="00D547D7" w:rsidP="00D547D7">
      <w:pPr>
        <w:pStyle w:val="Heading2"/>
      </w:pPr>
      <w:r w:rsidRPr="00083A9C">
        <w:lastRenderedPageBreak/>
        <w:t>Underview</w:t>
      </w:r>
    </w:p>
    <w:p w14:paraId="2EDF7D91" w14:textId="170C1A3E" w:rsidR="009166F4" w:rsidRPr="00083A9C" w:rsidRDefault="009166F4" w:rsidP="009166F4">
      <w:pPr>
        <w:pStyle w:val="Heading4"/>
        <w:rPr>
          <w:rFonts w:eastAsia="Calibri" w:cs="Calibri"/>
        </w:rPr>
      </w:pPr>
      <w:r w:rsidRPr="00083A9C">
        <w:rPr>
          <w:rFonts w:eastAsia="Calibri" w:cs="Calibri"/>
        </w:rPr>
        <w:t xml:space="preserve">Their disads will surely be ridiculous. </w:t>
      </w:r>
    </w:p>
    <w:p w14:paraId="3109483B" w14:textId="77777777" w:rsidR="00D547D7" w:rsidRPr="00083A9C" w:rsidRDefault="009166F4" w:rsidP="009166F4">
      <w:pPr>
        <w:pStyle w:val="Heading4"/>
        <w:numPr>
          <w:ilvl w:val="0"/>
          <w:numId w:val="12"/>
        </w:numPr>
        <w:rPr>
          <w:rFonts w:eastAsia="Calibri" w:cs="Calibri"/>
        </w:rPr>
      </w:pPr>
      <w:r w:rsidRPr="00083A9C">
        <w:rPr>
          <w:rFonts w:eastAsia="Calibri" w:cs="Calibri"/>
        </w:rPr>
        <w:t xml:space="preserve">Ethics – The state is complicit in perpetuating inequalities that are terrible for incarcerated workers. Apply a </w:t>
      </w:r>
      <w:r w:rsidRPr="00083A9C">
        <w:rPr>
          <w:rFonts w:eastAsia="Calibri" w:cs="Calibri"/>
          <w:i/>
          <w:iCs/>
          <w:u w:val="single"/>
        </w:rPr>
        <w:t>VERY</w:t>
      </w:r>
      <w:r w:rsidRPr="00083A9C">
        <w:rPr>
          <w:rFonts w:eastAsia="Calibri" w:cs="Calibri"/>
        </w:rPr>
        <w:t xml:space="preserve"> high standard of proof to any rationalization of that policy. </w:t>
      </w:r>
    </w:p>
    <w:p w14:paraId="65D6F597" w14:textId="77777777" w:rsidR="00D547D7" w:rsidRPr="00083A9C" w:rsidRDefault="009166F4" w:rsidP="009166F4">
      <w:pPr>
        <w:pStyle w:val="Heading4"/>
        <w:numPr>
          <w:ilvl w:val="0"/>
          <w:numId w:val="12"/>
        </w:numPr>
        <w:rPr>
          <w:rFonts w:eastAsia="Calibri" w:cs="Calibri"/>
        </w:rPr>
      </w:pPr>
      <w:r w:rsidRPr="00083A9C">
        <w:rPr>
          <w:rFonts w:eastAsia="Calibri" w:cs="Calibri"/>
        </w:rPr>
        <w:t xml:space="preserve">Compound Probability - Multiplied probabilities of long link chains have negligible net probabilities. This is the slippery slope fallacy. </w:t>
      </w:r>
    </w:p>
    <w:p w14:paraId="1189E05C" w14:textId="77777777" w:rsidR="00D547D7" w:rsidRPr="00083A9C" w:rsidRDefault="009166F4" w:rsidP="009166F4">
      <w:pPr>
        <w:pStyle w:val="Heading4"/>
        <w:numPr>
          <w:ilvl w:val="0"/>
          <w:numId w:val="12"/>
        </w:numPr>
        <w:rPr>
          <w:rFonts w:eastAsia="Calibri" w:cs="Calibri"/>
        </w:rPr>
      </w:pPr>
      <w:r w:rsidRPr="00083A9C">
        <w:rPr>
          <w:rFonts w:eastAsia="Calibri" w:cs="Calibri"/>
        </w:rPr>
        <w:t xml:space="preserve">Causal Direction - They will say the fractional probability of a huge impact still has a large expected value, but it’s impossible to determine the direction of low-probability links. Does the butterfly flapping its wings cause the hurricane or prevent it? Disregard tiny-probability links because they don’t guide decision-making.  </w:t>
      </w:r>
    </w:p>
    <w:p w14:paraId="41D947D7" w14:textId="77777777" w:rsidR="00D547D7" w:rsidRPr="00083A9C" w:rsidRDefault="009166F4" w:rsidP="009166F4">
      <w:pPr>
        <w:pStyle w:val="Heading4"/>
        <w:numPr>
          <w:ilvl w:val="0"/>
          <w:numId w:val="12"/>
        </w:numPr>
        <w:rPr>
          <w:rFonts w:eastAsia="Calibri" w:cs="Calibri"/>
        </w:rPr>
      </w:pPr>
      <w:r w:rsidRPr="00083A9C">
        <w:rPr>
          <w:rFonts w:eastAsia="Calibri" w:cs="Calibri"/>
        </w:rPr>
        <w:t xml:space="preserve">Complexity – the DA presents a simplistic and deterministic narrative that fails to account for the myriad confounding factors that can disrupt or reverse the link chain of the DA. The most important of these is the probability that people will recognize the dangerous path they’re on and change course, e.g. leaders backing down during the Cuban Missile Crisis. </w:t>
      </w:r>
    </w:p>
    <w:p w14:paraId="5D310142" w14:textId="5B9A19B6" w:rsidR="009166F4" w:rsidRPr="00083A9C" w:rsidRDefault="009166F4" w:rsidP="009166F4">
      <w:pPr>
        <w:pStyle w:val="Heading4"/>
        <w:numPr>
          <w:ilvl w:val="0"/>
          <w:numId w:val="12"/>
        </w:numPr>
        <w:rPr>
          <w:rFonts w:eastAsia="Calibri" w:cs="Calibri"/>
        </w:rPr>
      </w:pPr>
      <w:r w:rsidRPr="00083A9C">
        <w:rPr>
          <w:rFonts w:eastAsia="Calibri" w:cs="Calibri"/>
        </w:rPr>
        <w:t xml:space="preserve">Decision Gridlock – Every course of action or inaction has a negligible possibility of causing extinction. This makes it impossible to prioritize averting existential risk over all else because such risk is unavoidable. We have no choice but to prioritize REALISTIC probabilities. </w:t>
      </w:r>
    </w:p>
    <w:p w14:paraId="3C0A1E7D" w14:textId="77777777" w:rsidR="009166F4" w:rsidRPr="00083A9C" w:rsidRDefault="009166F4" w:rsidP="009166F4"/>
    <w:p w14:paraId="37264279" w14:textId="77777777" w:rsidR="009166F4" w:rsidRPr="00081B64" w:rsidRDefault="009166F4" w:rsidP="009166F4">
      <w:pPr>
        <w:rPr>
          <w:vanish/>
        </w:rPr>
      </w:pPr>
    </w:p>
    <w:sectPr w:rsidR="009166F4" w:rsidRPr="00081B6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92C46B4"/>
    <w:multiLevelType w:val="hybridMultilevel"/>
    <w:tmpl w:val="C9FAF5B6"/>
    <w:lvl w:ilvl="0" w:tplc="983A838E">
      <w:start w:val="1"/>
      <w:numFmt w:val="decimal"/>
      <w:lvlText w:val="%1."/>
      <w:lvlJc w:val="left"/>
      <w:pPr>
        <w:ind w:left="720" w:hanging="360"/>
      </w:pPr>
      <w:rPr>
        <w:rFonts w:eastAsiaTheme="majorEastAsia"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8"/>
  <w:hideSpellingErrors/>
  <w:hideGrammaticalError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166F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1B64"/>
    <w:rsid w:val="00083A9C"/>
    <w:rsid w:val="0008785F"/>
    <w:rsid w:val="00090CBE"/>
    <w:rsid w:val="00094DEC"/>
    <w:rsid w:val="000A2D8A"/>
    <w:rsid w:val="000D26A6"/>
    <w:rsid w:val="000D2B90"/>
    <w:rsid w:val="000D6ED8"/>
    <w:rsid w:val="000D717B"/>
    <w:rsid w:val="00100B28"/>
    <w:rsid w:val="00117316"/>
    <w:rsid w:val="001209B4"/>
    <w:rsid w:val="00125758"/>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110E"/>
    <w:rsid w:val="002B5511"/>
    <w:rsid w:val="002B7ACF"/>
    <w:rsid w:val="002C7217"/>
    <w:rsid w:val="002E0643"/>
    <w:rsid w:val="002E392E"/>
    <w:rsid w:val="002E6BBC"/>
    <w:rsid w:val="002F1BA9"/>
    <w:rsid w:val="002F6E74"/>
    <w:rsid w:val="003054CC"/>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2CD5"/>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35D5"/>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512"/>
    <w:rsid w:val="008C0FA2"/>
    <w:rsid w:val="008C2342"/>
    <w:rsid w:val="008C77B6"/>
    <w:rsid w:val="008D1B91"/>
    <w:rsid w:val="008D724A"/>
    <w:rsid w:val="008E7A3E"/>
    <w:rsid w:val="008F41FD"/>
    <w:rsid w:val="008F4479"/>
    <w:rsid w:val="008F4BA0"/>
    <w:rsid w:val="00901726"/>
    <w:rsid w:val="009166F4"/>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24DB"/>
    <w:rsid w:val="00B0505F"/>
    <w:rsid w:val="00B05C2D"/>
    <w:rsid w:val="00B12933"/>
    <w:rsid w:val="00B12B88"/>
    <w:rsid w:val="00B137E0"/>
    <w:rsid w:val="00B13BC8"/>
    <w:rsid w:val="00B24662"/>
    <w:rsid w:val="00B25A04"/>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72B"/>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7D7"/>
    <w:rsid w:val="00D61A4E"/>
    <w:rsid w:val="00D634EA"/>
    <w:rsid w:val="00D713A1"/>
    <w:rsid w:val="00D77956"/>
    <w:rsid w:val="00D80F0C"/>
    <w:rsid w:val="00D85E6A"/>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9CE868"/>
  <w14:defaultImageDpi w14:val="300"/>
  <w15:docId w15:val="{1AB39A30-4202-164D-8AF8-3924AF65E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81B6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81B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81B6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081B6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081B6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81B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1B64"/>
  </w:style>
  <w:style w:type="character" w:customStyle="1" w:styleId="Heading1Char">
    <w:name w:val="Heading 1 Char"/>
    <w:aliases w:val="Pocket Char"/>
    <w:basedOn w:val="DefaultParagraphFont"/>
    <w:link w:val="Heading1"/>
    <w:uiPriority w:val="9"/>
    <w:rsid w:val="00081B6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81B64"/>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081B6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081B6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81B64"/>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081B64"/>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081B6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81B6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081B64"/>
    <w:rPr>
      <w:color w:val="auto"/>
      <w:u w:val="none"/>
    </w:rPr>
  </w:style>
  <w:style w:type="paragraph" w:styleId="DocumentMap">
    <w:name w:val="Document Map"/>
    <w:basedOn w:val="Normal"/>
    <w:link w:val="DocumentMapChar"/>
    <w:uiPriority w:val="99"/>
    <w:semiHidden/>
    <w:unhideWhenUsed/>
    <w:rsid w:val="00081B6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81B64"/>
    <w:rPr>
      <w:rFonts w:ascii="Lucida Grande" w:hAnsi="Lucida Grande" w:cs="Lucida Grande"/>
    </w:rPr>
  </w:style>
  <w:style w:type="paragraph" w:customStyle="1" w:styleId="textbold">
    <w:name w:val="text bold"/>
    <w:basedOn w:val="Normal"/>
    <w:link w:val="Emphasis"/>
    <w:uiPriority w:val="20"/>
    <w:qFormat/>
    <w:rsid w:val="009166F4"/>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
    <w:basedOn w:val="Heading1"/>
    <w:link w:val="Hyperlink"/>
    <w:autoRedefine/>
    <w:uiPriority w:val="99"/>
    <w:qFormat/>
    <w:rsid w:val="009166F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casetext.com/case/harker-v-state-use-industries" TargetMode="External"/><Relationship Id="rId29" Type="http://schemas.openxmlformats.org/officeDocument/2006/relationships/hyperlink" Target="https://www.teenvogue.com/story/labor-day-2018-how-the-ongoing-prison-strike-is-connected-to-the-labor-movement.%20Accessed%2011-1-2021" TargetMode="External"/><Relationship Id="rId11" Type="http://schemas.openxmlformats.org/officeDocument/2006/relationships/hyperlink" Target="https://www.usnews.com/news/best-states/hawaii" TargetMode="External"/><Relationship Id="rId24" Type="http://schemas.openxmlformats.org/officeDocument/2006/relationships/hyperlink" Target="https://www.bjs.gov/content/pub/pdf/csfcf05.pdf"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66" Type="http://schemas.openxmlformats.org/officeDocument/2006/relationships/hyperlink" Target="https://theintercept.com/2016/09/16/the-largest-prison-strike-in-u-s-history-enters-its-second-week/" TargetMode="External"/><Relationship Id="rId5" Type="http://schemas.openxmlformats.org/officeDocument/2006/relationships/numbering" Target="numbering.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oh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8</Pages>
  <Words>12417</Words>
  <Characters>66060</Characters>
  <Application>Microsoft Office Word</Application>
  <DocSecurity>0</DocSecurity>
  <Lines>742</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78345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Ohr, Olivia</cp:lastModifiedBy>
  <cp:revision>6</cp:revision>
  <dcterms:created xsi:type="dcterms:W3CDTF">2021-11-13T19:22:00Z</dcterms:created>
  <dcterms:modified xsi:type="dcterms:W3CDTF">2021-11-13T21:12:00Z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