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11C98" w14:textId="77777777" w:rsidR="000379F2" w:rsidRPr="002401A3" w:rsidRDefault="000379F2" w:rsidP="000379F2">
      <w:pPr>
        <w:pStyle w:val="Heading1"/>
        <w:rPr>
          <w:rFonts w:cs="Calibri"/>
        </w:rPr>
      </w:pPr>
      <w:r w:rsidRPr="002401A3">
        <w:rPr>
          <w:rFonts w:cs="Calibri"/>
        </w:rPr>
        <w:t>AC</w:t>
      </w:r>
    </w:p>
    <w:p w14:paraId="2B92DE71" w14:textId="77777777" w:rsidR="000379F2" w:rsidRPr="002401A3" w:rsidRDefault="000379F2" w:rsidP="000379F2">
      <w:pPr>
        <w:pStyle w:val="Heading3"/>
        <w:rPr>
          <w:rFonts w:cs="Calibri"/>
        </w:rPr>
      </w:pPr>
      <w:r w:rsidRPr="002401A3">
        <w:rPr>
          <w:rFonts w:cs="Calibri"/>
        </w:rPr>
        <w:t>Advantage 1: Space Debris</w:t>
      </w:r>
    </w:p>
    <w:p w14:paraId="3C6C6C1E" w14:textId="77777777" w:rsidR="000379F2" w:rsidRPr="002401A3" w:rsidRDefault="000379F2" w:rsidP="000379F2">
      <w:pPr>
        <w:pStyle w:val="Heading4"/>
        <w:rPr>
          <w:rFonts w:cs="Calibri"/>
        </w:rPr>
      </w:pPr>
      <w:r w:rsidRPr="002401A3">
        <w:rPr>
          <w:rFonts w:cs="Calibri"/>
        </w:rPr>
        <w:t xml:space="preserve">Private companies are cramming satellites into the Earth’s orbit which are quickly becoming defunct pieces of “space junk.” </w:t>
      </w:r>
    </w:p>
    <w:p w14:paraId="267C9749" w14:textId="77777777" w:rsidR="000379F2" w:rsidRPr="002401A3" w:rsidRDefault="000379F2" w:rsidP="000379F2">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14C4A3F0" w14:textId="77777777" w:rsidR="000379F2" w:rsidRPr="002401A3" w:rsidRDefault="000379F2" w:rsidP="000379F2">
      <w:pPr>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56D1EE8D" w14:textId="77777777" w:rsidR="000379F2" w:rsidRPr="002401A3" w:rsidRDefault="000379F2" w:rsidP="000379F2">
      <w:pPr>
        <w:pStyle w:val="Heading4"/>
        <w:rPr>
          <w:rFonts w:cs="Calibri"/>
        </w:rPr>
      </w:pPr>
      <w:r w:rsidRPr="002401A3">
        <w:rPr>
          <w:rFonts w:cs="Calibri"/>
        </w:rPr>
        <w:t xml:space="preserve">Increasing space debris levels will inevitably set off a chain of collisions.  </w:t>
      </w:r>
    </w:p>
    <w:p w14:paraId="4EB9722F" w14:textId="77777777" w:rsidR="000379F2" w:rsidRPr="002401A3" w:rsidRDefault="000379F2" w:rsidP="000379F2">
      <w:r w:rsidRPr="002401A3">
        <w:t xml:space="preserve">Chelsea </w:t>
      </w:r>
      <w:r w:rsidRPr="002401A3">
        <w:rPr>
          <w:b/>
          <w:bCs/>
          <w:sz w:val="24"/>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B5E628C" w14:textId="77777777" w:rsidR="000379F2" w:rsidRPr="002401A3" w:rsidRDefault="000379F2" w:rsidP="000379F2">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2EF756CC" w14:textId="77777777" w:rsidR="000379F2" w:rsidRPr="002401A3" w:rsidRDefault="000379F2" w:rsidP="000379F2">
      <w:pPr>
        <w:pStyle w:val="Heading4"/>
        <w:rPr>
          <w:rFonts w:cs="Calibri"/>
        </w:rPr>
      </w:pPr>
      <w:r w:rsidRPr="002401A3">
        <w:rPr>
          <w:rFonts w:cs="Calibri"/>
        </w:rPr>
        <w:t>It cascades</w:t>
      </w:r>
      <w:r>
        <w:rPr>
          <w:rFonts w:cs="Calibri"/>
        </w:rPr>
        <w:t xml:space="preserve"> with catastrophic results including </w:t>
      </w:r>
      <w:r w:rsidRPr="002401A3">
        <w:rPr>
          <w:rFonts w:cs="Calibri"/>
        </w:rPr>
        <w:t>nuclear war</w:t>
      </w:r>
      <w:r>
        <w:rPr>
          <w:rFonts w:cs="Calibri"/>
        </w:rPr>
        <w:t>, mass starvation, and economic destruction</w:t>
      </w:r>
      <w:r w:rsidRPr="002401A3">
        <w:rPr>
          <w:rFonts w:cs="Calibri"/>
        </w:rPr>
        <w:t xml:space="preserve">. </w:t>
      </w:r>
    </w:p>
    <w:p w14:paraId="61C9A3F4" w14:textId="77777777" w:rsidR="000379F2" w:rsidRPr="002401A3" w:rsidRDefault="000379F2" w:rsidP="000379F2">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0FA3AB4C" w14:textId="77777777" w:rsidR="000379F2" w:rsidRPr="002401A3" w:rsidRDefault="000379F2" w:rsidP="000379F2">
      <w:pPr>
        <w:rPr>
          <w:sz w:val="12"/>
        </w:rPr>
      </w:pPr>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14EF4C6B" w14:textId="77777777" w:rsidR="000379F2" w:rsidRPr="002401A3" w:rsidRDefault="000379F2" w:rsidP="000379F2">
      <w:pPr>
        <w:rPr>
          <w:sz w:val="12"/>
        </w:rPr>
      </w:pPr>
    </w:p>
    <w:p w14:paraId="3B535520" w14:textId="77777777" w:rsidR="000379F2" w:rsidRPr="002401A3" w:rsidRDefault="000379F2" w:rsidP="000379F2">
      <w:pPr>
        <w:pStyle w:val="Heading3"/>
        <w:rPr>
          <w:rFonts w:cs="Calibri"/>
        </w:rPr>
      </w:pPr>
      <w:r w:rsidRPr="002401A3">
        <w:rPr>
          <w:rFonts w:cs="Calibri"/>
        </w:rPr>
        <w:t>Advantage 2: Colonialism</w:t>
      </w:r>
    </w:p>
    <w:p w14:paraId="06F58592" w14:textId="77777777" w:rsidR="000379F2" w:rsidRPr="002401A3" w:rsidRDefault="000379F2" w:rsidP="000379F2">
      <w:pPr>
        <w:pStyle w:val="Heading4"/>
        <w:rPr>
          <w:rFonts w:cs="Calibri"/>
        </w:rPr>
      </w:pPr>
      <w:r w:rsidRPr="002401A3">
        <w:rPr>
          <w:rFonts w:cs="Calibri"/>
        </w:rPr>
        <w:t>Private expansion into space replicates a colonialist mindset, perpetuating problems on Earth.</w:t>
      </w:r>
    </w:p>
    <w:p w14:paraId="1411D675" w14:textId="77777777" w:rsidR="000379F2" w:rsidRPr="002401A3" w:rsidRDefault="000379F2" w:rsidP="000379F2">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0B5D049F" w14:textId="77777777" w:rsidR="000379F2" w:rsidRPr="002401A3" w:rsidRDefault="000379F2" w:rsidP="000379F2">
      <w:pPr>
        <w:rPr>
          <w:sz w:val="12"/>
        </w:rPr>
      </w:pPr>
      <w:r w:rsidRPr="002401A3">
        <w:rPr>
          <w:sz w:val="12"/>
        </w:rPr>
        <w:t xml:space="preserve">It was a time of political uncertainty, cultural conflict and social change. </w:t>
      </w:r>
      <w:r w:rsidRPr="002401A3">
        <w:rPr>
          <w:rStyle w:val="StyleUnderline"/>
          <w:sz w:val="24"/>
          <w:highlight w:val="yellow"/>
        </w:rPr>
        <w:t>Private ventures exploit</w:t>
      </w:r>
      <w:r w:rsidRPr="002401A3">
        <w:rPr>
          <w:rStyle w:val="StyleUnderline"/>
          <w:sz w:val="24"/>
        </w:rPr>
        <w:t xml:space="preserve">ed technological </w:t>
      </w:r>
      <w:r w:rsidRPr="002401A3">
        <w:rPr>
          <w:rStyle w:val="StyleUnderline"/>
          <w:sz w:val="24"/>
          <w:highlight w:val="yellow"/>
        </w:rPr>
        <w:t>advances and natural resources</w:t>
      </w:r>
      <w:r w:rsidRPr="002401A3">
        <w:rPr>
          <w:rStyle w:val="StyleUnderline"/>
          <w:sz w:val="24"/>
        </w:rPr>
        <w:t xml:space="preserve">, generating unprecedented fortunes while </w:t>
      </w:r>
      <w:r w:rsidRPr="002401A3">
        <w:rPr>
          <w:rStyle w:val="StyleUnderline"/>
          <w:sz w:val="24"/>
          <w:highlight w:val="yellow"/>
        </w:rPr>
        <w:t>wreaking havoc on local communities and environments</w:t>
      </w:r>
      <w:r w:rsidRPr="002401A3">
        <w:rPr>
          <w:rStyle w:val="StyleUnderline"/>
          <w:sz w:val="2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4"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They center on the dubious possibility of “</w:t>
      </w:r>
      <w:hyperlink r:id="rId20" w:history="1">
        <w:r w:rsidRPr="002401A3">
          <w:rPr>
            <w:rStyle w:val="Hyperlink"/>
            <w:sz w:val="12"/>
          </w:rPr>
          <w:t>terraforming</w:t>
        </w:r>
      </w:hyperlink>
      <w:r w:rsidRPr="002401A3">
        <w:rPr>
          <w:sz w:val="12"/>
        </w:rPr>
        <w:t>” Mars using resources and technologies that don’t yet exist.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the vision – a Mars</w:t>
      </w:r>
      <w:r w:rsidRPr="002401A3">
        <w:rPr>
          <w:rStyle w:val="StyleUnderline"/>
          <w:sz w:val="24"/>
        </w:rPr>
        <w:t xml:space="preserve"> of thriving crops, pizza joints and “entrepreneurial opportunities,” </w:t>
      </w:r>
      <w:r w:rsidRPr="002401A3">
        <w:rPr>
          <w:rStyle w:val="StyleUnderline"/>
          <w:sz w:val="24"/>
          <w:highlight w:val="yellow"/>
        </w:rPr>
        <w:t>preserving life</w:t>
      </w:r>
      <w:r w:rsidRPr="002401A3">
        <w:rPr>
          <w:rStyle w:val="StyleUnderline"/>
          <w:sz w:val="24"/>
        </w:rPr>
        <w:t xml:space="preserve"> and paying dividends </w:t>
      </w:r>
      <w:r w:rsidRPr="002401A3">
        <w:rPr>
          <w:rStyle w:val="StyleUnderline"/>
          <w:sz w:val="24"/>
          <w:highlight w:val="yellow"/>
        </w:rPr>
        <w:t>while Earth 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2401A3">
        <w:rPr>
          <w:rStyle w:val="StyleUnderline"/>
          <w:sz w:val="24"/>
        </w:rPr>
        <w:t>Like the colonial </w:t>
      </w:r>
      <w:hyperlink r:id="rId23" w:history="1">
        <w:r w:rsidRPr="002401A3">
          <w:rPr>
            <w:rStyle w:val="StyleUnderline"/>
            <w:sz w:val="24"/>
          </w:rPr>
          <w:t>company-states</w:t>
        </w:r>
      </w:hyperlink>
      <w:r w:rsidRPr="002401A3">
        <w:rPr>
          <w:rStyle w:val="StyleUnderline"/>
          <w:sz w:val="24"/>
        </w:rPr>
        <w:t> of the 17th and 18th centuries,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¶The techno-utopian visions of Musk and Bezos betray some of the same assumptions as their early modern forebears</w:t>
      </w:r>
      <w:r w:rsidRPr="002401A3">
        <w:rPr>
          <w:rStyle w:val="StyleUnderline"/>
          <w:sz w:val="24"/>
        </w:rPr>
        <w:t xml:space="preserve">. </w:t>
      </w:r>
      <w:r w:rsidRPr="002401A3">
        <w:rPr>
          <w:rStyle w:val="StyleUnderline"/>
          <w:sz w:val="24"/>
          <w:highlight w:val="yellow"/>
        </w:rPr>
        <w:t>They offer colonialism as a panacea for</w:t>
      </w:r>
      <w:r w:rsidRPr="002401A3">
        <w:rPr>
          <w:rStyle w:val="StyleUnderline"/>
          <w:sz w:val="24"/>
        </w:rPr>
        <w:t xml:space="preserve"> complex </w:t>
      </w:r>
      <w:r w:rsidRPr="002401A3">
        <w:rPr>
          <w:rStyle w:val="StyleUnderline"/>
          <w:sz w:val="24"/>
          <w:highlight w:val="yellow"/>
        </w:rPr>
        <w:t>social, political and economic ills, rather than attempting to work towards a better world</w:t>
      </w:r>
      <w:r w:rsidRPr="002401A3">
        <w:rPr>
          <w:rStyle w:val="StyleUnderline"/>
          <w:sz w:val="24"/>
        </w:rPr>
        <w:t xml:space="preserve"> within the constraints of our environment</w:t>
      </w:r>
      <w:r w:rsidRPr="002401A3">
        <w:rPr>
          <w:sz w:val="12"/>
        </w:rPr>
        <w:t>. ¶</w:t>
      </w:r>
      <w:r w:rsidRPr="002401A3">
        <w:rPr>
          <w:rStyle w:val="StyleUnderline"/>
          <w:sz w:val="24"/>
          <w:highlight w:val="yellow"/>
        </w:rPr>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devastating consequences of an ideology of limitless growth on our planet</w:t>
      </w:r>
      <w:r w:rsidRPr="002401A3">
        <w:rPr>
          <w:rStyle w:val="StyleUnderline"/>
          <w:sz w:val="24"/>
        </w:rPr>
        <w:t>, they seek to export it, unaltered, into space. They imagine themselves capable of creating liveable environments where none exist. ¶</w:t>
      </w:r>
      <w:r w:rsidRPr="002401A3">
        <w:rPr>
          <w:sz w:val="12"/>
        </w:rPr>
        <w:t xml:space="preserve">But for all their futuristic imagery, </w:t>
      </w:r>
      <w:r w:rsidRPr="002401A3">
        <w:rPr>
          <w:rStyle w:val="StyleUnderline"/>
          <w:sz w:val="24"/>
        </w:rPr>
        <w:t xml:space="preserve">they have failed to imagine a different world. And </w:t>
      </w:r>
      <w:r w:rsidRPr="002401A3">
        <w:rPr>
          <w:rStyle w:val="StyleUnderline"/>
          <w:sz w:val="24"/>
          <w:highlight w:val="yellow"/>
        </w:rPr>
        <w:t>they have ignored the history of colonialism</w:t>
      </w:r>
      <w:r w:rsidRPr="002401A3">
        <w:rPr>
          <w:rStyle w:val="StyleUnderline"/>
          <w:sz w:val="24"/>
        </w:rPr>
        <w:t xml:space="preserve"> on this one. Empire never recreated Eden, but it did fuel </w:t>
      </w:r>
      <w:r w:rsidRPr="002401A3">
        <w:rPr>
          <w:rStyle w:val="StyleUnderline"/>
          <w:sz w:val="24"/>
          <w:highlight w:val="yellow"/>
        </w:rPr>
        <w:t>centuries of growth based on expropriation, enslavement and environmental transformation</w:t>
      </w:r>
      <w:r w:rsidRPr="002401A3">
        <w:rPr>
          <w:rStyle w:val="StyleUnderline"/>
          <w:sz w:val="24"/>
        </w:rPr>
        <w:t xml:space="preserve"> in defiance of all limits. </w:t>
      </w:r>
      <w:r w:rsidRPr="002401A3">
        <w:rPr>
          <w:rStyle w:val="StyleUnderline"/>
          <w:sz w:val="24"/>
          <w:highlight w:val="yellow"/>
        </w:rPr>
        <w:t>We are struggling with these consequences today.</w:t>
      </w:r>
    </w:p>
    <w:p w14:paraId="0A87117F" w14:textId="77777777" w:rsidR="000379F2" w:rsidRPr="002401A3" w:rsidRDefault="000379F2" w:rsidP="000379F2">
      <w:pPr>
        <w:pStyle w:val="Heading4"/>
        <w:rPr>
          <w:rFonts w:cs="Calibri"/>
        </w:rPr>
      </w:pPr>
      <w:r w:rsidRPr="002401A3">
        <w:rPr>
          <w:rFonts w:cs="Calibri"/>
        </w:rPr>
        <w:t>Private space colonization would amplify social inequalities on Earth and contribute little scientific value – Spencer ‘17</w:t>
      </w:r>
    </w:p>
    <w:p w14:paraId="7AB6DE6B" w14:textId="77777777" w:rsidR="000379F2" w:rsidRPr="002401A3" w:rsidRDefault="000379F2" w:rsidP="000379F2">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Accesserd 12/15/2021 // marlborough JH</w:t>
      </w:r>
    </w:p>
    <w:p w14:paraId="547FB24B" w14:textId="77777777" w:rsidR="000379F2" w:rsidRPr="002401A3" w:rsidRDefault="000379F2" w:rsidP="000379F2">
      <w:r w:rsidRPr="002401A3">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401A3">
        <w:rPr>
          <w:rStyle w:val="StyleUnderline"/>
        </w:rPr>
        <w:t xml:space="preserve">both the American and Soviet space programs funded </w:t>
      </w:r>
      <w:hyperlink r:id="rId26" w:history="1">
        <w:r w:rsidRPr="002401A3">
          <w:rPr>
            <w:rStyle w:val="StyleUnderline"/>
          </w:rPr>
          <w:t>research</w:t>
        </w:r>
      </w:hyperlink>
      <w:r w:rsidRPr="002401A3">
        <w:rPr>
          <w:rStyle w:val="StyleUnderline"/>
        </w:rPr>
        <w:t xml:space="preserve"> into Mars colonization, viewing it as the next logical step for humanity. In the past two decades however, people have started to pin their hopes for intergalactic travel on private groups</w:t>
      </w:r>
      <w:r w:rsidRPr="002401A3">
        <w:rPr>
          <w:sz w:val="12"/>
        </w:rPr>
        <w:t xml:space="preserve"> instead of public agencies. While President Obama was </w:t>
      </w:r>
      <w:hyperlink r:id="rId27" w:history="1">
        <w:r w:rsidRPr="002401A3">
          <w:rPr>
            <w:rStyle w:val="Hyperlink"/>
            <w:sz w:val="12"/>
          </w:rPr>
          <w:t>privatizing</w:t>
        </w:r>
      </w:hyperlink>
      <w:r w:rsidRPr="002401A3">
        <w:rPr>
          <w:sz w:val="12"/>
        </w:rPr>
        <w:t xml:space="preserve"> much of the American space program, </w:t>
      </w:r>
      <w:r w:rsidRPr="002401A3">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2401A3">
          <w:rPr>
            <w:rStyle w:val="StyleUnderline"/>
          </w:rPr>
          <w:t>flyby</w:t>
        </w:r>
      </w:hyperlink>
      <w:r w:rsidRPr="002401A3">
        <w:rPr>
          <w:rStyle w:val="StyleUnderline"/>
        </w:rPr>
        <w:t xml:space="preserve"> of the red planet. </w:t>
      </w:r>
      <w:r w:rsidRPr="002401A3">
        <w:rPr>
          <w:sz w:val="12"/>
        </w:rPr>
        <w:t xml:space="preserve">Mars One, a Dutch nonprofit, wants to </w:t>
      </w:r>
      <w:hyperlink r:id="rId29" w:history="1">
        <w:r w:rsidRPr="002401A3">
          <w:rPr>
            <w:rStyle w:val="Hyperlink"/>
            <w:sz w:val="12"/>
          </w:rPr>
          <w:t>fund</w:t>
        </w:r>
      </w:hyperlink>
      <w:r w:rsidRPr="002401A3">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2401A3">
        <w:rPr>
          <w:rStyle w:val="StyleUnderline"/>
        </w:rPr>
        <w:t xml:space="preserve">SpaceX, which he admitted to founding </w:t>
      </w:r>
      <w:hyperlink r:id="rId30" w:history="1">
        <w:r w:rsidRPr="002401A3">
          <w:rPr>
            <w:rStyle w:val="StyleUnderline"/>
          </w:rPr>
          <w:t>specifically</w:t>
        </w:r>
      </w:hyperlink>
      <w:r w:rsidRPr="002401A3">
        <w:rPr>
          <w:rStyle w:val="StyleUnderline"/>
        </w:rPr>
        <w:t xml:space="preserve"> to colonize the solar system, became </w:t>
      </w:r>
      <w:r w:rsidRPr="002401A3">
        <w:rPr>
          <w:rStyle w:val="StyleUnderline"/>
          <w:highlight w:val="yellow"/>
        </w:rPr>
        <w:t>the</w:t>
      </w:r>
      <w:r w:rsidRPr="002401A3">
        <w:rPr>
          <w:rStyle w:val="StyleUnderline"/>
        </w:rPr>
        <w:t xml:space="preserve"> first </w:t>
      </w:r>
      <w:r w:rsidRPr="002401A3">
        <w:rPr>
          <w:rStyle w:val="StyleUnderline"/>
          <w:highlight w:val="yellow"/>
        </w:rPr>
        <w:t>private</w:t>
      </w:r>
      <w:r w:rsidRPr="002401A3">
        <w:rPr>
          <w:rStyle w:val="StyleUnderline"/>
        </w:rPr>
        <w:t xml:space="preserve"> company to successfully launch a rocket into orbit in 2008. In September 2016, at the International Astronautical Congress in Guadalajara, Musk laid out a detailed </w:t>
      </w:r>
      <w:hyperlink r:id="rId31" w:history="1">
        <w:r w:rsidRPr="002401A3">
          <w:rPr>
            <w:rStyle w:val="StyleUnderline"/>
          </w:rPr>
          <w:t>vision</w:t>
        </w:r>
      </w:hyperlink>
      <w:r w:rsidRPr="002401A3">
        <w:rPr>
          <w:rStyle w:val="StyleUnderline"/>
        </w:rPr>
        <w:t xml:space="preserve"> for his colonization project, including financial estimates, engineering specs for the reusable “Interplanetary Transit System,” and the price of a passenger ticket — around $200,000. </w:t>
      </w:r>
      <w:r w:rsidRPr="002401A3">
        <w:rPr>
          <w:sz w:val="12"/>
        </w:rPr>
        <w:t xml:space="preserve">Musk’s presentation even included a snazzy computer-animated </w:t>
      </w:r>
      <w:hyperlink r:id="rId32" w:history="1">
        <w:r w:rsidRPr="002401A3">
          <w:rPr>
            <w:rStyle w:val="Hyperlink"/>
            <w:sz w:val="12"/>
          </w:rPr>
          <w:t>video</w:t>
        </w:r>
      </w:hyperlink>
      <w:r w:rsidRPr="002401A3">
        <w:rPr>
          <w:sz w:val="12"/>
        </w:rPr>
        <w:t xml:space="preserve"> of the transit system in action and </w:t>
      </w:r>
      <w:hyperlink r:id="rId33" w:history="1">
        <w:r w:rsidRPr="002401A3">
          <w:rPr>
            <w:rStyle w:val="Hyperlink"/>
            <w:sz w:val="12"/>
          </w:rPr>
          <w:t>details</w:t>
        </w:r>
      </w:hyperlink>
      <w:r w:rsidRPr="002401A3">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2401A3">
        <w:rPr>
          <w:rStyle w:val="StyleUnderline"/>
        </w:rPr>
        <w:t xml:space="preserve">Unlike a space agency’s astronaut selection process, then, his </w:t>
      </w:r>
      <w:r w:rsidRPr="002401A3">
        <w:rPr>
          <w:rStyle w:val="StyleUnderline"/>
          <w:highlight w:val="yellow"/>
        </w:rPr>
        <w:t>Mars mission will be limited to those who can afford it.</w:t>
      </w:r>
      <w:r w:rsidRPr="002401A3">
        <w:rPr>
          <w:rStyle w:val="StyleUnderline"/>
        </w:rPr>
        <w:t xml:space="preserve"> In that sense, Musk’s colonization plan looks a lot like joining a country club or gated community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2401A3">
        <w:rPr>
          <w:rStyle w:val="Emphasis"/>
          <w:highlight w:val="yellow"/>
        </w:rPr>
        <w:t xml:space="preserve">even a lifeless world </w:t>
      </w:r>
      <w:r w:rsidRPr="002401A3">
        <w:rPr>
          <w:rStyle w:val="Emphasis"/>
        </w:rPr>
        <w:t xml:space="preserve">like Mars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1"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w:t>
      </w:r>
      <w:r w:rsidRPr="002401A3">
        <w:rPr>
          <w:rStyle w:val="StyleUnderline"/>
        </w:rPr>
        <w:t>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2401A3">
        <w:rPr>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0" w:history="1">
        <w:r w:rsidRPr="002401A3">
          <w:rPr>
            <w:rStyle w:val="Hyperlink"/>
            <w:sz w:val="12"/>
          </w:rPr>
          <w:t>Keep the red planet red</w:t>
        </w:r>
      </w:hyperlink>
      <w:r w:rsidRPr="002401A3">
        <w:rPr>
          <w:sz w:val="12"/>
        </w:rPr>
        <w:t xml:space="preserve">! </w:t>
      </w:r>
    </w:p>
    <w:p w14:paraId="41E7D82A" w14:textId="77777777" w:rsidR="000379F2" w:rsidRPr="002401A3" w:rsidRDefault="000379F2" w:rsidP="000379F2">
      <w:pPr>
        <w:pStyle w:val="Heading4"/>
        <w:rPr>
          <w:rFonts w:cs="Calibri"/>
        </w:rPr>
      </w:pPr>
      <w:r w:rsidRPr="002401A3">
        <w:rPr>
          <w:rFonts w:cs="Calibri"/>
        </w:rPr>
        <w:t>Private appropriation of space instead of treating it as a global commons amplifies inequality on Earth. Stockwell 20</w:t>
      </w:r>
    </w:p>
    <w:p w14:paraId="765C92D4" w14:textId="77777777" w:rsidR="000379F2" w:rsidRPr="002401A3" w:rsidRDefault="000379F2" w:rsidP="000379F2">
      <w:r w:rsidRPr="002401A3">
        <w:t xml:space="preserve">Samuel Stockwell, 7-20-2020, "Legal ‘Black Holes’ in Outer Space: The Regulation of Private Space Companies," E-International Relations, </w:t>
      </w:r>
      <w:hyperlink r:id="rId51" w:history="1">
        <w:r w:rsidRPr="002401A3">
          <w:rPr>
            <w:rStyle w:val="Hyperlink"/>
          </w:rPr>
          <w:t>https://www.e-ir.info/2020/07/20/legal-black-holes-in-outer-space-the-regulation-of-private-space-companies/</w:t>
        </w:r>
      </w:hyperlink>
      <w:r w:rsidRPr="002401A3">
        <w:t xml:space="preserve"> //marlborough JH</w:t>
      </w:r>
    </w:p>
    <w:p w14:paraId="5879CB78" w14:textId="77777777" w:rsidR="000379F2" w:rsidRPr="002401A3" w:rsidRDefault="000379F2" w:rsidP="000379F2">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Brindestine (The Telegraph, 2020). Yet, whilst this development was widely covered in the media, </w:t>
      </w:r>
      <w:r w:rsidRPr="002401A3">
        <w:rPr>
          <w:rStyle w:val="StyleUnderline"/>
        </w:rPr>
        <w:t>less coverage has focused on the extent to which existing international legislation surrounding outer space endeavours appropriately applies to private entities</w:t>
      </w:r>
      <w:r w:rsidRPr="002401A3">
        <w:rPr>
          <w:sz w:val="12"/>
        </w:rPr>
        <w:t xml:space="preserve">.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‘NewSpace’ actors, this essay argues that </w:t>
      </w:r>
      <w:r w:rsidRPr="002401A3">
        <w:rPr>
          <w:rStyle w:val="StyleUnderline"/>
        </w:rPr>
        <w:t xml:space="preserve">there are significant legal ambiguities regarding the status of private space companies in orbital space. Such </w:t>
      </w:r>
      <w:r w:rsidRPr="002401A3">
        <w:rPr>
          <w:rStyle w:val="StyleUnderline"/>
          <w:highlight w:val="yellow"/>
        </w:rPr>
        <w:t>loopholes</w:t>
      </w:r>
      <w:r w:rsidRPr="002401A3">
        <w:rPr>
          <w:rStyle w:val="StyleUnderline"/>
        </w:rPr>
        <w:t xml:space="preserve"> allow the US government to </w:t>
      </w:r>
      <w:r w:rsidRPr="002401A3">
        <w:rPr>
          <w:rStyle w:val="StyleUnderline"/>
          <w:highlight w:val="yellow"/>
        </w:rPr>
        <w:t>circumvent</w:t>
      </w:r>
      <w:r w:rsidRPr="002401A3">
        <w:rPr>
          <w:rStyle w:val="StyleUnderline"/>
        </w:rPr>
        <w:t xml:space="preserve"> its own obligations to the OST, whilst simultaneously undermining the notion of </w:t>
      </w:r>
      <w:r w:rsidRPr="002401A3">
        <w:rPr>
          <w:rStyle w:val="StyleUnderline"/>
          <w:highlight w:val="yellow"/>
        </w:rPr>
        <w:t>space as a ‘global commons’ through a commodification process</w:t>
      </w:r>
      <w:r w:rsidRPr="002401A3">
        <w:rPr>
          <w:rStyle w:val="StyleUnderline"/>
        </w:rPr>
        <w:t>.</w:t>
      </w:r>
      <w:r w:rsidRPr="002401A3">
        <w:rPr>
          <w:sz w:val="12"/>
        </w:rPr>
        <w:t xml:space="preserve"> </w:t>
      </w:r>
      <w:r w:rsidRPr="002401A3">
        <w:rPr>
          <w:rStyle w:val="Emphasis"/>
          <w:highlight w:val="yellow"/>
        </w:rPr>
        <w:t>The lack of specificity within the OST surrounding private</w:t>
      </w:r>
      <w:r w:rsidRPr="002401A3">
        <w:rPr>
          <w:rStyle w:val="Emphasis"/>
        </w:rPr>
        <w:t xml:space="preserve"> property </w:t>
      </w:r>
      <w:r w:rsidRPr="002401A3">
        <w:rPr>
          <w:rStyle w:val="Emphasis"/>
          <w:highlight w:val="yellow"/>
        </w:rPr>
        <w:t xml:space="preserve">rights over </w:t>
      </w:r>
      <w:r w:rsidRPr="002401A3">
        <w:rPr>
          <w:rStyle w:val="Emphasis"/>
        </w:rPr>
        <w:t xml:space="preserve">extra-terrestrial </w:t>
      </w:r>
      <w:r w:rsidRPr="002401A3">
        <w:rPr>
          <w:rStyle w:val="Emphasis"/>
          <w:highlight w:val="yellow"/>
        </w:rPr>
        <w:t>resources risks</w:t>
      </w:r>
      <w:r w:rsidRPr="002401A3">
        <w:rPr>
          <w:rStyle w:val="Emphasis"/>
        </w:rPr>
        <w:t xml:space="preserve"> the prospect of </w:t>
      </w:r>
      <w:r w:rsidRPr="002401A3">
        <w:rPr>
          <w:rStyle w:val="Emphasis"/>
          <w:highlight w:val="yellow"/>
        </w:rPr>
        <w:t>reinforcing</w:t>
      </w:r>
      <w:r w:rsidRPr="002401A3">
        <w:rPr>
          <w:rStyle w:val="Emphasis"/>
        </w:rPr>
        <w:t xml:space="preserve"> Earth-bound </w:t>
      </w:r>
      <w:r w:rsidRPr="002401A3">
        <w:rPr>
          <w:rStyle w:val="Emphasis"/>
          <w:highlight w:val="yellow"/>
        </w:rPr>
        <w:t>wealth inequalities</w:t>
      </w:r>
      <w:r w:rsidRPr="002401A3">
        <w:rPr>
          <w:rStyle w:val="Emphasis"/>
        </w:rPr>
        <w:t xml:space="preserve"> </w:t>
      </w:r>
      <w:r w:rsidRPr="002401A3">
        <w:rPr>
          <w:rStyle w:val="StyleUnderline"/>
        </w:rPr>
        <w:t xml:space="preserve">and US dominance in space, </w:t>
      </w:r>
      <w:r w:rsidRPr="002401A3">
        <w:rPr>
          <w:rStyle w:val="Emphasis"/>
          <w:highlight w:val="yellow"/>
        </w:rPr>
        <w:t>by restricting the</w:t>
      </w:r>
      <w:r w:rsidRPr="002401A3">
        <w:rPr>
          <w:rStyle w:val="Emphasis"/>
        </w:rPr>
        <w:t xml:space="preserve"> potential </w:t>
      </w:r>
      <w:r w:rsidRPr="002401A3">
        <w:rPr>
          <w:rStyle w:val="Emphasis"/>
          <w:highlight w:val="yellow"/>
        </w:rPr>
        <w:t xml:space="preserve">economic benefits for the </w:t>
      </w:r>
      <w:r w:rsidRPr="002401A3">
        <w:rPr>
          <w:rStyle w:val="Emphasis"/>
        </w:rPr>
        <w:t xml:space="preserve">broader </w:t>
      </w:r>
      <w:r w:rsidRPr="002401A3">
        <w:rPr>
          <w:rStyle w:val="Emphasis"/>
          <w:highlight w:val="yellow"/>
        </w:rPr>
        <w:t>global citizenry in favour of a narrow class of wealthy</w:t>
      </w:r>
      <w:r w:rsidRPr="002401A3">
        <w:rPr>
          <w:rStyle w:val="Emphasis"/>
        </w:rPr>
        <w:t xml:space="preserve"> American </w:t>
      </w:r>
      <w:r w:rsidRPr="002401A3">
        <w:rPr>
          <w:rStyle w:val="Emphasis"/>
          <w:highlight w:val="yellow"/>
        </w:rPr>
        <w:t>investors</w:t>
      </w:r>
      <w:r w:rsidRPr="002401A3">
        <w:rPr>
          <w:sz w:val="12"/>
        </w:rPr>
        <w:t xml:space="preserve">. Moreover, the </w:t>
      </w:r>
      <w:r w:rsidRPr="002401A3">
        <w:rPr>
          <w:rStyle w:val="StyleUnderline"/>
        </w:rPr>
        <w:t>OST’s weak clause regarding the regulation of space surveillance risks the incentivisation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‘NewSpace’ Actors ¶Although ratified into international law in 1967, the UN Outer Space Treaty (OST) is perhaps still the most relevant piece of legislation for analysing state and non-state entity activity in outer space. Designed to prevent both the militarisation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treatyis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utilised in rockets and other equipment for space activities (Lal, 2016: 63-66). However, </w:t>
      </w:r>
      <w:r w:rsidRPr="002401A3">
        <w:rPr>
          <w:rStyle w:val="StyleUnderline"/>
        </w:rPr>
        <w:t>the continuous sharp decline in NASA’s overall budget that has occurred since the Apollo 11 moon landing, and the increasing trends towards the privatisation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‘NewSpace’ actors – “a broad range of primarily US-based entrepreneurs… who, for more than 30 years, have aimed to commercialise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(Kearnes &amp; van Dooren, 2017: 182). ¶Near-Earth Object and Lunar Resource Mining: US Private Property in Space ¶</w:t>
      </w:r>
      <w:r w:rsidRPr="002401A3">
        <w:rPr>
          <w:rStyle w:val="StyleUnderline"/>
        </w:rPr>
        <w:t>Lunar rock samples from the Apollo missions containing rare Earth resources, such as Helium-3 which produces more power and less waste than traditional nuclear reactors on Earth, have since fuelled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aluminium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the privatisation of the space industry that has occurred since the 1980s has meant that the legislation leaves an enormous amount of legal ambiguity and interpretation regarding the regulation of private resource mining in space</w:t>
      </w:r>
      <w:r w:rsidRPr="002401A3">
        <w:rPr>
          <w:sz w:val="12"/>
        </w:rPr>
        <w:t>. As Shaer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(Shaer,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incentivising states to regulate their domestic organisations for fear of liability concerns (Abeyratne,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(Basu &amp; Kurlekar, 2016: 65). Indeed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r w:rsidRPr="002401A3">
        <w:rPr>
          <w:rStyle w:val="StyleUnderline"/>
          <w:highlight w:val="yellow"/>
        </w:rPr>
        <w:t>NewSpace actors</w:t>
      </w:r>
      <w:r w:rsidRPr="002401A3">
        <w:rPr>
          <w:rStyle w:val="StyleUnderline"/>
        </w:rPr>
        <w:t xml:space="preserve"> frame their long-term ambitions in space with strong anthropogenic undertones, by </w:t>
      </w:r>
      <w:r w:rsidRPr="002401A3">
        <w:rPr>
          <w:rStyle w:val="StyleUnderline"/>
          <w:highlight w:val="yellow"/>
        </w:rPr>
        <w:t>offer</w:t>
      </w:r>
      <w:r w:rsidRPr="002401A3">
        <w:rPr>
          <w:rStyle w:val="StyleUnderline"/>
        </w:rPr>
        <w:t>ing</w:t>
      </w:r>
      <w:r w:rsidRPr="002401A3">
        <w:rPr>
          <w:rStyle w:val="StyleUnderline"/>
          <w:highlight w:val="yellow"/>
        </w:rPr>
        <w:t xml:space="preserve"> the salvation of the human race from </w:t>
      </w:r>
      <w:r w:rsidRPr="002401A3">
        <w:rPr>
          <w:rStyle w:val="StyleUnderline"/>
        </w:rPr>
        <w:t xml:space="preserve">impending </w:t>
      </w:r>
      <w:r w:rsidRPr="002401A3">
        <w:rPr>
          <w:rStyle w:val="StyleUnderline"/>
          <w:highlight w:val="yellow"/>
        </w:rPr>
        <w:t>extinction through off-world colonial developments</w:t>
      </w:r>
      <w:r w:rsidRPr="002401A3">
        <w:rPr>
          <w:rStyle w:val="StyleUnderline"/>
        </w:rPr>
        <w:t xml:space="preserve"> </w:t>
      </w:r>
      <w:r w:rsidRPr="002401A3">
        <w:rPr>
          <w:sz w:val="12"/>
        </w:rPr>
        <w:t xml:space="preserve">(Kearnes &amp; Dooren: 2017: 182). Yet, </w:t>
      </w:r>
      <w:r w:rsidRPr="002401A3">
        <w:rPr>
          <w:rStyle w:val="StyleUnderline"/>
          <w:highlight w:val="yellow"/>
        </w:rPr>
        <w:t>this</w:t>
      </w:r>
      <w:r w:rsidRPr="002401A3">
        <w:rPr>
          <w:rStyle w:val="StyleUnderline"/>
        </w:rPr>
        <w:t xml:space="preserve"> type of </w:t>
      </w:r>
      <w:r w:rsidRPr="002401A3">
        <w:rPr>
          <w:rStyle w:val="StyleUnderline"/>
          <w:highlight w:val="yellow"/>
        </w:rPr>
        <w:t>discourse disguises the</w:t>
      </w:r>
      <w:r w:rsidRPr="002401A3">
        <w:rPr>
          <w:rStyle w:val="StyleUnderline"/>
        </w:rPr>
        <w:t xml:space="preserve"> highly </w:t>
      </w:r>
      <w:r w:rsidRPr="002401A3">
        <w:rPr>
          <w:rStyle w:val="StyleUnderline"/>
          <w:highlight w:val="yellow"/>
        </w:rPr>
        <w:t>exclusive nature of these missions.</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2401A3">
        <w:rPr>
          <w:rStyle w:val="StyleUnderline"/>
          <w:highlight w:val="yellow"/>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2401A3">
        <w:rPr>
          <w:rStyle w:val="StyleUnderline"/>
          <w:highlight w:val="yellow"/>
        </w:rPr>
        <w:t xml:space="preserve">private space enterprises </w:t>
      </w:r>
      <w:r w:rsidRPr="002401A3">
        <w:rPr>
          <w:rStyle w:val="StyleUnderline"/>
        </w:rPr>
        <w:t xml:space="preserve">have themselves </w:t>
      </w:r>
      <w:r w:rsidRPr="002401A3">
        <w:rPr>
          <w:rStyle w:val="StyleUnderline"/>
          <w:highlight w:val="yellow"/>
        </w:rPr>
        <w:t>suggest</w:t>
      </w:r>
      <w:r w:rsidRPr="002401A3">
        <w:rPr>
          <w:rStyle w:val="StyleUnderline"/>
        </w:rPr>
        <w:t>ed</w:t>
      </w:r>
      <w:r w:rsidRPr="002401A3">
        <w:rPr>
          <w:rStyle w:val="StyleUnderline"/>
          <w:highlight w:val="yellow"/>
        </w:rPr>
        <w:t xml:space="preserve">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2401A3">
        <w:rPr>
          <w:rStyle w:val="StyleUnderline"/>
          <w:highlight w:val="yellow"/>
        </w:rPr>
        <w:t>private companies</w:t>
      </w:r>
      <w:r w:rsidRPr="002401A3">
        <w:rPr>
          <w:rStyle w:val="StyleUnderline"/>
        </w:rPr>
        <w:t xml:space="preserve"> – through their anthropogenic discourse – are </w:t>
      </w:r>
      <w:r w:rsidRPr="002401A3">
        <w:rPr>
          <w:rStyle w:val="Emphasis"/>
          <w:highlight w:val="yellow"/>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endeavours in ways that appeal to the common good, </w:t>
      </w:r>
      <w:r w:rsidRPr="002401A3">
        <w:rPr>
          <w:rStyle w:val="StyleUnderline"/>
          <w:highlight w:val="yellow"/>
        </w:rPr>
        <w:t>NewSpace actors</w:t>
      </w:r>
      <w:r w:rsidRPr="002401A3">
        <w:rPr>
          <w:rStyle w:val="StyleUnderline"/>
        </w:rPr>
        <w:t xml:space="preserve"> are therefore </w:t>
      </w:r>
      <w:r w:rsidRPr="002401A3">
        <w:rPr>
          <w:rStyle w:val="StyleUnderline"/>
          <w:highlight w:val="yellow"/>
        </w:rPr>
        <w:t>conceal</w:t>
      </w:r>
      <w:r w:rsidRPr="002401A3">
        <w:rPr>
          <w:rStyle w:val="StyleUnderline"/>
        </w:rPr>
        <w:t xml:space="preserve">ing the reality of </w:t>
      </w:r>
      <w:r w:rsidRPr="002401A3">
        <w:rPr>
          <w:rStyle w:val="StyleUnderline"/>
          <w:highlight w:val="yellow"/>
        </w:rPr>
        <w:t xml:space="preserve">how commercial resource extraction serves the exclusive interests of their private shareholders at the </w:t>
      </w:r>
      <w:r w:rsidRPr="002401A3">
        <w:rPr>
          <w:rStyle w:val="Emphasis"/>
          <w:highlight w:val="yellow"/>
        </w:rPr>
        <w:t>expense of the vast majority of the global population</w:t>
      </w:r>
      <w:r w:rsidRPr="002401A3">
        <w:rPr>
          <w:sz w:val="12"/>
        </w:rPr>
        <w:t>.</w:t>
      </w:r>
    </w:p>
    <w:p w14:paraId="537FAF8E" w14:textId="77777777" w:rsidR="000379F2" w:rsidRPr="002401A3" w:rsidRDefault="000379F2" w:rsidP="000379F2"/>
    <w:p w14:paraId="647EC92E" w14:textId="77777777" w:rsidR="000379F2" w:rsidRPr="002401A3" w:rsidRDefault="000379F2" w:rsidP="000379F2">
      <w:pPr>
        <w:pStyle w:val="Heading4"/>
        <w:rPr>
          <w:rFonts w:cs="Calibri"/>
        </w:rPr>
      </w:pPr>
      <w:r w:rsidRPr="002401A3">
        <w:rPr>
          <w:rFonts w:cs="Calibri"/>
        </w:rPr>
        <w:t>Private control of space inevitably leads to exploitation. Spencer ‘20</w:t>
      </w:r>
    </w:p>
    <w:p w14:paraId="6EF8C772" w14:textId="77777777" w:rsidR="000379F2" w:rsidRPr="002401A3" w:rsidRDefault="000379F2" w:rsidP="000379F2">
      <w:r w:rsidRPr="002401A3">
        <w:t xml:space="preserve">Spencer, Keith A. [senior editor at Salon]“Against Mars-a-Lago: Why SpaceX's Mars Colonization Plan Should Terrify You.” Salon, Salon.com, 7 Jan. 2020, https://www.salon.com/2017/10/08/against-mars-a-lago-why-spacexs-mars-colonization-plan-should-terrify-you/. </w:t>
      </w:r>
    </w:p>
    <w:p w14:paraId="5908432B" w14:textId="77777777" w:rsidR="000379F2" w:rsidRPr="002401A3" w:rsidRDefault="000379F2" w:rsidP="000379F2">
      <w:pPr>
        <w:rPr>
          <w:sz w:val="12"/>
        </w:rPr>
      </w:pPr>
      <w:r w:rsidRPr="002401A3">
        <w:rPr>
          <w:sz w:val="12"/>
        </w:rPr>
        <w:t xml:space="preserve">When CEO Elon Musk announced last month that his aerospace company SpaceX would be </w:t>
      </w:r>
      <w:hyperlink r:id="rId52"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6"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be </w:t>
      </w:r>
      <w:r w:rsidRPr="002401A3">
        <w:rPr>
          <w:rStyle w:val="Emphasis"/>
          <w:highlight w:val="yellow"/>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2401A3">
          <w:rPr>
            <w:rStyle w:val="StyleUnderline"/>
          </w:rPr>
          <w:t>sacrosanct</w:t>
        </w:r>
      </w:hyperlink>
      <w:r w:rsidRPr="002401A3">
        <w:rPr>
          <w:rStyle w:val="StyleUnderline"/>
        </w:rPr>
        <w:t xml:space="preserve"> </w:t>
      </w:r>
      <w:hyperlink r:id="rId6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1" w:history="1">
        <w:r w:rsidRPr="002401A3">
          <w:rPr>
            <w:rStyle w:val="Hyperlink"/>
            <w:sz w:val="12"/>
          </w:rPr>
          <w:t>put in charge</w:t>
        </w:r>
      </w:hyperlink>
      <w:r w:rsidRPr="002401A3">
        <w:rPr>
          <w:sz w:val="12"/>
        </w:rPr>
        <w:t xml:space="preserve"> of running the show on Mars, their interests will inherently be at </w:t>
      </w:r>
      <w:hyperlink r:id="rId62" w:history="1">
        <w:r w:rsidRPr="002401A3">
          <w:rPr>
            <w:rStyle w:val="Hyperlink"/>
            <w:sz w:val="12"/>
          </w:rPr>
          <w:t xml:space="preserve">odds with the workers </w:t>
        </w:r>
      </w:hyperlink>
      <w:r w:rsidRPr="002401A3">
        <w:rPr>
          <w:sz w:val="12"/>
        </w:rPr>
        <w:t xml:space="preserve">and employees involved. After all, a private foundation </w:t>
      </w:r>
      <w:hyperlink r:id="rId63"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4" w:history="1">
        <w:r w:rsidRPr="002401A3">
          <w:rPr>
            <w:rStyle w:val="Hyperlink"/>
            <w:sz w:val="12"/>
          </w:rPr>
          <w:t>illustrate</w:t>
        </w:r>
      </w:hyperlink>
      <w:r w:rsidRPr="002401A3">
        <w:rPr>
          <w:sz w:val="12"/>
        </w:rPr>
        <w:t xml:space="preserve">, often </w:t>
      </w:r>
      <w:hyperlink r:id="rId65" w:history="1">
        <w:r w:rsidRPr="002401A3">
          <w:rPr>
            <w:rStyle w:val="Hyperlink"/>
            <w:sz w:val="12"/>
          </w:rPr>
          <w:t>do the bidding</w:t>
        </w:r>
      </w:hyperlink>
      <w:r w:rsidRPr="002401A3">
        <w:rPr>
          <w:sz w:val="12"/>
        </w:rPr>
        <w:t xml:space="preserve"> of their rich donors, and take an </w:t>
      </w:r>
      <w:hyperlink r:id="rId66"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2401A3">
        <w:rPr>
          <w:rStyle w:val="StyleUnderline"/>
          <w:highlight w:val="yellow"/>
        </w:rPr>
        <w:t>The only basis for colonization of Mars</w:t>
      </w:r>
      <w:r w:rsidRPr="002401A3">
        <w:rPr>
          <w:rStyle w:val="StyleUnderline"/>
        </w:rPr>
        <w:t xml:space="preserve"> that Musk can conceive of </w:t>
      </w:r>
      <w:r w:rsidRPr="002401A3">
        <w:rPr>
          <w:rStyle w:val="StyleUnderline"/>
          <w:highlight w:val="yellow"/>
        </w:rPr>
        <w:t>is</w:t>
      </w:r>
      <w:r w:rsidRPr="002401A3">
        <w:rPr>
          <w:rStyle w:val="StyleUnderline"/>
        </w:rPr>
        <w:t xml:space="preserve"> one </w:t>
      </w:r>
      <w:r w:rsidRPr="002401A3">
        <w:rPr>
          <w:rStyle w:val="StyleUnderline"/>
          <w:highlight w:val="yellow"/>
        </w:rPr>
        <w:t>based on tourism: the rich pay an amount</w:t>
      </w:r>
      <w:r w:rsidRPr="002401A3">
        <w:rPr>
          <w:rStyle w:val="StyleUnderline"/>
        </w:rPr>
        <w:t xml:space="preserve"> — Musk quotes the ticket price at </w:t>
      </w:r>
      <w:hyperlink r:id="rId67"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68" w:tgtFrame="_blank" w:history="1">
        <w:r w:rsidRPr="002401A3">
          <w:rPr>
            <w:rStyle w:val="StyleUnderline"/>
          </w:rPr>
          <w:t>assured</w:t>
        </w:r>
      </w:hyperlink>
      <w:r w:rsidRPr="002401A3">
        <w:rPr>
          <w:rStyle w:val="StyleUnderline"/>
        </w:rPr>
        <w:t xml:space="preserve"> that the trip would be “fun.” This is what makes Musk’s Mars vision so different than, say, the Apollo missions or the International Space Station. </w:t>
      </w:r>
      <w:r w:rsidRPr="002401A3">
        <w:rPr>
          <w:rStyle w:val="StyleUnderline"/>
          <w:highlight w:val="yellow"/>
        </w:rPr>
        <w:t>This isn’t</w:t>
      </w:r>
      <w:r w:rsidRPr="002401A3">
        <w:rPr>
          <w:rStyle w:val="StyleUnderline"/>
        </w:rPr>
        <w:t xml:space="preserve"> really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that much </w:t>
      </w:r>
      <w:r w:rsidRPr="002401A3">
        <w:rPr>
          <w:rStyle w:val="StyleUnderline"/>
          <w:highlight w:val="yellow"/>
        </w:rPr>
        <w:t xml:space="preserve">science </w:t>
      </w:r>
      <w:r w:rsidRPr="002401A3">
        <w:rPr>
          <w:rStyle w:val="StyleUnderline"/>
        </w:rPr>
        <w:t xml:space="preserve">assumed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9"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2401A3">
        <w:rPr>
          <w:rStyle w:val="StyleUnderline"/>
          <w:highlight w:val="yellow"/>
        </w:rPr>
        <w:t>Imagine signing away years of your life</w:t>
      </w:r>
      <w:r w:rsidRPr="002401A3">
        <w:rPr>
          <w:rStyle w:val="StyleUnderline"/>
        </w:rPr>
        <w:t xml:space="preserve"> 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70"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2D05B20C" w14:textId="77777777" w:rsidR="000379F2" w:rsidRPr="002401A3" w:rsidRDefault="000379F2" w:rsidP="000379F2">
      <w:pPr>
        <w:pStyle w:val="Heading4"/>
        <w:rPr>
          <w:rFonts w:cs="Calibri"/>
        </w:rPr>
      </w:pPr>
      <w:r w:rsidRPr="002401A3">
        <w:rPr>
          <w:rFonts w:cs="Calibri"/>
        </w:rPr>
        <w:t>Space resources must be distributed democratically—this requires challenging private control of outer space</w:t>
      </w:r>
    </w:p>
    <w:p w14:paraId="4E8C3FA4" w14:textId="77777777" w:rsidR="000379F2" w:rsidRPr="002401A3" w:rsidRDefault="000379F2" w:rsidP="000379F2">
      <w:pPr>
        <w:rPr>
          <w:rStyle w:val="Style13ptBold"/>
        </w:rPr>
      </w:pPr>
      <w:r w:rsidRPr="002401A3">
        <w:rPr>
          <w:rStyle w:val="Style13ptBold"/>
        </w:rPr>
        <w:t>Levine 15</w:t>
      </w:r>
    </w:p>
    <w:p w14:paraId="757242C7" w14:textId="77777777" w:rsidR="000379F2" w:rsidRPr="002401A3" w:rsidRDefault="000379F2" w:rsidP="000379F2">
      <w:pPr>
        <w:rPr>
          <w:sz w:val="16"/>
        </w:rPr>
      </w:pPr>
      <w:r w:rsidRPr="002401A3">
        <w:rPr>
          <w:sz w:val="16"/>
        </w:rPr>
        <w:t xml:space="preserve">Nick Levine, MPhil candidate in history of science at the University of Cambridge, 3-21-2015, "Democratize the Universe," Jacobin, </w:t>
      </w:r>
      <w:hyperlink r:id="rId72" w:history="1">
        <w:r w:rsidRPr="002401A3">
          <w:rPr>
            <w:rStyle w:val="Hyperlink"/>
            <w:sz w:val="16"/>
          </w:rPr>
          <w:t>https://jacobinmag.com/2015/03/space-industry-extraction-levine</w:t>
        </w:r>
      </w:hyperlink>
    </w:p>
    <w:p w14:paraId="3B78C215" w14:textId="77777777" w:rsidR="000379F2" w:rsidRPr="002401A3" w:rsidRDefault="000379F2" w:rsidP="000379F2">
      <w:pPr>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astronomics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2401A3">
        <w:rPr>
          <w:bCs/>
          <w:sz w:val="14"/>
        </w:rPr>
        <w:t xml:space="preserve"> asserted their strength in numbers in the United Nations by </w:t>
      </w:r>
      <w:r w:rsidRPr="002401A3">
        <w:rPr>
          <w:rStyle w:val="StyleUnderline"/>
          <w:highlight w:val="yellow"/>
        </w:rPr>
        <w:t>forming</w:t>
      </w:r>
      <w:r w:rsidRPr="002401A3">
        <w:rPr>
          <w:bCs/>
          <w:sz w:val="14"/>
        </w:rPr>
        <w:t xml:space="preserve"> a caucus known as </w:t>
      </w:r>
      <w:r w:rsidRPr="002401A3">
        <w:rPr>
          <w:rStyle w:val="StyleUnderline"/>
          <w:highlight w:val="yellow"/>
        </w:rPr>
        <w:t>the G</w:t>
      </w:r>
      <w:r w:rsidRPr="002401A3">
        <w:rPr>
          <w:rStyle w:val="StyleUnderline"/>
        </w:rPr>
        <w:t xml:space="preserve">roup of </w:t>
      </w:r>
      <w:r w:rsidRPr="002401A3">
        <w:rPr>
          <w:rStyle w:val="StyleUnderline"/>
          <w:highlight w:val="yellow"/>
        </w:rPr>
        <w:t>77</w:t>
      </w:r>
      <w:r w:rsidRPr="002401A3">
        <w:rPr>
          <w:bCs/>
          <w:sz w:val="14"/>
        </w:rPr>
        <w:t xml:space="preserve">. In the early 1970s, this bloc </w:t>
      </w:r>
      <w:r w:rsidRPr="002401A3">
        <w:rPr>
          <w:rStyle w:val="StyleUnderline"/>
          <w:highlight w:val="yellow"/>
        </w:rPr>
        <w:t>announced its intention to establish a “new international economic order,” which found its expression i</w:t>
      </w:r>
      <w:r w:rsidRPr="002401A3">
        <w:rPr>
          <w:rStyle w:val="StyleUnderline"/>
        </w:rPr>
        <w:t xml:space="preserve">n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sea beds and </w:t>
      </w:r>
      <w:r w:rsidRPr="002401A3">
        <w:rPr>
          <w:rStyle w:val="StyleUnderline"/>
          <w:highlight w:val="yellow"/>
        </w:rPr>
        <w:t>outer space, that they hoped would spread the economic benefits of the commons more 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As an alternative to the laissez-faire approach advocated by many private interests, the “common heritage” principle also 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These entrepreneurs hope to extract the valuable platinum-group metals, essential for manufacturing electronics, that are rare on Earth. Sensationalist articles on space mining will tell you about an asteroid worth $20 trillion</w:t>
      </w:r>
      <w:r w:rsidRPr="002401A3">
        <w:rPr>
          <w:bCs/>
          <w:sz w:val="14"/>
        </w:rPr>
        <w:t>.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Gabrynowicz,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Gabrynowicz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celestial commons presents an opportunity to fight for a more democratic political economy. </w:t>
      </w:r>
      <w:r w:rsidRPr="002401A3">
        <w:rPr>
          <w:bCs/>
          <w:sz w:val="14"/>
        </w:rPr>
        <w:t>Sharing the benefits of the celestial commons is key to expanding democracy to a galactic scale</w:t>
      </w:r>
      <w:r w:rsidRPr="002401A3">
        <w:rPr>
          <w:bCs/>
          <w:sz w:val="14"/>
          <w:highlight w:val="yellow"/>
        </w:rPr>
        <w:t xml:space="preserve">. </w:t>
      </w:r>
      <w:r w:rsidRPr="002401A3">
        <w:rPr>
          <w:rStyle w:val="StyleUnderline"/>
          <w:highlight w:val="yellow"/>
        </w:rPr>
        <w:t>One time-tested means of distributing the benefits of natural-resource extraction universally is the sovereign wealth fu</w:t>
      </w:r>
      <w:r w:rsidRPr="002401A3">
        <w:rPr>
          <w:rStyle w:val="StyleUnderline"/>
        </w:rPr>
        <w:t xml:space="preserve">nd, which Alaska uses to deliver oil revenue to its residents. </w:t>
      </w:r>
      <w:r w:rsidRPr="002401A3">
        <w:rPr>
          <w:rStyle w:val="StyleUnderline"/>
          <w:highlight w:val="yellow"/>
        </w:rPr>
        <w:t xml:space="preserve">As an international commons,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22BA67C9" w14:textId="77777777" w:rsidR="000379F2" w:rsidRPr="002401A3" w:rsidRDefault="000379F2" w:rsidP="000379F2"/>
    <w:p w14:paraId="642C60C9" w14:textId="77777777" w:rsidR="000379F2" w:rsidRPr="002401A3" w:rsidRDefault="000379F2" w:rsidP="000379F2">
      <w:pPr>
        <w:pStyle w:val="Heading3"/>
        <w:rPr>
          <w:rFonts w:cs="Calibri"/>
        </w:rPr>
      </w:pPr>
      <w:r w:rsidRPr="002401A3">
        <w:rPr>
          <w:rFonts w:cs="Calibri"/>
        </w:rPr>
        <w:t>Plan</w:t>
      </w:r>
    </w:p>
    <w:p w14:paraId="1589E5E6" w14:textId="77777777" w:rsidR="000379F2" w:rsidRPr="002401A3" w:rsidRDefault="000379F2" w:rsidP="000379F2">
      <w:pPr>
        <w:pStyle w:val="Heading4"/>
        <w:rPr>
          <w:rFonts w:cs="Calibri"/>
        </w:rPr>
      </w:pPr>
      <w:r w:rsidRPr="002401A3">
        <w:rPr>
          <w:rFonts w:cs="Calibri"/>
        </w:rPr>
        <w:t xml:space="preserve">The appropriation of outer space by private entities is unjust. Thus, the plan. </w:t>
      </w:r>
    </w:p>
    <w:p w14:paraId="66456B17" w14:textId="77777777" w:rsidR="000379F2" w:rsidRPr="00596CC4" w:rsidRDefault="000379F2" w:rsidP="000379F2">
      <w:pPr>
        <w:pStyle w:val="Heading4"/>
      </w:pPr>
      <w:r w:rsidRPr="00596CC4">
        <w:t>Plan text: Outer space ought to be recognized as a global commons as per the Goehring card. Goehring describes but does not advocate treating space in this way.</w:t>
      </w:r>
    </w:p>
    <w:p w14:paraId="102A3696" w14:textId="77777777" w:rsidR="000379F2" w:rsidRPr="002401A3" w:rsidRDefault="000379F2" w:rsidP="000379F2">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3E7CDB2E" w14:textId="77777777" w:rsidR="000379F2" w:rsidRPr="002401A3" w:rsidRDefault="000379F2" w:rsidP="000379F2">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Christol,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56F14083" w14:textId="77777777" w:rsidR="000379F2" w:rsidRPr="002401A3" w:rsidRDefault="000379F2" w:rsidP="000379F2">
      <w:pPr>
        <w:pStyle w:val="Heading3"/>
        <w:rPr>
          <w:rFonts w:cs="Calibri"/>
        </w:rPr>
      </w:pPr>
      <w:r w:rsidRPr="002401A3">
        <w:rPr>
          <w:rFonts w:cs="Calibri"/>
        </w:rPr>
        <w:t>Solvency</w:t>
      </w:r>
    </w:p>
    <w:p w14:paraId="0044C267" w14:textId="77777777" w:rsidR="000379F2" w:rsidRPr="002401A3" w:rsidRDefault="000379F2" w:rsidP="000379F2">
      <w:pPr>
        <w:pStyle w:val="Heading4"/>
        <w:rPr>
          <w:rFonts w:cs="Calibri"/>
        </w:rPr>
      </w:pPr>
      <w:r w:rsidRPr="002401A3">
        <w:rPr>
          <w:rFonts w:cs="Calibri"/>
        </w:rPr>
        <w:t>Treating space as a commons solves orbital debris. States already agree to a limited regime of this type.</w:t>
      </w:r>
    </w:p>
    <w:p w14:paraId="68E2909A" w14:textId="77777777" w:rsidR="000379F2" w:rsidRPr="002401A3" w:rsidRDefault="000379F2" w:rsidP="000379F2">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3" w:history="1">
        <w:r w:rsidRPr="002401A3">
          <w:rPr>
            <w:rStyle w:val="Hyperlink"/>
          </w:rPr>
          <w:t>https://carnegieendowment.org/2021/03/09/space-is-great-commons.-it-s-time-to-treat-it-as-such-pub-84018</w:t>
        </w:r>
      </w:hyperlink>
      <w:r w:rsidRPr="002401A3">
        <w:t>&gt; AT</w:t>
      </w:r>
    </w:p>
    <w:p w14:paraId="56D26413" w14:textId="77777777" w:rsidR="000379F2" w:rsidRPr="002401A3" w:rsidRDefault="000379F2" w:rsidP="000379F2">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borne by all space actors, including emerging states and commercial entities.</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605605FE" w14:textId="77777777" w:rsidR="000379F2" w:rsidRPr="002401A3" w:rsidRDefault="000379F2" w:rsidP="000379F2">
      <w:pPr>
        <w:pStyle w:val="Heading4"/>
        <w:rPr>
          <w:rFonts w:cs="Calibri"/>
        </w:rPr>
      </w:pPr>
      <w:r w:rsidRPr="002401A3">
        <w:rPr>
          <w:rFonts w:cs="Calibri"/>
        </w:rPr>
        <w:t>States can extend existing models to govern space, but recognition of space as a commons is key.</w:t>
      </w:r>
    </w:p>
    <w:p w14:paraId="5F30B9FD" w14:textId="77777777" w:rsidR="000379F2" w:rsidRPr="002401A3" w:rsidRDefault="000379F2" w:rsidP="000379F2">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4" w:history="1">
        <w:r w:rsidRPr="002401A3">
          <w:rPr>
            <w:rStyle w:val="Hyperlink"/>
          </w:rPr>
          <w:t>https://carnegieendowment.org/2021/03/09/space-is-great-commons.-it-s-time-to-treat-it-as-such-pub-84018</w:t>
        </w:r>
      </w:hyperlink>
      <w:r w:rsidRPr="002401A3">
        <w:t>&gt; AT</w:t>
      </w:r>
    </w:p>
    <w:p w14:paraId="6B5BFB25" w14:textId="77777777" w:rsidR="000379F2" w:rsidRPr="002401A3" w:rsidRDefault="000379F2" w:rsidP="000379F2">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42BEAB49" w14:textId="77777777" w:rsidR="000379F2" w:rsidRPr="002401A3" w:rsidRDefault="000379F2" w:rsidP="000379F2">
      <w:pPr>
        <w:pStyle w:val="Heading4"/>
        <w:rPr>
          <w:rFonts w:cs="Calibri"/>
        </w:rPr>
      </w:pPr>
      <w:r w:rsidRPr="002401A3">
        <w:rPr>
          <w:rFonts w:cs="Calibri"/>
        </w:rPr>
        <w:t>Treating space as a commons is key to ethical exploration and human survival.</w:t>
      </w:r>
    </w:p>
    <w:p w14:paraId="27BDD847" w14:textId="77777777" w:rsidR="000379F2" w:rsidRPr="002401A3" w:rsidRDefault="000379F2" w:rsidP="000379F2">
      <w:r w:rsidRPr="002401A3">
        <w:rPr>
          <w:rStyle w:val="Style13ptBold"/>
        </w:rPr>
        <w:t xml:space="preserve">Fisk N.D. - </w:t>
      </w:r>
      <w:r w:rsidRPr="002401A3">
        <w:t xml:space="preserve"> L. A. Fisk [President of the Committee on Space Research, chartered by the International Council for Scientific Unions], “Space as a Global Commons,” UNOOSA (Web). ND. Accessed Dec. 13, 2021. &lt;https://www.unoosa.org/documents/pdf/hlf/1st_hlf_Dubai/Presentations/26.pdf&gt; AT</w:t>
      </w:r>
    </w:p>
    <w:p w14:paraId="391EDD95" w14:textId="77777777" w:rsidR="000379F2" w:rsidRPr="00191181" w:rsidRDefault="000379F2" w:rsidP="000379F2">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70276309" w14:textId="77777777" w:rsidR="000379F2" w:rsidRPr="002401A3" w:rsidRDefault="000379F2" w:rsidP="000379F2">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global commons.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global commons, a resource not owned by any one nation but crucial to the future of all humankind. </w:t>
      </w:r>
    </w:p>
    <w:p w14:paraId="1A70C28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379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9F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F36421"/>
  <w14:defaultImageDpi w14:val="300"/>
  <w15:docId w15:val="{DB5EFF33-D60F-7740-97E9-468D90053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79F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379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79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0379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0379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79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79F2"/>
  </w:style>
  <w:style w:type="character" w:customStyle="1" w:styleId="Heading1Char">
    <w:name w:val="Heading 1 Char"/>
    <w:aliases w:val="Pocket Char"/>
    <w:basedOn w:val="DefaultParagraphFont"/>
    <w:link w:val="Heading1"/>
    <w:uiPriority w:val="9"/>
    <w:rsid w:val="000379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79F2"/>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0379F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379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379F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0379F2"/>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0379F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379F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379F2"/>
    <w:rPr>
      <w:color w:val="auto"/>
      <w:u w:val="none"/>
    </w:rPr>
  </w:style>
  <w:style w:type="paragraph" w:styleId="DocumentMap">
    <w:name w:val="Document Map"/>
    <w:basedOn w:val="Normal"/>
    <w:link w:val="DocumentMapChar"/>
    <w:uiPriority w:val="99"/>
    <w:semiHidden/>
    <w:unhideWhenUsed/>
    <w:rsid w:val="000379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79F2"/>
    <w:rPr>
      <w:rFonts w:ascii="Lucida Grande" w:hAnsi="Lucida Grande" w:cs="Lucida Grande"/>
    </w:rPr>
  </w:style>
  <w:style w:type="paragraph" w:customStyle="1" w:styleId="Emphasis1">
    <w:name w:val="Emphasis1"/>
    <w:basedOn w:val="Normal"/>
    <w:link w:val="Emphasis"/>
    <w:autoRedefine/>
    <w:uiPriority w:val="20"/>
    <w:qFormat/>
    <w:rsid w:val="000379F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0379F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74" Type="http://schemas.openxmlformats.org/officeDocument/2006/relationships/hyperlink" Target="https://carnegieendowment.org/2021/03/09/space-is-great-commons.-it-s-time-to-treat-it-as-such-pub-84018" TargetMode="Externa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8" Type="http://schemas.openxmlformats.org/officeDocument/2006/relationships/webSettings" Target="webSettings.xml"/><Relationship Id="rId51" Type="http://schemas.openxmlformats.org/officeDocument/2006/relationships/hyperlink" Target="https://www.e-ir.info/2020/07/20/legal-black-holes-in-outer-space-the-regulation-of-private-space-companies/" TargetMode="External"/><Relationship Id="rId72" Type="http://schemas.openxmlformats.org/officeDocument/2006/relationships/hyperlink" Target="https://jacobinmag.com/2015/03/space-industry-extraction-levine"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www.theregister.co.uk/2012/03/08/nasa_private_space_nasa/"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16854</Words>
  <Characters>89837</Characters>
  <Application>Microsoft Office Word</Application>
  <DocSecurity>0</DocSecurity>
  <Lines>935</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cp:revision>
  <dcterms:created xsi:type="dcterms:W3CDTF">2021-12-18T19:12:00Z</dcterms:created>
  <dcterms:modified xsi:type="dcterms:W3CDTF">2021-12-18T19:12:00Z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