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78CE5" w14:textId="77777777" w:rsidR="00A93CEA" w:rsidRPr="00810EB6" w:rsidRDefault="00A93CEA" w:rsidP="00A93CEA">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1CC4FC3E" w14:textId="77777777" w:rsidR="00A93CEA" w:rsidRDefault="00A93CEA" w:rsidP="00A93CEA">
      <w:pPr>
        <w:keepNext/>
        <w:keepLines/>
        <w:spacing w:before="40" w:after="0"/>
        <w:outlineLvl w:val="3"/>
        <w:rPr>
          <w:rFonts w:eastAsia="Times New Roman" w:cs="Times New Roman"/>
          <w:b/>
          <w:iCs/>
          <w:sz w:val="26"/>
        </w:rPr>
      </w:pPr>
    </w:p>
    <w:p w14:paraId="4C0DA233" w14:textId="77777777" w:rsidR="00A93CEA" w:rsidRPr="00810EB6" w:rsidRDefault="00A93CEA" w:rsidP="00A93CEA">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421469E6" w14:textId="77777777" w:rsidR="00A93CEA" w:rsidRPr="00810EB6" w:rsidRDefault="00A93CEA" w:rsidP="00A93CEA">
      <w:pPr>
        <w:rPr>
          <w:rFonts w:eastAsia="Calibri"/>
        </w:rPr>
      </w:pPr>
    </w:p>
    <w:p w14:paraId="242F818F" w14:textId="77777777" w:rsidR="00A93CEA" w:rsidRPr="00810EB6" w:rsidRDefault="00A93CEA" w:rsidP="00A93CEA">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4D8A1F18" w14:textId="77777777" w:rsidR="00A93CEA" w:rsidRPr="00810EB6" w:rsidRDefault="00A93CEA" w:rsidP="00A93CEA">
      <w:pPr>
        <w:rPr>
          <w:rFonts w:eastAsia="Calibri"/>
        </w:rPr>
      </w:pPr>
      <w:r w:rsidRPr="00810EB6">
        <w:rPr>
          <w:rFonts w:eastAsia="Calibri"/>
          <w:b/>
          <w:bCs/>
          <w:sz w:val="26"/>
        </w:rPr>
        <w:t xml:space="preserve">Cummiskey ’90 - </w:t>
      </w:r>
      <w:r w:rsidRPr="00810EB6">
        <w:rPr>
          <w:rFonts w:eastAsia="Calibri"/>
          <w:sz w:val="16"/>
        </w:rPr>
        <w:t>David Cummiskey. [Associate Philosophy Professor at Bates College</w:t>
      </w:r>
      <w:proofErr w:type="gramStart"/>
      <w:r w:rsidRPr="00810EB6">
        <w:rPr>
          <w:rFonts w:eastAsia="Calibri"/>
          <w:sz w:val="16"/>
        </w:rPr>
        <w:t>].Kantian</w:t>
      </w:r>
      <w:proofErr w:type="gramEnd"/>
      <w:r w:rsidRPr="00810EB6">
        <w:rPr>
          <w:rFonts w:eastAsia="Calibri"/>
          <w:sz w:val="16"/>
        </w:rPr>
        <w:t xml:space="preserve"> Consequentialism. Ethics, Vol. 100, No. 3. 1990. http://www.jstor.org/stable/2381810. </w:t>
      </w:r>
    </w:p>
    <w:p w14:paraId="46D7B4E2" w14:textId="77777777" w:rsidR="00A93CEA" w:rsidRPr="00810EB6" w:rsidRDefault="00A93CEA" w:rsidP="00A93CEA">
      <w:pPr>
        <w:spacing w:after="0" w:line="240" w:lineRule="auto"/>
        <w:jc w:val="both"/>
        <w:rPr>
          <w:rFonts w:eastAsia="Calibri"/>
          <w:b/>
          <w:bCs/>
          <w:sz w:val="24"/>
        </w:rPr>
      </w:pPr>
    </w:p>
    <w:p w14:paraId="5C4321C9" w14:textId="77777777" w:rsidR="00A93CEA" w:rsidRPr="00810EB6" w:rsidRDefault="00A93CEA" w:rsidP="00A93CEA">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w:t>
      </w:r>
      <w:proofErr w:type="gramStart"/>
      <w:r w:rsidRPr="00810EB6">
        <w:rPr>
          <w:rFonts w:eastAsia="Times New Roman"/>
          <w:b/>
          <w:bCs/>
          <w:sz w:val="24"/>
          <w:u w:val="single"/>
        </w:rPr>
        <w:t>solely</w:t>
      </w:r>
      <w:proofErr w:type="gramEnd"/>
      <w:r w:rsidRPr="00810EB6">
        <w:rPr>
          <w:rFonts w:eastAsia="Times New Roman"/>
          <w:b/>
          <w:bCs/>
          <w:sz w:val="24"/>
          <w:u w:val="single"/>
        </w:rPr>
        <w:t xml:space="preserve">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810EB6">
        <w:rPr>
          <w:rFonts w:eastAsia="Times New Roman"/>
          <w:sz w:val="12"/>
        </w:rPr>
        <w:t>particular duties</w:t>
      </w:r>
      <w:proofErr w:type="gramEnd"/>
      <w:r w:rsidRPr="00810EB6">
        <w:rPr>
          <w:rFonts w:eastAsia="Times New Roman"/>
          <w:sz w:val="12"/>
        </w:rPr>
        <w:t xml:space="preserve">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w:t>
      </w:r>
      <w:proofErr w:type="gramStart"/>
      <w:r w:rsidRPr="00810EB6">
        <w:rPr>
          <w:rFonts w:eastAsia="Times New Roman"/>
          <w:sz w:val="12"/>
        </w:rPr>
        <w:t>In order to</w:t>
      </w:r>
      <w:proofErr w:type="gramEnd"/>
      <w:r w:rsidRPr="00810EB6">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w:t>
      </w:r>
      <w:proofErr w:type="gramStart"/>
      <w:r w:rsidRPr="00810EB6">
        <w:rPr>
          <w:rFonts w:eastAsia="Times New Roman"/>
          <w:sz w:val="12"/>
        </w:rPr>
        <w:t>in order to</w:t>
      </w:r>
      <w:proofErr w:type="gramEnd"/>
      <w:r w:rsidRPr="00810EB6">
        <w:rPr>
          <w:rFonts w:eastAsia="Times New Roman"/>
          <w:sz w:val="12"/>
        </w:rPr>
        <w:t xml:space="preserve"> benefit others. If one focuses on the equal value of all rational beings, then equal consideration suggests that one may have to sacrifice some to save many.</w:t>
      </w:r>
      <w:bookmarkEnd w:id="0"/>
    </w:p>
    <w:p w14:paraId="1673F423" w14:textId="77777777" w:rsidR="00A93CEA" w:rsidRDefault="00A93CEA" w:rsidP="00A93CEA"/>
    <w:p w14:paraId="52A281BA" w14:textId="77777777" w:rsidR="00A93CEA" w:rsidRDefault="00A93CEA" w:rsidP="00A93CEA">
      <w:pPr>
        <w:pStyle w:val="Heading3"/>
        <w:jc w:val="left"/>
      </w:pPr>
    </w:p>
    <w:p w14:paraId="7499451B" w14:textId="12B8B272" w:rsidR="00A56973" w:rsidRPr="00190D11" w:rsidRDefault="00A56973" w:rsidP="00A56973">
      <w:pPr>
        <w:pStyle w:val="Heading3"/>
        <w:rPr>
          <w:rStyle w:val="Style13ptBold"/>
          <w:b/>
          <w:bCs w:val="0"/>
          <w:sz w:val="44"/>
          <w:u w:val="double"/>
        </w:rPr>
      </w:pPr>
      <w:r>
        <w:t>NC - Long</w:t>
      </w:r>
    </w:p>
    <w:p w14:paraId="36FD0902" w14:textId="77777777" w:rsidR="00A56973" w:rsidRPr="006735FE" w:rsidRDefault="00A56973" w:rsidP="00A56973">
      <w:pPr>
        <w:pStyle w:val="Heading4"/>
      </w:pPr>
      <w:r w:rsidRPr="006735FE">
        <w:t xml:space="preserve">TEXT: The Outer Space Treaty ought to be amended to establish an international legal trust system governing outer space.  </w:t>
      </w:r>
    </w:p>
    <w:p w14:paraId="244F504B" w14:textId="77777777" w:rsidR="00A56973" w:rsidRPr="00E17E3B" w:rsidRDefault="00A56973" w:rsidP="00A56973">
      <w:pPr>
        <w:rPr>
          <w:rStyle w:val="Style13ptBold"/>
          <w:b w:val="0"/>
          <w:sz w:val="22"/>
        </w:rPr>
      </w:pPr>
      <w:r w:rsidRPr="00741B0F">
        <w:rPr>
          <w:rStyle w:val="Style13ptBold"/>
        </w:rPr>
        <w:t>Fino 21</w:t>
      </w:r>
      <w:r>
        <w:t xml:space="preserve"> [Ivan Fino (Department of Law University of Turin), “Building a New Legal Model for Settlements on Mars,” A. Froehlich (ed.), Assessing a Mars Agreement Including Human Settlements, Studies in Space Policy 30, 2021. </w:t>
      </w:r>
      <w:hyperlink r:id="rId6" w:history="1">
        <w:r w:rsidRPr="00543220">
          <w:rPr>
            <w:rStyle w:val="Hyperlink"/>
          </w:rPr>
          <w:t>https://doi.org/10.1007/978-3-030-65013-1_7</w:t>
        </w:r>
      </w:hyperlink>
      <w:r>
        <w:t>]CT</w:t>
      </w:r>
    </w:p>
    <w:p w14:paraId="11C81A6D" w14:textId="77777777" w:rsidR="00A56973" w:rsidRPr="00096ED2" w:rsidRDefault="00A56973" w:rsidP="00A56973">
      <w:pPr>
        <w:rPr>
          <w:rStyle w:val="StyleUnderline"/>
        </w:rPr>
      </w:pPr>
      <w:r w:rsidRPr="00B03DF7">
        <w:t xml:space="preserve">7.5 </w:t>
      </w:r>
      <w:r w:rsidRPr="00096ED2">
        <w:rPr>
          <w:rStyle w:val="StyleUnderline"/>
        </w:rPr>
        <w:t>A Proposal for an International Legal Trust System</w:t>
      </w:r>
    </w:p>
    <w:p w14:paraId="44AA7E85" w14:textId="77777777" w:rsidR="00A56973" w:rsidRPr="007E21E4" w:rsidRDefault="00A56973" w:rsidP="00A56973">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BC493A0" w14:textId="77777777" w:rsidR="00A56973" w:rsidRPr="00C04897" w:rsidRDefault="00A56973" w:rsidP="00A56973">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F603CC4" w14:textId="77777777" w:rsidR="00A56973" w:rsidRDefault="00A56973" w:rsidP="00A56973">
      <w:r>
        <w:t>7.6 The Functioning of the International Legal Trust System</w:t>
      </w:r>
    </w:p>
    <w:p w14:paraId="4A07E44C" w14:textId="77777777" w:rsidR="00A56973" w:rsidRPr="007E21E4" w:rsidRDefault="00A56973" w:rsidP="00A56973">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BCE212F" w14:textId="77777777" w:rsidR="00A56973" w:rsidRDefault="00A56973" w:rsidP="00A56973"/>
    <w:p w14:paraId="1DDBDF4B" w14:textId="77777777" w:rsidR="00A56973" w:rsidRPr="006735FE" w:rsidRDefault="00A56973" w:rsidP="00A56973">
      <w:pPr>
        <w:pStyle w:val="Heading4"/>
      </w:pPr>
      <w:r w:rsidRPr="006735FE">
        <w:t>The legal trust would incentivize investment in space while preventing conflict and ensuring sustainable development and the equitable distributions of resources.</w:t>
      </w:r>
    </w:p>
    <w:p w14:paraId="17120435" w14:textId="77777777" w:rsidR="00A56973" w:rsidRDefault="00A56973" w:rsidP="00A56973">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7"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938356E" w14:textId="77777777" w:rsidR="00A56973" w:rsidRDefault="00A56973" w:rsidP="00A56973">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7BA04DA" w14:textId="6D0FA10B" w:rsidR="00FD4DFD" w:rsidRDefault="00FD4DFD" w:rsidP="00FD4DFD">
      <w:pPr>
        <w:pStyle w:val="Heading1"/>
        <w:rPr>
          <w:rStyle w:val="StyleUnderline"/>
        </w:rPr>
      </w:pPr>
      <w:r>
        <w:rPr>
          <w:rStyle w:val="StyleUnderline"/>
        </w:rPr>
        <w:t>AT Capitalism Bad</w:t>
      </w:r>
    </w:p>
    <w:p w14:paraId="5A748980" w14:textId="77777777" w:rsidR="00FD4DFD" w:rsidRDefault="00FD4DFD" w:rsidP="00FD4DFD">
      <w:pPr>
        <w:pStyle w:val="Heading4"/>
      </w:pPr>
      <w:r>
        <w:t>Governments solve the excesses of capitalism in space. Fernolz 19</w:t>
      </w:r>
    </w:p>
    <w:p w14:paraId="43CBDEB9" w14:textId="77777777" w:rsidR="00FD4DFD" w:rsidRDefault="00FD4DFD" w:rsidP="00FD4DFD">
      <w:r>
        <w:t xml:space="preserve">Tim Fernolz, 2019, </w:t>
      </w:r>
      <w:r w:rsidRPr="00BB1F80">
        <w:t>How to build a space economy that avoids the mistakes of terrestrial capitalism</w:t>
      </w:r>
      <w:r>
        <w:t xml:space="preserve">, </w:t>
      </w:r>
      <w:r w:rsidRPr="00BB1F80">
        <w:t>https://qz.com/work/1767415/can-nasa-build-a-space-economy-that-leaves-capitalisms-problems-behind/</w:t>
      </w:r>
    </w:p>
    <w:p w14:paraId="7F2C3645" w14:textId="77777777" w:rsidR="00FD4DFD" w:rsidRDefault="00FD4DFD" w:rsidP="00FD4DFD">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5E2AF7D1" w14:textId="77777777" w:rsidR="00FD4DFD" w:rsidRPr="00E8332D" w:rsidRDefault="00FD4DFD" w:rsidP="00FD4DFD">
      <w:pPr>
        <w:pStyle w:val="Heading4"/>
        <w:rPr>
          <w:rFonts w:cs="Calibri"/>
        </w:rPr>
      </w:pPr>
      <w:r>
        <w:rPr>
          <w:rFonts w:cs="Calibri"/>
        </w:rPr>
        <w:t>Private entities working with governments resolves the link and better address the symptoms of capitalism by collaborating to solve climate change.</w:t>
      </w:r>
    </w:p>
    <w:p w14:paraId="3171E56B" w14:textId="77777777" w:rsidR="00FD4DFD" w:rsidRPr="00E8332D" w:rsidRDefault="00FD4DFD" w:rsidP="00FD4DFD">
      <w:r w:rsidRPr="00E8332D">
        <w:t xml:space="preserve">Maanas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97B0133" w14:textId="77777777" w:rsidR="00FD4DFD" w:rsidRPr="00F16E58" w:rsidRDefault="00FD4DFD" w:rsidP="00FD4DFD">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hough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“[i]nstead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 xml:space="preserve">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7EE9FEBB" w14:textId="77777777" w:rsidR="00FD4DFD" w:rsidRDefault="00FD4DFD" w:rsidP="00FD4DFD">
      <w:pPr>
        <w:pStyle w:val="Heading4"/>
      </w:pPr>
      <w:r>
        <w:t>Asteroid mining makes post-scarcity possible. Elvis 2021</w:t>
      </w:r>
    </w:p>
    <w:p w14:paraId="71DE39DA" w14:textId="77777777" w:rsidR="00FD4DFD" w:rsidRDefault="00FD4DFD" w:rsidP="00FD4DFD">
      <w:r>
        <w:t xml:space="preserve">Elvis, July 19, 2021, Martin Elvisis a senior astrophysicist at the Center for Astrophysics | Harvard &amp; Smithsonian. He is the author of Asteroids: How Love, Fear, and Greed Will Determine Our Future in Space (2021), Riches in space: Asteroids could pay for so much space exploration, </w:t>
      </w:r>
      <w:hyperlink r:id="rId8" w:history="1">
        <w:r w:rsidRPr="00027857">
          <w:rPr>
            <w:rStyle w:val="Hyperlink"/>
          </w:rPr>
          <w:t>https://aeon.co/essays/asteroid-mining-could-pay-for-space-exploration-and-adventure</w:t>
        </w:r>
      </w:hyperlink>
    </w:p>
    <w:p w14:paraId="755E4C04" w14:textId="77777777" w:rsidR="00FD4DFD" w:rsidRPr="00000217" w:rsidRDefault="00FD4DFD" w:rsidP="00FD4DFD">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6C667E12" w14:textId="77777777" w:rsidR="00A56973" w:rsidRPr="00190D11" w:rsidRDefault="00A56973" w:rsidP="00A56973"/>
    <w:p w14:paraId="62E25D52" w14:textId="77777777" w:rsidR="00A56973" w:rsidRDefault="00A56973" w:rsidP="00A56973">
      <w:pPr>
        <w:pStyle w:val="Heading2"/>
      </w:pPr>
      <w:r>
        <w:t>Asteroid Mining DA</w:t>
      </w:r>
    </w:p>
    <w:p w14:paraId="2122FCE4" w14:textId="77777777" w:rsidR="00A56973" w:rsidRDefault="00A56973" w:rsidP="00A56973">
      <w:pPr>
        <w:pStyle w:val="Heading3"/>
      </w:pPr>
      <w:r>
        <w:t>New V</w:t>
      </w:r>
    </w:p>
    <w:p w14:paraId="564C7218" w14:textId="77777777" w:rsidR="00A56973" w:rsidRDefault="00A56973" w:rsidP="00A56973">
      <w:pPr>
        <w:pStyle w:val="Heading4"/>
      </w:pPr>
      <w:r>
        <w:t>The private sector is essential for asteroid mining – competition is key and government development is not effective, efficient, or cheap enough. Thiessen 21:</w:t>
      </w:r>
    </w:p>
    <w:p w14:paraId="4DC1F68F" w14:textId="77777777" w:rsidR="00A56973" w:rsidRDefault="00A56973" w:rsidP="00A569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51C9EBF" w14:textId="77777777" w:rsidR="00A56973" w:rsidRPr="00777D49" w:rsidRDefault="00A56973" w:rsidP="00A5697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602D436" w14:textId="77777777" w:rsidR="00A56973" w:rsidRDefault="00A56973" w:rsidP="00A56973"/>
    <w:p w14:paraId="4593F8C1" w14:textId="77777777" w:rsidR="00A56973" w:rsidRDefault="00A56973" w:rsidP="00A56973">
      <w:pPr>
        <w:pStyle w:val="Heading4"/>
      </w:pPr>
      <w:r>
        <w:t>Space regulation scares investors away and spills over to other space activities. Freeland 05</w:t>
      </w:r>
    </w:p>
    <w:p w14:paraId="58BAD57C" w14:textId="77777777" w:rsidR="00A56973" w:rsidRPr="002C77DA" w:rsidRDefault="00A56973" w:rsidP="00A5697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129CD9EE" w14:textId="77777777" w:rsidR="00A56973" w:rsidRPr="00BE7D84" w:rsidRDefault="00A56973" w:rsidP="00A56973">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266137CF" w14:textId="77777777" w:rsidR="00A56973" w:rsidRPr="0023115E" w:rsidRDefault="00A56973" w:rsidP="00A56973">
      <w:pPr>
        <w:rPr>
          <w:b/>
          <w:bCs/>
          <w:u w:val="single"/>
        </w:rPr>
      </w:pPr>
    </w:p>
    <w:p w14:paraId="7AA6CA73" w14:textId="77777777" w:rsidR="00A56973" w:rsidRPr="000832CC" w:rsidRDefault="00A56973" w:rsidP="00A56973">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BB19E34" w14:textId="77777777" w:rsidR="00A56973" w:rsidRPr="000832CC" w:rsidRDefault="00A56973" w:rsidP="00A56973">
      <w:r w:rsidRPr="000832CC">
        <w:t>Chris Taylor [journalist], 19 - ("How asteroid mining will save the Earth — and mint trillionaires," Mashable, 2019, accessed 12-13-2021, https://mashable.com/feature/asteroid-mining-space-economy)//ML</w:t>
      </w:r>
    </w:p>
    <w:p w14:paraId="180F179F" w14:textId="77777777" w:rsidR="00A56973" w:rsidRPr="0097088D" w:rsidRDefault="00A56973" w:rsidP="00A56973">
      <w:pPr>
        <w:rPr>
          <w:sz w:val="12"/>
        </w:rPr>
      </w:pPr>
      <w:r w:rsidRPr="000832CC">
        <w:rPr>
          <w:sz w:val="12"/>
        </w:rPr>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609E370" w14:textId="77777777" w:rsidR="00A56973" w:rsidRPr="00405D88" w:rsidRDefault="00A56973" w:rsidP="00A56973">
      <w:pPr>
        <w:pStyle w:val="Heading4"/>
        <w:rPr>
          <w:rFonts w:cs="Calibri"/>
        </w:rPr>
      </w:pPr>
      <w:r w:rsidRPr="00405D88">
        <w:rPr>
          <w:rFonts w:cs="Calibri"/>
        </w:rPr>
        <w:t>Warming causes extinction.</w:t>
      </w:r>
    </w:p>
    <w:p w14:paraId="14670DC4" w14:textId="77777777" w:rsidR="00A56973" w:rsidRPr="00405D88" w:rsidRDefault="00A56973" w:rsidP="00A56973">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087D605" w14:textId="77777777" w:rsidR="00A56973" w:rsidRPr="00405D88" w:rsidRDefault="00A56973" w:rsidP="00A5697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62A520A" w14:textId="77777777" w:rsidR="00A56973" w:rsidRPr="00287B2B" w:rsidRDefault="00A56973" w:rsidP="00A56973">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209A0368" w14:textId="77777777" w:rsidR="00A56973" w:rsidRPr="00287B2B" w:rsidRDefault="00A56973" w:rsidP="00A56973">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F8161FB" w14:textId="77777777" w:rsidR="00A56973" w:rsidRDefault="00A56973" w:rsidP="00A56973">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highlight w:val="cyan"/>
        </w:rPr>
        <w:t xml:space="preserve">If it were to strike </w:t>
      </w:r>
      <w:r w:rsidRPr="00AF7C24">
        <w:rPr>
          <w:rStyle w:val="StyleUnderline"/>
        </w:rPr>
        <w:t>the</w:t>
      </w:r>
      <w:r w:rsidRPr="00F75C0E">
        <w:rPr>
          <w:rStyle w:val="StyleUnderline"/>
        </w:rPr>
        <w:t xml:space="preserve"> Earth, </w:t>
      </w:r>
      <w:r w:rsidRPr="003B0EEE">
        <w:rPr>
          <w:rStyle w:val="StyleUnderline"/>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rPr>
        <w:t>NASA administrator</w:t>
      </w:r>
      <w:r>
        <w:t xml:space="preserve"> Jim </w:t>
      </w:r>
      <w:r w:rsidRPr="003B0EEE">
        <w:rPr>
          <w:rStyle w:val="StyleUnderline"/>
          <w:highlight w:val="cyan"/>
        </w:rPr>
        <w:t>Bridenstine</w:t>
      </w:r>
      <w:r w:rsidRPr="00F75C0E">
        <w:rPr>
          <w:rStyle w:val="StyleUnderline"/>
        </w:rPr>
        <w:t xml:space="preserve"> has previously </w:t>
      </w:r>
      <w:r w:rsidRPr="003B0EEE">
        <w:rPr>
          <w:rStyle w:val="StyleUnderline"/>
          <w:highlight w:val="cyan"/>
        </w:rPr>
        <w:t>warned a potential</w:t>
      </w:r>
      <w:r w:rsidRPr="00F75C0E">
        <w:rPr>
          <w:rStyle w:val="StyleUnderline"/>
        </w:rPr>
        <w:t xml:space="preserve"> asteroid </w:t>
      </w:r>
      <w:r w:rsidRPr="003B0EEE">
        <w:rPr>
          <w:rStyle w:val="StyleUnderline"/>
          <w:highlight w:val="cyan"/>
        </w:rPr>
        <w:t xml:space="preserve">collision is </w:t>
      </w:r>
      <w:r w:rsidRPr="003B0EEE">
        <w:rPr>
          <w:rStyle w:val="Emphasis"/>
          <w:highlight w:val="cyan"/>
        </w:rPr>
        <w:t>more likely</w:t>
      </w:r>
      <w:r w:rsidRPr="003B0EEE">
        <w:rPr>
          <w:rStyle w:val="StyleUnderline"/>
          <w:highlight w:val="cyan"/>
        </w:rPr>
        <w:t xml:space="preserve"> </w:t>
      </w:r>
      <w:proofErr w:type="gramStart"/>
      <w:r w:rsidRPr="003B0EEE">
        <w:rPr>
          <w:rStyle w:val="StyleUnderline"/>
          <w:highlight w:val="cyan"/>
        </w:rPr>
        <w:t>then</w:t>
      </w:r>
      <w:proofErr w:type="gramEnd"/>
      <w:r w:rsidRPr="003B0EEE">
        <w:rPr>
          <w:rStyle w:val="StyleUnderline"/>
          <w:highlight w:val="cyan"/>
        </w:rPr>
        <w:t xml:space="preserve"> people realise</w:t>
      </w:r>
      <w:r w:rsidRPr="00F75C0E">
        <w:rPr>
          <w:rStyle w:val="StyleUnderline"/>
        </w:rPr>
        <w:t>.</w:t>
      </w:r>
      <w:r>
        <w:rPr>
          <w:rStyle w:val="StyleUnderline"/>
        </w:rPr>
        <w:t xml:space="preserve"> </w:t>
      </w:r>
      <w:r>
        <w:t>He said: "</w:t>
      </w:r>
      <w:r w:rsidRPr="00F75C0E">
        <w:rPr>
          <w:rStyle w:val="StyleUnderline"/>
        </w:rPr>
        <w:t xml:space="preserve">We have to make sure that people understand that </w:t>
      </w:r>
      <w:r w:rsidRPr="003B0EEE">
        <w:rPr>
          <w:rStyle w:val="StyleUnderline"/>
          <w:highlight w:val="cyan"/>
        </w:rPr>
        <w:t>this is not about Hollywood</w:t>
      </w:r>
      <w:r w:rsidRPr="00F75C0E">
        <w:rPr>
          <w:rStyle w:val="StyleUnderline"/>
        </w:rPr>
        <w:t>, it's not about the movies.</w:t>
      </w:r>
      <w:r>
        <w:t xml:space="preserve"> "</w:t>
      </w:r>
      <w:r w:rsidRPr="003B0EEE">
        <w:rPr>
          <w:rStyle w:val="StyleUnderline"/>
          <w:highlight w:val="cyan"/>
        </w:rPr>
        <w:t>This is about</w:t>
      </w:r>
      <w:r w:rsidRPr="00F75C0E">
        <w:rPr>
          <w:rStyle w:val="StyleUnderline"/>
        </w:rPr>
        <w:t xml:space="preserve"> ultimately </w:t>
      </w:r>
      <w:r w:rsidRPr="003B0EEE">
        <w:rPr>
          <w:rStyle w:val="StyleUnderline"/>
          <w:highlight w:val="cyan"/>
        </w:rPr>
        <w:t>protecting</w:t>
      </w:r>
      <w:r w:rsidRPr="00F75C0E">
        <w:rPr>
          <w:rStyle w:val="StyleUnderline"/>
        </w:rPr>
        <w:t xml:space="preserve"> </w:t>
      </w:r>
      <w:r w:rsidRPr="00F75C0E">
        <w:t xml:space="preserve">the only planet we know, right now, to host life - and that is </w:t>
      </w:r>
      <w:r w:rsidRPr="00F75C0E">
        <w:rPr>
          <w:rStyle w:val="StyleUnderline"/>
        </w:rPr>
        <w:t xml:space="preserve">the planet </w:t>
      </w:r>
      <w:r w:rsidRPr="003B0EEE">
        <w:rPr>
          <w:rStyle w:val="StyleUnderline"/>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198B2AD" w14:textId="77777777" w:rsidR="00A56973" w:rsidRPr="00F75C0E" w:rsidRDefault="00A56973" w:rsidP="00A56973"/>
    <w:p w14:paraId="4A0B5E2E" w14:textId="77777777" w:rsidR="00A56973" w:rsidRDefault="00A56973" w:rsidP="00A56973">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3128E18E" w14:textId="77777777" w:rsidR="00A56973" w:rsidRPr="00287B2B" w:rsidRDefault="00A56973" w:rsidP="00A56973">
      <w:r w:rsidRPr="00287B2B">
        <w:t>Peter Vereš ’19, Harvard-Smithsonian Center for Astrophysics, “Chapter 6 Vision of Perfect Observation Capabilities”, 2019, Planetary Defense, Space and Society, https://dl1.cuni.cz/pluginfile.php/634091/mod_resource/content/1/Planetary%20Defence.pdf</w:t>
      </w:r>
    </w:p>
    <w:p w14:paraId="0861CC12" w14:textId="77777777" w:rsidR="00A56973" w:rsidRPr="00456988" w:rsidRDefault="00A56973" w:rsidP="00A56973">
      <w:r w:rsidRPr="002133FD">
        <w:rPr>
          <w:rStyle w:val="StyleUnderline"/>
        </w:rPr>
        <w:t xml:space="preserve">Often, </w:t>
      </w:r>
      <w:r w:rsidRPr="003B0EEE">
        <w:rPr>
          <w:rStyle w:val="StyleUnderline"/>
          <w:highlight w:val="cyan"/>
        </w:rPr>
        <w:t>uncertain orbits are a source of elevated</w:t>
      </w:r>
      <w:r w:rsidRPr="002133FD">
        <w:rPr>
          <w:rStyle w:val="StyleUnderline"/>
        </w:rPr>
        <w:t xml:space="preserve"> impact </w:t>
      </w:r>
      <w:r w:rsidRPr="003B0EEE">
        <w:rPr>
          <w:rStyle w:val="StyleUnderline"/>
          <w:highlight w:val="cyan"/>
        </w:rPr>
        <w:t>risks of</w:t>
      </w:r>
      <w:r w:rsidRPr="002133FD">
        <w:rPr>
          <w:rStyle w:val="StyleUnderline"/>
        </w:rPr>
        <w:t xml:space="preserve"> some </w:t>
      </w:r>
      <w:r w:rsidRPr="003B0EEE">
        <w:rPr>
          <w:rStyle w:val="StyleUnderline"/>
          <w:highlight w:val="cyan"/>
        </w:rPr>
        <w:t>NEOs</w:t>
      </w:r>
      <w:r w:rsidRPr="002133FD">
        <w:rPr>
          <w:rStyle w:val="StyleUnderline"/>
        </w:rPr>
        <w:t xml:space="preserve"> with the Earth</w:t>
      </w:r>
      <w:r>
        <w:t xml:space="preserve">. </w:t>
      </w:r>
      <w:r w:rsidRPr="003B0EEE">
        <w:rPr>
          <w:rStyle w:val="StyleUnderline"/>
          <w:highlight w:val="cyan"/>
        </w:rPr>
        <w:t>The</w:t>
      </w:r>
      <w:r w:rsidRPr="002133FD">
        <w:rPr>
          <w:rStyle w:val="StyleUnderline"/>
        </w:rPr>
        <w:t xml:space="preserve"> impact </w:t>
      </w:r>
      <w:r w:rsidRPr="003B0EEE">
        <w:rPr>
          <w:rStyle w:val="StyleUnderline"/>
          <w:highlight w:val="cyan"/>
        </w:rPr>
        <w:t>probability of an asteroid with Earth is</w:t>
      </w:r>
      <w:r w:rsidRPr="002133FD">
        <w:rPr>
          <w:rStyle w:val="StyleUnderline"/>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rPr>
        <w:t>If these</w:t>
      </w:r>
      <w:r>
        <w:t xml:space="preserve"> conditions </w:t>
      </w:r>
      <w:r w:rsidRPr="002133FD">
        <w:rPr>
          <w:rStyle w:val="StyleUnderline"/>
        </w:rPr>
        <w:t>are met</w:t>
      </w:r>
      <w:r>
        <w:t xml:space="preserve">, </w:t>
      </w:r>
      <w:r w:rsidRPr="002133FD">
        <w:rPr>
          <w:rStyle w:val="StyleUnderline"/>
        </w:rPr>
        <w:t>then one can assess how close the asteroid flies</w:t>
      </w:r>
      <w:r>
        <w:t xml:space="preserve"> around the Earth at a given time, </w:t>
      </w:r>
      <w:r w:rsidRPr="002133FD">
        <w:rPr>
          <w:rStyle w:val="StyleUnderline"/>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highlight w:val="cyan"/>
        </w:rPr>
        <w:t>instead of a single</w:t>
      </w:r>
      <w:r w:rsidRPr="002133FD">
        <w:rPr>
          <w:rStyle w:val="StyleUnderline"/>
        </w:rPr>
        <w:t xml:space="preserve"> accurate </w:t>
      </w:r>
      <w:r w:rsidRPr="003B0EEE">
        <w:rPr>
          <w:rStyle w:val="StyleUnderline"/>
          <w:highlight w:val="cyan"/>
        </w:rPr>
        <w:t>solution where the asteroid will hit</w:t>
      </w:r>
      <w:r w:rsidRPr="002133FD">
        <w:rPr>
          <w:rStyle w:val="StyleUnderline"/>
        </w:rPr>
        <w:t xml:space="preserve"> the Earth </w:t>
      </w:r>
      <w:r w:rsidRPr="003B0EEE">
        <w:rPr>
          <w:rStyle w:val="StyleUnderline"/>
          <w:highlight w:val="cyan"/>
        </w:rPr>
        <w:t>or miss</w:t>
      </w:r>
      <w:r w:rsidRPr="002133FD">
        <w:rPr>
          <w:rStyle w:val="StyleUnderline"/>
        </w:rPr>
        <w:t xml:space="preserve"> it, </w:t>
      </w:r>
      <w:r w:rsidRPr="003B0EEE">
        <w:rPr>
          <w:rStyle w:val="StyleUnderline"/>
          <w:highlight w:val="cyan"/>
        </w:rPr>
        <w:t>there is always a realm of</w:t>
      </w:r>
      <w:r w:rsidRPr="002133FD">
        <w:rPr>
          <w:rStyle w:val="StyleUnderline"/>
        </w:rPr>
        <w:t xml:space="preserve"> possible solutions within the orbit </w:t>
      </w:r>
      <w:r w:rsidRPr="003B0EEE">
        <w:rPr>
          <w:rStyle w:val="StyleUnderline"/>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rPr>
        <w:t xml:space="preserve">The </w:t>
      </w:r>
      <w:r w:rsidRPr="003B0EEE">
        <w:rPr>
          <w:rStyle w:val="StyleUnderline"/>
          <w:highlight w:val="cyan"/>
        </w:rPr>
        <w:t>non-zero impact probability is computed for a given time</w:t>
      </w:r>
      <w:r w:rsidRPr="002133FD">
        <w:rPr>
          <w:rStyle w:val="StyleUnderline"/>
        </w:rPr>
        <w:t xml:space="preserve"> in the future, </w:t>
      </w:r>
      <w:r w:rsidRPr="003B0EEE">
        <w:rPr>
          <w:rStyle w:val="StyleUnderline"/>
          <w:highlight w:val="cyan"/>
        </w:rPr>
        <w:t>but even if the orbit is known</w:t>
      </w:r>
      <w:r w:rsidRPr="002133FD">
        <w:rPr>
          <w:rStyle w:val="StyleUnderline"/>
        </w:rPr>
        <w:t xml:space="preserve"> very well </w:t>
      </w:r>
      <w:r w:rsidRPr="003B0EEE">
        <w:rPr>
          <w:rStyle w:val="StyleUnderline"/>
          <w:highlight w:val="cyan"/>
        </w:rPr>
        <w:t xml:space="preserve">today, </w:t>
      </w:r>
      <w:r w:rsidRPr="003B0EEE">
        <w:rPr>
          <w:rStyle w:val="Emphasis"/>
          <w:highlight w:val="cyan"/>
        </w:rPr>
        <w:t>small perturbations</w:t>
      </w:r>
      <w:r w:rsidRPr="003B0EEE">
        <w:rPr>
          <w:rStyle w:val="StyleUnderline"/>
          <w:highlight w:val="cyan"/>
        </w:rPr>
        <w:t xml:space="preserve"> from</w:t>
      </w:r>
      <w:r w:rsidRPr="002133FD">
        <w:rPr>
          <w:rStyle w:val="StyleUnderline"/>
        </w:rPr>
        <w:t xml:space="preserve"> planets and non-gravitational </w:t>
      </w:r>
      <w:r w:rsidRPr="003B0EEE">
        <w:rPr>
          <w:rStyle w:val="StyleUnderline"/>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highlight w:val="cyan"/>
        </w:rPr>
        <w:t xml:space="preserve"> for</w:t>
      </w:r>
      <w:r w:rsidRPr="002133FD">
        <w:rPr>
          <w:rStyle w:val="StyleUnderline"/>
        </w:rPr>
        <w:t xml:space="preserve"> future </w:t>
      </w:r>
      <w:r w:rsidRPr="003B0EEE">
        <w:rPr>
          <w:rStyle w:val="StyleUnderline"/>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highlight w:val="cyan"/>
        </w:rPr>
        <w:t>Keyholes</w:t>
      </w:r>
      <w:r w:rsidRPr="002133FD">
        <w:rPr>
          <w:rStyle w:val="StyleUnderline"/>
        </w:rPr>
        <w:t xml:space="preserve"> are specific </w:t>
      </w:r>
      <w:r w:rsidRPr="003B0EEE">
        <w:rPr>
          <w:rStyle w:val="StyleUnderline"/>
          <w:highlight w:val="cyan"/>
        </w:rPr>
        <w:t>for asteroids</w:t>
      </w:r>
      <w:r w:rsidRPr="002133FD">
        <w:rPr>
          <w:rStyle w:val="StyleUnderline"/>
        </w:rPr>
        <w:t xml:space="preserve"> flying very close to the Earth and </w:t>
      </w:r>
      <w:r w:rsidRPr="003B0EEE">
        <w:rPr>
          <w:rStyle w:val="StyleUnderline"/>
          <w:highlight w:val="cyan"/>
        </w:rPr>
        <w:t>are</w:t>
      </w:r>
      <w:r>
        <w:t xml:space="preserve"> rather </w:t>
      </w:r>
      <w:r w:rsidRPr="003B0EEE">
        <w:rPr>
          <w:rStyle w:val="StyleUnderline"/>
          <w:highlight w:val="cyan"/>
        </w:rPr>
        <w:t>small</w:t>
      </w:r>
      <w:r>
        <w:t xml:space="preserve">, from a few to hundreds of kilometers across. </w:t>
      </w:r>
      <w:r w:rsidRPr="003B0EEE">
        <w:rPr>
          <w:rStyle w:val="StyleUnderline"/>
          <w:highlight w:val="cyan"/>
        </w:rPr>
        <w:t>If the keyhole is hit</w:t>
      </w:r>
      <w:r w:rsidRPr="002133FD">
        <w:rPr>
          <w:rStyle w:val="StyleUnderline"/>
        </w:rPr>
        <w:t xml:space="preserve"> during the NEO flyby, </w:t>
      </w:r>
      <w:r w:rsidRPr="003B0EEE">
        <w:rPr>
          <w:rStyle w:val="StyleUnderline"/>
          <w:highlight w:val="cyan"/>
        </w:rPr>
        <w:t>the orbit</w:t>
      </w:r>
      <w:r w:rsidRPr="002133FD">
        <w:rPr>
          <w:rStyle w:val="StyleUnderline"/>
        </w:rPr>
        <w:t xml:space="preserve"> of the NEO </w:t>
      </w:r>
      <w:r w:rsidRPr="003B0EEE">
        <w:rPr>
          <w:rStyle w:val="StyleUnderline"/>
          <w:highlight w:val="cyan"/>
        </w:rPr>
        <w:t>becomes resonant with Earth and the NEO will return</w:t>
      </w:r>
      <w:r w:rsidRPr="002133FD">
        <w:rPr>
          <w:rStyle w:val="StyleUnderline"/>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466F3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697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6973"/>
    <w:rsid w:val="00A93661"/>
    <w:rsid w:val="00A93CEA"/>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4D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57E31"/>
  <w15:chartTrackingRefBased/>
  <w15:docId w15:val="{FB3D7637-CA27-4A64-8D8F-C550C43B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6973"/>
    <w:rPr>
      <w:rFonts w:ascii="Calibri" w:hAnsi="Calibri"/>
    </w:rPr>
  </w:style>
  <w:style w:type="paragraph" w:styleId="Heading1">
    <w:name w:val="heading 1"/>
    <w:aliases w:val="Pocket"/>
    <w:basedOn w:val="Normal"/>
    <w:next w:val="Normal"/>
    <w:link w:val="Heading1Char"/>
    <w:qFormat/>
    <w:rsid w:val="00A56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69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69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569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6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973"/>
  </w:style>
  <w:style w:type="character" w:customStyle="1" w:styleId="Heading1Char">
    <w:name w:val="Heading 1 Char"/>
    <w:aliases w:val="Pocket Char"/>
    <w:basedOn w:val="DefaultParagraphFont"/>
    <w:link w:val="Heading1"/>
    <w:rsid w:val="00A569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69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697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5697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A5697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5697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56973"/>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A56973"/>
    <w:rPr>
      <w:color w:val="auto"/>
      <w:u w:val="none"/>
    </w:rPr>
  </w:style>
  <w:style w:type="character" w:styleId="FollowedHyperlink">
    <w:name w:val="FollowedHyperlink"/>
    <w:basedOn w:val="DefaultParagraphFont"/>
    <w:uiPriority w:val="99"/>
    <w:semiHidden/>
    <w:unhideWhenUsed/>
    <w:rsid w:val="00A56973"/>
    <w:rPr>
      <w:color w:val="auto"/>
      <w:u w:val="none"/>
    </w:rPr>
  </w:style>
  <w:style w:type="paragraph" w:customStyle="1" w:styleId="textbold">
    <w:name w:val="text bold"/>
    <w:basedOn w:val="Normal"/>
    <w:link w:val="Emphasis"/>
    <w:uiPriority w:val="7"/>
    <w:qFormat/>
    <w:rsid w:val="00A5697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FD4DF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asteroid-mining-could-pay-for-space-exploration-and-adventure" TargetMode="Externa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styles" Target="styles.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numbering" Target="numbering.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07/978-3-030-65013-1_7" TargetMode="Externa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webSettings" Target="webSettings.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4" Type="http://schemas.openxmlformats.org/officeDocument/2006/relationships/settings" Target="settings.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9997</Words>
  <Characters>56988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3</cp:revision>
  <dcterms:created xsi:type="dcterms:W3CDTF">2022-01-16T01:04:00Z</dcterms:created>
  <dcterms:modified xsi:type="dcterms:W3CDTF">2022-01-16T02:29:00Z</dcterms:modified>
</cp:coreProperties>
</file>