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1E1ED" w14:textId="77777777" w:rsidR="00D2034F" w:rsidRDefault="00D2034F" w:rsidP="00D2034F">
      <w:pPr>
        <w:pStyle w:val="Heading1"/>
      </w:pPr>
      <w:r>
        <w:rPr>
          <w:b w:val="0"/>
        </w:rPr>
        <w:t>Climate Innovation DA</w:t>
      </w:r>
    </w:p>
    <w:p w14:paraId="390519F7" w14:textId="77777777" w:rsidR="00D2034F" w:rsidRDefault="00D2034F" w:rsidP="00D2034F">
      <w:pPr>
        <w:pStyle w:val="Heading2"/>
        <w:rPr>
          <w:b w:val="0"/>
        </w:rPr>
      </w:pPr>
      <w:r>
        <w:rPr>
          <w:b w:val="0"/>
        </w:rPr>
        <w:lastRenderedPageBreak/>
        <w:t>NC</w:t>
      </w:r>
    </w:p>
    <w:p w14:paraId="13C1DC8B" w14:textId="77777777" w:rsidR="00D2034F" w:rsidRDefault="00D2034F" w:rsidP="00D2034F">
      <w:pPr>
        <w:pStyle w:val="Heading3"/>
        <w:rPr>
          <w:b w:val="0"/>
        </w:rPr>
      </w:pPr>
      <w:r>
        <w:rPr>
          <w:b w:val="0"/>
        </w:rPr>
        <w:lastRenderedPageBreak/>
        <w:t>NC – Regular</w:t>
      </w:r>
    </w:p>
    <w:p w14:paraId="0F3682BC" w14:textId="77777777" w:rsidR="00D2034F" w:rsidRDefault="00D2034F" w:rsidP="00D2034F">
      <w:pPr>
        <w:pStyle w:val="Heading4"/>
        <w:rPr>
          <w:b w:val="0"/>
        </w:rPr>
      </w:pPr>
      <w:r>
        <w:rPr>
          <w:b w:val="0"/>
        </w:rPr>
        <w:t>The private sector is essential for space exploration – competition is key and government development is not effective, efficient, or cheap enough. Thiessen 21:</w:t>
      </w:r>
    </w:p>
    <w:p w14:paraId="39422FA7" w14:textId="77777777" w:rsidR="00D2034F" w:rsidRDefault="00D2034F" w:rsidP="00D2034F">
      <w:r>
        <w:t>Marc Thiessen, 6-1, 21, Washington Post, Opinion: SpaceX’s success is one small step for man, one giant leap for capitalism, https://www.washingtonpost.com/opinions/2020/06/01/spacexs-success-is-one-small-step-man-one-giant-leap-capitalism/</w:t>
      </w:r>
    </w:p>
    <w:p w14:paraId="3B2AECD7" w14:textId="77777777" w:rsidR="00D2034F" w:rsidRDefault="00D2034F" w:rsidP="00D2034F">
      <w:pPr>
        <w:ind w:left="720"/>
        <w:rPr>
          <w:sz w:val="16"/>
        </w:rPr>
      </w:pPr>
      <w:r>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rStyle w:val="StyleUnderline"/>
        </w:rPr>
        <w:t xml:space="preserve">SpaceX has given us an </w:t>
      </w:r>
      <w:r>
        <w:rPr>
          <w:b/>
          <w:bCs/>
          <w:u w:val="single"/>
        </w:rPr>
        <w:t>incredible testament to the power of American free enterprise.</w:t>
      </w:r>
      <w:r>
        <w:rPr>
          <w:sz w:val="16"/>
        </w:rPr>
        <w:t xml:space="preserve"> While the left is advocating unprecedented government intervention in almost every sector of the U.S. economy, from health care to energy, </w:t>
      </w:r>
      <w:r>
        <w:rPr>
          <w:b/>
          <w:bCs/>
          <w:u w:val="single"/>
        </w:rPr>
        <w:t xml:space="preserve">today Americans are celebrating the successful privatization of space travel. </w:t>
      </w:r>
      <w:r>
        <w:rPr>
          <w:sz w:val="16"/>
        </w:rPr>
        <w:t xml:space="preserve">If you want to see the difference between what government and private enterprise can do, consider: </w:t>
      </w:r>
      <w:r>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Pr>
          <w:rStyle w:val="StyleUnderline"/>
        </w:rPr>
        <w:t>That last development will save the taxpayers incredible amounts of money.</w:t>
      </w:r>
      <w:r>
        <w:rPr>
          <w:sz w:val="16"/>
        </w:rPr>
        <w:t xml:space="preserve"> </w:t>
      </w:r>
      <w:r>
        <w:rPr>
          <w:rStyle w:val="StyleUnderline"/>
          <w:highlight w:val="yellow"/>
        </w:rPr>
        <w:t>The cost to NASA</w:t>
      </w:r>
      <w:r>
        <w:rPr>
          <w:rStyle w:val="StyleUnderline"/>
        </w:rPr>
        <w:t xml:space="preserve"> for launching a man into space on the space shuttle orbiter was </w:t>
      </w:r>
      <w:r>
        <w:rPr>
          <w:rStyle w:val="Emphasis"/>
        </w:rPr>
        <w:t>$170 million per seat, compared with just $60 million</w:t>
      </w:r>
      <w:r>
        <w:rPr>
          <w:rStyle w:val="StyleUnderline"/>
        </w:rPr>
        <w:t xml:space="preserve"> to $67 million on the Dragon capsule.</w:t>
      </w:r>
      <w:r>
        <w:rPr>
          <w:sz w:val="16"/>
        </w:rPr>
        <w:t xml:space="preserve"> </w:t>
      </w:r>
      <w:r>
        <w:rPr>
          <w:rStyle w:val="StyleUnderline"/>
        </w:rPr>
        <w:t xml:space="preserve">The cost for the space shuttle </w:t>
      </w:r>
      <w:r>
        <w:rPr>
          <w:rStyle w:val="StyleUnderline"/>
          <w:highlight w:val="yellow"/>
        </w:rPr>
        <w:t xml:space="preserve">to send a kilogram of cargo into to space was $54,500; with the Falcon rocket, the cost is just $2,720 — </w:t>
      </w:r>
      <w:r>
        <w:rPr>
          <w:rStyle w:val="Emphasis"/>
          <w:highlight w:val="yellow"/>
        </w:rPr>
        <w:t>a decrease of 95 percent.</w:t>
      </w:r>
      <w:r>
        <w:rPr>
          <w:rStyle w:val="StyleUnderline"/>
        </w:rPr>
        <w:t xml:space="preserve"> </w:t>
      </w:r>
      <w:r>
        <w:rPr>
          <w:sz w:val="16"/>
        </w:rPr>
        <w:t xml:space="preserve">And while </w:t>
      </w:r>
      <w:r>
        <w:rPr>
          <w:rStyle w:val="StyleUnderline"/>
        </w:rPr>
        <w:t xml:space="preserve">the space shuttle cost $27.4 billion to develop, </w:t>
      </w:r>
      <w:r>
        <w:rPr>
          <w:rStyle w:val="StyleUnderline"/>
          <w:highlight w:val="yellow"/>
        </w:rPr>
        <w:t>the Crew Dragon</w:t>
      </w:r>
      <w:r>
        <w:rPr>
          <w:rStyle w:val="StyleUnderline"/>
        </w:rPr>
        <w:t xml:space="preserve"> </w:t>
      </w:r>
      <w:r>
        <w:rPr>
          <w:rStyle w:val="StyleUnderline"/>
          <w:highlight w:val="yellow"/>
        </w:rPr>
        <w:t>was</w:t>
      </w:r>
      <w:r>
        <w:rPr>
          <w:rStyle w:val="StyleUnderline"/>
        </w:rPr>
        <w:t xml:space="preserve"> designed and built for just $1.7 </w:t>
      </w:r>
      <w:r>
        <w:rPr>
          <w:rStyle w:val="Emphasis"/>
        </w:rPr>
        <w:t xml:space="preserve">billion — making it </w:t>
      </w:r>
      <w:r>
        <w:rPr>
          <w:rStyle w:val="Emphasis"/>
          <w:highlight w:val="yellow"/>
        </w:rPr>
        <w:t>the lowest-cost spacecraft developed in six decades.</w:t>
      </w:r>
      <w:r>
        <w:rPr>
          <w:sz w:val="16"/>
        </w:rPr>
        <w:t xml:space="preserve"> </w:t>
      </w:r>
      <w:r>
        <w:rPr>
          <w:rStyle w:val="StyleUnderline"/>
        </w:rPr>
        <w:t>SpaceX did it in six years — far faster than the time it took to develop the space shuttle.</w:t>
      </w:r>
      <w:r>
        <w:rPr>
          <w:sz w:val="16"/>
        </w:rPr>
        <w:t xml:space="preserve"> </w:t>
      </w:r>
      <w:r>
        <w:rPr>
          <w:b/>
          <w:bCs/>
          <w:i/>
          <w:iCs/>
          <w:highlight w:val="yellow"/>
          <w:u w:val="single"/>
        </w:rPr>
        <w:t xml:space="preserve">The private sector does it better, cheaper, </w:t>
      </w:r>
      <w:proofErr w:type="gramStart"/>
      <w:r>
        <w:rPr>
          <w:b/>
          <w:bCs/>
          <w:i/>
          <w:iCs/>
          <w:highlight w:val="yellow"/>
          <w:u w:val="single"/>
        </w:rPr>
        <w:t>faster</w:t>
      </w:r>
      <w:proofErr w:type="gramEnd"/>
      <w:r>
        <w:rPr>
          <w:b/>
          <w:bCs/>
          <w:i/>
          <w:iCs/>
          <w:highlight w:val="yellow"/>
          <w:u w:val="single"/>
        </w:rPr>
        <w:t xml:space="preserve"> and more efficiently than government</w:t>
      </w:r>
      <w:r>
        <w:rPr>
          <w:sz w:val="16"/>
          <w:highlight w:val="yellow"/>
        </w:rPr>
        <w:t>.</w:t>
      </w:r>
      <w:r>
        <w:rPr>
          <w:sz w:val="16"/>
        </w:rPr>
        <w:t xml:space="preserve"> </w:t>
      </w:r>
      <w:r>
        <w:rPr>
          <w:rStyle w:val="Emphasis"/>
        </w:rPr>
        <w:t xml:space="preserve">Why? Competition. </w:t>
      </w:r>
      <w:r>
        <w:rPr>
          <w:sz w:val="16"/>
        </w:rPr>
        <w:t xml:space="preserve">Today, </w:t>
      </w:r>
      <w:r>
        <w:rPr>
          <w:rStyle w:val="StyleUnderline"/>
        </w:rPr>
        <w:t xml:space="preserve">SpaceX </w:t>
      </w:r>
      <w:proofErr w:type="gramStart"/>
      <w:r>
        <w:rPr>
          <w:rStyle w:val="StyleUnderline"/>
        </w:rPr>
        <w:t>has to</w:t>
      </w:r>
      <w:proofErr w:type="gramEnd"/>
      <w:r>
        <w:rPr>
          <w:rStyle w:val="StyleUnderline"/>
        </w:rPr>
        <w:t xml:space="preserve"> compete with a constellation of private companies</w:t>
      </w:r>
      <w:r>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rStyle w:val="StyleUnderline"/>
        </w:rPr>
        <w:t xml:space="preserve">In the race to put the first privately launched man into orbit, upstart SpaceX had to beat aerospace behemoth Boeing and its </w:t>
      </w:r>
      <w:proofErr w:type="spellStart"/>
      <w:r>
        <w:rPr>
          <w:rStyle w:val="StyleUnderline"/>
        </w:rPr>
        <w:t>Starliner</w:t>
      </w:r>
      <w:proofErr w:type="spellEnd"/>
      <w:r>
        <w:rPr>
          <w:rStyle w:val="StyleUnderline"/>
        </w:rPr>
        <w:t xml:space="preserve"> capsule to the punch. </w:t>
      </w:r>
      <w:r>
        <w:rPr>
          <w:sz w:val="16"/>
        </w:rPr>
        <w:t xml:space="preserve">It did so — for more than $1 billion less than its competitor. </w:t>
      </w:r>
      <w:r>
        <w:rPr>
          <w:b/>
          <w:bCs/>
          <w:u w:val="single"/>
        </w:rPr>
        <w:t xml:space="preserve">That spirit of </w:t>
      </w:r>
      <w:r>
        <w:rPr>
          <w:b/>
          <w:bCs/>
          <w:highlight w:val="yellow"/>
          <w:u w:val="single"/>
        </w:rPr>
        <w:t>competition</w:t>
      </w:r>
      <w:r>
        <w:rPr>
          <w:b/>
          <w:bCs/>
          <w:u w:val="single"/>
        </w:rPr>
        <w:t xml:space="preserve"> </w:t>
      </w:r>
      <w:r>
        <w:rPr>
          <w:b/>
          <w:bCs/>
          <w:highlight w:val="yellow"/>
          <w:u w:val="single"/>
        </w:rPr>
        <w:t>and innovation will revolutionize space travel</w:t>
      </w:r>
      <w:r>
        <w:rPr>
          <w:b/>
          <w:bCs/>
          <w:u w:val="single"/>
        </w:rPr>
        <w:t xml:space="preserve"> in the years ahead.</w:t>
      </w:r>
      <w:r>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Pr>
          <w:sz w:val="16"/>
        </w:rPr>
        <w:t>knows.</w:t>
      </w:r>
      <w:proofErr w:type="gramEnd"/>
      <w:r>
        <w:rPr>
          <w:sz w:val="16"/>
        </w:rPr>
        <w:t xml:space="preserve"> But this much is certain: </w:t>
      </w:r>
      <w:r>
        <w:rPr>
          <w:b/>
          <w:bCs/>
          <w:u w:val="single"/>
        </w:rPr>
        <w:t>Private-sector innovation is opening the door to a new era of space exploration</w:t>
      </w:r>
      <w:r>
        <w:rPr>
          <w:sz w:val="16"/>
        </w:rPr>
        <w:t>. Wouldn’t it be ironic if, just as capitalism is allowing us to explore the farthest reaches of our solar system, Americans decided to embrace socialism back here on Earth?</w:t>
      </w:r>
    </w:p>
    <w:p w14:paraId="78CCBF68" w14:textId="77777777" w:rsidR="00D2034F" w:rsidRDefault="00D2034F" w:rsidP="00D2034F">
      <w:pPr>
        <w:pStyle w:val="Heading4"/>
      </w:pPr>
      <w:r>
        <w:rPr>
          <w:b w:val="0"/>
        </w:rPr>
        <w:lastRenderedPageBreak/>
        <w:t>Continued private space development is the only way to make sustainable energy feasible – empirics prove. Autry 19:</w:t>
      </w:r>
    </w:p>
    <w:p w14:paraId="61D7E7AC" w14:textId="77777777" w:rsidR="00D2034F" w:rsidRDefault="00D2034F" w:rsidP="00D2034F">
      <w:r>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6" w:history="1">
        <w:r>
          <w:rPr>
            <w:rStyle w:val="Hyperlink"/>
          </w:rPr>
          <w:t>https://foreignpolicy.com/2019/07/20/space-research-can-save-the-planet-again-climate-change-environment/)//marlborough-wr/</w:t>
        </w:r>
      </w:hyperlink>
    </w:p>
    <w:p w14:paraId="32DFAB18" w14:textId="77777777" w:rsidR="00D2034F" w:rsidRDefault="00D2034F" w:rsidP="00D2034F">
      <w:pPr>
        <w:ind w:left="720"/>
        <w:rPr>
          <w:rStyle w:val="Emphasis"/>
        </w:rPr>
      </w:pPr>
      <w:r>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Pr>
          <w:rStyle w:val="StyleUnderline"/>
          <w:highlight w:val="yellow"/>
        </w:rPr>
        <w:t>climate change</w:t>
      </w:r>
      <w:r>
        <w:rPr>
          <w:sz w:val="12"/>
        </w:rPr>
        <w:t>—</w:t>
      </w:r>
      <w:r>
        <w:rPr>
          <w:rStyle w:val="Emphasis"/>
          <w:highlight w:val="yellow"/>
        </w:rPr>
        <w:t>can be solved only from space.</w:t>
      </w:r>
      <w:r>
        <w:rPr>
          <w:sz w:val="12"/>
        </w:rPr>
        <w:t xml:space="preserve"> </w:t>
      </w:r>
      <w:r>
        <w:rPr>
          <w:rStyle w:val="StyleUnderline"/>
        </w:rPr>
        <w:t xml:space="preserve">That’s where the tools and data already being used to tackle these issues were forged and where the solutions of the future will be too. </w:t>
      </w:r>
      <w:r>
        <w:rPr>
          <w:rStyle w:val="StyleUnderline"/>
          <w:highlight w:val="yellow"/>
        </w:rPr>
        <w:t>Space research</w:t>
      </w:r>
      <w:r>
        <w:rPr>
          <w:sz w:val="12"/>
        </w:rPr>
        <w:t xml:space="preserve"> has already been critical in averting one major environmental disaster. It was NASA satellite data that </w:t>
      </w:r>
      <w:r>
        <w:rPr>
          <w:rStyle w:val="StyleUnderline"/>
          <w:highlight w:val="yellow"/>
        </w:rPr>
        <w:t>revealed a</w:t>
      </w:r>
      <w:r>
        <w:rPr>
          <w:sz w:val="12"/>
        </w:rPr>
        <w:t xml:space="preserve"> frightening and growing </w:t>
      </w:r>
      <w:r>
        <w:rPr>
          <w:rStyle w:val="Emphasis"/>
          <w:highlight w:val="yellow"/>
        </w:rPr>
        <w:t>hole in the ozone layer</w:t>
      </w:r>
      <w:r>
        <w:rPr>
          <w:sz w:val="12"/>
        </w:rPr>
        <w:t xml:space="preserve"> over the South Pole</w:t>
      </w:r>
      <w:r>
        <w:rPr>
          <w:rStyle w:val="StyleUnderline"/>
        </w:rPr>
        <w:t>, galvanizing public concern that</w:t>
      </w:r>
      <w:r>
        <w:rPr>
          <w:sz w:val="12"/>
        </w:rPr>
        <w:t xml:space="preserve">, in 1987, </w:t>
      </w:r>
      <w:r>
        <w:rPr>
          <w:rStyle w:val="StyleUnderline"/>
        </w:rPr>
        <w:t>produced</w:t>
      </w:r>
      <w:r>
        <w:rPr>
          <w:sz w:val="12"/>
        </w:rPr>
        <w:t xml:space="preserve"> the Montreal Protocol: </w:t>
      </w:r>
      <w:r>
        <w:rPr>
          <w:rStyle w:val="Emphasis"/>
        </w:rPr>
        <w:t>the first international agreement addressing a global environmental problem.</w:t>
      </w:r>
      <w:r>
        <w:rPr>
          <w:sz w:val="12"/>
        </w:rPr>
        <w:t xml:space="preserve"> Since then, thanks to worldwide restrictions on damaging chlorofluorocarbons, </w:t>
      </w:r>
      <w:r>
        <w:rPr>
          <w:rStyle w:val="StyleUnderline"/>
        </w:rPr>
        <w:t>the ozone situation has stabilized, and a full planetary recovery is expected.</w:t>
      </w:r>
      <w:r>
        <w:rPr>
          <w:sz w:val="12"/>
        </w:rPr>
        <w:t xml:space="preserve"> As </w:t>
      </w:r>
      <w:r>
        <w:rPr>
          <w:rStyle w:val="StyleUnderline"/>
          <w:highlight w:val="yellow"/>
        </w:rPr>
        <w:t>this case showed</w:t>
      </w:r>
      <w:r>
        <w:rPr>
          <w:sz w:val="12"/>
          <w:highlight w:val="yellow"/>
        </w:rPr>
        <w:t xml:space="preserve">, </w:t>
      </w:r>
      <w:r>
        <w:rPr>
          <w:rStyle w:val="StyleUnderline"/>
          <w:highlight w:val="yellow"/>
        </w:rPr>
        <w:t>space can provide</w:t>
      </w:r>
      <w:r>
        <w:rPr>
          <w:rStyle w:val="StyleUnderline"/>
        </w:rPr>
        <w:t xml:space="preserve"> the vital </w:t>
      </w:r>
      <w:r>
        <w:rPr>
          <w:rStyle w:val="StyleUnderline"/>
          <w:highlight w:val="yellow"/>
        </w:rPr>
        <w:t>information</w:t>
      </w:r>
      <w:r>
        <w:rPr>
          <w:rStyle w:val="StyleUnderline"/>
        </w:rPr>
        <w:t xml:space="preserve"> needed </w:t>
      </w:r>
      <w:r>
        <w:rPr>
          <w:rStyle w:val="StyleUnderline"/>
          <w:highlight w:val="yellow"/>
        </w:rPr>
        <w:t>to understand a problem—and</w:t>
      </w:r>
      <w:r>
        <w:rPr>
          <w:rStyle w:val="StyleUnderline"/>
        </w:rPr>
        <w:t xml:space="preserve"> a</w:t>
      </w:r>
      <w:r>
        <w:rPr>
          <w:sz w:val="12"/>
        </w:rPr>
        <w:t xml:space="preserve"> surprising range of </w:t>
      </w:r>
      <w:r>
        <w:rPr>
          <w:rStyle w:val="Emphasis"/>
          <w:highlight w:val="yellow"/>
        </w:rPr>
        <w:t>ways to solve it.</w:t>
      </w:r>
      <w:r>
        <w:rPr>
          <w:sz w:val="12"/>
          <w:highlight w:val="yellow"/>
        </w:rPr>
        <w:t xml:space="preserve"> </w:t>
      </w:r>
      <w:r>
        <w:rPr>
          <w:rStyle w:val="Emphasis"/>
          <w:highlight w:val="yellow"/>
        </w:rPr>
        <w:t>Climate change is a poster child for the critical role of space data.</w:t>
      </w:r>
      <w:r>
        <w:rPr>
          <w:sz w:val="12"/>
        </w:rPr>
        <w:t xml:space="preserve"> </w:t>
      </w:r>
      <w:r>
        <w:rPr>
          <w:rStyle w:val="StyleUnderline"/>
          <w:highlight w:val="yellow"/>
        </w:rPr>
        <w:t>Trekking across the globe to measure</w:t>
      </w:r>
      <w:r>
        <w:rPr>
          <w:rStyle w:val="StyleUnderline"/>
        </w:rPr>
        <w:t xml:space="preserve"> ice sheets with drills and gauge sea temperatures from the sides of ships </w:t>
      </w:r>
      <w:r>
        <w:rPr>
          <w:rStyle w:val="StyleUnderline"/>
          <w:highlight w:val="yellow"/>
        </w:rPr>
        <w:t>is</w:t>
      </w:r>
      <w:r>
        <w:rPr>
          <w:sz w:val="12"/>
        </w:rPr>
        <w:t xml:space="preserve"> an </w:t>
      </w:r>
      <w:r>
        <w:rPr>
          <w:rStyle w:val="Emphasis"/>
          <w:highlight w:val="yellow"/>
        </w:rPr>
        <w:t>expensive, slow, and insufficient</w:t>
      </w:r>
      <w:r>
        <w:rPr>
          <w:sz w:val="12"/>
        </w:rPr>
        <w:t xml:space="preserve"> way to assay the state of the planet. </w:t>
      </w:r>
      <w:r>
        <w:rPr>
          <w:rStyle w:val="StyleUnderline"/>
          <w:highlight w:val="yellow"/>
        </w:rPr>
        <w:t>Satellites operated by</w:t>
      </w:r>
      <w:r>
        <w:rPr>
          <w:sz w:val="12"/>
        </w:rPr>
        <w:t xml:space="preserve"> NASA, the U.S. National Oceanic and Atmospheric Administration, and </w:t>
      </w:r>
      <w:r>
        <w:rPr>
          <w:rStyle w:val="StyleUnderline"/>
          <w:highlight w:val="yellow"/>
        </w:rPr>
        <w:t>an increasing number of commercial firms provide</w:t>
      </w:r>
      <w:r>
        <w:rPr>
          <w:rStyle w:val="StyleUnderline"/>
        </w:rPr>
        <w:t xml:space="preserve"> a plethora of multispectral </w:t>
      </w:r>
      <w:r>
        <w:rPr>
          <w:rStyle w:val="StyleUnderline"/>
          <w:highlight w:val="yellow"/>
        </w:rPr>
        <w:t>imaging and radar measurements</w:t>
      </w:r>
      <w:r>
        <w:rPr>
          <w:rStyle w:val="StyleUnderline"/>
        </w:rPr>
        <w:t xml:space="preserve"> of developments such as coral reef degradation, harmful plankton blooms, and polar bears negotiating thinning ice.</w:t>
      </w:r>
      <w:r>
        <w:rPr>
          <w:sz w:val="12"/>
        </w:rPr>
        <w:t xml:space="preserve"> </w:t>
      </w:r>
      <w:r>
        <w:rPr>
          <w:rStyle w:val="StyleUnderline"/>
          <w:highlight w:val="yellow"/>
        </w:rPr>
        <w:t>Much of the tech</w:t>
      </w:r>
      <w:r>
        <w:rPr>
          <w:rStyle w:val="StyleUnderline"/>
        </w:rPr>
        <w:t xml:space="preserve">nology involved in observing the Earth today </w:t>
      </w:r>
      <w:r>
        <w:rPr>
          <w:rStyle w:val="StyleUnderline"/>
          <w:highlight w:val="yellow"/>
        </w:rPr>
        <w:t>was initially developed for probes</w:t>
      </w:r>
      <w:r>
        <w:rPr>
          <w:rStyle w:val="StyleUnderline"/>
        </w:rPr>
        <w:t xml:space="preserve"> sent to explore other planets</w:t>
      </w:r>
      <w:r>
        <w:rPr>
          <w:sz w:val="12"/>
        </w:rPr>
        <w:t xml:space="preserve"> in our solar system. Indeed, </w:t>
      </w:r>
      <w:r>
        <w:rPr>
          <w:rStyle w:val="StyleUnderline"/>
          <w:highlight w:val="yellow"/>
        </w:rPr>
        <w:t>understanding</w:t>
      </w:r>
      <w:r>
        <w:rPr>
          <w:rStyle w:val="StyleUnderline"/>
        </w:rPr>
        <w:t xml:space="preserve"> </w:t>
      </w:r>
      <w:r>
        <w:rPr>
          <w:sz w:val="12"/>
        </w:rPr>
        <w:t xml:space="preserve">the evolution of </w:t>
      </w:r>
      <w:r>
        <w:rPr>
          <w:rStyle w:val="StyleUnderline"/>
          <w:highlight w:val="yellow"/>
        </w:rPr>
        <w:t>other planets’ climates</w:t>
      </w:r>
      <w:r>
        <w:rPr>
          <w:rStyle w:val="StyleUnderline"/>
        </w:rPr>
        <w:t xml:space="preserve"> is essential for modeling possible outcomes on Earth.</w:t>
      </w:r>
      <w:r>
        <w:rPr>
          <w:sz w:val="12"/>
        </w:rPr>
        <w:t xml:space="preserve"> NASA probes revealed how, roughly 4 billion years ago, </w:t>
      </w:r>
      <w:r>
        <w:rPr>
          <w:rStyle w:val="StyleUnderline"/>
        </w:rPr>
        <w:t>a runaway greenhouse gas syndrome turned Venus</w:t>
      </w:r>
      <w:r>
        <w:rPr>
          <w:sz w:val="12"/>
        </w:rPr>
        <w:t xml:space="preserve"> into a hot, hellish, and </w:t>
      </w:r>
      <w:r>
        <w:rPr>
          <w:rStyle w:val="StyleUnderline"/>
        </w:rPr>
        <w:t>uninhabitable</w:t>
      </w:r>
      <w:r>
        <w:rPr>
          <w:sz w:val="12"/>
        </w:rPr>
        <w:t xml:space="preserve"> planet of acid rain. </w:t>
      </w:r>
      <w:r>
        <w:rPr>
          <w:rStyle w:val="StyleUnderline"/>
        </w:rPr>
        <w:t>Orbiters, landers, and rovers continue to unravel the processes that transformed a once warm and wet Mars into a frigid, dry dust ball</w:t>
      </w:r>
      <w:r>
        <w:rPr>
          <w:sz w:val="12"/>
        </w:rPr>
        <w:t xml:space="preserve">—and scientists even to conceive of future scenarios that might terraform it back into a livable planet. </w:t>
      </w:r>
      <w:r>
        <w:rPr>
          <w:rStyle w:val="StyleUnderline"/>
        </w:rPr>
        <w:t>Discovering other worlds</w:t>
      </w:r>
      <w:r>
        <w:rPr>
          <w:sz w:val="12"/>
        </w:rPr>
        <w:t xml:space="preserve">’ history and imagining their future </w:t>
      </w:r>
      <w:r>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Pr>
          <w:rStyle w:val="StyleUnderline"/>
          <w:highlight w:val="yellow"/>
        </w:rPr>
        <w:t>Spinoff tech</w:t>
      </w:r>
      <w:r>
        <w:rPr>
          <w:rStyle w:val="StyleUnderline"/>
        </w:rPr>
        <w:t xml:space="preserve">nologies from space research, from GPS to semiconductor solar cells, </w:t>
      </w:r>
      <w:r>
        <w:rPr>
          <w:sz w:val="12"/>
        </w:rPr>
        <w:t>are</w:t>
      </w:r>
      <w:r>
        <w:rPr>
          <w:rStyle w:val="StyleUnderline"/>
        </w:rPr>
        <w:t xml:space="preserve"> </w:t>
      </w:r>
      <w:r>
        <w:rPr>
          <w:rStyle w:val="StyleUnderline"/>
          <w:highlight w:val="yellow"/>
        </w:rPr>
        <w:t>already</w:t>
      </w:r>
      <w:r>
        <w:rPr>
          <w:sz w:val="12"/>
        </w:rPr>
        <w:t xml:space="preserve"> helping to </w:t>
      </w:r>
      <w:r>
        <w:rPr>
          <w:rStyle w:val="Emphasis"/>
          <w:highlight w:val="yellow"/>
        </w:rPr>
        <w:t>reduce emissions</w:t>
      </w:r>
      <w:r>
        <w:rPr>
          <w:rStyle w:val="StyleUnderline"/>
        </w:rPr>
        <w:t xml:space="preserve">; the efficiency gains of </w:t>
      </w:r>
      <w:r>
        <w:rPr>
          <w:rStyle w:val="StyleUnderline"/>
          <w:highlight w:val="yellow"/>
        </w:rPr>
        <w:t>GPS</w:t>
      </w:r>
      <w:r>
        <w:rPr>
          <w:sz w:val="12"/>
        </w:rPr>
        <w:t xml:space="preserve">-guided navigation </w:t>
      </w:r>
      <w:r>
        <w:rPr>
          <w:rStyle w:val="StyleUnderline"/>
          <w:highlight w:val="yellow"/>
        </w:rPr>
        <w:t>shrink fuel expenditures</w:t>
      </w:r>
      <w:r>
        <w:rPr>
          <w:rStyle w:val="StyleUnderline"/>
        </w:rPr>
        <w:t xml:space="preserve"> on sea, land, and air by between </w:t>
      </w:r>
      <w:r>
        <w:rPr>
          <w:rStyle w:val="StyleUnderline"/>
          <w:highlight w:val="yellow"/>
        </w:rPr>
        <w:t>15 and 21 percent—</w:t>
      </w:r>
      <w:r>
        <w:rPr>
          <w:rStyle w:val="Emphasis"/>
          <w:highlight w:val="yellow"/>
        </w:rPr>
        <w:t>a greater reduction than better engines or fuel changes</w:t>
      </w:r>
      <w:r>
        <w:rPr>
          <w:rStyle w:val="Emphasis"/>
        </w:rPr>
        <w:t xml:space="preserve"> </w:t>
      </w:r>
      <w:r>
        <w:rPr>
          <w:rStyle w:val="StyleUnderline"/>
        </w:rPr>
        <w:t>have</w:t>
      </w:r>
      <w:r>
        <w:rPr>
          <w:sz w:val="12"/>
        </w:rPr>
        <w:t xml:space="preserve"> so far </w:t>
      </w:r>
      <w:r>
        <w:rPr>
          <w:rStyle w:val="StyleUnderline"/>
        </w:rPr>
        <w:t>provided.</w:t>
      </w:r>
      <w:r>
        <w:rPr>
          <w:sz w:val="12"/>
        </w:rPr>
        <w:t xml:space="preserve"> </w:t>
      </w:r>
      <w:r>
        <w:rPr>
          <w:rStyle w:val="StyleUnderline"/>
        </w:rPr>
        <w:t>Modern solar</w:t>
      </w:r>
      <w:r>
        <w:rPr>
          <w:sz w:val="12"/>
        </w:rPr>
        <w:t xml:space="preserve"> photovoltaic </w:t>
      </w:r>
      <w:r>
        <w:rPr>
          <w:rStyle w:val="StyleUnderline"/>
        </w:rPr>
        <w:t>power</w:t>
      </w:r>
      <w:r>
        <w:rPr>
          <w:sz w:val="12"/>
        </w:rPr>
        <w:t xml:space="preserve"> also </w:t>
      </w:r>
      <w:r>
        <w:rPr>
          <w:rStyle w:val="StyleUnderline"/>
        </w:rPr>
        <w:t>owes its existence to space.</w:t>
      </w:r>
      <w:r>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Pr>
          <w:rStyle w:val="Emphasis"/>
          <w:highlight w:val="yellow"/>
        </w:rPr>
        <w:t>space-based solar power stations</w:t>
      </w:r>
      <w:r>
        <w:rPr>
          <w:rStyle w:val="StyleUnderline"/>
          <w:highlight w:val="yellow"/>
        </w:rPr>
        <w:t xml:space="preserve"> could overcome the inconvenient truth that wind and solar will never get us anywhere near zero emissions because their output is inherently intermittent and</w:t>
      </w:r>
      <w:r>
        <w:rPr>
          <w:rStyle w:val="StyleUnderline"/>
        </w:rPr>
        <w:t xml:space="preserve"> there is, so far, </w:t>
      </w:r>
      <w:r>
        <w:rPr>
          <w:rStyle w:val="StyleUnderline"/>
          <w:highlight w:val="yellow"/>
        </w:rPr>
        <w:t>no</w:t>
      </w:r>
      <w:r>
        <w:rPr>
          <w:rStyle w:val="StyleUnderline"/>
        </w:rPr>
        <w:t xml:space="preserve"> environmentally acceptable </w:t>
      </w:r>
      <w:r>
        <w:rPr>
          <w:rStyle w:val="StyleUnderline"/>
          <w:highlight w:val="yellow"/>
        </w:rPr>
        <w:t>way to store their power at a global scale</w:t>
      </w:r>
      <w:r>
        <w:rPr>
          <w:rStyle w:val="StyleUnderline"/>
        </w:rPr>
        <w:t>, even for one night.</w:t>
      </w:r>
      <w:r>
        <w:rPr>
          <w:sz w:val="12"/>
        </w:rPr>
        <w:t xml:space="preserve"> </w:t>
      </w:r>
      <w:r>
        <w:rPr>
          <w:rStyle w:val="StyleUnderline"/>
          <w:highlight w:val="yellow"/>
        </w:rPr>
        <w:t>Orbital solar power stations</w:t>
      </w:r>
      <w:r>
        <w:rPr>
          <w:sz w:val="12"/>
        </w:rPr>
        <w:t xml:space="preserve">, on the other hand, </w:t>
      </w:r>
      <w:r>
        <w:rPr>
          <w:rStyle w:val="StyleUnderline"/>
        </w:rPr>
        <w:t>would continually face the sun,</w:t>
      </w:r>
      <w:r>
        <w:rPr>
          <w:sz w:val="12"/>
        </w:rPr>
        <w:t xml:space="preserve"> </w:t>
      </w:r>
      <w:r>
        <w:rPr>
          <w:rStyle w:val="Emphasis"/>
          <w:highlight w:val="yellow"/>
        </w:rPr>
        <w:t>beaming clean power</w:t>
      </w:r>
      <w:r>
        <w:rPr>
          <w:rStyle w:val="Emphasis"/>
        </w:rPr>
        <w:t xml:space="preserve"> back through targeted radiation to </w:t>
      </w:r>
      <w:proofErr w:type="gramStart"/>
      <w:r>
        <w:rPr>
          <w:rStyle w:val="Emphasis"/>
        </w:rPr>
        <w:t xml:space="preserve">Earth </w:t>
      </w:r>
      <w:r>
        <w:rPr>
          <w:rStyle w:val="Emphasis"/>
          <w:highlight w:val="yellow"/>
        </w:rPr>
        <w:t>day</w:t>
      </w:r>
      <w:proofErr w:type="gramEnd"/>
      <w:r>
        <w:rPr>
          <w:rStyle w:val="Emphasis"/>
          <w:highlight w:val="yellow"/>
        </w:rPr>
        <w:t xml:space="preserve"> or night, regardless of weather</w:t>
      </w:r>
      <w:r>
        <w:rPr>
          <w:rStyle w:val="Emphasis"/>
        </w:rPr>
        <w:t>.</w:t>
      </w:r>
      <w:r>
        <w:rPr>
          <w:sz w:val="12"/>
        </w:rPr>
        <w:t xml:space="preserve"> </w:t>
      </w:r>
      <w:r>
        <w:rPr>
          <w:rStyle w:val="StyleUnderline"/>
        </w:rPr>
        <w:t xml:space="preserve">They </w:t>
      </w:r>
      <w:r>
        <w:rPr>
          <w:rStyle w:val="StyleUnderline"/>
          <w:highlight w:val="yellow"/>
        </w:rPr>
        <w:t>would</w:t>
      </w:r>
      <w:r>
        <w:rPr>
          <w:rStyle w:val="StyleUnderline"/>
        </w:rPr>
        <w:t xml:space="preserve"> also </w:t>
      </w:r>
      <w:r>
        <w:rPr>
          <w:rStyle w:val="StyleUnderline"/>
          <w:highlight w:val="yellow"/>
        </w:rPr>
        <w:t>be free from clouds and atmospheric interference and</w:t>
      </w:r>
      <w:r>
        <w:rPr>
          <w:rStyle w:val="StyleUnderline"/>
        </w:rPr>
        <w:t xml:space="preserve"> therefore o</w:t>
      </w:r>
      <w:r>
        <w:rPr>
          <w:rStyle w:val="StyleUnderline"/>
          <w:highlight w:val="yellow"/>
        </w:rPr>
        <w:t xml:space="preserve">perate with </w:t>
      </w:r>
      <w:r>
        <w:rPr>
          <w:rStyle w:val="Emphasis"/>
          <w:highlight w:val="yellow"/>
        </w:rPr>
        <w:t>many times the efficiency of current solar tech</w:t>
      </w:r>
      <w:r>
        <w:rPr>
          <w:rStyle w:val="Emphasis"/>
        </w:rPr>
        <w:t>nology</w:t>
      </w:r>
      <w:r>
        <w:rPr>
          <w:rStyle w:val="StyleUnderline"/>
        </w:rPr>
        <w:t>.</w:t>
      </w:r>
      <w:r>
        <w:rPr>
          <w:sz w:val="12"/>
        </w:rPr>
        <w:t xml:space="preserve"> </w:t>
      </w:r>
      <w:r>
        <w:rPr>
          <w:rStyle w:val="StyleUnderline"/>
          <w:highlight w:val="yellow"/>
        </w:rPr>
        <w:t>Moving solar power generation away from Earth</w:t>
      </w:r>
      <w:r>
        <w:rPr>
          <w:rStyle w:val="Emphasis"/>
        </w:rPr>
        <w:t>—</w:t>
      </w:r>
      <w:r>
        <w:rPr>
          <w:rStyle w:val="Emphasis"/>
          <w:highlight w:val="yellow"/>
        </w:rPr>
        <w:t>already possible but held back by</w:t>
      </w:r>
      <w:r>
        <w:rPr>
          <w:sz w:val="12"/>
        </w:rPr>
        <w:t xml:space="preserve"> </w:t>
      </w:r>
      <w:r>
        <w:rPr>
          <w:rStyle w:val="Emphasis"/>
        </w:rPr>
        <w:t>the</w:t>
      </w:r>
      <w:r>
        <w:rPr>
          <w:sz w:val="12"/>
        </w:rPr>
        <w:t xml:space="preserve"> current </w:t>
      </w:r>
      <w:r>
        <w:rPr>
          <w:rStyle w:val="Emphasis"/>
          <w:highlight w:val="yellow"/>
        </w:rPr>
        <w:t>steep costs</w:t>
      </w:r>
      <w:r>
        <w:rPr>
          <w:sz w:val="12"/>
        </w:rPr>
        <w:t xml:space="preserve"> </w:t>
      </w:r>
      <w:r>
        <w:rPr>
          <w:rStyle w:val="StyleUnderline"/>
        </w:rPr>
        <w:t xml:space="preserve">of lifting </w:t>
      </w:r>
      <w:r>
        <w:rPr>
          <w:sz w:val="12"/>
        </w:rPr>
        <w:t xml:space="preserve">the </w:t>
      </w:r>
      <w:r>
        <w:rPr>
          <w:rStyle w:val="StyleUnderline"/>
        </w:rPr>
        <w:t>materials into space—would preserve land and cultural resources</w:t>
      </w:r>
      <w:r>
        <w:rPr>
          <w:sz w:val="12"/>
        </w:rPr>
        <w:t xml:space="preserve"> from the blight of huge panel farms </w:t>
      </w:r>
      <w:r>
        <w:rPr>
          <w:rStyle w:val="StyleUnderline"/>
        </w:rPr>
        <w:t>and save landfills from the growing problem of discarded old solar panels.</w:t>
      </w:r>
      <w:r>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Pr>
          <w:rStyle w:val="StyleUnderline"/>
        </w:rPr>
        <w:t xml:space="preserve">U.S. </w:t>
      </w:r>
      <w:r>
        <w:rPr>
          <w:rStyle w:val="StyleUnderline"/>
          <w:highlight w:val="yellow"/>
        </w:rPr>
        <w:t>start-up</w:t>
      </w:r>
      <w:r>
        <w:rPr>
          <w:sz w:val="12"/>
        </w:rPr>
        <w:t xml:space="preserve"> Made in Space </w:t>
      </w:r>
      <w:r>
        <w:rPr>
          <w:rStyle w:val="StyleUnderline"/>
        </w:rPr>
        <w:t>is</w:t>
      </w:r>
      <w:r>
        <w:rPr>
          <w:sz w:val="12"/>
        </w:rPr>
        <w:t xml:space="preserve"> currently </w:t>
      </w:r>
      <w:r>
        <w:rPr>
          <w:rStyle w:val="StyleUnderline"/>
        </w:rPr>
        <w:t>taking the first steps toward manufacturing in orbit.</w:t>
      </w:r>
      <w:r>
        <w:rPr>
          <w:sz w:val="12"/>
        </w:rPr>
        <w:t xml:space="preserve"> </w:t>
      </w:r>
      <w:r>
        <w:rPr>
          <w:rStyle w:val="StyleUnderline"/>
        </w:rPr>
        <w:t xml:space="preserve">The company’s </w:t>
      </w:r>
      <w:r>
        <w:rPr>
          <w:sz w:val="12"/>
        </w:rPr>
        <w:t xml:space="preserve">fiber-optic </w:t>
      </w:r>
      <w:r>
        <w:rPr>
          <w:rStyle w:val="StyleUnderline"/>
        </w:rPr>
        <w:t>cable</w:t>
      </w:r>
      <w:r>
        <w:rPr>
          <w:sz w:val="12"/>
        </w:rPr>
        <w:t xml:space="preserve">, produced by machinery on the International Space Station, </w:t>
      </w:r>
      <w:r>
        <w:rPr>
          <w:rStyle w:val="Emphasis"/>
          <w:highlight w:val="yellow"/>
        </w:rPr>
        <w:t>is orders of magnitude more efficient than anything made on Earth</w:t>
      </w:r>
      <w:r>
        <w:rPr>
          <w:sz w:val="12"/>
        </w:rPr>
        <w:t xml:space="preserve">, where the heavy gravity creates tiny flaws in the material. Made in Space and others are </w:t>
      </w:r>
      <w:r>
        <w:rPr>
          <w:rStyle w:val="StyleUnderline"/>
        </w:rPr>
        <w:t>eventually planning to build large structures, such as solar power stations, in space.</w:t>
      </w:r>
      <w:r>
        <w:rPr>
          <w:sz w:val="12"/>
        </w:rPr>
        <w:t xml:space="preserve"> </w:t>
      </w:r>
      <w:r>
        <w:rPr>
          <w:rStyle w:val="StyleUnderline"/>
          <w:highlight w:val="yellow"/>
        </w:rPr>
        <w:t>As these technologies develop, they will augment each other, bringing costs down dramatically; space manufacturing, for instance, slashes the cost of solar installations in space.</w:t>
      </w:r>
      <w:r>
        <w:rPr>
          <w:rStyle w:val="StyleUnderline"/>
        </w:rPr>
        <w:t xml:space="preserve"> </w:t>
      </w:r>
      <w:r>
        <w:rPr>
          <w:sz w:val="12"/>
        </w:rPr>
        <w:t xml:space="preserve">Eventually, </w:t>
      </w:r>
      <w:r>
        <w:rPr>
          <w:rStyle w:val="StyleUnderline"/>
          <w:highlight w:val="yellow"/>
        </w:rPr>
        <w:t>firms will be able to supply</w:t>
      </w:r>
      <w:r>
        <w:rPr>
          <w:rStyle w:val="StyleUnderline"/>
        </w:rPr>
        <w:t xml:space="preserve"> endeavors in space </w:t>
      </w:r>
      <w:r>
        <w:rPr>
          <w:rStyle w:val="StyleUnderline"/>
          <w:highlight w:val="yellow"/>
        </w:rPr>
        <w:t>with materials from the moon and asteroids, avoiding the cost and environmental impact of lifting them into orbit.</w:t>
      </w:r>
      <w:r>
        <w:rPr>
          <w:sz w:val="12"/>
        </w:rPr>
        <w:t xml:space="preserve"> Mining the solar system comes with its own potential </w:t>
      </w:r>
      <w:proofErr w:type="gramStart"/>
      <w:r>
        <w:rPr>
          <w:sz w:val="12"/>
        </w:rPr>
        <w:t>impacts, but</w:t>
      </w:r>
      <w:proofErr w:type="gramEnd"/>
      <w:r>
        <w:rPr>
          <w:sz w:val="12"/>
        </w:rPr>
        <w:t xml:space="preserve"> </w:t>
      </w:r>
      <w:r>
        <w:rPr>
          <w:rStyle w:val="Emphasis"/>
        </w:rPr>
        <w:t>extracting resources from distant and lifeless worlds is clearly preferable to the continued degradation of the Earth.</w:t>
      </w:r>
    </w:p>
    <w:p w14:paraId="49B389FD" w14:textId="77777777" w:rsidR="00D2034F" w:rsidRDefault="00D2034F" w:rsidP="00D2034F">
      <w:pPr>
        <w:pStyle w:val="Heading4"/>
      </w:pPr>
      <w:r>
        <w:rPr>
          <w:b w:val="0"/>
        </w:rPr>
        <w:t xml:space="preserve">Warming causes extinction – outweighs all </w:t>
      </w:r>
      <w:proofErr w:type="spellStart"/>
      <w:r>
        <w:rPr>
          <w:b w:val="0"/>
        </w:rPr>
        <w:t>aff</w:t>
      </w:r>
      <w:proofErr w:type="spellEnd"/>
      <w:r>
        <w:rPr>
          <w:b w:val="0"/>
        </w:rPr>
        <w:t xml:space="preserve"> impacts</w:t>
      </w:r>
    </w:p>
    <w:p w14:paraId="07C199B0" w14:textId="77777777" w:rsidR="00D2034F" w:rsidRDefault="00D2034F" w:rsidP="00D2034F">
      <w:r>
        <w:rPr>
          <w:rStyle w:val="Style13ptBold"/>
        </w:rPr>
        <w:t>Miller-McDonald, 18</w:t>
      </w:r>
      <w:r>
        <w:t xml:space="preserve"> – (Samuel, Master of Environmental Management at Yale University studying energy politics and grassroots innovations in the US. 5-2-2018. "Extinction vs. Collapse." Resilience. https://www.resilience.org/stories/2018-05-02/extinction-vs-collapse/)</w:t>
      </w:r>
    </w:p>
    <w:p w14:paraId="2931A232" w14:textId="77777777" w:rsidR="00D2034F" w:rsidRDefault="00D2034F" w:rsidP="00D2034F">
      <w:pPr>
        <w:ind w:left="720"/>
        <w:rPr>
          <w:rStyle w:val="Emphasis"/>
        </w:rPr>
      </w:pPr>
      <w:r>
        <w:rPr>
          <w:rStyle w:val="StyleUnderline"/>
        </w:rPr>
        <w:t xml:space="preserve">Climate twitter – the </w:t>
      </w:r>
      <w:r>
        <w:rPr>
          <w:rStyle w:val="Emphasis"/>
        </w:rPr>
        <w:t>most fun twitter</w:t>
      </w:r>
      <w:r>
        <w:rPr>
          <w:rStyle w:val="StyleUnderline"/>
        </w:rPr>
        <w:t xml:space="preserve"> – has recently been reigniting the debate between </w:t>
      </w:r>
      <w:r>
        <w:rPr>
          <w:rStyle w:val="Emphasis"/>
        </w:rPr>
        <w:t>human extinction</w:t>
      </w:r>
      <w:r>
        <w:rPr>
          <w:sz w:val="16"/>
        </w:rPr>
        <w:t xml:space="preserve"> </w:t>
      </w:r>
      <w:r>
        <w:rPr>
          <w:rStyle w:val="StyleUnderline"/>
        </w:rPr>
        <w:t>and mere</w:t>
      </w:r>
      <w:r>
        <w:rPr>
          <w:sz w:val="16"/>
        </w:rPr>
        <w:t xml:space="preserve"> </w:t>
      </w:r>
      <w:r>
        <w:rPr>
          <w:rStyle w:val="Emphasis"/>
        </w:rPr>
        <w:t>civilizational collapse</w:t>
      </w:r>
      <w:r>
        <w:rPr>
          <w:rStyle w:val="StyleUnderline"/>
        </w:rPr>
        <w:t>, between doom and gloom, despair and (kind of) hope.</w:t>
      </w:r>
      <w:r>
        <w:rPr>
          <w:sz w:val="16"/>
        </w:rPr>
        <w:t xml:space="preserve"> It was sparked by an interview in The Guardian with acclaimed scientist Mayer Hillman. He argues that we’re probably </w:t>
      </w:r>
      <w:proofErr w:type="gramStart"/>
      <w:r>
        <w:rPr>
          <w:sz w:val="16"/>
        </w:rPr>
        <w:t>doomed, and</w:t>
      </w:r>
      <w:proofErr w:type="gramEnd"/>
      <w:r>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Pr>
          <w:sz w:val="16"/>
        </w:rPr>
        <w:t>more</w:t>
      </w:r>
      <w:proofErr w:type="gramEnd"/>
      <w:r>
        <w:rPr>
          <w:sz w:val="16"/>
        </w:rPr>
        <w:t xml:space="preserve"> right? Let’s take a closer look. First, </w:t>
      </w:r>
      <w:r>
        <w:rPr>
          <w:rStyle w:val="StyleUnderline"/>
        </w:rPr>
        <w:t>the question of human extinction is</w:t>
      </w:r>
      <w:r>
        <w:rPr>
          <w:sz w:val="16"/>
        </w:rPr>
        <w:t xml:space="preserve"> </w:t>
      </w:r>
      <w:r>
        <w:rPr>
          <w:rStyle w:val="Emphasis"/>
        </w:rPr>
        <w:t>totally bounded by uncertainty</w:t>
      </w:r>
      <w:r>
        <w:rPr>
          <w:rStyle w:val="StyleUnderline"/>
        </w:rPr>
        <w:t xml:space="preserve">. There’s uncertainty in climate data, uncertainty in models and projections, and even more uncertainty in the behavior of human systems. We don’t know how we’ll respond to the myriad </w:t>
      </w:r>
      <w:proofErr w:type="gramStart"/>
      <w:r>
        <w:rPr>
          <w:rStyle w:val="StyleUnderline"/>
        </w:rPr>
        <w:t>impacts</w:t>
      </w:r>
      <w:proofErr w:type="gramEnd"/>
      <w:r>
        <w:rPr>
          <w:rStyle w:val="StyleUnderline"/>
        </w:rPr>
        <w:t xml:space="preserve"> climate change is beginning to spark, and we don’t know how sensitive industrial civilization will be to those impacts. We don’t really know if humans are like</w:t>
      </w:r>
      <w:r>
        <w:rPr>
          <w:sz w:val="16"/>
        </w:rPr>
        <w:t xml:space="preserve"> </w:t>
      </w:r>
      <w:r>
        <w:rPr>
          <w:rStyle w:val="Emphasis"/>
        </w:rPr>
        <w:t>other</w:t>
      </w:r>
      <w:r>
        <w:rPr>
          <w:sz w:val="16"/>
        </w:rPr>
        <w:t xml:space="preserve"> </w:t>
      </w:r>
      <w:r>
        <w:rPr>
          <w:rStyle w:val="StyleUnderline"/>
        </w:rPr>
        <w:t>apex predators</w:t>
      </w:r>
      <w:r>
        <w:rPr>
          <w:sz w:val="16"/>
        </w:rPr>
        <w:t xml:space="preserve"> </w:t>
      </w:r>
      <w:r>
        <w:rPr>
          <w:rStyle w:val="Emphasis"/>
        </w:rPr>
        <w:t>highly</w:t>
      </w:r>
      <w:r>
        <w:rPr>
          <w:sz w:val="16"/>
        </w:rPr>
        <w:t xml:space="preserve"> </w:t>
      </w:r>
      <w:r>
        <w:rPr>
          <w:rStyle w:val="StyleUnderline"/>
        </w:rPr>
        <w:t xml:space="preserve">sensitive to ecological </w:t>
      </w:r>
      <w:proofErr w:type="gramStart"/>
      <w:r>
        <w:rPr>
          <w:rStyle w:val="StyleUnderline"/>
        </w:rPr>
        <w:t>collapse, or</w:t>
      </w:r>
      <w:proofErr w:type="gramEnd"/>
      <w:r>
        <w:rPr>
          <w:rStyle w:val="StyleUnderline"/>
        </w:rPr>
        <w:t xml:space="preserve"> are among the</w:t>
      </w:r>
      <w:r>
        <w:rPr>
          <w:sz w:val="16"/>
        </w:rPr>
        <w:t xml:space="preserve"> </w:t>
      </w:r>
      <w:r>
        <w:rPr>
          <w:rStyle w:val="Emphasis"/>
        </w:rPr>
        <w:t>most adaptable</w:t>
      </w:r>
      <w:r>
        <w:rPr>
          <w:sz w:val="16"/>
        </w:rPr>
        <w:t xml:space="preserve"> </w:t>
      </w:r>
      <w:r>
        <w:rPr>
          <w:rStyle w:val="StyleUnderline"/>
        </w:rPr>
        <w:t xml:space="preserve">mammals to ever walk the earth. One may be </w:t>
      </w:r>
      <w:r>
        <w:rPr>
          <w:rStyle w:val="Emphasis"/>
        </w:rPr>
        <w:t>inclined</w:t>
      </w:r>
      <w:r>
        <w:rPr>
          <w:rStyle w:val="StyleUnderline"/>
        </w:rPr>
        <w:t xml:space="preserve"> to lean toward the</w:t>
      </w:r>
      <w:r>
        <w:rPr>
          <w:sz w:val="16"/>
        </w:rPr>
        <w:t xml:space="preserve"> </w:t>
      </w:r>
      <w:r>
        <w:rPr>
          <w:rStyle w:val="Emphasis"/>
        </w:rPr>
        <w:t>latter</w:t>
      </w:r>
      <w:r>
        <w:rPr>
          <w:sz w:val="16"/>
        </w:rPr>
        <w:t xml:space="preserve"> </w:t>
      </w:r>
      <w:r>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Pr>
          <w:sz w:val="16"/>
        </w:rPr>
        <w:t xml:space="preserve">. It’s why The Road is so disturbingly plausible; there could be a scenario in which basically everything is dead but people, lingering in the last grey waste of the world. </w:t>
      </w:r>
      <w:r>
        <w:rPr>
          <w:rStyle w:val="StyleUnderline"/>
        </w:rPr>
        <w:t xml:space="preserve">On the other hand, </w:t>
      </w:r>
      <w:r>
        <w:rPr>
          <w:rStyle w:val="StyleUnderline"/>
          <w:highlight w:val="yellow"/>
        </w:rPr>
        <w:t>we’ve</w:t>
      </w:r>
      <w:r>
        <w:rPr>
          <w:sz w:val="16"/>
          <w:highlight w:val="yellow"/>
        </w:rPr>
        <w:t xml:space="preserve"> </w:t>
      </w:r>
      <w:r>
        <w:rPr>
          <w:rStyle w:val="Emphasis"/>
          <w:highlight w:val="yellow"/>
        </w:rPr>
        <w:t>never lived outside of</w:t>
      </w:r>
      <w:r>
        <w:rPr>
          <w:sz w:val="16"/>
        </w:rPr>
        <w:t xml:space="preserve"> the </w:t>
      </w:r>
      <w:r>
        <w:rPr>
          <w:rStyle w:val="Emphasis"/>
          <w:highlight w:val="yellow"/>
        </w:rPr>
        <w:t>very favorable conditions</w:t>
      </w:r>
      <w:r>
        <w:rPr>
          <w:sz w:val="16"/>
        </w:rPr>
        <w:t xml:space="preserve"> of the Holocene, </w:t>
      </w:r>
      <w:r>
        <w:rPr>
          <w:rStyle w:val="StyleUnderline"/>
        </w:rPr>
        <w:t xml:space="preserve">and past civilizational and population collapses suggest humans are in fact </w:t>
      </w:r>
      <w:r>
        <w:rPr>
          <w:rStyle w:val="Emphasis"/>
        </w:rPr>
        <w:t>quite sensitive</w:t>
      </w:r>
      <w:r>
        <w:rPr>
          <w:sz w:val="16"/>
        </w:rPr>
        <w:t xml:space="preserve"> </w:t>
      </w:r>
      <w:r>
        <w:rPr>
          <w:rStyle w:val="StyleUnderline"/>
        </w:rPr>
        <w:t>to climatic shifts</w:t>
      </w:r>
      <w:r>
        <w:rPr>
          <w:sz w:val="16"/>
        </w:rPr>
        <w:t xml:space="preserve">. Famed climate scientist James Hansen has discussed </w:t>
      </w:r>
      <w:r>
        <w:rPr>
          <w:rStyle w:val="StyleUnderline"/>
          <w:highlight w:val="yellow"/>
        </w:rPr>
        <w:t>the possibility of</w:t>
      </w:r>
      <w:r>
        <w:rPr>
          <w:sz w:val="16"/>
          <w:highlight w:val="yellow"/>
        </w:rPr>
        <w:t xml:space="preserve"> </w:t>
      </w:r>
      <w:r>
        <w:rPr>
          <w:rStyle w:val="Emphasis"/>
          <w:highlight w:val="yellow"/>
        </w:rPr>
        <w:t>“Venus syndrome,</w:t>
      </w:r>
      <w:r>
        <w:rPr>
          <w:rStyle w:val="Emphasis"/>
        </w:rPr>
        <w:t>”</w:t>
      </w:r>
      <w:r>
        <w:rPr>
          <w:sz w:val="16"/>
        </w:rPr>
        <w:t xml:space="preserve"> for instance, which </w:t>
      </w:r>
      <w:r>
        <w:rPr>
          <w:rStyle w:val="StyleUnderline"/>
        </w:rPr>
        <w:t>sits at the</w:t>
      </w:r>
      <w:r>
        <w:rPr>
          <w:sz w:val="16"/>
        </w:rPr>
        <w:t xml:space="preserve"> </w:t>
      </w:r>
      <w:r>
        <w:rPr>
          <w:rStyle w:val="Emphasis"/>
        </w:rPr>
        <w:t>far end</w:t>
      </w:r>
      <w:r>
        <w:rPr>
          <w:sz w:val="16"/>
        </w:rPr>
        <w:t xml:space="preserve"> </w:t>
      </w:r>
      <w:r>
        <w:rPr>
          <w:rStyle w:val="StyleUnderline"/>
        </w:rPr>
        <w:t>of</w:t>
      </w:r>
      <w:r>
        <w:rPr>
          <w:sz w:val="16"/>
        </w:rPr>
        <w:t xml:space="preserve"> </w:t>
      </w:r>
      <w:proofErr w:type="gramStart"/>
      <w:r>
        <w:rPr>
          <w:rStyle w:val="Emphasis"/>
        </w:rPr>
        <w:t>worst case</w:t>
      </w:r>
      <w:proofErr w:type="gramEnd"/>
      <w:r>
        <w:rPr>
          <w:rStyle w:val="Emphasis"/>
        </w:rPr>
        <w:t xml:space="preserve"> scenarios</w:t>
      </w:r>
      <w:r>
        <w:rPr>
          <w:sz w:val="16"/>
        </w:rPr>
        <w:t xml:space="preserve">. While a frightening thought experiment, it is easily dismissed as it’s based on so many uncertainties and doesn’t carry the weight of anything near consensus. </w:t>
      </w:r>
      <w:r>
        <w:rPr>
          <w:rStyle w:val="StyleUnderline"/>
        </w:rPr>
        <w:t>What’s more frightening than potentially implausible uncertainties are the</w:t>
      </w:r>
      <w:r>
        <w:rPr>
          <w:sz w:val="16"/>
        </w:rPr>
        <w:t xml:space="preserve"> </w:t>
      </w:r>
      <w:r>
        <w:rPr>
          <w:rStyle w:val="Emphasis"/>
        </w:rPr>
        <w:t>currently existing certainties</w:t>
      </w:r>
      <w:r>
        <w:rPr>
          <w:sz w:val="16"/>
        </w:rPr>
        <w:t xml:space="preserve">. For example: Ecology + The atmosphere has proven more sensitive to GHG emissions than predicted by mainstream science, and we have a high chance of hitting 2oC of warming this century. Could hit 1.5C in the 2020s. </w:t>
      </w:r>
      <w:r>
        <w:rPr>
          <w:rStyle w:val="Emphasis"/>
          <w:highlight w:val="yellow"/>
        </w:rPr>
        <w:t>Worst-case</w:t>
      </w:r>
      <w:r>
        <w:rPr>
          <w:sz w:val="16"/>
          <w:highlight w:val="yellow"/>
        </w:rPr>
        <w:t xml:space="preserve"> </w:t>
      </w:r>
      <w:r>
        <w:rPr>
          <w:rStyle w:val="StyleUnderline"/>
          <w:highlight w:val="yellow"/>
        </w:rPr>
        <w:t>warming scenarios are probably the</w:t>
      </w:r>
      <w:r>
        <w:rPr>
          <w:sz w:val="16"/>
          <w:highlight w:val="yellow"/>
        </w:rPr>
        <w:t xml:space="preserve"> </w:t>
      </w:r>
      <w:r>
        <w:rPr>
          <w:rStyle w:val="Emphasis"/>
          <w:highlight w:val="yellow"/>
        </w:rPr>
        <w:t>most likely</w:t>
      </w:r>
      <w:r>
        <w:rPr>
          <w:sz w:val="16"/>
        </w:rPr>
        <w:t xml:space="preserve">. + </w:t>
      </w:r>
      <w:r>
        <w:rPr>
          <w:rStyle w:val="StyleUnderline"/>
        </w:rPr>
        <w:t>Massive</w:t>
      </w:r>
      <w:r>
        <w:rPr>
          <w:sz w:val="16"/>
        </w:rPr>
        <w:t xml:space="preserve"> </w:t>
      </w:r>
      <w:r>
        <w:rPr>
          <w:rStyle w:val="Emphasis"/>
          <w:highlight w:val="yellow"/>
        </w:rPr>
        <w:t>marine death</w:t>
      </w:r>
      <w:r>
        <w:rPr>
          <w:sz w:val="16"/>
          <w:highlight w:val="yellow"/>
        </w:rPr>
        <w:t xml:space="preserve"> </w:t>
      </w:r>
      <w:r>
        <w:rPr>
          <w:rStyle w:val="StyleUnderline"/>
          <w:highlight w:val="yellow"/>
        </w:rPr>
        <w:t>is happening</w:t>
      </w:r>
      <w:r>
        <w:rPr>
          <w:rStyle w:val="StyleUnderline"/>
        </w:rPr>
        <w:t xml:space="preserve"> far faster than anyone </w:t>
      </w:r>
      <w:proofErr w:type="gramStart"/>
      <w:r>
        <w:rPr>
          <w:rStyle w:val="StyleUnderline"/>
        </w:rPr>
        <w:t>predicted</w:t>
      </w:r>
      <w:proofErr w:type="gramEnd"/>
      <w:r>
        <w:rPr>
          <w:sz w:val="16"/>
        </w:rPr>
        <w:t xml:space="preserve"> and we could be on the edge of an anoxic event. </w:t>
      </w:r>
      <w:r>
        <w:rPr>
          <w:sz w:val="16"/>
          <w:highlight w:val="yellow"/>
        </w:rPr>
        <w:t xml:space="preserve">+ </w:t>
      </w:r>
      <w:r>
        <w:rPr>
          <w:rStyle w:val="Emphasis"/>
          <w:highlight w:val="yellow"/>
        </w:rPr>
        <w:t>Ice melt</w:t>
      </w:r>
      <w:r>
        <w:rPr>
          <w:sz w:val="16"/>
          <w:highlight w:val="yellow"/>
        </w:rPr>
        <w:t xml:space="preserve"> </w:t>
      </w:r>
      <w:r>
        <w:rPr>
          <w:rStyle w:val="StyleUnderline"/>
          <w:highlight w:val="yellow"/>
        </w:rPr>
        <w:t>is happening</w:t>
      </w:r>
      <w:r>
        <w:rPr>
          <w:rStyle w:val="StyleUnderline"/>
        </w:rPr>
        <w:t xml:space="preserve"> far faster than mainstream predictions.</w:t>
      </w:r>
      <w:r>
        <w:rPr>
          <w:sz w:val="16"/>
        </w:rPr>
        <w:t xml:space="preserve"> Greenland’s ice sheet is threatening to collapse and already slowing ocean currents, which too could collapse. + </w:t>
      </w:r>
      <w:r>
        <w:rPr>
          <w:rStyle w:val="StyleUnderline"/>
        </w:rPr>
        <w:t xml:space="preserve">Which also means predictions of </w:t>
      </w:r>
      <w:r>
        <w:rPr>
          <w:rStyle w:val="Emphasis"/>
          <w:highlight w:val="yellow"/>
        </w:rPr>
        <w:t>sea level rise</w:t>
      </w:r>
      <w:r>
        <w:rPr>
          <w:rStyle w:val="StyleUnderline"/>
          <w:highlight w:val="yellow"/>
        </w:rPr>
        <w:t xml:space="preserve"> have</w:t>
      </w:r>
      <w:r>
        <w:rPr>
          <w:sz w:val="16"/>
          <w:highlight w:val="yellow"/>
        </w:rPr>
        <w:t xml:space="preserve"> </w:t>
      </w:r>
      <w:r>
        <w:rPr>
          <w:rStyle w:val="Emphasis"/>
          <w:highlight w:val="yellow"/>
        </w:rPr>
        <w:t>doubled</w:t>
      </w:r>
      <w:r>
        <w:rPr>
          <w:sz w:val="16"/>
        </w:rPr>
        <w:t xml:space="preserve"> for this century. + </w:t>
      </w:r>
      <w:r>
        <w:rPr>
          <w:rStyle w:val="Emphasis"/>
          <w:highlight w:val="yellow"/>
        </w:rPr>
        <w:t>Industrial agriculture</w:t>
      </w:r>
      <w:r>
        <w:rPr>
          <w:sz w:val="16"/>
          <w:highlight w:val="yellow"/>
        </w:rPr>
        <w:t xml:space="preserve"> </w:t>
      </w:r>
      <w:r>
        <w:rPr>
          <w:rStyle w:val="StyleUnderline"/>
          <w:highlight w:val="yellow"/>
        </w:rPr>
        <w:t>is driving</w:t>
      </w:r>
      <w:r>
        <w:rPr>
          <w:sz w:val="16"/>
        </w:rPr>
        <w:t xml:space="preserve"> </w:t>
      </w:r>
      <w:r>
        <w:rPr>
          <w:rStyle w:val="Emphasis"/>
        </w:rPr>
        <w:t xml:space="preserve">massive </w:t>
      </w:r>
      <w:r>
        <w:rPr>
          <w:rStyle w:val="Emphasis"/>
          <w:highlight w:val="yellow"/>
        </w:rPr>
        <w:t>habitat loss</w:t>
      </w:r>
      <w:r>
        <w:rPr>
          <w:sz w:val="16"/>
          <w:highlight w:val="yellow"/>
        </w:rPr>
        <w:t xml:space="preserve"> </w:t>
      </w:r>
      <w:r>
        <w:rPr>
          <w:rStyle w:val="StyleUnderline"/>
          <w:highlight w:val="yellow"/>
        </w:rPr>
        <w:t>and</w:t>
      </w:r>
      <w:r>
        <w:rPr>
          <w:sz w:val="16"/>
          <w:highlight w:val="yellow"/>
        </w:rPr>
        <w:t xml:space="preserve"> </w:t>
      </w:r>
      <w:r>
        <w:rPr>
          <w:rStyle w:val="Emphasis"/>
          <w:highlight w:val="yellow"/>
        </w:rPr>
        <w:t>extinction</w:t>
      </w:r>
      <w:r>
        <w:rPr>
          <w:rStyle w:val="Emphasis"/>
        </w:rPr>
        <w:t>.</w:t>
      </w:r>
      <w:r>
        <w:rPr>
          <w:sz w:val="16"/>
        </w:rPr>
        <w:t xml:space="preserve"> </w:t>
      </w:r>
      <w:r>
        <w:rPr>
          <w:rStyle w:val="StyleUnderline"/>
        </w:rPr>
        <w:t xml:space="preserve">The </w:t>
      </w:r>
      <w:r>
        <w:rPr>
          <w:rStyle w:val="Emphasis"/>
          <w:highlight w:val="yellow"/>
        </w:rPr>
        <w:t>insect collapse</w:t>
      </w:r>
      <w:r>
        <w:rPr>
          <w:sz w:val="16"/>
        </w:rPr>
        <w:t xml:space="preserve"> – population declines of 75% to 80% have been seen in some areas – is something no one predicted would happen so </w:t>
      </w:r>
      <w:proofErr w:type="gramStart"/>
      <w:r>
        <w:rPr>
          <w:sz w:val="16"/>
        </w:rPr>
        <w:t>fast, and</w:t>
      </w:r>
      <w:proofErr w:type="gramEnd"/>
      <w:r>
        <w:rPr>
          <w:sz w:val="16"/>
        </w:rPr>
        <w:t xml:space="preserve"> </w:t>
      </w:r>
      <w:r>
        <w:rPr>
          <w:rStyle w:val="StyleUnderline"/>
        </w:rPr>
        <w:t xml:space="preserve">portends an ecological sensitivity </w:t>
      </w:r>
      <w:r>
        <w:rPr>
          <w:rStyle w:val="Emphasis"/>
        </w:rPr>
        <w:t>beyond our fears</w:t>
      </w:r>
      <w:r>
        <w:rPr>
          <w:sz w:val="16"/>
        </w:rPr>
        <w:t xml:space="preserve">. This is </w:t>
      </w:r>
      <w:r>
        <w:rPr>
          <w:rStyle w:val="StyleUnderline"/>
        </w:rPr>
        <w:t xml:space="preserve">causing an unexpected and unprecedented </w:t>
      </w:r>
      <w:r>
        <w:rPr>
          <w:rStyle w:val="Emphasis"/>
          <w:highlight w:val="yellow"/>
        </w:rPr>
        <w:t>bird collapse</w:t>
      </w:r>
      <w:r>
        <w:rPr>
          <w:sz w:val="16"/>
        </w:rPr>
        <w:t xml:space="preserve"> (1/8 of bird species are threatened) in Europe. + </w:t>
      </w:r>
      <w:r>
        <w:rPr>
          <w:rStyle w:val="Emphasis"/>
          <w:highlight w:val="yellow"/>
        </w:rPr>
        <w:t>Forests</w:t>
      </w:r>
      <w:r>
        <w:rPr>
          <w:rStyle w:val="StyleUnderline"/>
        </w:rPr>
        <w:t>, vital</w:t>
      </w:r>
      <w:r>
        <w:rPr>
          <w:sz w:val="16"/>
        </w:rPr>
        <w:t xml:space="preserve"> </w:t>
      </w:r>
      <w:r>
        <w:rPr>
          <w:rStyle w:val="Emphasis"/>
          <w:highlight w:val="yellow"/>
        </w:rPr>
        <w:t>carbon sinks</w:t>
      </w:r>
      <w:r>
        <w:rPr>
          <w:rStyle w:val="StyleUnderline"/>
        </w:rPr>
        <w:t>, are proving</w:t>
      </w:r>
      <w:r>
        <w:rPr>
          <w:sz w:val="16"/>
        </w:rPr>
        <w:t xml:space="preserve"> </w:t>
      </w:r>
      <w:r>
        <w:rPr>
          <w:rStyle w:val="Emphasis"/>
        </w:rPr>
        <w:t>sensitive</w:t>
      </w:r>
      <w:r>
        <w:rPr>
          <w:sz w:val="16"/>
        </w:rPr>
        <w:t xml:space="preserve"> to climate impacts. + </w:t>
      </w:r>
      <w:r>
        <w:rPr>
          <w:rStyle w:val="StyleUnderline"/>
          <w:highlight w:val="yellow"/>
        </w:rPr>
        <w:t>We’re living in the</w:t>
      </w:r>
      <w:r>
        <w:rPr>
          <w:sz w:val="16"/>
          <w:highlight w:val="yellow"/>
        </w:rPr>
        <w:t xml:space="preserve"> </w:t>
      </w:r>
      <w:r>
        <w:rPr>
          <w:rStyle w:val="Emphasis"/>
          <w:highlight w:val="yellow"/>
        </w:rPr>
        <w:t>6th mass extinction</w:t>
      </w:r>
      <w:r>
        <w:rPr>
          <w:rStyle w:val="Emphasis"/>
        </w:rPr>
        <w:t xml:space="preserve"> event</w:t>
      </w:r>
      <w:r>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Pr>
          <w:sz w:val="16"/>
        </w:rPr>
        <w:t>anthro</w:t>
      </w:r>
      <w:proofErr w:type="spellEnd"/>
      <w:r>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Pr>
          <w:sz w:val="16"/>
        </w:rPr>
        <w:t>has to</w:t>
      </w:r>
      <w:proofErr w:type="gramEnd"/>
      <w:r>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Pr>
          <w:sz w:val="16"/>
        </w:rPr>
        <w:t>self relations</w:t>
      </w:r>
      <w:proofErr w:type="spellEnd"/>
      <w:r>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Pr>
          <w:sz w:val="16"/>
        </w:rPr>
        <w:t>similar to</w:t>
      </w:r>
      <w:proofErr w:type="gramEnd"/>
      <w:r>
        <w:rPr>
          <w:sz w:val="16"/>
        </w:rPr>
        <w:t xml:space="preserve"> agrarian serfdom. There is a prominent view in left politics that greater wealth equality, </w:t>
      </w:r>
      <w:proofErr w:type="gramStart"/>
      <w:r>
        <w:rPr>
          <w:sz w:val="16"/>
        </w:rPr>
        <w:t xml:space="preserve">some kind of </w:t>
      </w:r>
      <w:proofErr w:type="spellStart"/>
      <w:r>
        <w:rPr>
          <w:sz w:val="16"/>
        </w:rPr>
        <w:t>ecosocialism</w:t>
      </w:r>
      <w:proofErr w:type="spellEnd"/>
      <w:proofErr w:type="gramEnd"/>
      <w:r>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Pr>
          <w:rStyle w:val="StyleUnderline"/>
        </w:rPr>
        <w:t xml:space="preserve">Even with </w:t>
      </w:r>
      <w:r>
        <w:rPr>
          <w:rStyle w:val="Emphasis"/>
        </w:rPr>
        <w:t>this perfect storm</w:t>
      </w:r>
      <w:r>
        <w:rPr>
          <w:sz w:val="16"/>
        </w:rPr>
        <w:t xml:space="preserve"> </w:t>
      </w:r>
      <w:r>
        <w:rPr>
          <w:rStyle w:val="StyleUnderline"/>
        </w:rPr>
        <w:t xml:space="preserve">of issues, it’s </w:t>
      </w:r>
      <w:r>
        <w:rPr>
          <w:rStyle w:val="Emphasis"/>
        </w:rPr>
        <w:t>impossible to know</w:t>
      </w:r>
      <w:r>
        <w:rPr>
          <w:sz w:val="16"/>
        </w:rPr>
        <w:t xml:space="preserve"> </w:t>
      </w:r>
      <w:r>
        <w:rPr>
          <w:rStyle w:val="StyleUnderline"/>
        </w:rPr>
        <w:t>how likely extinction is, and it’s impossible to judge how likely or extensive civilizational collapse may be. We just can’t predict how human beings and human systems will respond to the shocks that are already underway. We can make some good</w:t>
      </w:r>
      <w:r>
        <w:rPr>
          <w:sz w:val="16"/>
        </w:rPr>
        <w:t xml:space="preserve"> </w:t>
      </w:r>
      <w:r>
        <w:rPr>
          <w:rStyle w:val="Emphasis"/>
        </w:rPr>
        <w:t>guesses</w:t>
      </w:r>
      <w:r>
        <w:rPr>
          <w:sz w:val="16"/>
        </w:rPr>
        <w:t xml:space="preserve"> </w:t>
      </w:r>
      <w:r>
        <w:rPr>
          <w:rStyle w:val="StyleUnderline"/>
        </w:rPr>
        <w:t xml:space="preserve">based on </w:t>
      </w:r>
      <w:r>
        <w:rPr>
          <w:rStyle w:val="Emphasis"/>
        </w:rPr>
        <w:t>history</w:t>
      </w:r>
      <w:r>
        <w:rPr>
          <w:rStyle w:val="StyleUnderline"/>
        </w:rPr>
        <w:t>, but they’re</w:t>
      </w:r>
      <w:r>
        <w:rPr>
          <w:sz w:val="16"/>
        </w:rPr>
        <w:t xml:space="preserve"> </w:t>
      </w:r>
      <w:r>
        <w:rPr>
          <w:rStyle w:val="Emphasis"/>
        </w:rPr>
        <w:t>no more than guesses</w:t>
      </w:r>
      <w:r>
        <w:rPr>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w:t>
      </w:r>
      <w:proofErr w:type="gramStart"/>
      <w:r>
        <w:rPr>
          <w:sz w:val="16"/>
        </w:rPr>
        <w:t>also</w:t>
      </w:r>
      <w:proofErr w:type="gramEnd"/>
      <w:r>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Pr>
          <w:rStyle w:val="StyleUnderline"/>
        </w:rPr>
        <w:t>What we</w:t>
      </w:r>
      <w:r>
        <w:rPr>
          <w:sz w:val="16"/>
        </w:rPr>
        <w:t xml:space="preserve"> </w:t>
      </w:r>
      <w:r>
        <w:rPr>
          <w:rStyle w:val="Emphasis"/>
        </w:rPr>
        <w:t>do know</w:t>
      </w:r>
      <w:r>
        <w:rPr>
          <w:sz w:val="16"/>
        </w:rPr>
        <w:t xml:space="preserve"> </w:t>
      </w:r>
      <w:r>
        <w:rPr>
          <w:rStyle w:val="StyleUnderline"/>
        </w:rPr>
        <w:t xml:space="preserve">is that, given everything above, we are living through a confluence of </w:t>
      </w:r>
      <w:r>
        <w:rPr>
          <w:rStyle w:val="StyleUnderline"/>
          <w:highlight w:val="yellow"/>
        </w:rPr>
        <w:t xml:space="preserve">events </w:t>
      </w:r>
      <w:r>
        <w:rPr>
          <w:rStyle w:val="StyleUnderline"/>
        </w:rPr>
        <w:t xml:space="preserve">that </w:t>
      </w:r>
      <w:r>
        <w:rPr>
          <w:rStyle w:val="StyleUnderline"/>
          <w:highlight w:val="yellow"/>
        </w:rPr>
        <w:t>will</w:t>
      </w:r>
      <w:r>
        <w:rPr>
          <w:sz w:val="16"/>
          <w:highlight w:val="yellow"/>
        </w:rPr>
        <w:t xml:space="preserve"> </w:t>
      </w:r>
      <w:r>
        <w:rPr>
          <w:rStyle w:val="Emphasis"/>
          <w:highlight w:val="yellow"/>
        </w:rPr>
        <w:t>shake the foundations of civilization</w:t>
      </w:r>
      <w:r>
        <w:rPr>
          <w:rStyle w:val="StyleUnderline"/>
        </w:rPr>
        <w:t xml:space="preserve">, </w:t>
      </w:r>
      <w:r>
        <w:rPr>
          <w:rStyle w:val="StyleUnderline"/>
          <w:highlight w:val="yellow"/>
        </w:rPr>
        <w:t>and jeopardize our capacity to sustain</w:t>
      </w:r>
      <w:r>
        <w:rPr>
          <w:sz w:val="16"/>
        </w:rPr>
        <w:t xml:space="preserve"> </w:t>
      </w:r>
      <w:r>
        <w:rPr>
          <w:rStyle w:val="Emphasis"/>
          <w:highlight w:val="yellow"/>
        </w:rPr>
        <w:t>large populations of humans</w:t>
      </w:r>
      <w:r>
        <w:rPr>
          <w:rStyle w:val="Emphasis"/>
        </w:rPr>
        <w:t>.</w:t>
      </w:r>
      <w:r>
        <w:rPr>
          <w:sz w:val="16"/>
        </w:rPr>
        <w:t xml:space="preserve"> </w:t>
      </w:r>
      <w:r>
        <w:rPr>
          <w:rStyle w:val="StyleUnderline"/>
          <w:highlight w:val="yellow"/>
        </w:rPr>
        <w:t>There is</w:t>
      </w:r>
      <w:r>
        <w:rPr>
          <w:sz w:val="16"/>
          <w:highlight w:val="yellow"/>
        </w:rPr>
        <w:t xml:space="preserve"> </w:t>
      </w:r>
      <w:r>
        <w:rPr>
          <w:rStyle w:val="Emphasis"/>
          <w:highlight w:val="yellow"/>
        </w:rPr>
        <w:t>enough certainty</w:t>
      </w:r>
      <w:r>
        <w:rPr>
          <w:sz w:val="16"/>
        </w:rPr>
        <w:t xml:space="preserve"> </w:t>
      </w:r>
      <w:r>
        <w:rPr>
          <w:rStyle w:val="StyleUnderline"/>
        </w:rPr>
        <w:t xml:space="preserve">around these issues </w:t>
      </w:r>
      <w:r>
        <w:rPr>
          <w:rStyle w:val="StyleUnderline"/>
          <w:highlight w:val="yellow"/>
        </w:rPr>
        <w:t>to justify being</w:t>
      </w:r>
      <w:r>
        <w:rPr>
          <w:sz w:val="16"/>
          <w:highlight w:val="yellow"/>
        </w:rPr>
        <w:t xml:space="preserve"> </w:t>
      </w:r>
      <w:r>
        <w:rPr>
          <w:rStyle w:val="Emphasis"/>
          <w:highlight w:val="yellow"/>
        </w:rPr>
        <w:t>existentially alarmed</w:t>
      </w:r>
      <w:r>
        <w:rPr>
          <w:rStyle w:val="StyleUnderline"/>
        </w:rPr>
        <w:t>. At this point, whether we go</w:t>
      </w:r>
      <w:r>
        <w:rPr>
          <w:sz w:val="16"/>
        </w:rPr>
        <w:t xml:space="preserve"> </w:t>
      </w:r>
      <w:r>
        <w:rPr>
          <w:rStyle w:val="Emphasis"/>
        </w:rPr>
        <w:t>extinct</w:t>
      </w:r>
      <w:r>
        <w:rPr>
          <w:sz w:val="16"/>
        </w:rPr>
        <w:t xml:space="preserve"> </w:t>
      </w:r>
      <w:r>
        <w:rPr>
          <w:rStyle w:val="StyleUnderline"/>
        </w:rPr>
        <w:t xml:space="preserve">or </w:t>
      </w:r>
      <w:r>
        <w:rPr>
          <w:rStyle w:val="Emphasis"/>
        </w:rPr>
        <w:t>all but a thousand</w:t>
      </w:r>
      <w:r>
        <w:rPr>
          <w:sz w:val="16"/>
        </w:rPr>
        <w:t xml:space="preserve"> of us </w:t>
      </w:r>
      <w:r>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Pr>
          <w:sz w:val="16"/>
        </w:rPr>
        <w:t xml:space="preserve">. Or maybe not. I don’t know. </w:t>
      </w:r>
      <w:r>
        <w:rPr>
          <w:rStyle w:val="Emphasis"/>
        </w:rPr>
        <w:t xml:space="preserve">What I do know is that, regardless of the answer, </w:t>
      </w:r>
      <w:r>
        <w:rPr>
          <w:rStyle w:val="Emphasis"/>
          <w:highlight w:val="yellow"/>
        </w:rPr>
        <w:t>there’s no excuse to stop fighting for a world that sustains life</w:t>
      </w:r>
      <w:r>
        <w:rPr>
          <w:rStyle w:val="Emphasis"/>
        </w:rPr>
        <w:t>.</w:t>
      </w:r>
    </w:p>
    <w:p w14:paraId="49E723AE" w14:textId="77777777" w:rsidR="00D2034F" w:rsidRDefault="00D2034F" w:rsidP="00D2034F">
      <w:pPr>
        <w:pStyle w:val="Heading2"/>
      </w:pPr>
      <w:r>
        <w:t>AT: Focusing on Earth</w:t>
      </w:r>
    </w:p>
    <w:p w14:paraId="4350B56F" w14:textId="77777777" w:rsidR="00D2034F" w:rsidRDefault="00D2034F" w:rsidP="00D2034F">
      <w:pPr>
        <w:pStyle w:val="Heading4"/>
      </w:pPr>
      <w:r w:rsidRPr="00AB01FC">
        <w:br/>
      </w:r>
      <w:r>
        <w:t>1. Space exploration and research is crucial to solving climate change on earth</w:t>
      </w:r>
    </w:p>
    <w:p w14:paraId="0A4D3A65" w14:textId="77777777" w:rsidR="00D2034F" w:rsidRPr="004329BF" w:rsidRDefault="00D2034F" w:rsidP="00D2034F">
      <w:r w:rsidRPr="004329BF">
        <w:t xml:space="preserve">Greg </w:t>
      </w:r>
      <w:r w:rsidRPr="004329BF">
        <w:rPr>
          <w:rFonts w:eastAsiaTheme="majorEastAsia" w:cstheme="majorBidi"/>
          <w:b/>
          <w:bCs/>
          <w:sz w:val="26"/>
          <w:szCs w:val="26"/>
        </w:rPr>
        <w:t>Autry 19</w:t>
      </w:r>
      <w:r w:rsidRPr="004329BF">
        <w:t>, 7-20-</w:t>
      </w:r>
      <w:proofErr w:type="gramStart"/>
      <w:r w:rsidRPr="004329BF">
        <w:t>2019,(</w:t>
      </w:r>
      <w:proofErr w:type="gramEnd"/>
      <w:r w:rsidRPr="004329BF">
        <w:t xml:space="preserve"> Greg Autry is an American space policy expert, educator, entrepreneur and author. He is a Clinical Professor of Space Leadership, Business and Policy at the Thunderbird School of Global Management at Arizona State University. He serves as Chair of the Safety Working Group on the COMSTAC.) "Space Research Can Save the Planet—Again," Foreign Policy, https://foreignpolicy.com/2019/07/20/space-research-can-save-the-planet-again-climate-change-environment/</w:t>
      </w:r>
    </w:p>
    <w:p w14:paraId="4FC5EAB7" w14:textId="77777777" w:rsidR="00D2034F" w:rsidRPr="00275D0C" w:rsidRDefault="00D2034F" w:rsidP="00D2034F">
      <w:pPr>
        <w:rPr>
          <w:b/>
          <w:iCs/>
          <w:u w:val="single"/>
        </w:rPr>
      </w:pPr>
      <w:r w:rsidRPr="00967848">
        <w:rPr>
          <w:sz w:val="14"/>
        </w:rPr>
        <w:t xml:space="preserve">The first glimpse humanity got of the world from above was transformative. In 1968, the U.S. astronaut William Anders returned from circling the moon in Apollo 8 with a photograph. It was a simple snapshot of the Earth, the whole Earth, rising above the desolate lunar surface. But it was also momentous, representing the very first time anyone had gotten far enough away to view how fragile the world was. The contrast between the lone blue-and-green marble and the cold emptiness of space was beautiful and shocking. As Anders later remarked, “We came all this way to explore the moon, and the most important thing is that we discovered the Earth.” Anders’s Earthrise photo provided conservationists with the iconic illustration they needed. On April 22, 1970, 20 million people turned out for the largest civic event in U.S. history: Earth Day. </w:t>
      </w:r>
      <w:r w:rsidRPr="004329BF">
        <w:rPr>
          <w:rStyle w:val="Emphasis"/>
        </w:rPr>
        <w:t xml:space="preserve">Today conservationists and other critics are more likely to see space programs as militaristic splurges that squander billions of dollars better applied to solving problems on Earth. These well-meaning complaints are misguided, however. </w:t>
      </w:r>
      <w:r w:rsidRPr="00967848">
        <w:rPr>
          <w:rStyle w:val="Emphasis"/>
          <w:highlight w:val="yellow"/>
        </w:rPr>
        <w:t>Earth’s problems—most urgently, climate change—can be solved only from space.</w:t>
      </w:r>
      <w:r w:rsidRPr="00530578">
        <w:rPr>
          <w:rStyle w:val="Emphasis"/>
        </w:rPr>
        <w:t xml:space="preserve"> That’s where the tools and data already being used to tackle these issues were forged and where the solutions of the future will be too. </w:t>
      </w:r>
      <w:r w:rsidRPr="00967848">
        <w:rPr>
          <w:rStyle w:val="Emphasis"/>
          <w:highlight w:val="yellow"/>
        </w:rPr>
        <w:t>Space research has already been critical in averting one major environmental disaster.</w:t>
      </w:r>
      <w:r w:rsidRPr="00530578">
        <w:rPr>
          <w:rStyle w:val="Emphasis"/>
        </w:rPr>
        <w:t xml:space="preserve"> It was NASA </w:t>
      </w:r>
      <w:r w:rsidRPr="00967848">
        <w:rPr>
          <w:rStyle w:val="Emphasis"/>
          <w:highlight w:val="yellow"/>
        </w:rPr>
        <w:t>satellite data</w:t>
      </w:r>
      <w:r w:rsidRPr="00530578">
        <w:rPr>
          <w:rStyle w:val="Emphasis"/>
        </w:rPr>
        <w:t xml:space="preserve"> that </w:t>
      </w:r>
      <w:r w:rsidRPr="00967848">
        <w:rPr>
          <w:rStyle w:val="Emphasis"/>
          <w:highlight w:val="yellow"/>
        </w:rPr>
        <w:t>revealed a</w:t>
      </w:r>
      <w:r w:rsidRPr="00530578">
        <w:rPr>
          <w:rStyle w:val="Emphasis"/>
        </w:rPr>
        <w:t xml:space="preserve"> frightening and growing </w:t>
      </w:r>
      <w:r w:rsidRPr="00967848">
        <w:rPr>
          <w:rStyle w:val="Emphasis"/>
          <w:highlight w:val="yellow"/>
        </w:rPr>
        <w:t>hole in the ozone layer</w:t>
      </w:r>
      <w:r w:rsidRPr="00530578">
        <w:rPr>
          <w:rStyle w:val="Emphasis"/>
        </w:rPr>
        <w:t xml:space="preserve"> over the South Pole, galvanizing public concern that, in 1987, produced the Montreal Protocol: the first international agreement addressing a global environmental problem.</w:t>
      </w:r>
      <w:r w:rsidRPr="00967848">
        <w:rPr>
          <w:sz w:val="14"/>
        </w:rPr>
        <w:t xml:space="preserve"> Since then, thanks to worldwide restrictions on damaging chlorofluorocarbons, the ozone situation has stabilized, and a full planetary recovery is expected. As this case showed, </w:t>
      </w:r>
      <w:r w:rsidRPr="00967848">
        <w:rPr>
          <w:rStyle w:val="Emphasis"/>
          <w:highlight w:val="yellow"/>
        </w:rPr>
        <w:t>space can provide the vital information needed to</w:t>
      </w:r>
      <w:r w:rsidRPr="00530578">
        <w:rPr>
          <w:rStyle w:val="Emphasis"/>
        </w:rPr>
        <w:t xml:space="preserve"> understand a problem—and a surprising range of ways to </w:t>
      </w:r>
      <w:r w:rsidRPr="00967848">
        <w:rPr>
          <w:rStyle w:val="Emphasis"/>
          <w:highlight w:val="yellow"/>
        </w:rPr>
        <w:t>solve</w:t>
      </w:r>
      <w:r w:rsidRPr="00530578">
        <w:rPr>
          <w:rStyle w:val="Emphasis"/>
        </w:rPr>
        <w:t xml:space="preserve"> it. </w:t>
      </w:r>
      <w:r w:rsidRPr="00967848">
        <w:rPr>
          <w:rStyle w:val="Emphasis"/>
          <w:highlight w:val="yellow"/>
        </w:rPr>
        <w:t>Climate change</w:t>
      </w:r>
      <w:r w:rsidRPr="00530578">
        <w:rPr>
          <w:rStyle w:val="Emphasis"/>
        </w:rPr>
        <w:t xml:space="preserve"> is a poster child for the critical role of space data</w:t>
      </w:r>
      <w:r w:rsidRPr="00967848">
        <w:rPr>
          <w:sz w:val="14"/>
        </w:rPr>
        <w:t xml:space="preserve">. Trekking across the globe to measure ice sheets with drills and gauge sea temperatures from the sides of ships is an expensive, slow, and insufficient way to assay the state of the planet. </w:t>
      </w:r>
      <w:r w:rsidRPr="00530578">
        <w:rPr>
          <w:rStyle w:val="Emphasis"/>
        </w:rPr>
        <w:t xml:space="preserve">Satellites operated by NASA, the U.S. National Oceanic and Atmospheric Administration, and an increasing number of </w:t>
      </w:r>
      <w:r w:rsidRPr="00967848">
        <w:rPr>
          <w:rStyle w:val="Emphasis"/>
          <w:highlight w:val="yellow"/>
        </w:rPr>
        <w:t>commercial firms provide</w:t>
      </w:r>
      <w:r w:rsidRPr="00530578">
        <w:rPr>
          <w:rStyle w:val="Emphasis"/>
        </w:rPr>
        <w:t xml:space="preserve"> a plethora of multispectral </w:t>
      </w:r>
      <w:r w:rsidRPr="00967848">
        <w:rPr>
          <w:rStyle w:val="Emphasis"/>
          <w:highlight w:val="yellow"/>
        </w:rPr>
        <w:t>imaging and radar measurements of</w:t>
      </w:r>
      <w:r w:rsidRPr="00530578">
        <w:rPr>
          <w:rStyle w:val="Emphasis"/>
        </w:rPr>
        <w:t xml:space="preserve"> developments such as </w:t>
      </w:r>
      <w:r w:rsidRPr="00967848">
        <w:rPr>
          <w:rStyle w:val="Emphasis"/>
          <w:highlight w:val="yellow"/>
        </w:rPr>
        <w:t>coral reef degradation</w:t>
      </w:r>
      <w:r w:rsidRPr="00530578">
        <w:rPr>
          <w:rStyle w:val="Emphasis"/>
        </w:rPr>
        <w:t xml:space="preserve">, harmful plankton blooms, </w:t>
      </w:r>
      <w:r w:rsidRPr="00967848">
        <w:rPr>
          <w:rStyle w:val="Emphasis"/>
          <w:highlight w:val="yellow"/>
        </w:rPr>
        <w:t>and</w:t>
      </w:r>
      <w:r w:rsidRPr="00530578">
        <w:rPr>
          <w:rStyle w:val="Emphasis"/>
        </w:rPr>
        <w:t xml:space="preserve"> polar bears negotiating </w:t>
      </w:r>
      <w:r w:rsidRPr="00967848">
        <w:rPr>
          <w:rStyle w:val="Emphasis"/>
          <w:highlight w:val="yellow"/>
        </w:rPr>
        <w:t>thinning ice</w:t>
      </w:r>
      <w:r w:rsidRPr="00530578">
        <w:rPr>
          <w:rStyle w:val="Emphasis"/>
        </w:rPr>
        <w:t>.</w:t>
      </w:r>
      <w:r w:rsidRPr="00967848">
        <w:rPr>
          <w:sz w:val="14"/>
        </w:rPr>
        <w:t xml:space="preserve"> 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530578">
        <w:rPr>
          <w:rStyle w:val="Emphasis"/>
        </w:rPr>
        <w:t xml:space="preserve">Indeed, </w:t>
      </w:r>
      <w:r w:rsidRPr="00967848">
        <w:rPr>
          <w:rStyle w:val="Emphasis"/>
          <w:highlight w:val="yellow"/>
        </w:rPr>
        <w:t>understanding</w:t>
      </w:r>
      <w:r w:rsidRPr="00530578">
        <w:rPr>
          <w:rStyle w:val="Emphasis"/>
        </w:rPr>
        <w:t xml:space="preserve"> the evolution of </w:t>
      </w:r>
      <w:r w:rsidRPr="00967848">
        <w:rPr>
          <w:rStyle w:val="Emphasis"/>
          <w:highlight w:val="yellow"/>
        </w:rPr>
        <w:t>other planets’ climates is essential</w:t>
      </w:r>
      <w:r w:rsidRPr="00530578">
        <w:rPr>
          <w:rStyle w:val="Emphasis"/>
        </w:rPr>
        <w:t xml:space="preserve"> for modeling possible outcomes on Earth.</w:t>
      </w:r>
      <w:r w:rsidRPr="00967848">
        <w:rPr>
          <w:sz w:val="14"/>
        </w:rPr>
        <w:t xml:space="preserve">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w:t>
      </w:r>
      <w:r w:rsidRPr="00530578">
        <w:rPr>
          <w:rStyle w:val="Emphasis"/>
        </w:rPr>
        <w:t>Discovering other worlds’ history and imagining their future offers important visions for climate change mitigation strategies on Earth, such as mining helium from the moon itself for future clean energy.</w:t>
      </w:r>
      <w:r w:rsidRPr="00967848">
        <w:rPr>
          <w:sz w:val="14"/>
        </w:rPr>
        <w:t xml:space="preserve"> Spinoff technologies from space research, from GPS to semiconductor solar cells, are already helping to reduce emissions</w:t>
      </w:r>
      <w:r w:rsidRPr="00530578">
        <w:rPr>
          <w:rStyle w:val="Emphasis"/>
        </w:rPr>
        <w:t xml:space="preserve">; the efficiency gains of </w:t>
      </w:r>
      <w:r w:rsidRPr="00693839">
        <w:rPr>
          <w:rStyle w:val="Emphasis"/>
          <w:highlight w:val="yellow"/>
        </w:rPr>
        <w:t>GPS-guided navigation shrink fuel expenditures</w:t>
      </w:r>
      <w:r w:rsidRPr="00530578">
        <w:rPr>
          <w:rStyle w:val="Emphasis"/>
        </w:rPr>
        <w:t xml:space="preserve"> on sea, land, and air </w:t>
      </w:r>
      <w:r w:rsidRPr="00693839">
        <w:rPr>
          <w:rStyle w:val="Emphasis"/>
          <w:highlight w:val="yellow"/>
        </w:rPr>
        <w:t>by between 15 and 21 percent</w:t>
      </w:r>
      <w:r w:rsidRPr="00530578">
        <w:rPr>
          <w:rStyle w:val="Emphasis"/>
        </w:rPr>
        <w:t>—a greater reduction than better engines or fuel changes have so far provided</w:t>
      </w:r>
      <w:r w:rsidRPr="00967848">
        <w:rPr>
          <w:sz w:val="14"/>
        </w:rPr>
        <w:t xml:space="preserve">. </w:t>
      </w:r>
      <w:r w:rsidRPr="00530578">
        <w:rPr>
          <w:rStyle w:val="Emphasis"/>
        </w:rPr>
        <w:t xml:space="preserve">Modern </w:t>
      </w:r>
      <w:r w:rsidRPr="00693839">
        <w:rPr>
          <w:rStyle w:val="Emphasis"/>
          <w:highlight w:val="yellow"/>
        </w:rPr>
        <w:t>solar</w:t>
      </w:r>
      <w:r w:rsidRPr="00530578">
        <w:rPr>
          <w:rStyle w:val="Emphasis"/>
        </w:rPr>
        <w:t xml:space="preserve"> photovoltaic </w:t>
      </w:r>
      <w:r w:rsidRPr="00693839">
        <w:rPr>
          <w:rStyle w:val="Emphasis"/>
          <w:highlight w:val="yellow"/>
        </w:rPr>
        <w:t>power</w:t>
      </w:r>
      <w:r w:rsidRPr="00530578">
        <w:rPr>
          <w:rStyle w:val="Emphasis"/>
        </w:rPr>
        <w:t xml:space="preserve"> also </w:t>
      </w:r>
      <w:r w:rsidRPr="00693839">
        <w:rPr>
          <w:rStyle w:val="Emphasis"/>
          <w:highlight w:val="yellow"/>
        </w:rPr>
        <w:t>owes its existence to space</w:t>
      </w:r>
      <w:r w:rsidRPr="00530578">
        <w:rPr>
          <w:rStyle w:val="Emphasis"/>
        </w:rPr>
        <w:t>.</w:t>
      </w:r>
      <w:r w:rsidRPr="00967848">
        <w:rPr>
          <w:sz w:val="14"/>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693839">
        <w:rPr>
          <w:rStyle w:val="Emphasis"/>
        </w:rPr>
        <w:t>Promisingly, space-based solar power stations could overcome the inconvenient truth that wind and solar will never get us anywhere near zero emissions because their output is inherently intermittent and there is, so far, no environmentally acceptable way to store their power at a global scale, even for one night. Orbital solar power stations, on the other hand, would continually face the sun, beaming clean power back through targeted radiation</w:t>
      </w:r>
      <w:r w:rsidRPr="00530578">
        <w:rPr>
          <w:rStyle w:val="Emphasis"/>
        </w:rPr>
        <w:t xml:space="preserve"> to </w:t>
      </w:r>
      <w:proofErr w:type="gramStart"/>
      <w:r w:rsidRPr="00530578">
        <w:rPr>
          <w:rStyle w:val="Emphasis"/>
        </w:rPr>
        <w:t>Earth day</w:t>
      </w:r>
      <w:proofErr w:type="gramEnd"/>
      <w:r w:rsidRPr="00530578">
        <w:rPr>
          <w:rStyle w:val="Emphasis"/>
        </w:rPr>
        <w:t xml:space="preserve"> or night, regardless of weather.</w:t>
      </w:r>
      <w:r w:rsidRPr="00967848">
        <w:rPr>
          <w:sz w:val="14"/>
        </w:rPr>
        <w:t xml:space="preserve"> They would also be free from clouds and atmospheric interference and therefore operate with many times the efficiency of current solar technology.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w:t>
      </w:r>
      <w:r w:rsidRPr="00FC3554">
        <w:rPr>
          <w:rStyle w:val="Emphasis"/>
        </w:rPr>
        <w:t>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w:t>
      </w:r>
      <w:r w:rsidRPr="00967848">
        <w:rPr>
          <w:sz w:val="14"/>
        </w:rPr>
        <w:t xml:space="preserve"> </w:t>
      </w:r>
      <w:r w:rsidRPr="00FC3554">
        <w:rPr>
          <w:rStyle w:val="Emphasis"/>
        </w:rPr>
        <w:t>The U.S. start-up Made in Space is currently taking the first steps toward manufacturing in orbit.</w:t>
      </w:r>
      <w:r w:rsidRPr="00967848">
        <w:rPr>
          <w:sz w:val="14"/>
        </w:rPr>
        <w:t xml:space="preserve">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 </w:t>
      </w:r>
      <w:r w:rsidRPr="00FC3554">
        <w:rPr>
          <w:rStyle w:val="Emphasis"/>
        </w:rPr>
        <w:t xml:space="preserve">MINING THE SOLAR SYSTEM COMES WITH ITS OWN POTENTIAL </w:t>
      </w:r>
      <w:proofErr w:type="gramStart"/>
      <w:r w:rsidRPr="00FC3554">
        <w:rPr>
          <w:rStyle w:val="Emphasis"/>
        </w:rPr>
        <w:t>IMPACTS, BUT</w:t>
      </w:r>
      <w:proofErr w:type="gramEnd"/>
      <w:r w:rsidRPr="00FC3554">
        <w:rPr>
          <w:rStyle w:val="Emphasis"/>
        </w:rPr>
        <w:t xml:space="preserve"> </w:t>
      </w:r>
      <w:r w:rsidRPr="00693839">
        <w:rPr>
          <w:rStyle w:val="Emphasis"/>
          <w:highlight w:val="yellow"/>
        </w:rPr>
        <w:t>EXTRACTING RESOURCES FROM DISTANT AND LIFELESS WORLDS IS</w:t>
      </w:r>
      <w:r w:rsidRPr="00FC3554">
        <w:rPr>
          <w:rStyle w:val="Emphasis"/>
        </w:rPr>
        <w:t xml:space="preserve"> CLEARLY </w:t>
      </w:r>
      <w:r w:rsidRPr="00693839">
        <w:rPr>
          <w:rStyle w:val="Emphasis"/>
          <w:highlight w:val="yellow"/>
        </w:rPr>
        <w:t>PREFERABLE TO</w:t>
      </w:r>
      <w:r w:rsidRPr="00FC3554">
        <w:rPr>
          <w:rStyle w:val="Emphasis"/>
        </w:rPr>
        <w:t xml:space="preserve"> THE CONTINUED </w:t>
      </w:r>
      <w:r w:rsidRPr="00693839">
        <w:rPr>
          <w:rStyle w:val="Emphasis"/>
          <w:highlight w:val="yellow"/>
        </w:rPr>
        <w:t>DEGRADATION OF THE EARTH</w:t>
      </w:r>
      <w:r w:rsidRPr="00FC3554">
        <w:rPr>
          <w:rStyle w:val="Emphasis"/>
        </w:rPr>
        <w:t>.</w:t>
      </w:r>
      <w:r w:rsidRPr="00967848">
        <w:rPr>
          <w:sz w:val="14"/>
        </w:rPr>
        <w:t xml:space="preserve"> Eventually, firms will be able to supply endeavors in space with materials from the moon and asteroids, avoiding the cost and environmental impact of lifting them into orbit. Mining the solar system comes with its own potential </w:t>
      </w:r>
      <w:proofErr w:type="gramStart"/>
      <w:r w:rsidRPr="00967848">
        <w:rPr>
          <w:sz w:val="14"/>
        </w:rPr>
        <w:t>impacts, but</w:t>
      </w:r>
      <w:proofErr w:type="gramEnd"/>
      <w:r w:rsidRPr="00967848">
        <w:rPr>
          <w:sz w:val="14"/>
        </w:rPr>
        <w:t xml:space="preserve"> extracting resources from distant and lifeless worlds is clearly preferable to the continued degradation of the Earth. Perhaps the most powerful role space can play is as inspiration. </w:t>
      </w:r>
      <w:r w:rsidRPr="009C59A6">
        <w:rPr>
          <w:rStyle w:val="Emphasis"/>
          <w:highlight w:val="yellow"/>
        </w:rPr>
        <w:t>Space tourism</w:t>
      </w:r>
      <w:r w:rsidRPr="00FC3554">
        <w:rPr>
          <w:rStyle w:val="Emphasis"/>
        </w:rPr>
        <w:t xml:space="preserve"> might seem like a frivolity for the rich, but it </w:t>
      </w:r>
      <w:r w:rsidRPr="009C59A6">
        <w:rPr>
          <w:rStyle w:val="Emphasis"/>
          <w:highlight w:val="yellow"/>
        </w:rPr>
        <w:t>can be so much more</w:t>
      </w:r>
      <w:r w:rsidRPr="00FC3554">
        <w:rPr>
          <w:rStyle w:val="Emphasis"/>
        </w:rPr>
        <w:t>.</w:t>
      </w:r>
      <w:r w:rsidRPr="00967848">
        <w:rPr>
          <w:sz w:val="14"/>
        </w:rPr>
        <w:t xml:space="preserve"> I’ve spent some time with astronauts, and they all report that seeing the Earth without borders and observing its fragile atmosphere shook them to their core, inspiring in them a powerful sense of connection and respect for the environment. As Andrew Newberg, a neuroscientist and physician who has studied this “overview effect,” put it, “You can often tell when you’re with someone who has flown in space. It’s palpable.” Subjecting thousands of the world’s wealthiest and most powerful individuals to a transcendent experience couldn’t hurt—especially if less wealthy Earthlings soon get a chance to follow them. The leaders of the biggest space firms are already thinking way beyond tourism. Tory Bruno, the CEO of United Launch Alliance, envisions a future in which a thousand or more people work in Earth and moon orbits. These people would build stations, conduct research, and produce goods for use in space and on Earth. The Amazon mogul Jeff Bezos imagines a spacefaring civilization that keeps our home planet pristine and protected, as a sort of national park, while dirty extractive and manufacturing processes take place in orbital facilities. SpaceX’s Elon Musk wants to transform Mars back into the healthy world it once was and then fill it with life-forms from Earth—including a significant human population. Some experts have mocked this idea. But experts also lampooned Musk’s plans for reusing rocket boosters and building a high-performance electric car for the masses. </w:t>
      </w:r>
      <w:r w:rsidRPr="00FC3554">
        <w:rPr>
          <w:rStyle w:val="Emphasis"/>
        </w:rPr>
        <w:t xml:space="preserve">The fact is that while some of the plans described by Musk, Bezos, and others might seem utopian or hubristic, given the realities of climate change, humanity needs hope. </w:t>
      </w:r>
      <w:r w:rsidRPr="00693839">
        <w:rPr>
          <w:rStyle w:val="Emphasis"/>
          <w:highlight w:val="yellow"/>
        </w:rPr>
        <w:t xml:space="preserve">A future that concentrates only on managing </w:t>
      </w:r>
      <w:r w:rsidRPr="009C59A6">
        <w:rPr>
          <w:rStyle w:val="Emphasis"/>
          <w:highlight w:val="yellow"/>
        </w:rPr>
        <w:t xml:space="preserve">apocalypse, without offering the potential for something better, is no </w:t>
      </w:r>
      <w:r w:rsidRPr="00693839">
        <w:rPr>
          <w:rStyle w:val="Emphasis"/>
          <w:highlight w:val="yellow"/>
        </w:rPr>
        <w:t>future at all</w:t>
      </w:r>
      <w:r w:rsidRPr="00FC3554">
        <w:rPr>
          <w:rStyle w:val="Emphasis"/>
        </w:rPr>
        <w:t>. In the worst scenario, our precious blue-and-green marble will end up looking like its neighbors Venus or Mars simply because we chose not to learn from them.</w:t>
      </w:r>
    </w:p>
    <w:p w14:paraId="76CA46E5" w14:textId="77777777" w:rsidR="00D2034F" w:rsidRDefault="00D2034F" w:rsidP="00D2034F">
      <w:pPr>
        <w:pStyle w:val="Heading4"/>
      </w:pPr>
      <w:r>
        <w:t xml:space="preserve">2. Non-unique - We have past the breaking point and current climate change is </w:t>
      </w:r>
      <w:proofErr w:type="spellStart"/>
      <w:r>
        <w:t>irrevirsible</w:t>
      </w:r>
      <w:proofErr w:type="spellEnd"/>
    </w:p>
    <w:p w14:paraId="490EA5EB" w14:textId="77777777" w:rsidR="00D2034F" w:rsidRPr="00275D0C" w:rsidRDefault="00D2034F" w:rsidP="00D2034F">
      <w:r w:rsidRPr="00F21B6B">
        <w:t xml:space="preserve">Brad </w:t>
      </w:r>
      <w:r w:rsidRPr="00F21B6B">
        <w:rPr>
          <w:rFonts w:eastAsiaTheme="majorEastAsia" w:cstheme="majorBidi"/>
          <w:b/>
          <w:bCs/>
          <w:sz w:val="26"/>
          <w:szCs w:val="26"/>
        </w:rPr>
        <w:t>Plumer</w:t>
      </w:r>
      <w:r w:rsidRPr="00F21B6B">
        <w:t xml:space="preserve"> </w:t>
      </w:r>
      <w:r w:rsidRPr="00F21B6B">
        <w:rPr>
          <w:rFonts w:eastAsiaTheme="majorEastAsia" w:cstheme="majorBidi"/>
          <w:b/>
          <w:bCs/>
          <w:sz w:val="26"/>
          <w:szCs w:val="26"/>
        </w:rPr>
        <w:t xml:space="preserve">and </w:t>
      </w:r>
      <w:r w:rsidRPr="00F21B6B">
        <w:t xml:space="preserve">Henry </w:t>
      </w:r>
      <w:r w:rsidRPr="00F21B6B">
        <w:rPr>
          <w:rFonts w:eastAsiaTheme="majorEastAsia" w:cstheme="majorBidi"/>
          <w:b/>
          <w:bCs/>
          <w:sz w:val="26"/>
          <w:szCs w:val="26"/>
        </w:rPr>
        <w:t xml:space="preserve">Fountain </w:t>
      </w:r>
      <w:r>
        <w:rPr>
          <w:rFonts w:eastAsiaTheme="majorEastAsia" w:cstheme="majorBidi"/>
          <w:b/>
          <w:bCs/>
          <w:sz w:val="26"/>
          <w:szCs w:val="26"/>
        </w:rPr>
        <w:t xml:space="preserve">8/9 </w:t>
      </w:r>
      <w:r w:rsidRPr="00275D0C">
        <w:t>(Brad Plumer is a climate reporter specializing in policy and technology efforts to cut carbon dioxide emissions. Henry Fountain covers climate change, with a focus on the innovations that will be needed to overcome it.), 8-9-2021, "A Hotter Future Is Certain, Climate Panel Warns. But How Hot Is Up to Us.," NY Times, https://www.nytimes.com/2021/08/09/climate/climate-change-report-ipcc-un.html</w:t>
      </w:r>
    </w:p>
    <w:p w14:paraId="52000368" w14:textId="77777777" w:rsidR="00D2034F" w:rsidRPr="00F601E6" w:rsidRDefault="00D2034F" w:rsidP="00D2034F">
      <w:r w:rsidRPr="00275D0C">
        <w:rPr>
          <w:rStyle w:val="Emphasis"/>
          <w:highlight w:val="yellow"/>
        </w:rPr>
        <w:t>Nations</w:t>
      </w:r>
      <w:r w:rsidRPr="00777489">
        <w:rPr>
          <w:rStyle w:val="Emphasis"/>
        </w:rPr>
        <w:t xml:space="preserve"> have delayed curbing their fossil-fuel emissions for so long that they </w:t>
      </w:r>
      <w:r w:rsidRPr="00275D0C">
        <w:rPr>
          <w:rStyle w:val="Emphasis"/>
          <w:highlight w:val="yellow"/>
        </w:rPr>
        <w:t>can no longer </w:t>
      </w:r>
      <w:hyperlink r:id="rId7" w:history="1">
        <w:r w:rsidRPr="00275D0C">
          <w:rPr>
            <w:rStyle w:val="Emphasis"/>
            <w:highlight w:val="yellow"/>
          </w:rPr>
          <w:t>stop global warming from intensifying</w:t>
        </w:r>
      </w:hyperlink>
      <w:r w:rsidRPr="00777489">
        <w:rPr>
          <w:rStyle w:val="Emphasis"/>
        </w:rPr>
        <w:t> over the next 30 years</w:t>
      </w:r>
      <w:r w:rsidRPr="00777489">
        <w:t>, though there is still a short window to prevent the most harrowing future, a </w:t>
      </w:r>
      <w:hyperlink r:id="rId8" w:tgtFrame="_blank" w:history="1">
        <w:r w:rsidRPr="00777489">
          <w:rPr>
            <w:rStyle w:val="Hyperlink"/>
          </w:rPr>
          <w:t>major new United Nations scientific report </w:t>
        </w:r>
      </w:hyperlink>
      <w:r w:rsidRPr="00777489">
        <w:t xml:space="preserve">has concluded. </w:t>
      </w:r>
      <w:r w:rsidRPr="00275D0C">
        <w:rPr>
          <w:rStyle w:val="Emphasis"/>
          <w:highlight w:val="yellow"/>
        </w:rPr>
        <w:t>Humans have already heated the planet by</w:t>
      </w:r>
      <w:r w:rsidRPr="00777489">
        <w:rPr>
          <w:rStyle w:val="Emphasis"/>
        </w:rPr>
        <w:t xml:space="preserve"> roughly </w:t>
      </w:r>
      <w:r w:rsidRPr="00275D0C">
        <w:rPr>
          <w:rStyle w:val="Emphasis"/>
          <w:highlight w:val="yellow"/>
        </w:rPr>
        <w:t>1.1 degrees</w:t>
      </w:r>
      <w:r w:rsidRPr="00777489">
        <w:rPr>
          <w:rStyle w:val="Emphasis"/>
        </w:rPr>
        <w:t xml:space="preserve"> Celsius, or 2 degrees Fahrenheit, since the 19th century, largely by burning coal, oil and gas for </w:t>
      </w:r>
      <w:hyperlink r:id="rId9" w:history="1">
        <w:r w:rsidRPr="00777489">
          <w:rPr>
            <w:rStyle w:val="Emphasis"/>
          </w:rPr>
          <w:t>energy</w:t>
        </w:r>
      </w:hyperlink>
      <w:r w:rsidRPr="00777489">
        <w:rPr>
          <w:rStyle w:val="Emphasis"/>
        </w:rPr>
        <w:t xml:space="preserve">. And </w:t>
      </w:r>
      <w:r w:rsidRPr="00275D0C">
        <w:rPr>
          <w:rStyle w:val="Emphasis"/>
          <w:highlight w:val="yellow"/>
        </w:rPr>
        <w:t>the consequences </w:t>
      </w:r>
      <w:hyperlink r:id="rId10" w:history="1">
        <w:r w:rsidRPr="00275D0C">
          <w:rPr>
            <w:rStyle w:val="Emphasis"/>
            <w:highlight w:val="yellow"/>
          </w:rPr>
          <w:t>can be felt across the globe</w:t>
        </w:r>
      </w:hyperlink>
      <w:r w:rsidRPr="00777489">
        <w:t>: This summer alone</w:t>
      </w:r>
      <w:r>
        <w:t xml:space="preserve"> </w:t>
      </w:r>
      <w:r w:rsidRPr="00275D0C">
        <w:rPr>
          <w:rStyle w:val="Emphasis"/>
          <w:highlight w:val="yellow"/>
        </w:rPr>
        <w:t>blistering heat waves</w:t>
      </w:r>
      <w:r>
        <w:t xml:space="preserve"> have killed</w:t>
      </w:r>
      <w:r w:rsidRPr="00777489">
        <w:t> hundreds of people in the United States and Canada</w:t>
      </w:r>
      <w:r w:rsidRPr="00777489">
        <w:rPr>
          <w:rStyle w:val="Emphasis"/>
        </w:rPr>
        <w:t xml:space="preserve">, </w:t>
      </w:r>
      <w:r w:rsidRPr="00275D0C">
        <w:rPr>
          <w:rStyle w:val="Emphasis"/>
          <w:highlight w:val="yellow"/>
        </w:rPr>
        <w:t>floods</w:t>
      </w:r>
      <w:r w:rsidRPr="00777489">
        <w:t xml:space="preserve"> have devastated Germany and China, </w:t>
      </w:r>
      <w:r w:rsidRPr="00275D0C">
        <w:rPr>
          <w:rStyle w:val="Emphasis"/>
          <w:highlight w:val="yellow"/>
        </w:rPr>
        <w:t>and wildfires</w:t>
      </w:r>
      <w:r w:rsidRPr="00777489">
        <w:t xml:space="preserve"> have raged out of control in Siberia, Turkey and </w:t>
      </w:r>
      <w:hyperlink r:id="rId11" w:history="1">
        <w:r w:rsidRPr="00777489">
          <w:rPr>
            <w:rStyle w:val="Hyperlink"/>
          </w:rPr>
          <w:t>Greece</w:t>
        </w:r>
      </w:hyperlink>
      <w:r w:rsidRPr="00777489">
        <w:t xml:space="preserve">. </w:t>
      </w:r>
      <w:r w:rsidRPr="00777489">
        <w:rPr>
          <w:rStyle w:val="Emphasis"/>
        </w:rPr>
        <w:t xml:space="preserve">But that’s </w:t>
      </w:r>
      <w:r w:rsidRPr="00275D0C">
        <w:rPr>
          <w:rStyle w:val="Emphasis"/>
          <w:highlight w:val="yellow"/>
        </w:rPr>
        <w:t>only the beginning</w:t>
      </w:r>
      <w:r w:rsidRPr="00777489">
        <w:rPr>
          <w:rStyle w:val="Emphasis"/>
        </w:rPr>
        <w:t>, according to the report</w:t>
      </w:r>
      <w:r w:rsidRPr="00777489">
        <w:t>, issued on Monday by the Intergovernmental Panel on </w:t>
      </w:r>
      <w:hyperlink r:id="rId12" w:history="1">
        <w:r w:rsidRPr="00777489">
          <w:rPr>
            <w:rStyle w:val="Hyperlink"/>
          </w:rPr>
          <w:t>Climate Change</w:t>
        </w:r>
      </w:hyperlink>
      <w:r w:rsidRPr="00777489">
        <w:t>, a body of scientists convened by the </w:t>
      </w:r>
      <w:hyperlink r:id="rId13" w:history="1">
        <w:r w:rsidRPr="00777489">
          <w:rPr>
            <w:rStyle w:val="Hyperlink"/>
          </w:rPr>
          <w:t>United Nations</w:t>
        </w:r>
      </w:hyperlink>
      <w:r w:rsidRPr="00F21B6B">
        <w:rPr>
          <w:rStyle w:val="Emphasis"/>
        </w:rPr>
        <w:t xml:space="preserve">. </w:t>
      </w:r>
      <w:r w:rsidRPr="00275D0C">
        <w:rPr>
          <w:rStyle w:val="Emphasis"/>
          <w:highlight w:val="yellow"/>
        </w:rPr>
        <w:t>Even if nations started sharply cutting emissions today, total </w:t>
      </w:r>
      <w:hyperlink r:id="rId14" w:history="1">
        <w:r w:rsidRPr="00275D0C">
          <w:rPr>
            <w:rStyle w:val="Emphasis"/>
            <w:highlight w:val="yellow"/>
          </w:rPr>
          <w:t>global warming</w:t>
        </w:r>
      </w:hyperlink>
      <w:r w:rsidRPr="00275D0C">
        <w:rPr>
          <w:rStyle w:val="Emphasis"/>
          <w:highlight w:val="yellow"/>
        </w:rPr>
        <w:t> is likely to rise</w:t>
      </w:r>
      <w:r w:rsidRPr="00F21B6B">
        <w:rPr>
          <w:rStyle w:val="Emphasis"/>
        </w:rPr>
        <w:t xml:space="preserve"> around 1.5 degrees Celsius within the next two decades, </w:t>
      </w:r>
      <w:r w:rsidRPr="00275D0C">
        <w:rPr>
          <w:rStyle w:val="Emphasis"/>
          <w:highlight w:val="yellow"/>
        </w:rPr>
        <w:t>a hotter future that is now essentially locked in</w:t>
      </w:r>
      <w:r w:rsidRPr="00F21B6B">
        <w:rPr>
          <w:rStyle w:val="Emphasis"/>
        </w:rPr>
        <w:t>.</w:t>
      </w:r>
      <w:r w:rsidRPr="00777489">
        <w:t xml:space="preserve"> </w:t>
      </w:r>
      <w:r w:rsidRPr="00F21B6B">
        <w:rPr>
          <w:rStyle w:val="Emphasis"/>
        </w:rPr>
        <w:t>At 1.5 degrees of warming, scientists </w:t>
      </w:r>
      <w:hyperlink r:id="rId15" w:history="1">
        <w:r w:rsidRPr="00F21B6B">
          <w:rPr>
            <w:rStyle w:val="Emphasis"/>
          </w:rPr>
          <w:t>have found</w:t>
        </w:r>
      </w:hyperlink>
      <w:r w:rsidRPr="00F21B6B">
        <w:rPr>
          <w:rStyle w:val="Emphasis"/>
        </w:rPr>
        <w:t>, the dangers grow considerably</w:t>
      </w:r>
      <w:r w:rsidRPr="00777489">
        <w:t xml:space="preserve">. Nearly 1 billion people worldwide could swelter in more frequent life-threatening heat waves. Hundreds of millions more would struggle for water because of severe droughts. Some animal and plant species alive today will be gone. Coral reefs, which sustain fisheries for large swaths of the globe, will suffer more frequent mass die-offs. </w:t>
      </w:r>
      <w:r w:rsidRPr="00F21B6B">
        <w:rPr>
          <w:rStyle w:val="Emphasis"/>
        </w:rPr>
        <w:t>“We can expect a significant jump in extreme weather over the next 20 or 30 years,”</w:t>
      </w:r>
      <w:r w:rsidRPr="00777489">
        <w:t xml:space="preserve"> said Piers Forster, a </w:t>
      </w:r>
      <w:hyperlink r:id="rId16" w:history="1">
        <w:r w:rsidRPr="00777489">
          <w:rPr>
            <w:rStyle w:val="Hyperlink"/>
          </w:rPr>
          <w:t>climate scientist</w:t>
        </w:r>
      </w:hyperlink>
      <w:r w:rsidRPr="00777489">
        <w:t xml:space="preserve"> at the University of Leeds and one of hundreds of international experts who helped write the report. “Things are unfortunately likely to get worse than they are today.” Not all is lost, however, and humanity can still prevent the planet from getting even hotter. </w:t>
      </w:r>
      <w:r w:rsidRPr="00F21B6B">
        <w:rPr>
          <w:rStyle w:val="Emphasis"/>
        </w:rPr>
        <w:t>Doing so would require a coordinated effort among countries to stop adding carbon dioxide to the atmosphere by around 2050, which would entail a rapid shift away from fossil fuels starting immediately, as well as potentially removing </w:t>
      </w:r>
      <w:hyperlink r:id="rId17" w:history="1">
        <w:r w:rsidRPr="00F21B6B">
          <w:rPr>
            <w:rStyle w:val="Emphasis"/>
          </w:rPr>
          <w:t>vast amounts of carbon from the air</w:t>
        </w:r>
      </w:hyperlink>
      <w:r w:rsidRPr="00F21B6B">
        <w:rPr>
          <w:rStyle w:val="Emphasis"/>
        </w:rPr>
        <w:t>.</w:t>
      </w:r>
      <w:r w:rsidRPr="00777489">
        <w:t xml:space="preserve"> If that happened, global warming would likely halt and level off at around 1.5 degrees Celsius, the report concludes. </w:t>
      </w:r>
      <w:r w:rsidRPr="00F21B6B">
        <w:rPr>
          <w:rStyle w:val="Emphasis"/>
        </w:rPr>
        <w:t xml:space="preserve">But </w:t>
      </w:r>
      <w:r w:rsidRPr="00275D0C">
        <w:rPr>
          <w:rStyle w:val="Emphasis"/>
          <w:highlight w:val="yellow"/>
        </w:rPr>
        <w:t>if nations</w:t>
      </w:r>
      <w:r w:rsidRPr="00F21B6B">
        <w:rPr>
          <w:rStyle w:val="Emphasis"/>
        </w:rPr>
        <w:t xml:space="preserve"> </w:t>
      </w:r>
      <w:r w:rsidRPr="00275D0C">
        <w:rPr>
          <w:rStyle w:val="Emphasis"/>
          <w:highlight w:val="yellow"/>
        </w:rPr>
        <w:t>fail</w:t>
      </w:r>
      <w:r w:rsidRPr="00F21B6B">
        <w:rPr>
          <w:rStyle w:val="Emphasis"/>
        </w:rPr>
        <w:t xml:space="preserve"> in that effort, global average </w:t>
      </w:r>
      <w:r w:rsidRPr="00275D0C">
        <w:rPr>
          <w:rStyle w:val="Emphasis"/>
          <w:highlight w:val="yellow"/>
        </w:rPr>
        <w:t>temperatures will keep rising</w:t>
      </w:r>
      <w:r w:rsidRPr="00F21B6B">
        <w:rPr>
          <w:rStyle w:val="Emphasis"/>
        </w:rPr>
        <w:t xml:space="preserve"> — potentially passing 2 degrees, 3 degrees or even 4 degrees Celsius, compared with the preindustrial era.</w:t>
      </w:r>
      <w:r w:rsidRPr="00777489">
        <w:t xml:space="preserve"> The report describes how every additional degree of warming brings far greater perils, such as ever more vicious floods and heat waves, worsening droughts and accelerating sea-level rise that could threaten the existence of some island nations. </w:t>
      </w:r>
      <w:r w:rsidRPr="00F21B6B">
        <w:rPr>
          <w:rStyle w:val="Emphasis"/>
        </w:rPr>
        <w:t>The hotter the planet gets, the greater the risks of crossing dangerous “tipping points,” like the irreversible collapse of the immense ice sheets in Greenland and </w:t>
      </w:r>
      <w:hyperlink r:id="rId18" w:history="1">
        <w:r w:rsidRPr="00F21B6B">
          <w:rPr>
            <w:rStyle w:val="Emphasis"/>
          </w:rPr>
          <w:t>West Antarctica</w:t>
        </w:r>
      </w:hyperlink>
      <w:r w:rsidRPr="00F21B6B">
        <w:rPr>
          <w:rStyle w:val="Emphasis"/>
        </w:rPr>
        <w:t>. “</w:t>
      </w:r>
      <w:r w:rsidRPr="00275D0C">
        <w:rPr>
          <w:rStyle w:val="Emphasis"/>
          <w:highlight w:val="yellow"/>
        </w:rPr>
        <w:t>There’s no going back from some changes</w:t>
      </w:r>
      <w:r w:rsidRPr="00F21B6B">
        <w:rPr>
          <w:rStyle w:val="Emphasis"/>
        </w:rPr>
        <w:t xml:space="preserve"> in the </w:t>
      </w:r>
      <w:hyperlink r:id="rId19" w:history="1">
        <w:r w:rsidRPr="00F21B6B">
          <w:rPr>
            <w:rStyle w:val="Emphasis"/>
          </w:rPr>
          <w:t>climate system</w:t>
        </w:r>
      </w:hyperlink>
      <w:r w:rsidRPr="00F21B6B">
        <w:rPr>
          <w:rStyle w:val="Emphasis"/>
        </w:rPr>
        <w:t>,”</w:t>
      </w:r>
      <w:r w:rsidRPr="00777489">
        <w:t xml:space="preserve"> said Ko Barrett, a vice-chair of the panel and a senior adviser for </w:t>
      </w:r>
      <w:hyperlink r:id="rId20" w:history="1">
        <w:r w:rsidRPr="00777489">
          <w:rPr>
            <w:rStyle w:val="Hyperlink"/>
          </w:rPr>
          <w:t>climate</w:t>
        </w:r>
      </w:hyperlink>
      <w:r w:rsidRPr="00777489">
        <w:t> at the National Oceanic and Atmospheric Administration. But, she added, immediate and sustained emissions cuts “could really make a difference in the climate future we have ahead of us.” The report, approved by 195 governments and based on more than 14,000 studies, is the most comprehensive summary to date of the physical science of </w:t>
      </w:r>
      <w:hyperlink r:id="rId21" w:history="1">
        <w:r w:rsidRPr="00777489">
          <w:rPr>
            <w:rStyle w:val="Hyperlink"/>
          </w:rPr>
          <w:t>climate change</w:t>
        </w:r>
      </w:hyperlink>
      <w:r w:rsidRPr="00777489">
        <w:t>. It will be a focal point when diplomats gather in November at a </w:t>
      </w:r>
      <w:hyperlink r:id="rId22" w:history="1">
        <w:r w:rsidRPr="00777489">
          <w:rPr>
            <w:rStyle w:val="Hyperlink"/>
          </w:rPr>
          <w:t>U.N. summit in Glasgow</w:t>
        </w:r>
      </w:hyperlink>
      <w:r w:rsidRPr="00777489">
        <w:t xml:space="preserve"> to discuss how to step up their efforts to reduce emissions. A growing number of world leaders, including President Biden, have endorsed the goal of limiting global warming to 1.5 degrees Celsius, though </w:t>
      </w:r>
      <w:r w:rsidRPr="00275D0C">
        <w:rPr>
          <w:rStyle w:val="Emphasis"/>
        </w:rPr>
        <w:t xml:space="preserve">current </w:t>
      </w:r>
      <w:r w:rsidRPr="00275D0C">
        <w:rPr>
          <w:rStyle w:val="Emphasis"/>
          <w:highlight w:val="yellow"/>
        </w:rPr>
        <w:t xml:space="preserve">policies in the major polluting countries are </w:t>
      </w:r>
      <w:r w:rsidRPr="00275D0C">
        <w:rPr>
          <w:rStyle w:val="Emphasis"/>
        </w:rPr>
        <w:t xml:space="preserve">still </w:t>
      </w:r>
      <w:r w:rsidRPr="00275D0C">
        <w:rPr>
          <w:rStyle w:val="Emphasis"/>
          <w:highlight w:val="yellow"/>
        </w:rPr>
        <w:t>far</w:t>
      </w:r>
      <w:r w:rsidRPr="00F21B6B">
        <w:rPr>
          <w:rStyle w:val="Emphasis"/>
        </w:rPr>
        <w:t xml:space="preserve"> off-track </w:t>
      </w:r>
      <w:r w:rsidRPr="00275D0C">
        <w:rPr>
          <w:rStyle w:val="Emphasis"/>
          <w:highlight w:val="yellow"/>
        </w:rPr>
        <w:t>from achieving that target</w:t>
      </w:r>
      <w:r w:rsidRPr="00F21B6B">
        <w:rPr>
          <w:rStyle w:val="Emphasis"/>
        </w:rPr>
        <w:t>.</w:t>
      </w:r>
      <w:r w:rsidRPr="00777489">
        <w:t xml:space="preserve"> The 10 biggest emitters of greenhouse gases are China, the United States, the European Union, India, </w:t>
      </w:r>
      <w:hyperlink r:id="rId23" w:history="1">
        <w:r w:rsidRPr="00777489">
          <w:rPr>
            <w:rStyle w:val="Hyperlink"/>
          </w:rPr>
          <w:t>Russia</w:t>
        </w:r>
      </w:hyperlink>
      <w:r w:rsidRPr="00777489">
        <w:t xml:space="preserve">, Japan, Brazil, Indonesia, Iran and Canada. The new report leaves no doubt that humans are responsible for global warming, concluding that essentially </w:t>
      </w:r>
      <w:proofErr w:type="gramStart"/>
      <w:r w:rsidRPr="00777489">
        <w:t>all of</w:t>
      </w:r>
      <w:proofErr w:type="gramEnd"/>
      <w:r w:rsidRPr="00777489">
        <w:t xml:space="preserve"> the rise in global average temperatures since the 19th century has been driven by nations burning fossil fuels, clearing forests and loading the atmosphere with greenhouse gases like carbon dioxide and methane that trap heat.</w:t>
      </w:r>
    </w:p>
    <w:p w14:paraId="48E11C0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034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B6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34F"/>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7F561"/>
  <w15:chartTrackingRefBased/>
  <w15:docId w15:val="{0E7E2C16-91CD-4B72-B10E-56F5F40EB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034F"/>
    <w:pPr>
      <w:spacing w:line="256" w:lineRule="auto"/>
    </w:pPr>
    <w:rPr>
      <w:rFonts w:ascii="Calibri" w:hAnsi="Calibri"/>
    </w:rPr>
  </w:style>
  <w:style w:type="paragraph" w:styleId="Heading1">
    <w:name w:val="heading 1"/>
    <w:aliases w:val="Pocket"/>
    <w:basedOn w:val="Normal"/>
    <w:next w:val="Normal"/>
    <w:link w:val="Heading1Char"/>
    <w:qFormat/>
    <w:rsid w:val="00D2034F"/>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034F"/>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034F"/>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ig card,body,small text,Normal Tag,tag,heading 2,Heading 2 Char2 Char,Heading 2 Char1 Char Char,Ch,No Spacing1,No Spacing11,No Spacing111,No Spacing112,No Spacing1121,No Spacing2,Debate Text,Read stuff,No Spacing4,No Spacing21,no read"/>
    <w:basedOn w:val="Normal"/>
    <w:next w:val="Normal"/>
    <w:link w:val="Heading4Char"/>
    <w:uiPriority w:val="3"/>
    <w:unhideWhenUsed/>
    <w:qFormat/>
    <w:rsid w:val="00D2034F"/>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D203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034F"/>
  </w:style>
  <w:style w:type="character" w:customStyle="1" w:styleId="Heading1Char">
    <w:name w:val="Heading 1 Char"/>
    <w:aliases w:val="Pocket Char"/>
    <w:basedOn w:val="DefaultParagraphFont"/>
    <w:link w:val="Heading1"/>
    <w:rsid w:val="00D203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03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2034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tag Char,heading 2 Char,Heading 2 Char2 Char Char,Heading 2 Char1 Char Char Char,Ch Char,No Spacing1 Char,No Spacing11 Char,No Spacing111 Char,No Spacing112 Char"/>
    <w:basedOn w:val="DefaultParagraphFont"/>
    <w:link w:val="Heading4"/>
    <w:uiPriority w:val="3"/>
    <w:rsid w:val="00D2034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D203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2034F"/>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6"/>
    <w:qFormat/>
    <w:rsid w:val="00D2034F"/>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D2034F"/>
    <w:rPr>
      <w:color w:val="auto"/>
      <w:u w:val="none"/>
    </w:rPr>
  </w:style>
  <w:style w:type="character" w:styleId="FollowedHyperlink">
    <w:name w:val="FollowedHyperlink"/>
    <w:basedOn w:val="DefaultParagraphFont"/>
    <w:uiPriority w:val="99"/>
    <w:semiHidden/>
    <w:unhideWhenUsed/>
    <w:rsid w:val="00D2034F"/>
    <w:rPr>
      <w:color w:val="auto"/>
      <w:u w:val="none"/>
    </w:rPr>
  </w:style>
  <w:style w:type="paragraph" w:customStyle="1" w:styleId="Emphasis1">
    <w:name w:val="Emphasis1"/>
    <w:basedOn w:val="Normal"/>
    <w:link w:val="Emphasis"/>
    <w:autoRedefine/>
    <w:uiPriority w:val="7"/>
    <w:qFormat/>
    <w:rsid w:val="00D2034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3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cc.ch/report/ar6/wg1/" TargetMode="External"/><Relationship Id="rId13" Type="http://schemas.openxmlformats.org/officeDocument/2006/relationships/hyperlink" Target="https://www.nytimes.com/2021/10/26/climate/greenhouse-gas-emissions-un-climate-report.html" TargetMode="External"/><Relationship Id="rId18" Type="http://schemas.openxmlformats.org/officeDocument/2006/relationships/hyperlink" Target="https://www.nytimes.com/interactive/2020/04/30/climate/antarctica-ice-climate-change.html" TargetMode="External"/><Relationship Id="rId3" Type="http://schemas.openxmlformats.org/officeDocument/2006/relationships/styles" Target="styles.xml"/><Relationship Id="rId21" Type="http://schemas.openxmlformats.org/officeDocument/2006/relationships/hyperlink" Target="https://www.nytimes.com/2021/10/07/climate/climate-threats-federal-government.html" TargetMode="External"/><Relationship Id="rId7" Type="http://schemas.openxmlformats.org/officeDocument/2006/relationships/hyperlink" Target="https://www.nytimes.com/2021/11/13/climate/cop26-glasgow-climate-agreement.html" TargetMode="External"/><Relationship Id="rId12" Type="http://schemas.openxmlformats.org/officeDocument/2006/relationships/hyperlink" Target="https://www.nytimes.com/2021/10/22/world/europe/russia-arctic-climate-change-putin.html" TargetMode="External"/><Relationship Id="rId17" Type="http://schemas.openxmlformats.org/officeDocument/2006/relationships/hyperlink" Target="https://www.nytimes.com/2021/01/18/climate/carbon-removal-technology.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ytimes.com/2021/11/10/climate/climate-cop26-glasgow.html" TargetMode="External"/><Relationship Id="rId20" Type="http://schemas.openxmlformats.org/officeDocument/2006/relationships/hyperlink" Target="https://www.nytimes.com/2021/11/10/climate/climate-cop26-glasgow.html" TargetMode="External"/><Relationship Id="rId1" Type="http://schemas.openxmlformats.org/officeDocument/2006/relationships/customXml" Target="../customXml/item1.xml"/><Relationship Id="rId6" Type="http://schemas.openxmlformats.org/officeDocument/2006/relationships/hyperlink" Target="https://foreignpolicy.com/2019/07/20/space-research-can-save-the-planet-again-climate-change-environment/)/marlborough-wr/" TargetMode="External"/><Relationship Id="rId11" Type="http://schemas.openxmlformats.org/officeDocument/2006/relationships/hyperlink" Target="https://www.nytimes.com/2021/10/29/business/greece-green-energy-climate-eu.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ytimes.com/interactive/2018/10/07/climate/ipcc-report-half-degree.html" TargetMode="External"/><Relationship Id="rId23" Type="http://schemas.openxmlformats.org/officeDocument/2006/relationships/hyperlink" Target="https://www.nytimes.com/2021/10/22/world/europe/russia-arctic-climate-change-putin.html" TargetMode="External"/><Relationship Id="rId10" Type="http://schemas.openxmlformats.org/officeDocument/2006/relationships/hyperlink" Target="https://www.nytimes.com/2021/07/17/climate/heatwave-weather-hot.html?searchResultPosition=5" TargetMode="External"/><Relationship Id="rId19" Type="http://schemas.openxmlformats.org/officeDocument/2006/relationships/hyperlink" Target="https://www.nytimes.com/2021/11/10/climate/climate-cop26-glasgow.html" TargetMode="External"/><Relationship Id="rId4" Type="http://schemas.openxmlformats.org/officeDocument/2006/relationships/settings" Target="settings.xml"/><Relationship Id="rId9" Type="http://schemas.openxmlformats.org/officeDocument/2006/relationships/hyperlink" Target="https://www.nytimes.com/2021/10/29/business/greece-green-energy-climate-eu.html" TargetMode="External"/><Relationship Id="rId14" Type="http://schemas.openxmlformats.org/officeDocument/2006/relationships/hyperlink" Target="https://www.nytimes.com/2021/11/01/world/europe/cop26-glasgow-biden-climate.html" TargetMode="External"/><Relationship Id="rId22" Type="http://schemas.openxmlformats.org/officeDocument/2006/relationships/hyperlink" Target="https://www.nytimes.com/article/what-is-cop26-climate-change-summi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5502</Words>
  <Characters>31363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5.1.1</cp:keywords>
  <dc:description/>
  <cp:lastModifiedBy>Yuma Nakamae</cp:lastModifiedBy>
  <cp:revision>1</cp:revision>
  <dcterms:created xsi:type="dcterms:W3CDTF">2021-12-18T16:43:00Z</dcterms:created>
  <dcterms:modified xsi:type="dcterms:W3CDTF">2021-12-18T16:45:00Z</dcterms:modified>
</cp:coreProperties>
</file>