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0EBE5" w14:textId="6358A67B" w:rsidR="00EB714C" w:rsidRPr="002401A3" w:rsidRDefault="00EB714C" w:rsidP="00EB714C">
      <w:pPr>
        <w:pStyle w:val="Heading1"/>
        <w:rPr>
          <w:rFonts w:cs="Calibri"/>
        </w:rPr>
      </w:pPr>
      <w:r w:rsidRPr="002401A3">
        <w:rPr>
          <w:rFonts w:cs="Calibri"/>
        </w:rPr>
        <w:t>AC</w:t>
      </w:r>
    </w:p>
    <w:p w14:paraId="725726ED" w14:textId="5DC1016F" w:rsidR="004923CA" w:rsidRPr="002401A3" w:rsidRDefault="004923CA" w:rsidP="00FC424B">
      <w:pPr>
        <w:pStyle w:val="Heading3"/>
        <w:rPr>
          <w:rFonts w:cs="Calibri"/>
        </w:rPr>
      </w:pPr>
      <w:r w:rsidRPr="002401A3">
        <w:rPr>
          <w:rFonts w:cs="Calibri"/>
        </w:rPr>
        <w:t>Advantage 1: Space Debris</w:t>
      </w:r>
    </w:p>
    <w:p w14:paraId="353BBDB3" w14:textId="77777777" w:rsidR="00FA33FB" w:rsidRPr="002401A3" w:rsidRDefault="00FA33FB" w:rsidP="00FA33FB">
      <w:pPr>
        <w:pStyle w:val="Heading4"/>
        <w:rPr>
          <w:rFonts w:cs="Calibri"/>
        </w:rPr>
      </w:pPr>
      <w:r w:rsidRPr="002401A3">
        <w:rPr>
          <w:rFonts w:cs="Calibri"/>
        </w:rPr>
        <w:t xml:space="preserve">Private companies are cramming satellites into the Earth’s orbit which are quickly becoming defunct pieces of “space junk.” </w:t>
      </w:r>
    </w:p>
    <w:p w14:paraId="4FE9405C" w14:textId="77777777" w:rsidR="00FA33FB" w:rsidRPr="002401A3" w:rsidRDefault="00FA33FB" w:rsidP="00FA33FB">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4256FC70" w14:textId="77777777" w:rsidR="00FA33FB" w:rsidRPr="002401A3" w:rsidRDefault="00FA33FB" w:rsidP="00FA33FB">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1F2790" w14:textId="77777777" w:rsidR="00FA33FB" w:rsidRPr="002401A3" w:rsidRDefault="00FA33FB" w:rsidP="00FA33FB">
      <w:pPr>
        <w:pStyle w:val="Heading4"/>
        <w:rPr>
          <w:rFonts w:cs="Calibri"/>
        </w:rPr>
      </w:pPr>
      <w:r w:rsidRPr="002401A3">
        <w:rPr>
          <w:rFonts w:cs="Calibri"/>
        </w:rPr>
        <w:t xml:space="preserve">Increasing space debris levels will inevitably set off a chain of collisions.  </w:t>
      </w:r>
    </w:p>
    <w:p w14:paraId="2C3D6EBE" w14:textId="77777777" w:rsidR="00FA33FB" w:rsidRPr="002401A3" w:rsidRDefault="00FA33FB" w:rsidP="00FA33FB">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BCE480A" w14:textId="77777777" w:rsidR="00FA33FB" w:rsidRPr="002401A3" w:rsidRDefault="00FA33FB" w:rsidP="00FA33FB">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3AE7961" w14:textId="59A7D8A5" w:rsidR="00FA33FB" w:rsidRPr="002401A3" w:rsidRDefault="00FA33FB" w:rsidP="00FA33FB">
      <w:pPr>
        <w:pStyle w:val="Heading4"/>
        <w:rPr>
          <w:rFonts w:cs="Calibri"/>
        </w:rPr>
      </w:pPr>
      <w:r w:rsidRPr="002401A3">
        <w:rPr>
          <w:rFonts w:cs="Calibri"/>
        </w:rPr>
        <w:t>It cascades</w:t>
      </w:r>
      <w:r w:rsidR="009546FF">
        <w:rPr>
          <w:rFonts w:cs="Calibri"/>
        </w:rPr>
        <w:t xml:space="preserve"> with catastrophic results including </w:t>
      </w:r>
      <w:r w:rsidRPr="002401A3">
        <w:rPr>
          <w:rFonts w:cs="Calibri"/>
        </w:rPr>
        <w:t>nuclear war</w:t>
      </w:r>
      <w:r w:rsidR="009546FF">
        <w:rPr>
          <w:rFonts w:cs="Calibri"/>
        </w:rPr>
        <w:t>, mass starvation, and economic destruction</w:t>
      </w:r>
      <w:r w:rsidRPr="002401A3">
        <w:rPr>
          <w:rFonts w:cs="Calibri"/>
        </w:rPr>
        <w:t xml:space="preserve">. </w:t>
      </w:r>
    </w:p>
    <w:p w14:paraId="17735E99" w14:textId="77777777" w:rsidR="00FA33FB" w:rsidRPr="002401A3" w:rsidRDefault="00FA33FB" w:rsidP="00FA33FB">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2EC77762" w14:textId="43C960E1" w:rsidR="00FA33FB" w:rsidRPr="002401A3" w:rsidRDefault="00FA33FB" w:rsidP="00FA33FB">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sidR="009546FF">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96CBF3E" w14:textId="77777777" w:rsidR="0020353F" w:rsidRPr="002401A3" w:rsidRDefault="0020353F" w:rsidP="00FA33FB">
      <w:pPr>
        <w:rPr>
          <w:sz w:val="12"/>
        </w:rPr>
      </w:pPr>
    </w:p>
    <w:p w14:paraId="147D58F9" w14:textId="763F780B" w:rsidR="004923CA" w:rsidRPr="002401A3" w:rsidRDefault="004923CA" w:rsidP="004923CA">
      <w:pPr>
        <w:pStyle w:val="Heading3"/>
        <w:rPr>
          <w:rFonts w:cs="Calibri"/>
        </w:rPr>
      </w:pPr>
      <w:r w:rsidRPr="002401A3">
        <w:rPr>
          <w:rFonts w:cs="Calibri"/>
        </w:rPr>
        <w:t>Advantage 2: Colonialism</w:t>
      </w:r>
    </w:p>
    <w:p w14:paraId="571C0069" w14:textId="77777777" w:rsidR="00C00ABB" w:rsidRPr="002401A3" w:rsidRDefault="00C00ABB" w:rsidP="00C00ABB">
      <w:pPr>
        <w:pStyle w:val="Heading4"/>
        <w:rPr>
          <w:rFonts w:cs="Calibri"/>
        </w:rPr>
      </w:pPr>
      <w:r w:rsidRPr="002401A3">
        <w:rPr>
          <w:rFonts w:cs="Calibri"/>
        </w:rPr>
        <w:t>Private expansion into space replicates a colonialist mindset, perpetuating problems on Earth.</w:t>
      </w:r>
    </w:p>
    <w:p w14:paraId="6848AD5C" w14:textId="77777777" w:rsidR="00C00ABB" w:rsidRPr="002401A3" w:rsidRDefault="00C00ABB" w:rsidP="00C00ABB">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472F8DDE" w14:textId="77777777" w:rsidR="00C00ABB" w:rsidRPr="002401A3" w:rsidRDefault="00C00ABB" w:rsidP="00C00ABB">
      <w:pPr>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6" w:history="1">
        <w:r w:rsidRPr="002401A3">
          <w:rPr>
            <w:rStyle w:val="Hyperlink"/>
            <w:sz w:val="12"/>
          </w:rPr>
          <w:t>Mortality data</w:t>
        </w:r>
      </w:hyperlink>
      <w:r w:rsidRPr="002401A3">
        <w:rPr>
          <w:sz w:val="12"/>
        </w:rPr>
        <w:t> was the stuff of weekly news and </w:t>
      </w:r>
      <w:hyperlink r:id="rId7"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8"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9"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0"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1"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2"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3"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4"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5"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6"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7" w:history="1">
        <w:r w:rsidRPr="002401A3">
          <w:rPr>
            <w:rStyle w:val="Hyperlink"/>
            <w:sz w:val="12"/>
          </w:rPr>
          <w:t>terraforming</w:t>
        </w:r>
      </w:hyperlink>
      <w:r w:rsidRPr="002401A3">
        <w:rPr>
          <w:sz w:val="12"/>
        </w:rPr>
        <w:t>” Mars using resources and technologies that don’t yet exist. ¶Musk planned to </w:t>
      </w:r>
      <w:hyperlink r:id="rId18" w:history="1">
        <w:r w:rsidRPr="002401A3">
          <w:rPr>
            <w:rStyle w:val="Hyperlink"/>
            <w:sz w:val="12"/>
          </w:rPr>
          <w:t>send the first humans to Mars in 2024</w:t>
        </w:r>
      </w:hyperlink>
      <w:r w:rsidRPr="002401A3">
        <w:rPr>
          <w:sz w:val="12"/>
        </w:rPr>
        <w:t>, and by 2030, he envisioned breaking ground on a city, </w:t>
      </w:r>
      <w:hyperlink r:id="rId19"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0" w:history="1">
        <w:r w:rsidRPr="002401A3">
          <w:rPr>
            <w:rStyle w:val="StyleUnderline"/>
            <w:sz w:val="24"/>
          </w:rPr>
          <w:t>company-states</w:t>
        </w:r>
      </w:hyperlink>
      <w:r w:rsidRPr="002401A3">
        <w:rPr>
          <w:rStyle w:val="StyleUnderline"/>
          <w:sz w:val="24"/>
        </w:rPr>
        <w:t> of the 17th and 18th centuries, </w:t>
      </w:r>
      <w:hyperlink r:id="rId21"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609D6A1C" w14:textId="0735FF44" w:rsidR="00C00ABB" w:rsidRPr="002401A3" w:rsidRDefault="00C00ABB" w:rsidP="00C00ABB">
      <w:pPr>
        <w:pStyle w:val="Heading4"/>
        <w:rPr>
          <w:rFonts w:cs="Calibri"/>
        </w:rPr>
      </w:pPr>
      <w:r w:rsidRPr="002401A3">
        <w:rPr>
          <w:rFonts w:cs="Calibri"/>
        </w:rPr>
        <w:t xml:space="preserve">Private appropriation of space </w:t>
      </w:r>
      <w:r w:rsidR="00146EEC" w:rsidRPr="002401A3">
        <w:rPr>
          <w:rFonts w:cs="Calibri"/>
        </w:rPr>
        <w:t>instead of treating it as a global commons amplifies inequality on Earth</w:t>
      </w:r>
      <w:r w:rsidRPr="002401A3">
        <w:rPr>
          <w:rFonts w:cs="Calibri"/>
        </w:rPr>
        <w:t xml:space="preserve">. </w:t>
      </w:r>
      <w:proofErr w:type="spellStart"/>
      <w:r w:rsidRPr="002401A3">
        <w:rPr>
          <w:rFonts w:cs="Calibri"/>
        </w:rPr>
        <w:t>Stockwell</w:t>
      </w:r>
      <w:proofErr w:type="spellEnd"/>
      <w:r w:rsidRPr="002401A3">
        <w:rPr>
          <w:rFonts w:cs="Calibri"/>
        </w:rPr>
        <w:t xml:space="preserve"> 20</w:t>
      </w:r>
    </w:p>
    <w:p w14:paraId="11FC9E0C" w14:textId="77777777" w:rsidR="00C00ABB" w:rsidRPr="002401A3" w:rsidRDefault="00C00ABB" w:rsidP="00C00ABB">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22"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2347FF17" w14:textId="77777777" w:rsidR="00C00ABB" w:rsidRPr="002401A3" w:rsidRDefault="00C00ABB" w:rsidP="00C00ABB">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The lack of specificity within the OST 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14:paraId="1C11C8D5" w14:textId="77777777" w:rsidR="00C00ABB" w:rsidRPr="002401A3" w:rsidRDefault="00C00ABB" w:rsidP="00C00ABB"/>
    <w:p w14:paraId="365802F4" w14:textId="77777777" w:rsidR="008D470E" w:rsidRPr="002401A3" w:rsidRDefault="008D470E" w:rsidP="008D470E">
      <w:pPr>
        <w:pStyle w:val="Heading4"/>
        <w:rPr>
          <w:rFonts w:cs="Calibri"/>
        </w:rPr>
      </w:pPr>
      <w:r w:rsidRPr="002401A3">
        <w:rPr>
          <w:rFonts w:cs="Calibri"/>
        </w:rPr>
        <w:t>Space resources must be distributed democratically—this requires challenging private control of outer space</w:t>
      </w:r>
    </w:p>
    <w:p w14:paraId="69762A66" w14:textId="77777777" w:rsidR="008D470E" w:rsidRPr="002401A3" w:rsidRDefault="008D470E" w:rsidP="008D470E">
      <w:pPr>
        <w:rPr>
          <w:rStyle w:val="Style13ptBold"/>
        </w:rPr>
      </w:pPr>
      <w:r w:rsidRPr="002401A3">
        <w:rPr>
          <w:rStyle w:val="Style13ptBold"/>
        </w:rPr>
        <w:t>Levine 15</w:t>
      </w:r>
    </w:p>
    <w:p w14:paraId="75456A23" w14:textId="77777777" w:rsidR="008D470E" w:rsidRPr="002401A3" w:rsidRDefault="008D470E" w:rsidP="008D470E">
      <w:pPr>
        <w:rPr>
          <w:sz w:val="16"/>
        </w:rPr>
      </w:pPr>
      <w:r w:rsidRPr="002401A3">
        <w:rPr>
          <w:sz w:val="16"/>
        </w:rPr>
        <w:t xml:space="preserve">Nick Levine, MPhil candidate in history of science at the University of Cambridge, 3-21-2015, "Democratize the Universe," Jacobin, </w:t>
      </w:r>
      <w:hyperlink r:id="rId23" w:history="1">
        <w:r w:rsidRPr="002401A3">
          <w:rPr>
            <w:rStyle w:val="Hyperlink"/>
            <w:sz w:val="16"/>
          </w:rPr>
          <w:t>https://jacobinmag.com/2015/03/space-industry-extraction-levine</w:t>
        </w:r>
      </w:hyperlink>
    </w:p>
    <w:p w14:paraId="0305ADD1" w14:textId="77777777" w:rsidR="008D470E" w:rsidRPr="002401A3" w:rsidRDefault="008D470E" w:rsidP="008D470E">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BED3BCC" w14:textId="77777777" w:rsidR="00C00ABB" w:rsidRPr="002401A3" w:rsidRDefault="00C00ABB" w:rsidP="00C00ABB"/>
    <w:p w14:paraId="27CAFA23" w14:textId="0C3161CF" w:rsidR="004923CA" w:rsidRPr="002401A3" w:rsidRDefault="004923CA" w:rsidP="00FC424B">
      <w:pPr>
        <w:pStyle w:val="Heading3"/>
        <w:rPr>
          <w:rFonts w:cs="Calibri"/>
        </w:rPr>
      </w:pPr>
      <w:r w:rsidRPr="002401A3">
        <w:rPr>
          <w:rFonts w:cs="Calibri"/>
        </w:rPr>
        <w:t>Plan</w:t>
      </w:r>
    </w:p>
    <w:p w14:paraId="5D81F2D4" w14:textId="3B197986" w:rsidR="000E174F" w:rsidRPr="002401A3" w:rsidRDefault="000E174F" w:rsidP="000E174F">
      <w:pPr>
        <w:pStyle w:val="Heading4"/>
        <w:rPr>
          <w:rFonts w:cs="Calibri"/>
        </w:rPr>
      </w:pPr>
      <w:r w:rsidRPr="002401A3">
        <w:rPr>
          <w:rFonts w:cs="Calibri"/>
        </w:rPr>
        <w:t xml:space="preserve">The appropriation of outer space by private entities is unjust. Thus, the plan. </w:t>
      </w:r>
    </w:p>
    <w:p w14:paraId="2866D73B" w14:textId="05361DEA" w:rsidR="000E174F" w:rsidRPr="00596CC4" w:rsidRDefault="000E174F" w:rsidP="000E174F">
      <w:pPr>
        <w:pStyle w:val="Heading4"/>
      </w:pPr>
      <w:r w:rsidRPr="00596CC4">
        <w:t xml:space="preserve">Plan text: Outer space ought to be recognized as a global commons as per the Goehring card. </w:t>
      </w:r>
      <w:r w:rsidR="00596CC4" w:rsidRPr="00596CC4">
        <w:t>Goehring describes but does not advocate treating space in this way.</w:t>
      </w:r>
    </w:p>
    <w:p w14:paraId="3CCC5A67" w14:textId="77777777" w:rsidR="00425861" w:rsidRPr="002401A3" w:rsidRDefault="00425861" w:rsidP="00425861">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1ED0438B" w14:textId="51689205" w:rsidR="004923CA" w:rsidRPr="002401A3" w:rsidRDefault="00425861" w:rsidP="000E174F">
      <w:pPr>
        <w:ind w:left="720"/>
        <w:rPr>
          <w:sz w:val="12"/>
        </w:rPr>
      </w:pPr>
      <w:r w:rsidRPr="002401A3">
        <w:rPr>
          <w:sz w:val="12"/>
          <w:szCs w:val="12"/>
        </w:rPr>
        <w:t>B. Global Commons as a Constraining Concept</w:t>
      </w:r>
      <w:r w:rsidR="004E1810" w:rsidRPr="002401A3">
        <w:rPr>
          <w:sz w:val="12"/>
          <w:szCs w:val="12"/>
        </w:rPr>
        <w:t xml:space="preserve">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or limitations on use. Whether these constraints are viewed positively or negatively is a subjective assessment.</w:t>
      </w:r>
      <w:r w:rsidR="004E1810" w:rsidRPr="002401A3">
        <w:rPr>
          <w:sz w:val="12"/>
        </w:rPr>
        <w:t xml:space="preserve"> </w:t>
      </w:r>
      <w:r w:rsidRPr="002401A3">
        <w:rPr>
          <w:sz w:val="12"/>
          <w:szCs w:val="12"/>
        </w:rPr>
        <w:t>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w:t>
      </w:r>
      <w:r w:rsidR="004E1810" w:rsidRPr="002401A3">
        <w:rPr>
          <w:sz w:val="12"/>
          <w:szCs w:val="12"/>
        </w:rPr>
        <w:t xml:space="preserve"> </w:t>
      </w:r>
      <w:r w:rsidRPr="002401A3">
        <w:rPr>
          <w:sz w:val="12"/>
          <w:szCs w:val="12"/>
        </w:rPr>
        <w:t>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w:t>
      </w:r>
      <w:r w:rsidR="004E1810" w:rsidRPr="002401A3">
        <w:rPr>
          <w:sz w:val="12"/>
          <w:szCs w:val="12"/>
        </w:rPr>
        <w:t xml:space="preserve">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004E1810" w:rsidRPr="002401A3">
        <w:rPr>
          <w:sz w:val="12"/>
        </w:rPr>
        <w:t xml:space="preserve"> </w:t>
      </w:r>
      <w:r w:rsidRPr="002401A3">
        <w:rPr>
          <w:sz w:val="12"/>
        </w:rPr>
        <w:t xml:space="preserve">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004E1810" w:rsidRPr="002401A3">
        <w:rPr>
          <w:sz w:val="12"/>
        </w:rPr>
        <w:t xml:space="preserve"> </w:t>
      </w:r>
      <w:r w:rsidRPr="002401A3">
        <w:rPr>
          <w:sz w:val="12"/>
          <w:szCs w:val="12"/>
        </w:rPr>
        <w:t>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w:t>
      </w:r>
      <w:r w:rsidR="004E1810" w:rsidRPr="002401A3">
        <w:rPr>
          <w:sz w:val="12"/>
          <w:szCs w:val="12"/>
        </w:rPr>
        <w:t xml:space="preserve"> </w:t>
      </w:r>
      <w:r w:rsidRPr="002401A3">
        <w:rPr>
          <w:sz w:val="12"/>
          <w:szCs w:val="12"/>
        </w:rPr>
        <w:t>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w:t>
      </w:r>
      <w:r w:rsidR="004E1810" w:rsidRPr="002401A3">
        <w:rPr>
          <w:sz w:val="12"/>
          <w:szCs w:val="12"/>
        </w:rPr>
        <w:t xml:space="preserve">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6BBE4AB" w14:textId="77777777" w:rsidR="00A95652" w:rsidRPr="002401A3" w:rsidRDefault="00FC424B" w:rsidP="00FC424B">
      <w:pPr>
        <w:pStyle w:val="Heading3"/>
        <w:rPr>
          <w:rFonts w:cs="Calibri"/>
        </w:rPr>
      </w:pPr>
      <w:r w:rsidRPr="002401A3">
        <w:rPr>
          <w:rFonts w:cs="Calibri"/>
        </w:rPr>
        <w:t>Solvency</w:t>
      </w:r>
    </w:p>
    <w:p w14:paraId="61403E4C" w14:textId="77777777" w:rsidR="00FC424B" w:rsidRPr="002401A3" w:rsidRDefault="00FC424B" w:rsidP="00FC424B">
      <w:pPr>
        <w:pStyle w:val="Heading4"/>
        <w:rPr>
          <w:rFonts w:cs="Calibri"/>
        </w:rPr>
      </w:pPr>
      <w:r w:rsidRPr="002401A3">
        <w:rPr>
          <w:rFonts w:cs="Calibri"/>
        </w:rPr>
        <w:t>Treating space as a commons solves orbital debris.</w:t>
      </w:r>
      <w:r w:rsidR="002F0ECA" w:rsidRPr="002401A3">
        <w:rPr>
          <w:rFonts w:cs="Calibri"/>
        </w:rPr>
        <w:t xml:space="preserve"> States already agree to a limited regime of this type.</w:t>
      </w:r>
    </w:p>
    <w:p w14:paraId="78A2E311" w14:textId="77777777" w:rsidR="00FC424B" w:rsidRPr="002401A3" w:rsidRDefault="00FC424B" w:rsidP="00FC424B">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24" w:history="1">
        <w:r w:rsidRPr="002401A3">
          <w:rPr>
            <w:rStyle w:val="Hyperlink"/>
          </w:rPr>
          <w:t>https://carnegieendowment.org/2021/03/09/space-is-great-commons.-it-s-time-to-treat-it-as-such-pub-84018</w:t>
        </w:r>
      </w:hyperlink>
      <w:r w:rsidRPr="002401A3">
        <w:t>&gt; AT</w:t>
      </w:r>
    </w:p>
    <w:p w14:paraId="1BEDEDE0" w14:textId="77777777" w:rsidR="00FC424B" w:rsidRPr="002401A3" w:rsidRDefault="00FC424B" w:rsidP="00FC424B">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w:t>
      </w:r>
      <w:r w:rsidR="002F0ECA" w:rsidRPr="002401A3">
        <w:rPr>
          <w:sz w:val="12"/>
        </w:rPr>
        <w:t xml:space="preserve">¶ </w:t>
      </w:r>
      <w:r w:rsidRPr="002401A3">
        <w:rPr>
          <w:sz w:val="12"/>
        </w:rPr>
        <w:t xml:space="preserve">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w:t>
      </w:r>
      <w:r w:rsidR="002F0ECA" w:rsidRPr="002401A3">
        <w:rPr>
          <w:sz w:val="12"/>
        </w:rPr>
        <w:t xml:space="preserve">¶ </w:t>
      </w:r>
      <w:r w:rsidRPr="002401A3">
        <w:rPr>
          <w:sz w:val="12"/>
          <w:szCs w:val="12"/>
        </w:rPr>
        <w:t>THE PRESSING NEED FOR SPACE GOVERNANCE</w:t>
      </w:r>
      <w:r w:rsidR="002F0ECA" w:rsidRPr="002401A3">
        <w:rPr>
          <w:sz w:val="12"/>
          <w:szCs w:val="12"/>
        </w:rPr>
        <w:t xml:space="preserve">¶ </w:t>
      </w:r>
      <w:r w:rsidRPr="002401A3">
        <w:rPr>
          <w:sz w:val="12"/>
          <w:szCs w:val="12"/>
        </w:rPr>
        <w:t>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w:t>
      </w:r>
      <w:r w:rsidR="002F0ECA" w:rsidRPr="002401A3">
        <w:rPr>
          <w:sz w:val="12"/>
          <w:szCs w:val="12"/>
        </w:rPr>
        <w:t xml:space="preserve">¶ </w:t>
      </w:r>
      <w:r w:rsidRPr="002401A3">
        <w:rPr>
          <w:sz w:val="12"/>
          <w:szCs w:val="12"/>
        </w:rPr>
        <w:t>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w:t>
      </w:r>
      <w:r w:rsidR="002F0ECA" w:rsidRPr="002401A3">
        <w:rPr>
          <w:sz w:val="12"/>
          <w:szCs w:val="12"/>
        </w:rPr>
        <w:t xml:space="preserve">¶ </w:t>
      </w:r>
      <w:r w:rsidRPr="002401A3">
        <w:rPr>
          <w:sz w:val="12"/>
          <w:szCs w:val="12"/>
        </w:rPr>
        <w:t>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w:t>
      </w:r>
      <w:r w:rsidR="002F0ECA" w:rsidRPr="002401A3">
        <w:rPr>
          <w:sz w:val="12"/>
          <w:szCs w:val="12"/>
        </w:rPr>
        <w:t xml:space="preserve">¶ </w:t>
      </w:r>
      <w:r w:rsidRPr="002401A3">
        <w:rPr>
          <w:sz w:val="12"/>
          <w:szCs w:val="12"/>
        </w:rPr>
        <w:t>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002F0ECA"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002F0ECA" w:rsidRPr="002401A3">
        <w:rPr>
          <w:sz w:val="12"/>
        </w:rPr>
        <w:t xml:space="preserve">¶ </w:t>
      </w:r>
      <w:r w:rsidRPr="002401A3">
        <w:rPr>
          <w:sz w:val="12"/>
        </w:rPr>
        <w:t>EXISTING FORMS OF SPACE GOVERNANCE</w:t>
      </w:r>
      <w:r w:rsidR="002F0ECA" w:rsidRPr="002401A3">
        <w:rPr>
          <w:sz w:val="12"/>
        </w:rPr>
        <w:t xml:space="preserve">¶ </w:t>
      </w:r>
      <w:r w:rsidRPr="002401A3">
        <w:rPr>
          <w:sz w:val="12"/>
        </w:rPr>
        <w:t xml:space="preserve">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w:t>
      </w:r>
      <w:r w:rsidR="002F0ECA" w:rsidRPr="002401A3">
        <w:rPr>
          <w:sz w:val="12"/>
        </w:rPr>
        <w:t xml:space="preserve">¶ </w:t>
      </w:r>
      <w:r w:rsidRPr="002401A3">
        <w:rPr>
          <w:sz w:val="12"/>
        </w:rPr>
        <w:t>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w:t>
      </w:r>
      <w:r w:rsidR="002F0ECA"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1CB7708" w14:textId="77777777" w:rsidR="009F43DE" w:rsidRPr="002401A3" w:rsidRDefault="00C46B05" w:rsidP="009F43DE">
      <w:pPr>
        <w:pStyle w:val="Heading4"/>
        <w:rPr>
          <w:rFonts w:cs="Calibri"/>
        </w:rPr>
      </w:pPr>
      <w:r w:rsidRPr="002401A3">
        <w:rPr>
          <w:rFonts w:cs="Calibri"/>
        </w:rPr>
        <w:t>States can extend existing models to govern space, but recognition of space as a commons is key.</w:t>
      </w:r>
    </w:p>
    <w:p w14:paraId="45A21A6A" w14:textId="77777777" w:rsidR="009F43DE" w:rsidRPr="002401A3" w:rsidRDefault="009F43DE" w:rsidP="009F43DE">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25" w:history="1">
        <w:r w:rsidRPr="002401A3">
          <w:rPr>
            <w:rStyle w:val="Hyperlink"/>
          </w:rPr>
          <w:t>https://carnegieendowment.org/2021/03/09/space-is-great-commons.-it-s-time-to-treat-it-as-such-pub-84018</w:t>
        </w:r>
      </w:hyperlink>
      <w:r w:rsidRPr="002401A3">
        <w:t>&gt; AT</w:t>
      </w:r>
    </w:p>
    <w:p w14:paraId="76DC2A4C" w14:textId="64D886EF" w:rsidR="009F43DE" w:rsidRPr="002401A3" w:rsidRDefault="009F43DE" w:rsidP="00FC13AF">
      <w:pPr>
        <w:ind w:left="720"/>
        <w:rPr>
          <w:sz w:val="12"/>
        </w:rPr>
      </w:pPr>
      <w:r w:rsidRPr="002401A3">
        <w:rPr>
          <w:sz w:val="12"/>
          <w:szCs w:val="12"/>
        </w:rPr>
        <w:t>BUILDING ON PRIOR MODELS FOR MANAGING COMMONS</w:t>
      </w:r>
      <w:r w:rsidR="00FC13AF" w:rsidRPr="002401A3">
        <w:rPr>
          <w:sz w:val="12"/>
          <w:szCs w:val="12"/>
        </w:rPr>
        <w:t xml:space="preserve">¶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w:t>
      </w:r>
      <w:r w:rsidR="00FC13AF"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w:t>
      </w:r>
      <w:r w:rsidR="00FC13AF" w:rsidRPr="002401A3">
        <w:rPr>
          <w:sz w:val="12"/>
        </w:rPr>
        <w:t xml:space="preserve">¶ </w:t>
      </w:r>
      <w:r w:rsidRPr="002401A3">
        <w:rPr>
          <w:sz w:val="12"/>
        </w:rPr>
        <w:t>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w:t>
      </w:r>
      <w:r w:rsidR="00FC13AF" w:rsidRPr="002401A3">
        <w:rPr>
          <w:sz w:val="12"/>
        </w:rPr>
        <w:t xml:space="preserve">¶ </w:t>
      </w:r>
      <w:r w:rsidRPr="002401A3">
        <w:rPr>
          <w:sz w:val="12"/>
        </w:rPr>
        <w:t xml:space="preserve">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593E145" w14:textId="4977F177" w:rsidR="00385649" w:rsidRPr="002401A3" w:rsidRDefault="00385649" w:rsidP="00385649">
      <w:pPr>
        <w:ind w:left="720"/>
        <w:rPr>
          <w:sz w:val="14"/>
        </w:rPr>
      </w:pPr>
      <w:r w:rsidRPr="002401A3">
        <w:rPr>
          <w:sz w:val="14"/>
        </w:rPr>
        <w:t xml:space="preserve"> </w:t>
      </w:r>
    </w:p>
    <w:sectPr w:rsidR="00385649" w:rsidRPr="00240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4B13D1"/>
    <w:multiLevelType w:val="hybridMultilevel"/>
    <w:tmpl w:val="354E4B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05F4ED2"/>
    <w:multiLevelType w:val="hybridMultilevel"/>
    <w:tmpl w:val="30EAF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E77225"/>
    <w:multiLevelType w:val="hybridMultilevel"/>
    <w:tmpl w:val="DE2CF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B71F47"/>
    <w:multiLevelType w:val="hybridMultilevel"/>
    <w:tmpl w:val="69762EBE"/>
    <w:lvl w:ilvl="0" w:tplc="A288CF36">
      <w:start w:val="1"/>
      <w:numFmt w:val="upp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72002F"/>
    <w:multiLevelType w:val="hybridMultilevel"/>
    <w:tmpl w:val="BAACE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2213F1"/>
    <w:multiLevelType w:val="hybridMultilevel"/>
    <w:tmpl w:val="88209842"/>
    <w:lvl w:ilvl="0" w:tplc="B058A99E">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3266B5"/>
    <w:multiLevelType w:val="hybridMultilevel"/>
    <w:tmpl w:val="123E1F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F11728"/>
    <w:multiLevelType w:val="hybridMultilevel"/>
    <w:tmpl w:val="8ADC8B54"/>
    <w:lvl w:ilvl="0" w:tplc="82E8917C">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963566"/>
    <w:multiLevelType w:val="hybridMultilevel"/>
    <w:tmpl w:val="30440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7D55EB"/>
    <w:multiLevelType w:val="hybridMultilevel"/>
    <w:tmpl w:val="55503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3E5FB5"/>
    <w:multiLevelType w:val="hybridMultilevel"/>
    <w:tmpl w:val="6736FAB4"/>
    <w:lvl w:ilvl="0" w:tplc="9820AA5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347937"/>
    <w:multiLevelType w:val="hybridMultilevel"/>
    <w:tmpl w:val="37CAB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6601BA"/>
    <w:multiLevelType w:val="hybridMultilevel"/>
    <w:tmpl w:val="EB969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4E67C6"/>
    <w:multiLevelType w:val="hybridMultilevel"/>
    <w:tmpl w:val="7F1CC92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A5201DF"/>
    <w:multiLevelType w:val="hybridMultilevel"/>
    <w:tmpl w:val="A204E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8127C1"/>
    <w:multiLevelType w:val="hybridMultilevel"/>
    <w:tmpl w:val="250814CA"/>
    <w:lvl w:ilvl="0" w:tplc="D38636B0">
      <w:start w:val="1"/>
      <w:numFmt w:val="decimal"/>
      <w:lvlText w:val="%1."/>
      <w:lvlJc w:val="left"/>
      <w:pPr>
        <w:ind w:left="720" w:hanging="360"/>
      </w:pPr>
      <w:rPr>
        <w:rFonts w:ascii="Arial" w:hAnsi="Arial" w:cs="Arial"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1D1708"/>
    <w:multiLevelType w:val="hybridMultilevel"/>
    <w:tmpl w:val="7486D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921211"/>
    <w:multiLevelType w:val="hybridMultilevel"/>
    <w:tmpl w:val="89E4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570460"/>
    <w:multiLevelType w:val="hybridMultilevel"/>
    <w:tmpl w:val="D5C80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5E4F37"/>
    <w:multiLevelType w:val="hybridMultilevel"/>
    <w:tmpl w:val="C1FEB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D97C6E"/>
    <w:multiLevelType w:val="hybridMultilevel"/>
    <w:tmpl w:val="E3409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075B67"/>
    <w:multiLevelType w:val="hybridMultilevel"/>
    <w:tmpl w:val="B208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677C69"/>
    <w:multiLevelType w:val="hybridMultilevel"/>
    <w:tmpl w:val="05C0F8D8"/>
    <w:lvl w:ilvl="0" w:tplc="358CAEEC">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67FCE"/>
    <w:multiLevelType w:val="hybridMultilevel"/>
    <w:tmpl w:val="9F3650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4006C9E"/>
    <w:multiLevelType w:val="hybridMultilevel"/>
    <w:tmpl w:val="4928F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C34B58"/>
    <w:multiLevelType w:val="hybridMultilevel"/>
    <w:tmpl w:val="12EC5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CC0E1C"/>
    <w:multiLevelType w:val="hybridMultilevel"/>
    <w:tmpl w:val="648005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EA2EA0"/>
    <w:multiLevelType w:val="hybridMultilevel"/>
    <w:tmpl w:val="88209842"/>
    <w:lvl w:ilvl="0" w:tplc="FFFFFFFF">
      <w:start w:val="1"/>
      <w:numFmt w:val="decimal"/>
      <w:lvlText w:val="%1."/>
      <w:lvlJc w:val="left"/>
      <w:pPr>
        <w:ind w:left="720" w:hanging="360"/>
      </w:pPr>
      <w:rPr>
        <w:rFonts w:ascii="Calibri" w:eastAsiaTheme="majorEastAsia" w:hAnsi="Calibri" w:cs="Calibr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F8F70B5"/>
    <w:multiLevelType w:val="hybridMultilevel"/>
    <w:tmpl w:val="697C3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22"/>
  </w:num>
  <w:num w:numId="4">
    <w:abstractNumId w:val="45"/>
  </w:num>
  <w:num w:numId="5">
    <w:abstractNumId w:val="12"/>
  </w:num>
  <w:num w:numId="6">
    <w:abstractNumId w:val="20"/>
  </w:num>
  <w:num w:numId="7">
    <w:abstractNumId w:val="39"/>
  </w:num>
  <w:num w:numId="8">
    <w:abstractNumId w:val="23"/>
  </w:num>
  <w:num w:numId="9">
    <w:abstractNumId w:val="42"/>
  </w:num>
  <w:num w:numId="10">
    <w:abstractNumId w:val="30"/>
  </w:num>
  <w:num w:numId="11">
    <w:abstractNumId w:val="35"/>
  </w:num>
  <w:num w:numId="12">
    <w:abstractNumId w:val="41"/>
  </w:num>
  <w:num w:numId="13">
    <w:abstractNumId w:val="26"/>
  </w:num>
  <w:num w:numId="14">
    <w:abstractNumId w:val="27"/>
  </w:num>
  <w:num w:numId="15">
    <w:abstractNumId w:val="19"/>
  </w:num>
  <w:num w:numId="16">
    <w:abstractNumId w:val="33"/>
  </w:num>
  <w:num w:numId="17">
    <w:abstractNumId w:val="24"/>
  </w:num>
  <w:num w:numId="18">
    <w:abstractNumId w:val="32"/>
  </w:num>
  <w:num w:numId="19">
    <w:abstractNumId w:val="25"/>
  </w:num>
  <w:num w:numId="20">
    <w:abstractNumId w:val="40"/>
  </w:num>
  <w:num w:numId="21">
    <w:abstractNumId w:val="21"/>
  </w:num>
  <w:num w:numId="22">
    <w:abstractNumId w:val="36"/>
  </w:num>
  <w:num w:numId="23">
    <w:abstractNumId w:val="28"/>
  </w:num>
  <w:num w:numId="24">
    <w:abstractNumId w:val="11"/>
  </w:num>
  <w:num w:numId="25">
    <w:abstractNumId w:val="13"/>
  </w:num>
  <w:num w:numId="26">
    <w:abstractNumId w:val="16"/>
  </w:num>
  <w:num w:numId="27">
    <w:abstractNumId w:val="17"/>
  </w:num>
  <w:num w:numId="28">
    <w:abstractNumId w:val="43"/>
  </w:num>
  <w:num w:numId="29">
    <w:abstractNumId w:val="44"/>
  </w:num>
  <w:num w:numId="30">
    <w:abstractNumId w:val="37"/>
  </w:num>
  <w:num w:numId="31">
    <w:abstractNumId w:val="31"/>
  </w:num>
  <w:num w:numId="32">
    <w:abstractNumId w:val="34"/>
  </w:num>
  <w:num w:numId="33">
    <w:abstractNumId w:val="10"/>
  </w:num>
  <w:num w:numId="34">
    <w:abstractNumId w:val="8"/>
  </w:num>
  <w:num w:numId="35">
    <w:abstractNumId w:val="7"/>
  </w:num>
  <w:num w:numId="36">
    <w:abstractNumId w:val="6"/>
  </w:num>
  <w:num w:numId="37">
    <w:abstractNumId w:val="5"/>
  </w:num>
  <w:num w:numId="38">
    <w:abstractNumId w:val="9"/>
  </w:num>
  <w:num w:numId="39">
    <w:abstractNumId w:val="4"/>
  </w:num>
  <w:num w:numId="40">
    <w:abstractNumId w:val="3"/>
  </w:num>
  <w:num w:numId="41">
    <w:abstractNumId w:val="2"/>
  </w:num>
  <w:num w:numId="42">
    <w:abstractNumId w:val="1"/>
  </w:num>
  <w:num w:numId="43">
    <w:abstractNumId w:val="0"/>
  </w:num>
  <w:num w:numId="44">
    <w:abstractNumId w:val="38"/>
  </w:num>
  <w:num w:numId="45">
    <w:abstractNumId w:val="29"/>
  </w:num>
  <w:num w:numId="46">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28049600"/>
    <w:docVar w:name="VerbatimVersion" w:val="5.1"/>
  </w:docVars>
  <w:rsids>
    <w:rsidRoot w:val="000562E3"/>
    <w:rsid w:val="00007D34"/>
    <w:rsid w:val="000139A3"/>
    <w:rsid w:val="00037997"/>
    <w:rsid w:val="000457C9"/>
    <w:rsid w:val="00054A6C"/>
    <w:rsid w:val="000562E3"/>
    <w:rsid w:val="00064909"/>
    <w:rsid w:val="00071458"/>
    <w:rsid w:val="00090B75"/>
    <w:rsid w:val="000A51D0"/>
    <w:rsid w:val="000C49A7"/>
    <w:rsid w:val="000E174F"/>
    <w:rsid w:val="00100833"/>
    <w:rsid w:val="00104529"/>
    <w:rsid w:val="00105942"/>
    <w:rsid w:val="00107396"/>
    <w:rsid w:val="001177AB"/>
    <w:rsid w:val="0012156C"/>
    <w:rsid w:val="0013057A"/>
    <w:rsid w:val="00144A4C"/>
    <w:rsid w:val="00146EEC"/>
    <w:rsid w:val="00160609"/>
    <w:rsid w:val="00167671"/>
    <w:rsid w:val="0017324C"/>
    <w:rsid w:val="00176AB0"/>
    <w:rsid w:val="00177B7D"/>
    <w:rsid w:val="001803B6"/>
    <w:rsid w:val="0018322D"/>
    <w:rsid w:val="001A1121"/>
    <w:rsid w:val="001B5776"/>
    <w:rsid w:val="001E527A"/>
    <w:rsid w:val="001F78CE"/>
    <w:rsid w:val="0020353F"/>
    <w:rsid w:val="002401A3"/>
    <w:rsid w:val="00251795"/>
    <w:rsid w:val="00251FC7"/>
    <w:rsid w:val="002855A7"/>
    <w:rsid w:val="002A13D2"/>
    <w:rsid w:val="002B146A"/>
    <w:rsid w:val="002B5E17"/>
    <w:rsid w:val="002C0AF0"/>
    <w:rsid w:val="002D5542"/>
    <w:rsid w:val="002F088B"/>
    <w:rsid w:val="002F0ECA"/>
    <w:rsid w:val="002F2E61"/>
    <w:rsid w:val="00312F5F"/>
    <w:rsid w:val="00315690"/>
    <w:rsid w:val="00316B75"/>
    <w:rsid w:val="00325646"/>
    <w:rsid w:val="003302D1"/>
    <w:rsid w:val="003332D1"/>
    <w:rsid w:val="003460F2"/>
    <w:rsid w:val="0035658F"/>
    <w:rsid w:val="003575F1"/>
    <w:rsid w:val="0038158C"/>
    <w:rsid w:val="00385649"/>
    <w:rsid w:val="003902BA"/>
    <w:rsid w:val="00397681"/>
    <w:rsid w:val="003A09E2"/>
    <w:rsid w:val="003F29D6"/>
    <w:rsid w:val="004046D0"/>
    <w:rsid w:val="00407037"/>
    <w:rsid w:val="004173A9"/>
    <w:rsid w:val="00425861"/>
    <w:rsid w:val="00432D97"/>
    <w:rsid w:val="004605D6"/>
    <w:rsid w:val="00462F1A"/>
    <w:rsid w:val="00466CBF"/>
    <w:rsid w:val="00471302"/>
    <w:rsid w:val="00471C7F"/>
    <w:rsid w:val="00474D17"/>
    <w:rsid w:val="00484B07"/>
    <w:rsid w:val="004923CA"/>
    <w:rsid w:val="004932CD"/>
    <w:rsid w:val="004C60E8"/>
    <w:rsid w:val="004E1810"/>
    <w:rsid w:val="004E3579"/>
    <w:rsid w:val="004E728B"/>
    <w:rsid w:val="004F0381"/>
    <w:rsid w:val="004F39E0"/>
    <w:rsid w:val="00537BD5"/>
    <w:rsid w:val="00545551"/>
    <w:rsid w:val="00547E62"/>
    <w:rsid w:val="00555291"/>
    <w:rsid w:val="00557CF0"/>
    <w:rsid w:val="0057268A"/>
    <w:rsid w:val="005869AC"/>
    <w:rsid w:val="00596CC4"/>
    <w:rsid w:val="005C1A4E"/>
    <w:rsid w:val="005C66DF"/>
    <w:rsid w:val="005D2912"/>
    <w:rsid w:val="005F361E"/>
    <w:rsid w:val="006065BD"/>
    <w:rsid w:val="00624701"/>
    <w:rsid w:val="00626ED6"/>
    <w:rsid w:val="00632DBD"/>
    <w:rsid w:val="00640F62"/>
    <w:rsid w:val="00645FA9"/>
    <w:rsid w:val="006468B3"/>
    <w:rsid w:val="00647866"/>
    <w:rsid w:val="00665003"/>
    <w:rsid w:val="00670139"/>
    <w:rsid w:val="00675DD8"/>
    <w:rsid w:val="00680538"/>
    <w:rsid w:val="006845BB"/>
    <w:rsid w:val="006940B0"/>
    <w:rsid w:val="00694731"/>
    <w:rsid w:val="00694FD8"/>
    <w:rsid w:val="006A2AD0"/>
    <w:rsid w:val="006C2375"/>
    <w:rsid w:val="006D1719"/>
    <w:rsid w:val="006D4ECC"/>
    <w:rsid w:val="006D78E8"/>
    <w:rsid w:val="006F60E3"/>
    <w:rsid w:val="00703BEB"/>
    <w:rsid w:val="007176CE"/>
    <w:rsid w:val="00721D4A"/>
    <w:rsid w:val="00722258"/>
    <w:rsid w:val="007243E5"/>
    <w:rsid w:val="0075553A"/>
    <w:rsid w:val="00766EA0"/>
    <w:rsid w:val="0077567C"/>
    <w:rsid w:val="00783394"/>
    <w:rsid w:val="00790173"/>
    <w:rsid w:val="007A2226"/>
    <w:rsid w:val="007A316E"/>
    <w:rsid w:val="007A3C98"/>
    <w:rsid w:val="007E026F"/>
    <w:rsid w:val="007E311E"/>
    <w:rsid w:val="007E6262"/>
    <w:rsid w:val="007E6464"/>
    <w:rsid w:val="007E7ED4"/>
    <w:rsid w:val="007F5B66"/>
    <w:rsid w:val="008048CC"/>
    <w:rsid w:val="00810D7C"/>
    <w:rsid w:val="00813322"/>
    <w:rsid w:val="00823A1C"/>
    <w:rsid w:val="00823FD6"/>
    <w:rsid w:val="00845B9D"/>
    <w:rsid w:val="00860984"/>
    <w:rsid w:val="0088463E"/>
    <w:rsid w:val="008929EC"/>
    <w:rsid w:val="008B3ECB"/>
    <w:rsid w:val="008B4E85"/>
    <w:rsid w:val="008B60A1"/>
    <w:rsid w:val="008C1B2E"/>
    <w:rsid w:val="008D470E"/>
    <w:rsid w:val="008D5D44"/>
    <w:rsid w:val="008F10F1"/>
    <w:rsid w:val="00907844"/>
    <w:rsid w:val="009109E4"/>
    <w:rsid w:val="0091485C"/>
    <w:rsid w:val="0091627E"/>
    <w:rsid w:val="00927D20"/>
    <w:rsid w:val="00936D50"/>
    <w:rsid w:val="009546FF"/>
    <w:rsid w:val="0097032B"/>
    <w:rsid w:val="00994267"/>
    <w:rsid w:val="009A1108"/>
    <w:rsid w:val="009A2EE6"/>
    <w:rsid w:val="009B1CC7"/>
    <w:rsid w:val="009C6121"/>
    <w:rsid w:val="009D2EAD"/>
    <w:rsid w:val="009D54B2"/>
    <w:rsid w:val="009E1922"/>
    <w:rsid w:val="009F068F"/>
    <w:rsid w:val="009F43DE"/>
    <w:rsid w:val="009F7ED2"/>
    <w:rsid w:val="00A02EC2"/>
    <w:rsid w:val="00A52004"/>
    <w:rsid w:val="00A72FD9"/>
    <w:rsid w:val="00A93661"/>
    <w:rsid w:val="00A9516B"/>
    <w:rsid w:val="00A95652"/>
    <w:rsid w:val="00AC0AB8"/>
    <w:rsid w:val="00AC3555"/>
    <w:rsid w:val="00AF5624"/>
    <w:rsid w:val="00B12C5A"/>
    <w:rsid w:val="00B20F27"/>
    <w:rsid w:val="00B24B3B"/>
    <w:rsid w:val="00B33C6D"/>
    <w:rsid w:val="00B4508F"/>
    <w:rsid w:val="00B55AD5"/>
    <w:rsid w:val="00B7187F"/>
    <w:rsid w:val="00B80271"/>
    <w:rsid w:val="00B8057C"/>
    <w:rsid w:val="00BD6238"/>
    <w:rsid w:val="00BE59E1"/>
    <w:rsid w:val="00BF593B"/>
    <w:rsid w:val="00BF773A"/>
    <w:rsid w:val="00BF7E81"/>
    <w:rsid w:val="00C00ABB"/>
    <w:rsid w:val="00C13773"/>
    <w:rsid w:val="00C13942"/>
    <w:rsid w:val="00C17CC8"/>
    <w:rsid w:val="00C34301"/>
    <w:rsid w:val="00C46B05"/>
    <w:rsid w:val="00C50775"/>
    <w:rsid w:val="00C53A20"/>
    <w:rsid w:val="00C545C5"/>
    <w:rsid w:val="00C54E2F"/>
    <w:rsid w:val="00C550A3"/>
    <w:rsid w:val="00C807D9"/>
    <w:rsid w:val="00C8153F"/>
    <w:rsid w:val="00C83417"/>
    <w:rsid w:val="00C9604F"/>
    <w:rsid w:val="00CA19AA"/>
    <w:rsid w:val="00CB4CF9"/>
    <w:rsid w:val="00CC5298"/>
    <w:rsid w:val="00CD736E"/>
    <w:rsid w:val="00CD798D"/>
    <w:rsid w:val="00CE161E"/>
    <w:rsid w:val="00CE709E"/>
    <w:rsid w:val="00CF4D87"/>
    <w:rsid w:val="00CF59A8"/>
    <w:rsid w:val="00D05B39"/>
    <w:rsid w:val="00D325A9"/>
    <w:rsid w:val="00D36A8A"/>
    <w:rsid w:val="00D61409"/>
    <w:rsid w:val="00D6691E"/>
    <w:rsid w:val="00D70BF9"/>
    <w:rsid w:val="00D71170"/>
    <w:rsid w:val="00D7677C"/>
    <w:rsid w:val="00D870CA"/>
    <w:rsid w:val="00DA1C92"/>
    <w:rsid w:val="00DA25D4"/>
    <w:rsid w:val="00DA6538"/>
    <w:rsid w:val="00DE3256"/>
    <w:rsid w:val="00DE4457"/>
    <w:rsid w:val="00E05A37"/>
    <w:rsid w:val="00E13D2C"/>
    <w:rsid w:val="00E15E75"/>
    <w:rsid w:val="00E35AFB"/>
    <w:rsid w:val="00E5262C"/>
    <w:rsid w:val="00E64CE5"/>
    <w:rsid w:val="00E66819"/>
    <w:rsid w:val="00E71BC0"/>
    <w:rsid w:val="00E85D95"/>
    <w:rsid w:val="00E941D3"/>
    <w:rsid w:val="00EA0C6C"/>
    <w:rsid w:val="00EB714C"/>
    <w:rsid w:val="00EC7DC4"/>
    <w:rsid w:val="00ED30CF"/>
    <w:rsid w:val="00EE4505"/>
    <w:rsid w:val="00EE5276"/>
    <w:rsid w:val="00F176EF"/>
    <w:rsid w:val="00F345A5"/>
    <w:rsid w:val="00F34782"/>
    <w:rsid w:val="00F45E10"/>
    <w:rsid w:val="00F563F1"/>
    <w:rsid w:val="00F60384"/>
    <w:rsid w:val="00F61B00"/>
    <w:rsid w:val="00F6364A"/>
    <w:rsid w:val="00F8102E"/>
    <w:rsid w:val="00F81960"/>
    <w:rsid w:val="00F9113A"/>
    <w:rsid w:val="00F96B1A"/>
    <w:rsid w:val="00FA1612"/>
    <w:rsid w:val="00FA33FB"/>
    <w:rsid w:val="00FA378B"/>
    <w:rsid w:val="00FC13AF"/>
    <w:rsid w:val="00FC3F3C"/>
    <w:rsid w:val="00FC424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4FA8"/>
  <w15:chartTrackingRefBased/>
  <w15:docId w15:val="{2F3C835B-9C9C-46F9-ADA5-1F0FB083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0381"/>
    <w:rPr>
      <w:rFonts w:ascii="Calibri" w:hAnsi="Calibri"/>
    </w:rPr>
  </w:style>
  <w:style w:type="paragraph" w:styleId="Heading1">
    <w:name w:val="heading 1"/>
    <w:aliases w:val="Pocket"/>
    <w:basedOn w:val="Normal"/>
    <w:next w:val="Normal"/>
    <w:link w:val="Heading1Char"/>
    <w:qFormat/>
    <w:rsid w:val="004F03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03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4F03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4F03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03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381"/>
  </w:style>
  <w:style w:type="character" w:customStyle="1" w:styleId="Heading1Char">
    <w:name w:val="Heading 1 Char"/>
    <w:aliases w:val="Pocket Char"/>
    <w:basedOn w:val="DefaultParagraphFont"/>
    <w:link w:val="Heading1"/>
    <w:rsid w:val="004F03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0381"/>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4F038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F038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4F038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038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4F038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F0381"/>
    <w:rPr>
      <w:color w:val="auto"/>
      <w:u w:val="none"/>
    </w:rPr>
  </w:style>
  <w:style w:type="character" w:styleId="FollowedHyperlink">
    <w:name w:val="FollowedHyperlink"/>
    <w:basedOn w:val="DefaultParagraphFont"/>
    <w:uiPriority w:val="99"/>
    <w:unhideWhenUsed/>
    <w:rsid w:val="004F0381"/>
    <w:rPr>
      <w:color w:val="auto"/>
      <w:u w:val="none"/>
    </w:rPr>
  </w:style>
  <w:style w:type="paragraph" w:styleId="DocumentMap">
    <w:name w:val="Document Map"/>
    <w:basedOn w:val="Normal"/>
    <w:link w:val="DocumentMapChar"/>
    <w:uiPriority w:val="99"/>
    <w:semiHidden/>
    <w:unhideWhenUsed/>
    <w:rsid w:val="00640F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F62"/>
    <w:rPr>
      <w:rFonts w:ascii="Lucida Grande" w:eastAsiaTheme="minorEastAsia" w:hAnsi="Lucida Grande" w:cs="Lucida Grande"/>
      <w:sz w:val="24"/>
      <w:szCs w:val="24"/>
    </w:rPr>
  </w:style>
  <w:style w:type="paragraph" w:customStyle="1" w:styleId="Emphasis1">
    <w:name w:val="Emphasis1"/>
    <w:basedOn w:val="Normal"/>
    <w:link w:val="Emphasis"/>
    <w:autoRedefine/>
    <w:uiPriority w:val="7"/>
    <w:qFormat/>
    <w:rsid w:val="00FA33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E026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E02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7A3C98"/>
    <w:pPr>
      <w:ind w:left="720"/>
      <w:contextualSpacing/>
    </w:pPr>
  </w:style>
  <w:style w:type="paragraph" w:customStyle="1" w:styleId="VladaPalanciuc">
    <w:name w:val="Vlada Palanciuc"/>
    <w:basedOn w:val="Normal"/>
    <w:autoRedefine/>
    <w:qFormat/>
    <w:rsid w:val="00547E62"/>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547E62"/>
    <w:pPr>
      <w:spacing w:before="100" w:beforeAutospacing="1" w:after="100" w:afterAutospacing="1"/>
    </w:pPr>
  </w:style>
  <w:style w:type="character" w:customStyle="1" w:styleId="Style1Char">
    <w:name w:val="Style1 Char"/>
    <w:basedOn w:val="DefaultParagraphFont"/>
    <w:rsid w:val="00547E62"/>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547E62"/>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547E62"/>
    <w:rPr>
      <w:rFonts w:eastAsiaTheme="minorEastAsia" w:cs="Calibri"/>
      <w:sz w:val="20"/>
      <w:szCs w:val="24"/>
      <w:u w:val="single"/>
    </w:rPr>
  </w:style>
  <w:style w:type="paragraph" w:styleId="NoSpacing">
    <w:name w:val="No Spacing"/>
    <w:aliases w:val="Card Format,DDI Tag,Tag Title,No Spacing tnr,ClearFormatting,Hidden Block Title,No Spacing311,No Spacing51,Dont u,No Spacing1111111,Tags"/>
    <w:basedOn w:val="Heading1"/>
    <w:autoRedefine/>
    <w:uiPriority w:val="99"/>
    <w:qFormat/>
    <w:rsid w:val="00547E6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sz w:val="24"/>
      <w:szCs w:val="24"/>
    </w:rPr>
  </w:style>
  <w:style w:type="character" w:customStyle="1" w:styleId="SmallChar">
    <w:name w:val="Small Char"/>
    <w:link w:val="Small"/>
    <w:qFormat/>
    <w:locked/>
    <w:rsid w:val="00547E62"/>
    <w:rPr>
      <w:rFonts w:ascii="Arial Narrow" w:eastAsia="Calibri" w:hAnsi="Arial Narrow" w:cs="Times New Roman"/>
      <w:color w:val="000000"/>
      <w:sz w:val="16"/>
    </w:rPr>
  </w:style>
  <w:style w:type="paragraph" w:customStyle="1" w:styleId="Small">
    <w:name w:val="Small"/>
    <w:basedOn w:val="Normal"/>
    <w:next w:val="Normal"/>
    <w:link w:val="SmallChar"/>
    <w:qFormat/>
    <w:rsid w:val="00547E62"/>
    <w:pPr>
      <w:spacing w:after="0" w:line="240" w:lineRule="auto"/>
    </w:pPr>
    <w:rPr>
      <w:rFonts w:ascii="Arial Narrow" w:eastAsia="Calibri" w:hAnsi="Arial Narrow" w:cs="Times New Roman"/>
      <w:color w:val="000000"/>
      <w:sz w:val="16"/>
    </w:rPr>
  </w:style>
  <w:style w:type="character" w:customStyle="1" w:styleId="AuthorYear">
    <w:name w:val="AuthorYear"/>
    <w:uiPriority w:val="1"/>
    <w:qFormat/>
    <w:rsid w:val="00547E62"/>
    <w:rPr>
      <w:rFonts w:ascii="Georgia" w:hAnsi="Georgia"/>
      <w:b/>
      <w:sz w:val="24"/>
    </w:rPr>
  </w:style>
  <w:style w:type="paragraph" w:customStyle="1" w:styleId="msonormal0">
    <w:name w:val="msonormal"/>
    <w:basedOn w:val="Normal"/>
    <w:rsid w:val="00547E62"/>
    <w:pPr>
      <w:spacing w:before="100" w:beforeAutospacing="1" w:after="100" w:afterAutospacing="1" w:line="240" w:lineRule="auto"/>
    </w:pPr>
    <w:rPr>
      <w:rFonts w:ascii="Times New Roman" w:eastAsia="Times New Roman" w:hAnsi="Times New Roman" w:cs="Times New Roman"/>
      <w:sz w:val="24"/>
      <w:lang w:val="en-HK" w:eastAsia="zh-CN"/>
    </w:rPr>
  </w:style>
  <w:style w:type="paragraph" w:customStyle="1" w:styleId="paragraph">
    <w:name w:val="paragraph"/>
    <w:basedOn w:val="Normal"/>
    <w:rsid w:val="00547E62"/>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textrun">
    <w:name w:val="textrun"/>
    <w:basedOn w:val="DefaultParagraphFont"/>
    <w:rsid w:val="00547E62"/>
  </w:style>
  <w:style w:type="character" w:customStyle="1" w:styleId="normaltextrun">
    <w:name w:val="normaltextrun"/>
    <w:basedOn w:val="DefaultParagraphFont"/>
    <w:rsid w:val="00547E62"/>
  </w:style>
  <w:style w:type="character" w:customStyle="1" w:styleId="eop">
    <w:name w:val="eop"/>
    <w:basedOn w:val="DefaultParagraphFont"/>
    <w:rsid w:val="00547E62"/>
  </w:style>
  <w:style w:type="character" w:customStyle="1" w:styleId="spellingerror">
    <w:name w:val="spellingerror"/>
    <w:basedOn w:val="DefaultParagraphFont"/>
    <w:rsid w:val="00547E62"/>
  </w:style>
  <w:style w:type="character" w:customStyle="1" w:styleId="contextualspellingandgrammarerror">
    <w:name w:val="contextualspellingandgrammarerror"/>
    <w:basedOn w:val="DefaultParagraphFont"/>
    <w:rsid w:val="00547E62"/>
  </w:style>
  <w:style w:type="character" w:customStyle="1" w:styleId="findhit">
    <w:name w:val="findhit"/>
    <w:basedOn w:val="DefaultParagraphFont"/>
    <w:rsid w:val="00547E62"/>
  </w:style>
  <w:style w:type="paragraph" w:customStyle="1" w:styleId="card0">
    <w:name w:val="card"/>
    <w:aliases w:val="Medium Grid 21"/>
    <w:basedOn w:val="Normal"/>
    <w:next w:val="Normal"/>
    <w:uiPriority w:val="1"/>
    <w:qFormat/>
    <w:rsid w:val="00547E62"/>
    <w:pPr>
      <w:ind w:left="288" w:right="288"/>
    </w:pPr>
    <w:rPr>
      <w:rFonts w:asciiTheme="minorHAnsi" w:hAnsiTheme="minorHAnsi"/>
      <w:u w:val="single"/>
    </w:rPr>
  </w:style>
  <w:style w:type="paragraph" w:customStyle="1" w:styleId="text-justify">
    <w:name w:val="text-justify"/>
    <w:basedOn w:val="Normal"/>
    <w:rsid w:val="00547E6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3337">
      <w:bodyDiv w:val="1"/>
      <w:marLeft w:val="0"/>
      <w:marRight w:val="0"/>
      <w:marTop w:val="0"/>
      <w:marBottom w:val="0"/>
      <w:divBdr>
        <w:top w:val="none" w:sz="0" w:space="0" w:color="auto"/>
        <w:left w:val="none" w:sz="0" w:space="0" w:color="auto"/>
        <w:bottom w:val="none" w:sz="0" w:space="0" w:color="auto"/>
        <w:right w:val="none" w:sz="0" w:space="0" w:color="auto"/>
      </w:divBdr>
    </w:div>
    <w:div w:id="618217992">
      <w:bodyDiv w:val="1"/>
      <w:marLeft w:val="0"/>
      <w:marRight w:val="0"/>
      <w:marTop w:val="0"/>
      <w:marBottom w:val="0"/>
      <w:divBdr>
        <w:top w:val="none" w:sz="0" w:space="0" w:color="auto"/>
        <w:left w:val="none" w:sz="0" w:space="0" w:color="auto"/>
        <w:bottom w:val="none" w:sz="0" w:space="0" w:color="auto"/>
        <w:right w:val="none" w:sz="0" w:space="0" w:color="auto"/>
      </w:divBdr>
    </w:div>
    <w:div w:id="1033313721">
      <w:bodyDiv w:val="1"/>
      <w:marLeft w:val="0"/>
      <w:marRight w:val="0"/>
      <w:marTop w:val="0"/>
      <w:marBottom w:val="0"/>
      <w:divBdr>
        <w:top w:val="none" w:sz="0" w:space="0" w:color="auto"/>
        <w:left w:val="none" w:sz="0" w:space="0" w:color="auto"/>
        <w:bottom w:val="none" w:sz="0" w:space="0" w:color="auto"/>
        <w:right w:val="none" w:sz="0" w:space="0" w:color="auto"/>
      </w:divBdr>
    </w:div>
    <w:div w:id="1229654359">
      <w:bodyDiv w:val="1"/>
      <w:marLeft w:val="0"/>
      <w:marRight w:val="0"/>
      <w:marTop w:val="0"/>
      <w:marBottom w:val="0"/>
      <w:divBdr>
        <w:top w:val="none" w:sz="0" w:space="0" w:color="auto"/>
        <w:left w:val="none" w:sz="0" w:space="0" w:color="auto"/>
        <w:bottom w:val="none" w:sz="0" w:space="0" w:color="auto"/>
        <w:right w:val="none" w:sz="0" w:space="0" w:color="auto"/>
      </w:divBdr>
    </w:div>
    <w:div w:id="1313099582">
      <w:bodyDiv w:val="1"/>
      <w:marLeft w:val="0"/>
      <w:marRight w:val="0"/>
      <w:marTop w:val="0"/>
      <w:marBottom w:val="0"/>
      <w:divBdr>
        <w:top w:val="none" w:sz="0" w:space="0" w:color="auto"/>
        <w:left w:val="none" w:sz="0" w:space="0" w:color="auto"/>
        <w:bottom w:val="none" w:sz="0" w:space="0" w:color="auto"/>
        <w:right w:val="none" w:sz="0" w:space="0" w:color="auto"/>
      </w:divBdr>
    </w:div>
    <w:div w:id="18617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tionalhumanitiescenter.org/pds/amerbegin/exploration/text5/hakluyt.pdf" TargetMode="External"/><Relationship Id="rId13" Type="http://schemas.openxmlformats.org/officeDocument/2006/relationships/hyperlink" Target="https://www.dhi.ac.uk/hartlib/view?docset=main&amp;docname=62A_08" TargetMode="External"/><Relationship Id="rId18" Type="http://schemas.openxmlformats.org/officeDocument/2006/relationships/hyperlink" Target="https://www.businessinsider.com/elon-musk-spacex-mars-plan-timeline-2018-1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bostonreview.net/science-nature/alina-utrata-lost-space" TargetMode="External"/><Relationship Id="rId7" Type="http://schemas.openxmlformats.org/officeDocument/2006/relationships/hyperlink" Target="https://doi.org/10.7227/TSC.27.3.2" TargetMode="External"/><Relationship Id="rId12" Type="http://schemas.openxmlformats.org/officeDocument/2006/relationships/hyperlink" Target="https://quod.lib.umich.edu/cgi/t/text/pageviewer-idx?cc=eebo2;c=eebo2;idno=a68588.0001.001;node=A68588.0001.001:5;seq=29;vid=15242;page=root;view=text" TargetMode="External"/><Relationship Id="rId17" Type="http://schemas.openxmlformats.org/officeDocument/2006/relationships/hyperlink" Target="https://www.businessinsider.com/nasa-just-quashed-elon-musks-plans-to-make-mars-habitable-for-humans-2018-7" TargetMode="External"/><Relationship Id="rId25" Type="http://schemas.openxmlformats.org/officeDocument/2006/relationships/hyperlink" Target="https://carnegieendowment.org/2021/03/09/space-is-great-commons.-it-s-time-to-treat-it-as-such-pub-84018" TargetMode="External"/><Relationship Id="rId2" Type="http://schemas.openxmlformats.org/officeDocument/2006/relationships/numbering" Target="numbering.xml"/><Relationship Id="rId16" Type="http://schemas.openxmlformats.org/officeDocument/2006/relationships/hyperlink" Target="https://space.nss.org/the-colonization-of-space-gerard-k-o-neill-physics-today-1974/" TargetMode="External"/><Relationship Id="rId20" Type="http://schemas.openxmlformats.org/officeDocument/2006/relationships/hyperlink" Target="https://doi.org/10.1177/1354066120928127" TargetMode="External"/><Relationship Id="rId1" Type="http://schemas.openxmlformats.org/officeDocument/2006/relationships/customXml" Target="../customXml/item1.xml"/><Relationship Id="rId6" Type="http://schemas.openxmlformats.org/officeDocument/2006/relationships/hyperlink" Target="https://wellcomecollection.org/works?query=%22bills+of+mortality%22&amp;production.dates.from=1600&amp;production.dates.to=1699&amp;sortOrder=asc&amp;sort=production.dates" TargetMode="External"/><Relationship Id="rId11" Type="http://schemas.openxmlformats.org/officeDocument/2006/relationships/hyperlink" Target="https://www.gutenberg.org/files/2434/2434-h/2434-h.htm" TargetMode="External"/><Relationship Id="rId24" Type="http://schemas.openxmlformats.org/officeDocument/2006/relationships/hyperlink" Target="https://carnegieendowment.org/2021/03/09/space-is-great-commons.-it-s-time-to-treat-it-as-such-pub-84018" TargetMode="External"/><Relationship Id="rId5" Type="http://schemas.openxmlformats.org/officeDocument/2006/relationships/webSettings" Target="webSettings.xml"/><Relationship Id="rId15" Type="http://schemas.openxmlformats.org/officeDocument/2006/relationships/hyperlink" Target="https://www.geekwire.com/2018/jeff-bezos-isdc-space-vision/" TargetMode="External"/><Relationship Id="rId23" Type="http://schemas.openxmlformats.org/officeDocument/2006/relationships/hyperlink" Target="https://jacobinmag.com/2015/03/space-industry-extraction-levine" TargetMode="External"/><Relationship Id="rId10" Type="http://schemas.openxmlformats.org/officeDocument/2006/relationships/hyperlink" Target="https://doi.org/10.1163/15733823-00215p01" TargetMode="External"/><Relationship Id="rId19" Type="http://schemas.openxmlformats.org/officeDocument/2006/relationships/hyperlink" Target="https://www.businessinsider.com/elon-musk-says-we-could-put-a-million-people-on-mars-within-a-century-2015-6" TargetMode="External"/><Relationship Id="rId4" Type="http://schemas.openxmlformats.org/officeDocument/2006/relationships/settings" Target="settings.xml"/><Relationship Id="rId9" Type="http://schemas.openxmlformats.org/officeDocument/2006/relationships/hyperlink" Target="https://www.digitalhistory.uh.edu/disp_textbook.cfm?smtID=3&amp;psid=70" TargetMode="External"/><Relationship Id="rId14" Type="http://schemas.openxmlformats.org/officeDocument/2006/relationships/hyperlink" Target="https://www.dhi.ac.uk/hartlib/view?docset=main&amp;docname=64_18" TargetMode="External"/><Relationship Id="rId22" Type="http://schemas.openxmlformats.org/officeDocument/2006/relationships/hyperlink" Target="https://www.e-ir.info/2020/07/20/legal-black-holes-in-outer-space-the-regulation-of-private-space-companie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7B584-12D1-4307-BADE-8760BE60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11659</Words>
  <Characters>66458</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Yuma Nakamae</cp:lastModifiedBy>
  <cp:revision>5</cp:revision>
  <dcterms:created xsi:type="dcterms:W3CDTF">2021-12-17T23:41:00Z</dcterms:created>
  <dcterms:modified xsi:type="dcterms:W3CDTF">2021-12-18T00:33:00Z</dcterms:modified>
</cp:coreProperties>
</file>