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FCA48" w14:textId="7244B05F" w:rsidR="00AB3409" w:rsidRDefault="00AB3409" w:rsidP="00456568">
      <w:pPr>
        <w:pStyle w:val="Heading1"/>
      </w:pPr>
      <w:r>
        <w:t>Framework</w:t>
      </w:r>
    </w:p>
    <w:p w14:paraId="59F40E21" w14:textId="570EABE5" w:rsidR="00AB3409" w:rsidRPr="001D0C05" w:rsidRDefault="00AB3409" w:rsidP="001D0C05">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575B20EF" w14:textId="2DE9850A" w:rsidR="00AB3409" w:rsidRPr="001D0C05" w:rsidRDefault="00AB3409" w:rsidP="001D0C05">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5E0B5A79" w14:textId="77777777" w:rsidR="00AB3409" w:rsidRPr="00810EB6" w:rsidRDefault="00AB3409" w:rsidP="00AB3409">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749AC924" w14:textId="77777777" w:rsidR="00AB3409" w:rsidRPr="00810EB6" w:rsidRDefault="00AB3409" w:rsidP="00AB3409">
      <w:pPr>
        <w:rPr>
          <w:rFonts w:eastAsia="Calibri"/>
        </w:rPr>
      </w:pPr>
      <w:r w:rsidRPr="00810EB6">
        <w:rPr>
          <w:rFonts w:eastAsia="Calibri"/>
          <w:b/>
          <w:bCs/>
          <w:sz w:val="26"/>
        </w:rPr>
        <w:t xml:space="preserve">Cummiskey ’90 - </w:t>
      </w:r>
      <w:r w:rsidRPr="00810EB6">
        <w:rPr>
          <w:rFonts w:eastAsia="Calibri"/>
          <w:sz w:val="16"/>
        </w:rPr>
        <w:t xml:space="preserve">David Cummiskey. [Associate Philosophy Professor at Bates College].Kantian Consequentialism. Ethics, Vol. 100, No. 3. 1990. http://www.jstor.org/stable/2381810. </w:t>
      </w:r>
    </w:p>
    <w:p w14:paraId="71236D93" w14:textId="77777777" w:rsidR="00AB3409" w:rsidRPr="00810EB6" w:rsidRDefault="00AB3409" w:rsidP="00AB3409">
      <w:pPr>
        <w:spacing w:after="0" w:line="240" w:lineRule="auto"/>
        <w:jc w:val="both"/>
        <w:rPr>
          <w:rFonts w:eastAsia="Calibri"/>
          <w:b/>
          <w:bCs/>
          <w:sz w:val="24"/>
        </w:rPr>
      </w:pPr>
    </w:p>
    <w:p w14:paraId="772F9836" w14:textId="77777777" w:rsidR="00AB3409" w:rsidRPr="00810EB6" w:rsidRDefault="00AB3409" w:rsidP="00AB3409">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48D50D83" w14:textId="77777777" w:rsidR="006A1235" w:rsidRPr="003D3BF0" w:rsidRDefault="006A1235" w:rsidP="006A1235">
      <w:pPr>
        <w:pStyle w:val="Heading2"/>
      </w:pPr>
      <w:r>
        <w:lastRenderedPageBreak/>
        <w:t>Definitions</w:t>
      </w:r>
    </w:p>
    <w:p w14:paraId="3074358E" w14:textId="77777777" w:rsidR="006A1235" w:rsidRPr="000B73E9" w:rsidRDefault="006A1235" w:rsidP="006A1235">
      <w:pPr>
        <w:pStyle w:val="Heading4"/>
        <w:rPr>
          <w:rFonts w:cs="Calibri"/>
        </w:rPr>
      </w:pPr>
      <w:r w:rsidRPr="000B73E9">
        <w:rPr>
          <w:rFonts w:cs="Calibri"/>
        </w:rPr>
        <w:t>Appropriation includes making space unusable.</w:t>
      </w:r>
    </w:p>
    <w:p w14:paraId="75374FB1" w14:textId="77777777" w:rsidR="006A1235" w:rsidRPr="000B73E9" w:rsidRDefault="006A1235" w:rsidP="006A1235">
      <w:pPr>
        <w:rPr>
          <w:rStyle w:val="Hyperlink"/>
        </w:rPr>
      </w:pPr>
      <w:r w:rsidRPr="000B73E9">
        <w:t xml:space="preserve">Stephen </w:t>
      </w:r>
      <w:r w:rsidRPr="000B73E9">
        <w:rPr>
          <w:b/>
          <w:bCs/>
          <w:sz w:val="26"/>
          <w:szCs w:val="26"/>
        </w:rPr>
        <w:t>Gorove, 69</w:t>
      </w:r>
      <w:r w:rsidRPr="000B73E9">
        <w:t xml:space="preserve"> - ("Interpreting Article II of the Outer Space Treaty" 1969, 12-10-2021 https://ir.lawnet.fordham.edu/cgi/viewcontent.cgi?article=1966&amp;context=flr)//AW</w:t>
      </w:r>
    </w:p>
    <w:p w14:paraId="65F92199" w14:textId="77777777" w:rsidR="006A1235" w:rsidRPr="000B73E9" w:rsidRDefault="006A1235" w:rsidP="006A1235">
      <w:pPr>
        <w:rPr>
          <w:u w:val="single"/>
        </w:rPr>
      </w:pPr>
      <w:r w:rsidRPr="000B73E9">
        <w:rPr>
          <w:sz w:val="12"/>
        </w:rPr>
        <w:t xml:space="preserve">With respect to the concept of appropriation the basic question is what constitutes "appropriation," as used in the Treaty, especially in contradistinction to casual or temporary use. </w:t>
      </w:r>
      <w:r w:rsidRPr="000B73E9">
        <w:rPr>
          <w:u w:val="single"/>
        </w:rPr>
        <w:t>The term "</w:t>
      </w:r>
      <w:r w:rsidRPr="000B73E9">
        <w:rPr>
          <w:highlight w:val="yellow"/>
          <w:u w:val="single"/>
        </w:rPr>
        <w:t>appropriation" is used</w:t>
      </w:r>
      <w:r w:rsidRPr="000B73E9">
        <w:rPr>
          <w:sz w:val="12"/>
        </w:rPr>
        <w:t xml:space="preserve"> most frequently </w:t>
      </w:r>
      <w:r w:rsidRPr="000B73E9">
        <w:rPr>
          <w:highlight w:val="yellow"/>
          <w:u w:val="single"/>
        </w:rPr>
        <w:t>to denote</w:t>
      </w:r>
      <w:r w:rsidRPr="000B73E9">
        <w:rPr>
          <w:sz w:val="12"/>
        </w:rPr>
        <w:t xml:space="preserve"> the </w:t>
      </w:r>
      <w:r w:rsidRPr="000B73E9">
        <w:rPr>
          <w:highlight w:val="yellow"/>
          <w:u w:val="single"/>
        </w:rPr>
        <w:t>taking</w:t>
      </w:r>
      <w:r w:rsidRPr="000B73E9">
        <w:rPr>
          <w:u w:val="single"/>
        </w:rPr>
        <w:t xml:space="preserve"> of </w:t>
      </w:r>
      <w:r w:rsidRPr="000B73E9">
        <w:rPr>
          <w:highlight w:val="yellow"/>
          <w:u w:val="single"/>
        </w:rPr>
        <w:t>property for</w:t>
      </w:r>
      <w:r w:rsidRPr="000B73E9">
        <w:rPr>
          <w:sz w:val="12"/>
        </w:rPr>
        <w:t xml:space="preserve"> one's own or </w:t>
      </w:r>
      <w:r w:rsidRPr="000B73E9">
        <w:rPr>
          <w:highlight w:val="yellow"/>
          <w:u w:val="single"/>
        </w:rPr>
        <w:t>exclusive use</w:t>
      </w:r>
      <w:r w:rsidRPr="000B73E9">
        <w:rPr>
          <w:u w:val="single"/>
        </w:rPr>
        <w:t xml:space="preserve"> with</w:t>
      </w:r>
      <w:r w:rsidRPr="000B73E9">
        <w:rPr>
          <w:sz w:val="12"/>
        </w:rPr>
        <w:t xml:space="preserve"> a sense of </w:t>
      </w:r>
      <w:r w:rsidRPr="000B73E9">
        <w:rPr>
          <w:u w:val="single"/>
        </w:rPr>
        <w:t>permanence.</w:t>
      </w:r>
      <w:r w:rsidRPr="000B73E9">
        <w:rPr>
          <w:sz w:val="12"/>
        </w:rPr>
        <w:t xml:space="preserve"> Under such interpretation the establishment of a permanent settlement or the </w:t>
      </w:r>
      <w:r w:rsidRPr="000B73E9">
        <w:rPr>
          <w:highlight w:val="yellow"/>
          <w:u w:val="single"/>
        </w:rPr>
        <w:t>carrying out of commercial activities</w:t>
      </w:r>
      <w:r w:rsidRPr="000B73E9">
        <w:rPr>
          <w:sz w:val="12"/>
        </w:rPr>
        <w:t xml:space="preserve"> by nationals of a country on a celestial body </w:t>
      </w:r>
      <w:r w:rsidRPr="000B73E9">
        <w:rPr>
          <w:highlight w:val="yellow"/>
          <w:u w:val="single"/>
        </w:rPr>
        <w:t>may constitute</w:t>
      </w:r>
      <w:r w:rsidRPr="000B73E9">
        <w:rPr>
          <w:sz w:val="12"/>
        </w:rPr>
        <w:t xml:space="preserve"> national </w:t>
      </w:r>
      <w:r w:rsidRPr="000B73E9">
        <w:rPr>
          <w:u w:val="single"/>
        </w:rPr>
        <w:t xml:space="preserve">appropriation </w:t>
      </w:r>
      <w:r w:rsidRPr="000B73E9">
        <w:rPr>
          <w:sz w:val="12"/>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w:t>
      </w:r>
      <w:r w:rsidRPr="000B73E9">
        <w:rPr>
          <w:u w:val="single"/>
        </w:rPr>
        <w:t xml:space="preserve">any </w:t>
      </w:r>
      <w:r w:rsidRPr="000B73E9">
        <w:rPr>
          <w:highlight w:val="yellow"/>
          <w:u w:val="single"/>
        </w:rPr>
        <w:t>use involving consumption</w:t>
      </w:r>
      <w:r w:rsidRPr="000B73E9">
        <w:rPr>
          <w:u w:val="single"/>
        </w:rPr>
        <w:t xml:space="preserve"> </w:t>
      </w:r>
      <w:r w:rsidRPr="000B73E9">
        <w:rPr>
          <w:highlight w:val="yellow"/>
          <w:u w:val="single"/>
        </w:rPr>
        <w:t>or</w:t>
      </w:r>
      <w:r w:rsidRPr="000B73E9">
        <w:rPr>
          <w:u w:val="single"/>
        </w:rPr>
        <w:t xml:space="preserve"> taking with intention of </w:t>
      </w:r>
      <w:r w:rsidRPr="000B73E9">
        <w:rPr>
          <w:highlight w:val="yellow"/>
          <w:u w:val="single"/>
        </w:rPr>
        <w:t>keeping for one's own</w:t>
      </w:r>
      <w:r w:rsidRPr="000B73E9">
        <w:rPr>
          <w:sz w:val="12"/>
        </w:rPr>
        <w:t xml:space="preserve"> exclusive </w:t>
      </w:r>
      <w:r w:rsidRPr="000B73E9">
        <w:rPr>
          <w:highlight w:val="yellow"/>
          <w:u w:val="single"/>
        </w:rPr>
        <w:t>use would amount to appropriation</w:t>
      </w:r>
    </w:p>
    <w:p w14:paraId="725726ED" w14:textId="79ECA473" w:rsidR="004923CA" w:rsidRPr="002401A3" w:rsidRDefault="004923CA" w:rsidP="00FC424B">
      <w:pPr>
        <w:pStyle w:val="Heading3"/>
        <w:rPr>
          <w:rFonts w:cs="Calibri"/>
        </w:rPr>
      </w:pPr>
      <w:r w:rsidRPr="002401A3">
        <w:rPr>
          <w:rFonts w:cs="Calibri"/>
        </w:rPr>
        <w:lastRenderedPageBreak/>
        <w:t>Advantage 1: Space Debris</w:t>
      </w:r>
    </w:p>
    <w:p w14:paraId="353BBDB3" w14:textId="77777777" w:rsidR="00FA33FB" w:rsidRPr="002401A3" w:rsidRDefault="00FA33FB" w:rsidP="00FA33FB">
      <w:pPr>
        <w:pStyle w:val="Heading4"/>
        <w:rPr>
          <w:rFonts w:cs="Calibri"/>
        </w:rPr>
      </w:pPr>
      <w:r w:rsidRPr="002401A3">
        <w:rPr>
          <w:rFonts w:cs="Calibri"/>
        </w:rPr>
        <w:t xml:space="preserve">Private companies are cramming satellites into the Earth’s orbit which are quickly becoming defunct pieces of “space junk.” </w:t>
      </w:r>
    </w:p>
    <w:p w14:paraId="4FE9405C" w14:textId="77777777" w:rsidR="00FA33FB" w:rsidRPr="002401A3" w:rsidRDefault="00FA33FB" w:rsidP="00FA33FB">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4256FC70" w14:textId="77777777" w:rsidR="00FA33FB" w:rsidRPr="002401A3" w:rsidRDefault="00FA33FB" w:rsidP="00FA33FB">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1F2790" w14:textId="77777777" w:rsidR="00FA33FB" w:rsidRPr="002401A3" w:rsidRDefault="00FA33FB" w:rsidP="00FA33FB">
      <w:pPr>
        <w:pStyle w:val="Heading4"/>
        <w:rPr>
          <w:rFonts w:cs="Calibri"/>
        </w:rPr>
      </w:pPr>
      <w:r w:rsidRPr="002401A3">
        <w:rPr>
          <w:rFonts w:cs="Calibri"/>
        </w:rPr>
        <w:t xml:space="preserve">Increasing space debris levels will inevitably set off a chain of collisions.  </w:t>
      </w:r>
    </w:p>
    <w:p w14:paraId="2C3D6EBE" w14:textId="77777777" w:rsidR="00FA33FB" w:rsidRPr="002401A3" w:rsidRDefault="00FA33FB" w:rsidP="00FA33FB">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BCE480A" w14:textId="77777777" w:rsidR="00FA33FB" w:rsidRPr="002401A3" w:rsidRDefault="00FA33FB" w:rsidP="00FA33FB">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w:t>
      </w:r>
      <w:r w:rsidRPr="002401A3">
        <w:rPr>
          <w:sz w:val="10"/>
        </w:rPr>
        <w:lastRenderedPageBreak/>
        <w:t xml:space="preserve">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44BC9ED" w14:textId="77777777" w:rsidR="007606C7" w:rsidRPr="00744C0D" w:rsidRDefault="007606C7" w:rsidP="007606C7">
      <w:pPr>
        <w:pStyle w:val="Heading4"/>
        <w:rPr>
          <w:rFonts w:cs="Calibri"/>
        </w:rPr>
      </w:pPr>
      <w:r w:rsidRPr="00744C0D">
        <w:rPr>
          <w:rFonts w:cs="Calibri"/>
        </w:rPr>
        <w:t xml:space="preserve">Collisions make orbit unusable, causing nuclear war, mass starvation, and economic destruction. </w:t>
      </w:r>
    </w:p>
    <w:p w14:paraId="6A8E35AD" w14:textId="77777777" w:rsidR="007606C7" w:rsidRPr="00744C0D" w:rsidRDefault="007606C7" w:rsidP="007606C7">
      <w:r w:rsidRPr="00744C0D">
        <w:t xml:space="preserve">Les </w:t>
      </w:r>
      <w:r w:rsidRPr="00744C0D">
        <w:rPr>
          <w:rStyle w:val="Style13ptBold"/>
        </w:rPr>
        <w:t>Johnson 13</w:t>
      </w:r>
      <w:r w:rsidRPr="00744C0D">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https://link.springer.com/book/10.1007/978-1-4614-1830-6] [language modified]</w:t>
      </w:r>
    </w:p>
    <w:p w14:paraId="6CAE30F8" w14:textId="77777777" w:rsidR="007606C7" w:rsidRPr="00744C0D" w:rsidRDefault="007606C7" w:rsidP="007606C7">
      <w:pPr>
        <w:ind w:left="720"/>
        <w:rPr>
          <w:sz w:val="12"/>
        </w:rPr>
      </w:pPr>
      <w:r w:rsidRPr="00744C0D">
        <w:rPr>
          <w:sz w:val="12"/>
        </w:rPr>
        <w:t xml:space="preserve">Whatever the initial cause, the result may be the same. </w:t>
      </w:r>
      <w:r w:rsidRPr="00744C0D">
        <w:rPr>
          <w:rStyle w:val="StyleUnderline"/>
        </w:rPr>
        <w:t xml:space="preserve">A </w:t>
      </w:r>
      <w:r w:rsidRPr="00744C0D">
        <w:rPr>
          <w:rStyle w:val="Emphasis"/>
        </w:rPr>
        <w:t>sat</w:t>
      </w:r>
      <w:r w:rsidRPr="00744C0D">
        <w:rPr>
          <w:rStyle w:val="StyleUnderline"/>
        </w:rPr>
        <w:t>ellite destroyed</w:t>
      </w:r>
      <w:r w:rsidRPr="00744C0D">
        <w:rPr>
          <w:sz w:val="12"/>
        </w:rPr>
        <w:t xml:space="preserve"> in orbit </w:t>
      </w:r>
      <w:r w:rsidRPr="00744C0D">
        <w:rPr>
          <w:rStyle w:val="StyleUnderline"/>
        </w:rPr>
        <w:t>will break apart into thousands of pieces</w:t>
      </w:r>
      <w:r w:rsidRPr="00744C0D">
        <w:rPr>
          <w:sz w:val="12"/>
        </w:rPr>
        <w:t xml:space="preserve">, each traveling at over 8 km/sec. </w:t>
      </w:r>
      <w:r w:rsidRPr="00744C0D">
        <w:rPr>
          <w:rStyle w:val="StyleUnderline"/>
        </w:rPr>
        <w:t>This</w:t>
      </w:r>
      <w:r w:rsidRPr="00744C0D">
        <w:rPr>
          <w:sz w:val="12"/>
        </w:rPr>
        <w:t xml:space="preserve"> virtual </w:t>
      </w:r>
      <w:r w:rsidRPr="00744C0D">
        <w:rPr>
          <w:rStyle w:val="StyleUnderline"/>
        </w:rPr>
        <w:t>shotgun blast</w:t>
      </w:r>
      <w:r w:rsidRPr="00744C0D">
        <w:rPr>
          <w:sz w:val="12"/>
        </w:rPr>
        <w:t xml:space="preserve">, with pellets traveling 20 times faster than a bullet, </w:t>
      </w:r>
      <w:r w:rsidRPr="00744C0D">
        <w:rPr>
          <w:rStyle w:val="StyleUnderline"/>
        </w:rPr>
        <w:t>will quickly spread out</w:t>
      </w:r>
      <w:r w:rsidRPr="00744C0D">
        <w:rPr>
          <w:sz w:val="12"/>
        </w:rPr>
        <w:t xml:space="preserve">, with each pellet now following its own orbit around the Earth. With over 300,000 other pieces of junk already there, </w:t>
      </w:r>
      <w:r w:rsidRPr="00744C0D">
        <w:rPr>
          <w:rStyle w:val="StyleUnderline"/>
        </w:rPr>
        <w:t xml:space="preserve">the tipping point is crossed and a </w:t>
      </w:r>
      <w:r w:rsidRPr="00744C0D">
        <w:rPr>
          <w:rStyle w:val="StyleUnderline"/>
          <w:highlight w:val="yellow"/>
        </w:rPr>
        <w:t>runaway</w:t>
      </w:r>
      <w:r w:rsidRPr="00744C0D">
        <w:rPr>
          <w:rStyle w:val="StyleUnderline"/>
        </w:rPr>
        <w:t xml:space="preserve"> series of </w:t>
      </w:r>
      <w:r w:rsidRPr="00744C0D">
        <w:rPr>
          <w:rStyle w:val="StyleUnderline"/>
          <w:highlight w:val="yellow"/>
        </w:rPr>
        <w:t xml:space="preserve">collisions </w:t>
      </w:r>
      <w:r w:rsidRPr="00744C0D">
        <w:rPr>
          <w:rStyle w:val="Emphasis"/>
        </w:rPr>
        <w:t>begin</w:t>
      </w:r>
      <w:r w:rsidRPr="00744C0D">
        <w:rPr>
          <w:rStyle w:val="StyleUnderline"/>
        </w:rPr>
        <w:t>s</w:t>
      </w:r>
      <w:r w:rsidRPr="00744C0D">
        <w:rPr>
          <w:sz w:val="12"/>
        </w:rPr>
        <w:t xml:space="preserve">. A few orbits later, two of the new debris pieces strike other satellites, causing them to explode into thousands more pieces of debris. </w:t>
      </w:r>
      <w:r w:rsidRPr="00744C0D">
        <w:rPr>
          <w:rStyle w:val="StyleUnderline"/>
        </w:rPr>
        <w:t>The rate of collisions increases</w:t>
      </w:r>
      <w:r w:rsidRPr="00744C0D">
        <w:rPr>
          <w:sz w:val="12"/>
        </w:rPr>
        <w:t xml:space="preserve">, now with more spacecraft being destroyed. Called </w:t>
      </w:r>
      <w:r w:rsidRPr="00744C0D">
        <w:rPr>
          <w:rStyle w:val="StyleUnderline"/>
        </w:rPr>
        <w:t>the "Kessler Effect"</w:t>
      </w:r>
      <w:r w:rsidRPr="00744C0D">
        <w:rPr>
          <w:sz w:val="12"/>
        </w:rPr>
        <w:t xml:space="preserve">, after the NASA scientist who first warned of its dangers, these debris objects, now numbering in the millions, </w:t>
      </w:r>
      <w:r w:rsidRPr="00744C0D">
        <w:rPr>
          <w:rStyle w:val="StyleUnderline"/>
          <w:highlight w:val="yellow"/>
        </w:rPr>
        <w:t>cascade</w:t>
      </w:r>
      <w:r w:rsidRPr="00744C0D">
        <w:rPr>
          <w:sz w:val="12"/>
        </w:rPr>
        <w:t xml:space="preserve"> around the Earth, </w:t>
      </w:r>
      <w:r w:rsidRPr="00744C0D">
        <w:rPr>
          <w:rStyle w:val="StyleUnderline"/>
          <w:highlight w:val="yellow"/>
        </w:rPr>
        <w:t xml:space="preserve">destroying every </w:t>
      </w:r>
      <w:r w:rsidRPr="00744C0D">
        <w:rPr>
          <w:rStyle w:val="Emphasis"/>
          <w:highlight w:val="yellow"/>
        </w:rPr>
        <w:t>sat</w:t>
      </w:r>
      <w:r w:rsidRPr="00744C0D">
        <w:rPr>
          <w:rStyle w:val="StyleUnderline"/>
          <w:highlight w:val="yellow"/>
        </w:rPr>
        <w:t xml:space="preserve">ellite in </w:t>
      </w:r>
      <w:r w:rsidRPr="00744C0D">
        <w:rPr>
          <w:rStyle w:val="Emphasis"/>
          <w:highlight w:val="yellow"/>
        </w:rPr>
        <w:t>l</w:t>
      </w:r>
      <w:r w:rsidRPr="00744C0D">
        <w:rPr>
          <w:rStyle w:val="StyleUnderline"/>
          <w:highlight w:val="yellow"/>
        </w:rPr>
        <w:t xml:space="preserve">ow </w:t>
      </w:r>
      <w:r w:rsidRPr="00744C0D">
        <w:rPr>
          <w:rStyle w:val="Emphasis"/>
          <w:highlight w:val="yellow"/>
        </w:rPr>
        <w:t>E</w:t>
      </w:r>
      <w:r w:rsidRPr="00744C0D">
        <w:rPr>
          <w:rStyle w:val="StyleUnderline"/>
          <w:highlight w:val="yellow"/>
        </w:rPr>
        <w:t xml:space="preserve">arth </w:t>
      </w:r>
      <w:r w:rsidRPr="00744C0D">
        <w:rPr>
          <w:rStyle w:val="Emphasis"/>
          <w:highlight w:val="yellow"/>
        </w:rPr>
        <w:t>o</w:t>
      </w:r>
      <w:r w:rsidRPr="00744C0D">
        <w:rPr>
          <w:rStyle w:val="StyleUnderline"/>
          <w:highlight w:val="yellow"/>
        </w:rPr>
        <w:t>rbit</w:t>
      </w:r>
      <w:r w:rsidRPr="00744C0D">
        <w:rPr>
          <w:sz w:val="12"/>
        </w:rPr>
        <w:t xml:space="preserve">. </w:t>
      </w:r>
      <w:r w:rsidRPr="00744C0D">
        <w:rPr>
          <w:rStyle w:val="StyleUnderline"/>
        </w:rPr>
        <w:t>Without an atmosphere to slow them down</w:t>
      </w:r>
      <w:r w:rsidRPr="00744C0D">
        <w:rPr>
          <w:sz w:val="12"/>
        </w:rPr>
        <w:t xml:space="preserve">, thus </w:t>
      </w:r>
      <w:r w:rsidRPr="00744C0D">
        <w:rPr>
          <w:rStyle w:val="StyleUnderline"/>
        </w:rPr>
        <w:t xml:space="preserve">allowing </w:t>
      </w:r>
      <w:r w:rsidRPr="00744C0D">
        <w:rPr>
          <w:rStyle w:val="StyleUnderline"/>
          <w:highlight w:val="yellow"/>
        </w:rPr>
        <w:t>debris</w:t>
      </w:r>
      <w:r w:rsidRPr="00744C0D">
        <w:rPr>
          <w:rStyle w:val="StyleUnderline"/>
        </w:rPr>
        <w:t xml:space="preserve"> pieces to bum up, most debris</w:t>
      </w:r>
      <w:r w:rsidRPr="00744C0D">
        <w:rPr>
          <w:sz w:val="12"/>
        </w:rPr>
        <w:t xml:space="preserve"> (perhaps </w:t>
      </w:r>
      <w:r w:rsidRPr="00744C0D">
        <w:rPr>
          <w:rStyle w:val="StyleUnderline"/>
        </w:rPr>
        <w:t xml:space="preserve">numbering in the millions) </w:t>
      </w:r>
      <w:r w:rsidRPr="00744C0D">
        <w:rPr>
          <w:rStyle w:val="StyleUnderline"/>
          <w:highlight w:val="yellow"/>
        </w:rPr>
        <w:t>will remain in space for</w:t>
      </w:r>
      <w:r w:rsidRPr="00744C0D">
        <w:rPr>
          <w:rStyle w:val="StyleUnderline"/>
        </w:rPr>
        <w:t xml:space="preserve"> hundreds or </w:t>
      </w:r>
      <w:r w:rsidRPr="00744C0D">
        <w:rPr>
          <w:rStyle w:val="StyleUnderline"/>
          <w:highlight w:val="yellow"/>
        </w:rPr>
        <w:t>thousands of years.</w:t>
      </w:r>
      <w:r w:rsidRPr="00744C0D">
        <w:rPr>
          <w:rStyle w:val="StyleUnderline"/>
        </w:rPr>
        <w:t xml:space="preserve"> Any new satellite will be threatened by destruction as soon as it enters space, effectively </w:t>
      </w:r>
      <w:r w:rsidRPr="00744C0D">
        <w:rPr>
          <w:rStyle w:val="StyleUnderline"/>
          <w:highlight w:val="yellow"/>
        </w:rPr>
        <w:t>rendering</w:t>
      </w:r>
      <w:r w:rsidRPr="00744C0D">
        <w:rPr>
          <w:rStyle w:val="StyleUnderline"/>
        </w:rPr>
        <w:t xml:space="preserve"> many Earth </w:t>
      </w:r>
      <w:r w:rsidRPr="00744C0D">
        <w:rPr>
          <w:rStyle w:val="StyleUnderline"/>
          <w:highlight w:val="yellow"/>
        </w:rPr>
        <w:t xml:space="preserve">orbits </w:t>
      </w:r>
      <w:r w:rsidRPr="00744C0D">
        <w:rPr>
          <w:rStyle w:val="Emphasis"/>
          <w:highlight w:val="yellow"/>
        </w:rPr>
        <w:t>unusable</w:t>
      </w:r>
      <w:r w:rsidRPr="00744C0D">
        <w:rPr>
          <w:sz w:val="12"/>
        </w:rPr>
        <w:t xml:space="preserve">. But what about us on the ground? How will this affect us? </w:t>
      </w:r>
      <w:r w:rsidRPr="00744C0D">
        <w:rPr>
          <w:rStyle w:val="StyleUnderline"/>
        </w:rPr>
        <w:t xml:space="preserve">Imagine a world that suddenly </w:t>
      </w:r>
      <w:r w:rsidRPr="00744C0D">
        <w:rPr>
          <w:rStyle w:val="Emphasis"/>
        </w:rPr>
        <w:t>loses all of its space technology</w:t>
      </w:r>
      <w:r w:rsidRPr="00744C0D">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44C0D">
        <w:rPr>
          <w:rStyle w:val="StyleUnderline"/>
          <w:highlight w:val="yellow"/>
        </w:rPr>
        <w:t>Add</w:t>
      </w:r>
      <w:r w:rsidRPr="00744C0D">
        <w:rPr>
          <w:rStyle w:val="StyleUnderline"/>
        </w:rPr>
        <w:t xml:space="preserve"> to this </w:t>
      </w:r>
      <w:r w:rsidRPr="00744C0D">
        <w:rPr>
          <w:rStyle w:val="StyleUnderline"/>
          <w:highlight w:val="yellow"/>
        </w:rPr>
        <w:t>the [disabling]</w:t>
      </w:r>
      <w:r w:rsidRPr="00744C0D">
        <w:rPr>
          <w:sz w:val="12"/>
        </w:rPr>
        <w:t xml:space="preserve"> </w:t>
      </w:r>
      <w:r w:rsidRPr="00744C0D">
        <w:rPr>
          <w:strike/>
          <w:sz w:val="12"/>
        </w:rPr>
        <w:t>crippling</w:t>
      </w:r>
      <w:r w:rsidRPr="00744C0D">
        <w:rPr>
          <w:sz w:val="12"/>
        </w:rPr>
        <w:t xml:space="preserve"> </w:t>
      </w:r>
      <w:r w:rsidRPr="00744C0D">
        <w:rPr>
          <w:rStyle w:val="StyleUnderline"/>
          <w:highlight w:val="yellow"/>
        </w:rPr>
        <w:t>of the US military who</w:t>
      </w:r>
      <w:r w:rsidRPr="00744C0D">
        <w:rPr>
          <w:rStyle w:val="StyleUnderline"/>
        </w:rPr>
        <w:t xml:space="preserve"> now </w:t>
      </w:r>
      <w:r w:rsidRPr="00744C0D">
        <w:rPr>
          <w:rStyle w:val="StyleUnderline"/>
          <w:highlight w:val="yellow"/>
        </w:rPr>
        <w:t>depend</w:t>
      </w:r>
      <w:r w:rsidRPr="00744C0D">
        <w:rPr>
          <w:rStyle w:val="StyleUnderline"/>
        </w:rPr>
        <w:t xml:space="preserve"> up</w:t>
      </w:r>
      <w:r w:rsidRPr="00744C0D">
        <w:rPr>
          <w:rStyle w:val="Emphasis"/>
          <w:highlight w:val="yellow"/>
        </w:rPr>
        <w:t>on</w:t>
      </w:r>
      <w:r w:rsidRPr="00744C0D">
        <w:rPr>
          <w:rStyle w:val="StyleUnderline"/>
        </w:rPr>
        <w:t xml:space="preserve"> spy satellites, </w:t>
      </w:r>
      <w:r w:rsidRPr="00744C0D">
        <w:rPr>
          <w:rStyle w:val="StyleUnderline"/>
          <w:highlight w:val="yellow"/>
        </w:rPr>
        <w:t>space</w:t>
      </w:r>
      <w:r w:rsidRPr="00744C0D">
        <w:rPr>
          <w:rStyle w:val="StyleUnderline"/>
        </w:rPr>
        <w:t xml:space="preserve">-based communications systems, and GPS to know where their troops and supplies are located at all times and anywhere in the world. </w:t>
      </w:r>
      <w:r w:rsidRPr="00744C0D">
        <w:rPr>
          <w:rStyle w:val="StyleUnderline"/>
          <w:highlight w:val="yellow"/>
        </w:rPr>
        <w:t xml:space="preserve">The result is a </w:t>
      </w:r>
      <w:r w:rsidRPr="00744C0D">
        <w:rPr>
          <w:rStyle w:val="Emphasis"/>
          <w:highlight w:val="yellow"/>
        </w:rPr>
        <w:t>nightmarish world</w:t>
      </w:r>
      <w:r w:rsidRPr="00744C0D">
        <w:rPr>
          <w:rStyle w:val="StyleUnderline"/>
        </w:rPr>
        <w:t xml:space="preserve">, one step away from </w:t>
      </w:r>
      <w:r w:rsidRPr="00744C0D">
        <w:rPr>
          <w:rStyle w:val="Emphasis"/>
          <w:highlight w:val="yellow"/>
        </w:rPr>
        <w:t>nuclear war</w:t>
      </w:r>
      <w:r w:rsidRPr="00744C0D">
        <w:rPr>
          <w:rStyle w:val="StyleUnderline"/>
          <w:highlight w:val="yellow"/>
        </w:rPr>
        <w:t xml:space="preserve">, </w:t>
      </w:r>
      <w:r w:rsidRPr="00744C0D">
        <w:rPr>
          <w:rStyle w:val="Emphasis"/>
          <w:highlight w:val="yellow"/>
        </w:rPr>
        <w:t>economic disaster</w:t>
      </w:r>
      <w:r w:rsidRPr="00744C0D">
        <w:rPr>
          <w:rStyle w:val="StyleUnderline"/>
          <w:highlight w:val="yellow"/>
        </w:rPr>
        <w:t>, and</w:t>
      </w:r>
      <w:r w:rsidRPr="00744C0D">
        <w:rPr>
          <w:rStyle w:val="StyleUnderline"/>
        </w:rPr>
        <w:t xml:space="preserve"> potential </w:t>
      </w:r>
      <w:r w:rsidRPr="00744C0D">
        <w:rPr>
          <w:rStyle w:val="Emphasis"/>
          <w:highlight w:val="yellow"/>
        </w:rPr>
        <w:t>mass starvation</w:t>
      </w:r>
      <w:r w:rsidRPr="00744C0D">
        <w:rPr>
          <w:rStyle w:val="StyleUnderline"/>
        </w:rPr>
        <w:t>.</w:t>
      </w:r>
      <w:r w:rsidRPr="00744C0D">
        <w:rPr>
          <w:sz w:val="12"/>
        </w:rPr>
        <w:t xml:space="preserve"> This is the world in which we are now perilously close to living. Space satellites now touch our lives in many ways. And, unfortunately, these </w:t>
      </w:r>
      <w:r w:rsidRPr="00744C0D">
        <w:rPr>
          <w:rStyle w:val="StyleUnderline"/>
        </w:rPr>
        <w:t xml:space="preserve">satellites are </w:t>
      </w:r>
      <w:r w:rsidRPr="00744C0D">
        <w:rPr>
          <w:rStyle w:val="Emphasis"/>
        </w:rPr>
        <w:t>extremely vulnerable</w:t>
      </w:r>
      <w:r w:rsidRPr="00744C0D">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744C0D">
        <w:rPr>
          <w:rStyle w:val="StyleUnderline"/>
        </w:rPr>
        <w:t xml:space="preserve">we are dependent upon them simply because they offer capabilities that are simply </w:t>
      </w:r>
      <w:r w:rsidRPr="00744C0D">
        <w:rPr>
          <w:rStyle w:val="Emphasis"/>
        </w:rPr>
        <w:t>unavailable any other way</w:t>
      </w:r>
      <w:r w:rsidRPr="00744C0D">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744C0D">
        <w:rPr>
          <w:rStyle w:val="StyleUnderline"/>
        </w:rPr>
        <w:t xml:space="preserve">Commercial </w:t>
      </w:r>
      <w:r w:rsidRPr="00744C0D">
        <w:rPr>
          <w:rStyle w:val="Emphasis"/>
          <w:highlight w:val="yellow"/>
        </w:rPr>
        <w:t>aviation</w:t>
      </w:r>
      <w:r w:rsidRPr="00744C0D">
        <w:rPr>
          <w:rStyle w:val="StyleUnderline"/>
          <w:highlight w:val="yellow"/>
        </w:rPr>
        <w:t xml:space="preserve">, </w:t>
      </w:r>
      <w:r w:rsidRPr="00744C0D">
        <w:rPr>
          <w:rStyle w:val="Emphasis"/>
          <w:highlight w:val="yellow"/>
        </w:rPr>
        <w:t>shipping</w:t>
      </w:r>
      <w:r w:rsidRPr="00744C0D">
        <w:rPr>
          <w:rStyle w:val="StyleUnderline"/>
          <w:highlight w:val="yellow"/>
        </w:rPr>
        <w:t xml:space="preserve">, </w:t>
      </w:r>
      <w:r w:rsidRPr="00744C0D">
        <w:rPr>
          <w:rStyle w:val="Emphasis"/>
          <w:highlight w:val="yellow"/>
        </w:rPr>
        <w:t>emergency</w:t>
      </w:r>
      <w:r w:rsidRPr="00744C0D">
        <w:rPr>
          <w:rStyle w:val="StyleUnderline"/>
          <w:highlight w:val="yellow"/>
        </w:rPr>
        <w:t xml:space="preserve"> services</w:t>
      </w:r>
      <w:r w:rsidRPr="00744C0D">
        <w:rPr>
          <w:rStyle w:val="StyleUnderline"/>
        </w:rPr>
        <w:t xml:space="preserve">, vehicle fleet tracking, </w:t>
      </w:r>
      <w:r w:rsidRPr="00744C0D">
        <w:rPr>
          <w:rStyle w:val="Emphasis"/>
          <w:highlight w:val="yellow"/>
        </w:rPr>
        <w:t>financial</w:t>
      </w:r>
      <w:r w:rsidRPr="00744C0D">
        <w:rPr>
          <w:rStyle w:val="StyleUnderline"/>
          <w:highlight w:val="yellow"/>
        </w:rPr>
        <w:t xml:space="preserve"> transactions, and </w:t>
      </w:r>
      <w:r w:rsidRPr="00744C0D">
        <w:rPr>
          <w:rStyle w:val="Emphasis"/>
          <w:highlight w:val="yellow"/>
        </w:rPr>
        <w:t>ag</w:t>
      </w:r>
      <w:r w:rsidRPr="00744C0D">
        <w:rPr>
          <w:rStyle w:val="StyleUnderline"/>
        </w:rPr>
        <w:t xml:space="preserve">riculture </w:t>
      </w:r>
      <w:r w:rsidRPr="00744C0D">
        <w:rPr>
          <w:rStyle w:val="StyleUnderline"/>
          <w:highlight w:val="yellow"/>
        </w:rPr>
        <w:t>are</w:t>
      </w:r>
      <w:r w:rsidRPr="00744C0D">
        <w:rPr>
          <w:rStyle w:val="StyleUnderline"/>
        </w:rPr>
        <w:t xml:space="preserve"> areas of the economy that are increasingly </w:t>
      </w:r>
      <w:r w:rsidRPr="00744C0D">
        <w:rPr>
          <w:rStyle w:val="Emphasis"/>
          <w:highlight w:val="yellow"/>
        </w:rPr>
        <w:t>reliant</w:t>
      </w:r>
      <w:r w:rsidRPr="00744C0D">
        <w:rPr>
          <w:rStyle w:val="StyleUnderline"/>
        </w:rPr>
        <w:t xml:space="preserve"> on space. </w:t>
      </w:r>
      <w:r w:rsidRPr="00744C0D">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744C0D">
        <w:rPr>
          <w:rStyle w:val="StyleUnderline"/>
        </w:rPr>
        <w:t xml:space="preserve">Satellite information is critical to </w:t>
      </w:r>
      <w:r w:rsidRPr="00744C0D">
        <w:rPr>
          <w:rStyle w:val="Emphasis"/>
        </w:rPr>
        <w:t>all aspects</w:t>
      </w:r>
      <w:r w:rsidRPr="00744C0D">
        <w:rPr>
          <w:rStyle w:val="StyleUnderline"/>
        </w:rPr>
        <w:t xml:space="preserve"> of US intelligence and military planning. </w:t>
      </w:r>
      <w:r w:rsidRPr="00744C0D">
        <w:rPr>
          <w:rStyle w:val="StyleUnderline"/>
          <w:highlight w:val="yellow"/>
        </w:rPr>
        <w:t xml:space="preserve">Spy </w:t>
      </w:r>
      <w:r w:rsidRPr="00744C0D">
        <w:rPr>
          <w:rStyle w:val="Emphasis"/>
          <w:highlight w:val="yellow"/>
        </w:rPr>
        <w:t>sat</w:t>
      </w:r>
      <w:r w:rsidRPr="00744C0D">
        <w:rPr>
          <w:rStyle w:val="StyleUnderline"/>
        </w:rPr>
        <w:t>ellite</w:t>
      </w:r>
      <w:r w:rsidRPr="00744C0D">
        <w:rPr>
          <w:rStyle w:val="Emphasis"/>
          <w:highlight w:val="yellow"/>
        </w:rPr>
        <w:t>s</w:t>
      </w:r>
      <w:r w:rsidRPr="00744C0D">
        <w:rPr>
          <w:rStyle w:val="StyleUnderline"/>
        </w:rPr>
        <w:t xml:space="preserve"> are used to </w:t>
      </w:r>
      <w:r w:rsidRPr="00744C0D">
        <w:rPr>
          <w:rStyle w:val="StyleUnderline"/>
          <w:highlight w:val="yellow"/>
        </w:rPr>
        <w:t>monitor</w:t>
      </w:r>
      <w:r w:rsidRPr="00744C0D">
        <w:rPr>
          <w:rStyle w:val="StyleUnderline"/>
        </w:rPr>
        <w:t xml:space="preserve"> compliance with international </w:t>
      </w:r>
      <w:r w:rsidRPr="00744C0D">
        <w:rPr>
          <w:rStyle w:val="StyleUnderline"/>
          <w:highlight w:val="yellow"/>
        </w:rPr>
        <w:t>arms treaties and</w:t>
      </w:r>
      <w:r w:rsidRPr="00744C0D">
        <w:rPr>
          <w:rStyle w:val="StyleUnderline"/>
        </w:rPr>
        <w:t xml:space="preserve"> to assess the </w:t>
      </w:r>
      <w:r w:rsidRPr="00744C0D">
        <w:rPr>
          <w:rStyle w:val="StyleUnderline"/>
          <w:highlight w:val="yellow"/>
        </w:rPr>
        <w:t>military activities of</w:t>
      </w:r>
      <w:r w:rsidRPr="00744C0D">
        <w:rPr>
          <w:rStyle w:val="StyleUnderline"/>
        </w:rPr>
        <w:t xml:space="preserve"> countries such as </w:t>
      </w:r>
      <w:r w:rsidRPr="00744C0D">
        <w:rPr>
          <w:rStyle w:val="Emphasis"/>
          <w:highlight w:val="yellow"/>
        </w:rPr>
        <w:t>China</w:t>
      </w:r>
      <w:r w:rsidRPr="00744C0D">
        <w:rPr>
          <w:rStyle w:val="StyleUnderline"/>
          <w:highlight w:val="yellow"/>
        </w:rPr>
        <w:t xml:space="preserve">, </w:t>
      </w:r>
      <w:r w:rsidRPr="00744C0D">
        <w:rPr>
          <w:rStyle w:val="Emphasis"/>
          <w:highlight w:val="yellow"/>
        </w:rPr>
        <w:t>Russia</w:t>
      </w:r>
      <w:r w:rsidRPr="00744C0D">
        <w:rPr>
          <w:rStyle w:val="StyleUnderline"/>
          <w:highlight w:val="yellow"/>
        </w:rPr>
        <w:t xml:space="preserve">, </w:t>
      </w:r>
      <w:r w:rsidRPr="00744C0D">
        <w:rPr>
          <w:rStyle w:val="Emphasis"/>
          <w:highlight w:val="yellow"/>
        </w:rPr>
        <w:t>Iran</w:t>
      </w:r>
      <w:r w:rsidRPr="00744C0D">
        <w:rPr>
          <w:rStyle w:val="StyleUnderline"/>
          <w:highlight w:val="yellow"/>
        </w:rPr>
        <w:t xml:space="preserve">, and </w:t>
      </w:r>
      <w:r w:rsidRPr="00744C0D">
        <w:rPr>
          <w:rStyle w:val="Emphasis"/>
          <w:highlight w:val="yellow"/>
        </w:rPr>
        <w:t>North Korea</w:t>
      </w:r>
      <w:r w:rsidRPr="00744C0D">
        <w:rPr>
          <w:sz w:val="12"/>
        </w:rPr>
        <w:t xml:space="preserve">. Figure 1.2 shows the capability of modem unclassified space-based imaging. The capability of the classified systems is presumed to be significantly better, providing much more detail. </w:t>
      </w:r>
      <w:r w:rsidRPr="00744C0D">
        <w:rPr>
          <w:rStyle w:val="StyleUnderline"/>
          <w:highlight w:val="yellow"/>
        </w:rPr>
        <w:t>Losing these</w:t>
      </w:r>
      <w:r w:rsidRPr="00744C0D">
        <w:rPr>
          <w:rStyle w:val="StyleUnderline"/>
        </w:rPr>
        <w:t xml:space="preserve"> satellites </w:t>
      </w:r>
      <w:r w:rsidRPr="00744C0D">
        <w:rPr>
          <w:rStyle w:val="StyleUnderline"/>
          <w:highlight w:val="yellow"/>
        </w:rPr>
        <w:t>would place</w:t>
      </w:r>
      <w:r w:rsidRPr="00744C0D">
        <w:rPr>
          <w:rStyle w:val="StyleUnderline"/>
        </w:rPr>
        <w:t xml:space="preserve"> global </w:t>
      </w:r>
      <w:r w:rsidRPr="00744C0D">
        <w:rPr>
          <w:rStyle w:val="StyleUnderline"/>
          <w:highlight w:val="yellow"/>
        </w:rPr>
        <w:t xml:space="preserve">militaries on </w:t>
      </w:r>
      <w:r w:rsidRPr="00744C0D">
        <w:rPr>
          <w:rStyle w:val="Emphasis"/>
          <w:highlight w:val="yellow"/>
        </w:rPr>
        <w:t>high alert</w:t>
      </w:r>
      <w:r w:rsidRPr="00744C0D">
        <w:rPr>
          <w:sz w:val="12"/>
        </w:rPr>
        <w:t xml:space="preserve"> and have them operating, literally, in the blind. </w:t>
      </w:r>
      <w:r w:rsidRPr="00744C0D">
        <w:rPr>
          <w:rStyle w:val="StyleUnderline"/>
        </w:rPr>
        <w:t xml:space="preserve">Our military would suddenly become vulnerable in other areas as well. </w:t>
      </w:r>
      <w:r w:rsidRPr="00744C0D">
        <w:rPr>
          <w:rStyle w:val="StyleUnderline"/>
          <w:highlight w:val="yellow"/>
        </w:rPr>
        <w:t>GPS</w:t>
      </w:r>
      <w:r w:rsidRPr="00744C0D">
        <w:rPr>
          <w:sz w:val="12"/>
        </w:rPr>
        <w:t xml:space="preserve">, a network of 24-32 satellites in medium-Earth orbit, </w:t>
      </w:r>
      <w:r w:rsidRPr="00744C0D">
        <w:rPr>
          <w:rStyle w:val="StyleUnderline"/>
        </w:rPr>
        <w:t xml:space="preserve">was developed to provide precise position </w:t>
      </w:r>
      <w:r w:rsidRPr="00744C0D">
        <w:rPr>
          <w:rStyle w:val="Emphasis"/>
        </w:rPr>
        <w:t>info</w:t>
      </w:r>
      <w:r w:rsidRPr="00744C0D">
        <w:rPr>
          <w:rStyle w:val="StyleUnderline"/>
        </w:rPr>
        <w:t>rmation to the military, and it is now in common use by individuals and industry. The network</w:t>
      </w:r>
      <w:r w:rsidRPr="00744C0D">
        <w:rPr>
          <w:sz w:val="12"/>
        </w:rPr>
        <w:t xml:space="preserve">, which became fully operational in 1993, </w:t>
      </w:r>
      <w:r w:rsidRPr="00744C0D">
        <w:rPr>
          <w:rStyle w:val="StyleUnderline"/>
        </w:rPr>
        <w:t>allows</w:t>
      </w:r>
      <w:r w:rsidRPr="00744C0D">
        <w:rPr>
          <w:sz w:val="12"/>
        </w:rPr>
        <w:t xml:space="preserve"> our </w:t>
      </w:r>
      <w:r w:rsidRPr="00744C0D">
        <w:rPr>
          <w:rStyle w:val="StyleUnderline"/>
        </w:rPr>
        <w:t xml:space="preserve">armed forces to know their exact locations anywhere in the world. It is used to </w:t>
      </w:r>
      <w:r w:rsidRPr="00744C0D">
        <w:rPr>
          <w:rStyle w:val="StyleUnderline"/>
          <w:highlight w:val="yellow"/>
        </w:rPr>
        <w:t>guide bombs</w:t>
      </w:r>
      <w:r w:rsidRPr="00744C0D">
        <w:rPr>
          <w:rStyle w:val="StyleUnderline"/>
        </w:rPr>
        <w:t xml:space="preserve"> to</w:t>
      </w:r>
      <w:r w:rsidRPr="00744C0D">
        <w:rPr>
          <w:sz w:val="12"/>
        </w:rPr>
        <w:t xml:space="preserve"> their </w:t>
      </w:r>
      <w:r w:rsidRPr="00744C0D">
        <w:rPr>
          <w:rStyle w:val="StyleUnderline"/>
        </w:rPr>
        <w:t>targets with unprecedented accuracy</w:t>
      </w:r>
      <w:r w:rsidRPr="00744C0D">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4C0D">
        <w:rPr>
          <w:rStyle w:val="StyleUnderline"/>
        </w:rPr>
        <w:t xml:space="preserve">It allows soldiers to </w:t>
      </w:r>
      <w:r w:rsidRPr="00744C0D">
        <w:rPr>
          <w:rStyle w:val="StyleUnderline"/>
          <w:highlight w:val="yellow"/>
        </w:rPr>
        <w:t>navigate</w:t>
      </w:r>
      <w:r w:rsidRPr="00744C0D">
        <w:rPr>
          <w:rStyle w:val="StyleUnderline"/>
        </w:rPr>
        <w:t xml:space="preserve"> in the dark or in adverse </w:t>
      </w:r>
      <w:r w:rsidRPr="00744C0D">
        <w:rPr>
          <w:rStyle w:val="StyleUnderline"/>
          <w:highlight w:val="yellow"/>
        </w:rPr>
        <w:t>weather</w:t>
      </w:r>
      <w:r w:rsidRPr="00744C0D">
        <w:rPr>
          <w:rStyle w:val="StyleUnderline"/>
        </w:rPr>
        <w:t xml:space="preserve"> or sandstorms. </w:t>
      </w:r>
      <w:r w:rsidRPr="00744C0D">
        <w:rPr>
          <w:rStyle w:val="StyleUnderline"/>
          <w:highlight w:val="yellow"/>
        </w:rPr>
        <w:t xml:space="preserve">Without GPS, our </w:t>
      </w:r>
      <w:r w:rsidRPr="00744C0D">
        <w:rPr>
          <w:rStyle w:val="Emphasis"/>
          <w:highlight w:val="yellow"/>
        </w:rPr>
        <w:t>military advantage</w:t>
      </w:r>
      <w:r w:rsidRPr="00744C0D">
        <w:rPr>
          <w:rStyle w:val="StyleUnderline"/>
        </w:rPr>
        <w:t xml:space="preserve"> over</w:t>
      </w:r>
      <w:r w:rsidRPr="00744C0D">
        <w:rPr>
          <w:sz w:val="12"/>
        </w:rPr>
        <w:t xml:space="preserve"> potential </w:t>
      </w:r>
      <w:r w:rsidRPr="00744C0D">
        <w:rPr>
          <w:rStyle w:val="StyleUnderline"/>
        </w:rPr>
        <w:t xml:space="preserve">adversaries </w:t>
      </w:r>
      <w:r w:rsidRPr="00744C0D">
        <w:rPr>
          <w:rStyle w:val="StyleUnderline"/>
          <w:highlight w:val="yellow"/>
        </w:rPr>
        <w:t>would be</w:t>
      </w:r>
      <w:r w:rsidRPr="00744C0D">
        <w:rPr>
          <w:sz w:val="12"/>
        </w:rPr>
        <w:t xml:space="preserve"> dramatically reduced or </w:t>
      </w:r>
      <w:r w:rsidRPr="00744C0D">
        <w:rPr>
          <w:rStyle w:val="Emphasis"/>
          <w:highlight w:val="yellow"/>
        </w:rPr>
        <w:t>eliminated</w:t>
      </w:r>
      <w:r w:rsidRPr="00744C0D">
        <w:rPr>
          <w:sz w:val="12"/>
        </w:rPr>
        <w:t>.</w:t>
      </w:r>
    </w:p>
    <w:p w14:paraId="147D58F9" w14:textId="6F680319" w:rsidR="004923CA" w:rsidRPr="002401A3" w:rsidRDefault="004923CA" w:rsidP="004923CA">
      <w:pPr>
        <w:pStyle w:val="Heading3"/>
        <w:rPr>
          <w:rFonts w:cs="Calibri"/>
        </w:rPr>
      </w:pPr>
      <w:r w:rsidRPr="002401A3">
        <w:rPr>
          <w:rFonts w:cs="Calibri"/>
        </w:rPr>
        <w:t xml:space="preserve">Advantage 2: </w:t>
      </w:r>
      <w:r w:rsidR="00830EC3">
        <w:rPr>
          <w:rFonts w:cs="Calibri"/>
        </w:rPr>
        <w:t>Inequality</w:t>
      </w:r>
    </w:p>
    <w:p w14:paraId="17F00114" w14:textId="77777777" w:rsidR="003A6875" w:rsidRPr="002401A3" w:rsidRDefault="003A6875" w:rsidP="003A6875">
      <w:pPr>
        <w:pStyle w:val="Heading4"/>
        <w:rPr>
          <w:rFonts w:cs="Calibri"/>
        </w:rPr>
      </w:pPr>
      <w:r>
        <w:rPr>
          <w:rFonts w:cs="Calibri"/>
        </w:rPr>
        <w:t>The private appropriation of space perpetuates inequality on Earth and in space.</w:t>
      </w:r>
    </w:p>
    <w:p w14:paraId="6848AD5C" w14:textId="77777777" w:rsidR="00C00ABB" w:rsidRPr="002401A3" w:rsidRDefault="00C00ABB" w:rsidP="00C00ABB">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72F8DDE" w14:textId="48780FAA" w:rsidR="00C00ABB" w:rsidRDefault="00C00ABB" w:rsidP="00C00ABB">
      <w:pPr>
        <w:rPr>
          <w:rStyle w:val="StyleUnderline"/>
          <w:sz w:val="24"/>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8" w:history="1">
        <w:r w:rsidRPr="002401A3">
          <w:rPr>
            <w:rStyle w:val="Hyperlink"/>
            <w:sz w:val="12"/>
          </w:rPr>
          <w:t>Mortality data</w:t>
        </w:r>
      </w:hyperlink>
      <w:r w:rsidRPr="002401A3">
        <w:rPr>
          <w:sz w:val="12"/>
        </w:rPr>
        <w:t> was the stuff of weekly news and </w:t>
      </w:r>
      <w:hyperlink r:id="rId9"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0"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1"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2"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3"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4"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5"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6"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7"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8"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9" w:history="1">
        <w:r w:rsidRPr="002401A3">
          <w:rPr>
            <w:rStyle w:val="Hyperlink"/>
            <w:sz w:val="12"/>
          </w:rPr>
          <w:t>terraforming</w:t>
        </w:r>
      </w:hyperlink>
      <w:r w:rsidRPr="002401A3">
        <w:rPr>
          <w:sz w:val="12"/>
        </w:rPr>
        <w:t>” Mars using resources and technologies that don’t yet exist. ¶Musk planned to </w:t>
      </w:r>
      <w:hyperlink r:id="rId20" w:history="1">
        <w:r w:rsidRPr="002401A3">
          <w:rPr>
            <w:rStyle w:val="Hyperlink"/>
            <w:sz w:val="12"/>
          </w:rPr>
          <w:t>send the first humans to Mars in 2024</w:t>
        </w:r>
      </w:hyperlink>
      <w:r w:rsidRPr="002401A3">
        <w:rPr>
          <w:sz w:val="12"/>
        </w:rPr>
        <w:t>, and by 2030, he envisioned breaking ground on a city, </w:t>
      </w:r>
      <w:hyperlink r:id="rId21"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2" w:history="1">
        <w:r w:rsidRPr="002401A3">
          <w:rPr>
            <w:rStyle w:val="StyleUnderline"/>
            <w:sz w:val="24"/>
          </w:rPr>
          <w:t>company-states</w:t>
        </w:r>
      </w:hyperlink>
      <w:r w:rsidRPr="002401A3">
        <w:rPr>
          <w:rStyle w:val="StyleUnderline"/>
          <w:sz w:val="24"/>
        </w:rPr>
        <w:t> of the 17th and 18th centuries, </w:t>
      </w:r>
      <w:hyperlink r:id="rId23"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62EC6AED" w14:textId="77777777" w:rsidR="009C195F" w:rsidRPr="000B73E9" w:rsidRDefault="009C195F" w:rsidP="009C195F">
      <w:pPr>
        <w:pStyle w:val="Heading4"/>
        <w:rPr>
          <w:rFonts w:cs="Calibri"/>
        </w:rPr>
      </w:pPr>
      <w:r w:rsidRPr="000B73E9">
        <w:rPr>
          <w:rFonts w:cs="Calibri"/>
        </w:rPr>
        <w:lastRenderedPageBreak/>
        <w:t>This private expansion into space results in corporate colonization of planets that undermines the interests of the rest of humanity. Spencer ’17</w:t>
      </w:r>
    </w:p>
    <w:p w14:paraId="22CEE209" w14:textId="77777777" w:rsidR="009C195F" w:rsidRPr="000B73E9" w:rsidRDefault="009C195F" w:rsidP="009C195F">
      <w:r w:rsidRPr="000B73E9">
        <w:t xml:space="preserve">Spencer, Keith A. [senior editor at Salon]“Against Mars-a-Lago: Why SpaceX's Mars Colonization Plan Should Terrify You.” Salon, Salon.com, Oct. 8 2017, https://www.salon.com/2017/10/08/against-mars-a-lago-why-spacexs-mars-colonization-plan-should-terrify-you/. </w:t>
      </w:r>
    </w:p>
    <w:p w14:paraId="75C2483C" w14:textId="77777777" w:rsidR="009C195F" w:rsidRPr="000B73E9" w:rsidRDefault="009C195F" w:rsidP="009C195F">
      <w:pPr>
        <w:ind w:left="720"/>
        <w:rPr>
          <w:sz w:val="12"/>
        </w:rPr>
      </w:pPr>
      <w:r w:rsidRPr="000B73E9">
        <w:rPr>
          <w:sz w:val="12"/>
        </w:rPr>
        <w:t xml:space="preserve">When CEO Elon Musk announced last month that his aerospace company SpaceX would be </w:t>
      </w:r>
      <w:hyperlink r:id="rId24"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5"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6"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7"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28"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29"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There has be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0"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1" w:history="1">
        <w:r w:rsidRPr="000B73E9">
          <w:rPr>
            <w:rStyle w:val="StyleUnderline"/>
          </w:rPr>
          <w:t>sacrosanct</w:t>
        </w:r>
      </w:hyperlink>
      <w:r w:rsidRPr="000B73E9">
        <w:rPr>
          <w:rStyle w:val="StyleUnderline"/>
        </w:rPr>
        <w:t xml:space="preserve"> </w:t>
      </w:r>
      <w:hyperlink r:id="rId32"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3" w:history="1">
        <w:r w:rsidRPr="000B73E9">
          <w:rPr>
            <w:rStyle w:val="Hyperlink"/>
            <w:sz w:val="12"/>
          </w:rPr>
          <w:t>put in charge</w:t>
        </w:r>
      </w:hyperlink>
      <w:r w:rsidRPr="000B73E9">
        <w:rPr>
          <w:sz w:val="12"/>
        </w:rPr>
        <w:t xml:space="preserve"> of running the show on Mars, their interests will inherently be at </w:t>
      </w:r>
      <w:hyperlink r:id="rId34" w:history="1">
        <w:r w:rsidRPr="000B73E9">
          <w:rPr>
            <w:rStyle w:val="Hyperlink"/>
            <w:sz w:val="12"/>
          </w:rPr>
          <w:t xml:space="preserve">odds with the workers </w:t>
        </w:r>
      </w:hyperlink>
      <w:r w:rsidRPr="000B73E9">
        <w:rPr>
          <w:sz w:val="12"/>
        </w:rPr>
        <w:t xml:space="preserve">and employees involved. After all, a private foundation </w:t>
      </w:r>
      <w:hyperlink r:id="rId35" w:history="1">
        <w:r w:rsidRPr="000B73E9">
          <w:rPr>
            <w:rStyle w:val="Hyperlink"/>
            <w:sz w:val="12"/>
          </w:rPr>
          <w:t>is not a democracy</w:t>
        </w:r>
      </w:hyperlink>
      <w:r w:rsidRPr="000B73E9">
        <w:rPr>
          <w:sz w:val="12"/>
        </w:rPr>
        <w:t xml:space="preserve">; and as major philanthropic organizations like the Bill and Melinda Gates Foundation </w:t>
      </w:r>
      <w:hyperlink r:id="rId36" w:history="1">
        <w:r w:rsidRPr="000B73E9">
          <w:rPr>
            <w:rStyle w:val="Hyperlink"/>
            <w:sz w:val="12"/>
          </w:rPr>
          <w:t>illustrate</w:t>
        </w:r>
      </w:hyperlink>
      <w:r w:rsidRPr="000B73E9">
        <w:rPr>
          <w:sz w:val="12"/>
        </w:rPr>
        <w:t xml:space="preserve">, often </w:t>
      </w:r>
      <w:hyperlink r:id="rId37" w:history="1">
        <w:r w:rsidRPr="000B73E9">
          <w:rPr>
            <w:rStyle w:val="Hyperlink"/>
            <w:sz w:val="12"/>
          </w:rPr>
          <w:t>do the bidding</w:t>
        </w:r>
      </w:hyperlink>
      <w:r w:rsidRPr="000B73E9">
        <w:rPr>
          <w:sz w:val="12"/>
        </w:rPr>
        <w:t xml:space="preserve"> of their rich donors, and take an </w:t>
      </w:r>
      <w:hyperlink r:id="rId38"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39"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0"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41"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r w:rsidRPr="000B73E9">
        <w:rPr>
          <w:rStyle w:val="StyleUnderline"/>
          <w:highlight w:val="yellow"/>
        </w:rPr>
        <w:t>private</w:t>
      </w:r>
      <w:r w:rsidRPr="000B73E9">
        <w:rPr>
          <w:rStyle w:val="StyleUnderline"/>
        </w:rPr>
        <w:t>ly</w:t>
      </w:r>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w:t>
      </w:r>
      <w:r w:rsidRPr="000B73E9">
        <w:rPr>
          <w:sz w:val="12"/>
        </w:rPr>
        <w:lastRenderedPageBreak/>
        <w:t xml:space="preserve">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2"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3"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7E7ECF5" w14:textId="77777777" w:rsidR="00881134" w:rsidRPr="00744C0D" w:rsidRDefault="00881134" w:rsidP="00881134">
      <w:pPr>
        <w:pStyle w:val="Heading4"/>
        <w:rPr>
          <w:rFonts w:cs="Calibri"/>
        </w:rPr>
      </w:pPr>
      <w:r w:rsidRPr="00744C0D">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477A6AF7" w14:textId="77777777" w:rsidR="00881134" w:rsidRPr="00744C0D" w:rsidRDefault="00881134" w:rsidP="00881134">
      <w:r w:rsidRPr="00744C0D">
        <w:t xml:space="preserve">Spencer, Keith A. [senior editor at Salon] “Keep the Red Planet Red.” Jacobin, 2 May 2017, </w:t>
      </w:r>
      <w:hyperlink r:id="rId44" w:history="1">
        <w:r w:rsidRPr="00744C0D">
          <w:rPr>
            <w:rStyle w:val="Hyperlink"/>
          </w:rPr>
          <w:t>https://www.jacobinmag.com/2017/02/mars-elon-musk-space-exploration-nasa-colonization.  //</w:t>
        </w:r>
      </w:hyperlink>
      <w:r w:rsidRPr="00744C0D">
        <w:t xml:space="preserve"> Accesserd 12/15/2021 // marlborough JH</w:t>
      </w:r>
    </w:p>
    <w:p w14:paraId="3E665827" w14:textId="77777777" w:rsidR="00881134" w:rsidRPr="00744C0D" w:rsidRDefault="00881134" w:rsidP="00881134">
      <w:pPr>
        <w:ind w:left="720"/>
      </w:pPr>
      <w:r w:rsidRPr="00744C0D">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45" w:history="1">
        <w:r w:rsidRPr="00744C0D">
          <w:rPr>
            <w:rStyle w:val="Hyperlink"/>
            <w:sz w:val="12"/>
          </w:rPr>
          <w:t>research</w:t>
        </w:r>
      </w:hyperlink>
      <w:r w:rsidRPr="00744C0D">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46" w:history="1">
        <w:r w:rsidRPr="00744C0D">
          <w:rPr>
            <w:rStyle w:val="Hyperlink"/>
            <w:sz w:val="12"/>
          </w:rPr>
          <w:t>privatizing</w:t>
        </w:r>
      </w:hyperlink>
      <w:r w:rsidRPr="00744C0D">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47" w:history="1">
        <w:r w:rsidRPr="00744C0D">
          <w:rPr>
            <w:rStyle w:val="Hyperlink"/>
            <w:sz w:val="12"/>
          </w:rPr>
          <w:t>flyby</w:t>
        </w:r>
      </w:hyperlink>
      <w:r w:rsidRPr="00744C0D">
        <w:rPr>
          <w:sz w:val="12"/>
        </w:rPr>
        <w:t xml:space="preserve"> of the red planet. Mars One, a Dutch nonprofit, wants to </w:t>
      </w:r>
      <w:hyperlink r:id="rId48" w:history="1">
        <w:r w:rsidRPr="00744C0D">
          <w:rPr>
            <w:rStyle w:val="Hyperlink"/>
            <w:sz w:val="12"/>
          </w:rPr>
          <w:t>fund</w:t>
        </w:r>
      </w:hyperlink>
      <w:r w:rsidRPr="00744C0D">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49" w:history="1">
        <w:r w:rsidRPr="00744C0D">
          <w:rPr>
            <w:rStyle w:val="Hyperlink"/>
            <w:sz w:val="12"/>
          </w:rPr>
          <w:t>specifically</w:t>
        </w:r>
      </w:hyperlink>
      <w:r w:rsidRPr="00744C0D">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50" w:history="1">
        <w:r w:rsidRPr="00744C0D">
          <w:rPr>
            <w:rStyle w:val="Hyperlink"/>
            <w:sz w:val="12"/>
          </w:rPr>
          <w:t>vision</w:t>
        </w:r>
      </w:hyperlink>
      <w:r w:rsidRPr="00744C0D">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51" w:history="1">
        <w:r w:rsidRPr="00744C0D">
          <w:rPr>
            <w:rStyle w:val="Hyperlink"/>
            <w:sz w:val="12"/>
          </w:rPr>
          <w:t>video</w:t>
        </w:r>
      </w:hyperlink>
      <w:r w:rsidRPr="00744C0D">
        <w:rPr>
          <w:sz w:val="12"/>
        </w:rPr>
        <w:t xml:space="preserve"> of the transit system in action and </w:t>
      </w:r>
      <w:hyperlink r:id="rId52" w:history="1">
        <w:r w:rsidRPr="00744C0D">
          <w:rPr>
            <w:rStyle w:val="Hyperlink"/>
            <w:sz w:val="12"/>
          </w:rPr>
          <w:t>details</w:t>
        </w:r>
      </w:hyperlink>
      <w:r w:rsidRPr="00744C0D">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744C0D">
        <w:rPr>
          <w:rStyle w:val="StyleUnderline"/>
          <w:sz w:val="12"/>
        </w:rPr>
        <w:t xml:space="preserve"> </w:t>
      </w:r>
      <w:r w:rsidRPr="00744C0D">
        <w:rPr>
          <w:rStyle w:val="StyleUnderline"/>
          <w:highlight w:val="yellow"/>
        </w:rPr>
        <w:t>his</w:t>
      </w:r>
      <w:r w:rsidRPr="00744C0D">
        <w:rPr>
          <w:rStyle w:val="StyleUnderline"/>
        </w:rPr>
        <w:t xml:space="preserve"> </w:t>
      </w:r>
      <w:r w:rsidRPr="00744C0D">
        <w:rPr>
          <w:rStyle w:val="StyleUnderline"/>
          <w:highlight w:val="yellow"/>
        </w:rPr>
        <w:t>Mars mission will be limited to those who can afford it.</w:t>
      </w:r>
      <w:r w:rsidRPr="00744C0D">
        <w:rPr>
          <w:rStyle w:val="StyleUnderline"/>
        </w:rPr>
        <w:t xml:space="preserve"> In that sense, </w:t>
      </w:r>
      <w:r w:rsidRPr="00744C0D">
        <w:rPr>
          <w:rStyle w:val="StyleUnderline"/>
          <w:highlight w:val="yellow"/>
        </w:rPr>
        <w:t>Musk’s colonization plan looks a lot like joining a country club or gated community</w:t>
      </w:r>
      <w:r w:rsidRPr="00744C0D">
        <w:rPr>
          <w:rStyle w:val="StyleUnderline"/>
        </w:rPr>
        <w:t xml:space="preserve"> — or any other model of private access to space for those who can afford it.</w:t>
      </w:r>
      <w:r w:rsidRPr="00744C0D">
        <w:rPr>
          <w:sz w:val="12"/>
        </w:rPr>
        <w:t xml:space="preserve"> Musk’s proposal — heavy on the engineering and business details, light on the philosophical or political implications of colonization — epitomizes technocracy. </w:t>
      </w:r>
      <w:r w:rsidRPr="00744C0D">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744C0D">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53" w:history="1">
        <w:r w:rsidRPr="00744C0D">
          <w:rPr>
            <w:rStyle w:val="Hyperlink"/>
            <w:sz w:val="12"/>
          </w:rPr>
          <w:t>frosted dunes</w:t>
        </w:r>
      </w:hyperlink>
      <w:r w:rsidRPr="00744C0D">
        <w:rPr>
          <w:sz w:val="12"/>
        </w:rPr>
        <w:t>? If they get stuck there, all the better</w:t>
      </w:r>
      <w:r w:rsidRPr="00744C0D">
        <w:rPr>
          <w:rStyle w:val="StyleUnderline"/>
        </w:rPr>
        <w:t xml:space="preserve">. From a humanistic perspective, however, </w:t>
      </w:r>
      <w:r w:rsidRPr="00744C0D">
        <w:t>even a lifeless world like</w:t>
      </w:r>
      <w:r w:rsidRPr="00744C0D">
        <w:rPr>
          <w:rStyle w:val="Emphasis"/>
        </w:rPr>
        <w:t xml:space="preserve"> </w:t>
      </w:r>
      <w:r w:rsidRPr="00744C0D">
        <w:rPr>
          <w:rStyle w:val="Emphasis"/>
          <w:highlight w:val="yellow"/>
        </w:rPr>
        <w:t>Mars</w:t>
      </w:r>
      <w:r w:rsidRPr="00744C0D">
        <w:rPr>
          <w:rStyle w:val="Emphasis"/>
        </w:rPr>
        <w:t xml:space="preserve"> </w:t>
      </w:r>
      <w:r w:rsidRPr="00744C0D">
        <w:rPr>
          <w:rStyle w:val="Emphasis"/>
          <w:highlight w:val="yellow"/>
        </w:rPr>
        <w:t>holds incredible scientific, educational, and environmental value.</w:t>
      </w:r>
      <w:r w:rsidRPr="00744C0D">
        <w:rPr>
          <w:rStyle w:val="StyleUnderline"/>
        </w:rPr>
        <w:t xml:space="preserve"> </w:t>
      </w:r>
      <w:r w:rsidRPr="00744C0D">
        <w:rPr>
          <w:rStyle w:val="StyleUnderline"/>
          <w:highlight w:val="yellow"/>
        </w:rPr>
        <w:t>To let private interests colonize</w:t>
      </w:r>
      <w:r w:rsidRPr="00744C0D">
        <w:rPr>
          <w:rStyle w:val="StyleUnderline"/>
        </w:rPr>
        <w:t xml:space="preserve">, terraform, or populate it without considering this collective value </w:t>
      </w:r>
      <w:r w:rsidRPr="00744C0D">
        <w:rPr>
          <w:rStyle w:val="StyleUnderline"/>
          <w:highlight w:val="yellow"/>
        </w:rPr>
        <w:t>would be short-sighted</w:t>
      </w:r>
      <w:r w:rsidRPr="00744C0D">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54" w:history="1">
        <w:r w:rsidRPr="00744C0D">
          <w:rPr>
            <w:rStyle w:val="Hyperlink"/>
            <w:sz w:val="12"/>
          </w:rPr>
          <w:t>the tallest mountain</w:t>
        </w:r>
      </w:hyperlink>
      <w:r w:rsidRPr="00744C0D">
        <w:rPr>
          <w:sz w:val="12"/>
        </w:rPr>
        <w:t xml:space="preserve"> in the solar system become a </w:t>
      </w:r>
      <w:hyperlink r:id="rId55" w:history="1">
        <w:r w:rsidRPr="00744C0D">
          <w:rPr>
            <w:rStyle w:val="Hyperlink"/>
            <w:sz w:val="12"/>
          </w:rPr>
          <w:t>trash heap</w:t>
        </w:r>
      </w:hyperlink>
      <w:r w:rsidRPr="00744C0D">
        <w:rPr>
          <w:sz w:val="12"/>
        </w:rPr>
        <w:t xml:space="preserve"> like Everest. </w:t>
      </w:r>
      <w:r w:rsidRPr="00744C0D">
        <w:rPr>
          <w:rStyle w:val="StyleUnderline"/>
          <w:highlight w:val="yellow"/>
        </w:rPr>
        <w:t>Government</w:t>
      </w:r>
      <w:r w:rsidRPr="00744C0D">
        <w:rPr>
          <w:rStyle w:val="StyleUnderline"/>
        </w:rPr>
        <w:t xml:space="preserve"> space </w:t>
      </w:r>
      <w:r w:rsidRPr="00744C0D">
        <w:rPr>
          <w:rStyle w:val="StyleUnderline"/>
          <w:highlight w:val="yellow"/>
        </w:rPr>
        <w:t>agencies</w:t>
      </w:r>
      <w:r w:rsidRPr="00744C0D">
        <w:rPr>
          <w:rStyle w:val="StyleUnderline"/>
        </w:rPr>
        <w:t xml:space="preserve"> have gone to great lengths to </w:t>
      </w:r>
      <w:r w:rsidRPr="00744C0D">
        <w:rPr>
          <w:rStyle w:val="StyleUnderline"/>
          <w:highlight w:val="yellow"/>
        </w:rPr>
        <w:t>keep</w:t>
      </w:r>
      <w:r w:rsidRPr="00744C0D">
        <w:rPr>
          <w:rStyle w:val="StyleUnderline"/>
        </w:rPr>
        <w:t xml:space="preserve"> the </w:t>
      </w:r>
      <w:r w:rsidRPr="00744C0D">
        <w:rPr>
          <w:rStyle w:val="StyleUnderline"/>
          <w:highlight w:val="yellow"/>
        </w:rPr>
        <w:t>scientific and social benefits</w:t>
      </w:r>
      <w:r w:rsidRPr="00744C0D">
        <w:rPr>
          <w:rStyle w:val="StyleUnderline"/>
        </w:rPr>
        <w:t xml:space="preserve"> of publicly funded exploration </w:t>
      </w:r>
      <w:r w:rsidRPr="00744C0D">
        <w:rPr>
          <w:rStyle w:val="StyleUnderline"/>
          <w:highlight w:val="yellow"/>
        </w:rPr>
        <w:t>intact</w:t>
      </w:r>
      <w:r w:rsidRPr="00744C0D">
        <w:rPr>
          <w:rStyle w:val="StyleUnderline"/>
        </w:rPr>
        <w:t xml:space="preserve">. This is why NASA makes all its mission data </w:t>
      </w:r>
      <w:hyperlink r:id="rId56" w:history="1">
        <w:r w:rsidRPr="00744C0D">
          <w:rPr>
            <w:rStyle w:val="StyleUnderline"/>
          </w:rPr>
          <w:t>public</w:t>
        </w:r>
      </w:hyperlink>
      <w:r w:rsidRPr="00744C0D">
        <w:rPr>
          <w:rStyle w:val="StyleUnderline"/>
        </w:rPr>
        <w:t>, and also why it insists on sterilizing space probes to avoid contaminating other worlds with cellular life from Earth</w:t>
      </w:r>
      <w:r w:rsidRPr="00744C0D">
        <w:rPr>
          <w:sz w:val="12"/>
        </w:rPr>
        <w:t xml:space="preserve"> — one stray terrestrial extremophile could confuse the search for microbial life off-planet. The agency, recognizing its work’s educational value, has sent elementary school children’s </w:t>
      </w:r>
      <w:hyperlink r:id="rId57" w:history="1">
        <w:r w:rsidRPr="00744C0D">
          <w:rPr>
            <w:rStyle w:val="Hyperlink"/>
            <w:sz w:val="12"/>
          </w:rPr>
          <w:t>experiments</w:t>
        </w:r>
      </w:hyperlink>
      <w:r w:rsidRPr="00744C0D">
        <w:rPr>
          <w:sz w:val="12"/>
        </w:rPr>
        <w:t xml:space="preserve"> into space and hosted </w:t>
      </w:r>
      <w:hyperlink r:id="rId58" w:history="1">
        <w:r w:rsidRPr="00744C0D">
          <w:rPr>
            <w:rStyle w:val="Hyperlink"/>
            <w:sz w:val="12"/>
          </w:rPr>
          <w:t>public naming competitions</w:t>
        </w:r>
      </w:hyperlink>
      <w:r w:rsidRPr="00744C0D">
        <w:rPr>
          <w:sz w:val="12"/>
        </w:rPr>
        <w:t xml:space="preserve"> for geographic features. Likewise, NASA thinks beyond the engineering challenges: they also consider space travel’s </w:t>
      </w:r>
      <w:r w:rsidRPr="00744C0D">
        <w:rPr>
          <w:rStyle w:val="StyleUnderline"/>
        </w:rPr>
        <w:t xml:space="preserve">psychological and biological effects, surely an important field of study in anticipation of the long space flights required for interplanetary travel. </w:t>
      </w:r>
      <w:r w:rsidRPr="00744C0D">
        <w:rPr>
          <w:rStyle w:val="Emphasis"/>
          <w:highlight w:val="yellow"/>
        </w:rPr>
        <w:t xml:space="preserve">Private industry will be unlikely to follow </w:t>
      </w:r>
      <w:r w:rsidRPr="00744C0D">
        <w:rPr>
          <w:rStyle w:val="Emphasis"/>
        </w:rPr>
        <w:lastRenderedPageBreak/>
        <w:t xml:space="preserve">these </w:t>
      </w:r>
      <w:r w:rsidRPr="00744C0D">
        <w:rPr>
          <w:rStyle w:val="Emphasis"/>
          <w:highlight w:val="yellow"/>
        </w:rPr>
        <w:t xml:space="preserve">collective practices, </w:t>
      </w:r>
      <w:r w:rsidRPr="00744C0D">
        <w:rPr>
          <w:rStyle w:val="Emphasis"/>
        </w:rPr>
        <w:t xml:space="preserve">as </w:t>
      </w:r>
      <w:r w:rsidRPr="00744C0D">
        <w:rPr>
          <w:rStyle w:val="Emphasis"/>
          <w:highlight w:val="yellow"/>
        </w:rPr>
        <w:t xml:space="preserve">its desire for profit </w:t>
      </w:r>
      <w:r w:rsidRPr="00744C0D">
        <w:rPr>
          <w:rStyle w:val="Emphasis"/>
        </w:rPr>
        <w:t>or for exclusive property rights</w:t>
      </w:r>
      <w:r w:rsidRPr="00744C0D">
        <w:rPr>
          <w:rStyle w:val="StyleUnderline"/>
        </w:rPr>
        <w:t xml:space="preserve"> — physical and intellectual — </w:t>
      </w:r>
      <w:r w:rsidRPr="00744C0D">
        <w:rPr>
          <w:rStyle w:val="Emphasis"/>
          <w:highlight w:val="yellow"/>
        </w:rPr>
        <w:t>will outweigh any public benefit.</w:t>
      </w:r>
      <w:r w:rsidRPr="00744C0D">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59" w:history="1">
        <w:r w:rsidRPr="00744C0D">
          <w:rPr>
            <w:rStyle w:val="Hyperlink"/>
            <w:sz w:val="12"/>
          </w:rPr>
          <w:t>New York Times</w:t>
        </w:r>
      </w:hyperlink>
      <w:r w:rsidRPr="00744C0D">
        <w:rPr>
          <w:sz w:val="12"/>
        </w:rPr>
        <w:t xml:space="preserve">, who devoted 1,200 words to it. “Elon Musk finally told the world his vision for colonizing Mars, and it turned out to be one hell of a show,” exclaimed Loren Grush in a </w:t>
      </w:r>
      <w:hyperlink r:id="rId60" w:history="1">
        <w:r w:rsidRPr="00744C0D">
          <w:rPr>
            <w:rStyle w:val="Hyperlink"/>
            <w:sz w:val="12"/>
          </w:rPr>
          <w:t>video article</w:t>
        </w:r>
      </w:hyperlink>
      <w:r w:rsidRPr="00744C0D">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61" w:history="1">
        <w:r w:rsidRPr="00744C0D">
          <w:rPr>
            <w:rStyle w:val="Hyperlink"/>
            <w:sz w:val="12"/>
          </w:rPr>
          <w:t>as much labor out of their workers</w:t>
        </w:r>
      </w:hyperlink>
      <w:r w:rsidRPr="00744C0D">
        <w:rPr>
          <w:sz w:val="12"/>
        </w:rPr>
        <w:t xml:space="preserve"> at the lowest cost. Further, the question of who is allowed to go to Mars will become as important as the question of who isn’t. </w:t>
      </w:r>
      <w:r w:rsidRPr="00744C0D">
        <w:rPr>
          <w:rStyle w:val="StyleUnderline"/>
        </w:rPr>
        <w:t xml:space="preserve">If, as Musk proposes, the trip requires a “ticket” — which, as he claims, will eventually drop to only $100,000 — it seems probable that </w:t>
      </w:r>
      <w:r w:rsidRPr="00744C0D">
        <w:rPr>
          <w:rStyle w:val="StyleUnderline"/>
          <w:highlight w:val="yellow"/>
        </w:rPr>
        <w:t>those who can afford to go will mostly resemble</w:t>
      </w:r>
      <w:r w:rsidRPr="00744C0D">
        <w:rPr>
          <w:rStyle w:val="StyleUnderline"/>
        </w:rPr>
        <w:t xml:space="preserve">, ethnically and politically, </w:t>
      </w:r>
      <w:r w:rsidRPr="00744C0D">
        <w:rPr>
          <w:rStyle w:val="StyleUnderline"/>
          <w:highlight w:val="yellow"/>
        </w:rPr>
        <w:t>Earth’s ruling class</w:t>
      </w:r>
      <w:r w:rsidRPr="00744C0D">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62" w:history="1">
        <w:r w:rsidRPr="00744C0D">
          <w:rPr>
            <w:rStyle w:val="Hyperlink"/>
            <w:sz w:val="12"/>
          </w:rPr>
          <w:t>creative ideas</w:t>
        </w:r>
      </w:hyperlink>
      <w:r w:rsidRPr="00744C0D">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744C0D">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744C0D">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63" w:history="1">
        <w:r w:rsidRPr="00744C0D">
          <w:rPr>
            <w:rStyle w:val="Hyperlink"/>
            <w:sz w:val="12"/>
          </w:rPr>
          <w:t>between $30,000 to $100,000</w:t>
        </w:r>
      </w:hyperlink>
      <w:r w:rsidRPr="00744C0D">
        <w:rPr>
          <w:sz w:val="12"/>
        </w:rPr>
        <w:t xml:space="preserve">. Climbers’ journeys are only made possible by their Sherpas’ exploited labor, many of whom die in accidents and are paid </w:t>
      </w:r>
      <w:hyperlink r:id="rId64" w:history="1">
        <w:r w:rsidRPr="00744C0D">
          <w:rPr>
            <w:rStyle w:val="Hyperlink"/>
            <w:sz w:val="12"/>
          </w:rPr>
          <w:t>as little as</w:t>
        </w:r>
      </w:hyperlink>
      <w:r w:rsidRPr="00744C0D">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65" w:history="1">
        <w:r w:rsidRPr="00744C0D">
          <w:rPr>
            <w:rStyle w:val="Hyperlink"/>
            <w:sz w:val="12"/>
          </w:rPr>
          <w:t>announced</w:t>
        </w:r>
      </w:hyperlink>
      <w:r w:rsidRPr="00744C0D">
        <w:rPr>
          <w:sz w:val="12"/>
        </w:rPr>
        <w:t xml:space="preserve"> his plan to hire ten thousand refugees and was immediately hailed as a </w:t>
      </w:r>
      <w:hyperlink r:id="rId66" w:history="1">
        <w:r w:rsidRPr="00744C0D">
          <w:rPr>
            <w:rStyle w:val="Hyperlink"/>
            <w:sz w:val="12"/>
          </w:rPr>
          <w:t>liberal hero</w:t>
        </w:r>
      </w:hyperlink>
      <w:r w:rsidRPr="00744C0D">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744C0D">
        <w:rPr>
          <w:rStyle w:val="StyleUnderline"/>
        </w:rPr>
        <w:t xml:space="preserve">This doesn’t bode well for how we think of the commons. Are rich people and their foundations the </w:t>
      </w:r>
      <w:hyperlink r:id="rId67" w:history="1">
        <w:r w:rsidRPr="00744C0D">
          <w:rPr>
            <w:rStyle w:val="StyleUnderline"/>
          </w:rPr>
          <w:t>only ones who can save us</w:t>
        </w:r>
      </w:hyperlink>
      <w:r w:rsidRPr="00744C0D">
        <w:rPr>
          <w:rStyle w:val="StyleUnderline"/>
        </w:rPr>
        <w:t xml:space="preserve">? The plethora of </w:t>
      </w:r>
      <w:r w:rsidRPr="00744C0D">
        <w:rPr>
          <w:rStyle w:val="StyleUnderline"/>
          <w:highlight w:val="yellow"/>
        </w:rPr>
        <w:t>private</w:t>
      </w:r>
      <w:r w:rsidRPr="00744C0D">
        <w:rPr>
          <w:rStyle w:val="StyleUnderline"/>
        </w:rPr>
        <w:t xml:space="preserve"> Mars </w:t>
      </w:r>
      <w:r w:rsidRPr="00744C0D">
        <w:rPr>
          <w:rStyle w:val="StyleUnderline"/>
          <w:highlight w:val="yellow"/>
        </w:rPr>
        <w:t>proposals reflect</w:t>
      </w:r>
      <w:r w:rsidRPr="00744C0D">
        <w:rPr>
          <w:rStyle w:val="StyleUnderline"/>
        </w:rPr>
        <w:t xml:space="preserve">s </w:t>
      </w:r>
      <w:r w:rsidRPr="00744C0D">
        <w:rPr>
          <w:rStyle w:val="StyleUnderline"/>
          <w:highlight w:val="yellow"/>
        </w:rPr>
        <w:t xml:space="preserve">a </w:t>
      </w:r>
      <w:hyperlink r:id="rId68" w:history="1">
        <w:r w:rsidRPr="00744C0D">
          <w:rPr>
            <w:rStyle w:val="StyleUnderline"/>
            <w:highlight w:val="yellow"/>
          </w:rPr>
          <w:t xml:space="preserve">lack of faith in democracy </w:t>
        </w:r>
        <w:r w:rsidRPr="00744C0D">
          <w:rPr>
            <w:rStyle w:val="StyleUnderline"/>
          </w:rPr>
          <w:t>on Earth</w:t>
        </w:r>
      </w:hyperlink>
      <w:r w:rsidRPr="00744C0D">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744C0D">
        <w:rPr>
          <w:rStyle w:val="StyleUnderline"/>
          <w:highlight w:val="yellow"/>
        </w:rPr>
        <w:t xml:space="preserve">Colonization of Mars should be seen as a complex social and political policy, with </w:t>
      </w:r>
      <w:r w:rsidRPr="00744C0D">
        <w:rPr>
          <w:rStyle w:val="StyleUnderline"/>
        </w:rPr>
        <w:t xml:space="preserve">so much </w:t>
      </w:r>
      <w:r w:rsidRPr="00744C0D">
        <w:rPr>
          <w:rStyle w:val="StyleUnderline"/>
          <w:highlight w:val="yellow"/>
        </w:rPr>
        <w:t>potential to create inequality and oppression</w:t>
      </w:r>
      <w:r w:rsidRPr="00744C0D">
        <w:rPr>
          <w:rStyle w:val="StyleUnderline"/>
        </w:rPr>
        <w:t xml:space="preserve"> that it cannot rationally be undertaken without political consensus and a stratagem for maintaining democracy and egalitarianism</w:t>
      </w:r>
      <w:r w:rsidRPr="00744C0D">
        <w:rPr>
          <w:sz w:val="12"/>
        </w:rPr>
        <w:t xml:space="preserve">. We are ready to colonize Mars, and have been for half a century. Doing so without a democratic plan will present unimaginable dangers for the planet and colonists alike. As socialists, our rallying cry should be this: </w:t>
      </w:r>
      <w:hyperlink r:id="rId69" w:history="1">
        <w:r w:rsidRPr="00744C0D">
          <w:rPr>
            <w:rStyle w:val="Hyperlink"/>
            <w:sz w:val="12"/>
          </w:rPr>
          <w:t>Keep the red planet red</w:t>
        </w:r>
      </w:hyperlink>
      <w:r w:rsidRPr="00744C0D">
        <w:rPr>
          <w:sz w:val="12"/>
        </w:rPr>
        <w:t xml:space="preserve">! </w:t>
      </w:r>
    </w:p>
    <w:p w14:paraId="40FDC7F2" w14:textId="77777777" w:rsidR="009C195F" w:rsidRPr="002401A3" w:rsidRDefault="009C195F" w:rsidP="00C00ABB">
      <w:pPr>
        <w:rPr>
          <w:sz w:val="12"/>
        </w:rPr>
      </w:pPr>
    </w:p>
    <w:p w14:paraId="27CAFA23" w14:textId="0C3161CF" w:rsidR="004923CA" w:rsidRPr="002401A3" w:rsidRDefault="004923CA" w:rsidP="00FC424B">
      <w:pPr>
        <w:pStyle w:val="Heading3"/>
        <w:rPr>
          <w:rFonts w:cs="Calibri"/>
        </w:rPr>
      </w:pPr>
      <w:r w:rsidRPr="002401A3">
        <w:rPr>
          <w:rFonts w:cs="Calibri"/>
        </w:rPr>
        <w:lastRenderedPageBreak/>
        <w:t>Plan</w:t>
      </w:r>
    </w:p>
    <w:p w14:paraId="5D81F2D4" w14:textId="3B197986" w:rsidR="000E174F" w:rsidRPr="002401A3" w:rsidRDefault="000E174F" w:rsidP="000E174F">
      <w:pPr>
        <w:pStyle w:val="Heading4"/>
        <w:rPr>
          <w:rFonts w:cs="Calibri"/>
        </w:rPr>
      </w:pPr>
      <w:r w:rsidRPr="002401A3">
        <w:rPr>
          <w:rFonts w:cs="Calibri"/>
        </w:rPr>
        <w:t xml:space="preserve">The appropriation of outer space by private entities is unjust. Thus, the plan. </w:t>
      </w:r>
    </w:p>
    <w:p w14:paraId="2866D73B" w14:textId="05361DEA" w:rsidR="000E174F" w:rsidRPr="00596CC4" w:rsidRDefault="000E174F" w:rsidP="000E174F">
      <w:pPr>
        <w:pStyle w:val="Heading4"/>
      </w:pPr>
      <w:r w:rsidRPr="00596CC4">
        <w:t xml:space="preserve">Plan text: Outer space ought to be recognized as a global commons as per the Goehring card. </w:t>
      </w:r>
      <w:r w:rsidR="00596CC4" w:rsidRPr="00596CC4">
        <w:t>Goehring describes but does not advocate treating space in this way.</w:t>
      </w:r>
    </w:p>
    <w:p w14:paraId="3CCC5A67" w14:textId="77777777" w:rsidR="00425861" w:rsidRPr="002401A3" w:rsidRDefault="00425861" w:rsidP="00425861">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1ED0438B" w14:textId="51689205" w:rsidR="004923CA" w:rsidRPr="002401A3" w:rsidRDefault="00425861" w:rsidP="000E174F">
      <w:pPr>
        <w:ind w:left="720"/>
        <w:rPr>
          <w:sz w:val="12"/>
        </w:rPr>
      </w:pPr>
      <w:r w:rsidRPr="002401A3">
        <w:rPr>
          <w:sz w:val="12"/>
          <w:szCs w:val="12"/>
        </w:rPr>
        <w:t>B. Global Commons as a Constraining Concept</w:t>
      </w:r>
      <w:r w:rsidR="004E1810" w:rsidRPr="002401A3">
        <w:rPr>
          <w:sz w:val="12"/>
          <w:szCs w:val="12"/>
        </w:rPr>
        <w:t xml:space="preserve">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or limitations on use. Whether these constraints are viewed positively or negatively is a subjective assessment.</w:t>
      </w:r>
      <w:r w:rsidR="004E1810" w:rsidRPr="002401A3">
        <w:rPr>
          <w:sz w:val="12"/>
        </w:rPr>
        <w:t xml:space="preserve"> </w:t>
      </w:r>
      <w:r w:rsidRPr="002401A3">
        <w:rPr>
          <w:sz w:val="12"/>
          <w:szCs w:val="12"/>
        </w:rPr>
        <w:t>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w:t>
      </w:r>
      <w:r w:rsidR="004E1810" w:rsidRPr="002401A3">
        <w:rPr>
          <w:sz w:val="12"/>
          <w:szCs w:val="12"/>
        </w:rPr>
        <w:t xml:space="preserve"> </w:t>
      </w:r>
      <w:r w:rsidRPr="002401A3">
        <w:rPr>
          <w:sz w:val="12"/>
          <w:szCs w:val="12"/>
        </w:rPr>
        <w:t>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w:t>
      </w:r>
      <w:r w:rsidR="004E1810" w:rsidRPr="002401A3">
        <w:rPr>
          <w:sz w:val="12"/>
          <w:szCs w:val="12"/>
        </w:rPr>
        <w:t xml:space="preserve">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004E1810" w:rsidRPr="002401A3">
        <w:rPr>
          <w:sz w:val="12"/>
        </w:rPr>
        <w:t xml:space="preserve"> </w:t>
      </w:r>
      <w:r w:rsidRPr="002401A3">
        <w:rPr>
          <w:sz w:val="12"/>
        </w:rPr>
        <w:t xml:space="preserve">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004E1810" w:rsidRPr="002401A3">
        <w:rPr>
          <w:sz w:val="12"/>
        </w:rPr>
        <w:t xml:space="preserve"> </w:t>
      </w:r>
      <w:r w:rsidRPr="002401A3">
        <w:rPr>
          <w:sz w:val="12"/>
          <w:szCs w:val="12"/>
        </w:rPr>
        <w:t>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w:t>
      </w:r>
      <w:r w:rsidR="004E1810" w:rsidRPr="002401A3">
        <w:rPr>
          <w:sz w:val="12"/>
          <w:szCs w:val="12"/>
        </w:rPr>
        <w:t xml:space="preserve"> </w:t>
      </w:r>
      <w:r w:rsidRPr="002401A3">
        <w:rPr>
          <w:sz w:val="12"/>
          <w:szCs w:val="12"/>
        </w:rPr>
        <w:t>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w:t>
      </w:r>
      <w:r w:rsidR="004E1810" w:rsidRPr="002401A3">
        <w:rPr>
          <w:sz w:val="12"/>
          <w:szCs w:val="12"/>
        </w:rPr>
        <w:t xml:space="preserve">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“global commons” in an economic context implies a focus on an </w:t>
      </w:r>
      <w:r w:rsidRPr="002401A3">
        <w:rPr>
          <w:rStyle w:val="StyleUnderline"/>
          <w:highlight w:val="yellow"/>
        </w:rPr>
        <w:lastRenderedPageBreak/>
        <w:t>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6BBE4AB" w14:textId="77777777" w:rsidR="00A95652" w:rsidRPr="002401A3" w:rsidRDefault="00FC424B" w:rsidP="00FC424B">
      <w:pPr>
        <w:pStyle w:val="Heading3"/>
        <w:rPr>
          <w:rFonts w:cs="Calibri"/>
        </w:rPr>
      </w:pPr>
      <w:r w:rsidRPr="002401A3">
        <w:rPr>
          <w:rFonts w:cs="Calibri"/>
        </w:rPr>
        <w:lastRenderedPageBreak/>
        <w:t>Solvency</w:t>
      </w:r>
    </w:p>
    <w:p w14:paraId="61403E4C" w14:textId="77777777" w:rsidR="00FC424B" w:rsidRPr="002401A3" w:rsidRDefault="00FC424B" w:rsidP="00FC424B">
      <w:pPr>
        <w:pStyle w:val="Heading4"/>
        <w:rPr>
          <w:rFonts w:cs="Calibri"/>
        </w:rPr>
      </w:pPr>
      <w:r w:rsidRPr="002401A3">
        <w:rPr>
          <w:rFonts w:cs="Calibri"/>
        </w:rPr>
        <w:t>Treating space as a commons solves orbital debris.</w:t>
      </w:r>
      <w:r w:rsidR="002F0ECA" w:rsidRPr="002401A3">
        <w:rPr>
          <w:rFonts w:cs="Calibri"/>
        </w:rPr>
        <w:t xml:space="preserve"> States already agree to a limited regime of this type.</w:t>
      </w:r>
    </w:p>
    <w:p w14:paraId="78A2E311" w14:textId="77777777" w:rsidR="00FC424B" w:rsidRPr="002401A3" w:rsidRDefault="00FC424B" w:rsidP="00FC424B">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0" w:history="1">
        <w:r w:rsidRPr="002401A3">
          <w:rPr>
            <w:rStyle w:val="Hyperlink"/>
          </w:rPr>
          <w:t>https://carnegieendowment.org/2021/03/09/space-is-great-commons.-it-s-time-to-treat-it-as-such-pub-84018</w:t>
        </w:r>
      </w:hyperlink>
      <w:r w:rsidRPr="002401A3">
        <w:t>&gt; AT</w:t>
      </w:r>
    </w:p>
    <w:p w14:paraId="1BEDEDE0" w14:textId="77777777" w:rsidR="00FC424B" w:rsidRPr="002401A3" w:rsidRDefault="00FC424B" w:rsidP="00FC424B">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w:t>
      </w:r>
      <w:r w:rsidR="002F0ECA" w:rsidRPr="002401A3">
        <w:rPr>
          <w:sz w:val="12"/>
        </w:rPr>
        <w:t xml:space="preserve">¶ </w:t>
      </w:r>
      <w:r w:rsidRPr="002401A3">
        <w:rPr>
          <w:sz w:val="12"/>
        </w:rPr>
        <w:t xml:space="preserve">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w:t>
      </w:r>
      <w:r w:rsidR="002F0ECA" w:rsidRPr="002401A3">
        <w:rPr>
          <w:sz w:val="12"/>
        </w:rPr>
        <w:t xml:space="preserve">¶ </w:t>
      </w:r>
      <w:r w:rsidRPr="002401A3">
        <w:rPr>
          <w:sz w:val="12"/>
          <w:szCs w:val="12"/>
        </w:rPr>
        <w:t>THE PRESSING NEED FOR SPACE GOVERNANCE</w:t>
      </w:r>
      <w:r w:rsidR="002F0ECA" w:rsidRPr="002401A3">
        <w:rPr>
          <w:sz w:val="12"/>
          <w:szCs w:val="12"/>
        </w:rPr>
        <w:t xml:space="preserve">¶ </w:t>
      </w:r>
      <w:r w:rsidRPr="002401A3">
        <w:rPr>
          <w:sz w:val="12"/>
          <w:szCs w:val="12"/>
        </w:rPr>
        <w:t>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w:t>
      </w:r>
      <w:r w:rsidR="002F0ECA" w:rsidRPr="002401A3">
        <w:rPr>
          <w:sz w:val="12"/>
          <w:szCs w:val="12"/>
        </w:rPr>
        <w:t xml:space="preserve">¶ </w:t>
      </w:r>
      <w:r w:rsidRPr="002401A3">
        <w:rPr>
          <w:sz w:val="12"/>
          <w:szCs w:val="12"/>
        </w:rPr>
        <w:t>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w:t>
      </w:r>
      <w:r w:rsidR="002F0ECA" w:rsidRPr="002401A3">
        <w:rPr>
          <w:sz w:val="12"/>
          <w:szCs w:val="12"/>
        </w:rPr>
        <w:t xml:space="preserve">¶ </w:t>
      </w:r>
      <w:r w:rsidRPr="002401A3">
        <w:rPr>
          <w:sz w:val="12"/>
          <w:szCs w:val="12"/>
        </w:rPr>
        <w:t>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w:t>
      </w:r>
      <w:r w:rsidR="002F0ECA" w:rsidRPr="002401A3">
        <w:rPr>
          <w:sz w:val="12"/>
          <w:szCs w:val="12"/>
        </w:rPr>
        <w:t xml:space="preserve">¶ </w:t>
      </w:r>
      <w:r w:rsidRPr="002401A3">
        <w:rPr>
          <w:sz w:val="12"/>
          <w:szCs w:val="12"/>
        </w:rPr>
        <w:t>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002F0ECA"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002F0ECA" w:rsidRPr="002401A3">
        <w:rPr>
          <w:sz w:val="12"/>
        </w:rPr>
        <w:t xml:space="preserve">¶ </w:t>
      </w:r>
      <w:r w:rsidRPr="002401A3">
        <w:rPr>
          <w:sz w:val="12"/>
        </w:rPr>
        <w:t>EXISTING FORMS OF SPACE GOVERNANCE</w:t>
      </w:r>
      <w:r w:rsidR="002F0ECA" w:rsidRPr="002401A3">
        <w:rPr>
          <w:sz w:val="12"/>
        </w:rPr>
        <w:t xml:space="preserve">¶ </w:t>
      </w:r>
      <w:r w:rsidRPr="002401A3">
        <w:rPr>
          <w:sz w:val="12"/>
        </w:rPr>
        <w:t xml:space="preserve">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w:t>
      </w:r>
      <w:r w:rsidR="002F0ECA" w:rsidRPr="002401A3">
        <w:rPr>
          <w:sz w:val="12"/>
        </w:rPr>
        <w:t xml:space="preserve">¶ </w:t>
      </w:r>
      <w:r w:rsidRPr="002401A3">
        <w:rPr>
          <w:sz w:val="12"/>
        </w:rPr>
        <w:t>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w:t>
      </w:r>
      <w:r w:rsidR="002F0ECA"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w:t>
      </w:r>
      <w:r w:rsidRPr="002401A3">
        <w:rPr>
          <w:rStyle w:val="StyleUnderline"/>
          <w:highlight w:val="yellow"/>
        </w:rPr>
        <w:lastRenderedPageBreak/>
        <w:t>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1CB7708" w14:textId="77777777" w:rsidR="009F43DE" w:rsidRPr="002401A3" w:rsidRDefault="00C46B05" w:rsidP="009F43DE">
      <w:pPr>
        <w:pStyle w:val="Heading4"/>
        <w:rPr>
          <w:rFonts w:cs="Calibri"/>
        </w:rPr>
      </w:pPr>
      <w:r w:rsidRPr="002401A3">
        <w:rPr>
          <w:rFonts w:cs="Calibri"/>
        </w:rPr>
        <w:t>States can extend existing models to govern space, but recognition of space as a commons is key.</w:t>
      </w:r>
    </w:p>
    <w:p w14:paraId="45A21A6A" w14:textId="77777777" w:rsidR="009F43DE" w:rsidRPr="002401A3" w:rsidRDefault="009F43DE" w:rsidP="009F43DE">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1" w:history="1">
        <w:r w:rsidRPr="002401A3">
          <w:rPr>
            <w:rStyle w:val="Hyperlink"/>
          </w:rPr>
          <w:t>https://carnegieendowment.org/2021/03/09/space-is-great-commons.-it-s-time-to-treat-it-as-such-pub-84018</w:t>
        </w:r>
      </w:hyperlink>
      <w:r w:rsidRPr="002401A3">
        <w:t>&gt; AT</w:t>
      </w:r>
    </w:p>
    <w:p w14:paraId="76DC2A4C" w14:textId="64D886EF" w:rsidR="009F43DE" w:rsidRPr="002401A3" w:rsidRDefault="009F43DE" w:rsidP="00FC13AF">
      <w:pPr>
        <w:ind w:left="720"/>
        <w:rPr>
          <w:sz w:val="12"/>
        </w:rPr>
      </w:pPr>
      <w:r w:rsidRPr="002401A3">
        <w:rPr>
          <w:sz w:val="12"/>
          <w:szCs w:val="12"/>
        </w:rPr>
        <w:t>BUILDING ON PRIOR MODELS FOR MANAGING COMMONS</w:t>
      </w:r>
      <w:r w:rsidR="00FC13AF" w:rsidRPr="002401A3">
        <w:rPr>
          <w:sz w:val="12"/>
          <w:szCs w:val="12"/>
        </w:rPr>
        <w:t xml:space="preserve">¶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w:t>
      </w:r>
      <w:r w:rsidR="00FC13AF"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w:t>
      </w:r>
      <w:r w:rsidR="00FC13AF" w:rsidRPr="002401A3">
        <w:rPr>
          <w:sz w:val="12"/>
        </w:rPr>
        <w:t xml:space="preserve">¶ </w:t>
      </w:r>
      <w:r w:rsidRPr="002401A3">
        <w:rPr>
          <w:sz w:val="12"/>
        </w:rPr>
        <w:t>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w:t>
      </w:r>
      <w:r w:rsidR="00FC13AF" w:rsidRPr="002401A3">
        <w:rPr>
          <w:sz w:val="12"/>
        </w:rPr>
        <w:t xml:space="preserve">¶ </w:t>
      </w:r>
      <w:r w:rsidRPr="002401A3">
        <w:rPr>
          <w:sz w:val="12"/>
        </w:rPr>
        <w:t xml:space="preserve">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593E145" w14:textId="4977F177" w:rsidR="00385649" w:rsidRPr="002401A3" w:rsidRDefault="00385649" w:rsidP="00385649">
      <w:pPr>
        <w:ind w:left="720"/>
        <w:rPr>
          <w:sz w:val="14"/>
        </w:rPr>
      </w:pPr>
      <w:r w:rsidRPr="002401A3">
        <w:rPr>
          <w:sz w:val="14"/>
        </w:rPr>
        <w:t xml:space="preserve"> </w:t>
      </w:r>
    </w:p>
    <w:sectPr w:rsidR="00385649" w:rsidRPr="002401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C8DA" w14:textId="77777777" w:rsidR="005D7345" w:rsidRDefault="005D7345" w:rsidP="00CD59E0">
      <w:pPr>
        <w:spacing w:after="0" w:line="240" w:lineRule="auto"/>
      </w:pPr>
      <w:r>
        <w:separator/>
      </w:r>
    </w:p>
  </w:endnote>
  <w:endnote w:type="continuationSeparator" w:id="0">
    <w:p w14:paraId="2320CC98" w14:textId="77777777" w:rsidR="005D7345" w:rsidRDefault="005D7345" w:rsidP="00CD5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D312C" w14:textId="77777777" w:rsidR="005D7345" w:rsidRDefault="005D7345" w:rsidP="00CD59E0">
      <w:pPr>
        <w:spacing w:after="0" w:line="240" w:lineRule="auto"/>
      </w:pPr>
      <w:r>
        <w:separator/>
      </w:r>
    </w:p>
  </w:footnote>
  <w:footnote w:type="continuationSeparator" w:id="0">
    <w:p w14:paraId="0E85F96E" w14:textId="77777777" w:rsidR="005D7345" w:rsidRDefault="005D7345" w:rsidP="00CD5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4B13D1"/>
    <w:multiLevelType w:val="hybridMultilevel"/>
    <w:tmpl w:val="354E4B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05F4ED2"/>
    <w:multiLevelType w:val="hybridMultilevel"/>
    <w:tmpl w:val="30EAF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E77225"/>
    <w:multiLevelType w:val="hybridMultilevel"/>
    <w:tmpl w:val="DE2CF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B71F47"/>
    <w:multiLevelType w:val="hybridMultilevel"/>
    <w:tmpl w:val="69762EBE"/>
    <w:lvl w:ilvl="0" w:tplc="A288CF36">
      <w:start w:val="1"/>
      <w:numFmt w:val="upp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72002F"/>
    <w:multiLevelType w:val="hybridMultilevel"/>
    <w:tmpl w:val="BAACE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2213F1"/>
    <w:multiLevelType w:val="hybridMultilevel"/>
    <w:tmpl w:val="88209842"/>
    <w:lvl w:ilvl="0" w:tplc="B058A99E">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3266B5"/>
    <w:multiLevelType w:val="hybridMultilevel"/>
    <w:tmpl w:val="123E1F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F11728"/>
    <w:multiLevelType w:val="hybridMultilevel"/>
    <w:tmpl w:val="8ADC8B54"/>
    <w:lvl w:ilvl="0" w:tplc="82E8917C">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963566"/>
    <w:multiLevelType w:val="hybridMultilevel"/>
    <w:tmpl w:val="30440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7D55EB"/>
    <w:multiLevelType w:val="hybridMultilevel"/>
    <w:tmpl w:val="55503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3E5FB5"/>
    <w:multiLevelType w:val="hybridMultilevel"/>
    <w:tmpl w:val="6736FAB4"/>
    <w:lvl w:ilvl="0" w:tplc="9820AA5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347937"/>
    <w:multiLevelType w:val="hybridMultilevel"/>
    <w:tmpl w:val="37CAB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6601BA"/>
    <w:multiLevelType w:val="hybridMultilevel"/>
    <w:tmpl w:val="EB969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4E67C6"/>
    <w:multiLevelType w:val="hybridMultilevel"/>
    <w:tmpl w:val="7F1CC92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A5201DF"/>
    <w:multiLevelType w:val="hybridMultilevel"/>
    <w:tmpl w:val="A204E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8127C1"/>
    <w:multiLevelType w:val="hybridMultilevel"/>
    <w:tmpl w:val="250814CA"/>
    <w:lvl w:ilvl="0" w:tplc="D38636B0">
      <w:start w:val="1"/>
      <w:numFmt w:val="decimal"/>
      <w:lvlText w:val="%1."/>
      <w:lvlJc w:val="left"/>
      <w:pPr>
        <w:ind w:left="720" w:hanging="360"/>
      </w:pPr>
      <w:rPr>
        <w:rFonts w:ascii="Arial" w:hAnsi="Arial" w:cs="Arial"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1D1708"/>
    <w:multiLevelType w:val="hybridMultilevel"/>
    <w:tmpl w:val="7486D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921211"/>
    <w:multiLevelType w:val="hybridMultilevel"/>
    <w:tmpl w:val="89E4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570460"/>
    <w:multiLevelType w:val="hybridMultilevel"/>
    <w:tmpl w:val="D5C80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5E4F37"/>
    <w:multiLevelType w:val="hybridMultilevel"/>
    <w:tmpl w:val="C1FEB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D97C6E"/>
    <w:multiLevelType w:val="hybridMultilevel"/>
    <w:tmpl w:val="E3409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075B67"/>
    <w:multiLevelType w:val="hybridMultilevel"/>
    <w:tmpl w:val="B208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677C69"/>
    <w:multiLevelType w:val="hybridMultilevel"/>
    <w:tmpl w:val="05C0F8D8"/>
    <w:lvl w:ilvl="0" w:tplc="358CAEEC">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67FCE"/>
    <w:multiLevelType w:val="hybridMultilevel"/>
    <w:tmpl w:val="9F3650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4006C9E"/>
    <w:multiLevelType w:val="hybridMultilevel"/>
    <w:tmpl w:val="4928F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C34B58"/>
    <w:multiLevelType w:val="hybridMultilevel"/>
    <w:tmpl w:val="12EC5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CC0E1C"/>
    <w:multiLevelType w:val="hybridMultilevel"/>
    <w:tmpl w:val="648005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EA2EA0"/>
    <w:multiLevelType w:val="hybridMultilevel"/>
    <w:tmpl w:val="88209842"/>
    <w:lvl w:ilvl="0" w:tplc="FFFFFFFF">
      <w:start w:val="1"/>
      <w:numFmt w:val="decimal"/>
      <w:lvlText w:val="%1."/>
      <w:lvlJc w:val="left"/>
      <w:pPr>
        <w:ind w:left="720" w:hanging="360"/>
      </w:pPr>
      <w:rPr>
        <w:rFonts w:ascii="Calibri" w:eastAsiaTheme="majorEastAsia" w:hAnsi="Calibri" w:cs="Calibr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F8F70B5"/>
    <w:multiLevelType w:val="hybridMultilevel"/>
    <w:tmpl w:val="697C3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22"/>
  </w:num>
  <w:num w:numId="4">
    <w:abstractNumId w:val="45"/>
  </w:num>
  <w:num w:numId="5">
    <w:abstractNumId w:val="12"/>
  </w:num>
  <w:num w:numId="6">
    <w:abstractNumId w:val="20"/>
  </w:num>
  <w:num w:numId="7">
    <w:abstractNumId w:val="39"/>
  </w:num>
  <w:num w:numId="8">
    <w:abstractNumId w:val="23"/>
  </w:num>
  <w:num w:numId="9">
    <w:abstractNumId w:val="42"/>
  </w:num>
  <w:num w:numId="10">
    <w:abstractNumId w:val="30"/>
  </w:num>
  <w:num w:numId="11">
    <w:abstractNumId w:val="35"/>
  </w:num>
  <w:num w:numId="12">
    <w:abstractNumId w:val="41"/>
  </w:num>
  <w:num w:numId="13">
    <w:abstractNumId w:val="26"/>
  </w:num>
  <w:num w:numId="14">
    <w:abstractNumId w:val="27"/>
  </w:num>
  <w:num w:numId="15">
    <w:abstractNumId w:val="19"/>
  </w:num>
  <w:num w:numId="16">
    <w:abstractNumId w:val="33"/>
  </w:num>
  <w:num w:numId="17">
    <w:abstractNumId w:val="24"/>
  </w:num>
  <w:num w:numId="18">
    <w:abstractNumId w:val="32"/>
  </w:num>
  <w:num w:numId="19">
    <w:abstractNumId w:val="25"/>
  </w:num>
  <w:num w:numId="20">
    <w:abstractNumId w:val="40"/>
  </w:num>
  <w:num w:numId="21">
    <w:abstractNumId w:val="21"/>
  </w:num>
  <w:num w:numId="22">
    <w:abstractNumId w:val="36"/>
  </w:num>
  <w:num w:numId="23">
    <w:abstractNumId w:val="28"/>
  </w:num>
  <w:num w:numId="24">
    <w:abstractNumId w:val="11"/>
  </w:num>
  <w:num w:numId="25">
    <w:abstractNumId w:val="13"/>
  </w:num>
  <w:num w:numId="26">
    <w:abstractNumId w:val="16"/>
  </w:num>
  <w:num w:numId="27">
    <w:abstractNumId w:val="17"/>
  </w:num>
  <w:num w:numId="28">
    <w:abstractNumId w:val="43"/>
  </w:num>
  <w:num w:numId="29">
    <w:abstractNumId w:val="44"/>
  </w:num>
  <w:num w:numId="30">
    <w:abstractNumId w:val="37"/>
  </w:num>
  <w:num w:numId="31">
    <w:abstractNumId w:val="31"/>
  </w:num>
  <w:num w:numId="32">
    <w:abstractNumId w:val="34"/>
  </w:num>
  <w:num w:numId="33">
    <w:abstractNumId w:val="10"/>
  </w:num>
  <w:num w:numId="34">
    <w:abstractNumId w:val="8"/>
  </w:num>
  <w:num w:numId="35">
    <w:abstractNumId w:val="7"/>
  </w:num>
  <w:num w:numId="36">
    <w:abstractNumId w:val="6"/>
  </w:num>
  <w:num w:numId="37">
    <w:abstractNumId w:val="5"/>
  </w:num>
  <w:num w:numId="38">
    <w:abstractNumId w:val="9"/>
  </w:num>
  <w:num w:numId="39">
    <w:abstractNumId w:val="4"/>
  </w:num>
  <w:num w:numId="40">
    <w:abstractNumId w:val="3"/>
  </w:num>
  <w:num w:numId="41">
    <w:abstractNumId w:val="2"/>
  </w:num>
  <w:num w:numId="42">
    <w:abstractNumId w:val="1"/>
  </w:num>
  <w:num w:numId="43">
    <w:abstractNumId w:val="0"/>
  </w:num>
  <w:num w:numId="44">
    <w:abstractNumId w:val="38"/>
  </w:num>
  <w:num w:numId="45">
    <w:abstractNumId w:val="29"/>
  </w:num>
  <w:num w:numId="46">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28049600"/>
    <w:docVar w:name="VerbatimVersion" w:val="5.1"/>
  </w:docVars>
  <w:rsids>
    <w:rsidRoot w:val="000562E3"/>
    <w:rsid w:val="00007D34"/>
    <w:rsid w:val="000139A3"/>
    <w:rsid w:val="00037997"/>
    <w:rsid w:val="000457C9"/>
    <w:rsid w:val="00054A6C"/>
    <w:rsid w:val="000562E3"/>
    <w:rsid w:val="00064909"/>
    <w:rsid w:val="00071458"/>
    <w:rsid w:val="00080B9A"/>
    <w:rsid w:val="00090B75"/>
    <w:rsid w:val="000A51D0"/>
    <w:rsid w:val="000C49A7"/>
    <w:rsid w:val="000E174F"/>
    <w:rsid w:val="00100833"/>
    <w:rsid w:val="00104529"/>
    <w:rsid w:val="00105942"/>
    <w:rsid w:val="00107396"/>
    <w:rsid w:val="001177AB"/>
    <w:rsid w:val="0012156C"/>
    <w:rsid w:val="0013057A"/>
    <w:rsid w:val="00144A4C"/>
    <w:rsid w:val="00146EEC"/>
    <w:rsid w:val="00160609"/>
    <w:rsid w:val="00167671"/>
    <w:rsid w:val="0017324C"/>
    <w:rsid w:val="00176AB0"/>
    <w:rsid w:val="00177B7D"/>
    <w:rsid w:val="001803B6"/>
    <w:rsid w:val="0018322D"/>
    <w:rsid w:val="001A1121"/>
    <w:rsid w:val="001B5776"/>
    <w:rsid w:val="001D0C05"/>
    <w:rsid w:val="001E527A"/>
    <w:rsid w:val="001F78CE"/>
    <w:rsid w:val="0020353F"/>
    <w:rsid w:val="002401A3"/>
    <w:rsid w:val="00251795"/>
    <w:rsid w:val="00251FC7"/>
    <w:rsid w:val="002855A7"/>
    <w:rsid w:val="002A13D2"/>
    <w:rsid w:val="002B146A"/>
    <w:rsid w:val="002B5E17"/>
    <w:rsid w:val="002C0AF0"/>
    <w:rsid w:val="002D5542"/>
    <w:rsid w:val="002F088B"/>
    <w:rsid w:val="002F0ECA"/>
    <w:rsid w:val="002F2E61"/>
    <w:rsid w:val="00312F5F"/>
    <w:rsid w:val="00315690"/>
    <w:rsid w:val="00316B75"/>
    <w:rsid w:val="00325646"/>
    <w:rsid w:val="003302D1"/>
    <w:rsid w:val="003332D1"/>
    <w:rsid w:val="003460F2"/>
    <w:rsid w:val="0035658F"/>
    <w:rsid w:val="003575F1"/>
    <w:rsid w:val="0038158C"/>
    <w:rsid w:val="00385649"/>
    <w:rsid w:val="003902BA"/>
    <w:rsid w:val="00392C63"/>
    <w:rsid w:val="00397681"/>
    <w:rsid w:val="003A09E2"/>
    <w:rsid w:val="003A6875"/>
    <w:rsid w:val="003F29D6"/>
    <w:rsid w:val="004046D0"/>
    <w:rsid w:val="00407037"/>
    <w:rsid w:val="004173A9"/>
    <w:rsid w:val="00425861"/>
    <w:rsid w:val="00432D97"/>
    <w:rsid w:val="00456568"/>
    <w:rsid w:val="004605D6"/>
    <w:rsid w:val="00462F1A"/>
    <w:rsid w:val="004669A2"/>
    <w:rsid w:val="00466CBF"/>
    <w:rsid w:val="00471302"/>
    <w:rsid w:val="00471C7F"/>
    <w:rsid w:val="00474D17"/>
    <w:rsid w:val="00484B07"/>
    <w:rsid w:val="004923CA"/>
    <w:rsid w:val="004932CD"/>
    <w:rsid w:val="004C60E8"/>
    <w:rsid w:val="004E1810"/>
    <w:rsid w:val="004E3579"/>
    <w:rsid w:val="004E728B"/>
    <w:rsid w:val="004F0381"/>
    <w:rsid w:val="004F39E0"/>
    <w:rsid w:val="00537BD5"/>
    <w:rsid w:val="00545551"/>
    <w:rsid w:val="00547E62"/>
    <w:rsid w:val="00555291"/>
    <w:rsid w:val="00557CF0"/>
    <w:rsid w:val="0057268A"/>
    <w:rsid w:val="005869AC"/>
    <w:rsid w:val="00596CC4"/>
    <w:rsid w:val="005C1A4E"/>
    <w:rsid w:val="005C66DF"/>
    <w:rsid w:val="005D2912"/>
    <w:rsid w:val="005D7345"/>
    <w:rsid w:val="005F361E"/>
    <w:rsid w:val="006065BD"/>
    <w:rsid w:val="00624701"/>
    <w:rsid w:val="00626ED6"/>
    <w:rsid w:val="00632DBD"/>
    <w:rsid w:val="00640F62"/>
    <w:rsid w:val="00645FA9"/>
    <w:rsid w:val="006468B3"/>
    <w:rsid w:val="00647866"/>
    <w:rsid w:val="00665003"/>
    <w:rsid w:val="00670139"/>
    <w:rsid w:val="00675DD8"/>
    <w:rsid w:val="00680538"/>
    <w:rsid w:val="006845BB"/>
    <w:rsid w:val="006940B0"/>
    <w:rsid w:val="00694731"/>
    <w:rsid w:val="00694FD8"/>
    <w:rsid w:val="006A1235"/>
    <w:rsid w:val="006A2AD0"/>
    <w:rsid w:val="006C2375"/>
    <w:rsid w:val="006D1719"/>
    <w:rsid w:val="006D4ECC"/>
    <w:rsid w:val="006D78E8"/>
    <w:rsid w:val="006F60E3"/>
    <w:rsid w:val="00703BEB"/>
    <w:rsid w:val="007176CE"/>
    <w:rsid w:val="00721D4A"/>
    <w:rsid w:val="00722258"/>
    <w:rsid w:val="007243E5"/>
    <w:rsid w:val="0075553A"/>
    <w:rsid w:val="007606C7"/>
    <w:rsid w:val="00766EA0"/>
    <w:rsid w:val="0077567C"/>
    <w:rsid w:val="00783394"/>
    <w:rsid w:val="00790173"/>
    <w:rsid w:val="007A2226"/>
    <w:rsid w:val="007A316E"/>
    <w:rsid w:val="007A3C98"/>
    <w:rsid w:val="007E026F"/>
    <w:rsid w:val="007E311E"/>
    <w:rsid w:val="007E6262"/>
    <w:rsid w:val="007E6464"/>
    <w:rsid w:val="007E7ED4"/>
    <w:rsid w:val="007F5B66"/>
    <w:rsid w:val="008048CC"/>
    <w:rsid w:val="00810D7C"/>
    <w:rsid w:val="00813322"/>
    <w:rsid w:val="00823A1C"/>
    <w:rsid w:val="00823FD6"/>
    <w:rsid w:val="00830EC3"/>
    <w:rsid w:val="00845B9D"/>
    <w:rsid w:val="00860984"/>
    <w:rsid w:val="00881134"/>
    <w:rsid w:val="0088463E"/>
    <w:rsid w:val="008929EC"/>
    <w:rsid w:val="008B3ECB"/>
    <w:rsid w:val="008B4E85"/>
    <w:rsid w:val="008B60A1"/>
    <w:rsid w:val="008C1B2E"/>
    <w:rsid w:val="008D470E"/>
    <w:rsid w:val="008D5D44"/>
    <w:rsid w:val="008F10F1"/>
    <w:rsid w:val="00907844"/>
    <w:rsid w:val="009109E4"/>
    <w:rsid w:val="0091485C"/>
    <w:rsid w:val="0091627E"/>
    <w:rsid w:val="00927D20"/>
    <w:rsid w:val="00936D50"/>
    <w:rsid w:val="009546FF"/>
    <w:rsid w:val="0097032B"/>
    <w:rsid w:val="00994267"/>
    <w:rsid w:val="009A1108"/>
    <w:rsid w:val="009A2EE6"/>
    <w:rsid w:val="009B1CC7"/>
    <w:rsid w:val="009C195F"/>
    <w:rsid w:val="009C6121"/>
    <w:rsid w:val="009D2EAD"/>
    <w:rsid w:val="009D54B2"/>
    <w:rsid w:val="009E1922"/>
    <w:rsid w:val="009F068F"/>
    <w:rsid w:val="009F43DE"/>
    <w:rsid w:val="009F7ED2"/>
    <w:rsid w:val="00A02EC2"/>
    <w:rsid w:val="00A52004"/>
    <w:rsid w:val="00A72FD9"/>
    <w:rsid w:val="00A93661"/>
    <w:rsid w:val="00A9516B"/>
    <w:rsid w:val="00A95652"/>
    <w:rsid w:val="00AB3409"/>
    <w:rsid w:val="00AC0AB8"/>
    <w:rsid w:val="00AC3555"/>
    <w:rsid w:val="00AF5624"/>
    <w:rsid w:val="00B12C5A"/>
    <w:rsid w:val="00B20F27"/>
    <w:rsid w:val="00B24B3B"/>
    <w:rsid w:val="00B33C6D"/>
    <w:rsid w:val="00B4508F"/>
    <w:rsid w:val="00B55AD5"/>
    <w:rsid w:val="00B7187F"/>
    <w:rsid w:val="00B80271"/>
    <w:rsid w:val="00B8057C"/>
    <w:rsid w:val="00BD6238"/>
    <w:rsid w:val="00BE59E1"/>
    <w:rsid w:val="00BF593B"/>
    <w:rsid w:val="00BF773A"/>
    <w:rsid w:val="00BF7E81"/>
    <w:rsid w:val="00C00ABB"/>
    <w:rsid w:val="00C13773"/>
    <w:rsid w:val="00C13942"/>
    <w:rsid w:val="00C165B0"/>
    <w:rsid w:val="00C17CC8"/>
    <w:rsid w:val="00C34301"/>
    <w:rsid w:val="00C46B05"/>
    <w:rsid w:val="00C50775"/>
    <w:rsid w:val="00C53A20"/>
    <w:rsid w:val="00C545C5"/>
    <w:rsid w:val="00C54E2F"/>
    <w:rsid w:val="00C550A3"/>
    <w:rsid w:val="00C807D9"/>
    <w:rsid w:val="00C8153F"/>
    <w:rsid w:val="00C83417"/>
    <w:rsid w:val="00C9604F"/>
    <w:rsid w:val="00CA19AA"/>
    <w:rsid w:val="00CB4CF9"/>
    <w:rsid w:val="00CC5298"/>
    <w:rsid w:val="00CD59E0"/>
    <w:rsid w:val="00CD736E"/>
    <w:rsid w:val="00CD798D"/>
    <w:rsid w:val="00CE161E"/>
    <w:rsid w:val="00CE709E"/>
    <w:rsid w:val="00CF4D87"/>
    <w:rsid w:val="00CF59A8"/>
    <w:rsid w:val="00D05B39"/>
    <w:rsid w:val="00D325A9"/>
    <w:rsid w:val="00D36A8A"/>
    <w:rsid w:val="00D61409"/>
    <w:rsid w:val="00D6691E"/>
    <w:rsid w:val="00D70BF9"/>
    <w:rsid w:val="00D71170"/>
    <w:rsid w:val="00D7677C"/>
    <w:rsid w:val="00D870CA"/>
    <w:rsid w:val="00DA1C92"/>
    <w:rsid w:val="00DA25D4"/>
    <w:rsid w:val="00DA6538"/>
    <w:rsid w:val="00DE3256"/>
    <w:rsid w:val="00DE4457"/>
    <w:rsid w:val="00E05A37"/>
    <w:rsid w:val="00E13D2C"/>
    <w:rsid w:val="00E15E75"/>
    <w:rsid w:val="00E35AFB"/>
    <w:rsid w:val="00E5262C"/>
    <w:rsid w:val="00E64CE5"/>
    <w:rsid w:val="00E66819"/>
    <w:rsid w:val="00E71BC0"/>
    <w:rsid w:val="00E85D95"/>
    <w:rsid w:val="00E941D3"/>
    <w:rsid w:val="00EA0C6C"/>
    <w:rsid w:val="00EB714C"/>
    <w:rsid w:val="00EC7DC4"/>
    <w:rsid w:val="00ED30CF"/>
    <w:rsid w:val="00EE4505"/>
    <w:rsid w:val="00EE5276"/>
    <w:rsid w:val="00F176EF"/>
    <w:rsid w:val="00F345A5"/>
    <w:rsid w:val="00F34782"/>
    <w:rsid w:val="00F45E10"/>
    <w:rsid w:val="00F563F1"/>
    <w:rsid w:val="00F60384"/>
    <w:rsid w:val="00F61B00"/>
    <w:rsid w:val="00F6364A"/>
    <w:rsid w:val="00F8102E"/>
    <w:rsid w:val="00F81960"/>
    <w:rsid w:val="00F9113A"/>
    <w:rsid w:val="00F96B1A"/>
    <w:rsid w:val="00FA1612"/>
    <w:rsid w:val="00FA33FB"/>
    <w:rsid w:val="00FA378B"/>
    <w:rsid w:val="00FC13AF"/>
    <w:rsid w:val="00FC3F3C"/>
    <w:rsid w:val="00FC424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94FA8"/>
  <w15:chartTrackingRefBased/>
  <w15:docId w15:val="{2F3C835B-9C9C-46F9-ADA5-1F0FB083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06C7"/>
    <w:rPr>
      <w:rFonts w:ascii="Calibri" w:hAnsi="Calibri"/>
    </w:rPr>
  </w:style>
  <w:style w:type="paragraph" w:styleId="Heading1">
    <w:name w:val="heading 1"/>
    <w:aliases w:val="Pocket"/>
    <w:basedOn w:val="Normal"/>
    <w:next w:val="Normal"/>
    <w:link w:val="Heading1Char"/>
    <w:qFormat/>
    <w:rsid w:val="007606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06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7606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7606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06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6C7"/>
  </w:style>
  <w:style w:type="character" w:customStyle="1" w:styleId="Heading1Char">
    <w:name w:val="Heading 1 Char"/>
    <w:aliases w:val="Pocket Char"/>
    <w:basedOn w:val="DefaultParagraphFont"/>
    <w:link w:val="Heading1"/>
    <w:rsid w:val="007606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06C7"/>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7606C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606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7606C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06C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7606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606C7"/>
    <w:rPr>
      <w:color w:val="auto"/>
      <w:u w:val="none"/>
    </w:rPr>
  </w:style>
  <w:style w:type="character" w:styleId="FollowedHyperlink">
    <w:name w:val="FollowedHyperlink"/>
    <w:basedOn w:val="DefaultParagraphFont"/>
    <w:uiPriority w:val="99"/>
    <w:unhideWhenUsed/>
    <w:rsid w:val="007606C7"/>
    <w:rPr>
      <w:color w:val="auto"/>
      <w:u w:val="none"/>
    </w:rPr>
  </w:style>
  <w:style w:type="paragraph" w:styleId="DocumentMap">
    <w:name w:val="Document Map"/>
    <w:basedOn w:val="Normal"/>
    <w:link w:val="DocumentMapChar"/>
    <w:uiPriority w:val="99"/>
    <w:semiHidden/>
    <w:unhideWhenUsed/>
    <w:rsid w:val="00640F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F62"/>
    <w:rPr>
      <w:rFonts w:ascii="Lucida Grande" w:eastAsiaTheme="minorEastAsia" w:hAnsi="Lucida Grande" w:cs="Lucida Grande"/>
      <w:sz w:val="24"/>
      <w:szCs w:val="24"/>
    </w:rPr>
  </w:style>
  <w:style w:type="paragraph" w:customStyle="1" w:styleId="Emphasis1">
    <w:name w:val="Emphasis1"/>
    <w:basedOn w:val="Normal"/>
    <w:link w:val="Emphasis"/>
    <w:autoRedefine/>
    <w:uiPriority w:val="7"/>
    <w:qFormat/>
    <w:rsid w:val="00FA33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E026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E02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7A3C98"/>
    <w:pPr>
      <w:ind w:left="720"/>
      <w:contextualSpacing/>
    </w:pPr>
  </w:style>
  <w:style w:type="paragraph" w:customStyle="1" w:styleId="VladaPalanciuc">
    <w:name w:val="Vlada Palanciuc"/>
    <w:basedOn w:val="Normal"/>
    <w:autoRedefine/>
    <w:qFormat/>
    <w:rsid w:val="00547E62"/>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547E62"/>
    <w:pPr>
      <w:spacing w:before="100" w:beforeAutospacing="1" w:after="100" w:afterAutospacing="1"/>
    </w:pPr>
  </w:style>
  <w:style w:type="character" w:customStyle="1" w:styleId="Style1Char">
    <w:name w:val="Style1 Char"/>
    <w:basedOn w:val="DefaultParagraphFont"/>
    <w:rsid w:val="00547E62"/>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547E62"/>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547E62"/>
    <w:rPr>
      <w:rFonts w:eastAsiaTheme="minorEastAsia" w:cs="Calibri"/>
      <w:sz w:val="20"/>
      <w:szCs w:val="24"/>
      <w:u w:val="single"/>
    </w:rPr>
  </w:style>
  <w:style w:type="paragraph" w:styleId="NoSpacing">
    <w:name w:val="No Spacing"/>
    <w:aliases w:val="Card Format,DDI Tag,Tag Title,No Spacing tnr,ClearFormatting,Hidden Block Title,No Spacing311,No Spacing51,Dont u,No Spacing1111111,Tags"/>
    <w:basedOn w:val="Heading1"/>
    <w:autoRedefine/>
    <w:uiPriority w:val="99"/>
    <w:qFormat/>
    <w:rsid w:val="00547E6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sz w:val="24"/>
      <w:szCs w:val="24"/>
    </w:rPr>
  </w:style>
  <w:style w:type="character" w:customStyle="1" w:styleId="SmallChar">
    <w:name w:val="Small Char"/>
    <w:link w:val="Small"/>
    <w:qFormat/>
    <w:locked/>
    <w:rsid w:val="00547E62"/>
    <w:rPr>
      <w:rFonts w:ascii="Arial Narrow" w:eastAsia="Calibri" w:hAnsi="Arial Narrow" w:cs="Times New Roman"/>
      <w:color w:val="000000"/>
      <w:sz w:val="16"/>
    </w:rPr>
  </w:style>
  <w:style w:type="paragraph" w:customStyle="1" w:styleId="Small">
    <w:name w:val="Small"/>
    <w:basedOn w:val="Normal"/>
    <w:next w:val="Normal"/>
    <w:link w:val="SmallChar"/>
    <w:qFormat/>
    <w:rsid w:val="00547E62"/>
    <w:pPr>
      <w:spacing w:after="0" w:line="240" w:lineRule="auto"/>
    </w:pPr>
    <w:rPr>
      <w:rFonts w:ascii="Arial Narrow" w:eastAsia="Calibri" w:hAnsi="Arial Narrow" w:cs="Times New Roman"/>
      <w:color w:val="000000"/>
      <w:sz w:val="16"/>
    </w:rPr>
  </w:style>
  <w:style w:type="character" w:customStyle="1" w:styleId="AuthorYear">
    <w:name w:val="AuthorYear"/>
    <w:uiPriority w:val="1"/>
    <w:qFormat/>
    <w:rsid w:val="00547E62"/>
    <w:rPr>
      <w:rFonts w:ascii="Georgia" w:hAnsi="Georgia"/>
      <w:b/>
      <w:sz w:val="24"/>
    </w:rPr>
  </w:style>
  <w:style w:type="paragraph" w:customStyle="1" w:styleId="msonormal0">
    <w:name w:val="msonormal"/>
    <w:basedOn w:val="Normal"/>
    <w:rsid w:val="00547E62"/>
    <w:pPr>
      <w:spacing w:before="100" w:beforeAutospacing="1" w:after="100" w:afterAutospacing="1" w:line="240" w:lineRule="auto"/>
    </w:pPr>
    <w:rPr>
      <w:rFonts w:ascii="Times New Roman" w:eastAsia="Times New Roman" w:hAnsi="Times New Roman" w:cs="Times New Roman"/>
      <w:sz w:val="24"/>
      <w:lang w:val="en-HK" w:eastAsia="zh-CN"/>
    </w:rPr>
  </w:style>
  <w:style w:type="paragraph" w:customStyle="1" w:styleId="paragraph">
    <w:name w:val="paragraph"/>
    <w:basedOn w:val="Normal"/>
    <w:rsid w:val="00547E62"/>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textrun">
    <w:name w:val="textrun"/>
    <w:basedOn w:val="DefaultParagraphFont"/>
    <w:rsid w:val="00547E62"/>
  </w:style>
  <w:style w:type="character" w:customStyle="1" w:styleId="normaltextrun">
    <w:name w:val="normaltextrun"/>
    <w:basedOn w:val="DefaultParagraphFont"/>
    <w:rsid w:val="00547E62"/>
  </w:style>
  <w:style w:type="character" w:customStyle="1" w:styleId="eop">
    <w:name w:val="eop"/>
    <w:basedOn w:val="DefaultParagraphFont"/>
    <w:rsid w:val="00547E62"/>
  </w:style>
  <w:style w:type="character" w:customStyle="1" w:styleId="spellingerror">
    <w:name w:val="spellingerror"/>
    <w:basedOn w:val="DefaultParagraphFont"/>
    <w:rsid w:val="00547E62"/>
  </w:style>
  <w:style w:type="character" w:customStyle="1" w:styleId="contextualspellingandgrammarerror">
    <w:name w:val="contextualspellingandgrammarerror"/>
    <w:basedOn w:val="DefaultParagraphFont"/>
    <w:rsid w:val="00547E62"/>
  </w:style>
  <w:style w:type="character" w:customStyle="1" w:styleId="findhit">
    <w:name w:val="findhit"/>
    <w:basedOn w:val="DefaultParagraphFont"/>
    <w:rsid w:val="00547E62"/>
  </w:style>
  <w:style w:type="paragraph" w:customStyle="1" w:styleId="card0">
    <w:name w:val="card"/>
    <w:aliases w:val="Medium Grid 21"/>
    <w:basedOn w:val="Normal"/>
    <w:next w:val="Normal"/>
    <w:uiPriority w:val="1"/>
    <w:qFormat/>
    <w:rsid w:val="00547E62"/>
    <w:pPr>
      <w:ind w:left="288" w:right="288"/>
    </w:pPr>
    <w:rPr>
      <w:rFonts w:asciiTheme="minorHAnsi" w:hAnsiTheme="minorHAnsi"/>
      <w:u w:val="single"/>
    </w:rPr>
  </w:style>
  <w:style w:type="paragraph" w:customStyle="1" w:styleId="text-justify">
    <w:name w:val="text-justify"/>
    <w:basedOn w:val="Normal"/>
    <w:rsid w:val="00547E6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3337">
      <w:bodyDiv w:val="1"/>
      <w:marLeft w:val="0"/>
      <w:marRight w:val="0"/>
      <w:marTop w:val="0"/>
      <w:marBottom w:val="0"/>
      <w:divBdr>
        <w:top w:val="none" w:sz="0" w:space="0" w:color="auto"/>
        <w:left w:val="none" w:sz="0" w:space="0" w:color="auto"/>
        <w:bottom w:val="none" w:sz="0" w:space="0" w:color="auto"/>
        <w:right w:val="none" w:sz="0" w:space="0" w:color="auto"/>
      </w:divBdr>
    </w:div>
    <w:div w:id="618217992">
      <w:bodyDiv w:val="1"/>
      <w:marLeft w:val="0"/>
      <w:marRight w:val="0"/>
      <w:marTop w:val="0"/>
      <w:marBottom w:val="0"/>
      <w:divBdr>
        <w:top w:val="none" w:sz="0" w:space="0" w:color="auto"/>
        <w:left w:val="none" w:sz="0" w:space="0" w:color="auto"/>
        <w:bottom w:val="none" w:sz="0" w:space="0" w:color="auto"/>
        <w:right w:val="none" w:sz="0" w:space="0" w:color="auto"/>
      </w:divBdr>
    </w:div>
    <w:div w:id="1033313721">
      <w:bodyDiv w:val="1"/>
      <w:marLeft w:val="0"/>
      <w:marRight w:val="0"/>
      <w:marTop w:val="0"/>
      <w:marBottom w:val="0"/>
      <w:divBdr>
        <w:top w:val="none" w:sz="0" w:space="0" w:color="auto"/>
        <w:left w:val="none" w:sz="0" w:space="0" w:color="auto"/>
        <w:bottom w:val="none" w:sz="0" w:space="0" w:color="auto"/>
        <w:right w:val="none" w:sz="0" w:space="0" w:color="auto"/>
      </w:divBdr>
    </w:div>
    <w:div w:id="1229654359">
      <w:bodyDiv w:val="1"/>
      <w:marLeft w:val="0"/>
      <w:marRight w:val="0"/>
      <w:marTop w:val="0"/>
      <w:marBottom w:val="0"/>
      <w:divBdr>
        <w:top w:val="none" w:sz="0" w:space="0" w:color="auto"/>
        <w:left w:val="none" w:sz="0" w:space="0" w:color="auto"/>
        <w:bottom w:val="none" w:sz="0" w:space="0" w:color="auto"/>
        <w:right w:val="none" w:sz="0" w:space="0" w:color="auto"/>
      </w:divBdr>
    </w:div>
    <w:div w:id="1313099582">
      <w:bodyDiv w:val="1"/>
      <w:marLeft w:val="0"/>
      <w:marRight w:val="0"/>
      <w:marTop w:val="0"/>
      <w:marBottom w:val="0"/>
      <w:divBdr>
        <w:top w:val="none" w:sz="0" w:space="0" w:color="auto"/>
        <w:left w:val="none" w:sz="0" w:space="0" w:color="auto"/>
        <w:bottom w:val="none" w:sz="0" w:space="0" w:color="auto"/>
        <w:right w:val="none" w:sz="0" w:space="0" w:color="auto"/>
      </w:divBdr>
    </w:div>
    <w:div w:id="18617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blogs.discovermagazine.com/80beats/2010/02/01/obamas-nasa-budget-so-long-moon-missions-hello-private-spaceflight/" TargetMode="External"/><Relationship Id="rId21" Type="http://schemas.openxmlformats.org/officeDocument/2006/relationships/hyperlink" Target="https://www.businessinsider.com/elon-musk-says-we-could-put-a-million-people-on-mars-within-a-century-2015-6" TargetMode="External"/><Relationship Id="rId42" Type="http://schemas.openxmlformats.org/officeDocument/2006/relationships/hyperlink" Target="http://www.businessinsider.com/working-with-elon-musk-tesla-2015-5" TargetMode="External"/><Relationship Id="rId47" Type="http://schemas.openxmlformats.org/officeDocument/2006/relationships/hyperlink" Target="http://www.space.com/19981-private-mars-mission-married-2018.html" TargetMode="External"/><Relationship Id="rId63" Type="http://schemas.openxmlformats.org/officeDocument/2006/relationships/hyperlink" Target="https://www.outsideonline.com/1929131/how-much-does-it-cost-climb-everest" TargetMode="External"/><Relationship Id="rId68" Type="http://schemas.openxmlformats.org/officeDocument/2006/relationships/hyperlink" Target="https://www.jacobinmag.com/2016/07/populism-democracy-technocrats-brexit-trump-sanders-voting-referendum/" TargetMode="External"/><Relationship Id="rId2" Type="http://schemas.openxmlformats.org/officeDocument/2006/relationships/numbering" Target="numbering.xml"/><Relationship Id="rId16" Type="http://schemas.openxmlformats.org/officeDocument/2006/relationships/hyperlink" Target="https://www.dhi.ac.uk/hartlib/view?docset=main&amp;docname=64_18" TargetMode="External"/><Relationship Id="rId29" Type="http://schemas.openxmlformats.org/officeDocument/2006/relationships/hyperlink" Target="https://www.salon.com/2017/08/06/tacoma-the-next-video-game-from-gone-home-creators-imagines-the-gig-economy-in-space/" TargetMode="External"/><Relationship Id="rId11" Type="http://schemas.openxmlformats.org/officeDocument/2006/relationships/hyperlink" Target="https://www.digitalhistory.uh.edu/disp_textbook.cfm?smtID=3&amp;psid=70" TargetMode="External"/><Relationship Id="rId24" Type="http://schemas.openxmlformats.org/officeDocument/2006/relationships/hyperlink" Target="https://www.washingtonpost.com/news/the-switch/wp/2017/09/29/elon-musk-says-his-next-spaceship-could-not-only-take-to-you-the-moon-and-mars-but-from-n-y-to-london-in-29-minutes/?utm_term=.85279aa2076a" TargetMode="External"/><Relationship Id="rId32" Type="http://schemas.openxmlformats.org/officeDocument/2006/relationships/hyperlink" Target="https://www.salon.com/2016/12/15/exxonmobil-ceo-and-trump-pick-rex-tillerson-my-philosophy-is-to-make-money_partner/" TargetMode="External"/><Relationship Id="rId37" Type="http://schemas.openxmlformats.org/officeDocument/2006/relationships/hyperlink" Target="http://www.peterfrase.com/2011/08/the-decay-of-the-capitalist-class/" TargetMode="External"/><Relationship Id="rId40" Type="http://schemas.openxmlformats.org/officeDocument/2006/relationships/hyperlink" Target="http://www.telegraph.co.uk/science/2017/06/21/elon-musk-create-city-mars-million-inhabitants/" TargetMode="External"/><Relationship Id="rId45" Type="http://schemas.openxmlformats.org/officeDocument/2006/relationships/hyperlink" Target="http://www.astronautix.com/m/mpk.html" TargetMode="External"/><Relationship Id="rId53" Type="http://schemas.openxmlformats.org/officeDocument/2006/relationships/hyperlink" Target="https://www.nasa.gov/image-feature/frosted-dunes-on-mars" TargetMode="External"/><Relationship Id="rId58" Type="http://schemas.openxmlformats.org/officeDocument/2006/relationships/hyperlink" Target="https://www.nasa.gov/press/2015/april/nasa-extends-campaign-for-public-to-name-features-on-pluto" TargetMode="External"/><Relationship Id="rId66" Type="http://schemas.openxmlformats.org/officeDocument/2006/relationships/hyperlink" Target="http://www.huffingtonpost.com/entry/boycott-starbucks-backfires_us_58903e39e4b0c90efeffd8af" TargetMode="External"/><Relationship Id="rId5" Type="http://schemas.openxmlformats.org/officeDocument/2006/relationships/webSettings" Target="webSettings.xml"/><Relationship Id="rId61" Type="http://schemas.openxmlformats.org/officeDocument/2006/relationships/hyperlink" Target="https://www.dailykos.com/story/2015/5/5/1372730/-Skylab-and-the-Sit-Down-Strike-in-Space" TargetMode="External"/><Relationship Id="rId19" Type="http://schemas.openxmlformats.org/officeDocument/2006/relationships/hyperlink" Target="https://www.businessinsider.com/nasa-just-quashed-elon-musks-plans-to-make-mars-habitable-for-humans-2018-7" TargetMode="External"/><Relationship Id="rId14" Type="http://schemas.openxmlformats.org/officeDocument/2006/relationships/hyperlink" Target="https://quod.lib.umich.edu/cgi/t/text/pageviewer-idx?cc=eebo2;c=eebo2;idno=a68588.0001.001;node=A68588.0001.001:5;seq=29;vid=15242;page=root;view=text" TargetMode="External"/><Relationship Id="rId22" Type="http://schemas.openxmlformats.org/officeDocument/2006/relationships/hyperlink" Target="https://doi.org/10.1177/1354066120928127" TargetMode="External"/><Relationship Id="rId27" Type="http://schemas.openxmlformats.org/officeDocument/2006/relationships/hyperlink" Target="http://www.theregister.co.uk/2012/03/08/nasa_private_space_nasa/" TargetMode="External"/><Relationship Id="rId30" Type="http://schemas.openxmlformats.org/officeDocument/2006/relationships/hyperlink" Target="https://www.theguardian.com/world/2015/mar/04/east-india-company-original-corporate-raiders" TargetMode="External"/><Relationship Id="rId35" Type="http://schemas.openxmlformats.org/officeDocument/2006/relationships/hyperlink" Target="https://www.jacobinmag.com/2015/11/philanthropy-charity-banga-carnegie-gates-foundation-development" TargetMode="External"/><Relationship Id="rId43" Type="http://schemas.openxmlformats.org/officeDocument/2006/relationships/hyperlink" Target="https://harpers.org/archive/2011/11/the-bleakness-stakes/" TargetMode="External"/><Relationship Id="rId48" Type="http://schemas.openxmlformats.org/officeDocument/2006/relationships/hyperlink" Target="http://www.mars-one.com/faq/finance-and-feasibility/what-is-mars-ones-funding-model" TargetMode="External"/><Relationship Id="rId56" Type="http://schemas.openxmlformats.org/officeDocument/2006/relationships/hyperlink" Target="https://www.nasa.gov/open/data.html" TargetMode="External"/><Relationship Id="rId64" Type="http://schemas.openxmlformats.org/officeDocument/2006/relationships/hyperlink" Target="https://kristof.blogs.nytimes.com/2016/03/28/sherpa-they-die-we-go-home/" TargetMode="External"/><Relationship Id="rId69" Type="http://schemas.openxmlformats.org/officeDocument/2006/relationships/hyperlink" Target="https://www.jacobinmag.com/2015/04/aliens-extraterrestrials-active-seti/" TargetMode="External"/><Relationship Id="rId8" Type="http://schemas.openxmlformats.org/officeDocument/2006/relationships/hyperlink" Target="https://wellcomecollection.org/works?query=%22bills+of+mortality%22&amp;production.dates.from=1600&amp;production.dates.to=1699&amp;sortOrder=asc&amp;sort=production.dates" TargetMode="External"/><Relationship Id="rId51" Type="http://schemas.openxmlformats.org/officeDocument/2006/relationships/hyperlink" Target="https://www.nytimes.com/2016/09/28/science/elon-musk-spacex-mars-exploration.html?_r=0"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oi.org/10.1163/15733823-00215p01" TargetMode="External"/><Relationship Id="rId17" Type="http://schemas.openxmlformats.org/officeDocument/2006/relationships/hyperlink" Target="https://www.geekwire.com/2018/jeff-bezos-isdc-space-vision/" TargetMode="External"/><Relationship Id="rId25" Type="http://schemas.openxmlformats.org/officeDocument/2006/relationships/hyperlink" Target="http://nypost.com/2017/10/07/elon-musks-inspiring-vision-for-reaching-mars-and-the-stars/" TargetMode="External"/><Relationship Id="rId33" Type="http://schemas.openxmlformats.org/officeDocument/2006/relationships/hyperlink" Target="https://www.jacobinmag.com/2017/02/mars-elon-musk-space-exploration-nasa-colonization" TargetMode="External"/><Relationship Id="rId38" Type="http://schemas.openxmlformats.org/officeDocument/2006/relationships/hyperlink" Target="https://www.salon.com/2016/02/21/corporate_reformers_wreck_public_schools_billionaire_foundations_and_wall_street_financiers_are_not_out_to_help_your_kids_learn/" TargetMode="External"/><Relationship Id="rId46" Type="http://schemas.openxmlformats.org/officeDocument/2006/relationships/hyperlink" Target="http://www.businessinsider.com/startups-in-space-2009-8" TargetMode="External"/><Relationship Id="rId59" Type="http://schemas.openxmlformats.org/officeDocument/2006/relationships/hyperlink" Target="https://www.nytimes.com/2016/09/28/science/elon-musk-spacex-mars-exploration.html?_r=1" TargetMode="External"/><Relationship Id="rId67" Type="http://schemas.openxmlformats.org/officeDocument/2006/relationships/hyperlink" Target="https://www.jacobinmag.com/2016/11/david-brock-clinton-sanders-donald-trump/" TargetMode="External"/><Relationship Id="rId20" Type="http://schemas.openxmlformats.org/officeDocument/2006/relationships/hyperlink" Target="https://www.businessinsider.com/elon-musk-spacex-mars-plan-timeline-2018-10" TargetMode="External"/><Relationship Id="rId41" Type="http://schemas.openxmlformats.org/officeDocument/2006/relationships/hyperlink" Target="https://www.jacobinmag.com/2017/02/mars-elon-musk-space-exploration-nasa-colonization" TargetMode="External"/><Relationship Id="rId54" Type="http://schemas.openxmlformats.org/officeDocument/2006/relationships/hyperlink" Target="https://mars.jpl.nasa.gov/gallery/atlas/olympus-mons.html" TargetMode="External"/><Relationship Id="rId62" Type="http://schemas.openxmlformats.org/officeDocument/2006/relationships/hyperlink" Target="https://www.newscientist.com/article/mg21628855.100-build-a-mars-base-with-a-box-of-engineered-bugs.html" TargetMode="External"/><Relationship Id="rId70" Type="http://schemas.openxmlformats.org/officeDocument/2006/relationships/hyperlink" Target="https://carnegieendowment.org/2021/03/09/space-is-great-commons.-it-s-time-to-treat-it-as-such-pub-8401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dhi.ac.uk/hartlib/view?docset=main&amp;docname=62A_08" TargetMode="External"/><Relationship Id="rId23" Type="http://schemas.openxmlformats.org/officeDocument/2006/relationships/hyperlink" Target="http://bostonreview.net/science-nature/alina-utrata-lost-space" TargetMode="External"/><Relationship Id="rId28" Type="http://schemas.openxmlformats.org/officeDocument/2006/relationships/hyperlink" Target="https://www.wsj.com/articles/america-will-return-to-the-moonand-go-beyond-1507158341?mod=e2fb" TargetMode="External"/><Relationship Id="rId36" Type="http://schemas.openxmlformats.org/officeDocument/2006/relationships/hyperlink" Target="https://www.jacobinmag.com/2015/11/philanthropy-charity-banga-carnegie-gates-foundation-development" TargetMode="External"/><Relationship Id="rId49" Type="http://schemas.openxmlformats.org/officeDocument/2006/relationships/hyperlink" Target="https://www.bloomberg.com/news/articles/2016-09-27/elon-musk-s-vision-for-mars-travel-focuses-on-reusable-rockets" TargetMode="External"/><Relationship Id="rId57" Type="http://schemas.openxmlformats.org/officeDocument/2006/relationships/hyperlink" Target="https://www.nasa.gov/feature/first-cubesat-built-by-an-elementary-school-deployed-into-space" TargetMode="External"/><Relationship Id="rId10" Type="http://schemas.openxmlformats.org/officeDocument/2006/relationships/hyperlink" Target="http://nationalhumanitiescenter.org/pds/amerbegin/exploration/text5/hakluyt.pdf" TargetMode="External"/><Relationship Id="rId31" Type="http://schemas.openxmlformats.org/officeDocument/2006/relationships/hyperlink" Target="https://www.salon.com/2017/09/19/trumps-interior-secretary-on-national-monuments-sell-em-and-strip-em/" TargetMode="External"/><Relationship Id="rId44" Type="http://schemas.openxmlformats.org/officeDocument/2006/relationships/hyperlink" Target="https://www.jacobinmag.com/2017/02/mars-elon-musk-space-exploration-nasa-colonization.%20%20//" TargetMode="External"/><Relationship Id="rId52" Type="http://schemas.openxmlformats.org/officeDocument/2006/relationships/hyperlink" Target="http://www.slate.com/blogs/future_tense/2016/09/27/elon_musk_details_his_crazy_very_real_plan_to_colonize_mars.html" TargetMode="External"/><Relationship Id="rId60" Type="http://schemas.openxmlformats.org/officeDocument/2006/relationships/hyperlink" Target="https://www.theverge.com/2016/9/30/13114704/spacex-elon-musk-vs-mars-one-nasa-mission-timeline" TargetMode="External"/><Relationship Id="rId65" Type="http://schemas.openxmlformats.org/officeDocument/2006/relationships/hyperlink" Target="http://www.businessinsider.com/starbucks-boycott-after-ceos-refugee-support-2017-1"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7227/TSC.27.3.2" TargetMode="External"/><Relationship Id="rId13" Type="http://schemas.openxmlformats.org/officeDocument/2006/relationships/hyperlink" Target="https://www.gutenberg.org/files/2434/2434-h/2434-h.htm" TargetMode="External"/><Relationship Id="rId18" Type="http://schemas.openxmlformats.org/officeDocument/2006/relationships/hyperlink" Target="https://space.nss.org/the-colonization-of-space-gerard-k-o-neill-physics-today-1974/" TargetMode="External"/><Relationship Id="rId39" Type="http://schemas.openxmlformats.org/officeDocument/2006/relationships/hyperlink" Target="https://www.recode.net/2016/9/27/13081488/elon-musk-spacex-mars-colony-space-travel-funding-rocket-nasa" TargetMode="External"/><Relationship Id="rId34" Type="http://schemas.openxmlformats.org/officeDocument/2006/relationships/hyperlink" Target="http://www.dailykos.com/story/2015/5/5/1372730/-Skylab-and-the-Sit-Down-Strike-in-Space" TargetMode="External"/><Relationship Id="rId50" Type="http://schemas.openxmlformats.org/officeDocument/2006/relationships/hyperlink" Target="https://www.wired.com/2016/09/elon-musk-colonize-mars/" TargetMode="External"/><Relationship Id="rId55" Type="http://schemas.openxmlformats.org/officeDocument/2006/relationships/hyperlink" Target="https://www.washingtonpost.com/news/morning-mix/wp/2015/03/03/decades-of-human-waste-have-made-mount-everest-a-fecal-time-bomb/" TargetMode="External"/><Relationship Id="rId7" Type="http://schemas.openxmlformats.org/officeDocument/2006/relationships/endnotes" Target="endnote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7B584-12D1-4307-BADE-8760BE60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11482</Words>
  <Characters>65448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Yuma Nakamae</cp:lastModifiedBy>
  <cp:revision>18</cp:revision>
  <dcterms:created xsi:type="dcterms:W3CDTF">2021-12-17T23:41:00Z</dcterms:created>
  <dcterms:modified xsi:type="dcterms:W3CDTF">2022-02-20T15:33:00Z</dcterms:modified>
</cp:coreProperties>
</file>