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134DD" w14:textId="7FE5D239" w:rsidR="00F40E79" w:rsidRDefault="00F40E79" w:rsidP="00F40E79">
      <w:pPr>
        <w:pStyle w:val="Heading1"/>
        <w:rPr>
          <w:rFonts w:eastAsia="Times New Roman"/>
        </w:rPr>
      </w:pPr>
      <w:r>
        <w:rPr>
          <w:rFonts w:eastAsia="Times New Roman"/>
        </w:rPr>
        <w:t>NC</w:t>
      </w:r>
    </w:p>
    <w:p w14:paraId="0ED92FDC" w14:textId="3A879F69" w:rsidR="00724DDE" w:rsidRDefault="00724DDE" w:rsidP="00F40E79">
      <w:pPr>
        <w:keepNext/>
        <w:keepLines/>
        <w:spacing w:before="40" w:after="0"/>
        <w:outlineLvl w:val="3"/>
        <w:rPr>
          <w:rFonts w:eastAsia="Times New Roman" w:cs="Times New Roman"/>
          <w:b/>
          <w:iCs/>
          <w:sz w:val="26"/>
        </w:rPr>
      </w:pPr>
      <w:r>
        <w:rPr>
          <w:rFonts w:eastAsia="Times New Roman" w:cs="Times New Roman"/>
          <w:b/>
          <w:iCs/>
          <w:sz w:val="26"/>
        </w:rPr>
        <w:t>I negate the resolution.</w:t>
      </w:r>
    </w:p>
    <w:p w14:paraId="7E65B23C" w14:textId="0BCB3C69" w:rsidR="00F40E79" w:rsidRPr="00810EB6" w:rsidRDefault="00F40E79" w:rsidP="00F40E79">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1E73B198" w14:textId="77777777" w:rsidR="00F40E79" w:rsidRDefault="00F40E79" w:rsidP="00F40E79">
      <w:pPr>
        <w:keepNext/>
        <w:keepLines/>
        <w:spacing w:before="40" w:after="0"/>
        <w:outlineLvl w:val="3"/>
        <w:rPr>
          <w:rFonts w:eastAsia="Times New Roman" w:cs="Times New Roman"/>
          <w:b/>
          <w:iCs/>
          <w:sz w:val="26"/>
        </w:rPr>
      </w:pPr>
    </w:p>
    <w:p w14:paraId="0C09FF79" w14:textId="6CBB2C5C" w:rsidR="00F40E79" w:rsidRDefault="00F40E79" w:rsidP="00F40E79">
      <w:pPr>
        <w:pStyle w:val="Heading3"/>
      </w:pPr>
      <w:r>
        <w:lastRenderedPageBreak/>
        <w:t xml:space="preserve">Contention 1: </w:t>
      </w:r>
      <w:r>
        <w:t>Asteroid Mining</w:t>
      </w:r>
    </w:p>
    <w:p w14:paraId="769A7F53" w14:textId="77777777" w:rsidR="00F40E79" w:rsidRPr="007B63F4" w:rsidRDefault="00F40E79" w:rsidP="00F40E79">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2013801A" w14:textId="77777777" w:rsidR="00F40E79" w:rsidRPr="007B63F4" w:rsidRDefault="00F40E79" w:rsidP="00F40E79">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27261D1E" w14:textId="77777777" w:rsidR="00F40E79" w:rsidRPr="007B63F4" w:rsidRDefault="00F40E79" w:rsidP="00F40E79">
      <w:pPr>
        <w:ind w:left="720"/>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 xml:space="preserve">The private sector does it better, cheaper, </w:t>
      </w:r>
      <w:proofErr w:type="gramStart"/>
      <w:r w:rsidRPr="007B63F4">
        <w:rPr>
          <w:rFonts w:eastAsia="Cambria"/>
          <w:b/>
          <w:bCs/>
          <w:i/>
          <w:iCs/>
          <w:highlight w:val="yellow"/>
          <w:u w:val="single"/>
        </w:rPr>
        <w:t>faster</w:t>
      </w:r>
      <w:proofErr w:type="gramEnd"/>
      <w:r w:rsidRPr="007B63F4">
        <w:rPr>
          <w:rFonts w:eastAsia="Cambria"/>
          <w:b/>
          <w:bCs/>
          <w:i/>
          <w:iCs/>
          <w:highlight w:val="yellow"/>
          <w:u w:val="single"/>
        </w:rPr>
        <w:t xml:space="preserve"> and more efficiently than government</w:t>
      </w:r>
      <w:r w:rsidRPr="007B63F4">
        <w:rPr>
          <w:rFonts w:eastAsia="Cambria"/>
          <w:sz w:val="16"/>
          <w:highlight w:val="yellow"/>
        </w:rPr>
        <w:t>.</w:t>
      </w:r>
      <w:r w:rsidRPr="007B63F4">
        <w:rPr>
          <w:rFonts w:eastAsia="Cambria"/>
          <w:sz w:val="16"/>
        </w:rPr>
        <w:t xml:space="preserve"> </w:t>
      </w:r>
      <w:r w:rsidRPr="007B63F4">
        <w:rPr>
          <w:rFonts w:eastAsia="Cambria"/>
          <w:b/>
          <w:iCs/>
          <w:u w:val="single"/>
        </w:rPr>
        <w:t xml:space="preserve">Why? Competition. </w:t>
      </w:r>
      <w:r w:rsidRPr="007B63F4">
        <w:rPr>
          <w:rFonts w:eastAsia="Cambria"/>
          <w:sz w:val="16"/>
        </w:rPr>
        <w:t xml:space="preserve">Today, </w:t>
      </w:r>
      <w:r w:rsidRPr="007B63F4">
        <w:rPr>
          <w:rFonts w:eastAsia="Cambria"/>
          <w:u w:val="single"/>
        </w:rPr>
        <w:t xml:space="preserve">SpaceX </w:t>
      </w:r>
      <w:proofErr w:type="gramStart"/>
      <w:r w:rsidRPr="007B63F4">
        <w:rPr>
          <w:rFonts w:eastAsia="Cambria"/>
          <w:u w:val="single"/>
        </w:rPr>
        <w:t>has to</w:t>
      </w:r>
      <w:proofErr w:type="gramEnd"/>
      <w:r w:rsidRPr="007B63F4">
        <w:rPr>
          <w:rFonts w:eastAsia="Cambria"/>
          <w:u w:val="single"/>
        </w:rPr>
        <w:t xml:space="preserve">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w:t>
      </w:r>
      <w:proofErr w:type="spellStart"/>
      <w:r w:rsidRPr="007B63F4">
        <w:rPr>
          <w:rFonts w:eastAsia="Cambria"/>
          <w:u w:val="single"/>
        </w:rPr>
        <w:t>Starliner</w:t>
      </w:r>
      <w:proofErr w:type="spellEnd"/>
      <w:r w:rsidRPr="007B63F4">
        <w:rPr>
          <w:rFonts w:eastAsia="Cambria"/>
          <w:u w:val="single"/>
        </w:rPr>
        <w:t xml:space="preserve">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7B63F4">
        <w:rPr>
          <w:rFonts w:eastAsia="Cambria"/>
          <w:sz w:val="16"/>
        </w:rPr>
        <w:t>knows.</w:t>
      </w:r>
      <w:proofErr w:type="gramEnd"/>
      <w:r w:rsidRPr="007B63F4">
        <w:rPr>
          <w:rFonts w:eastAsia="Cambria"/>
          <w:sz w:val="16"/>
        </w:rPr>
        <w:t xml:space="preserve">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7C37E029" w14:textId="77777777" w:rsidR="00F40E79" w:rsidRPr="007B63F4" w:rsidRDefault="00F40E79" w:rsidP="00F40E79">
      <w:pPr>
        <w:rPr>
          <w:rFonts w:eastAsia="Cambria"/>
        </w:rPr>
      </w:pPr>
    </w:p>
    <w:p w14:paraId="069F840D" w14:textId="77777777" w:rsidR="00F40E79" w:rsidRPr="007B63F4" w:rsidRDefault="00F40E79" w:rsidP="00F40E79">
      <w:pPr>
        <w:keepNext/>
        <w:keepLines/>
        <w:spacing w:before="40" w:after="0"/>
        <w:outlineLvl w:val="3"/>
        <w:rPr>
          <w:rFonts w:eastAsia="MS Gothic" w:cs="Times New Roman"/>
          <w:b/>
          <w:iCs/>
          <w:sz w:val="26"/>
        </w:rPr>
      </w:pPr>
      <w:r w:rsidRPr="007B63F4">
        <w:rPr>
          <w:rFonts w:eastAsia="MS Gothic" w:cs="Times New Roman"/>
          <w:b/>
          <w:iCs/>
          <w:sz w:val="26"/>
        </w:rPr>
        <w:lastRenderedPageBreak/>
        <w:t>Space regulation scares investors away and spills over to other space activities. Freeland 05</w:t>
      </w:r>
    </w:p>
    <w:p w14:paraId="3099A3A4" w14:textId="77777777" w:rsidR="00F40E79" w:rsidRPr="007B63F4" w:rsidRDefault="00F40E79" w:rsidP="00F40E79">
      <w:pPr>
        <w:rPr>
          <w:rFonts w:eastAsia="Cambria"/>
          <w:sz w:val="16"/>
        </w:rPr>
      </w:pPr>
      <w:r w:rsidRPr="007B63F4">
        <w:rPr>
          <w:rFonts w:eastAsia="Cambria"/>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7B63F4">
          <w:rPr>
            <w:rFonts w:eastAsia="Cambria"/>
            <w:sz w:val="16"/>
          </w:rPr>
          <w:t>https://chicagounbound.uchicago.edu/cgi/viewcontent.cgi?article=1269&amp;context=cjil</w:t>
        </w:r>
      </w:hyperlink>
    </w:p>
    <w:p w14:paraId="112797E8" w14:textId="77777777" w:rsidR="00F40E79" w:rsidRPr="007B63F4" w:rsidRDefault="00F40E79" w:rsidP="00F40E79">
      <w:pPr>
        <w:ind w:left="720"/>
        <w:rPr>
          <w:rFonts w:eastAsia="Cambria"/>
          <w:sz w:val="12"/>
        </w:rPr>
      </w:pPr>
      <w:r w:rsidRPr="007B63F4">
        <w:rPr>
          <w:rFonts w:eastAsia="Cambria"/>
          <w:sz w:val="12"/>
        </w:rPr>
        <w:t xml:space="preserve">V. THE NEED FOR CELESTIAL PROPERTY RIGHTS? ¶ </w:t>
      </w:r>
      <w:r w:rsidRPr="007B63F4">
        <w:rPr>
          <w:rFonts w:eastAsia="Cambria"/>
          <w:u w:val="single"/>
        </w:rPr>
        <w:t>The</w:t>
      </w:r>
      <w:r w:rsidRPr="007B63F4">
        <w:rPr>
          <w:rFonts w:eastAsia="Cambria"/>
          <w:sz w:val="12"/>
        </w:rPr>
        <w:t xml:space="preserve"> fundamental </w:t>
      </w:r>
      <w:r w:rsidRPr="007B63F4">
        <w:rPr>
          <w:rFonts w:eastAsia="Cambria"/>
          <w:u w:val="single"/>
        </w:rPr>
        <w:t>principle of "non-appropriation"</w:t>
      </w:r>
      <w:r w:rsidRPr="007B63F4">
        <w:rPr>
          <w:rFonts w:eastAsia="Cambria"/>
          <w:sz w:val="12"/>
        </w:rPr>
        <w:t xml:space="preserve"> upon which the international law of outer space </w:t>
      </w:r>
      <w:r w:rsidRPr="007B63F4">
        <w:rPr>
          <w:rFonts w:eastAsia="Cambria"/>
          <w:u w:val="single"/>
        </w:rPr>
        <w:t>is</w:t>
      </w:r>
      <w:r w:rsidRPr="007B63F4">
        <w:rPr>
          <w:rFonts w:eastAsia="Cambria"/>
          <w:sz w:val="12"/>
        </w:rPr>
        <w:t xml:space="preserve"> based stems from the desire of the international community </w:t>
      </w:r>
      <w:r w:rsidRPr="007B63F4">
        <w:rPr>
          <w:rFonts w:eastAsia="Cambria"/>
          <w:u w:val="single"/>
        </w:rPr>
        <w:t>to ensure that outer space remains an area beyond the jurisdiction of any state</w:t>
      </w:r>
      <w:r w:rsidRPr="007B63F4">
        <w:rPr>
          <w:rFonts w:eastAsia="Cambria"/>
          <w:sz w:val="12"/>
        </w:rPr>
        <w:t xml:space="preserve">(s). Similar ideals emerge from UNCLOS (in relation to the High Seas) as well as the Antarctic Treaty, 42 although in the case of the latter treaty, it was </w:t>
      </w:r>
      <w:proofErr w:type="spellStart"/>
      <w:r w:rsidRPr="007B63F4">
        <w:rPr>
          <w:rFonts w:eastAsia="Cambria"/>
          <w:sz w:val="12"/>
        </w:rPr>
        <w:t>finalised</w:t>
      </w:r>
      <w:proofErr w:type="spellEnd"/>
      <w:r w:rsidRPr="007B63F4">
        <w:rPr>
          <w:rFonts w:eastAsia="Cambria"/>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B63F4">
        <w:rPr>
          <w:rFonts w:eastAsia="Cambria"/>
          <w:u w:val="single"/>
        </w:rPr>
        <w:t>Even though</w:t>
      </w:r>
      <w:r w:rsidRPr="007B63F4">
        <w:rPr>
          <w:rFonts w:eastAsia="Cambria"/>
          <w:sz w:val="12"/>
        </w:rPr>
        <w:t xml:space="preserve"> both the scope for space activities and </w:t>
      </w:r>
      <w:r w:rsidRPr="007B63F4">
        <w:rPr>
          <w:rFonts w:eastAsia="Cambria"/>
          <w:u w:val="single"/>
        </w:rPr>
        <w:t xml:space="preserve">the number of private participants </w:t>
      </w:r>
      <w:proofErr w:type="gramStart"/>
      <w:r w:rsidRPr="007B63F4">
        <w:rPr>
          <w:rFonts w:eastAsia="Cambria"/>
          <w:u w:val="single"/>
        </w:rPr>
        <w:t>have</w:t>
      </w:r>
      <w:proofErr w:type="gramEnd"/>
      <w:r w:rsidRPr="007B63F4">
        <w:rPr>
          <w:rFonts w:eastAsia="Cambria"/>
          <w:u w:val="single"/>
        </w:rPr>
        <w:t xml:space="preserve"> expanded significantly since these treaties were </w:t>
      </w:r>
      <w:proofErr w:type="spellStart"/>
      <w:r w:rsidRPr="007B63F4">
        <w:rPr>
          <w:rFonts w:eastAsia="Cambria"/>
          <w:u w:val="single"/>
        </w:rPr>
        <w:t>finalised</w:t>
      </w:r>
      <w:proofErr w:type="spellEnd"/>
      <w:r w:rsidRPr="007B63F4">
        <w:rPr>
          <w:rFonts w:eastAsia="Cambria"/>
          <w:u w:val="single"/>
        </w:rPr>
        <w:t>,</w:t>
      </w:r>
      <w:r w:rsidRPr="007B63F4">
        <w:rPr>
          <w:rFonts w:eastAsia="Cambria"/>
          <w:sz w:val="12"/>
        </w:rPr>
        <w:t xml:space="preserve"> it has still been suggested that the </w:t>
      </w:r>
      <w:proofErr w:type="spellStart"/>
      <w:r w:rsidRPr="007B63F4">
        <w:rPr>
          <w:rFonts w:eastAsia="Cambria"/>
          <w:highlight w:val="yellow"/>
          <w:u w:val="single"/>
        </w:rPr>
        <w:t>nonappropriation</w:t>
      </w:r>
      <w:proofErr w:type="spellEnd"/>
      <w:r w:rsidRPr="007B63F4">
        <w:rPr>
          <w:rFonts w:eastAsia="Cambria"/>
          <w:sz w:val="12"/>
        </w:rPr>
        <w:t xml:space="preserve"> principle </w:t>
      </w:r>
      <w:r w:rsidRPr="007B63F4">
        <w:rPr>
          <w:rFonts w:eastAsia="Cambria"/>
          <w:highlight w:val="yellow"/>
          <w:u w:val="single"/>
        </w:rPr>
        <w:t>constitutes</w:t>
      </w:r>
      <w:r w:rsidRPr="007B63F4">
        <w:rPr>
          <w:rFonts w:eastAsia="Cambria"/>
          <w:u w:val="single"/>
        </w:rPr>
        <w:t xml:space="preserve"> "</w:t>
      </w:r>
      <w:r w:rsidRPr="007B63F4">
        <w:rPr>
          <w:rFonts w:eastAsia="Cambria"/>
          <w:b/>
          <w:iCs/>
          <w:highlight w:val="yellow"/>
          <w:u w:val="single"/>
        </w:rPr>
        <w:t>an absolute barrier</w:t>
      </w:r>
      <w:r w:rsidRPr="007B63F4">
        <w:rPr>
          <w:rFonts w:eastAsia="Cambria"/>
          <w:u w:val="single"/>
        </w:rPr>
        <w:t xml:space="preserve"> in the realization of every kind of space activity.</w:t>
      </w:r>
      <w:r w:rsidRPr="007B63F4">
        <w:rPr>
          <w:rFonts w:eastAsia="Cambria"/>
          <w:sz w:val="12"/>
        </w:rPr>
        <w:t xml:space="preserve">, 4 ' </w:t>
      </w:r>
      <w:r w:rsidRPr="007B63F4">
        <w:rPr>
          <w:rFonts w:eastAsia="Cambria"/>
          <w:b/>
          <w:iCs/>
          <w:highlight w:val="yellow"/>
          <w:u w:val="single"/>
        </w:rPr>
        <w:t xml:space="preserve">The </w:t>
      </w:r>
      <w:r w:rsidRPr="007B63F4">
        <w:rPr>
          <w:rFonts w:eastAsia="Cambria"/>
          <w:b/>
          <w:iCs/>
          <w:u w:val="single"/>
        </w:rPr>
        <w:t xml:space="preserve">amount of </w:t>
      </w:r>
      <w:r w:rsidRPr="007B63F4">
        <w:rPr>
          <w:rFonts w:eastAsia="Cambria"/>
          <w:b/>
          <w:iCs/>
          <w:highlight w:val="yellow"/>
          <w:u w:val="single"/>
        </w:rPr>
        <w:t>capital</w:t>
      </w:r>
      <w:r w:rsidRPr="007B63F4">
        <w:rPr>
          <w:rFonts w:eastAsia="Cambria"/>
          <w:b/>
          <w:iCs/>
          <w:u w:val="single"/>
        </w:rPr>
        <w:t xml:space="preserve"> expenditure </w:t>
      </w:r>
      <w:r w:rsidRPr="007B63F4">
        <w:rPr>
          <w:rFonts w:eastAsia="Cambria"/>
          <w:b/>
          <w:iCs/>
          <w:highlight w:val="yellow"/>
          <w:u w:val="single"/>
        </w:rPr>
        <w:t>required to research, scope, trial, and implement a new space activity is significant.</w:t>
      </w:r>
      <w:r w:rsidRPr="007B63F4">
        <w:rPr>
          <w:rFonts w:eastAsia="Cambria"/>
          <w:sz w:val="12"/>
        </w:rPr>
        <w:t xml:space="preserve"> </w:t>
      </w:r>
      <w:r w:rsidRPr="007B63F4">
        <w:rPr>
          <w:rFonts w:eastAsia="Cambria"/>
          <w:u w:val="single"/>
        </w:rPr>
        <w:t xml:space="preserve">To bring this activity to the point where it can represent </w:t>
      </w:r>
      <w:r w:rsidRPr="007B63F4">
        <w:rPr>
          <w:rFonts w:eastAsia="Cambria"/>
          <w:highlight w:val="yellow"/>
          <w:u w:val="single"/>
        </w:rPr>
        <w:t>a</w:t>
      </w:r>
      <w:r w:rsidRPr="007B63F4">
        <w:rPr>
          <w:rFonts w:eastAsia="Cambria"/>
          <w:u w:val="single"/>
        </w:rPr>
        <w:t xml:space="preserve"> viable "stand alone" </w:t>
      </w:r>
      <w:r w:rsidRPr="007B63F4">
        <w:rPr>
          <w:rFonts w:eastAsia="Cambria"/>
          <w:highlight w:val="yellow"/>
          <w:u w:val="single"/>
        </w:rPr>
        <w:t xml:space="preserve">commercial venture </w:t>
      </w:r>
      <w:r w:rsidRPr="007B63F4">
        <w:rPr>
          <w:rFonts w:eastAsia="Cambria"/>
          <w:b/>
          <w:iCs/>
          <w:highlight w:val="yellow"/>
          <w:u w:val="single"/>
        </w:rPr>
        <w:t>takes many years and almost limitless funding.</w:t>
      </w:r>
      <w:r w:rsidRPr="007B63F4">
        <w:rPr>
          <w:rFonts w:eastAsia="Cambria"/>
          <w:sz w:val="12"/>
        </w:rPr>
        <w:t xml:space="preserve"> </w:t>
      </w:r>
      <w:r w:rsidRPr="007B63F4">
        <w:rPr>
          <w:rFonts w:eastAsia="Cambria"/>
          <w:highlight w:val="yellow"/>
          <w:u w:val="single"/>
        </w:rPr>
        <w:t>From the perspective of a private enterprise</w:t>
      </w:r>
      <w:r w:rsidRPr="007B63F4">
        <w:rPr>
          <w:rFonts w:eastAsia="Cambria"/>
          <w:u w:val="single"/>
        </w:rPr>
        <w:t xml:space="preserve"> </w:t>
      </w:r>
      <w:r w:rsidRPr="007B63F4">
        <w:rPr>
          <w:rFonts w:eastAsia="Cambria"/>
          <w:sz w:val="12"/>
        </w:rPr>
        <w:t>contemplating such an activity</w:t>
      </w:r>
      <w:r w:rsidRPr="007B63F4">
        <w:rPr>
          <w:rFonts w:eastAsia="Cambria"/>
          <w:u w:val="single"/>
        </w:rPr>
        <w:t xml:space="preserve">, </w:t>
      </w:r>
      <w:r w:rsidRPr="007B63F4">
        <w:rPr>
          <w:rFonts w:eastAsia="Cambria"/>
          <w:highlight w:val="yellow"/>
          <w:u w:val="single"/>
        </w:rPr>
        <w:t>it would</w:t>
      </w:r>
      <w:r w:rsidRPr="007B63F4">
        <w:rPr>
          <w:rFonts w:eastAsia="Cambria"/>
          <w:u w:val="single"/>
        </w:rPr>
        <w:t xml:space="preserve"> quite obviously </w:t>
      </w:r>
      <w:r w:rsidRPr="007B63F4">
        <w:rPr>
          <w:rFonts w:eastAsia="Cambria"/>
          <w:highlight w:val="yellow"/>
          <w:u w:val="single"/>
        </w:rPr>
        <w:t>be an important element in its decision</w:t>
      </w:r>
      <w:r w:rsidRPr="007B63F4">
        <w:rPr>
          <w:rFonts w:eastAsia="Cambria"/>
          <w:u w:val="single"/>
        </w:rPr>
        <w:t xml:space="preserve"> to devote resources to this activity </w:t>
      </w:r>
      <w:r w:rsidRPr="007B63F4">
        <w:rPr>
          <w:rFonts w:eastAsia="Cambria"/>
          <w:highlight w:val="yellow"/>
          <w:u w:val="single"/>
        </w:rPr>
        <w:t>that it is able to secure</w:t>
      </w:r>
      <w:r w:rsidRPr="007B63F4">
        <w:rPr>
          <w:rFonts w:eastAsia="Cambria"/>
          <w:u w:val="single"/>
        </w:rPr>
        <w:t xml:space="preserve"> the highest degree of </w:t>
      </w:r>
      <w:r w:rsidRPr="007B63F4">
        <w:rPr>
          <w:rFonts w:eastAsia="Cambria"/>
          <w:highlight w:val="yellow"/>
          <w:u w:val="single"/>
        </w:rPr>
        <w:t xml:space="preserve">legal rights </w:t>
      </w:r>
      <w:proofErr w:type="gramStart"/>
      <w:r w:rsidRPr="007B63F4">
        <w:rPr>
          <w:rFonts w:eastAsia="Cambria"/>
          <w:highlight w:val="yellow"/>
          <w:u w:val="single"/>
        </w:rPr>
        <w:t>in order to</w:t>
      </w:r>
      <w:proofErr w:type="gramEnd"/>
      <w:r w:rsidRPr="007B63F4">
        <w:rPr>
          <w:rFonts w:eastAsia="Cambria"/>
          <w:highlight w:val="yellow"/>
          <w:u w:val="single"/>
        </w:rPr>
        <w:t xml:space="preserve"> protect its investment.</w:t>
      </w:r>
      <w:r w:rsidRPr="007B63F4">
        <w:rPr>
          <w:rFonts w:eastAsia="Cambria"/>
          <w:sz w:val="12"/>
        </w:rPr>
        <w:t xml:space="preserve"> </w:t>
      </w:r>
      <w:r w:rsidRPr="007B63F4">
        <w:rPr>
          <w:rFonts w:eastAsia="Cambria"/>
          <w:b/>
          <w:iCs/>
          <w:highlight w:val="yellow"/>
          <w:u w:val="single"/>
        </w:rPr>
        <w:t>Security</w:t>
      </w:r>
      <w:r w:rsidRPr="007B63F4">
        <w:rPr>
          <w:rFonts w:eastAsia="Cambria"/>
          <w:highlight w:val="yellow"/>
          <w:u w:val="single"/>
        </w:rPr>
        <w:t xml:space="preserve"> of patent and other</w:t>
      </w:r>
      <w:r w:rsidRPr="007B63F4">
        <w:rPr>
          <w:rFonts w:eastAsia="Cambria"/>
          <w:u w:val="single"/>
        </w:rPr>
        <w:t xml:space="preserve"> </w:t>
      </w:r>
      <w:r w:rsidRPr="007B63F4">
        <w:rPr>
          <w:rFonts w:eastAsia="Cambria"/>
          <w:highlight w:val="yellow"/>
          <w:u w:val="single"/>
        </w:rPr>
        <w:t>i</w:t>
      </w:r>
      <w:r w:rsidRPr="007B63F4">
        <w:rPr>
          <w:rFonts w:eastAsia="Cambria"/>
          <w:u w:val="single"/>
        </w:rPr>
        <w:t xml:space="preserve">ntellectual </w:t>
      </w:r>
      <w:r w:rsidRPr="007B63F4">
        <w:rPr>
          <w:rFonts w:eastAsia="Cambria"/>
          <w:highlight w:val="yellow"/>
          <w:u w:val="single"/>
        </w:rPr>
        <w:t>p</w:t>
      </w:r>
      <w:r w:rsidRPr="007B63F4">
        <w:rPr>
          <w:rFonts w:eastAsia="Cambria"/>
          <w:u w:val="single"/>
        </w:rPr>
        <w:t xml:space="preserve">roperty rights, for example, </w:t>
      </w:r>
      <w:r w:rsidRPr="007B63F4">
        <w:rPr>
          <w:rFonts w:eastAsia="Cambria"/>
          <w:highlight w:val="yellow"/>
          <w:u w:val="single"/>
        </w:rPr>
        <w:t>are vital</w:t>
      </w:r>
      <w:r w:rsidRPr="007B63F4">
        <w:rPr>
          <w:rFonts w:eastAsia="Cambria"/>
          <w:u w:val="single"/>
        </w:rPr>
        <w:t xml:space="preserve"> prerequisites for private enterprise research activity on the ISS</w:t>
      </w:r>
      <w:r w:rsidRPr="007B63F4">
        <w:rPr>
          <w:rFonts w:eastAsia="Cambria"/>
          <w:sz w:val="12"/>
        </w:rPr>
        <w:t xml:space="preserve">, and these rights are specifically addressed by the ISS Agreement between the partners to the project and were applicable to the experiments undertaken by Mark Shuttleworth when he was </w:t>
      </w:r>
      <w:proofErr w:type="gramStart"/>
      <w:r w:rsidRPr="007B63F4">
        <w:rPr>
          <w:rFonts w:eastAsia="Cambria"/>
          <w:sz w:val="12"/>
        </w:rPr>
        <w:t>onboard</w:t>
      </w:r>
      <w:proofErr w:type="gramEnd"/>
      <w:r w:rsidRPr="007B63F4">
        <w:rPr>
          <w:rFonts w:eastAsia="Cambria"/>
          <w:sz w:val="12"/>
        </w:rPr>
        <w:t xml:space="preserve"> the ISS.46 </w:t>
      </w:r>
    </w:p>
    <w:p w14:paraId="36FB6424" w14:textId="77777777" w:rsidR="00F40E79" w:rsidRPr="007B63F4" w:rsidRDefault="00F40E79" w:rsidP="00F40E79">
      <w:pPr>
        <w:rPr>
          <w:rFonts w:eastAsia="Cambria"/>
          <w:b/>
          <w:bCs/>
          <w:u w:val="single"/>
        </w:rPr>
      </w:pPr>
    </w:p>
    <w:p w14:paraId="653D9025" w14:textId="77777777" w:rsidR="00F40E79" w:rsidRPr="007B63F4" w:rsidRDefault="00F40E79" w:rsidP="00F40E79">
      <w:pPr>
        <w:keepNext/>
        <w:keepLines/>
        <w:spacing w:before="40" w:after="0"/>
        <w:outlineLvl w:val="3"/>
        <w:rPr>
          <w:rFonts w:eastAsia="MS Gothic"/>
          <w:b/>
          <w:iCs/>
          <w:sz w:val="26"/>
        </w:rPr>
      </w:pPr>
      <w:r w:rsidRPr="007B63F4">
        <w:rPr>
          <w:rFonts w:eastAsia="MS Gothic"/>
          <w:b/>
          <w:iCs/>
          <w:sz w:val="26"/>
        </w:rPr>
        <w:t xml:space="preserve">Asteroid mining can happen with private sector innovation and is key to solve climate change, economic </w:t>
      </w:r>
      <w:proofErr w:type="gramStart"/>
      <w:r w:rsidRPr="007B63F4">
        <w:rPr>
          <w:rFonts w:eastAsia="MS Gothic"/>
          <w:b/>
          <w:iCs/>
          <w:sz w:val="26"/>
        </w:rPr>
        <w:t>decline</w:t>
      </w:r>
      <w:proofErr w:type="gramEnd"/>
      <w:r w:rsidRPr="007B63F4">
        <w:rPr>
          <w:rFonts w:eastAsia="MS Gothic"/>
          <w:b/>
          <w:iCs/>
          <w:sz w:val="26"/>
        </w:rPr>
        <w:t xml:space="preserve"> and asteroid collisions. Taylor 19</w:t>
      </w:r>
    </w:p>
    <w:p w14:paraId="05CFB7D5" w14:textId="77777777" w:rsidR="00F40E79" w:rsidRPr="007B63F4" w:rsidRDefault="00F40E79" w:rsidP="00F40E79">
      <w:pPr>
        <w:rPr>
          <w:rFonts w:eastAsia="Cambria"/>
        </w:rPr>
      </w:pPr>
      <w:r w:rsidRPr="007B63F4">
        <w:rPr>
          <w:rFonts w:eastAsia="Cambria"/>
        </w:rPr>
        <w:t>Chris Taylor [journalist], 19 - ("How asteroid mining will save the Earth — and mint trillionaires," Mashable, 2019, accessed 12-13-2021, https://mashable.com/feature/asteroid-mining-space-economy)//ML</w:t>
      </w:r>
    </w:p>
    <w:p w14:paraId="0CCC186F" w14:textId="45B45C32" w:rsidR="00F40E79" w:rsidRDefault="00F40E79" w:rsidP="00F40E79">
      <w:pPr>
        <w:ind w:left="720"/>
        <w:rPr>
          <w:rFonts w:eastAsia="Cambria"/>
          <w:sz w:val="12"/>
        </w:rPr>
      </w:pPr>
      <w:r w:rsidRPr="007B63F4">
        <w:rPr>
          <w:rFonts w:eastAsia="Cambria"/>
          <w:sz w:val="12"/>
        </w:rPr>
        <w:t>How much, exactly? We’re only just beginning to guess</w:t>
      </w:r>
      <w:r w:rsidRPr="007B63F4">
        <w:rPr>
          <w:rFonts w:eastAsia="Cambria"/>
          <w:u w:val="single"/>
        </w:rPr>
        <w:t>. </w:t>
      </w:r>
      <w:hyperlink r:id="rId10" w:tgtFrame="_blank" w:history="1">
        <w:proofErr w:type="spellStart"/>
        <w:r w:rsidRPr="007B63F4">
          <w:rPr>
            <w:rFonts w:eastAsia="Cambria"/>
            <w:highlight w:val="yellow"/>
            <w:u w:val="single"/>
          </w:rPr>
          <w:t>Asteran</w:t>
        </w:r>
        <w:r w:rsidRPr="007B63F4">
          <w:rPr>
            <w:rFonts w:eastAsia="Cambria"/>
            <w:u w:val="single"/>
          </w:rPr>
          <w:t>k</w:t>
        </w:r>
        <w:proofErr w:type="spellEnd"/>
      </w:hyperlink>
      <w:r w:rsidRPr="007B63F4">
        <w:rPr>
          <w:rFonts w:eastAsia="Cambria"/>
          <w:u w:val="single"/>
        </w:rPr>
        <w:t xml:space="preserve">, </w:t>
      </w:r>
      <w:r w:rsidRPr="007B63F4">
        <w:rPr>
          <w:rFonts w:eastAsia="Cambria"/>
          <w:highlight w:val="yellow"/>
          <w:u w:val="single"/>
        </w:rPr>
        <w:t>a</w:t>
      </w:r>
      <w:r w:rsidRPr="007B63F4">
        <w:rPr>
          <w:rFonts w:eastAsia="Cambria"/>
          <w:u w:val="single"/>
        </w:rPr>
        <w:t xml:space="preserve"> </w:t>
      </w:r>
      <w:r w:rsidRPr="007B63F4">
        <w:rPr>
          <w:rFonts w:eastAsia="Cambria"/>
          <w:highlight w:val="yellow"/>
          <w:u w:val="single"/>
        </w:rPr>
        <w:t>service</w:t>
      </w:r>
      <w:r w:rsidRPr="007B63F4">
        <w:rPr>
          <w:rFonts w:eastAsia="Cambria"/>
          <w:u w:val="single"/>
        </w:rPr>
        <w:t xml:space="preserve"> </w:t>
      </w:r>
      <w:r w:rsidRPr="007B63F4">
        <w:rPr>
          <w:rFonts w:eastAsia="Cambria"/>
          <w:highlight w:val="yellow"/>
          <w:u w:val="single"/>
        </w:rPr>
        <w:t>that keeps track of</w:t>
      </w:r>
      <w:r w:rsidRPr="007B63F4">
        <w:rPr>
          <w:rFonts w:eastAsia="Cambria"/>
          <w:u w:val="single"/>
        </w:rPr>
        <w:t xml:space="preserve"> some 6,000 </w:t>
      </w:r>
      <w:r w:rsidRPr="007B63F4">
        <w:rPr>
          <w:rFonts w:eastAsia="Cambria"/>
          <w:highlight w:val="yellow"/>
          <w:u w:val="single"/>
        </w:rPr>
        <w:t>asteroids</w:t>
      </w:r>
      <w:r w:rsidRPr="007B63F4">
        <w:rPr>
          <w:rFonts w:eastAsia="Cambria"/>
          <w:u w:val="single"/>
        </w:rPr>
        <w:t xml:space="preserve"> in NASA’s database, </w:t>
      </w:r>
      <w:r w:rsidRPr="007B63F4">
        <w:rPr>
          <w:rFonts w:eastAsia="Cambria"/>
          <w:highlight w:val="yellow"/>
          <w:u w:val="single"/>
        </w:rPr>
        <w:t>prices</w:t>
      </w:r>
      <w:r w:rsidRPr="007B63F4">
        <w:rPr>
          <w:rFonts w:eastAsia="Cambria"/>
          <w:u w:val="single"/>
        </w:rPr>
        <w:t xml:space="preserve"> out the </w:t>
      </w:r>
      <w:r w:rsidRPr="007B63F4">
        <w:rPr>
          <w:rFonts w:eastAsia="Cambria"/>
          <w:highlight w:val="yellow"/>
          <w:u w:val="single"/>
        </w:rPr>
        <w:t>estimated mineral content</w:t>
      </w:r>
      <w:r w:rsidRPr="007B63F4">
        <w:rPr>
          <w:rFonts w:eastAsia="Cambria"/>
          <w:u w:val="single"/>
        </w:rPr>
        <w:t xml:space="preserve"> in each one in the current world market. </w:t>
      </w:r>
      <w:r w:rsidRPr="007B63F4">
        <w:rPr>
          <w:rFonts w:eastAsia="Cambria"/>
          <w:highlight w:val="yellow"/>
          <w:u w:val="single"/>
        </w:rPr>
        <w:t>More than 500 are listed as “&gt;$100 trillion</w:t>
      </w:r>
      <w:r w:rsidRPr="007B63F4">
        <w:rPr>
          <w:rFonts w:eastAsia="Cambria"/>
          <w:u w:val="single"/>
        </w:rPr>
        <w:t xml:space="preserve">.” </w:t>
      </w:r>
      <w:r w:rsidRPr="007B63F4">
        <w:rPr>
          <w:rFonts w:eastAsia="Cambria"/>
          <w:highlight w:val="yellow"/>
          <w:u w:val="single"/>
        </w:rPr>
        <w:t>The</w:t>
      </w:r>
      <w:r w:rsidRPr="007B63F4">
        <w:rPr>
          <w:rFonts w:eastAsia="Cambria"/>
          <w:u w:val="single"/>
        </w:rPr>
        <w:t xml:space="preserve"> estimated </w:t>
      </w:r>
      <w:r w:rsidRPr="007B63F4">
        <w:rPr>
          <w:rFonts w:eastAsia="Cambria"/>
          <w:highlight w:val="yellow"/>
          <w:u w:val="single"/>
        </w:rPr>
        <w:t>profit on just the top 10 asteroids judged “most cost effective”</w:t>
      </w:r>
      <w:r w:rsidRPr="007B63F4">
        <w:rPr>
          <w:rFonts w:eastAsia="Cambria"/>
          <w:u w:val="single"/>
        </w:rPr>
        <w:t xml:space="preserve"> — that is, the easiest to reach and to mine, subtracting rocket fuel and other operating costs, </w:t>
      </w:r>
      <w:r w:rsidRPr="007B63F4">
        <w:rPr>
          <w:rFonts w:eastAsia="Cambria"/>
          <w:highlight w:val="yellow"/>
          <w:u w:val="single"/>
        </w:rPr>
        <w:t>is</w:t>
      </w:r>
      <w:r w:rsidRPr="007B63F4">
        <w:rPr>
          <w:rFonts w:eastAsia="Cambria"/>
          <w:u w:val="single"/>
        </w:rPr>
        <w:t xml:space="preserve"> around </w:t>
      </w:r>
      <w:r w:rsidRPr="007B63F4">
        <w:rPr>
          <w:rFonts w:eastAsia="Cambria"/>
          <w:highlight w:val="yellow"/>
          <w:u w:val="single"/>
        </w:rPr>
        <w:t xml:space="preserve">$1.5 </w:t>
      </w:r>
      <w:proofErr w:type="gramStart"/>
      <w:r w:rsidRPr="007B63F4">
        <w:rPr>
          <w:rFonts w:eastAsia="Cambria"/>
          <w:highlight w:val="yellow"/>
          <w:u w:val="single"/>
        </w:rPr>
        <w:t>trillion</w:t>
      </w:r>
      <w:r w:rsidRPr="007B63F4">
        <w:rPr>
          <w:rFonts w:eastAsia="Cambria"/>
          <w:u w:val="single"/>
        </w:rPr>
        <w:t>.¶</w:t>
      </w:r>
      <w:proofErr w:type="gramEnd"/>
      <w:r w:rsidRPr="007B63F4">
        <w:rPr>
          <w:rFonts w:eastAsia="Cambria"/>
          <w:u w:val="single"/>
        </w:rPr>
        <w:t xml:space="preserve"> </w:t>
      </w:r>
      <w:r w:rsidRPr="007B63F4">
        <w:rPr>
          <w:rFonts w:eastAsia="Cambria"/>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7B63F4">
        <w:rPr>
          <w:rFonts w:eastAsia="Cambria"/>
          <w:sz w:val="12"/>
        </w:rPr>
        <w:t>source?¶</w:t>
      </w:r>
      <w:proofErr w:type="gramEnd"/>
      <w:r w:rsidRPr="007B63F4">
        <w:rPr>
          <w:rFonts w:eastAsia="Cambria"/>
          <w:sz w:val="12"/>
        </w:rPr>
        <w:t xml:space="preserve"> As a side project</w:t>
      </w:r>
      <w:r w:rsidRPr="007B63F4">
        <w:rPr>
          <w:rFonts w:eastAsia="Cambria"/>
          <w:u w:val="single"/>
        </w:rPr>
        <w:t xml:space="preserve">, </w:t>
      </w:r>
      <w:r w:rsidRPr="007B63F4">
        <w:rPr>
          <w:rFonts w:eastAsia="Cambria"/>
          <w:highlight w:val="yellow"/>
          <w:u w:val="single"/>
        </w:rPr>
        <w:t>space mining can grab water from the rocks</w:t>
      </w:r>
      <w:r w:rsidRPr="007B63F4">
        <w:rPr>
          <w:rFonts w:eastAsia="Cambria"/>
          <w:u w:val="single"/>
        </w:rPr>
        <w:t xml:space="preserve"> and comets — water w</w:t>
      </w:r>
      <w:r w:rsidRPr="007B63F4">
        <w:rPr>
          <w:rFonts w:eastAsia="Cambria"/>
          <w:highlight w:val="yellow"/>
          <w:u w:val="single"/>
        </w:rPr>
        <w:t>hich, with a little processing makes rocket fuel</w:t>
      </w:r>
      <w:r w:rsidRPr="007B63F4">
        <w:rPr>
          <w:rFonts w:eastAsia="Cambria"/>
          <w:u w:val="single"/>
        </w:rPr>
        <w:t>. Which in turn makes even more currently unimaginable space operations possible, including ones that could give the planet all the energy it needs to avert climate catastrophe.</w:t>
      </w:r>
      <w:r w:rsidRPr="007B63F4">
        <w:rPr>
          <w:rFonts w:eastAsia="Cambria"/>
          <w:sz w:val="12"/>
        </w:rPr>
        <w:t xml:space="preserve"> Cislunar space — the bit around us and the moon, the local neighborhood, basically — is about to get very </w:t>
      </w:r>
      <w:proofErr w:type="gramStart"/>
      <w:r w:rsidRPr="007B63F4">
        <w:rPr>
          <w:rFonts w:eastAsia="Cambria"/>
          <w:sz w:val="12"/>
        </w:rPr>
        <w:t>interesting.¶</w:t>
      </w:r>
      <w:proofErr w:type="gramEnd"/>
      <w:r w:rsidRPr="007B63F4">
        <w:rPr>
          <w:rFonts w:eastAsia="Cambria"/>
          <w:sz w:val="12"/>
        </w:rPr>
        <w:t xml:space="preserve"> It’s hard, even for the most asteroid-minded visionaries, to truly believe the full scope of this future space economy right now. Just as hard as it would have been in 1945, when an engineer named </w:t>
      </w:r>
      <w:proofErr w:type="spellStart"/>
      <w:r w:rsidRPr="007B63F4">
        <w:rPr>
          <w:rFonts w:eastAsia="Cambria"/>
          <w:sz w:val="12"/>
        </w:rPr>
        <w:t>Vannevar</w:t>
      </w:r>
      <w:proofErr w:type="spellEnd"/>
      <w:r w:rsidRPr="007B63F4">
        <w:rPr>
          <w:rFonts w:eastAsia="Cambria"/>
          <w:sz w:val="12"/>
        </w:rPr>
        <w:t xml:space="preserve"> Bush first proposed </w:t>
      </w:r>
      <w:hyperlink r:id="rId11" w:tgtFrame="_blank" w:history="1">
        <w:r w:rsidRPr="007B63F4">
          <w:rPr>
            <w:rFonts w:eastAsia="MS Gothic"/>
            <w:sz w:val="12"/>
          </w:rPr>
          <w:t>a vast library of shared knowledge that people the world over would access via personal computers</w:t>
        </w:r>
      </w:hyperlink>
      <w:r w:rsidRPr="007B63F4">
        <w:rPr>
          <w:rFonts w:eastAsia="Cambria"/>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7B63F4">
        <w:rPr>
          <w:rFonts w:eastAsia="Cambria"/>
          <w:sz w:val="12"/>
        </w:rPr>
        <w:t>effects.¶</w:t>
      </w:r>
      <w:proofErr w:type="gramEnd"/>
      <w:r w:rsidRPr="007B63F4">
        <w:rPr>
          <w:rFonts w:eastAsia="Cambria"/>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7B63F4">
        <w:rPr>
          <w:rFonts w:eastAsia="Cambria"/>
          <w:sz w:val="12"/>
        </w:rPr>
        <w:lastRenderedPageBreak/>
        <w:t>century readers, this paragraph would look like I’m playing tech world mad libs</w:t>
      </w:r>
      <w:proofErr w:type="gramStart"/>
      <w:r w:rsidRPr="007B63F4">
        <w:rPr>
          <w:rFonts w:eastAsia="Cambria"/>
          <w:sz w:val="12"/>
        </w:rPr>
        <w:t>.)¶</w:t>
      </w:r>
      <w:proofErr w:type="gramEnd"/>
      <w:r w:rsidRPr="007B63F4">
        <w:rPr>
          <w:rFonts w:eastAsia="Cambria"/>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7B63F4">
          <w:rPr>
            <w:rFonts w:eastAsia="MS Gothic"/>
            <w:sz w:val="12"/>
          </w:rPr>
          <w:t>declared The Space Review</w:t>
        </w:r>
      </w:hyperlink>
      <w:r w:rsidRPr="007B63F4">
        <w:rPr>
          <w:rFonts w:eastAsia="Cambria"/>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7B63F4">
        <w:rPr>
          <w:rFonts w:eastAsia="Cambria"/>
          <w:sz w:val="12"/>
        </w:rPr>
        <w:t>infrastructure.¶</w:t>
      </w:r>
      <w:proofErr w:type="gramEnd"/>
      <w:r w:rsidRPr="007B63F4">
        <w:rPr>
          <w:rFonts w:eastAsia="Cambria"/>
          <w:sz w:val="12"/>
        </w:rPr>
        <w:t xml:space="preserve"> Currently, the world’s richest person and its most well-known entrepreneur, </w:t>
      </w:r>
      <w:r w:rsidRPr="007B63F4">
        <w:rPr>
          <w:rFonts w:eastAsia="Cambria"/>
          <w:u w:val="single"/>
        </w:rPr>
        <w:t xml:space="preserve">Jeff </w:t>
      </w:r>
      <w:r w:rsidRPr="007B63F4">
        <w:rPr>
          <w:rFonts w:eastAsia="Cambria"/>
          <w:highlight w:val="yellow"/>
          <w:u w:val="single"/>
        </w:rPr>
        <w:t>Bezos</w:t>
      </w:r>
      <w:r w:rsidRPr="007B63F4">
        <w:rPr>
          <w:rFonts w:eastAsia="Cambria"/>
          <w:u w:val="single"/>
        </w:rPr>
        <w:t xml:space="preserve"> </w:t>
      </w:r>
      <w:r w:rsidRPr="007B63F4">
        <w:rPr>
          <w:rFonts w:eastAsia="Cambria"/>
          <w:highlight w:val="yellow"/>
          <w:u w:val="single"/>
        </w:rPr>
        <w:t>and</w:t>
      </w:r>
      <w:r w:rsidRPr="007B63F4">
        <w:rPr>
          <w:rFonts w:eastAsia="Cambria"/>
          <w:u w:val="single"/>
        </w:rPr>
        <w:t xml:space="preserve"> Elon </w:t>
      </w:r>
      <w:r w:rsidRPr="007B63F4">
        <w:rPr>
          <w:rFonts w:eastAsia="Cambria"/>
          <w:highlight w:val="yellow"/>
          <w:u w:val="single"/>
        </w:rPr>
        <w:t>Musk</w:t>
      </w:r>
      <w:r w:rsidRPr="007B63F4">
        <w:rPr>
          <w:rFonts w:eastAsia="Cambria"/>
          <w:u w:val="single"/>
        </w:rPr>
        <w:t>, respectively</w:t>
      </w:r>
      <w:r w:rsidRPr="007B63F4">
        <w:rPr>
          <w:rFonts w:eastAsia="Cambria"/>
          <w:highlight w:val="yellow"/>
          <w:u w:val="single"/>
        </w:rPr>
        <w:t>, are working on the</w:t>
      </w:r>
      <w:r w:rsidRPr="007B63F4">
        <w:rPr>
          <w:rFonts w:eastAsia="Cambria"/>
          <w:u w:val="single"/>
        </w:rPr>
        <w:t xml:space="preserve"> relatively </w:t>
      </w:r>
      <w:r w:rsidRPr="007B63F4">
        <w:rPr>
          <w:rFonts w:eastAsia="Cambria"/>
          <w:highlight w:val="yellow"/>
          <w:u w:val="single"/>
        </w:rPr>
        <w:t>cheap reusable rockets asteroid pioneers will need</w:t>
      </w:r>
      <w:r w:rsidRPr="007B63F4">
        <w:rPr>
          <w:rFonts w:eastAsia="Cambria"/>
          <w:u w:val="single"/>
        </w:rPr>
        <w:t>.</w:t>
      </w:r>
      <w:r w:rsidRPr="007B63F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7B63F4">
        <w:rPr>
          <w:rFonts w:eastAsia="Cambria"/>
          <w:u w:val="single"/>
        </w:rPr>
        <w:t xml:space="preserve">Japan’s Hayabusa 2 spacecraft has been in orbit around asteroid </w:t>
      </w:r>
      <w:proofErr w:type="spellStart"/>
      <w:r w:rsidRPr="007B63F4">
        <w:rPr>
          <w:rFonts w:eastAsia="Cambria"/>
          <w:u w:val="single"/>
        </w:rPr>
        <w:t>Ryugu</w:t>
      </w:r>
      <w:proofErr w:type="spellEnd"/>
      <w:r w:rsidRPr="007B63F4">
        <w:rPr>
          <w:rFonts w:eastAsia="Cambria"/>
          <w:u w:val="single"/>
        </w:rPr>
        <w:t xml:space="preserve"> for the last year and a half, learning everything it can. (</w:t>
      </w:r>
      <w:proofErr w:type="spellStart"/>
      <w:r w:rsidRPr="007B63F4">
        <w:rPr>
          <w:rFonts w:eastAsia="Cambria"/>
          <w:u w:val="single"/>
        </w:rPr>
        <w:t>Ryugu</w:t>
      </w:r>
      <w:proofErr w:type="spellEnd"/>
      <w:r w:rsidRPr="007B63F4">
        <w:rPr>
          <w:rFonts w:eastAsia="Cambria"/>
          <w:u w:val="single"/>
        </w:rPr>
        <w:t xml:space="preserve">, worth $30 billion according to </w:t>
      </w:r>
      <w:proofErr w:type="spellStart"/>
      <w:r w:rsidRPr="007B63F4">
        <w:rPr>
          <w:rFonts w:eastAsia="Cambria"/>
          <w:u w:val="single"/>
        </w:rPr>
        <w:t>Asterank</w:t>
      </w:r>
      <w:proofErr w:type="spellEnd"/>
      <w:r w:rsidRPr="007B63F4">
        <w:rPr>
          <w:rFonts w:eastAsia="Cambria"/>
          <w:u w:val="single"/>
        </w:rPr>
        <w:t xml:space="preserve">, is the website's #1 most cost-effective target.) The craft dropped </w:t>
      </w:r>
      <w:hyperlink r:id="rId13" w:tgtFrame="_blank" w:history="1">
        <w:r w:rsidRPr="007B63F4">
          <w:rPr>
            <w:rFonts w:eastAsia="MS Gothic"/>
            <w:u w:val="single"/>
          </w:rPr>
          <w:t>tiny hopping robot rovers</w:t>
        </w:r>
      </w:hyperlink>
      <w:r w:rsidRPr="007B63F4">
        <w:rPr>
          <w:rFonts w:eastAsia="Cambria"/>
          <w:u w:val="single"/>
        </w:rPr>
        <w:t xml:space="preserve"> and a </w:t>
      </w:r>
      <w:hyperlink r:id="rId14" w:tgtFrame="_blank" w:history="1">
        <w:r w:rsidRPr="007B63F4">
          <w:rPr>
            <w:rFonts w:eastAsia="MS Gothic"/>
            <w:u w:val="single"/>
          </w:rPr>
          <w:t>small bomb</w:t>
        </w:r>
      </w:hyperlink>
      <w:r w:rsidRPr="007B63F4">
        <w:rPr>
          <w:rFonts w:eastAsia="Cambria"/>
          <w:u w:val="single"/>
        </w:rPr>
        <w:t xml:space="preserve"> on its target; pictures of the small crater that resulted were released afterward</w:t>
      </w:r>
      <w:r w:rsidRPr="007B63F4">
        <w:rPr>
          <w:rFonts w:eastAsia="Cambria"/>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7B63F4">
          <w:rPr>
            <w:rFonts w:eastAsia="MS Gothic"/>
            <w:sz w:val="12"/>
          </w:rPr>
          <w:t>NASA has proved it in the lab</w:t>
        </w:r>
      </w:hyperlink>
      <w:r w:rsidRPr="007B63F4">
        <w:rPr>
          <w:rFonts w:eastAsia="Cambria"/>
          <w:sz w:val="12"/>
        </w:rPr>
        <w:t xml:space="preserve">). It’ll just take more </w:t>
      </w:r>
      <w:proofErr w:type="gramStart"/>
      <w:r w:rsidRPr="007B63F4">
        <w:rPr>
          <w:rFonts w:eastAsia="Cambria"/>
          <w:sz w:val="12"/>
        </w:rPr>
        <w:t>time.¶</w:t>
      </w:r>
      <w:proofErr w:type="gramEnd"/>
      <w:r w:rsidRPr="007B63F4">
        <w:rPr>
          <w:rFonts w:eastAsia="Cambria"/>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7B63F4">
        <w:rPr>
          <w:rFonts w:eastAsia="Cambria"/>
          <w:sz w:val="12"/>
        </w:rPr>
        <w:t>notice.¶</w:t>
      </w:r>
      <w:proofErr w:type="gramEnd"/>
      <w:r w:rsidRPr="007B63F4">
        <w:rPr>
          <w:rFonts w:eastAsia="Cambria"/>
          <w:sz w:val="12"/>
        </w:rPr>
        <w:t xml:space="preserve"> </w:t>
      </w:r>
      <w:r w:rsidRPr="007B63F4">
        <w:rPr>
          <w:rFonts w:eastAsia="Cambria"/>
          <w:highlight w:val="yellow"/>
          <w:u w:val="single"/>
        </w:rPr>
        <w:t>The possibility of private missions to asteroids,</w:t>
      </w:r>
      <w:r w:rsidRPr="007B63F4">
        <w:rPr>
          <w:rFonts w:eastAsia="Cambria"/>
          <w:u w:val="single"/>
        </w:rPr>
        <w:t xml:space="preserve"> with or without a human crew, </w:t>
      </w:r>
      <w:r w:rsidRPr="007B63F4">
        <w:rPr>
          <w:rFonts w:eastAsia="Cambria"/>
          <w:highlight w:val="yellow"/>
          <w:u w:val="single"/>
        </w:rPr>
        <w:t>is almost here</w:t>
      </w:r>
      <w:r w:rsidRPr="007B63F4">
        <w:rPr>
          <w:rFonts w:eastAsia="Cambria"/>
          <w:u w:val="single"/>
        </w:rPr>
        <w:t>. Th</w:t>
      </w:r>
      <w:r w:rsidRPr="007B63F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7B63F4">
        <w:rPr>
          <w:rFonts w:eastAsia="Cambria"/>
          <w:sz w:val="12"/>
        </w:rPr>
        <w:t>Vannevar</w:t>
      </w:r>
      <w:proofErr w:type="spellEnd"/>
      <w:r w:rsidRPr="007B63F4">
        <w:rPr>
          <w:rFonts w:eastAsia="Cambria"/>
          <w:sz w:val="12"/>
        </w:rPr>
        <w:t xml:space="preserve"> Bush’s idea? You’d let the new economy and its benefits play out in the form of a </w:t>
      </w:r>
      <w:proofErr w:type="gramStart"/>
      <w:r w:rsidRPr="007B63F4">
        <w:rPr>
          <w:rFonts w:eastAsia="Cambria"/>
          <w:sz w:val="12"/>
        </w:rPr>
        <w:t>novel.¶</w:t>
      </w:r>
      <w:proofErr w:type="gramEnd"/>
      <w:r w:rsidRPr="007B63F4">
        <w:rPr>
          <w:rFonts w:eastAsia="Cambria"/>
          <w:sz w:val="12"/>
        </w:rPr>
        <w:t xml:space="preserve"> As Hayabusa dropped a bomb on </w:t>
      </w:r>
      <w:proofErr w:type="spellStart"/>
      <w:r w:rsidRPr="007B63F4">
        <w:rPr>
          <w:rFonts w:eastAsia="Cambria"/>
          <w:sz w:val="12"/>
        </w:rPr>
        <w:t>Ryugu</w:t>
      </w:r>
      <w:proofErr w:type="spellEnd"/>
      <w:r w:rsidRPr="007B63F4">
        <w:rPr>
          <w:rFonts w:eastAsia="Cambria"/>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7B63F4">
          <w:rPr>
            <w:rFonts w:eastAsia="MS Gothic"/>
            <w:sz w:val="12"/>
          </w:rPr>
          <w:t>Daemon</w:t>
        </w:r>
      </w:hyperlink>
      <w:r w:rsidRPr="007B63F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7B63F4">
          <w:rPr>
            <w:rFonts w:eastAsia="MS Gothic"/>
            <w:sz w:val="12"/>
          </w:rPr>
          <w:t>Delta-v</w:t>
        </w:r>
      </w:hyperlink>
      <w:r w:rsidRPr="007B63F4">
        <w:rPr>
          <w:rFonts w:eastAsia="Cambria"/>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7B63F4">
        <w:rPr>
          <w:rFonts w:eastAsia="Cambria"/>
          <w:sz w:val="12"/>
        </w:rPr>
        <w:t>nauts</w:t>
      </w:r>
      <w:proofErr w:type="spellEnd"/>
      <w:r w:rsidRPr="007B63F4">
        <w:rPr>
          <w:rFonts w:eastAsia="Cambria"/>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7B63F4">
          <w:rPr>
            <w:rFonts w:eastAsia="MS Gothic"/>
            <w:sz w:val="12"/>
          </w:rPr>
          <w:t>mountain of debt</w:t>
        </w:r>
      </w:hyperlink>
      <w:r w:rsidRPr="007B63F4">
        <w:rPr>
          <w:rFonts w:eastAsia="Cambria"/>
          <w:sz w:val="12"/>
        </w:rPr>
        <w:t xml:space="preserve">. It has to keep growing or it will implode, so we might as well take the majority of the industrial growth off-world where it can’t do any more harm to the </w:t>
      </w:r>
      <w:proofErr w:type="gramStart"/>
      <w:r w:rsidRPr="007B63F4">
        <w:rPr>
          <w:rFonts w:eastAsia="Cambria"/>
          <w:sz w:val="12"/>
        </w:rPr>
        <w:t>biosphere.¶</w:t>
      </w:r>
      <w:proofErr w:type="gramEnd"/>
      <w:r w:rsidRPr="007B63F4">
        <w:rPr>
          <w:rFonts w:eastAsia="Cambria"/>
          <w:sz w:val="12"/>
        </w:rPr>
        <w:t xml:space="preserve"> Secondly, there’s the climate change fix. </w:t>
      </w:r>
      <w:r w:rsidRPr="007B63F4">
        <w:rPr>
          <w:rFonts w:eastAsia="Cambria"/>
          <w:u w:val="single"/>
        </w:rPr>
        <w:t xml:space="preserve">Suarez sees </w:t>
      </w:r>
      <w:r w:rsidRPr="007B63F4">
        <w:rPr>
          <w:rFonts w:eastAsia="Cambria"/>
          <w:highlight w:val="yellow"/>
          <w:u w:val="single"/>
        </w:rPr>
        <w:t>asteroid mining</w:t>
      </w:r>
      <w:r w:rsidRPr="007B63F4">
        <w:rPr>
          <w:rFonts w:eastAsia="Cambria"/>
          <w:u w:val="single"/>
        </w:rPr>
        <w:t xml:space="preserve"> as </w:t>
      </w:r>
      <w:r w:rsidRPr="007B63F4">
        <w:rPr>
          <w:rFonts w:eastAsia="Cambria"/>
          <w:highlight w:val="yellow"/>
          <w:u w:val="single"/>
        </w:rPr>
        <w:t xml:space="preserve">the only way we’re going to build </w:t>
      </w:r>
      <w:hyperlink r:id="rId19" w:tgtFrame="_blank" w:history="1">
        <w:r w:rsidRPr="007B63F4">
          <w:rPr>
            <w:rFonts w:eastAsia="Cambria"/>
            <w:highlight w:val="yellow"/>
            <w:u w:val="single"/>
          </w:rPr>
          <w:t>solar power satellites</w:t>
        </w:r>
      </w:hyperlink>
      <w:r w:rsidRPr="007B63F4">
        <w:rPr>
          <w:rFonts w:eastAsia="Cambria"/>
          <w:u w:val="single"/>
        </w:rPr>
        <w:t>.</w:t>
      </w:r>
      <w:r w:rsidRPr="007B63F4">
        <w:rPr>
          <w:rFonts w:eastAsia="Cambria"/>
          <w:sz w:val="12"/>
        </w:rPr>
        <w:t xml:space="preserve"> </w:t>
      </w:r>
      <w:r w:rsidRPr="007B63F4">
        <w:rPr>
          <w:rFonts w:eastAsia="Cambria"/>
          <w:highlight w:val="yellow"/>
          <w:u w:val="single"/>
        </w:rPr>
        <w:t>Which</w:t>
      </w:r>
      <w:r w:rsidRPr="007B63F4">
        <w:rPr>
          <w:rFonts w:eastAsia="Cambria"/>
          <w:sz w:val="12"/>
        </w:rPr>
        <w:t xml:space="preserve">, as you </w:t>
      </w:r>
      <w:r w:rsidRPr="007B63F4">
        <w:rPr>
          <w:rFonts w:eastAsia="Cambria"/>
          <w:u w:val="single"/>
        </w:rPr>
        <w:t xml:space="preserve">probably know, </w:t>
      </w:r>
      <w:r w:rsidRPr="007B63F4">
        <w:rPr>
          <w:rFonts w:eastAsia="Cambria"/>
          <w:highlight w:val="yellow"/>
          <w:u w:val="single"/>
        </w:rPr>
        <w:t>is a form of uninterrupted solar power</w:t>
      </w:r>
      <w:r w:rsidRPr="007B63F4">
        <w:rPr>
          <w:rFonts w:eastAsia="Cambria"/>
          <w:u w:val="single"/>
        </w:rPr>
        <w:t xml:space="preserve"> collection </w:t>
      </w:r>
      <w:r w:rsidRPr="007B63F4">
        <w:rPr>
          <w:rFonts w:eastAsia="Cambria"/>
          <w:highlight w:val="yellow"/>
          <w:u w:val="single"/>
        </w:rPr>
        <w:t>that is</w:t>
      </w:r>
      <w:r w:rsidRPr="007B63F4">
        <w:rPr>
          <w:rFonts w:eastAsia="Cambria"/>
          <w:u w:val="single"/>
        </w:rPr>
        <w:t xml:space="preserve"> theoretically </w:t>
      </w:r>
      <w:r w:rsidRPr="007B63F4">
        <w:rPr>
          <w:rFonts w:eastAsia="Cambria"/>
          <w:highlight w:val="yellow"/>
          <w:u w:val="single"/>
        </w:rPr>
        <w:t>more effective</w:t>
      </w:r>
      <w:r w:rsidRPr="007B63F4">
        <w:rPr>
          <w:rFonts w:eastAsia="Cambria"/>
          <w:u w:val="single"/>
        </w:rPr>
        <w:t xml:space="preserve">, inch for inch, </w:t>
      </w:r>
      <w:r w:rsidRPr="007B63F4">
        <w:rPr>
          <w:rFonts w:eastAsia="Cambria"/>
          <w:highlight w:val="yellow"/>
          <w:u w:val="single"/>
        </w:rPr>
        <w:t>than any solar panels on Earth at high noon, but operating 24/</w:t>
      </w:r>
      <w:r w:rsidRPr="007B63F4">
        <w:rPr>
          <w:rFonts w:eastAsia="Cambria"/>
          <w:u w:val="single"/>
        </w:rPr>
        <w:t>7.</w:t>
      </w:r>
      <w:r w:rsidRPr="007B63F4">
        <w:rPr>
          <w:rFonts w:eastAsia="Cambria"/>
          <w:sz w:val="12"/>
        </w:rPr>
        <w:t xml:space="preserve"> (In space, basically, it’s always double high noon). ¶ </w:t>
      </w:r>
      <w:r w:rsidRPr="007B63F4">
        <w:rPr>
          <w:rFonts w:eastAsia="Cambria"/>
          <w:highlight w:val="yellow"/>
          <w:u w:val="single"/>
        </w:rPr>
        <w:t>The power collected is beamed back to</w:t>
      </w:r>
      <w:r w:rsidRPr="007B63F4">
        <w:rPr>
          <w:rFonts w:eastAsia="Cambria"/>
          <w:u w:val="single"/>
        </w:rPr>
        <w:t xml:space="preserve"> large receptors on </w:t>
      </w:r>
      <w:r w:rsidRPr="007B63F4">
        <w:rPr>
          <w:rFonts w:eastAsia="Cambria"/>
          <w:highlight w:val="yellow"/>
          <w:u w:val="single"/>
        </w:rPr>
        <w:t>Earth</w:t>
      </w:r>
      <w:r w:rsidRPr="007B63F4">
        <w:rPr>
          <w:rFonts w:eastAsia="Cambria"/>
          <w:u w:val="single"/>
        </w:rPr>
        <w:t xml:space="preserve"> with large, low-power microwaves, which researchers think will be harmless enough to let humans and animals pass through the beam. </w:t>
      </w:r>
      <w:r w:rsidRPr="007B63F4">
        <w:rPr>
          <w:rFonts w:eastAsia="Cambria"/>
          <w:highlight w:val="yellow"/>
          <w:u w:val="single"/>
        </w:rPr>
        <w:t>A space solar power array</w:t>
      </w:r>
      <w:r w:rsidRPr="007B63F4">
        <w:rPr>
          <w:rFonts w:eastAsia="Cambria"/>
          <w:u w:val="single"/>
        </w:rPr>
        <w:t xml:space="preserve"> like </w:t>
      </w:r>
      <w:hyperlink r:id="rId20" w:anchor="2d3f78a54386" w:tgtFrame="_blank" w:history="1">
        <w:r w:rsidRPr="007B63F4">
          <w:rPr>
            <w:rFonts w:eastAsia="MS Gothic"/>
            <w:u w:val="single"/>
          </w:rPr>
          <w:t>the one China is said to be working on</w:t>
        </w:r>
      </w:hyperlink>
      <w:r w:rsidRPr="007B63F4">
        <w:rPr>
          <w:rFonts w:eastAsia="Cambria"/>
          <w:u w:val="single"/>
        </w:rPr>
        <w:t xml:space="preserve"> </w:t>
      </w:r>
      <w:r w:rsidRPr="007B63F4">
        <w:rPr>
          <w:rFonts w:eastAsia="Cambria"/>
          <w:highlight w:val="yellow"/>
          <w:u w:val="single"/>
        </w:rPr>
        <w:t>could reliably supply</w:t>
      </w:r>
      <w:r w:rsidRPr="007B63F4">
        <w:rPr>
          <w:rFonts w:eastAsia="Cambria"/>
          <w:u w:val="single"/>
        </w:rPr>
        <w:t xml:space="preserve"> 2,000 gigawatts — or </w:t>
      </w:r>
      <w:r w:rsidRPr="007B63F4">
        <w:rPr>
          <w:rFonts w:eastAsia="Cambria"/>
          <w:highlight w:val="yellow"/>
          <w:u w:val="single"/>
        </w:rPr>
        <w:t>over 1,000 times more power than the largest solar farm currently in existence</w:t>
      </w:r>
      <w:r w:rsidRPr="007B63F4">
        <w:rPr>
          <w:rFonts w:eastAsia="Cambria"/>
          <w:sz w:val="12"/>
        </w:rPr>
        <w:t xml:space="preserve">. ¶ </w:t>
      </w:r>
      <w:r w:rsidRPr="007B63F4">
        <w:rPr>
          <w:rFonts w:eastAsia="Cambria"/>
          <w:u w:val="single"/>
        </w:rPr>
        <w:t>“</w:t>
      </w:r>
      <w:r w:rsidRPr="007B63F4">
        <w:rPr>
          <w:rFonts w:eastAsia="Cambria"/>
          <w:highlight w:val="yellow"/>
          <w:u w:val="single"/>
        </w:rPr>
        <w:t>We're looking at a 20-year window to completely replace human civilization's power infrastructure</w:t>
      </w:r>
      <w:r w:rsidRPr="007B63F4">
        <w:rPr>
          <w:rFonts w:eastAsia="Cambria"/>
          <w:sz w:val="12"/>
        </w:rPr>
        <w:t xml:space="preserve">,” Suarez told me, citing the report of the Intergovernmental Panel on Climate Change on the coming catastrophe. Solar satellite technology “has existed since the 1970s. </w:t>
      </w:r>
      <w:r w:rsidRPr="007B63F4">
        <w:rPr>
          <w:rFonts w:eastAsia="Cambria"/>
          <w:highlight w:val="yellow"/>
          <w:u w:val="single"/>
        </w:rPr>
        <w:t>What we were missing is millions of tons of construction materials in orbit. Asteroid mining can place it there</w:t>
      </w:r>
      <w:proofErr w:type="gramStart"/>
      <w:r w:rsidRPr="007B63F4">
        <w:rPr>
          <w:rFonts w:eastAsia="Cambria"/>
          <w:u w:val="single"/>
        </w:rPr>
        <w:t>.”¶</w:t>
      </w:r>
      <w:proofErr w:type="gramEnd"/>
      <w:r w:rsidRPr="007B63F4">
        <w:rPr>
          <w:rFonts w:eastAsia="Cambria"/>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7B63F4">
        <w:rPr>
          <w:rFonts w:eastAsia="Cambria"/>
          <w:sz w:val="12"/>
        </w:rPr>
        <w:t>grasping,</w:t>
      </w:r>
      <w:proofErr w:type="gramEnd"/>
      <w:r w:rsidRPr="007B63F4">
        <w:rPr>
          <w:rFonts w:eastAsia="Cambria"/>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7B63F4">
        <w:rPr>
          <w:rFonts w:eastAsia="Cambria"/>
          <w:u w:val="single"/>
        </w:rPr>
        <w:t xml:space="preserve">Big pharma, to take one controversial industry, would </w:t>
      </w:r>
      <w:hyperlink r:id="rId21" w:tgtFrame="_blank" w:history="1">
        <w:r w:rsidRPr="007B63F4">
          <w:rPr>
            <w:rFonts w:eastAsia="MS Gothic"/>
            <w:u w:val="single"/>
          </w:rPr>
          <w:t>benefit by taking its manufacturing off-world</w:t>
        </w:r>
      </w:hyperlink>
      <w:r w:rsidRPr="007B63F4">
        <w:rPr>
          <w:rFonts w:eastAsia="Cambria"/>
          <w:u w:val="single"/>
        </w:rPr>
        <w:t xml:space="preserve">. The molecular structure of many chemicals grows better in </w:t>
      </w:r>
      <w:proofErr w:type="gramStart"/>
      <w:r w:rsidRPr="007B63F4">
        <w:rPr>
          <w:rFonts w:eastAsia="Cambria"/>
          <w:u w:val="single"/>
        </w:rPr>
        <w:t>microgravity.¶</w:t>
      </w:r>
      <w:proofErr w:type="gramEnd"/>
      <w:r w:rsidRPr="007B63F4">
        <w:rPr>
          <w:rFonts w:eastAsia="Cambria"/>
          <w:u w:val="single"/>
        </w:rPr>
        <w:t xml:space="preserve"> </w:t>
      </w:r>
      <w:r w:rsidRPr="007B63F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7B63F4">
        <w:rPr>
          <w:rFonts w:eastAsia="Cambria"/>
          <w:u w:val="single"/>
        </w:rPr>
        <w:t xml:space="preserve">that thousands if not millions of actual human workers will thrive in the space economy, even as robots take their jobs in old industries back on </w:t>
      </w:r>
      <w:proofErr w:type="gramStart"/>
      <w:r w:rsidRPr="007B63F4">
        <w:rPr>
          <w:rFonts w:eastAsia="Cambria"/>
          <w:u w:val="single"/>
        </w:rPr>
        <w:t>Earth.¶</w:t>
      </w:r>
      <w:proofErr w:type="gramEnd"/>
      <w:r w:rsidRPr="007B63F4">
        <w:rPr>
          <w:rFonts w:eastAsia="Cambria"/>
          <w:u w:val="single"/>
        </w:rPr>
        <w:t xml:space="preserve"> </w:t>
      </w:r>
      <w:r w:rsidRPr="007B63F4">
        <w:rPr>
          <w:rFonts w:eastAsia="Cambria"/>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7B63F4">
        <w:rPr>
          <w:rFonts w:eastAsia="Cambria"/>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7B63F4">
          <w:rPr>
            <w:rFonts w:eastAsia="MS Gothic"/>
            <w:sz w:val="12"/>
          </w:rPr>
          <w:t>O’Neill cylinders</w:t>
        </w:r>
      </w:hyperlink>
      <w:r w:rsidRPr="007B63F4">
        <w:rPr>
          <w:rFonts w:eastAsia="Cambria"/>
          <w:sz w:val="12"/>
        </w:rPr>
        <w:t xml:space="preserve"> since the 1970s. We just haven’t funded them. ¶ But the trillionaires clearly </w:t>
      </w:r>
      <w:proofErr w:type="gramStart"/>
      <w:r w:rsidRPr="007B63F4">
        <w:rPr>
          <w:rFonts w:eastAsia="Cambria"/>
          <w:sz w:val="12"/>
        </w:rPr>
        <w:t>will.¶</w:t>
      </w:r>
      <w:proofErr w:type="gramEnd"/>
      <w:r w:rsidRPr="007B63F4">
        <w:rPr>
          <w:rFonts w:eastAsia="Cambria"/>
          <w:sz w:val="12"/>
        </w:rPr>
        <w:t xml:space="preserve"> In short, Suarez has carefully laid out a vision of the orbital economy that offers something for everyone in our </w:t>
      </w:r>
      <w:r w:rsidRPr="007B63F4">
        <w:rPr>
          <w:rFonts w:eastAsia="Cambria"/>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7B63F4">
        <w:rPr>
          <w:rFonts w:eastAsia="Cambria"/>
          <w:highlight w:val="yellow"/>
          <w:u w:val="single"/>
        </w:rPr>
        <w:t>For those who worry about asteroids that could wipe out civilization</w:t>
      </w:r>
      <w:r w:rsidRPr="007B63F4">
        <w:rPr>
          <w:rFonts w:eastAsia="Cambria"/>
          <w:u w:val="single"/>
        </w:rPr>
        <w:t xml:space="preserve"> — though luckily, </w:t>
      </w:r>
      <w:hyperlink r:id="rId23" w:tgtFrame="_blank" w:history="1">
        <w:r w:rsidRPr="007B63F4">
          <w:rPr>
            <w:rFonts w:eastAsia="MS Gothic"/>
            <w:u w:val="single"/>
          </w:rPr>
          <w:t>this isn't likely to happen any time soon</w:t>
        </w:r>
      </w:hyperlink>
      <w:r w:rsidRPr="007B63F4">
        <w:rPr>
          <w:rFonts w:eastAsia="Cambria"/>
          <w:u w:val="single"/>
        </w:rPr>
        <w:t xml:space="preserve"> — </w:t>
      </w:r>
      <w:r w:rsidRPr="007B63F4">
        <w:rPr>
          <w:rFonts w:eastAsia="Cambria"/>
          <w:highlight w:val="yellow"/>
          <w:u w:val="single"/>
        </w:rPr>
        <w:t>here is a way for humanity to get proficient in moving them out of the way, fast</w:t>
      </w:r>
      <w:r w:rsidRPr="007B63F4">
        <w:rPr>
          <w:rFonts w:eastAsia="Cambria"/>
          <w:u w:val="single"/>
        </w:rPr>
        <w:t xml:space="preserve">. Indeed, </w:t>
      </w:r>
      <w:r w:rsidRPr="007B63F4">
        <w:rPr>
          <w:rFonts w:eastAsia="Cambria"/>
          <w:highlight w:val="yellow"/>
          <w:u w:val="single"/>
        </w:rPr>
        <w:t xml:space="preserve">the National Space Society has offered </w:t>
      </w:r>
      <w:hyperlink r:id="rId24" w:tgtFrame="_blank" w:history="1">
        <w:r w:rsidRPr="007B63F4">
          <w:rPr>
            <w:rFonts w:eastAsia="MS Gothic"/>
            <w:highlight w:val="yellow"/>
            <w:u w:val="single"/>
          </w:rPr>
          <w:t>a proposal</w:t>
        </w:r>
      </w:hyperlink>
      <w:r w:rsidRPr="007B63F4">
        <w:rPr>
          <w:rFonts w:eastAsia="Cambria"/>
          <w:highlight w:val="yellow"/>
          <w:u w:val="single"/>
        </w:rPr>
        <w:t xml:space="preserve"> to capture the asteroid </w:t>
      </w:r>
      <w:proofErr w:type="spellStart"/>
      <w:r w:rsidRPr="007B63F4">
        <w:rPr>
          <w:rFonts w:eastAsia="Cambria"/>
          <w:highlight w:val="yellow"/>
          <w:u w:val="single"/>
        </w:rPr>
        <w:t>Aphosi</w:t>
      </w:r>
      <w:r w:rsidRPr="007B63F4">
        <w:rPr>
          <w:rFonts w:eastAsia="Cambria"/>
          <w:u w:val="single"/>
        </w:rPr>
        <w:t>s</w:t>
      </w:r>
      <w:proofErr w:type="spellEnd"/>
      <w:r w:rsidRPr="007B63F4">
        <w:rPr>
          <w:rFonts w:eastAsia="Cambria"/>
          <w:u w:val="single"/>
        </w:rPr>
        <w:t xml:space="preserve"> (which is set to miss Earth in the year 2029, but </w:t>
      </w:r>
      <w:hyperlink r:id="rId25" w:tgtFrame="_blank" w:history="1">
        <w:r w:rsidRPr="007B63F4">
          <w:rPr>
            <w:rFonts w:eastAsia="MS Gothic"/>
            <w:u w:val="single"/>
          </w:rPr>
          <w:t>not by a very comfortable margin</w:t>
        </w:r>
      </w:hyperlink>
      <w:r w:rsidRPr="007B63F4">
        <w:rPr>
          <w:rFonts w:eastAsia="Cambria"/>
          <w:u w:val="single"/>
        </w:rPr>
        <w:t xml:space="preserve">), </w:t>
      </w:r>
      <w:r w:rsidRPr="007B63F4">
        <w:rPr>
          <w:rFonts w:eastAsia="Cambria"/>
          <w:highlight w:val="yellow"/>
          <w:u w:val="single"/>
        </w:rPr>
        <w:t>keep it in orbit, and turn it into 150 small solar-power satellites,</w:t>
      </w:r>
      <w:r w:rsidRPr="007B63F4">
        <w:rPr>
          <w:rFonts w:eastAsia="Cambria"/>
          <w:u w:val="single"/>
        </w:rPr>
        <w:t xml:space="preserve"> as a proof of concept.</w:t>
      </w:r>
      <w:r w:rsidRPr="007B63F4">
        <w:rPr>
          <w:rFonts w:eastAsia="Cambria"/>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7B63F4">
          <w:rPr>
            <w:rFonts w:eastAsia="MS Gothic"/>
            <w:sz w:val="12"/>
          </w:rPr>
          <w:t>distant planet made entirely of diamond</w:t>
        </w:r>
      </w:hyperlink>
      <w:r w:rsidRPr="007B63F4">
        <w:rPr>
          <w:rFonts w:eastAsia="Cambria"/>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7B63F4">
        <w:rPr>
          <w:rFonts w:eastAsia="Cambria"/>
          <w:sz w:val="12"/>
        </w:rPr>
        <w:t>shoes.¶</w:t>
      </w:r>
      <w:proofErr w:type="gramEnd"/>
      <w:r w:rsidRPr="007B63F4">
        <w:rPr>
          <w:rFonts w:eastAsia="Cambria"/>
          <w:sz w:val="12"/>
        </w:rPr>
        <w:t xml:space="preserve"> For investors and entrepreneurs, there is the thrill of racing to be the first member of the four-comma club. (</w:t>
      </w:r>
      <w:hyperlink r:id="rId27" w:tgtFrame="_blank" w:history="1">
        <w:r w:rsidRPr="007B63F4">
          <w:rPr>
            <w:rFonts w:eastAsia="MS Gothic"/>
            <w:sz w:val="12"/>
          </w:rPr>
          <w:t>Neil deGrasse Tyson believes that the first trillionaire will be an asteroid mining mogul</w:t>
        </w:r>
      </w:hyperlink>
      <w:r w:rsidRPr="007B63F4">
        <w:rPr>
          <w:rFonts w:eastAsia="Cambria"/>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7B63F4">
        <w:rPr>
          <w:rFonts w:eastAsia="Cambria"/>
          <w:sz w:val="12"/>
        </w:rPr>
        <w:t>wealth.¶</w:t>
      </w:r>
      <w:proofErr w:type="gramEnd"/>
      <w:r w:rsidRPr="007B63F4">
        <w:rPr>
          <w:rFonts w:eastAsia="Cambria"/>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7B63F4">
        <w:rPr>
          <w:rFonts w:eastAsia="Cambria"/>
          <w:sz w:val="12"/>
        </w:rPr>
        <w:t>moguls.¶</w:t>
      </w:r>
      <w:proofErr w:type="gramEnd"/>
      <w:r w:rsidRPr="007B63F4">
        <w:rPr>
          <w:rFonts w:eastAsia="Cambria"/>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7B63F4">
        <w:rPr>
          <w:rFonts w:eastAsia="Cambria"/>
          <w:sz w:val="12"/>
        </w:rPr>
        <w:t>the human race</w:t>
      </w:r>
      <w:proofErr w:type="gramEnd"/>
      <w:r w:rsidRPr="007B63F4">
        <w:rPr>
          <w:rFonts w:eastAsia="Cambria"/>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7B63F4">
        <w:rPr>
          <w:rFonts w:eastAsia="Cambria"/>
          <w:sz w:val="12"/>
        </w:rPr>
        <w:t>space.¶</w:t>
      </w:r>
      <w:proofErr w:type="gramEnd"/>
      <w:r w:rsidRPr="007B63F4">
        <w:rPr>
          <w:rFonts w:eastAsia="Cambria"/>
          <w:sz w:val="12"/>
        </w:rPr>
        <w:t xml:space="preserve"> Whereas the truth is</w:t>
      </w:r>
      <w:r w:rsidRPr="007B63F4">
        <w:rPr>
          <w:rFonts w:eastAsia="Cambria"/>
          <w:u w:val="single"/>
        </w:rPr>
        <w:t xml:space="preserve">, this is exactly the version of capitalism humanity has needed all along: the kind where there is no ecosystem to destroy, no marginalized group to make miserable. </w:t>
      </w:r>
      <w:r w:rsidRPr="007B63F4">
        <w:rPr>
          <w:rFonts w:eastAsia="Cambria"/>
          <w:sz w:val="12"/>
        </w:rPr>
        <w:t>A safe, dead space where capitalism’s most enthusiastic pioneers can go nuts to their hearts’ content, so long as they clean up their space junk. ¶ (</w:t>
      </w:r>
      <w:hyperlink r:id="rId28" w:tgtFrame="_blank" w:history="1">
        <w:r w:rsidRPr="007B63F4">
          <w:rPr>
            <w:rFonts w:eastAsia="MS Gothic"/>
            <w:sz w:val="12"/>
          </w:rPr>
          <w:t>Space junk</w:t>
        </w:r>
      </w:hyperlink>
      <w:r w:rsidRPr="007B63F4">
        <w:rPr>
          <w:rFonts w:eastAsia="Cambria"/>
          <w:sz w:val="12"/>
        </w:rPr>
        <w:t xml:space="preserve"> is a real problem in orbital space because it has thousands of vulnerable satellites clustered closely together around our little blue rock. The vast emptiness of cislunar space, not so much</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7B63F4">
        <w:rPr>
          <w:rFonts w:eastAsia="Cambria"/>
          <w:u w:val="single"/>
        </w:rPr>
        <w:t>planet.¶</w:t>
      </w:r>
      <w:proofErr w:type="gramEnd"/>
      <w:r w:rsidRPr="007B63F4">
        <w:rPr>
          <w:rFonts w:eastAsia="Cambria"/>
          <w:u w:val="single"/>
        </w:rPr>
        <w:t xml:space="preserve"> </w:t>
      </w:r>
      <w:r w:rsidRPr="007B63F4">
        <w:rPr>
          <w:rFonts w:eastAsia="Cambria"/>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341D623" w14:textId="7FC0CCBC" w:rsidR="00F40E79" w:rsidRDefault="00F40E79" w:rsidP="00F40E79">
      <w:pPr>
        <w:ind w:left="720"/>
        <w:rPr>
          <w:rFonts w:eastAsia="Cambria"/>
          <w:sz w:val="12"/>
        </w:rPr>
      </w:pPr>
    </w:p>
    <w:p w14:paraId="610C6B34" w14:textId="77777777" w:rsidR="00162477" w:rsidRPr="007B63F4" w:rsidRDefault="00162477" w:rsidP="00162477">
      <w:pPr>
        <w:keepNext/>
        <w:keepLines/>
        <w:spacing w:before="40" w:after="0"/>
        <w:outlineLvl w:val="3"/>
        <w:rPr>
          <w:rFonts w:eastAsia="MS Gothic" w:cs="Times New Roman"/>
          <w:b/>
          <w:iCs/>
          <w:sz w:val="26"/>
        </w:rPr>
      </w:pPr>
      <w:r>
        <w:rPr>
          <w:rFonts w:eastAsia="MS Gothic" w:cs="Times New Roman"/>
          <w:b/>
          <w:iCs/>
          <w:sz w:val="26"/>
        </w:rPr>
        <w:t>Global warming can lead to extinction, which outweighs all the affirmative impacts.</w:t>
      </w:r>
    </w:p>
    <w:p w14:paraId="34799D95" w14:textId="77777777" w:rsidR="00162477" w:rsidRPr="00F40E79" w:rsidRDefault="00162477" w:rsidP="00162477">
      <w:pPr>
        <w:rPr>
          <w:rFonts w:eastAsia="Cambria"/>
          <w:lang w:val="fr-FR"/>
        </w:rPr>
      </w:pPr>
      <w:r w:rsidRPr="007B63F4">
        <w:rPr>
          <w:rFonts w:eastAsia="Cambria"/>
          <w:b/>
          <w:bCs/>
          <w:sz w:val="26"/>
        </w:rPr>
        <w:t>Miller-McDonald, 18</w:t>
      </w:r>
      <w:r w:rsidRPr="007B63F4">
        <w:rPr>
          <w:rFonts w:eastAsia="Cambria"/>
        </w:rPr>
        <w:t xml:space="preserve"> – (Samuel, Master of Environmental Management at Yale University studying energy politics and grassroots innovations in the US. 5-2-2018. </w:t>
      </w:r>
      <w:r w:rsidRPr="00F40E79">
        <w:rPr>
          <w:rFonts w:eastAsia="Cambria"/>
          <w:lang w:val="fr-FR"/>
        </w:rPr>
        <w:t xml:space="preserve">"Extinction vs. Collapse." </w:t>
      </w:r>
      <w:proofErr w:type="spellStart"/>
      <w:r w:rsidRPr="00F40E79">
        <w:rPr>
          <w:rFonts w:eastAsia="Cambria"/>
          <w:lang w:val="fr-FR"/>
        </w:rPr>
        <w:t>Resilience</w:t>
      </w:r>
      <w:proofErr w:type="spellEnd"/>
      <w:r w:rsidRPr="00F40E79">
        <w:rPr>
          <w:rFonts w:eastAsia="Cambria"/>
          <w:lang w:val="fr-FR"/>
        </w:rPr>
        <w:t>. https://www.resilience.org/stories/2018-05-02/extinction-vs-collapse/)</w:t>
      </w:r>
    </w:p>
    <w:p w14:paraId="389F21FD" w14:textId="77777777" w:rsidR="00162477" w:rsidRDefault="00162477" w:rsidP="00162477">
      <w:pPr>
        <w:ind w:left="720"/>
        <w:rPr>
          <w:rFonts w:eastAsia="Cambria"/>
          <w:b/>
          <w:iCs/>
          <w:u w:val="single"/>
        </w:rPr>
      </w:pPr>
      <w:r w:rsidRPr="007B63F4">
        <w:rPr>
          <w:rFonts w:eastAsia="Cambria"/>
          <w:u w:val="single"/>
        </w:rPr>
        <w:t xml:space="preserve">Climate twitter – the </w:t>
      </w:r>
      <w:r w:rsidRPr="007B63F4">
        <w:rPr>
          <w:rFonts w:eastAsia="Cambria"/>
          <w:b/>
          <w:iCs/>
          <w:u w:val="single"/>
        </w:rPr>
        <w:t>most fun twitter</w:t>
      </w:r>
      <w:r w:rsidRPr="007B63F4">
        <w:rPr>
          <w:rFonts w:eastAsia="Cambria"/>
          <w:u w:val="single"/>
        </w:rPr>
        <w:t xml:space="preserve"> – has recently been reigniting the debate between </w:t>
      </w:r>
      <w:r w:rsidRPr="007B63F4">
        <w:rPr>
          <w:rFonts w:eastAsia="Cambria"/>
          <w:b/>
          <w:iCs/>
          <w:u w:val="single"/>
        </w:rPr>
        <w:t>human extinction</w:t>
      </w:r>
      <w:r w:rsidRPr="007B63F4">
        <w:rPr>
          <w:rFonts w:eastAsia="Cambria"/>
          <w:sz w:val="16"/>
        </w:rPr>
        <w:t xml:space="preserve"> </w:t>
      </w:r>
      <w:r w:rsidRPr="007B63F4">
        <w:rPr>
          <w:rFonts w:eastAsia="Cambria"/>
          <w:u w:val="single"/>
        </w:rPr>
        <w:t>and mere</w:t>
      </w:r>
      <w:r w:rsidRPr="007B63F4">
        <w:rPr>
          <w:rFonts w:eastAsia="Cambria"/>
          <w:sz w:val="16"/>
        </w:rPr>
        <w:t xml:space="preserve"> </w:t>
      </w:r>
      <w:r w:rsidRPr="007B63F4">
        <w:rPr>
          <w:rFonts w:eastAsia="Cambria"/>
          <w:b/>
          <w:iCs/>
          <w:u w:val="single"/>
        </w:rPr>
        <w:t>civilizational collapse</w:t>
      </w:r>
      <w:r w:rsidRPr="007B63F4">
        <w:rPr>
          <w:rFonts w:eastAsia="Cambria"/>
          <w:u w:val="single"/>
        </w:rPr>
        <w:t>, between doom and gloom, despair and (kind of) hope.</w:t>
      </w:r>
      <w:r w:rsidRPr="007B63F4">
        <w:rPr>
          <w:rFonts w:eastAsia="Cambria"/>
          <w:sz w:val="16"/>
        </w:rPr>
        <w:t xml:space="preserve"> It was sparked by an interview in The Guardian with acclaimed scientist Mayer Hillman. He argues that we’re probably </w:t>
      </w:r>
      <w:proofErr w:type="gramStart"/>
      <w:r w:rsidRPr="007B63F4">
        <w:rPr>
          <w:rFonts w:eastAsia="Cambria"/>
          <w:sz w:val="16"/>
        </w:rPr>
        <w:t>doomed, and</w:t>
      </w:r>
      <w:proofErr w:type="gramEnd"/>
      <w:r w:rsidRPr="007B63F4">
        <w:rPr>
          <w:rFonts w:eastAsia="Cambria"/>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7B63F4">
        <w:rPr>
          <w:rFonts w:eastAsia="Cambria"/>
          <w:sz w:val="16"/>
        </w:rPr>
        <w:t>more</w:t>
      </w:r>
      <w:proofErr w:type="gramEnd"/>
      <w:r w:rsidRPr="007B63F4">
        <w:rPr>
          <w:rFonts w:eastAsia="Cambria"/>
          <w:sz w:val="16"/>
        </w:rPr>
        <w:t xml:space="preserve"> right? Let’s take a closer look. First, </w:t>
      </w:r>
      <w:r w:rsidRPr="007B63F4">
        <w:rPr>
          <w:rFonts w:eastAsia="Cambria"/>
          <w:u w:val="single"/>
        </w:rPr>
        <w:t>the question of human extinction is</w:t>
      </w:r>
      <w:r w:rsidRPr="007B63F4">
        <w:rPr>
          <w:rFonts w:eastAsia="Cambria"/>
          <w:sz w:val="16"/>
        </w:rPr>
        <w:t xml:space="preserve"> </w:t>
      </w:r>
      <w:r w:rsidRPr="007B63F4">
        <w:rPr>
          <w:rFonts w:eastAsia="Cambria"/>
          <w:b/>
          <w:iCs/>
          <w:u w:val="single"/>
        </w:rPr>
        <w:t>totally bounded by uncertainty</w:t>
      </w:r>
      <w:r w:rsidRPr="007B63F4">
        <w:rPr>
          <w:rFonts w:eastAsia="Cambria"/>
          <w:u w:val="single"/>
        </w:rPr>
        <w:t xml:space="preserve">. There’s uncertainty in climate data, uncertainty in models and projections, and even more uncertainty in the behavior of human systems. We don’t know how we’ll respond to the myriad </w:t>
      </w:r>
      <w:proofErr w:type="gramStart"/>
      <w:r w:rsidRPr="007B63F4">
        <w:rPr>
          <w:rFonts w:eastAsia="Cambria"/>
          <w:u w:val="single"/>
        </w:rPr>
        <w:t>impacts</w:t>
      </w:r>
      <w:proofErr w:type="gramEnd"/>
      <w:r w:rsidRPr="007B63F4">
        <w:rPr>
          <w:rFonts w:eastAsia="Cambria"/>
          <w:u w:val="single"/>
        </w:rPr>
        <w:t xml:space="preserve"> climate change is beginning to spark, and we don’t know how sensitive industrial civilization will be to those impacts. We don’t really know if humans are like</w:t>
      </w:r>
      <w:r w:rsidRPr="007B63F4">
        <w:rPr>
          <w:rFonts w:eastAsia="Cambria"/>
          <w:sz w:val="16"/>
        </w:rPr>
        <w:t xml:space="preserve"> </w:t>
      </w:r>
      <w:r w:rsidRPr="007B63F4">
        <w:rPr>
          <w:rFonts w:eastAsia="Cambria"/>
          <w:b/>
          <w:iCs/>
          <w:u w:val="single"/>
        </w:rPr>
        <w:t>other</w:t>
      </w:r>
      <w:r w:rsidRPr="007B63F4">
        <w:rPr>
          <w:rFonts w:eastAsia="Cambria"/>
          <w:sz w:val="16"/>
        </w:rPr>
        <w:t xml:space="preserve"> </w:t>
      </w:r>
      <w:r w:rsidRPr="007B63F4">
        <w:rPr>
          <w:rFonts w:eastAsia="Cambria"/>
          <w:u w:val="single"/>
        </w:rPr>
        <w:t>apex predators</w:t>
      </w:r>
      <w:r w:rsidRPr="007B63F4">
        <w:rPr>
          <w:rFonts w:eastAsia="Cambria"/>
          <w:sz w:val="16"/>
        </w:rPr>
        <w:t xml:space="preserve"> </w:t>
      </w:r>
      <w:r w:rsidRPr="007B63F4">
        <w:rPr>
          <w:rFonts w:eastAsia="Cambria"/>
          <w:b/>
          <w:iCs/>
          <w:u w:val="single"/>
        </w:rPr>
        <w:t>highly</w:t>
      </w:r>
      <w:r w:rsidRPr="007B63F4">
        <w:rPr>
          <w:rFonts w:eastAsia="Cambria"/>
          <w:sz w:val="16"/>
        </w:rPr>
        <w:t xml:space="preserve"> </w:t>
      </w:r>
      <w:r w:rsidRPr="007B63F4">
        <w:rPr>
          <w:rFonts w:eastAsia="Cambria"/>
          <w:u w:val="single"/>
        </w:rPr>
        <w:t xml:space="preserve">sensitive to ecological </w:t>
      </w:r>
      <w:proofErr w:type="gramStart"/>
      <w:r w:rsidRPr="007B63F4">
        <w:rPr>
          <w:rFonts w:eastAsia="Cambria"/>
          <w:u w:val="single"/>
        </w:rPr>
        <w:t>collapse, or</w:t>
      </w:r>
      <w:proofErr w:type="gramEnd"/>
      <w:r w:rsidRPr="007B63F4">
        <w:rPr>
          <w:rFonts w:eastAsia="Cambria"/>
          <w:u w:val="single"/>
        </w:rPr>
        <w:t xml:space="preserve"> are among the</w:t>
      </w:r>
      <w:r w:rsidRPr="007B63F4">
        <w:rPr>
          <w:rFonts w:eastAsia="Cambria"/>
          <w:sz w:val="16"/>
        </w:rPr>
        <w:t xml:space="preserve"> </w:t>
      </w:r>
      <w:r w:rsidRPr="007B63F4">
        <w:rPr>
          <w:rFonts w:eastAsia="Cambria"/>
          <w:b/>
          <w:iCs/>
          <w:u w:val="single"/>
        </w:rPr>
        <w:t>most adaptable</w:t>
      </w:r>
      <w:r w:rsidRPr="007B63F4">
        <w:rPr>
          <w:rFonts w:eastAsia="Cambria"/>
          <w:sz w:val="16"/>
        </w:rPr>
        <w:t xml:space="preserve"> </w:t>
      </w:r>
      <w:r w:rsidRPr="007B63F4">
        <w:rPr>
          <w:rFonts w:eastAsia="Cambria"/>
          <w:u w:val="single"/>
        </w:rPr>
        <w:t xml:space="preserve">mammals to ever walk the earth. One may be </w:t>
      </w:r>
      <w:r w:rsidRPr="007B63F4">
        <w:rPr>
          <w:rFonts w:eastAsia="Cambria"/>
          <w:b/>
          <w:iCs/>
          <w:u w:val="single"/>
        </w:rPr>
        <w:t>inclined</w:t>
      </w:r>
      <w:r w:rsidRPr="007B63F4">
        <w:rPr>
          <w:rFonts w:eastAsia="Cambria"/>
          <w:u w:val="single"/>
        </w:rPr>
        <w:t xml:space="preserve"> to lean toward the</w:t>
      </w:r>
      <w:r w:rsidRPr="007B63F4">
        <w:rPr>
          <w:rFonts w:eastAsia="Cambria"/>
          <w:sz w:val="16"/>
        </w:rPr>
        <w:t xml:space="preserve"> </w:t>
      </w:r>
      <w:r w:rsidRPr="007B63F4">
        <w:rPr>
          <w:rFonts w:eastAsia="Cambria"/>
          <w:b/>
          <w:iCs/>
          <w:u w:val="single"/>
        </w:rPr>
        <w:t>latter</w:t>
      </w:r>
      <w:r w:rsidRPr="007B63F4">
        <w:rPr>
          <w:rFonts w:eastAsia="Cambria"/>
          <w:sz w:val="16"/>
        </w:rPr>
        <w:t xml:space="preserve"> </w:t>
      </w:r>
      <w:r w:rsidRPr="007B63F4">
        <w:rPr>
          <w:rFonts w:eastAsia="Cambria"/>
          <w:u w:val="single"/>
        </w:rPr>
        <w:t xml:space="preserve">given that humans have colonized every ecological niche on the planet except Antarctica. That bands of people can survive in and around deserts as well as the Arctic as well as equatorial rainforests </w:t>
      </w:r>
      <w:r w:rsidRPr="007B63F4">
        <w:rPr>
          <w:rFonts w:eastAsia="Cambria"/>
          <w:u w:val="single"/>
        </w:rPr>
        <w:lastRenderedPageBreak/>
        <w:t>speaks to the resilience of small social groups</w:t>
      </w:r>
      <w:r w:rsidRPr="007B63F4">
        <w:rPr>
          <w:rFonts w:eastAsia="Cambria"/>
          <w:sz w:val="16"/>
        </w:rPr>
        <w:t xml:space="preserve">. It’s why The Road is so disturbingly plausible; there could be a scenario in which basically everything is dead but people, lingering in the last grey waste of the world. </w:t>
      </w:r>
      <w:r w:rsidRPr="007B63F4">
        <w:rPr>
          <w:rFonts w:eastAsia="Cambria"/>
          <w:u w:val="single"/>
        </w:rPr>
        <w:t xml:space="preserve">On the other hand, </w:t>
      </w:r>
      <w:r w:rsidRPr="007B63F4">
        <w:rPr>
          <w:rFonts w:eastAsia="Cambria"/>
          <w:highlight w:val="yellow"/>
          <w:u w:val="single"/>
        </w:rPr>
        <w:t>we’ve</w:t>
      </w:r>
      <w:r w:rsidRPr="007B63F4">
        <w:rPr>
          <w:rFonts w:eastAsia="Cambria"/>
          <w:sz w:val="16"/>
          <w:highlight w:val="yellow"/>
        </w:rPr>
        <w:t xml:space="preserve"> </w:t>
      </w:r>
      <w:r w:rsidRPr="007B63F4">
        <w:rPr>
          <w:rFonts w:eastAsia="Cambria"/>
          <w:b/>
          <w:iCs/>
          <w:highlight w:val="yellow"/>
          <w:u w:val="single"/>
        </w:rPr>
        <w:t>never lived outside of</w:t>
      </w:r>
      <w:r w:rsidRPr="007B63F4">
        <w:rPr>
          <w:rFonts w:eastAsia="Cambria"/>
          <w:sz w:val="16"/>
        </w:rPr>
        <w:t xml:space="preserve"> the </w:t>
      </w:r>
      <w:r w:rsidRPr="007B63F4">
        <w:rPr>
          <w:rFonts w:eastAsia="Cambria"/>
          <w:b/>
          <w:iCs/>
          <w:highlight w:val="yellow"/>
          <w:u w:val="single"/>
        </w:rPr>
        <w:t>very favorable conditions</w:t>
      </w:r>
      <w:r w:rsidRPr="007B63F4">
        <w:rPr>
          <w:rFonts w:eastAsia="Cambria"/>
          <w:sz w:val="16"/>
        </w:rPr>
        <w:t xml:space="preserve"> of the Holocene, </w:t>
      </w:r>
      <w:r w:rsidRPr="007B63F4">
        <w:rPr>
          <w:rFonts w:eastAsia="Cambria"/>
          <w:u w:val="single"/>
        </w:rPr>
        <w:t xml:space="preserve">and past civilizational and population collapses suggest humans are in fact </w:t>
      </w:r>
      <w:r w:rsidRPr="007B63F4">
        <w:rPr>
          <w:rFonts w:eastAsia="Cambria"/>
          <w:b/>
          <w:iCs/>
          <w:u w:val="single"/>
        </w:rPr>
        <w:t>quite sensitive</w:t>
      </w:r>
      <w:r w:rsidRPr="007B63F4">
        <w:rPr>
          <w:rFonts w:eastAsia="Cambria"/>
          <w:sz w:val="16"/>
        </w:rPr>
        <w:t xml:space="preserve"> </w:t>
      </w:r>
      <w:r w:rsidRPr="007B63F4">
        <w:rPr>
          <w:rFonts w:eastAsia="Cambria"/>
          <w:u w:val="single"/>
        </w:rPr>
        <w:t>to climatic shifts</w:t>
      </w:r>
      <w:r w:rsidRPr="007B63F4">
        <w:rPr>
          <w:rFonts w:eastAsia="Cambria"/>
          <w:sz w:val="16"/>
        </w:rPr>
        <w:t xml:space="preserve">. Famed climate scientist James Hansen has discussed </w:t>
      </w:r>
      <w:r w:rsidRPr="007B63F4">
        <w:rPr>
          <w:rFonts w:eastAsia="Cambria"/>
          <w:highlight w:val="yellow"/>
          <w:u w:val="single"/>
        </w:rPr>
        <w:t>the possibility of</w:t>
      </w:r>
      <w:r w:rsidRPr="007B63F4">
        <w:rPr>
          <w:rFonts w:eastAsia="Cambria"/>
          <w:sz w:val="16"/>
          <w:highlight w:val="yellow"/>
        </w:rPr>
        <w:t xml:space="preserve"> </w:t>
      </w:r>
      <w:r w:rsidRPr="007B63F4">
        <w:rPr>
          <w:rFonts w:eastAsia="Cambria"/>
          <w:b/>
          <w:iCs/>
          <w:highlight w:val="yellow"/>
          <w:u w:val="single"/>
        </w:rPr>
        <w:t>“Venus syndrome,</w:t>
      </w:r>
      <w:r w:rsidRPr="007B63F4">
        <w:rPr>
          <w:rFonts w:eastAsia="Cambria"/>
          <w:b/>
          <w:iCs/>
          <w:u w:val="single"/>
        </w:rPr>
        <w:t>”</w:t>
      </w:r>
      <w:r w:rsidRPr="007B63F4">
        <w:rPr>
          <w:rFonts w:eastAsia="Cambria"/>
          <w:sz w:val="16"/>
        </w:rPr>
        <w:t xml:space="preserve"> for instance, which </w:t>
      </w:r>
      <w:r w:rsidRPr="007B63F4">
        <w:rPr>
          <w:rFonts w:eastAsia="Cambria"/>
          <w:u w:val="single"/>
        </w:rPr>
        <w:t>sits at the</w:t>
      </w:r>
      <w:r w:rsidRPr="007B63F4">
        <w:rPr>
          <w:rFonts w:eastAsia="Cambria"/>
          <w:sz w:val="16"/>
        </w:rPr>
        <w:t xml:space="preserve"> </w:t>
      </w:r>
      <w:r w:rsidRPr="007B63F4">
        <w:rPr>
          <w:rFonts w:eastAsia="Cambria"/>
          <w:b/>
          <w:iCs/>
          <w:u w:val="single"/>
        </w:rPr>
        <w:t>far end</w:t>
      </w:r>
      <w:r w:rsidRPr="007B63F4">
        <w:rPr>
          <w:rFonts w:eastAsia="Cambria"/>
          <w:sz w:val="16"/>
        </w:rPr>
        <w:t xml:space="preserve"> </w:t>
      </w:r>
      <w:r w:rsidRPr="007B63F4">
        <w:rPr>
          <w:rFonts w:eastAsia="Cambria"/>
          <w:u w:val="single"/>
        </w:rPr>
        <w:t>of</w:t>
      </w:r>
      <w:r w:rsidRPr="007B63F4">
        <w:rPr>
          <w:rFonts w:eastAsia="Cambria"/>
          <w:sz w:val="16"/>
        </w:rPr>
        <w:t xml:space="preserve"> </w:t>
      </w:r>
      <w:proofErr w:type="gramStart"/>
      <w:r w:rsidRPr="007B63F4">
        <w:rPr>
          <w:rFonts w:eastAsia="Cambria"/>
          <w:b/>
          <w:iCs/>
          <w:u w:val="single"/>
        </w:rPr>
        <w:t>worst case</w:t>
      </w:r>
      <w:proofErr w:type="gramEnd"/>
      <w:r w:rsidRPr="007B63F4">
        <w:rPr>
          <w:rFonts w:eastAsia="Cambria"/>
          <w:b/>
          <w:iCs/>
          <w:u w:val="single"/>
        </w:rPr>
        <w:t xml:space="preserve"> scenarios</w:t>
      </w:r>
      <w:r w:rsidRPr="007B63F4">
        <w:rPr>
          <w:rFonts w:eastAsia="Cambria"/>
          <w:sz w:val="16"/>
        </w:rPr>
        <w:t xml:space="preserve">. While a frightening thought experiment, it is easily dismissed as it’s based on so many uncertainties and doesn’t carry the weight of anything near consensus. </w:t>
      </w:r>
      <w:r w:rsidRPr="007B63F4">
        <w:rPr>
          <w:rFonts w:eastAsia="Cambria"/>
          <w:u w:val="single"/>
        </w:rPr>
        <w:t>What’s more frightening than potentially implausible uncertainties are the</w:t>
      </w:r>
      <w:r w:rsidRPr="007B63F4">
        <w:rPr>
          <w:rFonts w:eastAsia="Cambria"/>
          <w:sz w:val="16"/>
        </w:rPr>
        <w:t xml:space="preserve"> </w:t>
      </w:r>
      <w:r w:rsidRPr="007B63F4">
        <w:rPr>
          <w:rFonts w:eastAsia="Cambria"/>
          <w:b/>
          <w:iCs/>
          <w:u w:val="single"/>
        </w:rPr>
        <w:t>currently existing certainties</w:t>
      </w:r>
      <w:r w:rsidRPr="007B63F4">
        <w:rPr>
          <w:rFonts w:eastAsia="Cambria"/>
          <w:sz w:val="16"/>
        </w:rPr>
        <w:t xml:space="preserve">. For example: Ecology + The atmosphere has proven more sensitive to GHG emissions than predicted by mainstream science, and we have a high chance of hitting 2oC of warming this century. Could hit 1.5C in the 2020s. </w:t>
      </w:r>
      <w:r w:rsidRPr="007B63F4">
        <w:rPr>
          <w:rFonts w:eastAsia="Cambria"/>
          <w:b/>
          <w:iCs/>
          <w:highlight w:val="yellow"/>
          <w:u w:val="single"/>
        </w:rPr>
        <w:t>Worst-case</w:t>
      </w:r>
      <w:r w:rsidRPr="007B63F4">
        <w:rPr>
          <w:rFonts w:eastAsia="Cambria"/>
          <w:sz w:val="16"/>
          <w:highlight w:val="yellow"/>
        </w:rPr>
        <w:t xml:space="preserve"> </w:t>
      </w:r>
      <w:r w:rsidRPr="007B63F4">
        <w:rPr>
          <w:rFonts w:eastAsia="Cambria"/>
          <w:highlight w:val="yellow"/>
          <w:u w:val="single"/>
        </w:rPr>
        <w:t>warming scenarios are probably the</w:t>
      </w:r>
      <w:r w:rsidRPr="007B63F4">
        <w:rPr>
          <w:rFonts w:eastAsia="Cambria"/>
          <w:sz w:val="16"/>
          <w:highlight w:val="yellow"/>
        </w:rPr>
        <w:t xml:space="preserve"> </w:t>
      </w:r>
      <w:r w:rsidRPr="007B63F4">
        <w:rPr>
          <w:rFonts w:eastAsia="Cambria"/>
          <w:b/>
          <w:iCs/>
          <w:highlight w:val="yellow"/>
          <w:u w:val="single"/>
        </w:rPr>
        <w:t>most likely</w:t>
      </w:r>
      <w:r w:rsidRPr="007B63F4">
        <w:rPr>
          <w:rFonts w:eastAsia="Cambria"/>
          <w:sz w:val="16"/>
        </w:rPr>
        <w:t xml:space="preserve">. + </w:t>
      </w:r>
      <w:r w:rsidRPr="007B63F4">
        <w:rPr>
          <w:rFonts w:eastAsia="Cambria"/>
          <w:u w:val="single"/>
        </w:rPr>
        <w:t>Massive</w:t>
      </w:r>
      <w:r w:rsidRPr="007B63F4">
        <w:rPr>
          <w:rFonts w:eastAsia="Cambria"/>
          <w:sz w:val="16"/>
        </w:rPr>
        <w:t xml:space="preserve"> </w:t>
      </w:r>
      <w:r w:rsidRPr="007B63F4">
        <w:rPr>
          <w:rFonts w:eastAsia="Cambria"/>
          <w:b/>
          <w:iCs/>
          <w:highlight w:val="yellow"/>
          <w:u w:val="single"/>
        </w:rPr>
        <w:t>marine death</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anyone </w:t>
      </w:r>
      <w:proofErr w:type="gramStart"/>
      <w:r w:rsidRPr="007B63F4">
        <w:rPr>
          <w:rFonts w:eastAsia="Cambria"/>
          <w:u w:val="single"/>
        </w:rPr>
        <w:t>predicted</w:t>
      </w:r>
      <w:proofErr w:type="gramEnd"/>
      <w:r w:rsidRPr="007B63F4">
        <w:rPr>
          <w:rFonts w:eastAsia="Cambria"/>
          <w:sz w:val="16"/>
        </w:rPr>
        <w:t xml:space="preserve"> and we could be on the edge of an anoxic event. </w:t>
      </w:r>
      <w:r w:rsidRPr="007B63F4">
        <w:rPr>
          <w:rFonts w:eastAsia="Cambria"/>
          <w:sz w:val="16"/>
          <w:highlight w:val="yellow"/>
        </w:rPr>
        <w:t xml:space="preserve">+ </w:t>
      </w:r>
      <w:r w:rsidRPr="007B63F4">
        <w:rPr>
          <w:rFonts w:eastAsia="Cambria"/>
          <w:b/>
          <w:iCs/>
          <w:highlight w:val="yellow"/>
          <w:u w:val="single"/>
        </w:rPr>
        <w:t>Ice melt</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mainstream predictions.</w:t>
      </w:r>
      <w:r w:rsidRPr="007B63F4">
        <w:rPr>
          <w:rFonts w:eastAsia="Cambria"/>
          <w:sz w:val="16"/>
        </w:rPr>
        <w:t xml:space="preserve"> Greenland’s ice sheet is threatening to collapse and already slowing ocean currents, which too could collapse. + </w:t>
      </w:r>
      <w:r w:rsidRPr="007B63F4">
        <w:rPr>
          <w:rFonts w:eastAsia="Cambria"/>
          <w:u w:val="single"/>
        </w:rPr>
        <w:t xml:space="preserve">Which also means predictions of </w:t>
      </w:r>
      <w:r w:rsidRPr="007B63F4">
        <w:rPr>
          <w:rFonts w:eastAsia="Cambria"/>
          <w:b/>
          <w:iCs/>
          <w:highlight w:val="yellow"/>
          <w:u w:val="single"/>
        </w:rPr>
        <w:t>sea level rise</w:t>
      </w:r>
      <w:r w:rsidRPr="007B63F4">
        <w:rPr>
          <w:rFonts w:eastAsia="Cambria"/>
          <w:highlight w:val="yellow"/>
          <w:u w:val="single"/>
        </w:rPr>
        <w:t xml:space="preserve"> have</w:t>
      </w:r>
      <w:r w:rsidRPr="007B63F4">
        <w:rPr>
          <w:rFonts w:eastAsia="Cambria"/>
          <w:sz w:val="16"/>
          <w:highlight w:val="yellow"/>
        </w:rPr>
        <w:t xml:space="preserve"> </w:t>
      </w:r>
      <w:r w:rsidRPr="007B63F4">
        <w:rPr>
          <w:rFonts w:eastAsia="Cambria"/>
          <w:b/>
          <w:iCs/>
          <w:highlight w:val="yellow"/>
          <w:u w:val="single"/>
        </w:rPr>
        <w:t>doubled</w:t>
      </w:r>
      <w:r w:rsidRPr="007B63F4">
        <w:rPr>
          <w:rFonts w:eastAsia="Cambria"/>
          <w:sz w:val="16"/>
        </w:rPr>
        <w:t xml:space="preserve"> for this century. + </w:t>
      </w:r>
      <w:r w:rsidRPr="007B63F4">
        <w:rPr>
          <w:rFonts w:eastAsia="Cambria"/>
          <w:b/>
          <w:iCs/>
          <w:highlight w:val="yellow"/>
          <w:u w:val="single"/>
        </w:rPr>
        <w:t>Industrial agriculture</w:t>
      </w:r>
      <w:r w:rsidRPr="007B63F4">
        <w:rPr>
          <w:rFonts w:eastAsia="Cambria"/>
          <w:sz w:val="16"/>
          <w:highlight w:val="yellow"/>
        </w:rPr>
        <w:t xml:space="preserve"> </w:t>
      </w:r>
      <w:r w:rsidRPr="007B63F4">
        <w:rPr>
          <w:rFonts w:eastAsia="Cambria"/>
          <w:highlight w:val="yellow"/>
          <w:u w:val="single"/>
        </w:rPr>
        <w:t>is driving</w:t>
      </w:r>
      <w:r w:rsidRPr="007B63F4">
        <w:rPr>
          <w:rFonts w:eastAsia="Cambria"/>
          <w:sz w:val="16"/>
        </w:rPr>
        <w:t xml:space="preserve"> </w:t>
      </w:r>
      <w:r w:rsidRPr="007B63F4">
        <w:rPr>
          <w:rFonts w:eastAsia="Cambria"/>
          <w:b/>
          <w:iCs/>
          <w:u w:val="single"/>
        </w:rPr>
        <w:t xml:space="preserve">massive </w:t>
      </w:r>
      <w:r w:rsidRPr="007B63F4">
        <w:rPr>
          <w:rFonts w:eastAsia="Cambria"/>
          <w:b/>
          <w:iCs/>
          <w:highlight w:val="yellow"/>
          <w:u w:val="single"/>
        </w:rPr>
        <w:t>habitat loss</w:t>
      </w:r>
      <w:r w:rsidRPr="007B63F4">
        <w:rPr>
          <w:rFonts w:eastAsia="Cambria"/>
          <w:sz w:val="16"/>
          <w:highlight w:val="yellow"/>
        </w:rPr>
        <w:t xml:space="preserve"> </w:t>
      </w:r>
      <w:r w:rsidRPr="007B63F4">
        <w:rPr>
          <w:rFonts w:eastAsia="Cambria"/>
          <w:highlight w:val="yellow"/>
          <w:u w:val="single"/>
        </w:rPr>
        <w:t>and</w:t>
      </w:r>
      <w:r w:rsidRPr="007B63F4">
        <w:rPr>
          <w:rFonts w:eastAsia="Cambria"/>
          <w:sz w:val="16"/>
          <w:highlight w:val="yellow"/>
        </w:rPr>
        <w:t xml:space="preserve"> </w:t>
      </w:r>
      <w:r w:rsidRPr="007B63F4">
        <w:rPr>
          <w:rFonts w:eastAsia="Cambria"/>
          <w:b/>
          <w:iCs/>
          <w:highlight w:val="yellow"/>
          <w:u w:val="single"/>
        </w:rPr>
        <w:t>extinction</w:t>
      </w:r>
      <w:r w:rsidRPr="007B63F4">
        <w:rPr>
          <w:rFonts w:eastAsia="Cambria"/>
          <w:b/>
          <w:iCs/>
          <w:u w:val="single"/>
        </w:rPr>
        <w:t>.</w:t>
      </w:r>
      <w:r w:rsidRPr="007B63F4">
        <w:rPr>
          <w:rFonts w:eastAsia="Cambria"/>
          <w:sz w:val="16"/>
        </w:rPr>
        <w:t xml:space="preserve"> </w:t>
      </w:r>
      <w:r w:rsidRPr="007B63F4">
        <w:rPr>
          <w:rFonts w:eastAsia="Cambria"/>
          <w:u w:val="single"/>
        </w:rPr>
        <w:t xml:space="preserve">The </w:t>
      </w:r>
      <w:r w:rsidRPr="007B63F4">
        <w:rPr>
          <w:rFonts w:eastAsia="Cambria"/>
          <w:b/>
          <w:iCs/>
          <w:highlight w:val="yellow"/>
          <w:u w:val="single"/>
        </w:rPr>
        <w:t>insect collapse</w:t>
      </w:r>
      <w:r w:rsidRPr="007B63F4">
        <w:rPr>
          <w:rFonts w:eastAsia="Cambria"/>
          <w:sz w:val="16"/>
        </w:rPr>
        <w:t xml:space="preserve"> – population declines of 75% to 80% have been seen in some areas – is something no one predicted would happen so </w:t>
      </w:r>
      <w:proofErr w:type="gramStart"/>
      <w:r w:rsidRPr="007B63F4">
        <w:rPr>
          <w:rFonts w:eastAsia="Cambria"/>
          <w:sz w:val="16"/>
        </w:rPr>
        <w:t>fast, and</w:t>
      </w:r>
      <w:proofErr w:type="gramEnd"/>
      <w:r w:rsidRPr="007B63F4">
        <w:rPr>
          <w:rFonts w:eastAsia="Cambria"/>
          <w:sz w:val="16"/>
        </w:rPr>
        <w:t xml:space="preserve"> </w:t>
      </w:r>
      <w:r w:rsidRPr="007B63F4">
        <w:rPr>
          <w:rFonts w:eastAsia="Cambria"/>
          <w:u w:val="single"/>
        </w:rPr>
        <w:t xml:space="preserve">portends an ecological sensitivity </w:t>
      </w:r>
      <w:r w:rsidRPr="007B63F4">
        <w:rPr>
          <w:rFonts w:eastAsia="Cambria"/>
          <w:b/>
          <w:iCs/>
          <w:u w:val="single"/>
        </w:rPr>
        <w:t>beyond our fears</w:t>
      </w:r>
      <w:r w:rsidRPr="007B63F4">
        <w:rPr>
          <w:rFonts w:eastAsia="Cambria"/>
          <w:sz w:val="16"/>
        </w:rPr>
        <w:t xml:space="preserve">. This is </w:t>
      </w:r>
      <w:r w:rsidRPr="007B63F4">
        <w:rPr>
          <w:rFonts w:eastAsia="Cambria"/>
          <w:u w:val="single"/>
        </w:rPr>
        <w:t xml:space="preserve">causing an unexpected and unprecedented </w:t>
      </w:r>
      <w:r w:rsidRPr="007B63F4">
        <w:rPr>
          <w:rFonts w:eastAsia="Cambria"/>
          <w:b/>
          <w:iCs/>
          <w:highlight w:val="yellow"/>
          <w:u w:val="single"/>
        </w:rPr>
        <w:t>bird collapse</w:t>
      </w:r>
      <w:r w:rsidRPr="007B63F4">
        <w:rPr>
          <w:rFonts w:eastAsia="Cambria"/>
          <w:sz w:val="16"/>
        </w:rPr>
        <w:t xml:space="preserve"> (1/8 of bird species are threatened) in Europe. + </w:t>
      </w:r>
      <w:r w:rsidRPr="007B63F4">
        <w:rPr>
          <w:rFonts w:eastAsia="Cambria"/>
          <w:b/>
          <w:iCs/>
          <w:highlight w:val="yellow"/>
          <w:u w:val="single"/>
        </w:rPr>
        <w:t>Forests</w:t>
      </w:r>
      <w:r w:rsidRPr="007B63F4">
        <w:rPr>
          <w:rFonts w:eastAsia="Cambria"/>
          <w:u w:val="single"/>
        </w:rPr>
        <w:t>, vital</w:t>
      </w:r>
      <w:r w:rsidRPr="007B63F4">
        <w:rPr>
          <w:rFonts w:eastAsia="Cambria"/>
          <w:sz w:val="16"/>
        </w:rPr>
        <w:t xml:space="preserve"> </w:t>
      </w:r>
      <w:r w:rsidRPr="007B63F4">
        <w:rPr>
          <w:rFonts w:eastAsia="Cambria"/>
          <w:b/>
          <w:iCs/>
          <w:highlight w:val="yellow"/>
          <w:u w:val="single"/>
        </w:rPr>
        <w:t>carbon sinks</w:t>
      </w:r>
      <w:r w:rsidRPr="007B63F4">
        <w:rPr>
          <w:rFonts w:eastAsia="Cambria"/>
          <w:u w:val="single"/>
        </w:rPr>
        <w:t>, are proving</w:t>
      </w:r>
      <w:r w:rsidRPr="007B63F4">
        <w:rPr>
          <w:rFonts w:eastAsia="Cambria"/>
          <w:sz w:val="16"/>
        </w:rPr>
        <w:t xml:space="preserve"> </w:t>
      </w:r>
      <w:r w:rsidRPr="007B63F4">
        <w:rPr>
          <w:rFonts w:eastAsia="Cambria"/>
          <w:b/>
          <w:iCs/>
          <w:u w:val="single"/>
        </w:rPr>
        <w:t>sensitive</w:t>
      </w:r>
      <w:r w:rsidRPr="007B63F4">
        <w:rPr>
          <w:rFonts w:eastAsia="Cambria"/>
          <w:sz w:val="16"/>
        </w:rPr>
        <w:t xml:space="preserve"> to climate impacts. + </w:t>
      </w:r>
      <w:r w:rsidRPr="007B63F4">
        <w:rPr>
          <w:rFonts w:eastAsia="Cambria"/>
          <w:highlight w:val="yellow"/>
          <w:u w:val="single"/>
        </w:rPr>
        <w:t>We’re living in the</w:t>
      </w:r>
      <w:r w:rsidRPr="007B63F4">
        <w:rPr>
          <w:rFonts w:eastAsia="Cambria"/>
          <w:sz w:val="16"/>
          <w:highlight w:val="yellow"/>
        </w:rPr>
        <w:t xml:space="preserve"> </w:t>
      </w:r>
      <w:r w:rsidRPr="007B63F4">
        <w:rPr>
          <w:rFonts w:eastAsia="Cambria"/>
          <w:b/>
          <w:iCs/>
          <w:highlight w:val="yellow"/>
          <w:u w:val="single"/>
        </w:rPr>
        <w:t>6th mass extinction</w:t>
      </w:r>
      <w:r w:rsidRPr="007B63F4">
        <w:rPr>
          <w:rFonts w:eastAsia="Cambria"/>
          <w:b/>
          <w:iCs/>
          <w:u w:val="single"/>
        </w:rPr>
        <w:t xml:space="preserve"> event</w:t>
      </w:r>
      <w:r w:rsidRPr="007B63F4">
        <w:rPr>
          <w:rFonts w:eastAsia="Cambria"/>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7B63F4">
        <w:rPr>
          <w:rFonts w:eastAsia="Cambria"/>
          <w:sz w:val="16"/>
        </w:rPr>
        <w:t>anthro</w:t>
      </w:r>
      <w:proofErr w:type="spellEnd"/>
      <w:r w:rsidRPr="007B63F4">
        <w:rPr>
          <w:rFonts w:eastAsia="Cambria"/>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7B63F4">
        <w:rPr>
          <w:rFonts w:eastAsia="Cambria"/>
          <w:sz w:val="16"/>
        </w:rPr>
        <w:t>has to</w:t>
      </w:r>
      <w:proofErr w:type="gramEnd"/>
      <w:r w:rsidRPr="007B63F4">
        <w:rPr>
          <w:rFonts w:eastAsia="Cambria"/>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7B63F4">
        <w:rPr>
          <w:rFonts w:eastAsia="Cambria"/>
          <w:sz w:val="16"/>
        </w:rPr>
        <w:t>self relations</w:t>
      </w:r>
      <w:proofErr w:type="spellEnd"/>
      <w:r w:rsidRPr="007B63F4">
        <w:rPr>
          <w:rFonts w:eastAsia="Cambria"/>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7B63F4">
        <w:rPr>
          <w:rFonts w:eastAsia="Cambria"/>
          <w:sz w:val="16"/>
        </w:rPr>
        <w:t>similar to</w:t>
      </w:r>
      <w:proofErr w:type="gramEnd"/>
      <w:r w:rsidRPr="007B63F4">
        <w:rPr>
          <w:rFonts w:eastAsia="Cambria"/>
          <w:sz w:val="16"/>
        </w:rPr>
        <w:t xml:space="preserve"> agrarian serfdom. There is a prominent view in left politics that greater wealth equality, </w:t>
      </w:r>
      <w:proofErr w:type="gramStart"/>
      <w:r w:rsidRPr="007B63F4">
        <w:rPr>
          <w:rFonts w:eastAsia="Cambria"/>
          <w:sz w:val="16"/>
        </w:rPr>
        <w:t xml:space="preserve">some kind of </w:t>
      </w:r>
      <w:proofErr w:type="spellStart"/>
      <w:r w:rsidRPr="007B63F4">
        <w:rPr>
          <w:rFonts w:eastAsia="Cambria"/>
          <w:sz w:val="16"/>
        </w:rPr>
        <w:t>ecosocialism</w:t>
      </w:r>
      <w:proofErr w:type="spellEnd"/>
      <w:proofErr w:type="gramEnd"/>
      <w:r w:rsidRPr="007B63F4">
        <w:rPr>
          <w:rFonts w:eastAsia="Cambria"/>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B63F4">
        <w:rPr>
          <w:rFonts w:eastAsia="Cambria"/>
          <w:u w:val="single"/>
        </w:rPr>
        <w:t xml:space="preserve">Even with </w:t>
      </w:r>
      <w:r w:rsidRPr="007B63F4">
        <w:rPr>
          <w:rFonts w:eastAsia="Cambria"/>
          <w:b/>
          <w:iCs/>
          <w:u w:val="single"/>
        </w:rPr>
        <w:t>this perfect storm</w:t>
      </w:r>
      <w:r w:rsidRPr="007B63F4">
        <w:rPr>
          <w:rFonts w:eastAsia="Cambria"/>
          <w:sz w:val="16"/>
        </w:rPr>
        <w:t xml:space="preserve"> </w:t>
      </w:r>
      <w:r w:rsidRPr="007B63F4">
        <w:rPr>
          <w:rFonts w:eastAsia="Cambria"/>
          <w:u w:val="single"/>
        </w:rPr>
        <w:t xml:space="preserve">of issues, it’s </w:t>
      </w:r>
      <w:r w:rsidRPr="007B63F4">
        <w:rPr>
          <w:rFonts w:eastAsia="Cambria"/>
          <w:b/>
          <w:iCs/>
          <w:u w:val="single"/>
        </w:rPr>
        <w:t>impossible to know</w:t>
      </w:r>
      <w:r w:rsidRPr="007B63F4">
        <w:rPr>
          <w:rFonts w:eastAsia="Cambria"/>
          <w:sz w:val="16"/>
        </w:rPr>
        <w:t xml:space="preserve"> </w:t>
      </w:r>
      <w:r w:rsidRPr="007B63F4">
        <w:rPr>
          <w:rFonts w:eastAsia="Cambria"/>
          <w:u w:val="single"/>
        </w:rPr>
        <w:t xml:space="preserve">how likely extinction is, and it’s impossible to judge how likely or extensive civilizational collapse may be. We just can’t predict how human beings and human systems will respond to the shocks that are </w:t>
      </w:r>
      <w:r w:rsidRPr="007B63F4">
        <w:rPr>
          <w:rFonts w:eastAsia="Cambria"/>
          <w:u w:val="single"/>
        </w:rPr>
        <w:lastRenderedPageBreak/>
        <w:t>already underway. We can make some good</w:t>
      </w:r>
      <w:r w:rsidRPr="007B63F4">
        <w:rPr>
          <w:rFonts w:eastAsia="Cambria"/>
          <w:sz w:val="16"/>
        </w:rPr>
        <w:t xml:space="preserve"> </w:t>
      </w:r>
      <w:r w:rsidRPr="007B63F4">
        <w:rPr>
          <w:rFonts w:eastAsia="Cambria"/>
          <w:b/>
          <w:iCs/>
          <w:u w:val="single"/>
        </w:rPr>
        <w:t>guesses</w:t>
      </w:r>
      <w:r w:rsidRPr="007B63F4">
        <w:rPr>
          <w:rFonts w:eastAsia="Cambria"/>
          <w:sz w:val="16"/>
        </w:rPr>
        <w:t xml:space="preserve"> </w:t>
      </w:r>
      <w:r w:rsidRPr="007B63F4">
        <w:rPr>
          <w:rFonts w:eastAsia="Cambria"/>
          <w:u w:val="single"/>
        </w:rPr>
        <w:t xml:space="preserve">based on </w:t>
      </w:r>
      <w:r w:rsidRPr="007B63F4">
        <w:rPr>
          <w:rFonts w:eastAsia="Cambria"/>
          <w:b/>
          <w:iCs/>
          <w:u w:val="single"/>
        </w:rPr>
        <w:t>history</w:t>
      </w:r>
      <w:r w:rsidRPr="007B63F4">
        <w:rPr>
          <w:rFonts w:eastAsia="Cambria"/>
          <w:u w:val="single"/>
        </w:rPr>
        <w:t>, but they’re</w:t>
      </w:r>
      <w:r w:rsidRPr="007B63F4">
        <w:rPr>
          <w:rFonts w:eastAsia="Cambria"/>
          <w:sz w:val="16"/>
        </w:rPr>
        <w:t xml:space="preserve"> </w:t>
      </w:r>
      <w:r w:rsidRPr="007B63F4">
        <w:rPr>
          <w:rFonts w:eastAsia="Cambria"/>
          <w:b/>
          <w:iCs/>
          <w:u w:val="single"/>
        </w:rPr>
        <w:t>no more than guesses</w:t>
      </w:r>
      <w:r w:rsidRPr="007B63F4">
        <w:rPr>
          <w:rFonts w:eastAsia="Cambria"/>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7B63F4">
        <w:rPr>
          <w:rFonts w:eastAsia="Cambria"/>
          <w:sz w:val="16"/>
        </w:rPr>
        <w:t>also</w:t>
      </w:r>
      <w:proofErr w:type="gramEnd"/>
      <w:r w:rsidRPr="007B63F4">
        <w:rPr>
          <w:rFonts w:eastAsia="Cambria"/>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B63F4">
        <w:rPr>
          <w:rFonts w:eastAsia="Cambria"/>
          <w:u w:val="single"/>
        </w:rPr>
        <w:t>What we</w:t>
      </w:r>
      <w:r w:rsidRPr="007B63F4">
        <w:rPr>
          <w:rFonts w:eastAsia="Cambria"/>
          <w:sz w:val="16"/>
        </w:rPr>
        <w:t xml:space="preserve"> </w:t>
      </w:r>
      <w:r w:rsidRPr="007B63F4">
        <w:rPr>
          <w:rFonts w:eastAsia="Cambria"/>
          <w:b/>
          <w:iCs/>
          <w:u w:val="single"/>
        </w:rPr>
        <w:t>do know</w:t>
      </w:r>
      <w:r w:rsidRPr="007B63F4">
        <w:rPr>
          <w:rFonts w:eastAsia="Cambria"/>
          <w:sz w:val="16"/>
        </w:rPr>
        <w:t xml:space="preserve"> </w:t>
      </w:r>
      <w:r w:rsidRPr="007B63F4">
        <w:rPr>
          <w:rFonts w:eastAsia="Cambria"/>
          <w:u w:val="single"/>
        </w:rPr>
        <w:t xml:space="preserve">is that, given everything above, we are living through a confluence of </w:t>
      </w:r>
      <w:r w:rsidRPr="007B63F4">
        <w:rPr>
          <w:rFonts w:eastAsia="Cambria"/>
          <w:highlight w:val="yellow"/>
          <w:u w:val="single"/>
        </w:rPr>
        <w:t xml:space="preserve">events </w:t>
      </w:r>
      <w:r w:rsidRPr="007B63F4">
        <w:rPr>
          <w:rFonts w:eastAsia="Cambria"/>
          <w:u w:val="single"/>
        </w:rPr>
        <w:t xml:space="preserve">that </w:t>
      </w:r>
      <w:r w:rsidRPr="007B63F4">
        <w:rPr>
          <w:rFonts w:eastAsia="Cambria"/>
          <w:highlight w:val="yellow"/>
          <w:u w:val="single"/>
        </w:rPr>
        <w:t>will</w:t>
      </w:r>
      <w:r w:rsidRPr="007B63F4">
        <w:rPr>
          <w:rFonts w:eastAsia="Cambria"/>
          <w:sz w:val="16"/>
          <w:highlight w:val="yellow"/>
        </w:rPr>
        <w:t xml:space="preserve"> </w:t>
      </w:r>
      <w:r w:rsidRPr="007B63F4">
        <w:rPr>
          <w:rFonts w:eastAsia="Cambria"/>
          <w:b/>
          <w:iCs/>
          <w:highlight w:val="yellow"/>
          <w:u w:val="single"/>
        </w:rPr>
        <w:t>shake the foundations of civilization</w:t>
      </w:r>
      <w:r w:rsidRPr="007B63F4">
        <w:rPr>
          <w:rFonts w:eastAsia="Cambria"/>
          <w:u w:val="single"/>
        </w:rPr>
        <w:t xml:space="preserve">, </w:t>
      </w:r>
      <w:r w:rsidRPr="007B63F4">
        <w:rPr>
          <w:rFonts w:eastAsia="Cambria"/>
          <w:highlight w:val="yellow"/>
          <w:u w:val="single"/>
        </w:rPr>
        <w:t>and jeopardize our capacity to sustain</w:t>
      </w:r>
      <w:r w:rsidRPr="007B63F4">
        <w:rPr>
          <w:rFonts w:eastAsia="Cambria"/>
          <w:sz w:val="16"/>
        </w:rPr>
        <w:t xml:space="preserve"> </w:t>
      </w:r>
      <w:r w:rsidRPr="007B63F4">
        <w:rPr>
          <w:rFonts w:eastAsia="Cambria"/>
          <w:b/>
          <w:iCs/>
          <w:highlight w:val="yellow"/>
          <w:u w:val="single"/>
        </w:rPr>
        <w:t>large populations of humans</w:t>
      </w:r>
      <w:r w:rsidRPr="007B63F4">
        <w:rPr>
          <w:rFonts w:eastAsia="Cambria"/>
          <w:b/>
          <w:iCs/>
          <w:u w:val="single"/>
        </w:rPr>
        <w:t>.</w:t>
      </w:r>
      <w:r w:rsidRPr="007B63F4">
        <w:rPr>
          <w:rFonts w:eastAsia="Cambria"/>
          <w:sz w:val="16"/>
        </w:rPr>
        <w:t xml:space="preserve"> </w:t>
      </w:r>
      <w:r w:rsidRPr="007B63F4">
        <w:rPr>
          <w:rFonts w:eastAsia="Cambria"/>
          <w:highlight w:val="yellow"/>
          <w:u w:val="single"/>
        </w:rPr>
        <w:t>There is</w:t>
      </w:r>
      <w:r w:rsidRPr="007B63F4">
        <w:rPr>
          <w:rFonts w:eastAsia="Cambria"/>
          <w:sz w:val="16"/>
          <w:highlight w:val="yellow"/>
        </w:rPr>
        <w:t xml:space="preserve"> </w:t>
      </w:r>
      <w:r w:rsidRPr="007B63F4">
        <w:rPr>
          <w:rFonts w:eastAsia="Cambria"/>
          <w:b/>
          <w:iCs/>
          <w:highlight w:val="yellow"/>
          <w:u w:val="single"/>
        </w:rPr>
        <w:t>enough certainty</w:t>
      </w:r>
      <w:r w:rsidRPr="007B63F4">
        <w:rPr>
          <w:rFonts w:eastAsia="Cambria"/>
          <w:sz w:val="16"/>
        </w:rPr>
        <w:t xml:space="preserve"> </w:t>
      </w:r>
      <w:r w:rsidRPr="007B63F4">
        <w:rPr>
          <w:rFonts w:eastAsia="Cambria"/>
          <w:u w:val="single"/>
        </w:rPr>
        <w:t xml:space="preserve">around these issues </w:t>
      </w:r>
      <w:r w:rsidRPr="007B63F4">
        <w:rPr>
          <w:rFonts w:eastAsia="Cambria"/>
          <w:highlight w:val="yellow"/>
          <w:u w:val="single"/>
        </w:rPr>
        <w:t>to justify being</w:t>
      </w:r>
      <w:r w:rsidRPr="007B63F4">
        <w:rPr>
          <w:rFonts w:eastAsia="Cambria"/>
          <w:sz w:val="16"/>
          <w:highlight w:val="yellow"/>
        </w:rPr>
        <w:t xml:space="preserve"> </w:t>
      </w:r>
      <w:r w:rsidRPr="007B63F4">
        <w:rPr>
          <w:rFonts w:eastAsia="Cambria"/>
          <w:b/>
          <w:iCs/>
          <w:highlight w:val="yellow"/>
          <w:u w:val="single"/>
        </w:rPr>
        <w:t>existentially alarmed</w:t>
      </w:r>
      <w:r w:rsidRPr="007B63F4">
        <w:rPr>
          <w:rFonts w:eastAsia="Cambria"/>
          <w:u w:val="single"/>
        </w:rPr>
        <w:t>. At this point, whether we go</w:t>
      </w:r>
      <w:r w:rsidRPr="007B63F4">
        <w:rPr>
          <w:rFonts w:eastAsia="Cambria"/>
          <w:sz w:val="16"/>
        </w:rPr>
        <w:t xml:space="preserve"> </w:t>
      </w:r>
      <w:r w:rsidRPr="007B63F4">
        <w:rPr>
          <w:rFonts w:eastAsia="Cambria"/>
          <w:b/>
          <w:iCs/>
          <w:u w:val="single"/>
        </w:rPr>
        <w:t>extinct</w:t>
      </w:r>
      <w:r w:rsidRPr="007B63F4">
        <w:rPr>
          <w:rFonts w:eastAsia="Cambria"/>
          <w:sz w:val="16"/>
        </w:rPr>
        <w:t xml:space="preserve"> </w:t>
      </w:r>
      <w:r w:rsidRPr="007B63F4">
        <w:rPr>
          <w:rFonts w:eastAsia="Cambria"/>
          <w:u w:val="single"/>
        </w:rPr>
        <w:t xml:space="preserve">or </w:t>
      </w:r>
      <w:r w:rsidRPr="007B63F4">
        <w:rPr>
          <w:rFonts w:eastAsia="Cambria"/>
          <w:b/>
          <w:iCs/>
          <w:u w:val="single"/>
        </w:rPr>
        <w:t>all but a thousand</w:t>
      </w:r>
      <w:r w:rsidRPr="007B63F4">
        <w:rPr>
          <w:rFonts w:eastAsia="Cambria"/>
          <w:sz w:val="16"/>
        </w:rPr>
        <w:t xml:space="preserve"> of us </w:t>
      </w:r>
      <w:r w:rsidRPr="007B63F4">
        <w:rPr>
          <w:rFonts w:eastAsia="Cambria"/>
          <w:u w:val="singl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7B63F4">
        <w:rPr>
          <w:rFonts w:eastAsia="Cambria"/>
          <w:sz w:val="16"/>
        </w:rPr>
        <w:t xml:space="preserve">. Or maybe not. I don’t know. </w:t>
      </w:r>
      <w:r w:rsidRPr="007B63F4">
        <w:rPr>
          <w:rFonts w:eastAsia="Cambria"/>
          <w:b/>
          <w:iCs/>
          <w:u w:val="single"/>
        </w:rPr>
        <w:t xml:space="preserve">What I do know is that, regardless of the answer, </w:t>
      </w:r>
      <w:r w:rsidRPr="007B63F4">
        <w:rPr>
          <w:rFonts w:eastAsia="Cambria"/>
          <w:b/>
          <w:iCs/>
          <w:highlight w:val="yellow"/>
          <w:u w:val="single"/>
        </w:rPr>
        <w:t>there’s no excuse to stop fighting for a world that sustains life</w:t>
      </w:r>
      <w:r w:rsidRPr="007B63F4">
        <w:rPr>
          <w:rFonts w:eastAsia="Cambria"/>
          <w:b/>
          <w:iCs/>
          <w:u w:val="single"/>
        </w:rPr>
        <w:t>.</w:t>
      </w:r>
    </w:p>
    <w:p w14:paraId="19F4B1AB" w14:textId="77777777" w:rsidR="00F40E79" w:rsidRPr="00287B2B" w:rsidRDefault="00F40E79" w:rsidP="00F40E79">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5B50B32D" w14:textId="77777777" w:rsidR="00F40E79" w:rsidRPr="00287B2B" w:rsidRDefault="00F40E79" w:rsidP="00F40E79">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1F6BF2E" w14:textId="77777777" w:rsidR="00F40E79" w:rsidRDefault="00F40E79" w:rsidP="00F40E79">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 xml:space="preserve">Musk had </w:t>
      </w:r>
      <w:r w:rsidRPr="00F75C0E">
        <w:rPr>
          <w:rStyle w:val="StyleUnderline"/>
          <w:bCs/>
        </w:rPr>
        <w:lastRenderedPageBreak/>
        <w:t>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2112EE3" w14:textId="77777777" w:rsidR="00F40E79" w:rsidRPr="00F75C0E" w:rsidRDefault="00F40E79" w:rsidP="00F40E79"/>
    <w:p w14:paraId="584098E0" w14:textId="77777777" w:rsidR="00F40E79" w:rsidRDefault="00F40E79" w:rsidP="00F40E79">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1359E1F" w14:textId="77777777" w:rsidR="00F40E79" w:rsidRPr="00287B2B" w:rsidRDefault="00F40E79" w:rsidP="00F40E79">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40FFCF72" w14:textId="77777777" w:rsidR="00F40E79" w:rsidRPr="00456988" w:rsidRDefault="00F40E79" w:rsidP="00F40E79">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227B4834" w14:textId="77777777" w:rsidR="00F40E79" w:rsidRPr="007B63F4" w:rsidRDefault="00F40E79" w:rsidP="00F40E79">
      <w:pPr>
        <w:ind w:left="720"/>
        <w:rPr>
          <w:rFonts w:eastAsia="Cambria"/>
          <w:sz w:val="12"/>
        </w:rPr>
      </w:pPr>
    </w:p>
    <w:p w14:paraId="3B14C649" w14:textId="51EBD33D" w:rsidR="00162477" w:rsidRDefault="00162477" w:rsidP="00162477">
      <w:pPr>
        <w:pStyle w:val="Heading3"/>
      </w:pPr>
      <w:r>
        <w:lastRenderedPageBreak/>
        <w:t xml:space="preserve">Contention </w:t>
      </w:r>
      <w:proofErr w:type="gramStart"/>
      <w:r>
        <w:t>2 :</w:t>
      </w:r>
      <w:proofErr w:type="gramEnd"/>
      <w:r>
        <w:t xml:space="preserve"> Russia Appeasement NB</w:t>
      </w:r>
    </w:p>
    <w:p w14:paraId="2707B1B1" w14:textId="77777777" w:rsidR="00162477" w:rsidRDefault="00162477" w:rsidP="00162477">
      <w:pPr>
        <w:pStyle w:val="Heading4"/>
      </w:pPr>
      <w:r>
        <w:t>Putin hates outer space privatization.</w:t>
      </w:r>
    </w:p>
    <w:p w14:paraId="6D389E9A" w14:textId="77777777" w:rsidR="00162477" w:rsidRPr="004F2411" w:rsidRDefault="00162477" w:rsidP="00162477">
      <w:proofErr w:type="spellStart"/>
      <w:r w:rsidRPr="00B06F30">
        <w:rPr>
          <w:b/>
          <w:bCs/>
        </w:rPr>
        <w:t>Tass</w:t>
      </w:r>
      <w:proofErr w:type="spellEnd"/>
      <w:r w:rsidRPr="004F2411">
        <w:t xml:space="preserve"> {</w:t>
      </w:r>
      <w:r>
        <w:t>Russian news agency</w:t>
      </w:r>
      <w:r w:rsidRPr="004F2411">
        <w:t xml:space="preserve">}, </w:t>
      </w:r>
      <w:r w:rsidRPr="00B06F30">
        <w:rPr>
          <w:b/>
          <w:bCs/>
        </w:rPr>
        <w:t>20</w:t>
      </w:r>
      <w:r w:rsidRPr="004F2411">
        <w:t xml:space="preserve"> - ("Any attempts to ‘privatize’ outer space unacceptable — Kremlin," TASS, 4-1-2020, https://tass.com/science/1141217)//marlborough-wr/</w:t>
      </w:r>
    </w:p>
    <w:p w14:paraId="302968D7" w14:textId="77777777" w:rsidR="00162477" w:rsidRPr="00DA3DBA" w:rsidRDefault="00162477" w:rsidP="00162477">
      <w:pPr>
        <w:rPr>
          <w:sz w:val="16"/>
        </w:rPr>
      </w:pPr>
      <w:r w:rsidRPr="004F2411">
        <w:rPr>
          <w:sz w:val="16"/>
        </w:rPr>
        <w:t xml:space="preserve">MOSCOW, April 7. /TASS/. </w:t>
      </w:r>
      <w:r w:rsidRPr="004F2411">
        <w:rPr>
          <w:rStyle w:val="StyleUnderline"/>
          <w:highlight w:val="green"/>
        </w:rPr>
        <w:t>Any attempts at ‘privatizing" outer space are unacceptable, Russian president’s press secretary</w:t>
      </w:r>
      <w:r w:rsidRPr="004F2411">
        <w:rPr>
          <w:sz w:val="16"/>
        </w:rPr>
        <w:t xml:space="preserve">, Dmitry </w:t>
      </w:r>
      <w:proofErr w:type="spellStart"/>
      <w:r w:rsidRPr="004F2411">
        <w:rPr>
          <w:sz w:val="16"/>
        </w:rPr>
        <w:t>Peskov</w:t>
      </w:r>
      <w:proofErr w:type="spellEnd"/>
      <w:r w:rsidRPr="004F2411">
        <w:rPr>
          <w:sz w:val="16"/>
        </w:rPr>
        <w:t xml:space="preserve"> </w:t>
      </w:r>
      <w:r w:rsidRPr="004F2411">
        <w:rPr>
          <w:rStyle w:val="StyleUnderline"/>
          <w:highlight w:val="green"/>
        </w:rPr>
        <w:t>said</w:t>
      </w:r>
      <w:r w:rsidRPr="004F2411">
        <w:rPr>
          <w:sz w:val="16"/>
        </w:rPr>
        <w:t xml:space="preserve"> on Tuesday, commenting on US President Donald Trump’s </w:t>
      </w:r>
      <w:hyperlink r:id="rId29" w:tgtFrame="_blank" w:history="1">
        <w:r w:rsidRPr="004F2411">
          <w:rPr>
            <w:rStyle w:val="Hyperlink"/>
            <w:sz w:val="16"/>
          </w:rPr>
          <w:t>executive order</w:t>
        </w:r>
      </w:hyperlink>
      <w:r w:rsidRPr="004F2411">
        <w:rPr>
          <w:sz w:val="16"/>
        </w:rPr>
        <w:t> supporting commercial activities on the Moon.</w:t>
      </w:r>
    </w:p>
    <w:p w14:paraId="3FA7D35A" w14:textId="542AF103" w:rsidR="00162477" w:rsidRPr="00F6084A" w:rsidRDefault="00162477" w:rsidP="00162477">
      <w:pPr>
        <w:pStyle w:val="Heading4"/>
        <w:rPr>
          <w:u w:val="single"/>
        </w:rPr>
      </w:pPr>
      <w:r w:rsidRPr="00F6084A">
        <w:t xml:space="preserve">We </w:t>
      </w:r>
      <w:r w:rsidRPr="00F6084A">
        <w:rPr>
          <w:u w:val="single"/>
        </w:rPr>
        <w:t>stopped appeasing Russia</w:t>
      </w:r>
      <w:r w:rsidRPr="00F6084A">
        <w:t xml:space="preserve"> – they’ll </w:t>
      </w:r>
      <w:r w:rsidRPr="00F6084A">
        <w:rPr>
          <w:u w:val="single"/>
        </w:rPr>
        <w:t>pocket concessions</w:t>
      </w:r>
      <w:r w:rsidRPr="00F6084A">
        <w:t xml:space="preserve"> from coop</w:t>
      </w:r>
      <w:r w:rsidR="00EB716F">
        <w:t>eration</w:t>
      </w:r>
      <w:r w:rsidRPr="00F6084A">
        <w:t xml:space="preserve"> and </w:t>
      </w:r>
      <w:r w:rsidRPr="00F6084A">
        <w:rPr>
          <w:u w:val="single"/>
        </w:rPr>
        <w:t>increase aggression</w:t>
      </w:r>
      <w:r w:rsidRPr="00F6084A">
        <w:t xml:space="preserve"> – tensions aren’t the result of understandings but </w:t>
      </w:r>
      <w:r w:rsidRPr="00F6084A">
        <w:rPr>
          <w:u w:val="single"/>
        </w:rPr>
        <w:t>hardened differences</w:t>
      </w:r>
    </w:p>
    <w:p w14:paraId="2463F5F8" w14:textId="77777777" w:rsidR="00162477" w:rsidRPr="00B83282" w:rsidRDefault="00162477" w:rsidP="00162477">
      <w:r w:rsidRPr="00B83282">
        <w:rPr>
          <w:rStyle w:val="Style13ptBold"/>
          <w:sz w:val="28"/>
        </w:rPr>
        <w:t>Haddad</w:t>
      </w:r>
      <w:r w:rsidRPr="00B83282">
        <w:t xml:space="preserve"> and </w:t>
      </w:r>
      <w:proofErr w:type="spellStart"/>
      <w:r w:rsidRPr="00B83282">
        <w:t>Polakova</w:t>
      </w:r>
      <w:proofErr w:type="spellEnd"/>
      <w:r w:rsidRPr="00B83282">
        <w:t xml:space="preserve"> </w:t>
      </w:r>
      <w:r w:rsidRPr="00B83282">
        <w:rPr>
          <w:rStyle w:val="Style13ptBold"/>
          <w:sz w:val="28"/>
        </w:rPr>
        <w:t>18</w:t>
      </w:r>
      <w:r w:rsidRPr="00B83282">
        <w:t xml:space="preserve"> [Benjamin Haddad Director, Future Europe Initiative - Atlantic Council. Alina </w:t>
      </w:r>
      <w:proofErr w:type="spellStart"/>
      <w:r w:rsidRPr="00B83282">
        <w:t>Polyakova</w:t>
      </w:r>
      <w:proofErr w:type="spellEnd"/>
      <w:r w:rsidRPr="00B83282">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29DFEF81" w14:textId="77777777" w:rsidR="00162477" w:rsidRPr="00B83282" w:rsidRDefault="00162477" w:rsidP="00162477">
      <w:pPr>
        <w:rPr>
          <w:sz w:val="16"/>
        </w:rPr>
      </w:pPr>
      <w:r w:rsidRPr="00A04B9D">
        <w:rPr>
          <w:highlight w:val="cyan"/>
          <w:u w:val="single"/>
        </w:rPr>
        <w:t>Obama’s</w:t>
      </w:r>
      <w:r w:rsidRPr="00B83282">
        <w:rPr>
          <w:sz w:val="16"/>
        </w:rPr>
        <w:t xml:space="preserve"> </w:t>
      </w:r>
      <w:proofErr w:type="gramStart"/>
      <w:r w:rsidRPr="00B83282">
        <w:rPr>
          <w:sz w:val="16"/>
        </w:rPr>
        <w:t>much-ballyhooed</w:t>
      </w:r>
      <w:proofErr w:type="gramEnd"/>
      <w:r w:rsidRPr="00B83282">
        <w:rPr>
          <w:sz w:val="16"/>
        </w:rPr>
        <w:t xml:space="preserve"> “</w:t>
      </w:r>
      <w:r w:rsidRPr="00A04B9D">
        <w:rPr>
          <w:highlight w:val="cyan"/>
          <w:u w:val="single"/>
        </w:rPr>
        <w:t>Reset</w:t>
      </w:r>
      <w:r w:rsidRPr="00B83282">
        <w:rPr>
          <w:sz w:val="16"/>
        </w:rPr>
        <w:t xml:space="preserve">” with Russia, launched in 2009, </w:t>
      </w:r>
      <w:r w:rsidRPr="00A04B9D">
        <w:rPr>
          <w:highlight w:val="cyan"/>
          <w:u w:val="single"/>
        </w:rPr>
        <w:t>was</w:t>
      </w:r>
      <w:r w:rsidRPr="00B83282">
        <w:rPr>
          <w:u w:val="single"/>
        </w:rPr>
        <w:t xml:space="preserve"> in </w:t>
      </w:r>
      <w:r w:rsidRPr="00A04B9D">
        <w:rPr>
          <w:highlight w:val="cyan"/>
          <w:u w:val="single"/>
        </w:rPr>
        <w:t xml:space="preserve">keeping with </w:t>
      </w:r>
      <w:r w:rsidRPr="00A04B9D">
        <w:rPr>
          <w:rStyle w:val="Emphasis"/>
          <w:highlight w:val="cyan"/>
        </w:rPr>
        <w:t>optimistic attempts</w:t>
      </w:r>
      <w:r w:rsidRPr="00B83282">
        <w:rPr>
          <w:sz w:val="16"/>
        </w:rPr>
        <w:t xml:space="preserve"> by every post-Cold War American administration </w:t>
      </w:r>
      <w:r w:rsidRPr="00B83282">
        <w:rPr>
          <w:u w:val="single"/>
        </w:rPr>
        <w:t xml:space="preserve">to </w:t>
      </w:r>
      <w:r w:rsidRPr="00B83282">
        <w:rPr>
          <w:rStyle w:val="Emphasis"/>
        </w:rPr>
        <w:t>improve relations</w:t>
      </w:r>
      <w:r w:rsidRPr="00B83282">
        <w:rPr>
          <w:u w:val="single"/>
        </w:rPr>
        <w:t xml:space="preserve"> with Moscow</w:t>
      </w:r>
      <w:r w:rsidRPr="00B83282">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A04B9D">
        <w:rPr>
          <w:rStyle w:val="Emphasis"/>
          <w:highlight w:val="cyan"/>
        </w:rPr>
        <w:t>U.S.-Russia disagreements</w:t>
      </w:r>
      <w:r w:rsidRPr="00A04B9D">
        <w:rPr>
          <w:highlight w:val="cyan"/>
          <w:u w:val="single"/>
        </w:rPr>
        <w:t xml:space="preserve"> were </w:t>
      </w:r>
      <w:r w:rsidRPr="00A04B9D">
        <w:rPr>
          <w:rStyle w:val="Emphasis"/>
          <w:highlight w:val="cyan"/>
        </w:rPr>
        <w:t>not</w:t>
      </w:r>
      <w:r w:rsidRPr="00B83282">
        <w:rPr>
          <w:u w:val="single"/>
        </w:rPr>
        <w:t xml:space="preserve"> the result of </w:t>
      </w:r>
      <w:r w:rsidRPr="00A04B9D">
        <w:rPr>
          <w:rStyle w:val="Emphasis"/>
          <w:highlight w:val="cyan"/>
        </w:rPr>
        <w:t>misunderstandings</w:t>
      </w:r>
      <w:r w:rsidRPr="00B83282">
        <w:rPr>
          <w:u w:val="single"/>
        </w:rPr>
        <w:t xml:space="preserve">, </w:t>
      </w:r>
      <w:r w:rsidRPr="00A04B9D">
        <w:rPr>
          <w:highlight w:val="cyan"/>
          <w:u w:val="single"/>
        </w:rPr>
        <w:t>but</w:t>
      </w:r>
      <w:r w:rsidRPr="00B83282">
        <w:rPr>
          <w:u w:val="single"/>
        </w:rPr>
        <w:t xml:space="preserve"> rather the product of </w:t>
      </w:r>
      <w:r w:rsidRPr="00B83282">
        <w:rPr>
          <w:rStyle w:val="Emphasis"/>
        </w:rPr>
        <w:t xml:space="preserve">long-festering </w:t>
      </w:r>
      <w:r w:rsidRPr="00A04B9D">
        <w:rPr>
          <w:rStyle w:val="Emphasis"/>
          <w:highlight w:val="cyan"/>
        </w:rPr>
        <w:t>grievances</w:t>
      </w:r>
      <w:r w:rsidRPr="00B83282">
        <w:rPr>
          <w:sz w:val="16"/>
        </w:rPr>
        <w:t xml:space="preserve">. </w:t>
      </w:r>
      <w:r w:rsidRPr="00A04B9D">
        <w:rPr>
          <w:highlight w:val="cyan"/>
          <w:u w:val="single"/>
        </w:rPr>
        <w:t xml:space="preserve">Russia </w:t>
      </w:r>
      <w:r w:rsidRPr="00B83282">
        <w:rPr>
          <w:u w:val="single"/>
        </w:rPr>
        <w:t xml:space="preserve">saw itself as a great power that </w:t>
      </w:r>
      <w:r w:rsidRPr="00A04B9D">
        <w:rPr>
          <w:highlight w:val="cyan"/>
          <w:u w:val="single"/>
        </w:rPr>
        <w:t xml:space="preserve">deserved </w:t>
      </w:r>
      <w:r w:rsidRPr="00A04B9D">
        <w:rPr>
          <w:rStyle w:val="Emphasis"/>
          <w:highlight w:val="cyan"/>
        </w:rPr>
        <w:t>equal standing</w:t>
      </w:r>
      <w:r w:rsidRPr="00B83282">
        <w:rPr>
          <w:u w:val="single"/>
        </w:rPr>
        <w:t xml:space="preserve"> with the U.S. </w:t>
      </w:r>
      <w:r w:rsidRPr="00A04B9D">
        <w:rPr>
          <w:highlight w:val="cyan"/>
          <w:u w:val="single"/>
        </w:rPr>
        <w:t xml:space="preserve">What </w:t>
      </w:r>
      <w:r w:rsidRPr="00A04B9D">
        <w:rPr>
          <w:rStyle w:val="Emphasis"/>
          <w:highlight w:val="cyan"/>
        </w:rPr>
        <w:t>Obama saw</w:t>
      </w:r>
      <w:r w:rsidRPr="00A04B9D">
        <w:rPr>
          <w:highlight w:val="cyan"/>
          <w:u w:val="single"/>
        </w:rPr>
        <w:t xml:space="preserve"> as </w:t>
      </w:r>
      <w:r w:rsidRPr="00B83282">
        <w:rPr>
          <w:rStyle w:val="Emphasis"/>
        </w:rPr>
        <w:t>gestures o</w:t>
      </w:r>
      <w:r w:rsidRPr="00A04B9D">
        <w:rPr>
          <w:rStyle w:val="Emphasis"/>
          <w:highlight w:val="cyan"/>
        </w:rPr>
        <w:t>f good will</w:t>
      </w:r>
      <w:r w:rsidRPr="00B83282">
        <w:rPr>
          <w:sz w:val="16"/>
        </w:rPr>
        <w:t>—such as the 2009 decision to scrap missile defense plans for Poland and the Czech Republic—</w:t>
      </w:r>
      <w:r w:rsidRPr="00A04B9D">
        <w:rPr>
          <w:rStyle w:val="Emphasis"/>
          <w:highlight w:val="cyan"/>
        </w:rPr>
        <w:t>Russia</w:t>
      </w:r>
      <w:r w:rsidRPr="00B83282">
        <w:rPr>
          <w:rStyle w:val="Emphasis"/>
        </w:rPr>
        <w:t xml:space="preserve"> </w:t>
      </w:r>
      <w:r w:rsidRPr="00A04B9D">
        <w:rPr>
          <w:rStyle w:val="Emphasis"/>
          <w:highlight w:val="cyan"/>
        </w:rPr>
        <w:t>interpreted</w:t>
      </w:r>
      <w:r w:rsidRPr="00A04B9D">
        <w:rPr>
          <w:highlight w:val="cyan"/>
          <w:u w:val="single"/>
        </w:rPr>
        <w:t xml:space="preserve"> as</w:t>
      </w:r>
      <w:r w:rsidRPr="00B83282">
        <w:rPr>
          <w:u w:val="single"/>
        </w:rPr>
        <w:t xml:space="preserve"> a </w:t>
      </w:r>
      <w:r w:rsidRPr="00A04B9D">
        <w:rPr>
          <w:rStyle w:val="Emphasis"/>
          <w:highlight w:val="cyan"/>
        </w:rPr>
        <w:t>U.S. retreat</w:t>
      </w:r>
      <w:r w:rsidRPr="00B83282">
        <w:rPr>
          <w:u w:val="single"/>
        </w:rPr>
        <w:t xml:space="preserve"> from the European continent</w:t>
      </w:r>
      <w:r w:rsidRPr="00B83282">
        <w:rPr>
          <w:sz w:val="16"/>
        </w:rPr>
        <w:t xml:space="preserve">. </w:t>
      </w:r>
      <w:r w:rsidRPr="00A04B9D">
        <w:rPr>
          <w:highlight w:val="cyan"/>
          <w:u w:val="single"/>
        </w:rPr>
        <w:t xml:space="preserve">Moscow </w:t>
      </w:r>
      <w:r w:rsidRPr="00A04B9D">
        <w:rPr>
          <w:rStyle w:val="Emphasis"/>
          <w:highlight w:val="cyan"/>
        </w:rPr>
        <w:t>pocketed</w:t>
      </w:r>
      <w:r w:rsidRPr="00B83282">
        <w:rPr>
          <w:u w:val="single"/>
        </w:rPr>
        <w:t xml:space="preserve"> the </w:t>
      </w:r>
      <w:r w:rsidRPr="00A04B9D">
        <w:rPr>
          <w:rStyle w:val="Emphasis"/>
          <w:highlight w:val="cyan"/>
        </w:rPr>
        <w:t>concessions</w:t>
      </w:r>
      <w:r w:rsidRPr="00A04B9D">
        <w:rPr>
          <w:sz w:val="16"/>
          <w:highlight w:val="cyan"/>
        </w:rPr>
        <w:t xml:space="preserve"> </w:t>
      </w:r>
      <w:r w:rsidRPr="00B83282">
        <w:rPr>
          <w:u w:val="single"/>
        </w:rPr>
        <w:t>and increasingly inserted itself in European affairs</w:t>
      </w:r>
      <w:r w:rsidRPr="00B83282">
        <w:rPr>
          <w:sz w:val="16"/>
        </w:rPr>
        <w:t xml:space="preserve">. </w:t>
      </w:r>
      <w:r w:rsidRPr="00A04B9D">
        <w:rPr>
          <w:highlight w:val="cyan"/>
          <w:u w:val="single"/>
        </w:rPr>
        <w:t>The Kremlin was</w:t>
      </w:r>
      <w:r w:rsidRPr="00B83282">
        <w:rPr>
          <w:sz w:val="16"/>
        </w:rPr>
        <w:t xml:space="preserve"> both </w:t>
      </w:r>
      <w:r w:rsidRPr="00A04B9D">
        <w:rPr>
          <w:rStyle w:val="Emphasis"/>
          <w:highlight w:val="cyan"/>
        </w:rPr>
        <w:t>exploiting</w:t>
      </w:r>
      <w:r w:rsidRPr="00B83282">
        <w:rPr>
          <w:sz w:val="16"/>
        </w:rPr>
        <w:t xml:space="preserve"> </w:t>
      </w:r>
      <w:r w:rsidRPr="00B83282">
        <w:rPr>
          <w:u w:val="single"/>
        </w:rPr>
        <w:t xml:space="preserve">an </w:t>
      </w:r>
      <w:r w:rsidRPr="00B83282">
        <w:rPr>
          <w:rStyle w:val="Emphasis"/>
        </w:rPr>
        <w:t xml:space="preserve">easy </w:t>
      </w:r>
      <w:r w:rsidRPr="00A04B9D">
        <w:rPr>
          <w:rStyle w:val="Emphasis"/>
          <w:highlight w:val="cyan"/>
        </w:rPr>
        <w:t>opportunity</w:t>
      </w:r>
      <w:r w:rsidRPr="00B83282">
        <w:rPr>
          <w:sz w:val="16"/>
        </w:rPr>
        <w:t xml:space="preserve"> </w:t>
      </w:r>
      <w:r w:rsidRPr="00B83282">
        <w:rPr>
          <w:u w:val="single"/>
        </w:rPr>
        <w:t>and reasserting what it thought was its historic prerogative</w:t>
      </w:r>
      <w:r w:rsidRPr="00B83282">
        <w:rPr>
          <w:sz w:val="16"/>
        </w:rPr>
        <w:t>.</w:t>
      </w:r>
    </w:p>
    <w:p w14:paraId="410392CC" w14:textId="77777777" w:rsidR="00162477" w:rsidRPr="00B83282" w:rsidRDefault="00162477" w:rsidP="00162477">
      <w:pPr>
        <w:rPr>
          <w:sz w:val="16"/>
        </w:rPr>
      </w:pPr>
      <w:r w:rsidRPr="00B83282">
        <w:rPr>
          <w:u w:val="single"/>
        </w:rPr>
        <w:t>These tensions are real, but all too often they become the story</w:t>
      </w:r>
      <w:r w:rsidRPr="00B83282">
        <w:rPr>
          <w:sz w:val="16"/>
        </w:rPr>
        <w:t xml:space="preserve">. </w:t>
      </w:r>
      <w:r w:rsidRPr="00B83282">
        <w:rPr>
          <w:rStyle w:val="Emphasis"/>
        </w:rPr>
        <w:t>Glossed over</w:t>
      </w:r>
      <w:r w:rsidRPr="00B83282">
        <w:rPr>
          <w:sz w:val="16"/>
        </w:rPr>
        <w:t xml:space="preserve"> </w:t>
      </w:r>
      <w:r w:rsidRPr="00B83282">
        <w:rPr>
          <w:u w:val="single"/>
        </w:rPr>
        <w:t>is the fact that</w:t>
      </w:r>
      <w:r w:rsidRPr="00B83282">
        <w:rPr>
          <w:sz w:val="16"/>
        </w:rPr>
        <w:t xml:space="preserve"> President </w:t>
      </w:r>
      <w:r w:rsidRPr="00A04B9D">
        <w:rPr>
          <w:highlight w:val="cyan"/>
          <w:u w:val="single"/>
        </w:rPr>
        <w:t>Trump</w:t>
      </w:r>
      <w:r w:rsidRPr="00B83282">
        <w:rPr>
          <w:u w:val="single"/>
        </w:rPr>
        <w:t xml:space="preserve"> has </w:t>
      </w:r>
      <w:r w:rsidRPr="00A04B9D">
        <w:rPr>
          <w:highlight w:val="cyan"/>
          <w:u w:val="single"/>
        </w:rPr>
        <w:t>appointed</w:t>
      </w:r>
      <w:r w:rsidRPr="00B83282">
        <w:rPr>
          <w:u w:val="single"/>
        </w:rPr>
        <w:t xml:space="preserve"> a </w:t>
      </w:r>
      <w:r w:rsidRPr="00B83282">
        <w:rPr>
          <w:rStyle w:val="Emphasis"/>
        </w:rPr>
        <w:t>string</w:t>
      </w:r>
      <w:r w:rsidRPr="00B83282">
        <w:rPr>
          <w:u w:val="single"/>
        </w:rPr>
        <w:t xml:space="preserve"> of </w:t>
      </w:r>
      <w:r w:rsidRPr="00A04B9D">
        <w:rPr>
          <w:rStyle w:val="Emphasis"/>
          <w:highlight w:val="cyan"/>
        </w:rPr>
        <w:t>competent</w:t>
      </w:r>
      <w:r w:rsidRPr="00B83282">
        <w:rPr>
          <w:u w:val="single"/>
        </w:rPr>
        <w:t xml:space="preserve"> and </w:t>
      </w:r>
      <w:r w:rsidRPr="00B83282">
        <w:rPr>
          <w:rStyle w:val="Emphasis"/>
        </w:rPr>
        <w:t xml:space="preserve">widely respected </w:t>
      </w:r>
      <w:r w:rsidRPr="00A04B9D">
        <w:rPr>
          <w:rStyle w:val="Emphasis"/>
          <w:highlight w:val="cyan"/>
        </w:rPr>
        <w:t>figures</w:t>
      </w:r>
      <w:r w:rsidRPr="00A04B9D">
        <w:rPr>
          <w:highlight w:val="cyan"/>
          <w:u w:val="single"/>
        </w:rPr>
        <w:t xml:space="preserve"> to </w:t>
      </w:r>
      <w:r w:rsidRPr="00A04B9D">
        <w:rPr>
          <w:rStyle w:val="Emphasis"/>
          <w:highlight w:val="cyan"/>
        </w:rPr>
        <w:t>manage Russia</w:t>
      </w:r>
      <w:r w:rsidRPr="00B83282">
        <w:rPr>
          <w:u w:val="single"/>
        </w:rPr>
        <w:t xml:space="preserve"> policy</w:t>
      </w:r>
      <w:r w:rsidRPr="00B83282">
        <w:rPr>
          <w:sz w:val="16"/>
        </w:rPr>
        <w:t>—</w:t>
      </w:r>
      <w:r w:rsidRPr="00A04B9D">
        <w:rPr>
          <w:highlight w:val="cyan"/>
          <w:u w:val="single"/>
        </w:rPr>
        <w:t xml:space="preserve">from </w:t>
      </w:r>
      <w:r w:rsidRPr="00B83282">
        <w:rPr>
          <w:rStyle w:val="Emphasis"/>
        </w:rPr>
        <w:t>N</w:t>
      </w:r>
      <w:r w:rsidRPr="00B83282">
        <w:rPr>
          <w:u w:val="single"/>
        </w:rPr>
        <w:t xml:space="preserve">ational </w:t>
      </w:r>
      <w:r w:rsidRPr="00B83282">
        <w:rPr>
          <w:rStyle w:val="Emphasis"/>
        </w:rPr>
        <w:t>S</w:t>
      </w:r>
      <w:r w:rsidRPr="00B83282">
        <w:rPr>
          <w:u w:val="single"/>
        </w:rPr>
        <w:t xml:space="preserve">ecurity </w:t>
      </w:r>
      <w:r w:rsidRPr="00B83282">
        <w:rPr>
          <w:rStyle w:val="Emphasis"/>
        </w:rPr>
        <w:t>C</w:t>
      </w:r>
      <w:r w:rsidRPr="00B83282">
        <w:rPr>
          <w:u w:val="single"/>
        </w:rPr>
        <w:t xml:space="preserve">ouncil Senior Director Fiona </w:t>
      </w:r>
      <w:r w:rsidRPr="00A04B9D">
        <w:rPr>
          <w:rStyle w:val="Emphasis"/>
          <w:highlight w:val="cyan"/>
        </w:rPr>
        <w:t>Hill</w:t>
      </w:r>
      <w:r w:rsidRPr="00A04B9D">
        <w:rPr>
          <w:sz w:val="16"/>
          <w:highlight w:val="cyan"/>
        </w:rPr>
        <w:t xml:space="preserve"> </w:t>
      </w:r>
      <w:r w:rsidRPr="00A04B9D">
        <w:rPr>
          <w:highlight w:val="cyan"/>
          <w:u w:val="single"/>
        </w:rPr>
        <w:t>to</w:t>
      </w:r>
      <w:r w:rsidRPr="00B83282">
        <w:rPr>
          <w:sz w:val="16"/>
        </w:rPr>
        <w:t xml:space="preserve"> Assistant Secretary of State for European affairs </w:t>
      </w:r>
      <w:proofErr w:type="spellStart"/>
      <w:r w:rsidRPr="00B83282">
        <w:rPr>
          <w:u w:val="single"/>
        </w:rPr>
        <w:t>Wess</w:t>
      </w:r>
      <w:proofErr w:type="spellEnd"/>
      <w:r w:rsidRPr="00B83282">
        <w:rPr>
          <w:u w:val="single"/>
        </w:rPr>
        <w:t xml:space="preserve"> </w:t>
      </w:r>
      <w:r w:rsidRPr="00A04B9D">
        <w:rPr>
          <w:rStyle w:val="Emphasis"/>
          <w:highlight w:val="cyan"/>
        </w:rPr>
        <w:t>Mitchell</w:t>
      </w:r>
      <w:r w:rsidRPr="00B83282">
        <w:rPr>
          <w:sz w:val="16"/>
        </w:rPr>
        <w:t xml:space="preserve"> to the Special Envoy for Ukraine Kurt Volker. The </w:t>
      </w:r>
      <w:r w:rsidRPr="00A04B9D">
        <w:rPr>
          <w:highlight w:val="cyan"/>
          <w:u w:val="single"/>
        </w:rPr>
        <w:t>Trump</w:t>
      </w:r>
      <w:r w:rsidRPr="00B83282">
        <w:rPr>
          <w:sz w:val="16"/>
        </w:rPr>
        <w:t xml:space="preserve"> administration </w:t>
      </w:r>
      <w:r w:rsidRPr="00A04B9D">
        <w:rPr>
          <w:highlight w:val="cyan"/>
          <w:u w:val="single"/>
        </w:rPr>
        <w:t>is</w:t>
      </w:r>
      <w:r w:rsidRPr="00B83282">
        <w:rPr>
          <w:sz w:val="16"/>
        </w:rPr>
        <w:t xml:space="preserve">, in fact, </w:t>
      </w:r>
      <w:r w:rsidRPr="00B83282">
        <w:rPr>
          <w:u w:val="single"/>
        </w:rPr>
        <w:t xml:space="preserve">pursuing </w:t>
      </w:r>
      <w:r w:rsidRPr="00B83282">
        <w:rPr>
          <w:rStyle w:val="Emphasis"/>
        </w:rPr>
        <w:t>concrete policies</w:t>
      </w:r>
      <w:r w:rsidRPr="00A04B9D">
        <w:rPr>
          <w:sz w:val="16"/>
          <w:highlight w:val="cyan"/>
        </w:rPr>
        <w:t xml:space="preserve"> </w:t>
      </w:r>
      <w:r w:rsidRPr="00A04B9D">
        <w:rPr>
          <w:highlight w:val="cyan"/>
          <w:u w:val="single"/>
        </w:rPr>
        <w:t xml:space="preserve">pushing back </w:t>
      </w:r>
      <w:r w:rsidRPr="00B83282">
        <w:rPr>
          <w:u w:val="single"/>
        </w:rPr>
        <w:t>on Russian aggression that</w:t>
      </w:r>
      <w:r w:rsidRPr="00B83282">
        <w:rPr>
          <w:sz w:val="16"/>
        </w:rPr>
        <w:t xml:space="preserve"> the </w:t>
      </w:r>
      <w:r w:rsidRPr="00B83282">
        <w:rPr>
          <w:u w:val="single"/>
        </w:rPr>
        <w:t>Obama</w:t>
      </w:r>
      <w:r w:rsidRPr="00B83282">
        <w:rPr>
          <w:sz w:val="16"/>
        </w:rPr>
        <w:t xml:space="preserve"> administration had </w:t>
      </w:r>
      <w:r w:rsidRPr="00B83282">
        <w:rPr>
          <w:u w:val="single"/>
        </w:rPr>
        <w:t>fervently opposed</w:t>
      </w:r>
      <w:r w:rsidRPr="00B83282">
        <w:rPr>
          <w:sz w:val="16"/>
        </w:rPr>
        <w:t xml:space="preserve">. </w:t>
      </w:r>
      <w:r w:rsidRPr="00B83282">
        <w:rPr>
          <w:u w:val="single"/>
        </w:rPr>
        <w:t xml:space="preserve">The </w:t>
      </w:r>
      <w:r w:rsidRPr="00A04B9D">
        <w:rPr>
          <w:rStyle w:val="Emphasis"/>
          <w:highlight w:val="cyan"/>
        </w:rPr>
        <w:t>N</w:t>
      </w:r>
      <w:r w:rsidRPr="00B83282">
        <w:rPr>
          <w:u w:val="single"/>
        </w:rPr>
        <w:t xml:space="preserve">ational </w:t>
      </w:r>
      <w:r w:rsidRPr="00A04B9D">
        <w:rPr>
          <w:rStyle w:val="Emphasis"/>
          <w:highlight w:val="cyan"/>
        </w:rPr>
        <w:t>S</w:t>
      </w:r>
      <w:r w:rsidRPr="00B83282">
        <w:rPr>
          <w:u w:val="single"/>
        </w:rPr>
        <w:t xml:space="preserve">ecurity </w:t>
      </w:r>
      <w:r w:rsidRPr="00A04B9D">
        <w:rPr>
          <w:rStyle w:val="Emphasis"/>
          <w:highlight w:val="cyan"/>
        </w:rPr>
        <w:t>S</w:t>
      </w:r>
      <w:r w:rsidRPr="00B83282">
        <w:rPr>
          <w:u w:val="single"/>
        </w:rPr>
        <w:t>trategy of 2017</w:t>
      </w:r>
      <w:r w:rsidRPr="00B83282">
        <w:rPr>
          <w:sz w:val="16"/>
        </w:rPr>
        <w:t xml:space="preserve">, </w:t>
      </w:r>
      <w:r w:rsidRPr="00B83282">
        <w:rPr>
          <w:u w:val="single"/>
        </w:rPr>
        <w:t xml:space="preserve">bringing a </w:t>
      </w:r>
      <w:r w:rsidRPr="00B83282">
        <w:rPr>
          <w:rStyle w:val="Emphasis"/>
        </w:rPr>
        <w:t>much-needed</w:t>
      </w:r>
      <w:r w:rsidRPr="00B83282">
        <w:rPr>
          <w:u w:val="single"/>
        </w:rPr>
        <w:t xml:space="preserve"> dose of </w:t>
      </w:r>
      <w:r w:rsidRPr="00B83282">
        <w:rPr>
          <w:rStyle w:val="Emphasis"/>
        </w:rPr>
        <w:t>realism</w:t>
      </w:r>
      <w:r w:rsidRPr="00B83282">
        <w:rPr>
          <w:sz w:val="16"/>
        </w:rPr>
        <w:t xml:space="preserve"> to a conversation too often dominated by abstractions like the “liberal world order”, </w:t>
      </w:r>
      <w:r w:rsidRPr="00A04B9D">
        <w:rPr>
          <w:rStyle w:val="Emphasis"/>
          <w:highlight w:val="cyan"/>
        </w:rPr>
        <w:t>singles out</w:t>
      </w:r>
      <w:r w:rsidRPr="00B83282">
        <w:rPr>
          <w:sz w:val="16"/>
        </w:rPr>
        <w:t xml:space="preserve"> both </w:t>
      </w:r>
      <w:r w:rsidRPr="00B83282">
        <w:rPr>
          <w:rStyle w:val="Emphasis"/>
        </w:rPr>
        <w:t xml:space="preserve">China and </w:t>
      </w:r>
      <w:r w:rsidRPr="00A04B9D">
        <w:rPr>
          <w:rStyle w:val="Emphasis"/>
          <w:highlight w:val="cyan"/>
        </w:rPr>
        <w:t>Russia</w:t>
      </w:r>
      <w:r w:rsidRPr="00A04B9D">
        <w:rPr>
          <w:sz w:val="16"/>
          <w:highlight w:val="cyan"/>
        </w:rPr>
        <w:t xml:space="preserve"> </w:t>
      </w:r>
      <w:r w:rsidRPr="00A04B9D">
        <w:rPr>
          <w:highlight w:val="cyan"/>
          <w:u w:val="single"/>
        </w:rPr>
        <w:t>as key</w:t>
      </w:r>
      <w:r w:rsidRPr="00B83282">
        <w:rPr>
          <w:u w:val="single"/>
        </w:rPr>
        <w:t xml:space="preserve"> geopolitical </w:t>
      </w:r>
      <w:r w:rsidRPr="00A04B9D">
        <w:rPr>
          <w:rStyle w:val="Emphasis"/>
          <w:highlight w:val="cyan"/>
        </w:rPr>
        <w:t>rivals</w:t>
      </w:r>
      <w:r w:rsidRPr="00B83282">
        <w:rPr>
          <w:sz w:val="16"/>
        </w:rPr>
        <w:t xml:space="preserve">. During </w:t>
      </w:r>
      <w:r w:rsidRPr="00A04B9D">
        <w:rPr>
          <w:highlight w:val="cyan"/>
          <w:u w:val="single"/>
        </w:rPr>
        <w:t>Trump</w:t>
      </w:r>
      <w:r w:rsidRPr="00B83282">
        <w:rPr>
          <w:sz w:val="16"/>
        </w:rPr>
        <w:t xml:space="preserve">’s first year, the administration </w:t>
      </w:r>
      <w:r w:rsidRPr="00A04B9D">
        <w:rPr>
          <w:highlight w:val="cyan"/>
          <w:u w:val="single"/>
        </w:rPr>
        <w:t>approved</w:t>
      </w:r>
      <w:r w:rsidRPr="00B83282">
        <w:rPr>
          <w:sz w:val="16"/>
        </w:rPr>
        <w:t xml:space="preserve"> the </w:t>
      </w:r>
      <w:r w:rsidRPr="00B83282">
        <w:rPr>
          <w:u w:val="single"/>
        </w:rPr>
        <w:t xml:space="preserve">provision of lethal </w:t>
      </w:r>
      <w:r w:rsidRPr="00A04B9D">
        <w:rPr>
          <w:highlight w:val="cyan"/>
          <w:u w:val="single"/>
        </w:rPr>
        <w:t xml:space="preserve">weapons to </w:t>
      </w:r>
      <w:r w:rsidRPr="00A04B9D">
        <w:rPr>
          <w:rStyle w:val="Emphasis"/>
          <w:highlight w:val="cyan"/>
        </w:rPr>
        <w:t>Ukraine</w:t>
      </w:r>
      <w:r w:rsidRPr="00B83282">
        <w:rPr>
          <w:sz w:val="16"/>
        </w:rPr>
        <w:t xml:space="preserve">, </w:t>
      </w:r>
      <w:r w:rsidRPr="00A04B9D">
        <w:rPr>
          <w:highlight w:val="cyan"/>
          <w:u w:val="single"/>
        </w:rPr>
        <w:t xml:space="preserve">shut down Russia’s </w:t>
      </w:r>
      <w:r w:rsidRPr="00A04B9D">
        <w:rPr>
          <w:rStyle w:val="Emphasis"/>
          <w:highlight w:val="cyan"/>
        </w:rPr>
        <w:t>consulate</w:t>
      </w:r>
      <w:r w:rsidRPr="00B83282">
        <w:rPr>
          <w:sz w:val="16"/>
        </w:rPr>
        <w:t xml:space="preserve"> in San Francisco as well as two additional diplomatic annexes, and rather than rolling back sanctions, Trump </w:t>
      </w:r>
      <w:r w:rsidRPr="00A04B9D">
        <w:rPr>
          <w:highlight w:val="cyan"/>
          <w:u w:val="single"/>
        </w:rPr>
        <w:t>signed</w:t>
      </w:r>
      <w:r w:rsidRPr="00B83282">
        <w:rPr>
          <w:sz w:val="16"/>
        </w:rPr>
        <w:t xml:space="preserve"> into law </w:t>
      </w:r>
      <w:r w:rsidRPr="00B83282">
        <w:rPr>
          <w:rStyle w:val="Emphasis"/>
        </w:rPr>
        <w:t xml:space="preserve">additional </w:t>
      </w:r>
      <w:r w:rsidRPr="00A04B9D">
        <w:rPr>
          <w:rStyle w:val="Emphasis"/>
          <w:highlight w:val="cyan"/>
        </w:rPr>
        <w:t>sanctions</w:t>
      </w:r>
      <w:r w:rsidRPr="00B83282">
        <w:rPr>
          <w:sz w:val="16"/>
        </w:rPr>
        <w:t xml:space="preserve"> on Russia, </w:t>
      </w:r>
      <w:r w:rsidRPr="00A04B9D">
        <w:rPr>
          <w:highlight w:val="cyan"/>
          <w:u w:val="single"/>
        </w:rPr>
        <w:t xml:space="preserve">expanded </w:t>
      </w:r>
      <w:r w:rsidRPr="00A04B9D">
        <w:rPr>
          <w:rStyle w:val="Emphasis"/>
          <w:highlight w:val="cyan"/>
        </w:rPr>
        <w:t>LNG sales</w:t>
      </w:r>
      <w:r w:rsidRPr="00B83282">
        <w:rPr>
          <w:u w:val="single"/>
        </w:rPr>
        <w:t xml:space="preserve"> to a Europe</w:t>
      </w:r>
      <w:r w:rsidRPr="00B83282">
        <w:rPr>
          <w:sz w:val="16"/>
        </w:rPr>
        <w:t xml:space="preserve"> dependent in Russian gas imports, </w:t>
      </w:r>
      <w:r w:rsidRPr="00B83282">
        <w:rPr>
          <w:u w:val="single"/>
        </w:rPr>
        <w:t>and</w:t>
      </w:r>
      <w:r w:rsidRPr="00B83282">
        <w:rPr>
          <w:sz w:val="16"/>
        </w:rPr>
        <w:t xml:space="preserve"> </w:t>
      </w:r>
      <w:r w:rsidRPr="00A04B9D">
        <w:rPr>
          <w:highlight w:val="cyan"/>
          <w:u w:val="single"/>
        </w:rPr>
        <w:t>increased</w:t>
      </w:r>
      <w:r w:rsidRPr="00B83282">
        <w:rPr>
          <w:u w:val="single"/>
        </w:rPr>
        <w:t xml:space="preserve"> the Pentagon’s </w:t>
      </w:r>
      <w:r w:rsidRPr="00A04B9D">
        <w:rPr>
          <w:rStyle w:val="Emphasis"/>
          <w:highlight w:val="cyan"/>
        </w:rPr>
        <w:t>E</w:t>
      </w:r>
      <w:r w:rsidRPr="00B83282">
        <w:rPr>
          <w:u w:val="single"/>
        </w:rPr>
        <w:t xml:space="preserve">uropean </w:t>
      </w:r>
      <w:r w:rsidRPr="00A04B9D">
        <w:rPr>
          <w:rStyle w:val="Emphasis"/>
          <w:highlight w:val="cyan"/>
        </w:rPr>
        <w:t>R</w:t>
      </w:r>
      <w:r w:rsidRPr="00B83282">
        <w:rPr>
          <w:u w:val="single"/>
        </w:rPr>
        <w:t xml:space="preserve">eassurance </w:t>
      </w:r>
      <w:r w:rsidRPr="00A04B9D">
        <w:rPr>
          <w:rStyle w:val="Emphasis"/>
          <w:highlight w:val="cyan"/>
        </w:rPr>
        <w:t>I</w:t>
      </w:r>
      <w:r w:rsidRPr="00B83282">
        <w:rPr>
          <w:u w:val="single"/>
        </w:rPr>
        <w:t xml:space="preserve">nitiative budget by </w:t>
      </w:r>
      <w:r w:rsidRPr="00A04B9D">
        <w:rPr>
          <w:highlight w:val="cyan"/>
          <w:u w:val="single"/>
        </w:rPr>
        <w:t>40 percent</w:t>
      </w:r>
      <w:r w:rsidRPr="00B83282">
        <w:rPr>
          <w:sz w:val="16"/>
        </w:rPr>
        <w:t xml:space="preserve">. (A president who berated U.S. investments for European defense has </w:t>
      </w:r>
      <w:proofErr w:type="gramStart"/>
      <w:r w:rsidRPr="00B83282">
        <w:rPr>
          <w:sz w:val="16"/>
        </w:rPr>
        <w:t>actually dramatically</w:t>
      </w:r>
      <w:proofErr w:type="gramEnd"/>
      <w:r w:rsidRPr="00B83282">
        <w:rPr>
          <w:sz w:val="16"/>
        </w:rPr>
        <w:t xml:space="preserve"> increased American military presence on Europe’s threatened borders.) While </w:t>
      </w:r>
      <w:r w:rsidRPr="00B83282">
        <w:rPr>
          <w:u w:val="single"/>
        </w:rPr>
        <w:t>many of these</w:t>
      </w:r>
      <w:r w:rsidRPr="00B83282">
        <w:rPr>
          <w:sz w:val="16"/>
        </w:rPr>
        <w:t xml:space="preserve"> policies </w:t>
      </w:r>
      <w:r w:rsidRPr="00B83282">
        <w:rPr>
          <w:u w:val="single"/>
        </w:rPr>
        <w:t>may have been implemented despite</w:t>
      </w:r>
      <w:r w:rsidRPr="00B83282">
        <w:rPr>
          <w:sz w:val="16"/>
        </w:rPr>
        <w:t xml:space="preserve"> rather than because of </w:t>
      </w:r>
      <w:r w:rsidRPr="00B83282">
        <w:rPr>
          <w:u w:val="single"/>
        </w:rPr>
        <w:t>the president</w:t>
      </w:r>
      <w:r w:rsidRPr="00B83282">
        <w:rPr>
          <w:sz w:val="16"/>
        </w:rPr>
        <w:t>—on the expansion of sanctions in particular, Trump faced a veto-proof majority in Congress—</w:t>
      </w:r>
      <w:r w:rsidRPr="00B83282">
        <w:rPr>
          <w:u w:val="single"/>
        </w:rPr>
        <w:t>credit should be given where credit is due</w:t>
      </w:r>
      <w:r w:rsidRPr="00B83282">
        <w:rPr>
          <w:sz w:val="16"/>
        </w:rPr>
        <w:t>.</w:t>
      </w:r>
    </w:p>
    <w:p w14:paraId="41237247" w14:textId="77777777" w:rsidR="00162477" w:rsidRPr="00B83282" w:rsidRDefault="00162477" w:rsidP="00162477">
      <w:pPr>
        <w:rPr>
          <w:sz w:val="16"/>
        </w:rPr>
      </w:pPr>
      <w:r w:rsidRPr="00B83282">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A04B9D">
        <w:rPr>
          <w:highlight w:val="cyan"/>
          <w:u w:val="single"/>
        </w:rPr>
        <w:t xml:space="preserve">the U.S. is taking </w:t>
      </w:r>
      <w:r w:rsidRPr="00A04B9D">
        <w:rPr>
          <w:rStyle w:val="Emphasis"/>
          <w:highlight w:val="cyan"/>
        </w:rPr>
        <w:lastRenderedPageBreak/>
        <w:t>concrete steps</w:t>
      </w:r>
      <w:r w:rsidRPr="00A04B9D">
        <w:rPr>
          <w:highlight w:val="cyan"/>
          <w:u w:val="single"/>
        </w:rPr>
        <w:t xml:space="preserve"> to </w:t>
      </w:r>
      <w:r w:rsidRPr="00A04B9D">
        <w:rPr>
          <w:rStyle w:val="Emphasis"/>
          <w:highlight w:val="cyan"/>
        </w:rPr>
        <w:t>strengthen Europe</w:t>
      </w:r>
      <w:r w:rsidRPr="00A04B9D">
        <w:rPr>
          <w:highlight w:val="cyan"/>
          <w:u w:val="single"/>
        </w:rPr>
        <w:t xml:space="preserve"> against </w:t>
      </w:r>
      <w:r w:rsidRPr="00A04B9D">
        <w:rPr>
          <w:rStyle w:val="Emphasis"/>
          <w:highlight w:val="cyan"/>
        </w:rPr>
        <w:t>Russia</w:t>
      </w:r>
      <w:r w:rsidRPr="00B83282">
        <w:rPr>
          <w:u w:val="single"/>
        </w:rPr>
        <w:t>n aggression</w:t>
      </w:r>
      <w:r w:rsidRPr="00B83282">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07E3E34A" w14:textId="77777777" w:rsidR="00162477" w:rsidRPr="00B83282" w:rsidRDefault="00162477" w:rsidP="00162477">
      <w:pPr>
        <w:rPr>
          <w:sz w:val="16"/>
        </w:rPr>
      </w:pPr>
      <w:r w:rsidRPr="00B83282">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4C934B06" w14:textId="77777777" w:rsidR="00162477" w:rsidRPr="00B83282" w:rsidRDefault="00162477" w:rsidP="00162477">
      <w:pPr>
        <w:rPr>
          <w:sz w:val="16"/>
        </w:rPr>
      </w:pPr>
      <w:r w:rsidRPr="00B83282">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83282">
        <w:rPr>
          <w:rStyle w:val="Emphasis"/>
        </w:rPr>
        <w:t>despite</w:t>
      </w:r>
      <w:r w:rsidRPr="00B83282">
        <w:rPr>
          <w:u w:val="single"/>
        </w:rPr>
        <w:t xml:space="preserve"> the president’s campaign promises</w:t>
      </w:r>
      <w:r w:rsidRPr="00B83282">
        <w:rPr>
          <w:sz w:val="16"/>
        </w:rPr>
        <w:t xml:space="preserve">, </w:t>
      </w:r>
      <w:r w:rsidRPr="00B83282">
        <w:rPr>
          <w:u w:val="single"/>
        </w:rPr>
        <w:t>his admin</w:t>
      </w:r>
      <w:r w:rsidRPr="00B83282">
        <w:rPr>
          <w:sz w:val="16"/>
        </w:rPr>
        <w:t xml:space="preserve">istration </w:t>
      </w:r>
      <w:r w:rsidRPr="00A04B9D">
        <w:rPr>
          <w:highlight w:val="cyan"/>
          <w:u w:val="single"/>
        </w:rPr>
        <w:t xml:space="preserve">has been the </w:t>
      </w:r>
      <w:r w:rsidRPr="00A04B9D">
        <w:rPr>
          <w:rStyle w:val="Emphasis"/>
          <w:highlight w:val="cyan"/>
        </w:rPr>
        <w:t>first</w:t>
      </w:r>
      <w:r w:rsidRPr="00A04B9D">
        <w:rPr>
          <w:sz w:val="16"/>
          <w:highlight w:val="cyan"/>
        </w:rPr>
        <w:t xml:space="preserve"> </w:t>
      </w:r>
      <w:r w:rsidRPr="00A04B9D">
        <w:rPr>
          <w:highlight w:val="cyan"/>
          <w:u w:val="single"/>
        </w:rPr>
        <w:t>in</w:t>
      </w:r>
      <w:r w:rsidRPr="00B83282">
        <w:rPr>
          <w:u w:val="single"/>
        </w:rPr>
        <w:t xml:space="preserve"> the </w:t>
      </w:r>
      <w:r w:rsidRPr="00A04B9D">
        <w:rPr>
          <w:rStyle w:val="Emphasis"/>
          <w:highlight w:val="cyan"/>
        </w:rPr>
        <w:t>post-Cold War</w:t>
      </w:r>
      <w:r w:rsidRPr="00B83282">
        <w:rPr>
          <w:u w:val="single"/>
        </w:rPr>
        <w:t xml:space="preserve"> era</w:t>
      </w:r>
      <w:r w:rsidRPr="00B83282">
        <w:rPr>
          <w:sz w:val="16"/>
        </w:rPr>
        <w:t xml:space="preserve"> </w:t>
      </w:r>
      <w:r w:rsidRPr="00A04B9D">
        <w:rPr>
          <w:highlight w:val="cyan"/>
          <w:u w:val="single"/>
        </w:rPr>
        <w:t xml:space="preserve">to </w:t>
      </w:r>
      <w:r w:rsidRPr="00A04B9D">
        <w:rPr>
          <w:rStyle w:val="Emphasis"/>
          <w:highlight w:val="cyan"/>
        </w:rPr>
        <w:t>not</w:t>
      </w:r>
      <w:r w:rsidRPr="00A04B9D">
        <w:rPr>
          <w:highlight w:val="cyan"/>
          <w:u w:val="single"/>
        </w:rPr>
        <w:t xml:space="preserve"> try for</w:t>
      </w:r>
      <w:r w:rsidRPr="00B83282">
        <w:rPr>
          <w:u w:val="single"/>
        </w:rPr>
        <w:t xml:space="preserve"> a “</w:t>
      </w:r>
      <w:r w:rsidRPr="00A04B9D">
        <w:rPr>
          <w:rStyle w:val="Emphasis"/>
          <w:highlight w:val="cyan"/>
        </w:rPr>
        <w:t>Reset</w:t>
      </w:r>
      <w:r w:rsidRPr="00B83282">
        <w:rPr>
          <w:u w:val="single"/>
        </w:rPr>
        <w:t>” with Moscow</w:t>
      </w:r>
      <w:r w:rsidRPr="00B83282">
        <w:rPr>
          <w:sz w:val="16"/>
        </w:rPr>
        <w:t xml:space="preserve">. </w:t>
      </w:r>
      <w:r w:rsidRPr="00B83282">
        <w:rPr>
          <w:u w:val="single"/>
        </w:rPr>
        <w:t>If</w:t>
      </w:r>
      <w:r w:rsidRPr="00B83282">
        <w:rPr>
          <w:sz w:val="16"/>
        </w:rPr>
        <w:t xml:space="preserve"> Vladimir </w:t>
      </w:r>
      <w:r w:rsidRPr="00A04B9D">
        <w:rPr>
          <w:highlight w:val="cyan"/>
          <w:u w:val="single"/>
        </w:rPr>
        <w:t>Putin wanted</w:t>
      </w:r>
      <w:r w:rsidRPr="00B83282">
        <w:rPr>
          <w:sz w:val="16"/>
        </w:rPr>
        <w:t xml:space="preserve"> to sow chaos and </w:t>
      </w:r>
      <w:r w:rsidRPr="00A04B9D">
        <w:rPr>
          <w:rStyle w:val="Emphasis"/>
          <w:highlight w:val="cyan"/>
        </w:rPr>
        <w:t>confusion</w:t>
      </w:r>
      <w:r w:rsidRPr="00A04B9D">
        <w:rPr>
          <w:sz w:val="16"/>
          <w:highlight w:val="cyan"/>
        </w:rPr>
        <w:t xml:space="preserve"> </w:t>
      </w:r>
      <w:r w:rsidRPr="00A04B9D">
        <w:rPr>
          <w:highlight w:val="cyan"/>
          <w:u w:val="single"/>
        </w:rPr>
        <w:t>in Washington</w:t>
      </w:r>
      <w:r w:rsidRPr="00A04B9D">
        <w:rPr>
          <w:sz w:val="16"/>
          <w:highlight w:val="cyan"/>
        </w:rPr>
        <w:t xml:space="preserve">, </w:t>
      </w:r>
      <w:r w:rsidRPr="00A04B9D">
        <w:rPr>
          <w:highlight w:val="cyan"/>
          <w:u w:val="single"/>
        </w:rPr>
        <w:t>he</w:t>
      </w:r>
      <w:r w:rsidRPr="00B83282">
        <w:rPr>
          <w:sz w:val="16"/>
        </w:rPr>
        <w:t xml:space="preserve"> has </w:t>
      </w:r>
      <w:r w:rsidRPr="00A04B9D">
        <w:rPr>
          <w:highlight w:val="cyan"/>
          <w:u w:val="single"/>
        </w:rPr>
        <w:t>succeeded</w:t>
      </w:r>
      <w:r w:rsidRPr="00B83282">
        <w:rPr>
          <w:sz w:val="16"/>
        </w:rPr>
        <w:t xml:space="preserve"> beyond his wildest dreams. </w:t>
      </w:r>
      <w:r w:rsidRPr="00A04B9D">
        <w:rPr>
          <w:highlight w:val="cyan"/>
          <w:u w:val="single"/>
        </w:rPr>
        <w:t xml:space="preserve">If he wanted a </w:t>
      </w:r>
      <w:r w:rsidRPr="00A04B9D">
        <w:rPr>
          <w:rStyle w:val="Emphasis"/>
          <w:highlight w:val="cyan"/>
        </w:rPr>
        <w:t>pliant ally</w:t>
      </w:r>
      <w:r w:rsidRPr="00B83282">
        <w:rPr>
          <w:u w:val="single"/>
        </w:rPr>
        <w:t xml:space="preserve"> in America</w:t>
      </w:r>
      <w:r w:rsidRPr="00B83282">
        <w:rPr>
          <w:sz w:val="16"/>
        </w:rPr>
        <w:t xml:space="preserve">, </w:t>
      </w:r>
      <w:r w:rsidRPr="00A04B9D">
        <w:rPr>
          <w:highlight w:val="cyan"/>
          <w:u w:val="single"/>
        </w:rPr>
        <w:t>he</w:t>
      </w:r>
      <w:r w:rsidRPr="00B83282">
        <w:rPr>
          <w:u w:val="single"/>
        </w:rPr>
        <w:t xml:space="preserve"> has </w:t>
      </w:r>
      <w:r w:rsidRPr="00A04B9D">
        <w:rPr>
          <w:rStyle w:val="Emphasis"/>
          <w:highlight w:val="cyan"/>
        </w:rPr>
        <w:t>abjectly failed</w:t>
      </w:r>
      <w:r w:rsidRPr="00B83282">
        <w:rPr>
          <w:sz w:val="16"/>
        </w:rPr>
        <w:t>.</w:t>
      </w:r>
    </w:p>
    <w:p w14:paraId="042C85C7" w14:textId="77777777" w:rsidR="00162477" w:rsidRPr="007B63F4" w:rsidRDefault="00162477" w:rsidP="00F40E79">
      <w:pPr>
        <w:ind w:left="720"/>
        <w:rPr>
          <w:rFonts w:eastAsia="Cambria"/>
          <w:b/>
          <w:iCs/>
          <w:u w:val="single"/>
        </w:rPr>
      </w:pPr>
    </w:p>
    <w:p w14:paraId="3C8DE0BC" w14:textId="3339AF8E" w:rsidR="00B342BA" w:rsidRDefault="00B06F30" w:rsidP="00B342BA">
      <w:pPr>
        <w:pStyle w:val="Heading2"/>
      </w:pPr>
      <w:r>
        <w:lastRenderedPageBreak/>
        <w:t xml:space="preserve">Contention </w:t>
      </w:r>
      <w:proofErr w:type="gramStart"/>
      <w:r>
        <w:t>3 :</w:t>
      </w:r>
      <w:proofErr w:type="gramEnd"/>
      <w:r>
        <w:t xml:space="preserve"> </w:t>
      </w:r>
      <w:r w:rsidR="00B342BA">
        <w:t>Salvage Law</w:t>
      </w:r>
    </w:p>
    <w:p w14:paraId="29F35D25" w14:textId="77777777" w:rsidR="00B342BA" w:rsidRDefault="00B342BA" w:rsidP="00B342BA">
      <w:pPr>
        <w:pStyle w:val="Heading4"/>
      </w:pPr>
      <w:r>
        <w:t>CP: Apply the maritime law of salvage to space debris.</w:t>
      </w:r>
    </w:p>
    <w:p w14:paraId="78492DE7" w14:textId="77777777" w:rsidR="00B342BA" w:rsidRDefault="00B342BA" w:rsidP="00B342BA">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2A72F27A" w14:textId="77777777" w:rsidR="00B342BA" w:rsidRPr="00951FFD" w:rsidRDefault="00B342BA" w:rsidP="00B342BA">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16CCFA08" w14:textId="77777777" w:rsidR="00B342BA" w:rsidRPr="00951FFD" w:rsidRDefault="00B342BA" w:rsidP="00B342BA">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50A0B1DD" w14:textId="77777777" w:rsidR="00B342BA" w:rsidRDefault="00B342BA" w:rsidP="00B342BA">
      <w:pPr>
        <w:pStyle w:val="Heading4"/>
      </w:pPr>
      <w:r>
        <w:t>The cp solves the aff WAY better and avoids the NB.</w:t>
      </w:r>
    </w:p>
    <w:p w14:paraId="3FD44486" w14:textId="77777777" w:rsidR="00B342BA" w:rsidRDefault="00B342BA" w:rsidP="00B342BA">
      <w:r>
        <w:t xml:space="preserve">David </w:t>
      </w:r>
      <w:r w:rsidRPr="00143902">
        <w:rPr>
          <w:b/>
          <w:bCs/>
          <w:sz w:val="26"/>
          <w:szCs w:val="26"/>
        </w:rPr>
        <w:t>Giordano, 21</w:t>
      </w:r>
      <w:r>
        <w:t>- ("Space Debris: Another Frontier in the Commercialization of Space," Columbia Journal of Transnational Law, 11-31-2021, 1-1-2022https://www.jtl.columbia.edu/bulletin-blog/space-debris-another-frontier-in-the-commercialization-of-space)//AW</w:t>
      </w:r>
    </w:p>
    <w:p w14:paraId="4D55AF55" w14:textId="77777777" w:rsidR="00B342BA" w:rsidRDefault="00B342BA" w:rsidP="00B342BA">
      <w:pPr>
        <w:ind w:left="720"/>
        <w:rPr>
          <w:u w:val="single"/>
        </w:rPr>
      </w:pPr>
      <w:r w:rsidRPr="00143902">
        <w:rPr>
          <w:sz w:val="12"/>
        </w:rPr>
        <w:t xml:space="preserve">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sidRPr="00174D9B">
        <w:rPr>
          <w:u w:val="single"/>
        </w:rPr>
        <w:t>where space tourism is a realistic financial goal</w:t>
      </w:r>
      <w:r w:rsidRPr="00143902">
        <w:rPr>
          <w:sz w:val="12"/>
        </w:rPr>
        <w:t xml:space="preserve"> for those of more restricted means. As humanity broaches this great </w:t>
      </w:r>
      <w:r w:rsidRPr="00F85184">
        <w:rPr>
          <w:highlight w:val="yellow"/>
          <w:u w:val="single"/>
        </w:rPr>
        <w:t>commercial</w:t>
      </w:r>
      <w:r w:rsidRPr="00174D9B">
        <w:rPr>
          <w:u w:val="single"/>
        </w:rPr>
        <w:t xml:space="preserve"> </w:t>
      </w:r>
      <w:r w:rsidRPr="00F85184">
        <w:rPr>
          <w:highlight w:val="yellow"/>
          <w:u w:val="single"/>
        </w:rPr>
        <w:t>frontier</w:t>
      </w:r>
      <w:r w:rsidRPr="00143902">
        <w:rPr>
          <w:sz w:val="12"/>
        </w:rPr>
        <w:t xml:space="preserve">, it </w:t>
      </w:r>
      <w:r w:rsidRPr="00F85184">
        <w:rPr>
          <w:highlight w:val="yellow"/>
          <w:u w:val="single"/>
        </w:rPr>
        <w:t>will have to clear</w:t>
      </w:r>
      <w:r w:rsidRPr="00143902">
        <w:rPr>
          <w:sz w:val="12"/>
        </w:rPr>
        <w:t xml:space="preserve"> the great and neglected hurdle of “</w:t>
      </w:r>
      <w:r w:rsidRPr="00174D9B">
        <w:rPr>
          <w:u w:val="single"/>
        </w:rPr>
        <w:t xml:space="preserve">space </w:t>
      </w:r>
      <w:r w:rsidRPr="00F85184">
        <w:rPr>
          <w:highlight w:val="yellow"/>
          <w:u w:val="single"/>
        </w:rPr>
        <w:t>junk</w:t>
      </w:r>
      <w:r w:rsidRPr="00143902">
        <w:rPr>
          <w:sz w:val="12"/>
        </w:rPr>
        <w:t xml:space="preserve">,” and </w:t>
      </w:r>
      <w:r w:rsidRPr="00174D9B">
        <w:rPr>
          <w:u w:val="single"/>
        </w:rPr>
        <w:t>current trends</w:t>
      </w:r>
      <w:r w:rsidRPr="00143902">
        <w:rPr>
          <w:sz w:val="12"/>
        </w:rPr>
        <w:t xml:space="preserve"> appear to </w:t>
      </w:r>
      <w:r w:rsidRPr="00174D9B">
        <w:rPr>
          <w:u w:val="single"/>
        </w:rPr>
        <w:t xml:space="preserve">indicate that </w:t>
      </w:r>
      <w:r w:rsidRPr="00F85184">
        <w:rPr>
          <w:highlight w:val="yellow"/>
          <w:u w:val="single"/>
        </w:rPr>
        <w:t>industry</w:t>
      </w:r>
      <w:r w:rsidRPr="00174D9B">
        <w:rPr>
          <w:u w:val="single"/>
        </w:rPr>
        <w:t xml:space="preserve"> </w:t>
      </w:r>
      <w:r w:rsidRPr="00F85184">
        <w:rPr>
          <w:highlight w:val="yellow"/>
          <w:u w:val="single"/>
        </w:rPr>
        <w:t>will shape</w:t>
      </w:r>
      <w:r w:rsidRPr="00143902">
        <w:rPr>
          <w:sz w:val="12"/>
        </w:rPr>
        <w:t xml:space="preserve"> not only the </w:t>
      </w:r>
      <w:r w:rsidRPr="00F85184">
        <w:rPr>
          <w:highlight w:val="yellow"/>
          <w:u w:val="single"/>
        </w:rPr>
        <w:t>tech</w:t>
      </w:r>
      <w:r w:rsidRPr="00143902">
        <w:rPr>
          <w:sz w:val="12"/>
        </w:rPr>
        <w:t xml:space="preserve">nology </w:t>
      </w:r>
      <w:r w:rsidRPr="00F85184">
        <w:rPr>
          <w:highlight w:val="yellow"/>
          <w:u w:val="single"/>
        </w:rPr>
        <w:t>designed to solve the problem</w:t>
      </w:r>
      <w:r w:rsidRPr="00143902">
        <w:rPr>
          <w:sz w:val="12"/>
        </w:rPr>
        <w:t xml:space="preserve">, but the policy as well. As satellites and other projectiles blast into orbit, upon collision they can disintegrate into shards, sometimes just centimeters wide, that remain in orbit, risking further collision. Hollywood captured the potential perils of </w:t>
      </w:r>
      <w:proofErr w:type="gramStart"/>
      <w:r w:rsidRPr="00143902">
        <w:rPr>
          <w:sz w:val="12"/>
        </w:rPr>
        <w:t>fairly large</w:t>
      </w:r>
      <w:proofErr w:type="gramEnd"/>
      <w:r w:rsidRPr="00143902">
        <w:rPr>
          <w:sz w:val="12"/>
        </w:rPr>
        <w:t xml:space="preserv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sidRPr="00174D9B">
        <w:rPr>
          <w:u w:val="single"/>
        </w:rPr>
        <w:t>policy struggles to keep up with these risks.</w:t>
      </w:r>
      <w:r w:rsidRPr="00143902">
        <w:rPr>
          <w:sz w:val="12"/>
        </w:rPr>
        <w:t xml:space="preserve">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sidRPr="00F85184">
        <w:rPr>
          <w:highlight w:val="yellow"/>
          <w:u w:val="single"/>
        </w:rPr>
        <w:t>Guidelines</w:t>
      </w:r>
      <w:r w:rsidRPr="00143902">
        <w:rPr>
          <w:sz w:val="12"/>
        </w:rPr>
        <w:t xml:space="preserve"> are occasionally issued </w:t>
      </w:r>
      <w:r w:rsidRPr="00174D9B">
        <w:rPr>
          <w:u w:val="single"/>
        </w:rPr>
        <w:t>by international</w:t>
      </w:r>
      <w:r w:rsidRPr="00143902">
        <w:rPr>
          <w:sz w:val="12"/>
        </w:rPr>
        <w:t xml:space="preserve"> governing </w:t>
      </w:r>
      <w:proofErr w:type="gramStart"/>
      <w:r w:rsidRPr="00174D9B">
        <w:rPr>
          <w:u w:val="single"/>
        </w:rPr>
        <w:t>bodies</w:t>
      </w:r>
      <w:r w:rsidRPr="00143902">
        <w:rPr>
          <w:sz w:val="12"/>
        </w:rPr>
        <w:t>, but</w:t>
      </w:r>
      <w:proofErr w:type="gramEnd"/>
      <w:r w:rsidRPr="00143902">
        <w:rPr>
          <w:sz w:val="12"/>
        </w:rPr>
        <w:t xml:space="preserve"> </w:t>
      </w:r>
      <w:r w:rsidRPr="00F85184">
        <w:rPr>
          <w:highlight w:val="yellow"/>
          <w:u w:val="single"/>
        </w:rPr>
        <w:t>provide little legal significance</w:t>
      </w:r>
      <w:r w:rsidRPr="00143902">
        <w:rPr>
          <w:sz w:val="12"/>
        </w:rPr>
        <w:t xml:space="preserve"> and are more targeted at the practicalities of tracking and removal. </w:t>
      </w:r>
      <w:r w:rsidRPr="00174D9B">
        <w:rPr>
          <w:u w:val="single"/>
        </w:rPr>
        <w:t>The nation best positioned</w:t>
      </w:r>
      <w:r w:rsidRPr="00143902">
        <w:rPr>
          <w:sz w:val="12"/>
        </w:rPr>
        <w:t xml:space="preserve"> to notify space actors of collision risks </w:t>
      </w:r>
      <w:r w:rsidRPr="00174D9B">
        <w:rPr>
          <w:u w:val="single"/>
        </w:rPr>
        <w:t>is the U</w:t>
      </w:r>
      <w:r w:rsidRPr="00143902">
        <w:rPr>
          <w:sz w:val="12"/>
        </w:rPr>
        <w:t xml:space="preserve">nited </w:t>
      </w:r>
      <w:r w:rsidRPr="00174D9B">
        <w:rPr>
          <w:u w:val="single"/>
        </w:rPr>
        <w:t>S</w:t>
      </w:r>
      <w:r w:rsidRPr="00143902">
        <w:rPr>
          <w:sz w:val="12"/>
        </w:rPr>
        <w:t xml:space="preserve">tates, and the burden of that task currently falls on the Department of Defense. </w:t>
      </w:r>
      <w:r w:rsidRPr="00174D9B">
        <w:rPr>
          <w:u w:val="single"/>
        </w:rPr>
        <w:t>However, the Trump administration</w:t>
      </w:r>
      <w:r w:rsidRPr="00143902">
        <w:rPr>
          <w:sz w:val="12"/>
        </w:rPr>
        <w:t xml:space="preserve"> issued a directive in 2018, </w:t>
      </w:r>
      <w:r w:rsidRPr="00174D9B">
        <w:rPr>
          <w:u w:val="single"/>
        </w:rPr>
        <w:t>shift</w:t>
      </w:r>
      <w:r w:rsidRPr="00143902">
        <w:rPr>
          <w:sz w:val="12"/>
        </w:rPr>
        <w:t xml:space="preserve">ing the </w:t>
      </w:r>
      <w:r w:rsidRPr="00174D9B">
        <w:rPr>
          <w:u w:val="single"/>
        </w:rPr>
        <w:t>responsibility</w:t>
      </w:r>
      <w:r w:rsidRPr="00143902">
        <w:rPr>
          <w:sz w:val="12"/>
        </w:rPr>
        <w:t xml:space="preserve"> from the DoD </w:t>
      </w:r>
      <w:r w:rsidRPr="00174D9B">
        <w:rPr>
          <w:u w:val="single"/>
        </w:rPr>
        <w:t>to the Department of Commerce</w:t>
      </w:r>
      <w:r w:rsidRPr="00143902">
        <w:rPr>
          <w:sz w:val="12"/>
        </w:rPr>
        <w:t xml:space="preserve">, and the transition has yet to materialize, </w:t>
      </w:r>
      <w:r w:rsidRPr="007466F3">
        <w:rPr>
          <w:highlight w:val="yellow"/>
          <w:u w:val="single"/>
        </w:rPr>
        <w:t>leaving DoD struggling to keep pace</w:t>
      </w:r>
      <w:r w:rsidRPr="00143902">
        <w:rPr>
          <w:sz w:val="12"/>
        </w:rPr>
        <w:t xml:space="preserve"> with increasing commercial activity. In the face of public paralysis, </w:t>
      </w:r>
      <w:r w:rsidRPr="007466F3">
        <w:rPr>
          <w:highlight w:val="yellow"/>
          <w:u w:val="single"/>
        </w:rPr>
        <w:t>addressing the problem through industry looks more</w:t>
      </w:r>
      <w:r w:rsidRPr="00174D9B">
        <w:rPr>
          <w:u w:val="single"/>
        </w:rPr>
        <w:t xml:space="preserve"> and more </w:t>
      </w:r>
      <w:r w:rsidRPr="007466F3">
        <w:rPr>
          <w:highlight w:val="yellow"/>
          <w:u w:val="single"/>
        </w:rPr>
        <w:t>attractive.</w:t>
      </w:r>
      <w:r>
        <w:rPr>
          <w:u w:val="single"/>
        </w:rPr>
        <w:t xml:space="preserve"> </w:t>
      </w:r>
      <w:r w:rsidRPr="00143902">
        <w:rPr>
          <w:sz w:val="12"/>
        </w:rPr>
        <w:t xml:space="preserve">This has led some to call for a new legal order that still leaves room for </w:t>
      </w:r>
      <w:proofErr w:type="gramStart"/>
      <w:r w:rsidRPr="00143902">
        <w:rPr>
          <w:sz w:val="12"/>
        </w:rPr>
        <w:t>government, but</w:t>
      </w:r>
      <w:proofErr w:type="gramEnd"/>
      <w:r w:rsidRPr="00143902">
        <w:rPr>
          <w:sz w:val="12"/>
        </w:rPr>
        <w:t xml:space="preserve"> reframes who the rules exist to serve. Rather than our current, rudimentary treaty regime designed to prevent international conflict, </w:t>
      </w:r>
      <w:r w:rsidRPr="007466F3">
        <w:rPr>
          <w:highlight w:val="yellow"/>
          <w:u w:val="single"/>
        </w:rPr>
        <w:t>commentators</w:t>
      </w:r>
      <w:r w:rsidRPr="00143902">
        <w:rPr>
          <w:u w:val="single"/>
        </w:rPr>
        <w:t xml:space="preserve"> have </w:t>
      </w:r>
      <w:r w:rsidRPr="007466F3">
        <w:rPr>
          <w:highlight w:val="yellow"/>
          <w:u w:val="single"/>
        </w:rPr>
        <w:t>called for a</w:t>
      </w:r>
      <w:r w:rsidRPr="00143902">
        <w:rPr>
          <w:u w:val="single"/>
        </w:rPr>
        <w:t xml:space="preserve">n additional </w:t>
      </w:r>
      <w:r w:rsidRPr="007466F3">
        <w:rPr>
          <w:highlight w:val="yellow"/>
          <w:u w:val="single"/>
        </w:rPr>
        <w:t>regime resembling maritime law</w:t>
      </w:r>
      <w:r w:rsidRPr="00143902">
        <w:rPr>
          <w:sz w:val="12"/>
        </w:rPr>
        <w:t xml:space="preserve"> that preserves the interests of a more diverse set of stakeholders, including those in the future that can bring technology and interests to space that may not yet exist. These commentators </w:t>
      </w:r>
      <w:r w:rsidRPr="007466F3">
        <w:rPr>
          <w:u w:val="single"/>
        </w:rPr>
        <w:t>shun the</w:t>
      </w:r>
      <w:r w:rsidRPr="00143902">
        <w:rPr>
          <w:sz w:val="12"/>
        </w:rPr>
        <w:t xml:space="preserve"> </w:t>
      </w:r>
      <w:r w:rsidRPr="007466F3">
        <w:rPr>
          <w:sz w:val="12"/>
        </w:rPr>
        <w:t xml:space="preserve">common </w:t>
      </w:r>
      <w:r w:rsidRPr="007466F3">
        <w:rPr>
          <w:u w:val="single"/>
        </w:rPr>
        <w:t>conception that space regulation should resemble air-traffic control</w:t>
      </w:r>
      <w:r w:rsidRPr="007466F3">
        <w:rPr>
          <w:sz w:val="12"/>
        </w:rPr>
        <w:t>,</w:t>
      </w:r>
      <w:r w:rsidRPr="00143902">
        <w:rPr>
          <w:sz w:val="12"/>
        </w:rPr>
        <w:t xml:space="preserve"> which is suited to a narrower set of uses (transport). </w:t>
      </w:r>
      <w:r w:rsidRPr="00143902">
        <w:rPr>
          <w:u w:val="single"/>
        </w:rPr>
        <w:t>Under such a “maritime” regime</w:t>
      </w:r>
      <w:r w:rsidRPr="00143902">
        <w:rPr>
          <w:sz w:val="12"/>
        </w:rPr>
        <w:t xml:space="preserve">, the </w:t>
      </w:r>
      <w:r w:rsidRPr="007466F3">
        <w:rPr>
          <w:highlight w:val="yellow"/>
          <w:u w:val="single"/>
        </w:rPr>
        <w:t>light touch of central regulatory bodies</w:t>
      </w:r>
      <w:r w:rsidRPr="00143902">
        <w:rPr>
          <w:sz w:val="12"/>
        </w:rPr>
        <w:t xml:space="preserve">, and perhaps their non-existence, </w:t>
      </w:r>
      <w:r w:rsidRPr="007466F3">
        <w:rPr>
          <w:highlight w:val="yellow"/>
          <w:u w:val="single"/>
        </w:rPr>
        <w:t>is preferred</w:t>
      </w:r>
      <w:r w:rsidRPr="00143902">
        <w:rPr>
          <w:sz w:val="12"/>
        </w:rPr>
        <w:t xml:space="preserve">, just as it </w:t>
      </w:r>
      <w:r w:rsidRPr="00143902">
        <w:rPr>
          <w:sz w:val="12"/>
        </w:rPr>
        <w:lastRenderedPageBreak/>
        <w:t xml:space="preserve">has been on the seas. This way, </w:t>
      </w:r>
      <w:r w:rsidRPr="00143902">
        <w:rPr>
          <w:u w:val="single"/>
        </w:rPr>
        <w:t xml:space="preserve">individual nations have a degree of flexibility </w:t>
      </w:r>
      <w:r w:rsidRPr="00143902">
        <w:rPr>
          <w:sz w:val="12"/>
        </w:rPr>
        <w:t xml:space="preserve">in instituting controls they see fit </w:t>
      </w:r>
      <w:r w:rsidRPr="00143902">
        <w:rPr>
          <w:u w:val="single"/>
        </w:rPr>
        <w:t>while leaving room for industry to address problems</w:t>
      </w:r>
      <w:r w:rsidRPr="00143902">
        <w:rPr>
          <w:sz w:val="12"/>
        </w:rPr>
        <w:t xml:space="preserve"> and introduce new uses for space. Furthermore, </w:t>
      </w:r>
      <w:r w:rsidRPr="00143902">
        <w:rPr>
          <w:u w:val="single"/>
        </w:rPr>
        <w:t>governments seem</w:t>
      </w:r>
      <w:r w:rsidRPr="00143902">
        <w:rPr>
          <w:sz w:val="12"/>
        </w:rPr>
        <w:t xml:space="preserve"> ready and </w:t>
      </w:r>
      <w:r w:rsidRPr="00143902">
        <w:rPr>
          <w:u w:val="single"/>
        </w:rPr>
        <w:t xml:space="preserve">willing </w:t>
      </w:r>
      <w:r w:rsidRPr="00143902">
        <w:rPr>
          <w:sz w:val="12"/>
        </w:rPr>
        <w:t xml:space="preserve">to construct the legal and incentive framework in concert with such private action. In a joint statement this summer, </w:t>
      </w:r>
      <w:r w:rsidRPr="007466F3">
        <w:rPr>
          <w:highlight w:val="yellow"/>
          <w:u w:val="single"/>
        </w:rPr>
        <w:t>G7 members expressed openness</w:t>
      </w:r>
      <w:r w:rsidRPr="00143902">
        <w:rPr>
          <w:u w:val="single"/>
        </w:rPr>
        <w:t xml:space="preserve"> to resolving the technical aspects of the debris problem with private institutions</w:t>
      </w:r>
      <w:r w:rsidRPr="00143902">
        <w:rPr>
          <w:sz w:val="12"/>
        </w:rPr>
        <w:t xml:space="preserve">, and there is some promising progress. Apple co-founder Steve Wozniak signaled his plans to address the problem through a new company with a telling name: Privateer Space. </w:t>
      </w:r>
      <w:proofErr w:type="spellStart"/>
      <w:r w:rsidRPr="00143902">
        <w:rPr>
          <w:sz w:val="12"/>
        </w:rPr>
        <w:t>Astroscale</w:t>
      </w:r>
      <w:proofErr w:type="spellEnd"/>
      <w:r w:rsidRPr="00143902">
        <w:rPr>
          <w:sz w:val="12"/>
        </w:rPr>
        <w:t xml:space="preserve">, a UK-based company, successfully launched a pair of satellites in the Spring of 2021 that will remove certain space debris from orbit. </w:t>
      </w:r>
      <w:proofErr w:type="spellStart"/>
      <w:r w:rsidRPr="00143902">
        <w:rPr>
          <w:sz w:val="12"/>
        </w:rPr>
        <w:t>Astroscale</w:t>
      </w:r>
      <w:proofErr w:type="spellEnd"/>
      <w:r w:rsidRPr="00143902">
        <w:rPr>
          <w:sz w:val="12"/>
        </w:rPr>
        <w:t xml:space="preserve"> also stated their desire to work with governments and international governing bodies to craft policy with private efforts to control the problem top of mind. </w:t>
      </w:r>
      <w:proofErr w:type="gramStart"/>
      <w:r w:rsidRPr="00143902">
        <w:rPr>
          <w:sz w:val="12"/>
        </w:rPr>
        <w:t>In light of</w:t>
      </w:r>
      <w:proofErr w:type="gramEnd"/>
      <w:r w:rsidRPr="00143902">
        <w:rPr>
          <w:sz w:val="12"/>
        </w:rPr>
        <w:t xml:space="preserve"> public policy’s silence on space debris, the </w:t>
      </w:r>
      <w:r w:rsidRPr="007466F3">
        <w:rPr>
          <w:highlight w:val="yellow"/>
          <w:u w:val="single"/>
        </w:rPr>
        <w:t>initiative</w:t>
      </w:r>
      <w:r w:rsidRPr="00143902">
        <w:rPr>
          <w:u w:val="single"/>
        </w:rPr>
        <w:t xml:space="preserve"> of actors</w:t>
      </w:r>
      <w:r w:rsidRPr="00143902">
        <w:rPr>
          <w:sz w:val="12"/>
        </w:rPr>
        <w:t xml:space="preserve"> like </w:t>
      </w:r>
      <w:proofErr w:type="spellStart"/>
      <w:r w:rsidRPr="00143902">
        <w:rPr>
          <w:sz w:val="12"/>
        </w:rPr>
        <w:t>Astroscale</w:t>
      </w:r>
      <w:proofErr w:type="spellEnd"/>
      <w:r w:rsidRPr="00143902">
        <w:rPr>
          <w:sz w:val="12"/>
        </w:rPr>
        <w:t xml:space="preserve"> involving themselves in policy may be advised, as it </w:t>
      </w:r>
      <w:r w:rsidRPr="007466F3">
        <w:rPr>
          <w:highlight w:val="yellow"/>
          <w:u w:val="single"/>
        </w:rPr>
        <w:t>could promote</w:t>
      </w:r>
      <w:r w:rsidRPr="00143902">
        <w:rPr>
          <w:u w:val="single"/>
        </w:rPr>
        <w:t xml:space="preserve"> further </w:t>
      </w:r>
      <w:r w:rsidRPr="007466F3">
        <w:rPr>
          <w:highlight w:val="yellow"/>
          <w:u w:val="single"/>
        </w:rPr>
        <w:t>private investment in technology for space debris removal.</w:t>
      </w:r>
      <w:r w:rsidRPr="00143902">
        <w:rPr>
          <w:sz w:val="12"/>
        </w:rPr>
        <w:t xml:space="preserve"> A popular policy recommendation among experts is the establishment of public-private partnerships, and </w:t>
      </w:r>
      <w:proofErr w:type="spellStart"/>
      <w:r w:rsidRPr="00143902">
        <w:rPr>
          <w:sz w:val="12"/>
        </w:rPr>
        <w:t>Astroscale</w:t>
      </w:r>
      <w:proofErr w:type="spellEnd"/>
      <w:r w:rsidRPr="00143902">
        <w:rPr>
          <w:sz w:val="12"/>
        </w:rPr>
        <w:t xml:space="preserve"> has entered several such agreements including with Japan and the European Space Agency. Other actors include </w:t>
      </w:r>
      <w:proofErr w:type="spellStart"/>
      <w:r w:rsidRPr="00143902">
        <w:rPr>
          <w:sz w:val="12"/>
        </w:rPr>
        <w:t>ClearSpace</w:t>
      </w:r>
      <w:proofErr w:type="spellEnd"/>
      <w:r w:rsidRPr="00143902">
        <w:rPr>
          <w:sz w:val="12"/>
        </w:rPr>
        <w:t xml:space="preserve">, </w:t>
      </w:r>
      <w:proofErr w:type="spellStart"/>
      <w:r w:rsidRPr="00143902">
        <w:rPr>
          <w:sz w:val="12"/>
        </w:rPr>
        <w:t>OneWeb</w:t>
      </w:r>
      <w:proofErr w:type="spellEnd"/>
      <w:r w:rsidRPr="00143902">
        <w:rPr>
          <w:sz w:val="12"/>
        </w:rPr>
        <w:t xml:space="preserve">,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sidRPr="007466F3">
        <w:rPr>
          <w:highlight w:val="yellow"/>
          <w:u w:val="single"/>
        </w:rPr>
        <w:t>unlike a pond that industry overfishes</w:t>
      </w:r>
      <w:r w:rsidRPr="00143902">
        <w:rPr>
          <w:sz w:val="12"/>
        </w:rPr>
        <w:t xml:space="preserve"> or a well that industry dries up, here </w:t>
      </w:r>
      <w:r w:rsidRPr="007466F3">
        <w:rPr>
          <w:highlight w:val="yellow"/>
          <w:u w:val="single"/>
        </w:rPr>
        <w:t>industry is working to add more fish and water.</w:t>
      </w:r>
      <w:r w:rsidRPr="00143902">
        <w:rPr>
          <w:sz w:val="12"/>
        </w:rPr>
        <w:t xml:space="preserve"> Moreover</w:t>
      </w:r>
      <w:r w:rsidRPr="00143902">
        <w:rPr>
          <w:u w:val="single"/>
        </w:rPr>
        <w:t xml:space="preserve">, </w:t>
      </w:r>
      <w:r w:rsidRPr="007466F3">
        <w:rPr>
          <w:highlight w:val="yellow"/>
          <w:u w:val="single"/>
        </w:rPr>
        <w:t>gov</w:t>
      </w:r>
      <w:r w:rsidRPr="007466F3">
        <w:rPr>
          <w:u w:val="single"/>
        </w:rPr>
        <w:t>ernment</w:t>
      </w:r>
      <w:r w:rsidRPr="007466F3">
        <w:rPr>
          <w:highlight w:val="yellow"/>
          <w:u w:val="single"/>
        </w:rPr>
        <w:t>s</w:t>
      </w:r>
      <w:r w:rsidRPr="00143902">
        <w:rPr>
          <w:u w:val="single"/>
        </w:rPr>
        <w:t xml:space="preserve"> stand to </w:t>
      </w:r>
      <w:r w:rsidRPr="007466F3">
        <w:rPr>
          <w:highlight w:val="yellow"/>
          <w:u w:val="single"/>
        </w:rPr>
        <w:t>benefit</w:t>
      </w:r>
      <w:r w:rsidRPr="00143902">
        <w:rPr>
          <w:sz w:val="12"/>
        </w:rPr>
        <w:t xml:space="preserve"> from this private decluttering, as well, as they are expected to be major customers of some of these private actors. As for the public posture, </w:t>
      </w:r>
      <w:r w:rsidRPr="007466F3">
        <w:rPr>
          <w:highlight w:val="yellow"/>
          <w:u w:val="single"/>
        </w:rPr>
        <w:t>space has long been a commercial place.</w:t>
      </w:r>
      <w:r w:rsidRPr="00143902">
        <w:rPr>
          <w:sz w:val="12"/>
        </w:rPr>
        <w:t xml:space="preserv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proofErr w:type="gramStart"/>
      <w:r w:rsidRPr="00143902">
        <w:rPr>
          <w:sz w:val="12"/>
        </w:rPr>
        <w:t>In light of</w:t>
      </w:r>
      <w:proofErr w:type="gramEnd"/>
      <w:r w:rsidRPr="00143902">
        <w:rPr>
          <w:sz w:val="12"/>
        </w:rPr>
        <w:t xml:space="preserve"> the long silence of international law on such issues and the demonstrated motivation by private actors, </w:t>
      </w:r>
      <w:r w:rsidRPr="00143902">
        <w:rPr>
          <w:u w:val="single"/>
        </w:rPr>
        <w:t xml:space="preserve">space </w:t>
      </w:r>
      <w:r w:rsidRPr="007466F3">
        <w:rPr>
          <w:highlight w:val="yellow"/>
          <w:u w:val="single"/>
        </w:rPr>
        <w:t>debris</w:t>
      </w:r>
      <w:r w:rsidRPr="00143902">
        <w:rPr>
          <w:u w:val="single"/>
        </w:rPr>
        <w:t xml:space="preserve"> </w:t>
      </w:r>
      <w:r w:rsidRPr="007466F3">
        <w:rPr>
          <w:highlight w:val="yellow"/>
          <w:u w:val="single"/>
        </w:rPr>
        <w:t>represents the latest frontier in the abdication</w:t>
      </w:r>
      <w:r w:rsidRPr="00143902">
        <w:rPr>
          <w:u w:val="single"/>
        </w:rPr>
        <w:t xml:space="preserve"> of space </w:t>
      </w:r>
      <w:r w:rsidRPr="007466F3">
        <w:rPr>
          <w:highlight w:val="yellow"/>
          <w:u w:val="single"/>
        </w:rPr>
        <w:t>from</w:t>
      </w:r>
      <w:r w:rsidRPr="00143902">
        <w:rPr>
          <w:u w:val="single"/>
        </w:rPr>
        <w:t xml:space="preserve"> the </w:t>
      </w:r>
      <w:r w:rsidRPr="007466F3">
        <w:rPr>
          <w:highlight w:val="yellow"/>
          <w:u w:val="single"/>
        </w:rPr>
        <w:t>public</w:t>
      </w:r>
      <w:r w:rsidRPr="00143902">
        <w:rPr>
          <w:u w:val="single"/>
        </w:rPr>
        <w:t xml:space="preserve"> concern </w:t>
      </w:r>
      <w:r w:rsidRPr="007466F3">
        <w:rPr>
          <w:highlight w:val="yellow"/>
          <w:u w:val="single"/>
        </w:rPr>
        <w:t>to</w:t>
      </w:r>
      <w:r w:rsidRPr="00143902">
        <w:rPr>
          <w:u w:val="single"/>
        </w:rPr>
        <w:t xml:space="preserve"> the </w:t>
      </w:r>
      <w:r w:rsidRPr="007466F3">
        <w:rPr>
          <w:highlight w:val="yellow"/>
          <w:u w:val="single"/>
        </w:rPr>
        <w:t>private.</w:t>
      </w:r>
    </w:p>
    <w:p w14:paraId="6A169883" w14:textId="77777777" w:rsidR="00F40E79" w:rsidRPr="00B55AD5" w:rsidRDefault="00F40E79" w:rsidP="00F40E79"/>
    <w:p w14:paraId="7955438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0E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4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1E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DDE"/>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61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F30"/>
    <w:rsid w:val="00B12933"/>
    <w:rsid w:val="00B12B88"/>
    <w:rsid w:val="00B137E0"/>
    <w:rsid w:val="00B13BC8"/>
    <w:rsid w:val="00B24662"/>
    <w:rsid w:val="00B342BA"/>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2E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16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E7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2BB116"/>
  <w14:defaultImageDpi w14:val="300"/>
  <w15:docId w15:val="{C0A647E5-9CC9-B746-A881-D91B8944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0E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0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0E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F40E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40E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0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0E79"/>
  </w:style>
  <w:style w:type="character" w:customStyle="1" w:styleId="Heading1Char">
    <w:name w:val="Heading 1 Char"/>
    <w:aliases w:val="Pocket Char"/>
    <w:basedOn w:val="DefaultParagraphFont"/>
    <w:link w:val="Heading1"/>
    <w:uiPriority w:val="9"/>
    <w:rsid w:val="00F40E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0E79"/>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F40E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40E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0E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40E7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40E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0E7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F40E79"/>
    <w:rPr>
      <w:color w:val="auto"/>
      <w:u w:val="none"/>
    </w:rPr>
  </w:style>
  <w:style w:type="paragraph" w:styleId="DocumentMap">
    <w:name w:val="Document Map"/>
    <w:basedOn w:val="Normal"/>
    <w:link w:val="DocumentMapChar"/>
    <w:uiPriority w:val="99"/>
    <w:semiHidden/>
    <w:unhideWhenUsed/>
    <w:rsid w:val="00F40E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0E79"/>
    <w:rPr>
      <w:rFonts w:ascii="Lucida Grande" w:hAnsi="Lucida Grande" w:cs="Lucida Grande"/>
    </w:rPr>
  </w:style>
  <w:style w:type="paragraph" w:customStyle="1" w:styleId="textbold">
    <w:name w:val="text bold"/>
    <w:basedOn w:val="Normal"/>
    <w:link w:val="Emphasis"/>
    <w:uiPriority w:val="20"/>
    <w:qFormat/>
    <w:rsid w:val="00F40E7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1624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162477"/>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whitehouse.gov/presidential-actions/executive-order-encouraging-international-support-recovery-use-space-resour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13</Pages>
  <Words>8592</Words>
  <Characters>48978</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2022-01-22T16:06:00Z</dcterms:created>
  <dcterms:modified xsi:type="dcterms:W3CDTF">2022-01-22T17:42:00Z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