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B9531" w14:textId="3B33158F" w:rsidR="00E42E4C" w:rsidRDefault="003C241F" w:rsidP="003C241F">
      <w:pPr>
        <w:pStyle w:val="Heading1"/>
      </w:pPr>
      <w:r>
        <w:t>NC</w:t>
      </w:r>
    </w:p>
    <w:p w14:paraId="20DF611E" w14:textId="1F7FFCFA" w:rsidR="003C241F" w:rsidRPr="003C241F" w:rsidRDefault="003C241F" w:rsidP="003C241F">
      <w:pPr>
        <w:pStyle w:val="Heading3"/>
        <w:rPr>
          <w:sz w:val="48"/>
          <w:szCs w:val="48"/>
        </w:rPr>
      </w:pPr>
      <w:r>
        <w:rPr>
          <w:sz w:val="48"/>
          <w:szCs w:val="48"/>
        </w:rPr>
        <w:lastRenderedPageBreak/>
        <w:t>Framework</w:t>
      </w:r>
    </w:p>
    <w:p w14:paraId="77328A3A" w14:textId="6A1810D2" w:rsidR="003C241F" w:rsidRPr="00810EB6" w:rsidRDefault="00DF1536" w:rsidP="003C241F">
      <w:pPr>
        <w:keepNext/>
        <w:keepLines/>
        <w:spacing w:before="40" w:after="0"/>
        <w:outlineLvl w:val="3"/>
        <w:rPr>
          <w:rFonts w:eastAsia="Times New Roman" w:cs="Times New Roman"/>
          <w:b/>
          <w:iCs/>
          <w:sz w:val="26"/>
        </w:rPr>
      </w:pPr>
      <w:r>
        <w:rPr>
          <w:rFonts w:eastAsia="Times New Roman" w:cs="Times New Roman"/>
          <w:b/>
          <w:iCs/>
          <w:sz w:val="26"/>
        </w:rPr>
        <w:t xml:space="preserve">I agree with </w:t>
      </w:r>
      <w:proofErr w:type="spellStart"/>
      <w:r>
        <w:rPr>
          <w:rFonts w:eastAsia="Times New Roman" w:cs="Times New Roman"/>
          <w:b/>
          <w:iCs/>
          <w:sz w:val="26"/>
        </w:rPr>
        <w:t>opp</w:t>
      </w:r>
      <w:proofErr w:type="spellEnd"/>
      <w:r>
        <w:rPr>
          <w:rFonts w:eastAsia="Times New Roman" w:cs="Times New Roman"/>
          <w:b/>
          <w:iCs/>
          <w:sz w:val="26"/>
        </w:rPr>
        <w:t xml:space="preserve"> </w:t>
      </w:r>
      <w:proofErr w:type="spellStart"/>
      <w:r>
        <w:rPr>
          <w:rFonts w:eastAsia="Times New Roman" w:cs="Times New Roman"/>
          <w:b/>
          <w:iCs/>
          <w:sz w:val="26"/>
        </w:rPr>
        <w:t>fwk</w:t>
      </w:r>
      <w:proofErr w:type="spellEnd"/>
      <w:r>
        <w:rPr>
          <w:rFonts w:eastAsia="Times New Roman" w:cs="Times New Roman"/>
          <w:b/>
          <w:iCs/>
          <w:sz w:val="26"/>
        </w:rPr>
        <w:t xml:space="preserve"> and justice</w:t>
      </w:r>
    </w:p>
    <w:p w14:paraId="68EDDB96" w14:textId="77777777" w:rsidR="003C241F" w:rsidRPr="00810EB6" w:rsidRDefault="003C241F" w:rsidP="003C241F">
      <w:pPr>
        <w:rPr>
          <w:rFonts w:eastAsia="Calibri"/>
        </w:rPr>
      </w:pPr>
    </w:p>
    <w:p w14:paraId="3C044469" w14:textId="77777777" w:rsidR="003C241F" w:rsidRPr="003C241F" w:rsidRDefault="003C241F" w:rsidP="003C241F"/>
    <w:p w14:paraId="2DB2E339" w14:textId="4CCA6347" w:rsidR="00F61B88" w:rsidRPr="003C241F" w:rsidRDefault="004245E8" w:rsidP="00F61B88">
      <w:pPr>
        <w:pStyle w:val="Heading3"/>
        <w:rPr>
          <w:rStyle w:val="Style13ptBold"/>
          <w:b/>
          <w:bCs w:val="0"/>
          <w:sz w:val="48"/>
          <w:szCs w:val="48"/>
          <w:u w:val="double"/>
        </w:rPr>
      </w:pPr>
      <w:r>
        <w:rPr>
          <w:sz w:val="48"/>
          <w:szCs w:val="48"/>
        </w:rPr>
        <w:lastRenderedPageBreak/>
        <w:t>1 - CP</w:t>
      </w:r>
    </w:p>
    <w:p w14:paraId="42C3CDD6" w14:textId="77777777" w:rsidR="00F61B88" w:rsidRPr="00190D11" w:rsidRDefault="00F61B88" w:rsidP="00F61B88"/>
    <w:p w14:paraId="6CBC5332" w14:textId="33600F03" w:rsidR="00F61B88" w:rsidRPr="006735FE" w:rsidRDefault="00F61B88" w:rsidP="000B4E6A">
      <w:pPr>
        <w:pStyle w:val="Heading4"/>
        <w:numPr>
          <w:ilvl w:val="0"/>
          <w:numId w:val="12"/>
        </w:numPr>
      </w:pPr>
      <w:r w:rsidRPr="006735FE">
        <w:t xml:space="preserve">TEXT: The Outer Space Treaty ought to be amended to establish an international legal trust system governing outer space.  </w:t>
      </w:r>
    </w:p>
    <w:p w14:paraId="0FD097CF" w14:textId="77777777" w:rsidR="00F61B88" w:rsidRPr="00E17E3B" w:rsidRDefault="00F61B88" w:rsidP="00F61B88">
      <w:pPr>
        <w:rPr>
          <w:rStyle w:val="Style13ptBold"/>
          <w:b w:val="0"/>
        </w:rPr>
      </w:pPr>
      <w:proofErr w:type="spellStart"/>
      <w:r w:rsidRPr="00741B0F">
        <w:rPr>
          <w:rStyle w:val="Style13ptBold"/>
        </w:rPr>
        <w:t>Fino</w:t>
      </w:r>
      <w:r>
        <w:rPr>
          <w:rStyle w:val="Style13ptBold"/>
        </w:rPr>
        <w:t>a</w:t>
      </w:r>
      <w:proofErr w:type="spellEnd"/>
      <w:r w:rsidRPr="00741B0F">
        <w:rPr>
          <w:rStyle w:val="Style13ptBold"/>
        </w:rPr>
        <w:t xml:space="preserve"> 21</w:t>
      </w:r>
      <w:r>
        <w:t xml:space="preserve"> [Ivan </w:t>
      </w:r>
      <w:proofErr w:type="spellStart"/>
      <w:r>
        <w:t>Finoa</w:t>
      </w:r>
      <w:proofErr w:type="spellEnd"/>
      <w:r>
        <w:t xml:space="preserve">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505C9061" w14:textId="77777777" w:rsidR="00F61B88" w:rsidRPr="00096ED2" w:rsidRDefault="00F61B88" w:rsidP="00F61B88">
      <w:pPr>
        <w:rPr>
          <w:rStyle w:val="StyleUnderline"/>
        </w:rPr>
      </w:pPr>
      <w:r w:rsidRPr="00B03DF7">
        <w:t xml:space="preserve">7.5 </w:t>
      </w:r>
      <w:r w:rsidRPr="00096ED2">
        <w:rPr>
          <w:rStyle w:val="StyleUnderline"/>
        </w:rPr>
        <w:t>A Proposal for an International Legal Trust System</w:t>
      </w:r>
    </w:p>
    <w:p w14:paraId="0A1BAB37" w14:textId="77777777" w:rsidR="00F61B88" w:rsidRPr="007E21E4" w:rsidRDefault="00F61B88" w:rsidP="00F61B88">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62840584" w14:textId="77777777" w:rsidR="00F61B88" w:rsidRPr="00C04897" w:rsidRDefault="00F61B88" w:rsidP="00F61B88">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of outer space resources and trading property rights and leases to companies and countries</w:t>
      </w:r>
      <w:r w:rsidRPr="00C67F00">
        <w:rPr>
          <w:rStyle w:val="StyleUnderline"/>
        </w:rPr>
        <w:t xml:space="preserve">. </w:t>
      </w:r>
      <w:r w:rsidRPr="00C67F00">
        <w:rPr>
          <w:rStyle w:val="Emphasis"/>
        </w:rPr>
        <w:t>The rights over the celestial bodies or over its resources would depend on the nature of the celestial body itself.</w:t>
      </w:r>
      <w:r w:rsidRPr="00C67F00">
        <w:rPr>
          <w:rStyle w:val="StyleUnderline"/>
        </w:rPr>
        <w:t xml:space="preserve"> For example, </w:t>
      </w:r>
      <w:r w:rsidRPr="00C67F00">
        <w:rPr>
          <w:rStyle w:val="Emphasis"/>
        </w:rPr>
        <w:t>property rights are preferable to a lease over asteroids, as they could just disappear after the exploitation</w:t>
      </w:r>
      <w:r w:rsidRPr="00C67F00">
        <w:rPr>
          <w:rStyle w:val="StyleUnderline"/>
        </w:rPr>
        <w:t>.</w:t>
      </w:r>
      <w:r w:rsidRPr="00C67F00">
        <w:rPr>
          <w:sz w:val="16"/>
        </w:rPr>
        <w:t xml:space="preserve"> Both leases and property rights can be provided over lands and mining sites on Mars. Leases or defeasible titles are preferable for some land mass on those celestial bodies which could</w:t>
      </w:r>
      <w:r w:rsidRPr="007E21E4">
        <w:rPr>
          <w:sz w:val="16"/>
        </w:rPr>
        <w:t xml:space="preserve">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7DD47D0E" w14:textId="77777777" w:rsidR="00F61B88" w:rsidRDefault="00F61B88" w:rsidP="00F61B88">
      <w:r>
        <w:t>7.6 The Functioning of the International Legal Trust System</w:t>
      </w:r>
    </w:p>
    <w:p w14:paraId="5BCE75B3" w14:textId="77777777" w:rsidR="00F61B88" w:rsidRPr="007E21E4" w:rsidRDefault="00F61B88" w:rsidP="00F61B88">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The plan of work shall include all the details of the activity that would be carried out</w:t>
      </w:r>
      <w:r w:rsidRPr="005B0210">
        <w:rPr>
          <w:rStyle w:val="StyleUnderline"/>
        </w:rPr>
        <w:t xml:space="preserve">; </w:t>
      </w:r>
      <w:r w:rsidRPr="005B0210">
        <w:rPr>
          <w:rStyle w:val="Emphasis"/>
        </w:rPr>
        <w:t xml:space="preserve">it shall be consistent with pre-established </w:t>
      </w:r>
      <w:r w:rsidRPr="005B0210">
        <w:rPr>
          <w:rStyle w:val="Emphasis"/>
        </w:rPr>
        <w:lastRenderedPageBreak/>
        <w:t>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co-trustee</w:t>
      </w:r>
      <w:r w:rsidRPr="005B0210">
        <w:rPr>
          <w:rStyle w:val="StyleUnderline"/>
        </w:rPr>
        <w:t xml:space="preserve"> for the specific resource. Thus, as a </w:t>
      </w:r>
      <w:proofErr w:type="spellStart"/>
      <w:r w:rsidRPr="005B0210">
        <w:rPr>
          <w:rStyle w:val="StyleUnderline"/>
        </w:rPr>
        <w:t>cotrustee</w:t>
      </w:r>
      <w:proofErr w:type="spellEnd"/>
      <w:r w:rsidRPr="005B0210">
        <w:rPr>
          <w:rStyle w:val="StyleUnderline"/>
        </w:rPr>
        <w:t xml:space="preserve">, countries must investigate whether all activities of their national companies are consistent with the plan of work </w:t>
      </w:r>
      <w:proofErr w:type="spellStart"/>
      <w:r w:rsidRPr="005B0210">
        <w:rPr>
          <w:rStyle w:val="StyleUnderline"/>
        </w:rPr>
        <w:t>authorised</w:t>
      </w:r>
      <w:proofErr w:type="spellEnd"/>
      <w:r w:rsidRPr="005B0210">
        <w:rPr>
          <w:rStyle w:val="StyleUnderline"/>
        </w:rPr>
        <w:t xml:space="preserve"> by the UN.</w:t>
      </w:r>
      <w:r w:rsidRPr="005B0210">
        <w:rPr>
          <w:sz w:val="16"/>
        </w:rPr>
        <w:t xml:space="preserve"> These supervisory duties would be added to the responsibility of nations for all space objects that are launched within their territory.27 </w:t>
      </w:r>
      <w:r w:rsidRPr="005B0210">
        <w:rPr>
          <w:rStyle w:val="Emphasis"/>
        </w:rPr>
        <w:t xml:space="preserve">The UN, as main trustee, would oversee </w:t>
      </w:r>
      <w:proofErr w:type="gramStart"/>
      <w:r w:rsidRPr="005B0210">
        <w:rPr>
          <w:rStyle w:val="Emphasis"/>
        </w:rPr>
        <w:t>that countries</w:t>
      </w:r>
      <w:proofErr w:type="gramEnd"/>
      <w:r w:rsidRPr="005B0210">
        <w:rPr>
          <w:rStyle w:val="Emphasis"/>
        </w:rPr>
        <w:t xml:space="preserve">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F242A1">
        <w:rPr>
          <w:rStyle w:val="Emphasis"/>
          <w:highlight w:val="green"/>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w:t>
      </w:r>
      <w:r w:rsidRPr="00C67F00">
        <w:rPr>
          <w:rStyle w:val="Emphasis"/>
        </w:rPr>
        <w:t xml:space="preserve"> following a similar model of the</w:t>
      </w:r>
      <w:r w:rsidRPr="00C67F00">
        <w:rPr>
          <w:sz w:val="16"/>
        </w:rPr>
        <w:t xml:space="preserve"> </w:t>
      </w:r>
      <w:r w:rsidRPr="00C67F00">
        <w:rPr>
          <w:rStyle w:val="Emphasis"/>
        </w:rPr>
        <w:t xml:space="preserve">17 Sustainable Development Goals </w:t>
      </w:r>
      <w:r w:rsidRPr="00C67F00">
        <w:rPr>
          <w:rStyle w:val="StyleUnderline"/>
        </w:rPr>
        <w:t xml:space="preserve">adopted by the United Nations in 2015, </w:t>
      </w:r>
      <w:r w:rsidRPr="00C67F00">
        <w:rPr>
          <w:rStyle w:val="Emphasis"/>
        </w:rPr>
        <w:t>which addressed poverty, inequality, climate change, environmental degradation</w:t>
      </w:r>
      <w:r w:rsidRPr="00C67F00">
        <w:rPr>
          <w:rStyle w:val="StyleUnderline"/>
        </w:rPr>
        <w:t>, and</w:t>
      </w:r>
      <w:r w:rsidRPr="007E21E4">
        <w:rPr>
          <w:rStyle w:val="StyleUnderline"/>
        </w:rPr>
        <w:t xml:space="preserve">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1A86385C" w14:textId="77777777" w:rsidR="00F61B88" w:rsidRDefault="00F61B88" w:rsidP="00F61B88"/>
    <w:p w14:paraId="2A2CDD37" w14:textId="657953FC" w:rsidR="00F61B88" w:rsidRPr="006735FE" w:rsidRDefault="00F61B88" w:rsidP="000B4E6A">
      <w:pPr>
        <w:pStyle w:val="Heading4"/>
        <w:numPr>
          <w:ilvl w:val="0"/>
          <w:numId w:val="12"/>
        </w:numPr>
      </w:pPr>
      <w:r w:rsidRPr="006735FE">
        <w:t>The legal trust would incentivize investment in space while preventing conflict and ensuring sustainable development and the equitable distributions of resources.</w:t>
      </w:r>
    </w:p>
    <w:p w14:paraId="162F5EE0" w14:textId="77777777" w:rsidR="00F61B88" w:rsidRDefault="00F61B88" w:rsidP="00F61B88">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32576D53" w14:textId="77777777" w:rsidR="00F61B88" w:rsidRDefault="00F61B88" w:rsidP="00F61B88">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 xml:space="preserve">the first two articles of OST should be amended, to set </w:t>
      </w:r>
      <w:r w:rsidRPr="00081D48">
        <w:rPr>
          <w:rStyle w:val="Emphasis"/>
          <w:highlight w:val="green"/>
        </w:rPr>
        <w:lastRenderedPageBreak/>
        <w:t>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349E1742" w14:textId="045D0A39" w:rsidR="003C241F" w:rsidRDefault="00F61B88" w:rsidP="003C241F">
      <w:pPr>
        <w:pStyle w:val="Heading3"/>
        <w:rPr>
          <w:sz w:val="48"/>
          <w:szCs w:val="48"/>
        </w:rPr>
      </w:pPr>
      <w:r>
        <w:rPr>
          <w:sz w:val="48"/>
          <w:szCs w:val="48"/>
        </w:rPr>
        <w:lastRenderedPageBreak/>
        <w:t>2</w:t>
      </w:r>
      <w:r w:rsidR="004245E8">
        <w:rPr>
          <w:sz w:val="48"/>
          <w:szCs w:val="48"/>
        </w:rPr>
        <w:t xml:space="preserve"> - DA</w:t>
      </w:r>
    </w:p>
    <w:p w14:paraId="281E1F6D" w14:textId="70DDDA7D" w:rsidR="003C241F" w:rsidRDefault="003C241F" w:rsidP="000B4E6A">
      <w:pPr>
        <w:pStyle w:val="Heading4"/>
        <w:numPr>
          <w:ilvl w:val="0"/>
          <w:numId w:val="13"/>
        </w:numPr>
      </w:pPr>
      <w:r>
        <w:t>The private sector is essential for asteroid mining – competition is key and government development is not effective, efficient, or cheap enough. Thiessen 21:</w:t>
      </w:r>
    </w:p>
    <w:p w14:paraId="26A86CBE" w14:textId="77777777" w:rsidR="003C241F" w:rsidRDefault="003C241F" w:rsidP="003C241F">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26608E31" w14:textId="77777777" w:rsidR="003C241F" w:rsidRPr="00777D49" w:rsidRDefault="003C241F" w:rsidP="003C241F">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613BA71F" w14:textId="77777777" w:rsidR="003C241F" w:rsidRDefault="003C241F" w:rsidP="003C241F"/>
    <w:p w14:paraId="79482971" w14:textId="77777777" w:rsidR="003C241F" w:rsidRPr="0023115E" w:rsidRDefault="003C241F" w:rsidP="003C241F">
      <w:pPr>
        <w:rPr>
          <w:b/>
          <w:bCs/>
          <w:u w:val="single"/>
        </w:rPr>
      </w:pPr>
    </w:p>
    <w:p w14:paraId="606ACA70" w14:textId="212251C5" w:rsidR="003C241F" w:rsidRPr="000832CC" w:rsidRDefault="003C241F" w:rsidP="000B4E6A">
      <w:pPr>
        <w:pStyle w:val="Heading4"/>
        <w:numPr>
          <w:ilvl w:val="0"/>
          <w:numId w:val="13"/>
        </w:numPr>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7BE50439" w14:textId="77777777" w:rsidR="003C241F" w:rsidRPr="000832CC" w:rsidRDefault="003C241F" w:rsidP="003C241F">
      <w:r w:rsidRPr="00524E75">
        <w:rPr>
          <w:rFonts w:asciiTheme="minorHAnsi" w:hAnsiTheme="minorHAnsi"/>
        </w:rPr>
        <w:t>Chris Taylor [</w:t>
      </w:r>
      <w:proofErr w:type="gramStart"/>
      <w:r w:rsidRPr="00524E75">
        <w:rPr>
          <w:rFonts w:asciiTheme="minorHAnsi" w:hAnsiTheme="minorHAnsi"/>
        </w:rPr>
        <w:t>journalist,  was</w:t>
      </w:r>
      <w:proofErr w:type="gramEnd"/>
      <w:r w:rsidRPr="00524E75">
        <w:rPr>
          <w:rFonts w:asciiTheme="minorHAnsi" w:hAnsiTheme="minorHAnsi"/>
        </w:rPr>
        <w:t xml:space="preserve"> </w:t>
      </w:r>
      <w:r w:rsidRPr="00524E75">
        <w:rPr>
          <w:rFonts w:asciiTheme="minorHAnsi" w:hAnsiTheme="minorHAnsi"/>
          <w:color w:val="0A1829"/>
        </w:rPr>
        <w:t>senior news writer for Time.com</w:t>
      </w:r>
      <w:r w:rsidRPr="00524E75">
        <w:rPr>
          <w:rFonts w:asciiTheme="minorHAnsi" w:hAnsiTheme="minorHAnsi"/>
        </w:rPr>
        <w:t xml:space="preserve">, </w:t>
      </w:r>
      <w:r w:rsidRPr="00524E75">
        <w:rPr>
          <w:rFonts w:asciiTheme="minorHAnsi" w:hAnsiTheme="minorHAnsi"/>
          <w:color w:val="0A1829"/>
        </w:rPr>
        <w:t>San Francisco bureau chief for Time magazine</w:t>
      </w:r>
      <w:r w:rsidRPr="00524E75">
        <w:rPr>
          <w:rFonts w:asciiTheme="minorHAnsi" w:hAnsiTheme="minorHAnsi"/>
        </w:rPr>
        <w:t>],</w:t>
      </w:r>
      <w:r w:rsidRPr="00524E75">
        <w:t xml:space="preserve"> 19 - ("How asteroid</w:t>
      </w:r>
      <w:r w:rsidRPr="000832CC">
        <w:t xml:space="preserve"> mining will save the Earth — and mint trillionaires," Mashable, 2019, accessed 12-13-2021, https://mashable.com/feature/asteroid-mining-space-economy)//ML</w:t>
      </w:r>
    </w:p>
    <w:p w14:paraId="1BE0013C" w14:textId="77777777" w:rsidR="003C241F" w:rsidRPr="0097088D" w:rsidRDefault="003C241F" w:rsidP="003C241F">
      <w:pPr>
        <w:rPr>
          <w:sz w:val="12"/>
        </w:rPr>
      </w:pPr>
      <w:r w:rsidRPr="000832CC">
        <w:rPr>
          <w:sz w:val="12"/>
        </w:rPr>
        <w:t>How much, exactly? We’re only just beginning to guess</w:t>
      </w:r>
      <w:r w:rsidRPr="000832CC">
        <w:rPr>
          <w:rStyle w:val="StyleUnderline"/>
        </w:rPr>
        <w:t>. </w:t>
      </w:r>
      <w:proofErr w:type="spellStart"/>
      <w:r>
        <w:rPr>
          <w:sz w:val="24"/>
        </w:rPr>
        <w:fldChar w:fldCharType="begin"/>
      </w:r>
      <w:r>
        <w:instrText xml:space="preserve"> HYPERLINK "http://www.asterank.com/" \t "_blank" </w:instrText>
      </w:r>
      <w:r>
        <w:rPr>
          <w:sz w:val="24"/>
        </w:rP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11"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rPr>
        <w:t>.)¶</w:t>
      </w:r>
      <w:proofErr w:type="gramEnd"/>
      <w:r w:rsidRPr="000832CC">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2"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rPr>
        <w:t>infrastructure.¶</w:t>
      </w:r>
      <w:proofErr w:type="gramEnd"/>
      <w:r w:rsidRPr="000832CC">
        <w:rPr>
          <w:sz w:val="1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3" w:tgtFrame="_blank" w:history="1">
        <w:r w:rsidRPr="000832CC">
          <w:rPr>
            <w:rStyle w:val="StyleUnderline"/>
            <w:rFonts w:eastAsiaTheme="majorEastAsia"/>
          </w:rPr>
          <w:t>tiny hopping robot rovers</w:t>
        </w:r>
      </w:hyperlink>
      <w:r w:rsidRPr="000832CC">
        <w:rPr>
          <w:rStyle w:val="StyleUnderline"/>
        </w:rPr>
        <w:t xml:space="preserve"> and a </w:t>
      </w:r>
      <w:hyperlink r:id="rId14"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5"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rPr>
        <w:t>notice.¶</w:t>
      </w:r>
      <w:proofErr w:type="gramEnd"/>
      <w:r w:rsidRPr="000832CC">
        <w:rPr>
          <w:sz w:val="1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w:t>
      </w:r>
      <w:proofErr w:type="gramStart"/>
      <w:r w:rsidRPr="000832CC">
        <w:rPr>
          <w:sz w:val="12"/>
        </w:rPr>
        <w:t>novel.¶</w:t>
      </w:r>
      <w:proofErr w:type="gramEnd"/>
      <w:r w:rsidRPr="000832CC">
        <w:rPr>
          <w:sz w:val="12"/>
        </w:rPr>
        <w:t xml:space="preserve">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6"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7"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8"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w:t>
      </w:r>
      <w:r w:rsidRPr="000832CC">
        <w:rPr>
          <w:sz w:val="12"/>
        </w:rPr>
        <w:lastRenderedPageBreak/>
        <w:t xml:space="preserve">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9"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0"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rPr>
        <w:t>grasping,</w:t>
      </w:r>
      <w:proofErr w:type="gramEnd"/>
      <w:r w:rsidRPr="000832CC">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1"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rPr>
        <w:t>.”¶</w:t>
      </w:r>
      <w:proofErr w:type="gramEnd"/>
      <w:r w:rsidRPr="000832CC">
        <w:rPr>
          <w:sz w:val="1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22"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t>
      </w:r>
      <w:proofErr w:type="gramStart"/>
      <w:r w:rsidRPr="000832CC">
        <w:rPr>
          <w:sz w:val="12"/>
        </w:rPr>
        <w:t>will.¶</w:t>
      </w:r>
      <w:proofErr w:type="gramEnd"/>
      <w:r w:rsidRPr="000832CC">
        <w:rPr>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3"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4"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5"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6" w:tgtFrame="_blank" w:history="1">
        <w:r w:rsidRPr="000832CC">
          <w:rPr>
            <w:rStyle w:val="Hyperlink"/>
            <w:rFonts w:eastAsiaTheme="majorEastAsia"/>
            <w:sz w:val="12"/>
          </w:rPr>
          <w:t>distant planet made entirely of diamond</w:t>
        </w:r>
      </w:hyperlink>
      <w:r w:rsidRPr="000832CC">
        <w:rPr>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rPr>
        <w:t>shoes.¶</w:t>
      </w:r>
      <w:proofErr w:type="gramEnd"/>
      <w:r w:rsidRPr="000832CC">
        <w:rPr>
          <w:sz w:val="12"/>
        </w:rPr>
        <w:t xml:space="preserve"> For investors and entrepreneurs, there is the thrill of racing to be the first member of the four-comma club. (</w:t>
      </w:r>
      <w:hyperlink r:id="rId27" w:tgtFrame="_blank" w:history="1">
        <w:r w:rsidRPr="000832CC">
          <w:rPr>
            <w:rStyle w:val="Hyperlink"/>
            <w:rFonts w:eastAsiaTheme="majorEastAsia"/>
            <w:sz w:val="12"/>
          </w:rPr>
          <w:t>Neil deGrasse Tyson believes that the first trillionaire will be an asteroid mining mogul</w:t>
        </w:r>
      </w:hyperlink>
      <w:r w:rsidRPr="000832CC">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rPr>
        <w:t>wealth.¶</w:t>
      </w:r>
      <w:proofErr w:type="gramEnd"/>
      <w:r w:rsidRPr="000832CC">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rPr>
        <w:t>moguls.¶</w:t>
      </w:r>
      <w:proofErr w:type="gramEnd"/>
      <w:r w:rsidRPr="000832CC">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rPr>
        <w:t>the human race</w:t>
      </w:r>
      <w:proofErr w:type="gramEnd"/>
      <w:r w:rsidRPr="000832CC">
        <w:rPr>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rPr>
        <w:t>space.¶</w:t>
      </w:r>
      <w:proofErr w:type="gramEnd"/>
      <w:r w:rsidRPr="000832CC">
        <w:rPr>
          <w:sz w:val="1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28"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rPr>
        <w:t>.)¶</w:t>
      </w:r>
      <w:proofErr w:type="gramEnd"/>
      <w:r w:rsidRPr="000832CC">
        <w:rPr>
          <w:sz w:val="1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w:t>
      </w:r>
      <w:r w:rsidRPr="000832CC">
        <w:rPr>
          <w:rStyle w:val="StyleUnderline"/>
        </w:rPr>
        <w:lastRenderedPageBreak/>
        <w:t xml:space="preserve">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7B9C1E74" w14:textId="3ADF9E13" w:rsidR="003C241F" w:rsidRPr="00405D88" w:rsidRDefault="003C241F" w:rsidP="000B4E6A">
      <w:pPr>
        <w:pStyle w:val="Heading4"/>
        <w:numPr>
          <w:ilvl w:val="0"/>
          <w:numId w:val="13"/>
        </w:numPr>
        <w:rPr>
          <w:rFonts w:cs="Calibri"/>
        </w:rPr>
      </w:pPr>
      <w:r w:rsidRPr="00405D88">
        <w:rPr>
          <w:rFonts w:cs="Calibri"/>
        </w:rPr>
        <w:t>Warming causes extinction.</w:t>
      </w:r>
    </w:p>
    <w:p w14:paraId="2F49492B" w14:textId="77777777" w:rsidR="003C241F" w:rsidRPr="00405D88" w:rsidRDefault="003C241F" w:rsidP="003C241F">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2988C85F" w14:textId="77777777" w:rsidR="003C241F" w:rsidRPr="00405D88" w:rsidRDefault="003C241F" w:rsidP="003C241F">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w:t>
      </w:r>
      <w:r w:rsidRPr="00405D88">
        <w:rPr>
          <w:sz w:val="16"/>
        </w:rPr>
        <w:lastRenderedPageBreak/>
        <w:t xml:space="preserve">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7F7B9E81" w14:textId="414A8952" w:rsidR="003C241F" w:rsidRPr="00287B2B" w:rsidRDefault="003C241F" w:rsidP="000B4E6A">
      <w:pPr>
        <w:pStyle w:val="Heading4"/>
        <w:numPr>
          <w:ilvl w:val="0"/>
          <w:numId w:val="13"/>
        </w:numPr>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447CAB55" w14:textId="77777777" w:rsidR="003C241F" w:rsidRPr="00287B2B" w:rsidRDefault="003C241F" w:rsidP="003C241F">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w:t>
      </w:r>
      <w:r w:rsidRPr="00287B2B">
        <w:lastRenderedPageBreak/>
        <w:t>https://www.express.co.uk/news/science/1170826/asteroid-news-NASA-latest-space-rock-asteroid-1998-HL1-earth-danger-apocalypse</w:t>
      </w:r>
    </w:p>
    <w:p w14:paraId="7DC5A814" w14:textId="77777777" w:rsidR="003C241F" w:rsidRDefault="003C241F" w:rsidP="003C241F">
      <w:r w:rsidRPr="003B0EEE">
        <w:rPr>
          <w:rStyle w:val="StyleUnderline"/>
          <w:highlight w:val="cyan"/>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3B0EEE">
        <w:rPr>
          <w:rStyle w:val="StyleUnderline"/>
          <w:bCs/>
          <w:highlight w:val="cyan"/>
        </w:rPr>
        <w:t>Bridenstine</w:t>
      </w:r>
      <w:proofErr w:type="spellEnd"/>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spellStart"/>
      <w:proofErr w:type="gramStart"/>
      <w:r w:rsidRPr="003B0EEE">
        <w:rPr>
          <w:rStyle w:val="StyleUnderline"/>
          <w:bCs/>
          <w:highlight w:val="cyan"/>
        </w:rPr>
        <w:t>then</w:t>
      </w:r>
      <w:proofErr w:type="spellEnd"/>
      <w:proofErr w:type="gramEnd"/>
      <w:r w:rsidRPr="003B0EEE">
        <w:rPr>
          <w:rStyle w:val="StyleUnderline"/>
          <w:bCs/>
          <w:highlight w:val="cyan"/>
        </w:rPr>
        <w:t xml:space="preserve"> people </w:t>
      </w:r>
      <w:proofErr w:type="spellStart"/>
      <w:r w:rsidRPr="003B0EEE">
        <w:rPr>
          <w:rStyle w:val="StyleUnderline"/>
          <w:bCs/>
          <w:highlight w:val="cyan"/>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22CDFD0E" w14:textId="77777777" w:rsidR="003C241F" w:rsidRPr="00F75C0E" w:rsidRDefault="003C241F" w:rsidP="003C241F"/>
    <w:p w14:paraId="55391D3F" w14:textId="22BB76E7" w:rsidR="003C241F" w:rsidRPr="006975A2" w:rsidRDefault="006975A2" w:rsidP="006975A2">
      <w:pPr>
        <w:jc w:val="center"/>
        <w:rPr>
          <w:b/>
          <w:bCs/>
          <w:sz w:val="40"/>
          <w:szCs w:val="40"/>
          <w:u w:val="single"/>
        </w:rPr>
      </w:pPr>
      <w:r w:rsidRPr="006975A2">
        <w:rPr>
          <w:b/>
          <w:bCs/>
          <w:sz w:val="40"/>
          <w:szCs w:val="40"/>
          <w:u w:val="single"/>
        </w:rPr>
        <w:t>CASE</w:t>
      </w:r>
    </w:p>
    <w:p w14:paraId="3FB2BBBC" w14:textId="77777777" w:rsidR="006975A2" w:rsidRDefault="006975A2" w:rsidP="006975A2">
      <w:pPr>
        <w:pStyle w:val="Heading4"/>
      </w:pPr>
      <w:r>
        <w:t>Government sector will inevitably militarize space</w:t>
      </w:r>
      <w:r>
        <w:br/>
      </w:r>
    </w:p>
    <w:p w14:paraId="46D8FD3A" w14:textId="77777777" w:rsidR="006975A2" w:rsidRPr="00E24DDF" w:rsidRDefault="006975A2" w:rsidP="006975A2">
      <w:proofErr w:type="spellStart"/>
      <w:r w:rsidRPr="00E24DDF">
        <w:rPr>
          <w:b/>
          <w:bCs/>
        </w:rPr>
        <w:t>Shamas</w:t>
      </w:r>
      <w:proofErr w:type="spellEnd"/>
      <w:r w:rsidRPr="00E24DDF">
        <w:rPr>
          <w:b/>
          <w:bCs/>
        </w:rPr>
        <w:t xml:space="preserve"> &amp; Holden, 2019</w:t>
      </w:r>
      <w:r>
        <w:t xml:space="preserve">, Victor </w:t>
      </w:r>
      <w:proofErr w:type="spellStart"/>
      <w:r>
        <w:t>Shamas</w:t>
      </w:r>
      <w:proofErr w:type="spellEnd"/>
      <w:r>
        <w:t xml:space="preserve"> &amp;, </w:t>
      </w:r>
      <w:r w:rsidRPr="00E24DDF">
        <w:t>Oslo Metropolitan University, Work Research Institute (AFI), Oslo, Norway</w:t>
      </w:r>
      <w:r>
        <w:t xml:space="preserve">; Thomas Holden, </w:t>
      </w:r>
      <w:r w:rsidRPr="00E24DDF">
        <w:t>Independent scholar, Oslo, Norway</w:t>
      </w:r>
      <w:r>
        <w:t xml:space="preserve">, 2019, Palgrave Communications, </w:t>
      </w:r>
      <w:r w:rsidRPr="00E24DDF">
        <w:t xml:space="preserve">One giant leap for </w:t>
      </w:r>
      <w:proofErr w:type="spellStart"/>
      <w:r w:rsidRPr="00E24DDF">
        <w:t>capitalistkind</w:t>
      </w:r>
      <w:proofErr w:type="spellEnd"/>
      <w:r w:rsidRPr="00E24DDF">
        <w:t>: private enterprise in outer space</w:t>
      </w:r>
      <w:r>
        <w:t xml:space="preserve">, </w:t>
      </w:r>
      <w:r w:rsidRPr="00E24DDF">
        <w:t>https://www.nature.com/articles/s41599-019-0218-9</w:t>
      </w:r>
    </w:p>
    <w:p w14:paraId="749EDB17" w14:textId="0CCD37CA" w:rsidR="00C67F00" w:rsidRDefault="006975A2" w:rsidP="006975A2">
      <w:pPr>
        <w:rPr>
          <w:sz w:val="12"/>
        </w:rPr>
      </w:pPr>
      <w:r w:rsidRPr="005045D9">
        <w:rPr>
          <w:sz w:val="12"/>
        </w:rPr>
        <w:t>On the other hand</w:t>
      </w:r>
      <w:r w:rsidRPr="00D9408C">
        <w:rPr>
          <w:b/>
          <w:bCs/>
          <w:u w:val="single"/>
        </w:rPr>
        <w:t xml:space="preserve">, </w:t>
      </w:r>
      <w:r w:rsidRPr="005045D9">
        <w:rPr>
          <w:b/>
          <w:bCs/>
          <w:highlight w:val="yellow"/>
          <w:u w:val="single"/>
        </w:rPr>
        <w:t xml:space="preserve">outer space </w:t>
      </w:r>
      <w:proofErr w:type="gramStart"/>
      <w:r w:rsidRPr="005045D9">
        <w:rPr>
          <w:b/>
          <w:bCs/>
          <w:highlight w:val="yellow"/>
          <w:u w:val="single"/>
        </w:rPr>
        <w:t>still remains</w:t>
      </w:r>
      <w:proofErr w:type="gramEnd"/>
      <w:r w:rsidRPr="005045D9">
        <w:rPr>
          <w:b/>
          <w:bCs/>
          <w:highlight w:val="yellow"/>
          <w:u w:val="single"/>
        </w:rPr>
        <w:t xml:space="preserve"> firmly within the domain of the state and is likely to do so for the foreseeable future, with the</w:t>
      </w:r>
      <w:r w:rsidRPr="00D9408C">
        <w:rPr>
          <w:b/>
          <w:bCs/>
          <w:u w:val="single"/>
        </w:rPr>
        <w:t xml:space="preserve"> likely </w:t>
      </w:r>
      <w:r w:rsidRPr="005045D9">
        <w:rPr>
          <w:b/>
          <w:bCs/>
          <w:highlight w:val="yellow"/>
          <w:u w:val="single"/>
        </w:rPr>
        <w:t>continued importance of military uses of satellite technology and the weaponization of Earth’s or</w:t>
      </w:r>
      <w:r w:rsidRPr="00D9408C">
        <w:rPr>
          <w:b/>
          <w:bCs/>
          <w:u w:val="single"/>
        </w:rPr>
        <w:t>bit</w:t>
      </w:r>
      <w:r w:rsidRPr="005045D9">
        <w:rPr>
          <w:sz w:val="12"/>
        </w:rPr>
        <w:t>—crucially,</w:t>
      </w:r>
    </w:p>
    <w:p w14:paraId="16EBCA69" w14:textId="77777777" w:rsidR="006975A2" w:rsidRPr="0008103A" w:rsidRDefault="006975A2" w:rsidP="006975A2">
      <w:pPr>
        <w:pStyle w:val="Heading4"/>
        <w:rPr>
          <w:u w:val="single"/>
        </w:rPr>
      </w:pPr>
      <w:r w:rsidRPr="0008103A">
        <w:rPr>
          <w:u w:val="single"/>
        </w:rPr>
        <w:lastRenderedPageBreak/>
        <w:t>No space war</w:t>
      </w:r>
      <w:r>
        <w:t xml:space="preserve"> and terrestrial conflict </w:t>
      </w:r>
      <w:r w:rsidRPr="0008103A">
        <w:rPr>
          <w:u w:val="single"/>
        </w:rPr>
        <w:t>turns it</w:t>
      </w:r>
    </w:p>
    <w:p w14:paraId="6EC0E327" w14:textId="77777777" w:rsidR="006975A2" w:rsidRPr="002E52B2" w:rsidRDefault="006975A2" w:rsidP="006975A2">
      <w:r w:rsidRPr="002E52B2">
        <w:t>Luke Penn-</w:t>
      </w:r>
      <w:r w:rsidRPr="0008103A">
        <w:rPr>
          <w:rStyle w:val="Style13ptBold"/>
        </w:rPr>
        <w:t>Hall 15</w:t>
      </w:r>
      <w:r w:rsidRPr="002E52B2">
        <w:t xml:space="preserve">, Analyst at The Cipher Brief, M.A. from the Johns Hopkins School for Advanced International Studies, B.A. in International Relations and Religious Studies from Claremont McKenna College, “5 Reasons “Space War” Isn’t </w:t>
      </w:r>
      <w:proofErr w:type="gramStart"/>
      <w:r w:rsidRPr="002E52B2">
        <w:t>As</w:t>
      </w:r>
      <w:proofErr w:type="gramEnd"/>
      <w:r w:rsidRPr="002E52B2">
        <w:t xml:space="preserve"> Scary As It Sounds”, </w:t>
      </w:r>
      <w:r w:rsidRPr="0008103A">
        <w:t>The Cipher Brief,</w:t>
      </w:r>
      <w:r w:rsidRPr="002E52B2">
        <w:t xml:space="preserve"> </w:t>
      </w:r>
      <w:r>
        <w:t>8/18/2015</w:t>
      </w:r>
      <w:r w:rsidRPr="002E52B2">
        <w:t xml:space="preserve">, </w:t>
      </w:r>
      <w:r w:rsidRPr="0008103A">
        <w:t>https://www.thecipherbrief.com/article/5-reasons-%E2%80%9Cspace-war%E2%80%9D-isn%E2%80%99t-scary-it-sounds</w:t>
      </w:r>
    </w:p>
    <w:p w14:paraId="78D7342B" w14:textId="77777777" w:rsidR="006975A2" w:rsidRPr="00FC68DA" w:rsidRDefault="006975A2" w:rsidP="006975A2">
      <w:pPr>
        <w:rPr>
          <w:sz w:val="16"/>
        </w:rPr>
      </w:pPr>
      <w:r w:rsidRPr="002E52B2">
        <w:rPr>
          <w:rStyle w:val="StyleUnderline"/>
        </w:rPr>
        <w:t>The U.S. depends heavily on military and commercial satellites</w:t>
      </w:r>
      <w:r w:rsidRPr="00FC68DA">
        <w:rPr>
          <w:sz w:val="16"/>
        </w:rPr>
        <w:t xml:space="preserve">. If a less satellite-dependent opponent launched an anti-satellite (ASAT) attack, it would have far greater impact on the U.S. than the attacker. However, it’s not as simple as that – for the following reasons: 1. </w:t>
      </w:r>
      <w:r w:rsidRPr="0008103A">
        <w:rPr>
          <w:rStyle w:val="StyleUnderline"/>
        </w:rPr>
        <w:t xml:space="preserve">An ASAT attack would likely be </w:t>
      </w:r>
      <w:r w:rsidRPr="0008103A">
        <w:rPr>
          <w:rStyle w:val="Emphasis"/>
        </w:rPr>
        <w:t>part of a larger, terrestrial attack</w:t>
      </w:r>
      <w:r w:rsidRPr="00FC68DA">
        <w:rPr>
          <w:sz w:val="16"/>
        </w:rPr>
        <w:t xml:space="preserve">. An attack on space assets would be no different than an attack on territory or other assets on earth. This means that no space war would stay limited to space. An ASAT campaign would be part of a larger conventional military conflict that would play out on earth. 2. </w:t>
      </w:r>
      <w:r w:rsidRPr="0008103A">
        <w:rPr>
          <w:rStyle w:val="StyleUnderline"/>
          <w:highlight w:val="cyan"/>
        </w:rPr>
        <w:t>Every country with ASAT capabilities</w:t>
      </w:r>
      <w:r w:rsidRPr="002E52B2">
        <w:rPr>
          <w:rStyle w:val="StyleUnderline"/>
        </w:rPr>
        <w:t xml:space="preserve"> also </w:t>
      </w:r>
      <w:r w:rsidRPr="0008103A">
        <w:rPr>
          <w:rStyle w:val="StyleUnderline"/>
          <w:highlight w:val="cyan"/>
        </w:rPr>
        <w:t xml:space="preserve">needs </w:t>
      </w:r>
      <w:r w:rsidRPr="00AA4E19">
        <w:rPr>
          <w:rStyle w:val="Emphasis"/>
          <w:highlight w:val="cyan"/>
        </w:rPr>
        <w:t>sat</w:t>
      </w:r>
      <w:r w:rsidRPr="00AA4E19">
        <w:rPr>
          <w:rStyle w:val="StyleUnderline"/>
        </w:rPr>
        <w:t>ellite</w:t>
      </w:r>
      <w:r w:rsidRPr="00AA4E19">
        <w:rPr>
          <w:rStyle w:val="Emphasis"/>
          <w:highlight w:val="cyan"/>
        </w:rPr>
        <w:t>s</w:t>
      </w:r>
      <w:r w:rsidRPr="00FC68DA">
        <w:rPr>
          <w:sz w:val="16"/>
        </w:rPr>
        <w:t xml:space="preserve">. While the United States is the most dependent on military satellites, </w:t>
      </w:r>
      <w:r w:rsidRPr="002E52B2">
        <w:rPr>
          <w:rStyle w:val="StyleUnderline"/>
        </w:rPr>
        <w:t xml:space="preserve">most other countries need satellites to participate in the global economy. All countries that have the technical ability to play in this </w:t>
      </w:r>
      <w:r w:rsidRPr="0008103A">
        <w:rPr>
          <w:rStyle w:val="StyleUnderline"/>
        </w:rPr>
        <w:t xml:space="preserve">space – the </w:t>
      </w:r>
      <w:r w:rsidRPr="0008103A">
        <w:rPr>
          <w:rStyle w:val="StyleUnderline"/>
          <w:highlight w:val="cyan"/>
        </w:rPr>
        <w:t xml:space="preserve">U.S., Russia, </w:t>
      </w:r>
      <w:proofErr w:type="gramStart"/>
      <w:r w:rsidRPr="0008103A">
        <w:rPr>
          <w:rStyle w:val="StyleUnderline"/>
          <w:highlight w:val="cyan"/>
        </w:rPr>
        <w:t>China</w:t>
      </w:r>
      <w:proofErr w:type="gramEnd"/>
      <w:r w:rsidRPr="0008103A">
        <w:rPr>
          <w:rStyle w:val="StyleUnderline"/>
          <w:highlight w:val="cyan"/>
        </w:rPr>
        <w:t xml:space="preserve"> and India</w:t>
      </w:r>
      <w:r w:rsidRPr="0008103A">
        <w:rPr>
          <w:rStyle w:val="StyleUnderline"/>
        </w:rPr>
        <w:t xml:space="preserve"> - also</w:t>
      </w:r>
      <w:r w:rsidRPr="002E52B2">
        <w:rPr>
          <w:rStyle w:val="StyleUnderline"/>
        </w:rPr>
        <w:t xml:space="preserve"> </w:t>
      </w:r>
      <w:r w:rsidRPr="0008103A">
        <w:rPr>
          <w:rStyle w:val="StyleUnderline"/>
          <w:highlight w:val="cyan"/>
        </w:rPr>
        <w:t xml:space="preserve">have a </w:t>
      </w:r>
      <w:r w:rsidRPr="00AD50E4">
        <w:rPr>
          <w:rStyle w:val="Emphasis"/>
          <w:highlight w:val="cyan"/>
        </w:rPr>
        <w:t>vested interest</w:t>
      </w:r>
      <w:r w:rsidRPr="002E52B2">
        <w:rPr>
          <w:rStyle w:val="StyleUnderline"/>
        </w:rPr>
        <w:t xml:space="preserve"> in </w:t>
      </w:r>
      <w:r w:rsidRPr="0008103A">
        <w:rPr>
          <w:rStyle w:val="StyleUnderline"/>
          <w:highlight w:val="cyan"/>
        </w:rPr>
        <w:t>preventing</w:t>
      </w:r>
      <w:r w:rsidRPr="002E52B2">
        <w:rPr>
          <w:rStyle w:val="StyleUnderline"/>
        </w:rPr>
        <w:t xml:space="preserve"> the </w:t>
      </w:r>
      <w:r w:rsidRPr="0008103A">
        <w:rPr>
          <w:rStyle w:val="StyleUnderline"/>
          <w:highlight w:val="cyan"/>
        </w:rPr>
        <w:t>militarization</w:t>
      </w:r>
      <w:r w:rsidRPr="002E52B2">
        <w:rPr>
          <w:rStyle w:val="StyleUnderline"/>
        </w:rPr>
        <w:t xml:space="preserve"> of space and protecting their own satellites.</w:t>
      </w:r>
      <w:r>
        <w:rPr>
          <w:rStyle w:val="StyleUnderline"/>
        </w:rPr>
        <w:t xml:space="preserve"> </w:t>
      </w:r>
      <w:r w:rsidRPr="002E52B2">
        <w:rPr>
          <w:rStyle w:val="StyleUnderline"/>
        </w:rPr>
        <w:t xml:space="preserve">If any of those countries were </w:t>
      </w:r>
      <w:r w:rsidRPr="0008103A">
        <w:rPr>
          <w:rStyle w:val="StyleUnderline"/>
          <w:highlight w:val="cyan"/>
        </w:rPr>
        <w:t>to attack</w:t>
      </w:r>
      <w:r w:rsidRPr="002E52B2">
        <w:rPr>
          <w:rStyle w:val="StyleUnderline"/>
        </w:rPr>
        <w:t xml:space="preserve"> U.S. satellites, it </w:t>
      </w:r>
      <w:r w:rsidRPr="0008103A">
        <w:rPr>
          <w:rStyle w:val="StyleUnderline"/>
          <w:highlight w:val="cyan"/>
        </w:rPr>
        <w:t>would</w:t>
      </w:r>
      <w:r w:rsidRPr="002E52B2">
        <w:rPr>
          <w:rStyle w:val="StyleUnderline"/>
        </w:rPr>
        <w:t xml:space="preserve"> likely </w:t>
      </w:r>
      <w:r w:rsidRPr="0008103A">
        <w:rPr>
          <w:rStyle w:val="Emphasis"/>
          <w:highlight w:val="cyan"/>
        </w:rPr>
        <w:t>hurt them</w:t>
      </w:r>
      <w:r w:rsidRPr="0008103A">
        <w:rPr>
          <w:rStyle w:val="StyleUnderline"/>
          <w:highlight w:val="cyan"/>
        </w:rPr>
        <w:t xml:space="preserve"> far more</w:t>
      </w:r>
      <w:r w:rsidRPr="002E52B2">
        <w:rPr>
          <w:rStyle w:val="StyleUnderline"/>
        </w:rPr>
        <w:t xml:space="preserve"> than it would hurt the United States.</w:t>
      </w:r>
      <w:r>
        <w:rPr>
          <w:rStyle w:val="StyleUnderline"/>
        </w:rPr>
        <w:t xml:space="preserve"> </w:t>
      </w:r>
      <w:r w:rsidRPr="00FC68DA">
        <w:rPr>
          <w:sz w:val="16"/>
        </w:rPr>
        <w:t xml:space="preserve">3. Destruction of satellites could create a damaging chain reaction. Scientists warn that the violent destruction of satellites could result in an effect called an ablation cascade. High-velocity debris from a destroyed satellite could crash into other satellites and create more high-velocity debris. If an ablation cascade were to occur, it could render certain orbital levels completely unusable for centuries. 4. Any country that threatened access to space would threaten the global economy. Even if a full-blown ablation cascade didn’t occur, an ASAT campaign would cause debris, making operating in space more hazardous. The global economy relies on satellites and any disruption of operations would be met with worldwide disapproval and severe economic ramifications. 5. </w:t>
      </w:r>
      <w:r w:rsidRPr="0008103A">
        <w:rPr>
          <w:rStyle w:val="StyleUnderline"/>
          <w:highlight w:val="cyan"/>
        </w:rPr>
        <w:t xml:space="preserve">International </w:t>
      </w:r>
      <w:r w:rsidRPr="0008103A">
        <w:rPr>
          <w:rStyle w:val="Emphasis"/>
          <w:highlight w:val="cyan"/>
        </w:rPr>
        <w:t>Prohibits</w:t>
      </w:r>
      <w:r w:rsidRPr="002E52B2">
        <w:rPr>
          <w:rStyle w:val="StyleUnderline"/>
        </w:rPr>
        <w:t xml:space="preserve"> the Use of </w:t>
      </w:r>
      <w:r w:rsidRPr="0008103A">
        <w:rPr>
          <w:rStyle w:val="StyleUnderline"/>
          <w:highlight w:val="cyan"/>
        </w:rPr>
        <w:t>ASAT</w:t>
      </w:r>
      <w:r w:rsidRPr="002E52B2">
        <w:rPr>
          <w:rStyle w:val="StyleUnderline"/>
        </w:rPr>
        <w:t xml:space="preserve"> Weapons. Several international treaties expressly </w:t>
      </w:r>
      <w:r w:rsidRPr="002E52B2">
        <w:rPr>
          <w:rStyle w:val="Emphasis"/>
        </w:rPr>
        <w:t>prohibit signatory nations</w:t>
      </w:r>
      <w:r w:rsidRPr="002E52B2">
        <w:rPr>
          <w:rStyle w:val="StyleUnderline"/>
        </w:rPr>
        <w:t xml:space="preserve"> from attacking other countries’ space assets.</w:t>
      </w:r>
      <w:r>
        <w:rPr>
          <w:rStyle w:val="StyleUnderline"/>
        </w:rPr>
        <w:t xml:space="preserve"> </w:t>
      </w:r>
      <w:r w:rsidRPr="002E52B2">
        <w:rPr>
          <w:rStyle w:val="StyleUnderline"/>
        </w:rPr>
        <w:t>It is generally accepted that space should be treated as a global common area, rather than a military domain.</w:t>
      </w:r>
      <w:r>
        <w:rPr>
          <w:rStyle w:val="StyleUnderline"/>
        </w:rPr>
        <w:t xml:space="preserve"> </w:t>
      </w:r>
      <w:r w:rsidRPr="00FC68DA">
        <w:rPr>
          <w:sz w:val="16"/>
        </w:rPr>
        <w:t xml:space="preserve">While it remains necessary for military planners to create contingency plans for </w:t>
      </w:r>
      <w:proofErr w:type="gramStart"/>
      <w:r w:rsidRPr="00FC68DA">
        <w:rPr>
          <w:sz w:val="16"/>
        </w:rPr>
        <w:t>a,</w:t>
      </w:r>
      <w:proofErr w:type="gramEnd"/>
      <w:r w:rsidRPr="00FC68DA">
        <w:rPr>
          <w:sz w:val="16"/>
        </w:rPr>
        <w:t xml:space="preserve"> </w:t>
      </w:r>
      <w:r w:rsidRPr="0008103A">
        <w:rPr>
          <w:rStyle w:val="StyleUnderline"/>
          <w:highlight w:val="cyan"/>
        </w:rPr>
        <w:t>space war</w:t>
      </w:r>
      <w:r w:rsidRPr="00FC68DA">
        <w:rPr>
          <w:sz w:val="16"/>
        </w:rPr>
        <w:t xml:space="preserve"> it </w:t>
      </w:r>
      <w:r w:rsidRPr="0008103A">
        <w:rPr>
          <w:rStyle w:val="StyleUnderline"/>
          <w:highlight w:val="cyan"/>
        </w:rPr>
        <w:t>is</w:t>
      </w:r>
      <w:r w:rsidRPr="00FC68DA">
        <w:rPr>
          <w:sz w:val="16"/>
        </w:rPr>
        <w:t xml:space="preserve"> a </w:t>
      </w:r>
      <w:r w:rsidRPr="0008103A">
        <w:rPr>
          <w:rStyle w:val="Emphasis"/>
          <w:szCs w:val="26"/>
          <w:highlight w:val="cyan"/>
        </w:rPr>
        <w:t>highly unlikely</w:t>
      </w:r>
      <w:r w:rsidRPr="00FC68DA">
        <w:rPr>
          <w:sz w:val="16"/>
          <w:szCs w:val="26"/>
        </w:rPr>
        <w:t xml:space="preserve"> </w:t>
      </w:r>
      <w:r w:rsidRPr="00FC68DA">
        <w:rPr>
          <w:sz w:val="16"/>
        </w:rPr>
        <w:t xml:space="preserve">scenario. </w:t>
      </w:r>
      <w:r w:rsidRPr="0008103A">
        <w:rPr>
          <w:rStyle w:val="StyleUnderline"/>
          <w:highlight w:val="cyan"/>
        </w:rPr>
        <w:t>All</w:t>
      </w:r>
      <w:r w:rsidRPr="002E52B2">
        <w:rPr>
          <w:rStyle w:val="StyleUnderline"/>
        </w:rPr>
        <w:t xml:space="preserve"> involved </w:t>
      </w:r>
      <w:r w:rsidRPr="0008103A">
        <w:rPr>
          <w:rStyle w:val="StyleUnderline"/>
          <w:highlight w:val="cyan"/>
        </w:rPr>
        <w:t xml:space="preserve">parties are </w:t>
      </w:r>
      <w:r w:rsidRPr="0008103A">
        <w:rPr>
          <w:rStyle w:val="Emphasis"/>
          <w:highlight w:val="cyan"/>
        </w:rPr>
        <w:t>incentivized against</w:t>
      </w:r>
      <w:r w:rsidRPr="0008103A">
        <w:rPr>
          <w:rStyle w:val="StyleUnderline"/>
          <w:highlight w:val="cyan"/>
        </w:rPr>
        <w:t xml:space="preserve"> attacking</w:t>
      </w:r>
      <w:r w:rsidRPr="0008103A">
        <w:rPr>
          <w:rStyle w:val="StyleUnderline"/>
        </w:rPr>
        <w:t>.</w:t>
      </w:r>
      <w:r>
        <w:rPr>
          <w:rStyle w:val="StyleUnderline"/>
        </w:rPr>
        <w:t xml:space="preserve"> </w:t>
      </w:r>
      <w:r w:rsidRPr="0008103A">
        <w:rPr>
          <w:rStyle w:val="StyleUnderline"/>
        </w:rPr>
        <w:t xml:space="preserve">However, </w:t>
      </w:r>
      <w:r w:rsidRPr="0008103A">
        <w:rPr>
          <w:rStyle w:val="StyleUnderline"/>
          <w:highlight w:val="cyan"/>
        </w:rPr>
        <w:t>if</w:t>
      </w:r>
      <w:r w:rsidRPr="0008103A">
        <w:rPr>
          <w:rStyle w:val="StyleUnderline"/>
        </w:rPr>
        <w:t xml:space="preserve"> a space war </w:t>
      </w:r>
      <w:r w:rsidRPr="0008103A">
        <w:rPr>
          <w:rStyle w:val="StyleUnderline"/>
          <w:highlight w:val="cyan"/>
        </w:rPr>
        <w:t xml:space="preserve">did occur, it would be </w:t>
      </w:r>
      <w:r w:rsidRPr="0008103A">
        <w:rPr>
          <w:rStyle w:val="Emphasis"/>
          <w:highlight w:val="cyan"/>
        </w:rPr>
        <w:t>part of</w:t>
      </w:r>
      <w:r w:rsidRPr="0008103A">
        <w:rPr>
          <w:rStyle w:val="StyleUnderline"/>
          <w:highlight w:val="cyan"/>
        </w:rPr>
        <w:t xml:space="preserve"> a larger conflict </w:t>
      </w:r>
      <w:r w:rsidRPr="0008103A">
        <w:rPr>
          <w:rStyle w:val="Emphasis"/>
          <w:highlight w:val="cyan"/>
        </w:rPr>
        <w:t>on Earth</w:t>
      </w:r>
      <w:r w:rsidRPr="00FC68DA">
        <w:rPr>
          <w:sz w:val="16"/>
        </w:rPr>
        <w:t xml:space="preserve">. Those concerned about the potential for war in space should be more concerned about the potential for war, period. </w:t>
      </w:r>
    </w:p>
    <w:p w14:paraId="72F95020" w14:textId="77777777" w:rsidR="006975A2" w:rsidRPr="0008103A" w:rsidRDefault="006975A2" w:rsidP="006975A2">
      <w:pPr>
        <w:pStyle w:val="Heading4"/>
        <w:rPr>
          <w:u w:val="single"/>
        </w:rPr>
      </w:pPr>
      <w:r w:rsidRPr="0008103A">
        <w:rPr>
          <w:u w:val="single"/>
        </w:rPr>
        <w:t>No space war</w:t>
      </w:r>
      <w:r>
        <w:t xml:space="preserve"> and terrestrial conflict </w:t>
      </w:r>
      <w:r w:rsidRPr="0008103A">
        <w:rPr>
          <w:u w:val="single"/>
        </w:rPr>
        <w:t>turns it</w:t>
      </w:r>
    </w:p>
    <w:p w14:paraId="6183DB3A" w14:textId="77777777" w:rsidR="006975A2" w:rsidRPr="002E52B2" w:rsidRDefault="006975A2" w:rsidP="006975A2">
      <w:r w:rsidRPr="002E52B2">
        <w:t>Luke Penn-</w:t>
      </w:r>
      <w:r w:rsidRPr="0008103A">
        <w:rPr>
          <w:rStyle w:val="Style13ptBold"/>
        </w:rPr>
        <w:t>Hall 15</w:t>
      </w:r>
      <w:r w:rsidRPr="002E52B2">
        <w:t xml:space="preserve">, Analyst at The Cipher Brief, M.A. from the Johns Hopkins School for Advanced International Studies, B.A. in International Relations and Religious Studies from Claremont McKenna College, “5 Reasons “Space War” Isn’t </w:t>
      </w:r>
      <w:proofErr w:type="gramStart"/>
      <w:r w:rsidRPr="002E52B2">
        <w:t>As</w:t>
      </w:r>
      <w:proofErr w:type="gramEnd"/>
      <w:r w:rsidRPr="002E52B2">
        <w:t xml:space="preserve"> Scary As It Sounds”, </w:t>
      </w:r>
      <w:r w:rsidRPr="0008103A">
        <w:t>The Cipher Brief,</w:t>
      </w:r>
      <w:r w:rsidRPr="002E52B2">
        <w:t xml:space="preserve"> </w:t>
      </w:r>
      <w:r>
        <w:t>8/18/2015</w:t>
      </w:r>
      <w:r w:rsidRPr="002E52B2">
        <w:t xml:space="preserve">, </w:t>
      </w:r>
      <w:r w:rsidRPr="0008103A">
        <w:t>https://www.thecipherbrief.com/article/5-reasons-%E2%80%9Cspace-war%E2%80%9D-isn%E2%80%99t-scary-it-sounds</w:t>
      </w:r>
    </w:p>
    <w:p w14:paraId="1A7E26CD" w14:textId="77777777" w:rsidR="006975A2" w:rsidRPr="00FC68DA" w:rsidRDefault="006975A2" w:rsidP="006975A2">
      <w:pPr>
        <w:rPr>
          <w:sz w:val="16"/>
        </w:rPr>
      </w:pPr>
      <w:r w:rsidRPr="002E52B2">
        <w:rPr>
          <w:rStyle w:val="StyleUnderline"/>
        </w:rPr>
        <w:t>The U.S. depends heavily on military and commercial satellites</w:t>
      </w:r>
      <w:r w:rsidRPr="00FC68DA">
        <w:rPr>
          <w:sz w:val="16"/>
        </w:rPr>
        <w:t xml:space="preserve">. If a less satellite-dependent opponent launched an anti-satellite (ASAT) attack, it would have far greater impact on the U.S. than the attacker. However, it’s not as simple as that – for the following reasons: 1. </w:t>
      </w:r>
      <w:r w:rsidRPr="0008103A">
        <w:rPr>
          <w:rStyle w:val="StyleUnderline"/>
        </w:rPr>
        <w:t xml:space="preserve">An ASAT attack would likely be </w:t>
      </w:r>
      <w:r w:rsidRPr="0008103A">
        <w:rPr>
          <w:rStyle w:val="Emphasis"/>
        </w:rPr>
        <w:t>part of a larger, terrestrial attack</w:t>
      </w:r>
      <w:r w:rsidRPr="00FC68DA">
        <w:rPr>
          <w:sz w:val="16"/>
        </w:rPr>
        <w:t xml:space="preserve">. An attack on space assets would be no different than an attack on territory or other assets on earth. This means that no space war would stay limited to space. An ASAT campaign would be part of a larger conventional military conflict that would play out on earth. 2. </w:t>
      </w:r>
      <w:r w:rsidRPr="0008103A">
        <w:rPr>
          <w:rStyle w:val="StyleUnderline"/>
          <w:highlight w:val="cyan"/>
        </w:rPr>
        <w:t>Every country with ASAT capabilities</w:t>
      </w:r>
      <w:r w:rsidRPr="002E52B2">
        <w:rPr>
          <w:rStyle w:val="StyleUnderline"/>
        </w:rPr>
        <w:t xml:space="preserve"> also </w:t>
      </w:r>
      <w:r w:rsidRPr="0008103A">
        <w:rPr>
          <w:rStyle w:val="StyleUnderline"/>
          <w:highlight w:val="cyan"/>
        </w:rPr>
        <w:t xml:space="preserve">needs </w:t>
      </w:r>
      <w:r w:rsidRPr="00AA4E19">
        <w:rPr>
          <w:rStyle w:val="Emphasis"/>
          <w:highlight w:val="cyan"/>
        </w:rPr>
        <w:t>sat</w:t>
      </w:r>
      <w:r w:rsidRPr="00AA4E19">
        <w:rPr>
          <w:rStyle w:val="StyleUnderline"/>
        </w:rPr>
        <w:t>ellite</w:t>
      </w:r>
      <w:r w:rsidRPr="00AA4E19">
        <w:rPr>
          <w:rStyle w:val="Emphasis"/>
          <w:highlight w:val="cyan"/>
        </w:rPr>
        <w:t>s</w:t>
      </w:r>
      <w:r w:rsidRPr="00FC68DA">
        <w:rPr>
          <w:sz w:val="16"/>
        </w:rPr>
        <w:t xml:space="preserve">. While the United States is the most dependent on military satellites, </w:t>
      </w:r>
      <w:r w:rsidRPr="002E52B2">
        <w:rPr>
          <w:rStyle w:val="StyleUnderline"/>
        </w:rPr>
        <w:t xml:space="preserve">most other countries need satellites to participate in the global economy. All countries that have the technical ability to play in this </w:t>
      </w:r>
      <w:r w:rsidRPr="0008103A">
        <w:rPr>
          <w:rStyle w:val="StyleUnderline"/>
        </w:rPr>
        <w:t xml:space="preserve">space – the </w:t>
      </w:r>
      <w:r w:rsidRPr="0008103A">
        <w:rPr>
          <w:rStyle w:val="StyleUnderline"/>
          <w:highlight w:val="cyan"/>
        </w:rPr>
        <w:t xml:space="preserve">U.S., Russia, </w:t>
      </w:r>
      <w:proofErr w:type="gramStart"/>
      <w:r w:rsidRPr="0008103A">
        <w:rPr>
          <w:rStyle w:val="StyleUnderline"/>
          <w:highlight w:val="cyan"/>
        </w:rPr>
        <w:t>China</w:t>
      </w:r>
      <w:proofErr w:type="gramEnd"/>
      <w:r w:rsidRPr="0008103A">
        <w:rPr>
          <w:rStyle w:val="StyleUnderline"/>
          <w:highlight w:val="cyan"/>
        </w:rPr>
        <w:t xml:space="preserve"> and India</w:t>
      </w:r>
      <w:r w:rsidRPr="0008103A">
        <w:rPr>
          <w:rStyle w:val="StyleUnderline"/>
        </w:rPr>
        <w:t xml:space="preserve"> - also</w:t>
      </w:r>
      <w:r w:rsidRPr="002E52B2">
        <w:rPr>
          <w:rStyle w:val="StyleUnderline"/>
        </w:rPr>
        <w:t xml:space="preserve"> </w:t>
      </w:r>
      <w:r w:rsidRPr="0008103A">
        <w:rPr>
          <w:rStyle w:val="StyleUnderline"/>
          <w:highlight w:val="cyan"/>
        </w:rPr>
        <w:t xml:space="preserve">have a </w:t>
      </w:r>
      <w:r w:rsidRPr="00AD50E4">
        <w:rPr>
          <w:rStyle w:val="Emphasis"/>
          <w:highlight w:val="cyan"/>
        </w:rPr>
        <w:t>vested interest</w:t>
      </w:r>
      <w:r w:rsidRPr="002E52B2">
        <w:rPr>
          <w:rStyle w:val="StyleUnderline"/>
        </w:rPr>
        <w:t xml:space="preserve"> in </w:t>
      </w:r>
      <w:r w:rsidRPr="0008103A">
        <w:rPr>
          <w:rStyle w:val="StyleUnderline"/>
          <w:highlight w:val="cyan"/>
        </w:rPr>
        <w:t>preventing</w:t>
      </w:r>
      <w:r w:rsidRPr="002E52B2">
        <w:rPr>
          <w:rStyle w:val="StyleUnderline"/>
        </w:rPr>
        <w:t xml:space="preserve"> the </w:t>
      </w:r>
      <w:r w:rsidRPr="0008103A">
        <w:rPr>
          <w:rStyle w:val="StyleUnderline"/>
          <w:highlight w:val="cyan"/>
        </w:rPr>
        <w:t>militarization</w:t>
      </w:r>
      <w:r w:rsidRPr="002E52B2">
        <w:rPr>
          <w:rStyle w:val="StyleUnderline"/>
        </w:rPr>
        <w:t xml:space="preserve"> of space and protecting their own satellites.</w:t>
      </w:r>
      <w:r>
        <w:rPr>
          <w:rStyle w:val="StyleUnderline"/>
        </w:rPr>
        <w:t xml:space="preserve"> </w:t>
      </w:r>
      <w:r w:rsidRPr="002E52B2">
        <w:rPr>
          <w:rStyle w:val="StyleUnderline"/>
        </w:rPr>
        <w:t xml:space="preserve">If any of those countries were </w:t>
      </w:r>
      <w:r w:rsidRPr="0008103A">
        <w:rPr>
          <w:rStyle w:val="StyleUnderline"/>
          <w:highlight w:val="cyan"/>
        </w:rPr>
        <w:t>to attack</w:t>
      </w:r>
      <w:r w:rsidRPr="002E52B2">
        <w:rPr>
          <w:rStyle w:val="StyleUnderline"/>
        </w:rPr>
        <w:t xml:space="preserve"> U.S. satellites, it </w:t>
      </w:r>
      <w:r w:rsidRPr="0008103A">
        <w:rPr>
          <w:rStyle w:val="StyleUnderline"/>
          <w:highlight w:val="cyan"/>
        </w:rPr>
        <w:t>would</w:t>
      </w:r>
      <w:r w:rsidRPr="002E52B2">
        <w:rPr>
          <w:rStyle w:val="StyleUnderline"/>
        </w:rPr>
        <w:t xml:space="preserve"> likely </w:t>
      </w:r>
      <w:r w:rsidRPr="0008103A">
        <w:rPr>
          <w:rStyle w:val="Emphasis"/>
          <w:highlight w:val="cyan"/>
        </w:rPr>
        <w:t>hurt them</w:t>
      </w:r>
      <w:r w:rsidRPr="0008103A">
        <w:rPr>
          <w:rStyle w:val="StyleUnderline"/>
          <w:highlight w:val="cyan"/>
        </w:rPr>
        <w:t xml:space="preserve"> far </w:t>
      </w:r>
      <w:r w:rsidRPr="0008103A">
        <w:rPr>
          <w:rStyle w:val="StyleUnderline"/>
          <w:highlight w:val="cyan"/>
        </w:rPr>
        <w:lastRenderedPageBreak/>
        <w:t>more</w:t>
      </w:r>
      <w:r w:rsidRPr="002E52B2">
        <w:rPr>
          <w:rStyle w:val="StyleUnderline"/>
        </w:rPr>
        <w:t xml:space="preserve"> than it would hurt the United States.</w:t>
      </w:r>
      <w:r>
        <w:rPr>
          <w:rStyle w:val="StyleUnderline"/>
        </w:rPr>
        <w:t xml:space="preserve"> </w:t>
      </w:r>
      <w:r w:rsidRPr="00FC68DA">
        <w:rPr>
          <w:sz w:val="16"/>
        </w:rPr>
        <w:t xml:space="preserve">3. Destruction of satellites could create a damaging chain reaction. Scientists warn that the violent destruction of satellites could result in an effect called an ablation cascade. High-velocity debris from a destroyed satellite could crash into other satellites and create more high-velocity debris. If an ablation cascade were to occur, it could render certain orbital levels completely unusable for centuries. 4. Any country that threatened access to space would threaten the global economy. Even if a full-blown ablation cascade didn’t occur, an ASAT campaign would cause debris, making operating in space more hazardous. The global economy relies on satellites and any disruption of operations would be met with worldwide disapproval and severe economic ramifications. 5. </w:t>
      </w:r>
      <w:r w:rsidRPr="0008103A">
        <w:rPr>
          <w:rStyle w:val="StyleUnderline"/>
          <w:highlight w:val="cyan"/>
        </w:rPr>
        <w:t xml:space="preserve">International </w:t>
      </w:r>
      <w:r w:rsidRPr="0008103A">
        <w:rPr>
          <w:rStyle w:val="Emphasis"/>
          <w:highlight w:val="cyan"/>
        </w:rPr>
        <w:t>Prohibits</w:t>
      </w:r>
      <w:r w:rsidRPr="002E52B2">
        <w:rPr>
          <w:rStyle w:val="StyleUnderline"/>
        </w:rPr>
        <w:t xml:space="preserve"> the Use of </w:t>
      </w:r>
      <w:r w:rsidRPr="0008103A">
        <w:rPr>
          <w:rStyle w:val="StyleUnderline"/>
          <w:highlight w:val="cyan"/>
        </w:rPr>
        <w:t>ASAT</w:t>
      </w:r>
      <w:r w:rsidRPr="002E52B2">
        <w:rPr>
          <w:rStyle w:val="StyleUnderline"/>
        </w:rPr>
        <w:t xml:space="preserve"> Weapons. Several international treaties expressly </w:t>
      </w:r>
      <w:r w:rsidRPr="002E52B2">
        <w:rPr>
          <w:rStyle w:val="Emphasis"/>
        </w:rPr>
        <w:t>prohibit signatory nations</w:t>
      </w:r>
      <w:r w:rsidRPr="002E52B2">
        <w:rPr>
          <w:rStyle w:val="StyleUnderline"/>
        </w:rPr>
        <w:t xml:space="preserve"> from attacking other countries’ space assets.</w:t>
      </w:r>
      <w:r>
        <w:rPr>
          <w:rStyle w:val="StyleUnderline"/>
        </w:rPr>
        <w:t xml:space="preserve"> </w:t>
      </w:r>
      <w:r w:rsidRPr="002E52B2">
        <w:rPr>
          <w:rStyle w:val="StyleUnderline"/>
        </w:rPr>
        <w:t>It is generally accepted that space should be treated as a global common area, rather than a military domain.</w:t>
      </w:r>
      <w:r>
        <w:rPr>
          <w:rStyle w:val="StyleUnderline"/>
        </w:rPr>
        <w:t xml:space="preserve"> </w:t>
      </w:r>
      <w:r w:rsidRPr="00FC68DA">
        <w:rPr>
          <w:sz w:val="16"/>
        </w:rPr>
        <w:t xml:space="preserve">While it remains necessary for military planners to create contingency plans for </w:t>
      </w:r>
      <w:proofErr w:type="gramStart"/>
      <w:r w:rsidRPr="00FC68DA">
        <w:rPr>
          <w:sz w:val="16"/>
        </w:rPr>
        <w:t>a,</w:t>
      </w:r>
      <w:proofErr w:type="gramEnd"/>
      <w:r w:rsidRPr="00FC68DA">
        <w:rPr>
          <w:sz w:val="16"/>
        </w:rPr>
        <w:t xml:space="preserve"> </w:t>
      </w:r>
      <w:r w:rsidRPr="0008103A">
        <w:rPr>
          <w:rStyle w:val="StyleUnderline"/>
          <w:highlight w:val="cyan"/>
        </w:rPr>
        <w:t>space war</w:t>
      </w:r>
      <w:r w:rsidRPr="00FC68DA">
        <w:rPr>
          <w:sz w:val="16"/>
        </w:rPr>
        <w:t xml:space="preserve"> it </w:t>
      </w:r>
      <w:r w:rsidRPr="0008103A">
        <w:rPr>
          <w:rStyle w:val="StyleUnderline"/>
          <w:highlight w:val="cyan"/>
        </w:rPr>
        <w:t>is</w:t>
      </w:r>
      <w:r w:rsidRPr="00FC68DA">
        <w:rPr>
          <w:sz w:val="16"/>
        </w:rPr>
        <w:t xml:space="preserve"> a </w:t>
      </w:r>
      <w:r w:rsidRPr="0008103A">
        <w:rPr>
          <w:rStyle w:val="Emphasis"/>
          <w:szCs w:val="26"/>
          <w:highlight w:val="cyan"/>
        </w:rPr>
        <w:t>highly unlikely</w:t>
      </w:r>
      <w:r w:rsidRPr="00FC68DA">
        <w:rPr>
          <w:sz w:val="16"/>
          <w:szCs w:val="26"/>
        </w:rPr>
        <w:t xml:space="preserve"> </w:t>
      </w:r>
      <w:r w:rsidRPr="00FC68DA">
        <w:rPr>
          <w:sz w:val="16"/>
        </w:rPr>
        <w:t xml:space="preserve">scenario. </w:t>
      </w:r>
      <w:r w:rsidRPr="0008103A">
        <w:rPr>
          <w:rStyle w:val="StyleUnderline"/>
          <w:highlight w:val="cyan"/>
        </w:rPr>
        <w:t>All</w:t>
      </w:r>
      <w:r w:rsidRPr="002E52B2">
        <w:rPr>
          <w:rStyle w:val="StyleUnderline"/>
        </w:rPr>
        <w:t xml:space="preserve"> involved </w:t>
      </w:r>
      <w:r w:rsidRPr="0008103A">
        <w:rPr>
          <w:rStyle w:val="StyleUnderline"/>
          <w:highlight w:val="cyan"/>
        </w:rPr>
        <w:t xml:space="preserve">parties are </w:t>
      </w:r>
      <w:r w:rsidRPr="0008103A">
        <w:rPr>
          <w:rStyle w:val="Emphasis"/>
          <w:highlight w:val="cyan"/>
        </w:rPr>
        <w:t>incentivized against</w:t>
      </w:r>
      <w:r w:rsidRPr="0008103A">
        <w:rPr>
          <w:rStyle w:val="StyleUnderline"/>
          <w:highlight w:val="cyan"/>
        </w:rPr>
        <w:t xml:space="preserve"> attacking</w:t>
      </w:r>
      <w:r w:rsidRPr="0008103A">
        <w:rPr>
          <w:rStyle w:val="StyleUnderline"/>
        </w:rPr>
        <w:t>.</w:t>
      </w:r>
      <w:r>
        <w:rPr>
          <w:rStyle w:val="StyleUnderline"/>
        </w:rPr>
        <w:t xml:space="preserve"> </w:t>
      </w:r>
      <w:r w:rsidRPr="0008103A">
        <w:rPr>
          <w:rStyle w:val="StyleUnderline"/>
        </w:rPr>
        <w:t xml:space="preserve">However, </w:t>
      </w:r>
      <w:r w:rsidRPr="0008103A">
        <w:rPr>
          <w:rStyle w:val="StyleUnderline"/>
          <w:highlight w:val="cyan"/>
        </w:rPr>
        <w:t>if</w:t>
      </w:r>
      <w:r w:rsidRPr="0008103A">
        <w:rPr>
          <w:rStyle w:val="StyleUnderline"/>
        </w:rPr>
        <w:t xml:space="preserve"> a space war </w:t>
      </w:r>
      <w:r w:rsidRPr="0008103A">
        <w:rPr>
          <w:rStyle w:val="StyleUnderline"/>
          <w:highlight w:val="cyan"/>
        </w:rPr>
        <w:t xml:space="preserve">did occur, it would be </w:t>
      </w:r>
      <w:r w:rsidRPr="0008103A">
        <w:rPr>
          <w:rStyle w:val="Emphasis"/>
          <w:highlight w:val="cyan"/>
        </w:rPr>
        <w:t>part of</w:t>
      </w:r>
      <w:r w:rsidRPr="0008103A">
        <w:rPr>
          <w:rStyle w:val="StyleUnderline"/>
          <w:highlight w:val="cyan"/>
        </w:rPr>
        <w:t xml:space="preserve"> a larger conflict </w:t>
      </w:r>
      <w:r w:rsidRPr="0008103A">
        <w:rPr>
          <w:rStyle w:val="Emphasis"/>
          <w:highlight w:val="cyan"/>
        </w:rPr>
        <w:t>on Earth</w:t>
      </w:r>
      <w:r w:rsidRPr="00FC68DA">
        <w:rPr>
          <w:sz w:val="16"/>
        </w:rPr>
        <w:t xml:space="preserve">. Those concerned about the potential for war in space should be more concerned about the potential for war, period. </w:t>
      </w:r>
    </w:p>
    <w:p w14:paraId="1AEEC7E2" w14:textId="77777777" w:rsidR="00790E7B" w:rsidRDefault="00790E7B" w:rsidP="00790E7B">
      <w:pPr>
        <w:pStyle w:val="Heading4"/>
      </w:pPr>
    </w:p>
    <w:p w14:paraId="71A4FCBB" w14:textId="71DF3485" w:rsidR="00790E7B" w:rsidRDefault="00790E7B" w:rsidP="00790E7B">
      <w:pPr>
        <w:pStyle w:val="Heading4"/>
      </w:pPr>
      <w:r>
        <w:t xml:space="preserve">No </w:t>
      </w:r>
      <w:proofErr w:type="spellStart"/>
      <w:r>
        <w:t>miscalc</w:t>
      </w:r>
      <w:proofErr w:type="spellEnd"/>
      <w:r>
        <w:t xml:space="preserve"> or escalation</w:t>
      </w:r>
    </w:p>
    <w:p w14:paraId="61807476" w14:textId="77777777" w:rsidR="00790E7B" w:rsidRPr="00F107EC" w:rsidRDefault="00790E7B" w:rsidP="00790E7B">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29" w:history="1">
        <w:r w:rsidRPr="00F107EC">
          <w:t>https://ccdcoe.org/uploads/2019/06/Art_12_The-Cyber-ASAT.pdf</w:t>
        </w:r>
      </w:hyperlink>
    </w:p>
    <w:p w14:paraId="1800CDAD" w14:textId="77777777" w:rsidR="00790E7B" w:rsidRPr="006B77E3" w:rsidRDefault="00790E7B" w:rsidP="00790E7B">
      <w:pPr>
        <w:rPr>
          <w:sz w:val="16"/>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F107EC">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F107EC">
        <w:rPr>
          <w:rStyle w:val="Emphasis"/>
          <w:highlight w:val="cyan"/>
        </w:rPr>
        <w:t>Limited access to orbit</w:t>
      </w:r>
      <w:r w:rsidRPr="007D507D">
        <w:rPr>
          <w:rStyle w:val="StyleUnderline"/>
        </w:rPr>
        <w:t xml:space="preserve"> necessarily </w:t>
      </w:r>
      <w:r w:rsidRPr="00F107EC">
        <w:rPr>
          <w:rStyle w:val="StyleUnderline"/>
          <w:highlight w:val="cyan"/>
        </w:rPr>
        <w:t>reduces</w:t>
      </w:r>
      <w:r w:rsidRPr="007D507D">
        <w:rPr>
          <w:rStyle w:val="StyleUnderline"/>
        </w:rPr>
        <w:t xml:space="preserve"> the </w:t>
      </w:r>
      <w:r w:rsidRPr="00F107EC">
        <w:rPr>
          <w:rStyle w:val="StyleUnderline"/>
          <w:highlight w:val="cyan"/>
        </w:rPr>
        <w:t>scenarios which could</w:t>
      </w:r>
      <w:r w:rsidRPr="007D507D">
        <w:rPr>
          <w:rStyle w:val="StyleUnderline"/>
        </w:rPr>
        <w:t xml:space="preserve"> plausibly </w:t>
      </w:r>
      <w:r w:rsidRPr="00F107EC">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F107EC">
        <w:rPr>
          <w:rStyle w:val="Emphasis"/>
          <w:highlight w:val="cyan"/>
        </w:rPr>
        <w:t>fragility of</w:t>
      </w:r>
      <w:r w:rsidRPr="00A67AE6">
        <w:rPr>
          <w:rStyle w:val="Emphasis"/>
        </w:rPr>
        <w:t xml:space="preserve"> an attacker’s </w:t>
      </w:r>
      <w:r w:rsidRPr="00F107EC">
        <w:rPr>
          <w:rStyle w:val="Emphasis"/>
          <w:highlight w:val="cyan"/>
        </w:rPr>
        <w:t>own</w:t>
      </w:r>
      <w:r w:rsidRPr="007D507D">
        <w:rPr>
          <w:rStyle w:val="Emphasis"/>
        </w:rPr>
        <w:t xml:space="preserve"> space </w:t>
      </w:r>
      <w:r w:rsidRPr="00F107EC">
        <w:rPr>
          <w:rStyle w:val="Emphasis"/>
          <w:highlight w:val="cyan"/>
        </w:rPr>
        <w:t>assets</w:t>
      </w:r>
      <w:r w:rsidRPr="00F107EC">
        <w:rPr>
          <w:rStyle w:val="StyleUnderline"/>
          <w:highlight w:val="cyan"/>
        </w:rPr>
        <w:t xml:space="preserve"> creates </w:t>
      </w:r>
      <w:r w:rsidRPr="00F107EC">
        <w:rPr>
          <w:rStyle w:val="Emphasis"/>
          <w:highlight w:val="cyan"/>
        </w:rPr>
        <w:t>de-escalatory pressures</w:t>
      </w:r>
      <w:r w:rsidRPr="00F107EC">
        <w:rPr>
          <w:rStyle w:val="StyleUnderline"/>
          <w:highlight w:val="cyan"/>
        </w:rPr>
        <w:t xml:space="preserve"> due to</w:t>
      </w:r>
      <w:r w:rsidRPr="007D507D">
        <w:rPr>
          <w:rStyle w:val="StyleUnderline"/>
        </w:rPr>
        <w:t xml:space="preserve"> the </w:t>
      </w:r>
      <w:r w:rsidRPr="00F107EC">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F107EC">
        <w:rPr>
          <w:rStyle w:val="StyleUnderline"/>
          <w:highlight w:val="cyan"/>
        </w:rPr>
        <w:t>powers</w:t>
      </w:r>
      <w:r w:rsidRPr="007D507D">
        <w:rPr>
          <w:rStyle w:val="StyleUnderline"/>
        </w:rPr>
        <w:t xml:space="preserve"> have recognized this dynamic and </w:t>
      </w:r>
      <w:r w:rsidRPr="00F107EC">
        <w:rPr>
          <w:rStyle w:val="StyleUnderline"/>
          <w:highlight w:val="cyan"/>
        </w:rPr>
        <w:t>demonstrated</w:t>
      </w:r>
      <w:r w:rsidRPr="007D507D">
        <w:rPr>
          <w:rStyle w:val="StyleUnderline"/>
        </w:rPr>
        <w:t xml:space="preserve"> an inclination </w:t>
      </w:r>
      <w:r w:rsidRPr="00F107EC">
        <w:rPr>
          <w:rStyle w:val="Emphasis"/>
          <w:highlight w:val="cyan"/>
        </w:rPr>
        <w:t>towards de-escalatory</w:t>
      </w:r>
      <w:r w:rsidRPr="00A67AE6">
        <w:rPr>
          <w:rStyle w:val="Emphasis"/>
        </w:rPr>
        <w:t xml:space="preserve"> space </w:t>
      </w:r>
      <w:r w:rsidRPr="00F107EC">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w:t>
      </w:r>
      <w:proofErr w:type="spellStart"/>
      <w:r w:rsidRPr="007D507D">
        <w:rPr>
          <w:sz w:val="16"/>
        </w:rPr>
        <w:t>centred</w:t>
      </w:r>
      <w:proofErr w:type="spellEnd"/>
      <w:r w:rsidRPr="007D507D">
        <w:rPr>
          <w:sz w:val="16"/>
        </w:rPr>
        <w:t xml:space="preserve"> around the Outer Space Treaty </w:t>
      </w:r>
      <w:r w:rsidRPr="00F107EC">
        <w:rPr>
          <w:rStyle w:val="StyleUnderline"/>
          <w:highlight w:val="cyan"/>
        </w:rPr>
        <w:t>(</w:t>
      </w:r>
      <w:r w:rsidRPr="00F107EC">
        <w:rPr>
          <w:rStyle w:val="Emphasis"/>
          <w:highlight w:val="cyan"/>
        </w:rPr>
        <w:t>OST</w:t>
      </w:r>
      <w:r w:rsidRPr="00F107EC">
        <w:rPr>
          <w:rStyle w:val="StyleUnderline"/>
          <w:highlight w:val="cyan"/>
        </w:rPr>
        <w:t>)</w:t>
      </w:r>
      <w:r w:rsidRPr="00F107EC">
        <w:rPr>
          <w:sz w:val="16"/>
          <w:highlight w:val="cyan"/>
        </w:rPr>
        <w:t>,</w:t>
      </w:r>
      <w:r w:rsidRPr="007D507D">
        <w:rPr>
          <w:sz w:val="16"/>
        </w:rPr>
        <w:t xml:space="preserve"> is highly contentious and many have pointed out its serious legal and political shortcomings [24]</w:t>
      </w:r>
      <w:proofErr w:type="gramStart"/>
      <w:r w:rsidRPr="007D507D">
        <w:rPr>
          <w:sz w:val="16"/>
        </w:rPr>
        <w:t>–[</w:t>
      </w:r>
      <w:proofErr w:type="gramEnd"/>
      <w:r w:rsidRPr="007D507D">
        <w:rPr>
          <w:sz w:val="16"/>
        </w:rPr>
        <w:t xml:space="preserve">26]. Nevertheless, this status quo framework has somehow </w:t>
      </w:r>
      <w:r w:rsidRPr="00F107EC">
        <w:rPr>
          <w:rStyle w:val="StyleUnderline"/>
          <w:highlight w:val="cyan"/>
        </w:rPr>
        <w:t>supported</w:t>
      </w:r>
      <w:r w:rsidRPr="007D507D">
        <w:rPr>
          <w:rStyle w:val="StyleUnderline"/>
        </w:rPr>
        <w:t xml:space="preserve"> over </w:t>
      </w:r>
      <w:r w:rsidRPr="00F107EC">
        <w:rPr>
          <w:rStyle w:val="Emphasis"/>
          <w:highlight w:val="cyan"/>
        </w:rPr>
        <w:t>six decades of</w:t>
      </w:r>
      <w:r w:rsidRPr="007D507D">
        <w:rPr>
          <w:rStyle w:val="Emphasis"/>
        </w:rPr>
        <w:t xml:space="preserve"> relative </w:t>
      </w:r>
      <w:r w:rsidRPr="00F107EC">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rPr>
          <w:sz w:val="16"/>
        </w:rPr>
        <w:t>peaceful global commons</w:t>
      </w:r>
      <w:proofErr w:type="gramEnd"/>
      <w:r w:rsidRPr="007D507D">
        <w:rPr>
          <w:sz w:val="16"/>
        </w:rPr>
        <w:t xml:space="preserve"> [27, p. 56]. Altogether, this suggests that </w:t>
      </w:r>
      <w:r w:rsidRPr="00F107EC">
        <w:rPr>
          <w:rStyle w:val="Emphasis"/>
          <w:highlight w:val="cyan"/>
        </w:rPr>
        <w:t>states perceive</w:t>
      </w:r>
      <w:r w:rsidRPr="007D507D">
        <w:rPr>
          <w:rStyle w:val="Emphasis"/>
        </w:rPr>
        <w:t xml:space="preserve"> real </w:t>
      </w:r>
      <w:r w:rsidRPr="00F107EC">
        <w:rPr>
          <w:rStyle w:val="Emphasis"/>
          <w:highlight w:val="cyan"/>
        </w:rPr>
        <w:t>costs</w:t>
      </w:r>
      <w:r w:rsidRPr="00F107EC">
        <w:rPr>
          <w:rStyle w:val="StyleUnderline"/>
          <w:highlight w:val="cyan"/>
        </w:rPr>
        <w:t xml:space="preserve"> to breaking this</w:t>
      </w:r>
      <w:r w:rsidRPr="007D507D">
        <w:rPr>
          <w:rStyle w:val="StyleUnderline"/>
        </w:rPr>
        <w:t xml:space="preserve"> normative </w:t>
      </w:r>
      <w:r w:rsidRPr="00F107EC">
        <w:rPr>
          <w:rStyle w:val="StyleUnderline"/>
          <w:highlight w:val="cyan"/>
        </w:rPr>
        <w:t>tradition and</w:t>
      </w:r>
      <w:r w:rsidRPr="007D507D">
        <w:rPr>
          <w:rStyle w:val="StyleUnderline"/>
        </w:rPr>
        <w:t xml:space="preserve"> may even </w:t>
      </w:r>
      <w:r w:rsidRPr="00F107EC">
        <w:rPr>
          <w:rStyle w:val="Emphasis"/>
          <w:highlight w:val="cyan"/>
        </w:rPr>
        <w:t>moderate</w:t>
      </w:r>
      <w:r w:rsidRPr="00A67AE6">
        <w:rPr>
          <w:rStyle w:val="Emphasis"/>
        </w:rPr>
        <w:t xml:space="preserve"> their </w:t>
      </w:r>
      <w:proofErr w:type="spellStart"/>
      <w:r w:rsidRPr="00F107EC">
        <w:rPr>
          <w:rStyle w:val="Emphasis"/>
          <w:highlight w:val="cyan"/>
        </w:rPr>
        <w:t>behaviours</w:t>
      </w:r>
      <w:proofErr w:type="spellEnd"/>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F107EC">
        <w:rPr>
          <w:rStyle w:val="Emphasis"/>
          <w:highlight w:val="cyan"/>
        </w:rPr>
        <w:lastRenderedPageBreak/>
        <w:t>plausible deniability</w:t>
      </w:r>
      <w:r w:rsidRPr="00F107EC">
        <w:rPr>
          <w:rStyle w:val="StyleUnderline"/>
          <w:highlight w:val="cyan"/>
        </w:rPr>
        <w:t xml:space="preserve"> and </w:t>
      </w:r>
      <w:r w:rsidRPr="00F107EC">
        <w:rPr>
          <w:rStyle w:val="Emphasis"/>
          <w:highlight w:val="cyan"/>
        </w:rPr>
        <w:t>stealth</w:t>
      </w:r>
      <w:r w:rsidRPr="00F107EC">
        <w:rPr>
          <w:rStyle w:val="StyleUnderline"/>
          <w:highlight w:val="cyan"/>
        </w:rPr>
        <w:t xml:space="preserve"> are</w:t>
      </w:r>
      <w:r w:rsidRPr="007D507D">
        <w:rPr>
          <w:rStyle w:val="StyleUnderline"/>
        </w:rPr>
        <w:t xml:space="preserve"> essentially </w:t>
      </w:r>
      <w:r w:rsidRPr="00F107EC">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F107EC">
        <w:rPr>
          <w:rStyle w:val="StyleUnderline"/>
          <w:highlight w:val="cyan"/>
        </w:rPr>
        <w:t>stabilizing force relates to</w:t>
      </w:r>
      <w:r w:rsidRPr="007D507D">
        <w:rPr>
          <w:rStyle w:val="StyleUnderline"/>
        </w:rPr>
        <w:t xml:space="preserve"> the </w:t>
      </w:r>
      <w:r w:rsidRPr="007D507D">
        <w:rPr>
          <w:rStyle w:val="Emphasis"/>
        </w:rPr>
        <w:t xml:space="preserve">orbital </w:t>
      </w:r>
      <w:r w:rsidRPr="00F107EC">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F107EC">
        <w:rPr>
          <w:rStyle w:val="StyleUnderline"/>
          <w:highlight w:val="cyan"/>
        </w:rPr>
        <w:t>indiscriminate</w:t>
      </w:r>
      <w:r w:rsidRPr="007D507D">
        <w:rPr>
          <w:rStyle w:val="StyleUnderline"/>
        </w:rPr>
        <w:t xml:space="preserve"> and unpredictable, </w:t>
      </w:r>
      <w:r w:rsidRPr="00F107EC">
        <w:rPr>
          <w:rStyle w:val="StyleUnderline"/>
          <w:highlight w:val="cyan"/>
        </w:rPr>
        <w:t>they</w:t>
      </w:r>
      <w:r w:rsidRPr="007D507D">
        <w:rPr>
          <w:rStyle w:val="StyleUnderline"/>
        </w:rPr>
        <w:t xml:space="preserve"> often </w:t>
      </w:r>
      <w:r w:rsidRPr="00F107EC">
        <w:rPr>
          <w:rStyle w:val="StyleUnderline"/>
          <w:highlight w:val="cyan"/>
        </w:rPr>
        <w:t>threaten</w:t>
      </w:r>
      <w:r w:rsidRPr="00A67AE6">
        <w:rPr>
          <w:rStyle w:val="StyleUnderline"/>
        </w:rPr>
        <w:t xml:space="preserve"> the </w:t>
      </w:r>
      <w:r w:rsidRPr="00F107EC">
        <w:rPr>
          <w:rStyle w:val="StyleUnderline"/>
          <w:highlight w:val="cyan"/>
        </w:rPr>
        <w:t>attacker’s own</w:t>
      </w:r>
      <w:r w:rsidRPr="00A67AE6">
        <w:rPr>
          <w:rStyle w:val="StyleUnderline"/>
        </w:rPr>
        <w:t xml:space="preserve"> space </w:t>
      </w:r>
      <w:r w:rsidRPr="00F107EC">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37E1F8E1" w14:textId="77777777" w:rsidR="006975A2" w:rsidRDefault="006975A2" w:rsidP="006975A2">
      <w:pPr>
        <w:rPr>
          <w:sz w:val="40"/>
          <w:szCs w:val="40"/>
        </w:rPr>
      </w:pPr>
    </w:p>
    <w:p w14:paraId="367FF157" w14:textId="655A6714" w:rsidR="003C241F" w:rsidRDefault="003C241F" w:rsidP="003C241F">
      <w:pPr>
        <w:rPr>
          <w:sz w:val="40"/>
          <w:szCs w:val="40"/>
        </w:rPr>
      </w:pPr>
    </w:p>
    <w:p w14:paraId="58314740" w14:textId="77777777" w:rsidR="003C241F" w:rsidRPr="003C241F" w:rsidRDefault="003C241F" w:rsidP="003C241F">
      <w:pPr>
        <w:rPr>
          <w:sz w:val="40"/>
          <w:szCs w:val="40"/>
        </w:rPr>
      </w:pPr>
    </w:p>
    <w:sectPr w:rsidR="003C241F" w:rsidRPr="003C241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72C5824"/>
    <w:multiLevelType w:val="hybridMultilevel"/>
    <w:tmpl w:val="4B1C0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1339E5"/>
    <w:multiLevelType w:val="hybridMultilevel"/>
    <w:tmpl w:val="C6F06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BE5009"/>
    <w:multiLevelType w:val="hybridMultilevel"/>
    <w:tmpl w:val="7E2A6D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5"/>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241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E6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241F"/>
    <w:rsid w:val="003C5F4C"/>
    <w:rsid w:val="003D5EA8"/>
    <w:rsid w:val="003D7B28"/>
    <w:rsid w:val="003E305E"/>
    <w:rsid w:val="003E34DB"/>
    <w:rsid w:val="003E5302"/>
    <w:rsid w:val="003E5BF1"/>
    <w:rsid w:val="003F2452"/>
    <w:rsid w:val="003F41EA"/>
    <w:rsid w:val="003F7DF0"/>
    <w:rsid w:val="004039AF"/>
    <w:rsid w:val="00407AFF"/>
    <w:rsid w:val="0041155D"/>
    <w:rsid w:val="00414AFC"/>
    <w:rsid w:val="004170BF"/>
    <w:rsid w:val="004245E8"/>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5A2"/>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0E7B"/>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3865"/>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7F00"/>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153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B8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217AD6"/>
  <w14:defaultImageDpi w14:val="300"/>
  <w15:docId w15:val="{70599043-3E3E-DD42-BDAD-230813BE7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1B8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61B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1B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Char1,Heading 3 Char3,Heading 3 Char4 Char Char,Tag Char Char,Bold Cite,Char Char Char Char Char Char Char"/>
    <w:basedOn w:val="Normal"/>
    <w:next w:val="Normal"/>
    <w:link w:val="Heading3Char"/>
    <w:uiPriority w:val="9"/>
    <w:unhideWhenUsed/>
    <w:qFormat/>
    <w:rsid w:val="00F61B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F61B8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1B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1B88"/>
  </w:style>
  <w:style w:type="character" w:customStyle="1" w:styleId="Heading1Char">
    <w:name w:val="Heading 1 Char"/>
    <w:aliases w:val="Pocket Char"/>
    <w:basedOn w:val="DefaultParagraphFont"/>
    <w:link w:val="Heading1"/>
    <w:uiPriority w:val="9"/>
    <w:rsid w:val="00F61B8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61B88"/>
    <w:rPr>
      <w:rFonts w:ascii="Calibri" w:eastAsiaTheme="majorEastAsia" w:hAnsi="Calibri"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Char1 Char,Heading 3 Char3 Char,Heading 3 Char4 Char Char Char"/>
    <w:basedOn w:val="DefaultParagraphFont"/>
    <w:link w:val="Heading3"/>
    <w:uiPriority w:val="9"/>
    <w:rsid w:val="00F61B8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F61B8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61B8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F61B88"/>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F61B8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61B88"/>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Read"/>
    <w:basedOn w:val="DefaultParagraphFont"/>
    <w:link w:val="NoSpacing"/>
    <w:uiPriority w:val="99"/>
    <w:unhideWhenUsed/>
    <w:rsid w:val="00F61B88"/>
    <w:rPr>
      <w:color w:val="auto"/>
      <w:u w:val="none"/>
    </w:rPr>
  </w:style>
  <w:style w:type="paragraph" w:styleId="DocumentMap">
    <w:name w:val="Document Map"/>
    <w:basedOn w:val="Normal"/>
    <w:link w:val="DocumentMapChar"/>
    <w:uiPriority w:val="99"/>
    <w:semiHidden/>
    <w:unhideWhenUsed/>
    <w:rsid w:val="00F61B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1B88"/>
    <w:rPr>
      <w:rFonts w:ascii="Lucida Grande" w:hAnsi="Lucida Grande" w:cs="Lucida Grande"/>
    </w:rPr>
  </w:style>
  <w:style w:type="paragraph" w:customStyle="1" w:styleId="textbold">
    <w:name w:val="text bold"/>
    <w:basedOn w:val="Normal"/>
    <w:link w:val="Emphasis"/>
    <w:uiPriority w:val="20"/>
    <w:qFormat/>
    <w:rsid w:val="003C241F"/>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C241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F61B8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basedOn w:val="Heading1"/>
    <w:autoRedefine/>
    <w:uiPriority w:val="99"/>
    <w:qFormat/>
    <w:rsid w:val="00F61B88"/>
    <w:pPr>
      <w:keepNext w:val="0"/>
      <w:keepLines w:val="0"/>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41941-hayabusa2-asteroid-rovers-hopping-tech.html" TargetMode="External"/><Relationship Id="rId18" Type="http://schemas.openxmlformats.org/officeDocument/2006/relationships/hyperlink" Target="https://www.washingtonpost.com/opinions/the-247-trillion-global-debt-bomb/2018/07/15/64c5bbaa-86c2-11e8-8f6c-46cb43e3f306_story.html?noredirect=on&amp;utm_term=.5fb3ff1155d9" TargetMode="External"/><Relationship Id="rId26" Type="http://schemas.openxmlformats.org/officeDocument/2006/relationships/hyperlink" Target="https://www.nationalgeographic.com/science/phenomena/2014/06/24/diamond-the-size-of-earth/" TargetMode="External"/><Relationship Id="rId3" Type="http://schemas.openxmlformats.org/officeDocument/2006/relationships/customXml" Target="../customXml/item3.xml"/><Relationship Id="rId21" Type="http://schemas.openxmlformats.org/officeDocument/2006/relationships/hyperlink" Target="https://medium.com/fitch-blog/why-is-big-pharma-interested-in-the-space-economy-c078ac1bf67c" TargetMode="External"/><Relationship Id="rId7" Type="http://schemas.openxmlformats.org/officeDocument/2006/relationships/settings" Target="settings.xml"/><Relationship Id="rId12" Type="http://schemas.openxmlformats.org/officeDocument/2006/relationships/hyperlink" Target="http://www.thespacereview.com/article/3633/1" TargetMode="External"/><Relationship Id="rId17"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5" Type="http://schemas.openxmlformats.org/officeDocument/2006/relationships/hyperlink" Target="https://www.space.com/asteroid-apophis-2029-flyby-planetary-defense.html" TargetMode="External"/><Relationship Id="rId2" Type="http://schemas.openxmlformats.org/officeDocument/2006/relationships/customXml" Target="../customXml/item2.xml"/><Relationship Id="rId16" Type="http://schemas.openxmlformats.org/officeDocument/2006/relationships/hyperlink" Target="https://www.amazon.com/dp/B003QP4NPE/ref=dp-kindle-redirect?_encoding=UTF8&amp;btkr=1" TargetMode="External"/><Relationship Id="rId20" Type="http://schemas.openxmlformats.org/officeDocument/2006/relationships/hyperlink" Target="https://www.forbes.com/sites/scottsnowden/2019/03/12/solar-power-stations-in-space-could-supply-the-world-with-limitless-energy/" TargetMode="External"/><Relationship Id="rId29" Type="http://schemas.openxmlformats.org/officeDocument/2006/relationships/hyperlink" Target="https://ccdcoe.org/uploads/2019/06/Art_12_The-Cyber-ASA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Memex" TargetMode="External"/><Relationship Id="rId24" Type="http://schemas.openxmlformats.org/officeDocument/2006/relationships/hyperlink" Target="https://space.nss.org/technologies-for-asteroid-capture-into-earth-orbit/" TargetMode="External"/><Relationship Id="rId5" Type="http://schemas.openxmlformats.org/officeDocument/2006/relationships/numbering" Target="numbering.xml"/><Relationship Id="rId15" Type="http://schemas.openxmlformats.org/officeDocument/2006/relationships/hyperlink" Target="https://www.nasa.gov/directorates/spacetech/niac/2017_Phase_I_Phase_II/Sustainable_Human_Exploration/" TargetMode="External"/><Relationship Id="rId23" Type="http://schemas.openxmlformats.org/officeDocument/2006/relationships/hyperlink" Target="https://mashable.com/article/armageddon-asteroid-threat" TargetMode="External"/><Relationship Id="rId28" Type="http://schemas.openxmlformats.org/officeDocument/2006/relationships/hyperlink" Target="https://mashable.com/category/space-junk" TargetMode="Externa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en.wikipedia.org/wiki/Space-based_solar_power"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s://www.space.com/japan-hayabusa2-asteroid-bomb-video.html" TargetMode="External"/><Relationship Id="rId22" Type="http://schemas.openxmlformats.org/officeDocument/2006/relationships/hyperlink" Target="https://en.wikipedia.org/wiki/O%27Neill_cylinder" TargetMode="External"/><Relationship Id="rId27" Type="http://schemas.openxmlformats.org/officeDocument/2006/relationships/hyperlink" Target="https://www.nbcnews.com/science/space/neil-degrasse-tyson-says-space-ventures-will-spawn-first-trillionaire-n35227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bbymerge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14</Pages>
  <Words>9141</Words>
  <Characters>47904</Characters>
  <Application>Microsoft Office Word</Application>
  <DocSecurity>0</DocSecurity>
  <Lines>538</Lines>
  <Paragraphs>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56998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Merges, Abigail</cp:lastModifiedBy>
  <cp:revision>3</cp:revision>
  <dcterms:created xsi:type="dcterms:W3CDTF">2022-02-13T00:22:00Z</dcterms:created>
  <dcterms:modified xsi:type="dcterms:W3CDTF">2022-02-13T00:56:00Z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