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44B53" w14:textId="77777777" w:rsidR="006B4D4D" w:rsidRDefault="006B4D4D" w:rsidP="006B4D4D">
      <w:pPr>
        <w:pStyle w:val="Heading2"/>
      </w:pPr>
      <w:r>
        <w:t>NC Shell</w:t>
      </w:r>
    </w:p>
    <w:p w14:paraId="460A9488" w14:textId="77777777" w:rsidR="006B4D4D" w:rsidRDefault="006B4D4D" w:rsidP="006B4D4D">
      <w:pPr>
        <w:pStyle w:val="Heading3"/>
      </w:pPr>
      <w:r>
        <w:lastRenderedPageBreak/>
        <w:t>NC – Recommended K</w:t>
      </w:r>
    </w:p>
    <w:p w14:paraId="1EF0F608" w14:textId="77777777" w:rsidR="006B4D4D" w:rsidRPr="004F3F7A" w:rsidRDefault="006B4D4D" w:rsidP="006B4D4D">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1D1B5578" w14:textId="77777777" w:rsidR="006B4D4D" w:rsidRPr="0024759A" w:rsidRDefault="006B4D4D" w:rsidP="006B4D4D">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CAA97CA" w14:textId="77777777" w:rsidR="006B4D4D" w:rsidRPr="00F23A1A" w:rsidRDefault="006B4D4D" w:rsidP="006B4D4D">
      <w:pPr>
        <w:rPr>
          <w:sz w:val="16"/>
        </w:rPr>
      </w:pPr>
      <w:r w:rsidRPr="00F23A1A">
        <w:rPr>
          <w:sz w:val="16"/>
        </w:rPr>
        <w:t>The societal dependence on work</w:t>
      </w:r>
    </w:p>
    <w:p w14:paraId="778DE6E3" w14:textId="77777777" w:rsidR="006B4D4D" w:rsidRPr="009A6DC9" w:rsidRDefault="006B4D4D" w:rsidP="006B4D4D">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19DF8FBF" w14:textId="77777777" w:rsidR="006B4D4D" w:rsidRPr="009A6DC9" w:rsidRDefault="006B4D4D" w:rsidP="006B4D4D">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309A60D7" w14:textId="77777777" w:rsidR="006B4D4D" w:rsidRPr="00F23A1A" w:rsidRDefault="006B4D4D" w:rsidP="006B4D4D">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2D81D267" w14:textId="77777777" w:rsidR="006B4D4D" w:rsidRPr="00F23A1A" w:rsidRDefault="006B4D4D" w:rsidP="006B4D4D">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w:t>
      </w:r>
      <w:r w:rsidRPr="00F23A1A">
        <w:rPr>
          <w:sz w:val="16"/>
        </w:rPr>
        <w:lastRenderedPageBreak/>
        <w:t xml:space="preserve">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68717908" w14:textId="77777777" w:rsidR="006B4D4D" w:rsidRPr="00F23A1A" w:rsidRDefault="006B4D4D" w:rsidP="006B4D4D">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643D09E9" w14:textId="77777777" w:rsidR="006B4D4D" w:rsidRPr="00DD394F" w:rsidRDefault="006B4D4D" w:rsidP="006B4D4D">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14B21FF7" w14:textId="77777777" w:rsidR="006B4D4D" w:rsidRDefault="006B4D4D" w:rsidP="006B4D4D">
      <w:pPr>
        <w:pStyle w:val="Heading4"/>
      </w:pPr>
      <w:r>
        <w:t>Work necessitates material throughput and waste that destroys the environment, even when the jobs are ‘green’</w:t>
      </w:r>
    </w:p>
    <w:p w14:paraId="108104ED" w14:textId="77777777" w:rsidR="006B4D4D" w:rsidRPr="0000117A" w:rsidRDefault="006B4D4D" w:rsidP="006B4D4D">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0A6A26F" w14:textId="77777777" w:rsidR="006B4D4D" w:rsidRPr="006E7E43" w:rsidRDefault="006B4D4D" w:rsidP="006B4D4D">
      <w:pPr>
        <w:rPr>
          <w:sz w:val="16"/>
        </w:rPr>
      </w:pPr>
      <w:r w:rsidRPr="006E7E43">
        <w:rPr>
          <w:sz w:val="16"/>
        </w:rPr>
        <w:t>An ecological critique of work</w:t>
      </w:r>
    </w:p>
    <w:p w14:paraId="53B247DA" w14:textId="77777777" w:rsidR="006B4D4D" w:rsidRPr="006E7E43" w:rsidRDefault="006B4D4D" w:rsidP="006B4D4D">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797B53A1" w14:textId="77777777" w:rsidR="006B4D4D" w:rsidRPr="006E7E43" w:rsidRDefault="006B4D4D" w:rsidP="006B4D4D">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0B4434BD" w14:textId="77777777" w:rsidR="006B4D4D" w:rsidRPr="006E7E43" w:rsidRDefault="006B4D4D" w:rsidP="006B4D4D">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52A7E3D7" w14:textId="77777777" w:rsidR="006B4D4D" w:rsidRPr="006E7E43" w:rsidRDefault="006B4D4D" w:rsidP="006B4D4D">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0DDC9D41" w14:textId="77777777" w:rsidR="006B4D4D" w:rsidRDefault="006B4D4D" w:rsidP="006B4D4D">
      <w:pPr>
        <w:pStyle w:val="Heading4"/>
      </w:pPr>
      <w:r>
        <w:t>Unions are intrinsically invested in labor being good – they don’t strike to get rid of work; they strike to get people back to work. Lundström 14:</w:t>
      </w:r>
    </w:p>
    <w:p w14:paraId="63897A89" w14:textId="77777777" w:rsidR="006B4D4D" w:rsidRPr="00050F02" w:rsidRDefault="006B4D4D" w:rsidP="006B4D4D">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2C2ED541" w14:textId="77777777" w:rsidR="006B4D4D" w:rsidRPr="004F3F7A" w:rsidRDefault="006B4D4D" w:rsidP="006B4D4D">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1BB7DF47" w14:textId="77777777" w:rsidR="006B4D4D" w:rsidRDefault="006B4D4D" w:rsidP="006B4D4D">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77FD7743" w14:textId="77777777" w:rsidR="006B4D4D" w:rsidRPr="00E73C56" w:rsidRDefault="006B4D4D" w:rsidP="006B4D4D">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51D548B0" w14:textId="77777777" w:rsidR="006B4D4D" w:rsidRPr="00CD77D8" w:rsidRDefault="006B4D4D" w:rsidP="006B4D4D">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E5271CF" w14:textId="77777777" w:rsidR="006B4D4D" w:rsidRPr="009A6DC9" w:rsidRDefault="006B4D4D" w:rsidP="006B4D4D">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3BE5054A" w14:textId="77777777" w:rsidR="006B4D4D" w:rsidRPr="00A72FF2" w:rsidRDefault="006B4D4D" w:rsidP="006B4D4D">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5C08C1B8" w14:textId="77777777" w:rsidR="006B4D4D" w:rsidRPr="00A72FF2" w:rsidRDefault="006B4D4D" w:rsidP="006B4D4D">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56FCA7E1" w14:textId="77777777" w:rsidR="006B4D4D" w:rsidRPr="00A72FF2" w:rsidRDefault="006B4D4D" w:rsidP="006B4D4D">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35C13C21" w14:textId="77777777" w:rsidR="006B4D4D" w:rsidRPr="00A72FF2" w:rsidRDefault="006B4D4D" w:rsidP="006B4D4D">
      <w:pPr>
        <w:rPr>
          <w:sz w:val="14"/>
        </w:rPr>
      </w:pPr>
      <w:r w:rsidRPr="00A72FF2">
        <w:rPr>
          <w:sz w:val="14"/>
        </w:rPr>
        <w:t xml:space="preserve">The ecological case for </w:t>
      </w:r>
      <w:proofErr w:type="spellStart"/>
      <w:r w:rsidRPr="00A72FF2">
        <w:rPr>
          <w:sz w:val="14"/>
        </w:rPr>
        <w:t>postwork</w:t>
      </w:r>
      <w:proofErr w:type="spellEnd"/>
    </w:p>
    <w:p w14:paraId="512C8C36" w14:textId="77777777" w:rsidR="006B4D4D" w:rsidRPr="00A72FF2" w:rsidRDefault="006B4D4D" w:rsidP="006B4D4D">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value and purpose of work: what kind of work is, for individuals, society and the </w:t>
      </w:r>
      <w:proofErr w:type="gramStart"/>
      <w:r w:rsidRPr="001E2270">
        <w:rPr>
          <w:rStyle w:val="StyleUnderline"/>
        </w:rPr>
        <w:t>biosphere as a whole, meaningful</w:t>
      </w:r>
      <w:proofErr w:type="gramEnd"/>
      <w:r w:rsidRPr="001E2270">
        <w:rPr>
          <w:rStyle w:val="StyleUnderline"/>
        </w:rPr>
        <w:t>, pointless, or outright harmful</w:t>
      </w:r>
      <w:r w:rsidRPr="00A72FF2">
        <w:rPr>
          <w:sz w:val="14"/>
        </w:rPr>
        <w:t xml:space="preserve"> (Graeber 2018)?</w:t>
      </w:r>
    </w:p>
    <w:p w14:paraId="350BE5BC" w14:textId="77777777" w:rsidR="006B4D4D" w:rsidRPr="00A72FF2" w:rsidRDefault="006B4D4D" w:rsidP="006B4D4D">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energy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locally specific, intermittent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24792947" w14:textId="77777777" w:rsidR="006B4D4D" w:rsidRPr="008018E5" w:rsidRDefault="006B4D4D" w:rsidP="006B4D4D">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57314350" w14:textId="77777777" w:rsidR="006B4D4D" w:rsidRPr="00A72FF2" w:rsidRDefault="006B4D4D" w:rsidP="006B4D4D">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17F02896" w14:textId="77777777" w:rsidR="006B4D4D" w:rsidRPr="00A72FF2" w:rsidRDefault="006B4D4D" w:rsidP="006B4D4D">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7351B1C5" w14:textId="77777777" w:rsidR="006B4D4D" w:rsidRPr="00A72FF2" w:rsidRDefault="006B4D4D" w:rsidP="006B4D4D">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01DC403" w14:textId="77777777" w:rsidR="006B4D4D" w:rsidRPr="004F0127" w:rsidRDefault="006B4D4D" w:rsidP="006B4D4D">
      <w:pPr>
        <w:rPr>
          <w:u w:val="single"/>
        </w:rPr>
      </w:pPr>
      <w:r w:rsidRPr="00A72FF2">
        <w:rPr>
          <w:sz w:val="14"/>
        </w:rPr>
        <w:lastRenderedPageBreak/>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30F55ADE" w14:textId="77777777" w:rsidR="006B4D4D" w:rsidRPr="00A72FF2" w:rsidRDefault="006B4D4D" w:rsidP="006B4D4D">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4FABBDD4" w14:textId="77777777" w:rsidR="006B4D4D" w:rsidRPr="00A72FF2" w:rsidRDefault="006B4D4D" w:rsidP="006B4D4D">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xml:space="preserve">, coercive ‘workfare’ policies, meaningless </w:t>
      </w:r>
      <w:r w:rsidRPr="009D359E">
        <w:rPr>
          <w:rStyle w:val="StyleUnderline"/>
          <w:u w:val="none"/>
        </w:rPr>
        <w:t>‘</w:t>
      </w:r>
      <w:r w:rsidRPr="009D359E">
        <w:rPr>
          <w:rStyle w:val="Emphasis"/>
          <w:u w:val="none"/>
        </w:rPr>
        <w:t>b</w:t>
      </w:r>
      <w:r w:rsidRPr="009D359E">
        <w:rPr>
          <w:rStyle w:val="StyleUnderline"/>
          <w:u w:val="none"/>
        </w:rPr>
        <w:t>ull</w:t>
      </w:r>
      <w:r w:rsidRPr="009D359E">
        <w:rPr>
          <w:rStyle w:val="Emphasis"/>
          <w:u w:val="none"/>
        </w:rPr>
        <w:t>s</w:t>
      </w:r>
      <w:r w:rsidRPr="009D359E">
        <w:rPr>
          <w:rStyle w:val="StyleUnderline"/>
          <w:u w:val="none"/>
        </w:rPr>
        <w:t>hit 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0A9E5D4A" w14:textId="77777777" w:rsidR="006B4D4D" w:rsidRPr="00A72FF2" w:rsidRDefault="006B4D4D" w:rsidP="006B4D4D">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786D893D" w14:textId="77777777" w:rsidR="006B4D4D" w:rsidRPr="00A72FF2" w:rsidRDefault="006B4D4D" w:rsidP="006B4D4D">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1D36F38E" w14:textId="77777777" w:rsidR="006B4D4D" w:rsidRPr="00A72FF2" w:rsidRDefault="006B4D4D" w:rsidP="006B4D4D">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602A54F1" w14:textId="77777777" w:rsidR="006B4D4D" w:rsidRPr="008018E5" w:rsidRDefault="006B4D4D" w:rsidP="006B4D4D">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society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530990E5" w14:textId="77777777" w:rsidR="006B4D4D" w:rsidRDefault="006B4D4D" w:rsidP="006B4D4D">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52712D74" w14:textId="205DA2E2" w:rsidR="00E42E4C" w:rsidRDefault="00E42E4C" w:rsidP="00F601E6"/>
    <w:p w14:paraId="433E8115" w14:textId="466E6ADA" w:rsidR="00BB2888" w:rsidRDefault="00FC6BD6" w:rsidP="00FC6BD6">
      <w:pPr>
        <w:pStyle w:val="Heading3"/>
      </w:pPr>
      <w:r>
        <w:lastRenderedPageBreak/>
        <w:t>CASE</w:t>
      </w:r>
    </w:p>
    <w:p w14:paraId="15060A2F" w14:textId="23C17083" w:rsidR="00FC6BD6" w:rsidRDefault="00FC6BD6" w:rsidP="00FC6BD6"/>
    <w:p w14:paraId="4F061759" w14:textId="1662085F" w:rsidR="00FC6BD6" w:rsidRDefault="00FC6BD6" w:rsidP="00FC6BD6">
      <w:pPr>
        <w:pStyle w:val="Heading3"/>
      </w:pPr>
      <w:r>
        <w:lastRenderedPageBreak/>
        <w:t>AT: Worker Power</w:t>
      </w:r>
    </w:p>
    <w:p w14:paraId="201F49ED" w14:textId="741FE0EB" w:rsidR="00FC6BD6" w:rsidRPr="00FC6BD6" w:rsidRDefault="00FC6BD6" w:rsidP="00FC6BD6">
      <w:pPr>
        <w:pStyle w:val="ListParagraph"/>
        <w:keepNext/>
        <w:keepLines/>
        <w:numPr>
          <w:ilvl w:val="0"/>
          <w:numId w:val="13"/>
        </w:numPr>
        <w:spacing w:before="40" w:after="0"/>
        <w:outlineLvl w:val="3"/>
        <w:rPr>
          <w:rFonts w:eastAsia="MS Gothic"/>
          <w:b/>
          <w:iCs/>
          <w:sz w:val="26"/>
        </w:rPr>
      </w:pPr>
      <w:r w:rsidRPr="00FC6BD6">
        <w:rPr>
          <w:rFonts w:eastAsia="MS Gothic"/>
          <w:b/>
          <w:iCs/>
          <w:sz w:val="26"/>
        </w:rPr>
        <w:t xml:space="preserve">Turn: More strikes lead to backlash bills that weaken unions – empirically proven. </w:t>
      </w:r>
      <w:proofErr w:type="spellStart"/>
      <w:r w:rsidRPr="00FC6BD6">
        <w:rPr>
          <w:rFonts w:eastAsia="MS Gothic"/>
          <w:b/>
          <w:iCs/>
          <w:sz w:val="26"/>
        </w:rPr>
        <w:t>Partelow</w:t>
      </w:r>
      <w:proofErr w:type="spellEnd"/>
      <w:r w:rsidRPr="00FC6BD6">
        <w:rPr>
          <w:rFonts w:eastAsia="MS Gothic"/>
          <w:b/>
          <w:iCs/>
          <w:sz w:val="26"/>
        </w:rPr>
        <w:t xml:space="preserve"> ‘19</w:t>
      </w:r>
    </w:p>
    <w:p w14:paraId="6B63DB71" w14:textId="77777777" w:rsidR="00FC6BD6" w:rsidRPr="002E25ED" w:rsidRDefault="00FC6BD6" w:rsidP="00FC6BD6">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70E66FCA" w14:textId="77777777" w:rsidR="00FC6BD6" w:rsidRPr="002E25ED" w:rsidRDefault="00FC6BD6" w:rsidP="00FC6BD6">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7"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8"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9"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20"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1"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2"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3"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4"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5"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6"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7"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8"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9"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0"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1"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2"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3"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4"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5"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6"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49E7EAA5" w14:textId="4CB53F87" w:rsidR="00FC6BD6" w:rsidRDefault="00FC6BD6" w:rsidP="00FC6BD6">
      <w:pPr>
        <w:rPr>
          <w:rFonts w:eastAsia="Cambria"/>
          <w:lang w:val="en-HK"/>
        </w:rPr>
      </w:pPr>
    </w:p>
    <w:p w14:paraId="6052F8C8" w14:textId="15D2CADF" w:rsidR="00FC6BD6" w:rsidRDefault="00FC6BD6" w:rsidP="00FC6BD6">
      <w:pPr>
        <w:pStyle w:val="Heading4"/>
        <w:numPr>
          <w:ilvl w:val="0"/>
          <w:numId w:val="13"/>
        </w:numPr>
      </w:pPr>
      <w:r>
        <w:t>Turn- Strike causes more work which causes environmental collapse.</w:t>
      </w:r>
    </w:p>
    <w:p w14:paraId="52BD8FEC" w14:textId="6AB1EFCF" w:rsidR="00FC6BD6" w:rsidRDefault="00FC6BD6" w:rsidP="00FC6BD6"/>
    <w:p w14:paraId="4749CDC3" w14:textId="2EEF9F95" w:rsidR="00FC6BD6" w:rsidRDefault="00FC6BD6" w:rsidP="00FC6BD6">
      <w:pPr>
        <w:pStyle w:val="Heading4"/>
        <w:numPr>
          <w:ilvl w:val="0"/>
          <w:numId w:val="13"/>
        </w:numPr>
      </w:pPr>
      <w:r>
        <w:t>Rising inequality can’t cause international conflict. Deterrence solves.</w:t>
      </w:r>
    </w:p>
    <w:p w14:paraId="39C9E0B6" w14:textId="10BE67D5" w:rsidR="00FF1523" w:rsidRDefault="00FF1523" w:rsidP="00FF1523"/>
    <w:p w14:paraId="2C18B472" w14:textId="77777777" w:rsidR="00FF1523" w:rsidRPr="00AF24E0" w:rsidRDefault="00FF1523" w:rsidP="00FF1523">
      <w:pPr>
        <w:pStyle w:val="Heading2"/>
        <w:rPr>
          <w:rStyle w:val="Emphasis"/>
          <w:b/>
          <w:iCs w:val="0"/>
          <w:sz w:val="44"/>
          <w:u w:val="double"/>
        </w:rPr>
      </w:pPr>
      <w:r w:rsidRPr="00AF24E0">
        <w:rPr>
          <w:rStyle w:val="Emphasis"/>
          <w:b/>
          <w:iCs w:val="0"/>
          <w:sz w:val="44"/>
          <w:u w:val="double"/>
        </w:rPr>
        <w:lastRenderedPageBreak/>
        <w:t>AT</w:t>
      </w:r>
      <w:r>
        <w:rPr>
          <w:rStyle w:val="Emphasis"/>
          <w:b/>
          <w:iCs w:val="0"/>
          <w:sz w:val="44"/>
          <w:u w:val="double"/>
        </w:rPr>
        <w:t>: Democracy Stops War</w:t>
      </w:r>
    </w:p>
    <w:p w14:paraId="4ACF422B" w14:textId="77777777" w:rsidR="00FF1523" w:rsidRPr="001F2986" w:rsidRDefault="00FF1523" w:rsidP="00FF1523">
      <w:pPr>
        <w:pStyle w:val="Heading4"/>
        <w:rPr>
          <w:rFonts w:asciiTheme="minorHAnsi" w:hAnsiTheme="minorHAnsi" w:cstheme="minorHAnsi"/>
        </w:rPr>
      </w:pPr>
      <w:r w:rsidRPr="001F2986">
        <w:rPr>
          <w:rFonts w:asciiTheme="minorHAnsi" w:hAnsiTheme="minorHAnsi" w:cstheme="minorHAnsi"/>
        </w:rPr>
        <w:t>Democracy doesn’t solve war---</w:t>
      </w:r>
      <w:r w:rsidRPr="001F2986">
        <w:rPr>
          <w:rFonts w:asciiTheme="minorHAnsi" w:hAnsiTheme="minorHAnsi" w:cstheme="minorHAnsi"/>
          <w:u w:val="single"/>
        </w:rPr>
        <w:t>best models</w:t>
      </w:r>
      <w:r w:rsidRPr="001F2986">
        <w:rPr>
          <w:rFonts w:asciiTheme="minorHAnsi" w:hAnsiTheme="minorHAnsi" w:cstheme="minorHAnsi"/>
        </w:rPr>
        <w:t xml:space="preserve">. </w:t>
      </w:r>
    </w:p>
    <w:p w14:paraId="0C2A53C6" w14:textId="77777777" w:rsidR="00FF1523" w:rsidRPr="001F2986" w:rsidRDefault="00FF1523" w:rsidP="00FF1523">
      <w:pPr>
        <w:rPr>
          <w:rFonts w:asciiTheme="minorHAnsi" w:hAnsiTheme="minorHAnsi" w:cstheme="minorHAnsi"/>
        </w:rPr>
      </w:pPr>
      <w:r w:rsidRPr="001F2986">
        <w:rPr>
          <w:rStyle w:val="Style13ptBold"/>
          <w:rFonts w:asciiTheme="minorHAnsi" w:hAnsiTheme="minorHAnsi" w:cstheme="minorHAnsi"/>
        </w:rPr>
        <w:t>Campbell</w:t>
      </w:r>
      <w:r w:rsidRPr="001F2986">
        <w:rPr>
          <w:rFonts w:asciiTheme="minorHAnsi" w:hAnsiTheme="minorHAnsi" w:cstheme="minorHAnsi"/>
        </w:rPr>
        <w:t xml:space="preserve"> et al. </w:t>
      </w:r>
      <w:r w:rsidRPr="001F2986">
        <w:rPr>
          <w:rStyle w:val="Style13ptBold"/>
          <w:rFonts w:asciiTheme="minorHAnsi" w:hAnsiTheme="minorHAnsi" w:cstheme="minorHAnsi"/>
        </w:rPr>
        <w:t>18</w:t>
      </w:r>
      <w:r w:rsidRPr="001F2986">
        <w:rPr>
          <w:rFonts w:asciiTheme="minorHAnsi" w:hAnsiTheme="minorHAnsi" w:cstheme="minorHAnsi"/>
        </w:rPr>
        <w:t xml:space="preserve">, *Doctoral Candidate in Political Science, Ohio State University. **Carter Phillips and Sue Henry Associate Professor of Political Science at the Ohio State University. ***Associate Professor of Political Science, Pennsylvania State University. (*Benjamin W., **Skyler J. Cranmer, ***Bruce A. Desmarais, September 13, 2018, “Triangulating War: Network Structure and the Democratic Peace”, </w:t>
      </w:r>
      <w:r w:rsidRPr="001F2986">
        <w:rPr>
          <w:rFonts w:asciiTheme="minorHAnsi" w:hAnsiTheme="minorHAnsi" w:cstheme="minorHAnsi"/>
          <w:i/>
        </w:rPr>
        <w:t>Cornell University</w:t>
      </w:r>
      <w:r w:rsidRPr="001F2986">
        <w:rPr>
          <w:rFonts w:asciiTheme="minorHAnsi" w:hAnsiTheme="minorHAnsi" w:cstheme="minorHAnsi"/>
        </w:rPr>
        <w:t xml:space="preserve">, Accessible at: </w:t>
      </w:r>
      <w:hyperlink r:id="rId37" w:history="1">
        <w:r w:rsidRPr="001F2986">
          <w:rPr>
            <w:rStyle w:val="Hyperlink"/>
            <w:rFonts w:asciiTheme="minorHAnsi" w:hAnsiTheme="minorHAnsi" w:cstheme="minorHAnsi"/>
          </w:rPr>
          <w:t>https://arxiv.org/pdf/1809.04141.pdf</w:t>
        </w:r>
      </w:hyperlink>
      <w:r w:rsidRPr="001F2986">
        <w:rPr>
          <w:rFonts w:asciiTheme="minorHAnsi" w:hAnsiTheme="minorHAnsi" w:cstheme="minorHAnsi"/>
        </w:rPr>
        <w:t>)</w:t>
      </w:r>
    </w:p>
    <w:p w14:paraId="4EDC98D6" w14:textId="77777777" w:rsidR="00FF1523" w:rsidRPr="001F2986" w:rsidRDefault="00FF1523" w:rsidP="00FF1523">
      <w:pPr>
        <w:rPr>
          <w:rFonts w:asciiTheme="minorHAnsi" w:hAnsiTheme="minorHAnsi" w:cstheme="minorHAnsi"/>
        </w:rPr>
      </w:pPr>
      <w:r w:rsidRPr="001F2986">
        <w:rPr>
          <w:rFonts w:asciiTheme="minorHAnsi" w:hAnsiTheme="minorHAnsi" w:cstheme="minorHAnsi"/>
        </w:rPr>
        <w:t>Conclusion</w:t>
      </w:r>
    </w:p>
    <w:p w14:paraId="7FE035A3" w14:textId="77777777" w:rsidR="00FF1523" w:rsidRPr="001F2986" w:rsidRDefault="00FF1523" w:rsidP="00FF1523">
      <w:pPr>
        <w:rPr>
          <w:rFonts w:asciiTheme="minorHAnsi" w:hAnsiTheme="minorHAnsi" w:cstheme="minorHAnsi"/>
        </w:rPr>
      </w:pPr>
      <w:r w:rsidRPr="001F2986">
        <w:rPr>
          <w:rStyle w:val="StyleUnderline"/>
          <w:rFonts w:asciiTheme="minorHAnsi" w:hAnsiTheme="minorHAnsi" w:cstheme="minorHAnsi"/>
        </w:rPr>
        <w:t xml:space="preserve">The </w:t>
      </w:r>
      <w:r w:rsidRPr="000B6C97">
        <w:rPr>
          <w:rStyle w:val="Emphasis"/>
          <w:rFonts w:asciiTheme="minorHAnsi" w:hAnsiTheme="minorHAnsi" w:cstheme="minorHAnsi"/>
          <w:highlight w:val="cyan"/>
        </w:rPr>
        <w:t>dyadic understanding</w:t>
      </w:r>
      <w:r w:rsidRPr="000B6C97">
        <w:rPr>
          <w:rStyle w:val="StyleUnderline"/>
          <w:rFonts w:asciiTheme="minorHAnsi" w:hAnsiTheme="minorHAnsi" w:cstheme="minorHAnsi"/>
          <w:highlight w:val="cyan"/>
        </w:rPr>
        <w:t xml:space="preserve"> of </w:t>
      </w:r>
      <w:r w:rsidRPr="001F2986">
        <w:rPr>
          <w:rStyle w:val="StyleUnderline"/>
          <w:rFonts w:asciiTheme="minorHAnsi" w:hAnsiTheme="minorHAnsi" w:cstheme="minorHAnsi"/>
        </w:rPr>
        <w:t xml:space="preserve">the </w:t>
      </w:r>
      <w:r w:rsidRPr="000B6C97">
        <w:rPr>
          <w:rStyle w:val="StyleUnderline"/>
          <w:rFonts w:asciiTheme="minorHAnsi" w:hAnsiTheme="minorHAnsi" w:cstheme="minorHAnsi"/>
          <w:highlight w:val="cyan"/>
        </w:rPr>
        <w:t>dem</w:t>
      </w:r>
      <w:r w:rsidRPr="001F2986">
        <w:rPr>
          <w:rStyle w:val="StyleUnderline"/>
          <w:rFonts w:asciiTheme="minorHAnsi" w:hAnsiTheme="minorHAnsi" w:cstheme="minorHAnsi"/>
        </w:rPr>
        <w:t xml:space="preserve">ocratic </w:t>
      </w:r>
      <w:r w:rsidRPr="000B6C97">
        <w:rPr>
          <w:rStyle w:val="StyleUnderline"/>
          <w:rFonts w:asciiTheme="minorHAnsi" w:hAnsiTheme="minorHAnsi" w:cstheme="minorHAnsi"/>
          <w:highlight w:val="cyan"/>
        </w:rPr>
        <w:t xml:space="preserve">peace has become </w:t>
      </w:r>
      <w:r w:rsidRPr="000B6C97">
        <w:rPr>
          <w:rStyle w:val="Emphasis"/>
          <w:rFonts w:asciiTheme="minorHAnsi" w:hAnsiTheme="minorHAnsi" w:cstheme="minorHAnsi"/>
          <w:highlight w:val="cyan"/>
        </w:rPr>
        <w:t>ubiquitous</w:t>
      </w:r>
      <w:r w:rsidRPr="001F2986">
        <w:rPr>
          <w:rFonts w:asciiTheme="minorHAnsi" w:hAnsiTheme="minorHAnsi" w:cstheme="minorHAnsi"/>
        </w:rPr>
        <w:t xml:space="preserve"> in International Relations. </w:t>
      </w:r>
      <w:r w:rsidRPr="000B6C97">
        <w:rPr>
          <w:rStyle w:val="StyleUnderline"/>
          <w:rFonts w:asciiTheme="minorHAnsi" w:hAnsiTheme="minorHAnsi" w:cstheme="minorHAnsi"/>
          <w:highlight w:val="cyan"/>
        </w:rPr>
        <w:t xml:space="preserve">By looking beyond </w:t>
      </w:r>
      <w:r w:rsidRPr="000B6C97">
        <w:rPr>
          <w:rStyle w:val="Emphasis"/>
          <w:rFonts w:asciiTheme="minorHAnsi" w:hAnsiTheme="minorHAnsi" w:cstheme="minorHAnsi"/>
          <w:highlight w:val="cyan"/>
        </w:rPr>
        <w:t>simple dyadic analysis</w:t>
      </w:r>
      <w:r w:rsidRPr="000B6C97">
        <w:rPr>
          <w:rStyle w:val="StyleUnderline"/>
          <w:rFonts w:asciiTheme="minorHAnsi" w:hAnsiTheme="minorHAnsi" w:cstheme="minorHAnsi"/>
          <w:highlight w:val="cyan"/>
        </w:rPr>
        <w:t>, accounting for</w:t>
      </w:r>
      <w:r w:rsidRPr="001F2986">
        <w:rPr>
          <w:rStyle w:val="StyleUnderline"/>
          <w:rFonts w:asciiTheme="minorHAnsi" w:hAnsiTheme="minorHAnsi" w:cstheme="minorHAnsi"/>
        </w:rPr>
        <w:t xml:space="preserve"> the </w:t>
      </w:r>
      <w:proofErr w:type="spellStart"/>
      <w:r w:rsidRPr="001F2986">
        <w:rPr>
          <w:rStyle w:val="Emphasis"/>
          <w:rFonts w:asciiTheme="minorHAnsi" w:hAnsiTheme="minorHAnsi" w:cstheme="minorHAnsi"/>
        </w:rPr>
        <w:t>embededness</w:t>
      </w:r>
      <w:proofErr w:type="spellEnd"/>
      <w:r w:rsidRPr="001F2986">
        <w:rPr>
          <w:rStyle w:val="StyleUnderline"/>
          <w:rFonts w:asciiTheme="minorHAnsi" w:hAnsiTheme="minorHAnsi" w:cstheme="minorHAnsi"/>
        </w:rPr>
        <w:t xml:space="preserve"> of </w:t>
      </w:r>
      <w:r w:rsidRPr="000B6C97">
        <w:rPr>
          <w:rStyle w:val="StyleUnderline"/>
          <w:rFonts w:asciiTheme="minorHAnsi" w:hAnsiTheme="minorHAnsi" w:cstheme="minorHAnsi"/>
          <w:highlight w:val="cyan"/>
        </w:rPr>
        <w:t>states in a</w:t>
      </w:r>
      <w:r w:rsidRPr="001F2986">
        <w:rPr>
          <w:rStyle w:val="StyleUnderline"/>
          <w:rFonts w:asciiTheme="minorHAnsi" w:hAnsiTheme="minorHAnsi" w:cstheme="minorHAnsi"/>
        </w:rPr>
        <w:t xml:space="preserve"> </w:t>
      </w:r>
      <w:r w:rsidRPr="001F2986">
        <w:rPr>
          <w:rStyle w:val="Emphasis"/>
          <w:rFonts w:asciiTheme="minorHAnsi" w:hAnsiTheme="minorHAnsi" w:cstheme="minorHAnsi"/>
        </w:rPr>
        <w:t xml:space="preserve">much more </w:t>
      </w:r>
      <w:r w:rsidRPr="000B6C97">
        <w:rPr>
          <w:rStyle w:val="Emphasis"/>
          <w:rFonts w:asciiTheme="minorHAnsi" w:hAnsiTheme="minorHAnsi" w:cstheme="minorHAnsi"/>
          <w:highlight w:val="cyan"/>
        </w:rPr>
        <w:t>complex network</w:t>
      </w:r>
      <w:r w:rsidRPr="001F2986">
        <w:rPr>
          <w:rStyle w:val="StyleUnderline"/>
          <w:rFonts w:asciiTheme="minorHAnsi" w:hAnsiTheme="minorHAnsi" w:cstheme="minorHAnsi"/>
        </w:rPr>
        <w:t>, we found the democratic peace may not be</w:t>
      </w:r>
      <w:r w:rsidRPr="001F2986">
        <w:rPr>
          <w:rFonts w:asciiTheme="minorHAnsi" w:hAnsiTheme="minorHAnsi" w:cstheme="minorHAnsi"/>
        </w:rPr>
        <w:t xml:space="preserve"> as </w:t>
      </w:r>
      <w:r w:rsidRPr="001F2986">
        <w:rPr>
          <w:rStyle w:val="Emphasis"/>
          <w:rFonts w:asciiTheme="minorHAnsi" w:hAnsiTheme="minorHAnsi" w:cstheme="minorHAnsi"/>
        </w:rPr>
        <w:t>robust</w:t>
      </w:r>
      <w:r w:rsidRPr="001F2986">
        <w:rPr>
          <w:rFonts w:asciiTheme="minorHAnsi" w:hAnsiTheme="minorHAnsi" w:cstheme="minorHAnsi"/>
        </w:rPr>
        <w:t xml:space="preserve"> as previously thought. Our results demonstrate that </w:t>
      </w:r>
      <w:r w:rsidRPr="001F2986">
        <w:rPr>
          <w:rStyle w:val="Emphasis"/>
          <w:rFonts w:asciiTheme="minorHAnsi" w:hAnsiTheme="minorHAnsi" w:cstheme="minorHAnsi"/>
        </w:rPr>
        <w:t>after</w:t>
      </w:r>
      <w:r w:rsidRPr="001F2986">
        <w:rPr>
          <w:rStyle w:val="StyleUnderline"/>
          <w:rFonts w:asciiTheme="minorHAnsi" w:hAnsiTheme="minorHAnsi" w:cstheme="minorHAnsi"/>
        </w:rPr>
        <w:t xml:space="preserve"> accounting for the tendency for </w:t>
      </w:r>
      <w:r w:rsidRPr="001F2986">
        <w:rPr>
          <w:rStyle w:val="Emphasis"/>
          <w:rFonts w:asciiTheme="minorHAnsi" w:hAnsiTheme="minorHAnsi" w:cstheme="minorHAnsi"/>
        </w:rPr>
        <w:t>like-regime states</w:t>
      </w:r>
      <w:r w:rsidRPr="001F2986">
        <w:rPr>
          <w:rStyle w:val="StyleUnderline"/>
          <w:rFonts w:asciiTheme="minorHAnsi" w:hAnsiTheme="minorHAnsi" w:cstheme="minorHAnsi"/>
        </w:rPr>
        <w:t xml:space="preserve"> with common enemies </w:t>
      </w:r>
      <w:r w:rsidRPr="001F2986">
        <w:rPr>
          <w:rStyle w:val="Emphasis"/>
          <w:rFonts w:asciiTheme="minorHAnsi" w:hAnsiTheme="minorHAnsi" w:cstheme="minorHAnsi"/>
        </w:rPr>
        <w:t>not to fight one another</w:t>
      </w:r>
      <w:r w:rsidRPr="001F2986">
        <w:rPr>
          <w:rStyle w:val="StyleUnderline"/>
          <w:rFonts w:asciiTheme="minorHAnsi" w:hAnsiTheme="minorHAnsi" w:cstheme="minorHAnsi"/>
        </w:rPr>
        <w:t xml:space="preserve">, the effect of </w:t>
      </w:r>
      <w:r w:rsidRPr="000B6C97">
        <w:rPr>
          <w:rStyle w:val="StyleUnderline"/>
          <w:rFonts w:asciiTheme="minorHAnsi" w:hAnsiTheme="minorHAnsi" w:cstheme="minorHAnsi"/>
          <w:highlight w:val="cyan"/>
        </w:rPr>
        <w:t xml:space="preserve">the </w:t>
      </w:r>
      <w:r w:rsidRPr="000B6C97">
        <w:rPr>
          <w:rStyle w:val="Emphasis"/>
          <w:rFonts w:asciiTheme="minorHAnsi" w:hAnsiTheme="minorHAnsi" w:cstheme="minorHAnsi"/>
          <w:highlight w:val="cyan"/>
        </w:rPr>
        <w:t>democratic peace</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 xml:space="preserve">not </w:t>
      </w:r>
      <w:r w:rsidRPr="000B6C97">
        <w:rPr>
          <w:rStyle w:val="Emphasis"/>
          <w:rFonts w:asciiTheme="minorHAnsi" w:hAnsiTheme="minorHAnsi" w:cstheme="minorHAnsi"/>
          <w:highlight w:val="cyan"/>
        </w:rPr>
        <w:t>only vanishes</w:t>
      </w:r>
      <w:r w:rsidRPr="000B6C97">
        <w:rPr>
          <w:rStyle w:val="StyleUnderline"/>
          <w:rFonts w:asciiTheme="minorHAnsi" w:hAnsiTheme="minorHAnsi" w:cstheme="minorHAnsi"/>
          <w:highlight w:val="cyan"/>
        </w:rPr>
        <w:t>, but</w:t>
      </w:r>
      <w:r w:rsidRPr="001F2986">
        <w:rPr>
          <w:rFonts w:asciiTheme="minorHAnsi" w:hAnsiTheme="minorHAnsi" w:cstheme="minorHAnsi"/>
        </w:rPr>
        <w:t xml:space="preserve"> jointly </w:t>
      </w:r>
      <w:r w:rsidRPr="000B6C97">
        <w:rPr>
          <w:rStyle w:val="Emphasis"/>
          <w:rFonts w:asciiTheme="minorHAnsi" w:hAnsiTheme="minorHAnsi" w:cstheme="minorHAnsi"/>
          <w:highlight w:val="cyan"/>
        </w:rPr>
        <w:t>democratic dyads</w:t>
      </w:r>
      <w:r w:rsidRPr="000B6C97">
        <w:rPr>
          <w:rStyle w:val="StyleUnderline"/>
          <w:rFonts w:asciiTheme="minorHAnsi" w:hAnsiTheme="minorHAnsi" w:cstheme="minorHAnsi"/>
          <w:highlight w:val="cyan"/>
        </w:rPr>
        <w:t xml:space="preserve"> seem</w:t>
      </w:r>
      <w:r w:rsidRPr="001F2986">
        <w:rPr>
          <w:rFonts w:asciiTheme="minorHAnsi" w:hAnsiTheme="minorHAnsi" w:cstheme="minorHAnsi"/>
        </w:rPr>
        <w:t xml:space="preserve"> to be </w:t>
      </w:r>
      <w:r w:rsidRPr="000B6C97">
        <w:rPr>
          <w:rStyle w:val="Emphasis"/>
          <w:rFonts w:asciiTheme="minorHAnsi" w:hAnsiTheme="minorHAnsi" w:cstheme="minorHAnsi"/>
          <w:i/>
          <w:highlight w:val="cyan"/>
        </w:rPr>
        <w:t>more</w:t>
      </w:r>
      <w:r w:rsidRPr="000B6C97">
        <w:rPr>
          <w:rStyle w:val="StyleUnderline"/>
          <w:rFonts w:asciiTheme="minorHAnsi" w:hAnsiTheme="minorHAnsi" w:cstheme="minorHAnsi"/>
          <w:highlight w:val="cyan"/>
        </w:rPr>
        <w:t xml:space="preserve"> </w:t>
      </w:r>
      <w:r w:rsidRPr="000B6C97">
        <w:rPr>
          <w:rStyle w:val="Emphasis"/>
          <w:rFonts w:asciiTheme="minorHAnsi" w:hAnsiTheme="minorHAnsi" w:cstheme="minorHAnsi"/>
          <w:highlight w:val="cyan"/>
        </w:rPr>
        <w:t>conflict prone</w:t>
      </w:r>
      <w:r w:rsidRPr="001F2986">
        <w:rPr>
          <w:rFonts w:asciiTheme="minorHAnsi" w:hAnsiTheme="minorHAnsi" w:cstheme="minorHAnsi"/>
        </w:rPr>
        <w:t xml:space="preserve"> than mixed dyads. </w:t>
      </w:r>
      <w:r w:rsidRPr="000B6C97">
        <w:rPr>
          <w:rStyle w:val="StyleUnderline"/>
          <w:rFonts w:asciiTheme="minorHAnsi" w:hAnsiTheme="minorHAnsi" w:cstheme="minorHAnsi"/>
          <w:highlight w:val="cyan"/>
        </w:rPr>
        <w:t xml:space="preserve">These results are </w:t>
      </w:r>
      <w:r w:rsidRPr="000B6C97">
        <w:rPr>
          <w:rStyle w:val="Emphasis"/>
          <w:rFonts w:asciiTheme="minorHAnsi" w:hAnsiTheme="minorHAnsi" w:cstheme="minorHAnsi"/>
          <w:highlight w:val="cyan"/>
        </w:rPr>
        <w:t>consistent</w:t>
      </w:r>
      <w:r w:rsidRPr="000B6C97">
        <w:rPr>
          <w:rStyle w:val="StyleUnderline"/>
          <w:rFonts w:asciiTheme="minorHAnsi" w:hAnsiTheme="minorHAnsi" w:cstheme="minorHAnsi"/>
          <w:highlight w:val="cyan"/>
        </w:rPr>
        <w:t xml:space="preserve"> across</w:t>
      </w:r>
      <w:r w:rsidRPr="001F2986">
        <w:rPr>
          <w:rStyle w:val="StyleUnderline"/>
          <w:rFonts w:asciiTheme="minorHAnsi" w:hAnsiTheme="minorHAnsi" w:cstheme="minorHAnsi"/>
        </w:rPr>
        <w:t xml:space="preserve"> operationalizations of the </w:t>
      </w:r>
      <w:r w:rsidRPr="001F2986">
        <w:rPr>
          <w:rStyle w:val="Emphasis"/>
          <w:rFonts w:asciiTheme="minorHAnsi" w:hAnsiTheme="minorHAnsi" w:cstheme="minorHAnsi"/>
        </w:rPr>
        <w:t>outcome variable</w:t>
      </w:r>
      <w:r w:rsidRPr="001F2986">
        <w:rPr>
          <w:rStyle w:val="StyleUnderline"/>
          <w:rFonts w:asciiTheme="minorHAnsi" w:hAnsiTheme="minorHAnsi" w:cstheme="minorHAnsi"/>
        </w:rPr>
        <w:t xml:space="preserve">, our </w:t>
      </w:r>
      <w:r w:rsidRPr="001F2986">
        <w:rPr>
          <w:rStyle w:val="Emphasis"/>
          <w:rFonts w:asciiTheme="minorHAnsi" w:hAnsiTheme="minorHAnsi" w:cstheme="minorHAnsi"/>
        </w:rPr>
        <w:t>triadic closure predictor</w:t>
      </w:r>
      <w:r w:rsidRPr="001F2986">
        <w:rPr>
          <w:rStyle w:val="StyleUnderline"/>
          <w:rFonts w:asciiTheme="minorHAnsi" w:hAnsiTheme="minorHAnsi" w:cstheme="minorHAnsi"/>
        </w:rPr>
        <w:t xml:space="preserve">, measurements of </w:t>
      </w:r>
      <w:r w:rsidRPr="001F2986">
        <w:rPr>
          <w:rStyle w:val="Emphasis"/>
          <w:rFonts w:asciiTheme="minorHAnsi" w:hAnsiTheme="minorHAnsi" w:cstheme="minorHAnsi"/>
        </w:rPr>
        <w:t>joint democracy</w:t>
      </w:r>
      <w:r w:rsidRPr="001F2986">
        <w:rPr>
          <w:rStyle w:val="StyleUnderline"/>
          <w:rFonts w:asciiTheme="minorHAnsi" w:hAnsiTheme="minorHAnsi" w:cstheme="minorHAnsi"/>
        </w:rPr>
        <w:t xml:space="preserve">, and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variety of other factors</w:t>
      </w:r>
      <w:r w:rsidRPr="001F2986">
        <w:rPr>
          <w:rFonts w:asciiTheme="minorHAnsi" w:hAnsiTheme="minorHAnsi" w:cstheme="minorHAnsi"/>
        </w:rPr>
        <w:t xml:space="preserve">. We believe this explanation for the democratic peace is not a mechanism for understanding the democratic peace, but instead, an alternative. What we have shown here is that </w:t>
      </w:r>
      <w:r w:rsidRPr="001F2986">
        <w:rPr>
          <w:rStyle w:val="StyleUnderline"/>
          <w:rFonts w:asciiTheme="minorHAnsi" w:hAnsiTheme="minorHAnsi" w:cstheme="minorHAnsi"/>
        </w:rPr>
        <w:t xml:space="preserve">conflict between democracies indeed exists and the peaceful relations occasionally found are </w:t>
      </w:r>
      <w:r w:rsidRPr="001F2986">
        <w:rPr>
          <w:rStyle w:val="Emphasis"/>
          <w:rFonts w:asciiTheme="minorHAnsi" w:hAnsiTheme="minorHAnsi" w:cstheme="minorHAnsi"/>
        </w:rPr>
        <w:t>not necessarily</w:t>
      </w:r>
      <w:r w:rsidRPr="001F2986">
        <w:rPr>
          <w:rStyle w:val="StyleUnderline"/>
          <w:rFonts w:asciiTheme="minorHAnsi" w:hAnsiTheme="minorHAnsi" w:cstheme="minorHAnsi"/>
        </w:rPr>
        <w:t xml:space="preserve"> a function of the </w:t>
      </w:r>
      <w:r w:rsidRPr="001F2986">
        <w:rPr>
          <w:rStyle w:val="Emphasis"/>
          <w:rFonts w:asciiTheme="minorHAnsi" w:hAnsiTheme="minorHAnsi" w:cstheme="minorHAnsi"/>
        </w:rPr>
        <w:t>affinity of democratic states</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intrinsic attributes</w:t>
      </w:r>
      <w:r w:rsidRPr="001F2986">
        <w:rPr>
          <w:rStyle w:val="StyleUnderline"/>
          <w:rFonts w:asciiTheme="minorHAnsi" w:hAnsiTheme="minorHAnsi" w:cstheme="minorHAnsi"/>
        </w:rPr>
        <w:t xml:space="preserve"> of </w:t>
      </w:r>
      <w:r w:rsidRPr="001F2986">
        <w:rPr>
          <w:rStyle w:val="Emphasis"/>
          <w:rFonts w:asciiTheme="minorHAnsi" w:hAnsiTheme="minorHAnsi" w:cstheme="minorHAnsi"/>
        </w:rPr>
        <w:t>democratic states</w:t>
      </w:r>
      <w:r w:rsidRPr="001F2986">
        <w:rPr>
          <w:rStyle w:val="StyleUnderline"/>
          <w:rFonts w:asciiTheme="minorHAnsi" w:hAnsiTheme="minorHAnsi" w:cstheme="minorHAnsi"/>
        </w:rPr>
        <w:t xml:space="preserve">, but instead, a function of the </w:t>
      </w:r>
      <w:r w:rsidRPr="001F2986">
        <w:rPr>
          <w:rStyle w:val="Emphasis"/>
          <w:rFonts w:asciiTheme="minorHAnsi" w:hAnsiTheme="minorHAnsi" w:cstheme="minorHAnsi"/>
        </w:rPr>
        <w:t>strategic inefficiencies</w:t>
      </w:r>
      <w:r w:rsidRPr="001F2986">
        <w:rPr>
          <w:rStyle w:val="StyleUnderline"/>
          <w:rFonts w:asciiTheme="minorHAnsi" w:hAnsiTheme="minorHAnsi" w:cstheme="minorHAnsi"/>
        </w:rPr>
        <w:t xml:space="preserve"> of fighting a state with a </w:t>
      </w:r>
      <w:r w:rsidRPr="001F2986">
        <w:rPr>
          <w:rStyle w:val="Emphasis"/>
          <w:rFonts w:asciiTheme="minorHAnsi" w:hAnsiTheme="minorHAnsi" w:cstheme="minorHAnsi"/>
        </w:rPr>
        <w:t>shared enemy</w:t>
      </w:r>
      <w:r w:rsidRPr="001F2986">
        <w:rPr>
          <w:rFonts w:asciiTheme="minorHAnsi" w:hAnsiTheme="minorHAnsi" w:cstheme="minorHAnsi"/>
        </w:rPr>
        <w:t>. While regime type may influence the interests of states, we find that it does not directly influence the probability that any two states fight one another.</w:t>
      </w:r>
    </w:p>
    <w:p w14:paraId="57769DA2" w14:textId="77777777" w:rsidR="00FF1523" w:rsidRPr="001F2986" w:rsidRDefault="00FF1523" w:rsidP="00FF1523">
      <w:pPr>
        <w:rPr>
          <w:rStyle w:val="Emphasis"/>
          <w:rFonts w:asciiTheme="minorHAnsi" w:hAnsiTheme="minorHAnsi" w:cstheme="minorHAnsi"/>
        </w:rPr>
      </w:pPr>
      <w:r w:rsidRPr="001F2986">
        <w:rPr>
          <w:rFonts w:asciiTheme="minorHAnsi" w:hAnsiTheme="minorHAnsi" w:cstheme="minorHAnsi"/>
        </w:rPr>
        <w:t xml:space="preserve">There are three major implications to our research. First, </w:t>
      </w:r>
      <w:r w:rsidRPr="000B6C97">
        <w:rPr>
          <w:rStyle w:val="StyleUnderline"/>
          <w:rFonts w:asciiTheme="minorHAnsi" w:hAnsiTheme="minorHAnsi" w:cstheme="minorHAnsi"/>
          <w:highlight w:val="cyan"/>
        </w:rPr>
        <w:t xml:space="preserve">scholars should be </w:t>
      </w:r>
      <w:r w:rsidRPr="000B6C97">
        <w:rPr>
          <w:rStyle w:val="Emphasis"/>
          <w:rFonts w:asciiTheme="minorHAnsi" w:hAnsiTheme="minorHAnsi" w:cstheme="minorHAnsi"/>
          <w:highlight w:val="cyan"/>
        </w:rPr>
        <w:t>hesitant to consider dyadic conflict in isolation</w:t>
      </w:r>
      <w:r w:rsidRPr="001F2986">
        <w:rPr>
          <w:rStyle w:val="StyleUnderline"/>
          <w:rFonts w:asciiTheme="minorHAnsi" w:hAnsiTheme="minorHAnsi" w:cstheme="minorHAnsi"/>
        </w:rPr>
        <w:t xml:space="preserve">, as </w:t>
      </w:r>
      <w:r w:rsidRPr="000B6C97">
        <w:rPr>
          <w:rStyle w:val="StyleUnderline"/>
          <w:rFonts w:asciiTheme="minorHAnsi" w:hAnsiTheme="minorHAnsi" w:cstheme="minorHAnsi"/>
          <w:highlight w:val="cyan"/>
        </w:rPr>
        <w:t xml:space="preserve">there are </w:t>
      </w:r>
      <w:r w:rsidRPr="000B6C97">
        <w:rPr>
          <w:rStyle w:val="Emphasis"/>
          <w:rFonts w:asciiTheme="minorHAnsi" w:hAnsiTheme="minorHAnsi" w:cstheme="minorHAnsi"/>
          <w:highlight w:val="cyan"/>
        </w:rPr>
        <w:t>network dependencies</w:t>
      </w:r>
      <w:r w:rsidRPr="001F2986">
        <w:rPr>
          <w:rStyle w:val="StyleUnderline"/>
          <w:rFonts w:asciiTheme="minorHAnsi" w:hAnsiTheme="minorHAnsi" w:cstheme="minorHAnsi"/>
        </w:rPr>
        <w:t xml:space="preserve"> informing whether a state </w:t>
      </w:r>
      <w:r w:rsidRPr="001F2986">
        <w:rPr>
          <w:rStyle w:val="Emphasis"/>
          <w:rFonts w:asciiTheme="minorHAnsi" w:hAnsiTheme="minorHAnsi" w:cstheme="minorHAnsi"/>
        </w:rPr>
        <w:t>engages</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joins a MID</w:t>
      </w:r>
      <w:r w:rsidRPr="001F2986">
        <w:rPr>
          <w:rFonts w:asciiTheme="minorHAnsi" w:hAnsiTheme="minorHAnsi" w:cstheme="minorHAnsi"/>
        </w:rPr>
        <w:t xml:space="preserve">. Second, </w:t>
      </w:r>
      <w:r w:rsidRPr="001F2986">
        <w:rPr>
          <w:rStyle w:val="StyleUnderline"/>
          <w:rFonts w:asciiTheme="minorHAnsi" w:hAnsiTheme="minorHAnsi" w:cstheme="minorHAnsi"/>
        </w:rPr>
        <w:t xml:space="preserve">preferences operating in </w:t>
      </w:r>
      <w:r w:rsidRPr="001F2986">
        <w:rPr>
          <w:rStyle w:val="Emphasis"/>
          <w:rFonts w:asciiTheme="minorHAnsi" w:hAnsiTheme="minorHAnsi" w:cstheme="minorHAnsi"/>
        </w:rPr>
        <w:t>addition to network interdependencies</w:t>
      </w:r>
      <w:r w:rsidRPr="001F2986">
        <w:rPr>
          <w:rStyle w:val="StyleUnderline"/>
          <w:rFonts w:asciiTheme="minorHAnsi" w:hAnsiTheme="minorHAnsi" w:cstheme="minorHAnsi"/>
        </w:rPr>
        <w:t xml:space="preserve"> and </w:t>
      </w:r>
      <w:r w:rsidRPr="001F2986">
        <w:rPr>
          <w:rStyle w:val="Emphasis"/>
          <w:rFonts w:asciiTheme="minorHAnsi" w:hAnsiTheme="minorHAnsi" w:cstheme="minorHAnsi"/>
        </w:rPr>
        <w:t>collaboration</w:t>
      </w:r>
      <w:r w:rsidRPr="001F2986">
        <w:rPr>
          <w:rStyle w:val="StyleUnderline"/>
          <w:rFonts w:asciiTheme="minorHAnsi" w:hAnsiTheme="minorHAnsi" w:cstheme="minorHAnsi"/>
        </w:rPr>
        <w:t xml:space="preserve"> explain </w:t>
      </w:r>
      <w:r w:rsidRPr="001F2986">
        <w:rPr>
          <w:rStyle w:val="Emphasis"/>
          <w:rFonts w:asciiTheme="minorHAnsi" w:hAnsiTheme="minorHAnsi" w:cstheme="minorHAnsi"/>
        </w:rPr>
        <w:t>much</w:t>
      </w:r>
      <w:r w:rsidRPr="001F2986">
        <w:rPr>
          <w:rStyle w:val="StyleUnderline"/>
          <w:rFonts w:asciiTheme="minorHAnsi" w:hAnsiTheme="minorHAnsi" w:cstheme="minorHAnsi"/>
        </w:rPr>
        <w:t xml:space="preserve"> of the democratic peace</w:t>
      </w:r>
      <w:r w:rsidRPr="001F2986">
        <w:rPr>
          <w:rFonts w:asciiTheme="minorHAnsi" w:hAnsiTheme="minorHAnsi" w:cstheme="minorHAnsi"/>
        </w:rPr>
        <w:t xml:space="preserve">. Third, when studying conflict, scholars and practitioners should consider the cost structure of collaboration, and how these dynamics inform not only conflict initiation, but conflict escalation. Particularly interesting is that the theoretical mechanism at work here is dramatically simpler than any of the established justifications for the democratic peace. We do not rely on arguments about institutions or norms, but just the simple and intuitive proposition that it does not make much sense for two states fighting a third to also fight each other. </w:t>
      </w:r>
      <w:r w:rsidRPr="001F2986">
        <w:rPr>
          <w:rStyle w:val="StyleUnderline"/>
          <w:rFonts w:asciiTheme="minorHAnsi" w:hAnsiTheme="minorHAnsi" w:cstheme="minorHAnsi"/>
        </w:rPr>
        <w:t xml:space="preserve">What the existing literature seems to have </w:t>
      </w:r>
      <w:r w:rsidRPr="001F2986">
        <w:rPr>
          <w:rStyle w:val="Emphasis"/>
          <w:rFonts w:asciiTheme="minorHAnsi" w:hAnsiTheme="minorHAnsi" w:cstheme="minorHAnsi"/>
        </w:rPr>
        <w:t>missed</w:t>
      </w:r>
      <w:r w:rsidRPr="001F2986">
        <w:rPr>
          <w:rFonts w:asciiTheme="minorHAnsi" w:hAnsiTheme="minorHAnsi" w:cstheme="minorHAnsi"/>
        </w:rPr>
        <w:t xml:space="preserve">, usually theoretically and almost always empirically, </w:t>
      </w:r>
      <w:r w:rsidRPr="001F2986">
        <w:rPr>
          <w:rStyle w:val="StyleUnderline"/>
          <w:rFonts w:asciiTheme="minorHAnsi" w:hAnsiTheme="minorHAnsi" w:cstheme="minorHAnsi"/>
        </w:rPr>
        <w:t xml:space="preserve">is that </w:t>
      </w:r>
      <w:r w:rsidRPr="000B6C97">
        <w:rPr>
          <w:rStyle w:val="Emphasis"/>
          <w:rFonts w:asciiTheme="minorHAnsi" w:hAnsiTheme="minorHAnsi" w:cstheme="minorHAnsi"/>
          <w:highlight w:val="cyan"/>
        </w:rPr>
        <w:t>dyadic conflicts</w:t>
      </w:r>
      <w:r w:rsidRPr="000B6C97">
        <w:rPr>
          <w:rStyle w:val="StyleUnderline"/>
          <w:rFonts w:asciiTheme="minorHAnsi" w:hAnsiTheme="minorHAnsi" w:cstheme="minorHAnsi"/>
          <w:highlight w:val="cyan"/>
        </w:rPr>
        <w:t xml:space="preserve"> do not occur in </w:t>
      </w:r>
      <w:r w:rsidRPr="000B6C97">
        <w:rPr>
          <w:rStyle w:val="Emphasis"/>
          <w:rFonts w:asciiTheme="minorHAnsi" w:hAnsiTheme="minorHAnsi" w:cstheme="minorHAnsi"/>
          <w:highlight w:val="cyan"/>
        </w:rPr>
        <w:t>isolation</w:t>
      </w:r>
      <w:r w:rsidRPr="000B6C97">
        <w:rPr>
          <w:rStyle w:val="StyleUnderline"/>
          <w:rFonts w:asciiTheme="minorHAnsi" w:hAnsiTheme="minorHAnsi" w:cstheme="minorHAnsi"/>
          <w:highlight w:val="cyan"/>
        </w:rPr>
        <w:t xml:space="preserve">, but in </w:t>
      </w:r>
      <w:r w:rsidRPr="001F2986">
        <w:rPr>
          <w:rStyle w:val="StyleUnderline"/>
          <w:rFonts w:asciiTheme="minorHAnsi" w:hAnsiTheme="minorHAnsi" w:cstheme="minorHAnsi"/>
        </w:rPr>
        <w:t xml:space="preserve">the context of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complex network of relations.</w:t>
      </w:r>
    </w:p>
    <w:p w14:paraId="7C8A2D95" w14:textId="77777777" w:rsidR="00FF1523" w:rsidRPr="001F2986" w:rsidRDefault="00FF1523" w:rsidP="00FF1523">
      <w:pPr>
        <w:rPr>
          <w:rFonts w:asciiTheme="minorHAnsi" w:hAnsiTheme="minorHAnsi" w:cstheme="minorHAnsi"/>
        </w:rPr>
      </w:pPr>
    </w:p>
    <w:p w14:paraId="5C03B63F" w14:textId="77777777" w:rsidR="00FF1523" w:rsidRPr="00043E19" w:rsidRDefault="00FF1523" w:rsidP="00FF1523">
      <w:pPr>
        <w:pStyle w:val="Heading4"/>
      </w:pPr>
      <w:r>
        <w:lastRenderedPageBreak/>
        <w:t>Democracy can’t resolve violence</w:t>
      </w:r>
    </w:p>
    <w:p w14:paraId="15737850" w14:textId="77777777" w:rsidR="00FF1523" w:rsidRDefault="00FF1523" w:rsidP="00FF1523">
      <w:r>
        <w:t xml:space="preserve">John </w:t>
      </w:r>
      <w:proofErr w:type="spellStart"/>
      <w:r w:rsidRPr="009E623F">
        <w:rPr>
          <w:rStyle w:val="Style13ptBold"/>
        </w:rPr>
        <w:t>Schwarzmantel</w:t>
      </w:r>
      <w:proofErr w:type="spellEnd"/>
      <w:r>
        <w:t xml:space="preserve"> (Senior Lecturer in Politics at the University of Leeds, </w:t>
      </w:r>
      <w:proofErr w:type="spellStart"/>
      <w:r>
        <w:t>Programme</w:t>
      </w:r>
      <w:proofErr w:type="spellEnd"/>
      <w:r>
        <w:t xml:space="preserve"> Director of the MA in Democratic Studies and, </w:t>
      </w:r>
      <w:proofErr w:type="gramStart"/>
      <w:r>
        <w:t>at the moment</w:t>
      </w:r>
      <w:proofErr w:type="gramEnd"/>
      <w:r>
        <w:t xml:space="preserve">, Director of the Centre for </w:t>
      </w:r>
      <w:proofErr w:type="spellStart"/>
      <w:r>
        <w:t>Democratisation</w:t>
      </w:r>
      <w:proofErr w:type="spellEnd"/>
      <w:r>
        <w:t xml:space="preserve"> Studies) April </w:t>
      </w:r>
      <w:r w:rsidRPr="009E623F">
        <w:rPr>
          <w:rStyle w:val="Style13ptBold"/>
        </w:rPr>
        <w:t>2010</w:t>
      </w:r>
      <w:r>
        <w:t xml:space="preserve"> “Democracy and violence: a theoretical overview” Democratization Vol. 17, No. 2 EBSCO</w:t>
      </w:r>
    </w:p>
    <w:p w14:paraId="09DB5E59" w14:textId="77777777" w:rsidR="00FF1523" w:rsidRDefault="00FF1523" w:rsidP="00FF1523">
      <w:r>
        <w:t xml:space="preserve">Clearly this </w:t>
      </w:r>
      <w:r w:rsidRPr="003F0583">
        <w:rPr>
          <w:rStyle w:val="StyleUnderline"/>
          <w:highlight w:val="yellow"/>
        </w:rPr>
        <w:t>democratic exclusion of violence is</w:t>
      </w:r>
      <w:r w:rsidRPr="009E623F">
        <w:rPr>
          <w:rStyle w:val="StyleUnderline"/>
        </w:rPr>
        <w:t xml:space="preserve"> an ideal, </w:t>
      </w:r>
      <w:r w:rsidRPr="003F0583">
        <w:rPr>
          <w:rStyle w:val="StyleUnderline"/>
          <w:highlight w:val="yellow"/>
        </w:rPr>
        <w:t>not a reality</w:t>
      </w:r>
      <w:r w:rsidRPr="009E623F">
        <w:rPr>
          <w:rStyle w:val="StyleUnderline"/>
        </w:rPr>
        <w:t xml:space="preserve">. </w:t>
      </w:r>
      <w:r w:rsidRPr="003F0583">
        <w:rPr>
          <w:rStyle w:val="StyleUnderline"/>
          <w:highlight w:val="yellow"/>
        </w:rPr>
        <w:t>It rests on</w:t>
      </w:r>
      <w:r>
        <w:t xml:space="preserve"> various </w:t>
      </w:r>
      <w:r w:rsidRPr="003F0583">
        <w:rPr>
          <w:rStyle w:val="StyleUnderline"/>
          <w:highlight w:val="yellow"/>
        </w:rPr>
        <w:t>presuppositions</w:t>
      </w:r>
      <w:r w:rsidRPr="009E623F">
        <w:rPr>
          <w:rStyle w:val="StyleUnderline"/>
        </w:rPr>
        <w:t xml:space="preserve"> that are unlikely to be fulfilled in the real world</w:t>
      </w:r>
      <w:r>
        <w:t xml:space="preserve">. First, </w:t>
      </w:r>
      <w:r w:rsidRPr="009E623F">
        <w:rPr>
          <w:rStyle w:val="StyleUnderline"/>
        </w:rPr>
        <w:t xml:space="preserve">it relies on the assumption </w:t>
      </w:r>
      <w:r w:rsidRPr="003F0583">
        <w:rPr>
          <w:rStyle w:val="StyleUnderline"/>
          <w:highlight w:val="yellow"/>
        </w:rPr>
        <w:t>that all</w:t>
      </w:r>
      <w:r w:rsidRPr="009E623F">
        <w:rPr>
          <w:rStyle w:val="StyleUnderline"/>
        </w:rPr>
        <w:t xml:space="preserve"> interests and </w:t>
      </w:r>
      <w:r w:rsidRPr="003F0583">
        <w:rPr>
          <w:rStyle w:val="StyleUnderline"/>
          <w:highlight w:val="yellow"/>
        </w:rPr>
        <w:t>perspectives are</w:t>
      </w:r>
      <w:r w:rsidRPr="009E623F">
        <w:rPr>
          <w:rStyle w:val="StyleUnderline"/>
        </w:rPr>
        <w:t xml:space="preserve"> in fact </w:t>
      </w:r>
      <w:proofErr w:type="gramStart"/>
      <w:r w:rsidRPr="003F0583">
        <w:rPr>
          <w:rStyle w:val="StyleUnderline"/>
          <w:highlight w:val="yellow"/>
        </w:rPr>
        <w:t>taken into account</w:t>
      </w:r>
      <w:proofErr w:type="gramEnd"/>
      <w:r>
        <w:t xml:space="preserve"> in the political system in question, </w:t>
      </w:r>
      <w:r w:rsidRPr="009E623F">
        <w:rPr>
          <w:rStyle w:val="StyleUnderline"/>
        </w:rPr>
        <w:t>and that therefore no person or group will feel the need to have recourse to violence</w:t>
      </w:r>
      <w:r>
        <w:t xml:space="preserve"> outside established constitutional channels in order to make their voice heard. </w:t>
      </w:r>
      <w:r w:rsidRPr="009E623F">
        <w:rPr>
          <w:rStyle w:val="StyleUnderline"/>
        </w:rPr>
        <w:t>Second</w:t>
      </w:r>
      <w:r>
        <w:t xml:space="preserve">, the implication is that all political actors accept the premises that violence degrades the status of the human actor and that it is possible and desirable to resolve conflict through democracy, and that this is ethically superior to means of violent conflict. </w:t>
      </w:r>
      <w:r w:rsidRPr="003F0583">
        <w:rPr>
          <w:rStyle w:val="StyleUnderline"/>
          <w:highlight w:val="yellow"/>
        </w:rPr>
        <w:t>If someone believes</w:t>
      </w:r>
      <w:r w:rsidRPr="009E623F">
        <w:rPr>
          <w:rStyle w:val="StyleUnderline"/>
        </w:rPr>
        <w:t xml:space="preserve"> that there is something inherently ennobling about violence, or that </w:t>
      </w:r>
      <w:r w:rsidRPr="003F0583">
        <w:rPr>
          <w:rStyle w:val="StyleUnderline"/>
          <w:highlight w:val="yellow"/>
        </w:rPr>
        <w:t>their own goal is an ‘all or nothing’ one</w:t>
      </w:r>
      <w:r w:rsidRPr="009E623F">
        <w:rPr>
          <w:rStyle w:val="StyleUnderline"/>
        </w:rPr>
        <w:t xml:space="preserve"> on which there can be no compromise, or that the possible interlocutors in the democratic dialogue are not worthy of respect or of being listened to, then </w:t>
      </w:r>
      <w:r w:rsidRPr="003F0583">
        <w:rPr>
          <w:rStyle w:val="StyleUnderline"/>
          <w:highlight w:val="yellow"/>
        </w:rPr>
        <w:t>these considerations will make the democratic aspiration to exclude violence an impossible one</w:t>
      </w:r>
      <w:r w:rsidRPr="009E623F">
        <w:rPr>
          <w:rStyle w:val="StyleUnderline"/>
        </w:rPr>
        <w:t xml:space="preserve"> to </w:t>
      </w:r>
      <w:proofErr w:type="spellStart"/>
      <w:r w:rsidRPr="009E623F">
        <w:rPr>
          <w:rStyle w:val="StyleUnderline"/>
        </w:rPr>
        <w:t>realise</w:t>
      </w:r>
      <w:proofErr w:type="spellEnd"/>
      <w:r w:rsidRPr="009E623F">
        <w:rPr>
          <w:rStyle w:val="StyleUnderline"/>
        </w:rPr>
        <w:t xml:space="preserve"> in practice</w:t>
      </w:r>
      <w:r>
        <w:t xml:space="preserve">. Finally, the presentation here of the opposition between democracy as rational and violence as irrational is open to the objection that </w:t>
      </w:r>
      <w:r w:rsidRPr="003F0583">
        <w:rPr>
          <w:rStyle w:val="StyleUnderline"/>
          <w:highlight w:val="yellow"/>
        </w:rPr>
        <w:t>the recourse to violence can be a perfectly rational</w:t>
      </w:r>
      <w:r w:rsidRPr="009E623F">
        <w:rPr>
          <w:rStyle w:val="StyleUnderline"/>
        </w:rPr>
        <w:t xml:space="preserve"> strategy, designed </w:t>
      </w:r>
      <w:r w:rsidRPr="003F0583">
        <w:rPr>
          <w:rStyle w:val="StyleUnderline"/>
          <w:highlight w:val="yellow"/>
        </w:rPr>
        <w:t>to achieve political goals</w:t>
      </w:r>
      <w:r w:rsidRPr="009E623F">
        <w:rPr>
          <w:rStyle w:val="StyleUnderline"/>
        </w:rPr>
        <w:t xml:space="preserve"> (</w:t>
      </w:r>
      <w:r w:rsidRPr="003F0583">
        <w:rPr>
          <w:rStyle w:val="StyleUnderline"/>
          <w:highlight w:val="yellow"/>
        </w:rPr>
        <w:t>including democratic ones</w:t>
      </w:r>
      <w:r w:rsidRPr="009E623F">
        <w:rPr>
          <w:rStyle w:val="StyleUnderline"/>
        </w:rPr>
        <w:t xml:space="preserve">) </w:t>
      </w:r>
      <w:r w:rsidRPr="003F0583">
        <w:rPr>
          <w:rStyle w:val="StyleUnderline"/>
          <w:highlight w:val="yellow"/>
        </w:rPr>
        <w:t>by means of violence</w:t>
      </w:r>
      <w:r>
        <w:t xml:space="preserve">: ‘they (terrorists) tend often to act according to thinking which is no less strategic or rational than that of other actors in various conflicts’.11 This is certainly true, since </w:t>
      </w:r>
      <w:r w:rsidRPr="009E623F">
        <w:rPr>
          <w:rStyle w:val="StyleUnderline"/>
        </w:rPr>
        <w:t>violence can be exercised in rational and strategic ways in order to achieve the inclusion offered, but not realized, by the democratic state</w:t>
      </w:r>
      <w:r>
        <w:t xml:space="preserve">. Yet the </w:t>
      </w:r>
      <w:proofErr w:type="gramStart"/>
      <w:r>
        <w:t>ultimate goal</w:t>
      </w:r>
      <w:proofErr w:type="gramEnd"/>
      <w:r>
        <w:t xml:space="preserve"> of a properly inclusive democratic society remains, so it is argued here, one of substituting the processes of debate and compromise for the physical confrontation of force between groups and individuals who see no possibility of democratic dialogue.</w:t>
      </w:r>
    </w:p>
    <w:p w14:paraId="73A21551" w14:textId="77777777" w:rsidR="00FF1523" w:rsidRPr="00FF1523" w:rsidRDefault="00FF1523" w:rsidP="00FF1523"/>
    <w:sectPr w:rsidR="00FF1523" w:rsidRPr="00FF15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094C93"/>
    <w:multiLevelType w:val="hybridMultilevel"/>
    <w:tmpl w:val="D6D66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0475AA"/>
    <w:multiLevelType w:val="hybridMultilevel"/>
    <w:tmpl w:val="776E5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4D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D4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59E"/>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888"/>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BD6"/>
    <w:rsid w:val="00FC74C7"/>
    <w:rsid w:val="00FD451D"/>
    <w:rsid w:val="00FD5B22"/>
    <w:rsid w:val="00FE1B01"/>
    <w:rsid w:val="00FF15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9A299A"/>
  <w14:defaultImageDpi w14:val="300"/>
  <w15:docId w15:val="{0A4F6A55-8F05-634C-9123-B69EB79C5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4D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B4D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4D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6B4D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B4D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4D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4D4D"/>
  </w:style>
  <w:style w:type="character" w:customStyle="1" w:styleId="Heading1Char">
    <w:name w:val="Heading 1 Char"/>
    <w:aliases w:val="Pocket Char"/>
    <w:basedOn w:val="DefaultParagraphFont"/>
    <w:link w:val="Heading1"/>
    <w:uiPriority w:val="9"/>
    <w:rsid w:val="006B4D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4D4D"/>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6B4D4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6B4D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B4D4D"/>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6B4D4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6B4D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B4D4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6B4D4D"/>
    <w:rPr>
      <w:color w:val="auto"/>
      <w:u w:val="none"/>
    </w:rPr>
  </w:style>
  <w:style w:type="paragraph" w:styleId="DocumentMap">
    <w:name w:val="Document Map"/>
    <w:basedOn w:val="Normal"/>
    <w:link w:val="DocumentMapChar"/>
    <w:uiPriority w:val="99"/>
    <w:semiHidden/>
    <w:unhideWhenUsed/>
    <w:rsid w:val="006B4D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4D4D"/>
    <w:rPr>
      <w:rFonts w:ascii="Lucida Grande" w:hAnsi="Lucida Grande" w:cs="Lucida Grande"/>
    </w:rPr>
  </w:style>
  <w:style w:type="paragraph" w:customStyle="1" w:styleId="Emphasis1">
    <w:name w:val="Emphasis1"/>
    <w:basedOn w:val="Normal"/>
    <w:link w:val="Emphasis"/>
    <w:autoRedefine/>
    <w:uiPriority w:val="20"/>
    <w:qFormat/>
    <w:rsid w:val="006B4D4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Revision">
    <w:name w:val="Revision"/>
    <w:hidden/>
    <w:uiPriority w:val="99"/>
    <w:semiHidden/>
    <w:rsid w:val="00FC6BD6"/>
    <w:rPr>
      <w:rFonts w:ascii="Calibri" w:hAnsi="Calibri"/>
      <w:sz w:val="22"/>
    </w:rPr>
  </w:style>
  <w:style w:type="paragraph" w:styleId="ListParagraph">
    <w:name w:val="List Paragraph"/>
    <w:basedOn w:val="Normal"/>
    <w:uiPriority w:val="34"/>
    <w:qFormat/>
    <w:rsid w:val="00FC6BD6"/>
    <w:pPr>
      <w:ind w:left="720"/>
      <w:contextualSpacing/>
    </w:pPr>
  </w:style>
  <w:style w:type="paragraph" w:customStyle="1" w:styleId="textbold">
    <w:name w:val="text bold"/>
    <w:basedOn w:val="Normal"/>
    <w:uiPriority w:val="20"/>
    <w:qFormat/>
    <w:rsid w:val="00FF1523"/>
    <w:pPr>
      <w:widowControl w:val="0"/>
      <w:ind w:left="720"/>
      <w:jc w:val="both"/>
    </w:pPr>
    <w:rPr>
      <w:b/>
      <w:iCs/>
      <w:u w:val="single"/>
    </w:rPr>
  </w:style>
  <w:style w:type="paragraph" w:customStyle="1" w:styleId="UnderlinePara">
    <w:name w:val="Underline Para"/>
    <w:basedOn w:val="Normal"/>
    <w:uiPriority w:val="1"/>
    <w:qFormat/>
    <w:rsid w:val="00FF1523"/>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nymag.com/intelligencer/2019/01/teacher-walkouts-gop-lawmakers-push-retaliatory-bills.html" TargetMode="External"/><Relationship Id="rId26" Type="http://schemas.openxmlformats.org/officeDocument/2006/relationships/hyperlink" Target="https://www.americanprogressaction.org/issues/education/news/2018/10/09/171813/little-late-many-gubernatorial-candidates-education-funding/" TargetMode="External"/><Relationship Id="rId39" Type="http://schemas.openxmlformats.org/officeDocument/2006/relationships/theme" Target="theme/theme1.xml"/><Relationship Id="rId21" Type="http://schemas.openxmlformats.org/officeDocument/2006/relationships/hyperlink" Target="https://www.americanprogress.org/issues/education-k-12/reports/2018/09/20/457750/fixing-chronic-disinvestment-k-12-schools/%5b" TargetMode="External"/><Relationship Id="rId34" Type="http://schemas.openxmlformats.org/officeDocument/2006/relationships/hyperlink" Target="https://www.vox.com/policy-and-politics/2018/4/23/17270422/colorado-teachers-strike-jail-bill" TargetMode="Externa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thehill.com/homenews/state-watch/426030-states-race-to-prevent-teacher-strikes-by-boosting-pay" TargetMode="External"/><Relationship Id="rId25" Type="http://schemas.openxmlformats.org/officeDocument/2006/relationships/hyperlink" Target="https://morningconsult.com/opinions/americas-teachers-are-at-their-boiling-point/" TargetMode="External"/><Relationship Id="rId33" Type="http://schemas.openxmlformats.org/officeDocument/2006/relationships/hyperlink" Target="http://nymag.com/intelligencer/2019/01/teacher-walkouts-gop-lawmakers-push-retaliatory-bills.html"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hyperlink" Target="https://www.americanprogress.org/issues/education-k-12/reports/2018/09/20/457750/fixing-chronic-disinvestment-k-12-schools/" TargetMode="External"/><Relationship Id="rId29" Type="http://schemas.openxmlformats.org/officeDocument/2006/relationships/hyperlink" Target="https://www.reuters.com/article/us-usa-education-arizona/arizona-governor-signs-bill-to-boost-teachers-wages-amid-strike-idUSKBN1I40N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24" Type="http://schemas.openxmlformats.org/officeDocument/2006/relationships/hyperlink" Target="https://tucson.com/news/local/we-continue-to-worsen-nearly-arizona-teaching-jobs-remain-vacant/article_1c8d665a-a422-5c7b-95b9-98afe0cb0c6f.html" TargetMode="External"/><Relationship Id="rId32" Type="http://schemas.openxmlformats.org/officeDocument/2006/relationships/hyperlink" Target="https://www.apnews.com/883e9d387709112a11ee8901c223294e" TargetMode="External"/><Relationship Id="rId37" Type="http://schemas.openxmlformats.org/officeDocument/2006/relationships/hyperlink" Target="https://arxiv.org/pdf/1809.04141.pdf"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cnn.com/2018/04/03/us/oklahoma-teachers-textbooks-trnd/index.html" TargetMode="External"/><Relationship Id="rId28" Type="http://schemas.openxmlformats.org/officeDocument/2006/relationships/hyperlink" Target="https://tucson.com/news/local/gov-ducey-teachers-aren-t-going-to-get-percent-pay/article_75a9b7dc-930b-5374-be12-61fb840e4ced.html" TargetMode="External"/><Relationship Id="rId36" Type="http://schemas.openxmlformats.org/officeDocument/2006/relationships/hyperlink" Target="https://newsok.com/article/5593286/bill-is-revenge-for-teacher-walkout-unions-say"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www.nytimes.com/2018/05/16/us/teacher-walkout-north-carolina.html" TargetMode="External"/><Relationship Id="rId31" Type="http://schemas.openxmlformats.org/officeDocument/2006/relationships/hyperlink" Target="http://www.nea.org/assets/docs/180413-Rankings_And_Estimates_Report_2018.pdf"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motherjones.com/politics/2018/01/its-not-just-freezing-classrooms-in-baltimore-americas-schools-are-physically-falling-apart/" TargetMode="External"/><Relationship Id="rId27" Type="http://schemas.openxmlformats.org/officeDocument/2006/relationships/hyperlink" Target="https://www.latimes.com/nation/la-na-teacher-funding-20180306-story.html" TargetMode="External"/><Relationship Id="rId30" Type="http://schemas.openxmlformats.org/officeDocument/2006/relationships/hyperlink" Target="https://thehill.com/homenews/state-watch/426030-states-race-to-prevent-teacher-strikes-by-boosting-pay" TargetMode="External"/><Relationship Id="rId35" Type="http://schemas.openxmlformats.org/officeDocument/2006/relationships/hyperlink" Target="https://www.nytimes.com/aponline/2019/01/28/us/ap-us-education-bill-west-virginia.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14</Pages>
  <Words>7090</Words>
  <Characters>40416</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5</cp:revision>
  <dcterms:created xsi:type="dcterms:W3CDTF">2021-11-06T17:18:00Z</dcterms:created>
  <dcterms:modified xsi:type="dcterms:W3CDTF">2021-11-06T18:16:00Z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