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7EAC9C9E" w14:textId="77777777"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68A53099" w:rsidR="00184188"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99464AF"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There is no cleanup device in space right now, and by the time there is, it may be to late. Muñoz-Patchen </w:t>
      </w:r>
      <w:r w:rsidRPr="00FC04AA">
        <w:rPr>
          <w:rFonts w:eastAsia="Cambria" w:cs="Times New Roman"/>
          <w:sz w:val="26"/>
          <w:szCs w:val="26"/>
          <w:u w:val="none"/>
        </w:rPr>
        <w:t>'</w:t>
      </w:r>
      <w:r>
        <w:rPr>
          <w:rFonts w:eastAsia="Cambria" w:cs="Times New Roman"/>
          <w:sz w:val="26"/>
          <w:szCs w:val="26"/>
          <w:u w:val="none"/>
        </w:rPr>
        <w:t>18</w:t>
      </w:r>
    </w:p>
    <w:p w14:paraId="0CE76BFD" w14:textId="77777777" w:rsidR="00FD1B27" w:rsidRPr="00561E8C" w:rsidRDefault="00FD1B27" w:rsidP="00FD1B27">
      <w:pPr>
        <w:rPr>
          <w:sz w:val="18"/>
          <w:szCs w:val="18"/>
        </w:rPr>
      </w:pPr>
      <w:r w:rsidRPr="00561E8C">
        <w:rPr>
          <w:sz w:val="18"/>
          <w:szCs w:val="18"/>
        </w:rPr>
        <w:t xml:space="preserve">Chelsea Muñoz-Patchen [Lawyer], “Regulating the Space Commons: Treating Space Debris as Abandoned Property in Violation of the Outer Space Treaty” </w:t>
      </w:r>
      <w:r w:rsidRPr="00561E8C">
        <w:rPr>
          <w:i/>
          <w:iCs/>
          <w:sz w:val="18"/>
          <w:szCs w:val="18"/>
        </w:rPr>
        <w:t xml:space="preserve">Chicago Journal of International Law </w:t>
      </w:r>
      <w:r w:rsidRPr="00561E8C">
        <w:rPr>
          <w:sz w:val="18"/>
          <w:szCs w:val="18"/>
        </w:rPr>
        <w:t xml:space="preserve">(Web). August 16, 2018. Accessed July 13, 2021. &lt; </w:t>
      </w:r>
      <w:hyperlink r:id="rId9" w:history="1">
        <w:r w:rsidRPr="00561E8C">
          <w:rPr>
            <w:rStyle w:val="Hyperlink"/>
            <w:sz w:val="18"/>
            <w:szCs w:val="18"/>
          </w:rPr>
          <w:t>https://chicagounbound.uchicago.edu/cgi/viewcontent.cgi?article=1741&amp;context=cjil</w:t>
        </w:r>
      </w:hyperlink>
      <w:r w:rsidRPr="00561E8C">
        <w:rPr>
          <w:sz w:val="18"/>
          <w:szCs w:val="18"/>
        </w:rPr>
        <w:t>&gt; KM</w:t>
      </w:r>
    </w:p>
    <w:p w14:paraId="2526774B" w14:textId="77777777" w:rsidR="00FD1B27" w:rsidRPr="00561E8C" w:rsidRDefault="00FD1B27" w:rsidP="00FD1B27"/>
    <w:p w14:paraId="4FBB3C6E" w14:textId="77777777" w:rsidR="00FD1B27" w:rsidRDefault="00FD1B27" w:rsidP="00FD1B27">
      <w:pPr>
        <w:ind w:left="720"/>
        <w:rPr>
          <w:sz w:val="14"/>
        </w:rPr>
      </w:pPr>
      <w:r w:rsidRPr="00E3194F">
        <w:rPr>
          <w:highlight w:val="yellow"/>
          <w:u w:val="single"/>
        </w:rPr>
        <w:t>The fear that nations</w:t>
      </w:r>
      <w:r w:rsidRPr="00561E8C">
        <w:rPr>
          <w:sz w:val="14"/>
        </w:rPr>
        <w:t xml:space="preserve"> may </w:t>
      </w:r>
      <w:r w:rsidRPr="00E3194F">
        <w:rPr>
          <w:highlight w:val="yellow"/>
          <w:u w:val="single"/>
        </w:rPr>
        <w:t>have of creating a dispute over</w:t>
      </w:r>
      <w:r w:rsidRPr="00561E8C">
        <w:rPr>
          <w:sz w:val="14"/>
        </w:rPr>
        <w:t xml:space="preserve"> their </w:t>
      </w:r>
      <w:r w:rsidRPr="00E3194F">
        <w:rPr>
          <w:highlight w:val="yellow"/>
          <w:u w:val="single"/>
        </w:rPr>
        <w:t>interference with another nation’s space object,</w:t>
      </w:r>
      <w:r w:rsidRPr="00561E8C">
        <w:rPr>
          <w:sz w:val="14"/>
        </w:rPr>
        <w:t xml:space="preserve"> absent a clear legal right to do so</w:t>
      </w:r>
      <w:r w:rsidRPr="00561E8C">
        <w:rPr>
          <w:sz w:val="14"/>
          <w:highlight w:val="yellow"/>
        </w:rPr>
        <w:t xml:space="preserve">, </w:t>
      </w:r>
      <w:r w:rsidRPr="00561E8C">
        <w:rPr>
          <w:highlight w:val="yellow"/>
          <w:u w:val="single"/>
        </w:rPr>
        <w:t xml:space="preserve">may be a </w:t>
      </w:r>
      <w:r w:rsidRPr="00FD1B27">
        <w:rPr>
          <w:u w:val="single"/>
        </w:rPr>
        <w:t xml:space="preserve">major </w:t>
      </w:r>
      <w:r w:rsidRPr="00561E8C">
        <w:rPr>
          <w:highlight w:val="yellow"/>
          <w:u w:val="single"/>
        </w:rPr>
        <w:t xml:space="preserve">hindrance to </w:t>
      </w:r>
      <w:r w:rsidRPr="00FD1B27">
        <w:rPr>
          <w:u w:val="single"/>
        </w:rPr>
        <w:t>unilateral space debris</w:t>
      </w:r>
      <w:r w:rsidRPr="00561E8C">
        <w:rPr>
          <w:highlight w:val="yellow"/>
          <w:u w:val="single"/>
        </w:rPr>
        <w:t xml:space="preserve"> cleanup.</w:t>
      </w:r>
      <w:r w:rsidRPr="00561E8C">
        <w:rPr>
          <w:sz w:val="14"/>
          <w:u w:val="single"/>
          <w:vertAlign w:val="superscript"/>
        </w:rPr>
        <w:t>76</w:t>
      </w:r>
      <w:r w:rsidRPr="00561E8C">
        <w:rPr>
          <w:sz w:val="14"/>
        </w:rPr>
        <w:t xml:space="preserve"> </w:t>
      </w:r>
      <w:r w:rsidRPr="00E3194F">
        <w:rPr>
          <w:highlight w:val="yellow"/>
          <w:u w:val="single"/>
        </w:rPr>
        <w:t>Even if a</w:t>
      </w:r>
      <w:r w:rsidRPr="00561E8C">
        <w:rPr>
          <w:sz w:val="14"/>
        </w:rPr>
        <w:t xml:space="preserve">n individual country or </w:t>
      </w:r>
      <w:r w:rsidRPr="00E3194F">
        <w:rPr>
          <w:highlight w:val="yellow"/>
          <w:u w:val="single"/>
        </w:rPr>
        <w:t>company is willing to invest time, cutting-edge technology, and millions of dollars</w:t>
      </w:r>
      <w:r w:rsidRPr="00E3194F">
        <w:rPr>
          <w:highlight w:val="yellow"/>
          <w:u w:val="single"/>
          <w:vertAlign w:val="superscript"/>
        </w:rPr>
        <w:t>77</w:t>
      </w:r>
      <w:r w:rsidRPr="00E3194F">
        <w:rPr>
          <w:highlight w:val="yellow"/>
          <w:u w:val="single"/>
        </w:rPr>
        <w:t xml:space="preserve"> to create and deploy a mechanism </w:t>
      </w:r>
      <w:r w:rsidRPr="00FD1B27">
        <w:rPr>
          <w:u w:val="single"/>
        </w:rPr>
        <w:t xml:space="preserve">that could remove debris, </w:t>
      </w:r>
      <w:r w:rsidRPr="00E3194F">
        <w:rPr>
          <w:highlight w:val="yellow"/>
          <w:u w:val="single"/>
        </w:rPr>
        <w:t>this fear may keep them from doing so.</w:t>
      </w:r>
      <w:r w:rsidRPr="00561E8C">
        <w:rPr>
          <w:sz w:val="14"/>
          <w:vertAlign w:val="superscript"/>
        </w:rPr>
        <w:t>78</w:t>
      </w:r>
      <w:r w:rsidRPr="00561E8C">
        <w:rPr>
          <w:sz w:val="14"/>
        </w:rPr>
        <w:t xml:space="preserve"> To date</w:t>
      </w:r>
      <w:r w:rsidRPr="00E3194F">
        <w:rPr>
          <w:highlight w:val="yellow"/>
          <w:u w:val="single"/>
        </w:rPr>
        <w:t>, a cleanup device has not been deployed,</w:t>
      </w:r>
      <w:r w:rsidRPr="00561E8C">
        <w:rPr>
          <w:sz w:val="14"/>
        </w:rPr>
        <w:t xml:space="preserve"> despite some research and investment in prototypes.</w:t>
      </w:r>
      <w:r w:rsidRPr="00561E8C">
        <w:rPr>
          <w:sz w:val="14"/>
          <w:vertAlign w:val="superscript"/>
        </w:rPr>
        <w:t>79</w:t>
      </w:r>
      <w:r w:rsidRPr="00561E8C">
        <w:rPr>
          <w:sz w:val="14"/>
        </w:rPr>
        <w:t xml:space="preserve"> With no clear incentive based in the treaties, countries have likely succumbed to the incentive to free ride, rather than make the investment themselves. </w:t>
      </w:r>
      <w:r w:rsidRPr="00E3194F">
        <w:rPr>
          <w:highlight w:val="yellow"/>
          <w:u w:val="single"/>
        </w:rPr>
        <w:t>Without</w:t>
      </w:r>
      <w:r w:rsidRPr="00561E8C">
        <w:rPr>
          <w:sz w:val="14"/>
        </w:rPr>
        <w:t xml:space="preserve"> an added </w:t>
      </w:r>
      <w:r w:rsidRPr="00E3194F">
        <w:rPr>
          <w:highlight w:val="yellow"/>
          <w:u w:val="single"/>
        </w:rPr>
        <w:t>incentive to deploy cleanup technology, the decision to take on the cost and risks of cleanup unilaterally for a country or company to preserve its own programs may be made too late</w:t>
      </w:r>
      <w:r w:rsidRPr="00561E8C">
        <w:rPr>
          <w:sz w:val="14"/>
        </w:rPr>
        <w:t xml:space="preserve"> to avert danger.</w:t>
      </w:r>
    </w:p>
    <w:p w14:paraId="7E54A6B9"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Private companies are going to add more orbital debris into space. McCoustra ‘20</w:t>
      </w:r>
    </w:p>
    <w:p w14:paraId="108D120D" w14:textId="77777777" w:rsidR="00FD1B27" w:rsidRPr="005A236F" w:rsidRDefault="00FD1B27" w:rsidP="00FD1B27">
      <w:r>
        <w:rPr>
          <w:sz w:val="18"/>
          <w:szCs w:val="18"/>
        </w:rPr>
        <w:t>Martin McCoustra [ScotCHEM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10"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0EFA4688" w14:textId="77777777" w:rsidR="00FD1B27" w:rsidRPr="005A236F" w:rsidRDefault="00FD1B27" w:rsidP="00FD1B27">
      <w:pPr>
        <w:rPr>
          <w:sz w:val="18"/>
          <w:szCs w:val="18"/>
        </w:rPr>
      </w:pPr>
    </w:p>
    <w:p w14:paraId="32707FA9" w14:textId="77777777" w:rsidR="00FD1B27" w:rsidRPr="005A236F" w:rsidRDefault="00FD1B27" w:rsidP="00FD1B27">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1" w:history="1">
        <w:r w:rsidRPr="005A236F">
          <w:rPr>
            <w:rStyle w:val="Hyperlink"/>
            <w:rFonts w:eastAsiaTheme="majorEastAsia"/>
            <w:highlight w:val="yellow"/>
            <w:u w:val="single"/>
          </w:rPr>
          <w:t>has launched 60 new satellites</w:t>
        </w:r>
      </w:hyperlink>
      <w:r>
        <w:t xml:space="preserve"> </w:t>
      </w:r>
      <w:r w:rsidRPr="00BE4630">
        <w:t xml:space="preserve">as part of its Starlink programme. </w:t>
      </w:r>
      <w:r w:rsidRPr="005A236F">
        <w:rPr>
          <w:highlight w:val="yellow"/>
          <w:u w:val="single"/>
        </w:rPr>
        <w:t>This brings the total to</w:t>
      </w:r>
      <w:r w:rsidRPr="00BE4630">
        <w:t xml:space="preserve"> currently </w:t>
      </w:r>
      <w:r w:rsidRPr="005A236F">
        <w:rPr>
          <w:highlight w:val="yellow"/>
          <w:u w:val="single"/>
        </w:rPr>
        <w:t>around 400 Starlink satellites</w:t>
      </w:r>
      <w:r w:rsidRPr="00BE4630">
        <w:t xml:space="preserve"> in low Earth orbit as part of a programme that aims to bring cheap, satellite-based internet access to everyone. Eventually, </w:t>
      </w:r>
      <w:r w:rsidRPr="005A236F">
        <w:rPr>
          <w:highlight w:val="yellow"/>
          <w:u w:val="single"/>
        </w:rPr>
        <w:t>this programme could place nearly 12,000 satellites</w:t>
      </w:r>
      <w:r w:rsidRPr="00BE4630">
        <w:t xml:space="preserve"> in orbit around the Earth. With Amazon, </w:t>
      </w:r>
      <w:r w:rsidRPr="005A236F">
        <w:rPr>
          <w:highlight w:val="yellow"/>
          <w:u w:val="single"/>
        </w:rPr>
        <w:t xml:space="preserve">Canada’s </w:t>
      </w:r>
      <w:hyperlink r:id="rId12" w:history="1">
        <w:r w:rsidRPr="005A236F">
          <w:rPr>
            <w:rStyle w:val="Hyperlink"/>
            <w:rFonts w:eastAsiaTheme="majorEastAsia"/>
            <w:highlight w:val="yellow"/>
            <w:u w:val="single"/>
          </w:rPr>
          <w:t>Telesat</w:t>
        </w:r>
      </w:hyperlink>
      <w:r w:rsidRPr="005A236F">
        <w:rPr>
          <w:highlight w:val="yellow"/>
          <w:u w:val="single"/>
        </w:rPr>
        <w:t xml:space="preserve"> and others </w:t>
      </w:r>
      <w:hyperlink r:id="rId13"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2446576B" w14:textId="77777777" w:rsidR="00FD1B27" w:rsidRPr="002401A3" w:rsidRDefault="00FD1B27" w:rsidP="00184188">
      <w:pPr>
        <w:ind w:left="720"/>
        <w:rPr>
          <w:sz w:val="10"/>
        </w:rPr>
      </w:pP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w:t>
      </w:r>
      <w:r w:rsidRPr="002401A3">
        <w:rPr>
          <w:sz w:val="12"/>
        </w:rPr>
        <w:lastRenderedPageBreak/>
        <w:t xml:space="preserve">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4" w:history="1">
        <w:r w:rsidRPr="002401A3">
          <w:rPr>
            <w:rStyle w:val="Hyperlink"/>
            <w:sz w:val="12"/>
          </w:rPr>
          <w:t>Mortality data</w:t>
        </w:r>
      </w:hyperlink>
      <w:r w:rsidRPr="002401A3">
        <w:rPr>
          <w:sz w:val="12"/>
        </w:rPr>
        <w:t> was the stuff of weekly news and </w:t>
      </w:r>
      <w:hyperlink r:id="rId1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9"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2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1"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2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5"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6" w:history="1">
        <w:r w:rsidRPr="002401A3">
          <w:rPr>
            <w:rStyle w:val="Hyperlink"/>
            <w:sz w:val="12"/>
          </w:rPr>
          <w:t>send the first humans to Mars in 2024</w:t>
        </w:r>
      </w:hyperlink>
      <w:r w:rsidRPr="002401A3">
        <w:rPr>
          <w:sz w:val="12"/>
        </w:rPr>
        <w:t>, and by 2030, he envisioned breaking ground on a city, </w:t>
      </w:r>
      <w:hyperlink r:id="rId2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8"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30" w:history="1">
        <w:r w:rsidRPr="002401A3">
          <w:rPr>
            <w:rStyle w:val="Hyperlink"/>
          </w:rPr>
          <w:t>https://www.jacobinmag.com/2017/02/mars-elon-musk-space-exploration-nasa-colonization.  //</w:t>
        </w:r>
      </w:hyperlink>
      <w:r w:rsidRPr="002401A3">
        <w:t xml:space="preserve"> Accesserd 12/15/2021 // marlborough JH</w:t>
      </w:r>
    </w:p>
    <w:p w14:paraId="5FB320BC" w14:textId="77777777" w:rsidR="00184188" w:rsidRPr="002401A3" w:rsidRDefault="00184188" w:rsidP="0018418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1"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2"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3" w:history="1">
        <w:r w:rsidRPr="00377999">
          <w:rPr>
            <w:rStyle w:val="Hyperlink"/>
            <w:sz w:val="12"/>
          </w:rPr>
          <w:t>flyby</w:t>
        </w:r>
      </w:hyperlink>
      <w:r w:rsidRPr="00377999">
        <w:rPr>
          <w:sz w:val="12"/>
        </w:rPr>
        <w:t xml:space="preserve"> of the red planet. Mars One, a Dutch nonprofit, wants to </w:t>
      </w:r>
      <w:hyperlink r:id="rId34"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5"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6"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7" w:history="1">
        <w:r w:rsidRPr="00377999">
          <w:rPr>
            <w:rStyle w:val="Hyperlink"/>
            <w:sz w:val="12"/>
          </w:rPr>
          <w:t>video</w:t>
        </w:r>
      </w:hyperlink>
      <w:r w:rsidRPr="00377999">
        <w:rPr>
          <w:sz w:val="12"/>
        </w:rPr>
        <w:t xml:space="preserve"> of the transit system in action and </w:t>
      </w:r>
      <w:hyperlink r:id="rId38"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40" w:history="1">
        <w:r w:rsidRPr="002401A3">
          <w:rPr>
            <w:rStyle w:val="Hyperlink"/>
            <w:sz w:val="12"/>
          </w:rPr>
          <w:t>the tallest mountain</w:t>
        </w:r>
      </w:hyperlink>
      <w:r w:rsidRPr="002401A3">
        <w:rPr>
          <w:sz w:val="12"/>
        </w:rPr>
        <w:t xml:space="preserve"> in the solar system become a </w:t>
      </w:r>
      <w:hyperlink r:id="rId4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42"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3" w:history="1">
        <w:r w:rsidRPr="002401A3">
          <w:rPr>
            <w:rStyle w:val="Hyperlink"/>
            <w:sz w:val="12"/>
          </w:rPr>
          <w:t>experiments</w:t>
        </w:r>
      </w:hyperlink>
      <w:r w:rsidRPr="002401A3">
        <w:rPr>
          <w:sz w:val="12"/>
        </w:rPr>
        <w:t xml:space="preserve"> into space and hosted </w:t>
      </w:r>
      <w:hyperlink r:id="rId4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6"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5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1" w:history="1">
        <w:r w:rsidRPr="002401A3">
          <w:rPr>
            <w:rStyle w:val="Hyperlink"/>
            <w:sz w:val="12"/>
          </w:rPr>
          <w:t>announced</w:t>
        </w:r>
      </w:hyperlink>
      <w:r w:rsidRPr="002401A3">
        <w:rPr>
          <w:sz w:val="12"/>
        </w:rPr>
        <w:t xml:space="preserve"> his plan to hire ten thousand refugees and was immediately hailed as a </w:t>
      </w:r>
      <w:hyperlink r:id="rId5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3"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4"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5" w:history="1">
        <w:r w:rsidRPr="002401A3">
          <w:rPr>
            <w:rStyle w:val="Hyperlink"/>
            <w:sz w:val="12"/>
          </w:rPr>
          <w:t>Keep the red planet red</w:t>
        </w:r>
      </w:hyperlink>
      <w:r w:rsidRPr="002401A3">
        <w:rPr>
          <w:sz w:val="12"/>
        </w:rPr>
        <w:t xml:space="preserve">! </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lastRenderedPageBreak/>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EEAC9FD" w14:textId="77777777" w:rsidR="00184188" w:rsidRPr="00C0357D" w:rsidRDefault="00184188" w:rsidP="00184188">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w:t>
      </w:r>
      <w:r w:rsidRPr="00C0357D">
        <w:rPr>
          <w:sz w:val="12"/>
        </w:rPr>
        <w:lastRenderedPageBreak/>
        <w:t>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w:t>
      </w:r>
      <w:r w:rsidRPr="00C0357D">
        <w:rPr>
          <w:sz w:val="12"/>
        </w:rPr>
        <w:lastRenderedPageBreak/>
        <w:t>“free”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Plan text: Outer space ought to be recognized as a global commons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Treating space as a commons is key to ethical exploration and human survival.</w:t>
      </w:r>
    </w:p>
    <w:p w14:paraId="5DFEFD9D" w14:textId="77777777" w:rsidR="00184188" w:rsidRPr="002401A3" w:rsidRDefault="00184188" w:rsidP="00184188">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States can extend existing models to govern space, but recognition of space as a commons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6" w:history="1">
        <w:r w:rsidRPr="002401A3">
          <w:rPr>
            <w:rStyle w:val="Hyperlink"/>
          </w:rPr>
          <w:t>https://carnegieendowment.org/2021/03/09/space-is-great-commons.-it-s-time-to-treat-it-as-such-pub-84018</w:t>
        </w:r>
      </w:hyperlink>
      <w:r w:rsidRPr="002401A3">
        <w:t>&gt; AT</w:t>
      </w:r>
    </w:p>
    <w:p w14:paraId="52FDBD6D" w14:textId="77777777" w:rsidR="00A93813" w:rsidRPr="002401A3" w:rsidRDefault="00A93813" w:rsidP="00A9381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Treating space as a commons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7"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borne by all space actors, including emerging states and commercial entities.</w:t>
      </w:r>
      <w:r w:rsidRPr="00294AC5">
        <w:rPr>
          <w:sz w:val="12"/>
        </w:rPr>
        <w:t>¶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0C27F7F7" w14:textId="230A64B9" w:rsidR="00007BDF" w:rsidRPr="002C1A67" w:rsidRDefault="00007BDF" w:rsidP="00641255">
      <w:r>
        <w:t xml:space="preserve"> </w:t>
      </w:r>
    </w:p>
    <w:sectPr w:rsidR="00007BDF"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B638B"/>
    <w:multiLevelType w:val="hybridMultilevel"/>
    <w:tmpl w:val="EF26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839D4"/>
    <w:multiLevelType w:val="hybridMultilevel"/>
    <w:tmpl w:val="976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07BD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5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20C"/>
    <w:rsid w:val="00C244F5"/>
    <w:rsid w:val="00C3164F"/>
    <w:rsid w:val="00C31B5E"/>
    <w:rsid w:val="00C34D3E"/>
    <w:rsid w:val="00C35B37"/>
    <w:rsid w:val="00C3747A"/>
    <w:rsid w:val="00C37F29"/>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B2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1B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1B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1B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D1B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D1B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1B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B27"/>
  </w:style>
  <w:style w:type="character" w:customStyle="1" w:styleId="Heading1Char">
    <w:name w:val="Heading 1 Char"/>
    <w:aliases w:val="Pocket Char"/>
    <w:basedOn w:val="DefaultParagraphFont"/>
    <w:link w:val="Heading1"/>
    <w:uiPriority w:val="9"/>
    <w:rsid w:val="00FD1B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1B2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D1B2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D1B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1B2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D1B2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D1B2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D1B2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D1B27"/>
    <w:rPr>
      <w:color w:val="auto"/>
      <w:u w:val="none"/>
    </w:rPr>
  </w:style>
  <w:style w:type="paragraph" w:styleId="DocumentMap">
    <w:name w:val="Document Map"/>
    <w:basedOn w:val="Normal"/>
    <w:link w:val="DocumentMapChar"/>
    <w:uiPriority w:val="99"/>
    <w:semiHidden/>
    <w:unhideWhenUsed/>
    <w:rsid w:val="00FD1B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1B27"/>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doi.org/10.1163/15733823-00215p01" TargetMode="External"/><Relationship Id="rId26" Type="http://schemas.openxmlformats.org/officeDocument/2006/relationships/hyperlink" Target="https://www.businessinsider.com/elon-musk-spacex-mars-plan-timeline-2018-10" TargetMode="External"/><Relationship Id="rId39" Type="http://schemas.openxmlformats.org/officeDocument/2006/relationships/hyperlink" Target="https://www.nasa.gov/image-feature/frosted-dunes-on-mars" TargetMode="External"/><Relationship Id="rId21" Type="http://schemas.openxmlformats.org/officeDocument/2006/relationships/hyperlink" Target="https://www.dhi.ac.uk/hartlib/view?docset=main&amp;docname=62A_08" TargetMode="External"/><Relationship Id="rId34" Type="http://schemas.openxmlformats.org/officeDocument/2006/relationships/hyperlink" Target="http://www.mars-one.com/faq/finance-and-feasibility/what-is-mars-ones-funding-model" TargetMode="External"/><Relationship Id="rId42" Type="http://schemas.openxmlformats.org/officeDocument/2006/relationships/hyperlink" Target="https://www.nasa.gov/open/data.html" TargetMode="External"/><Relationship Id="rId47" Type="http://schemas.openxmlformats.org/officeDocument/2006/relationships/hyperlink" Target="https://www.dailykos.com/story/2015/5/5/1372730/-Skylab-and-the-Sit-Down-Strike-in-Space" TargetMode="External"/><Relationship Id="rId50" Type="http://schemas.openxmlformats.org/officeDocument/2006/relationships/hyperlink" Target="https://kristof.blogs.nytimes.com/2016/03/28/sherpa-they-die-we-go-home/" TargetMode="External"/><Relationship Id="rId55"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ationalhumanitiescenter.org/pds/amerbegin/exploration/text5/hakluyt.pdf" TargetMode="External"/><Relationship Id="rId29" Type="http://schemas.openxmlformats.org/officeDocument/2006/relationships/hyperlink" Target="http://bostonreview.net/science-nature/alina-utrata-lost-space" TargetMode="Externa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s://space.nss.org/the-colonization-of-space-gerard-k-o-neill-physics-today-1974/" TargetMode="External"/><Relationship Id="rId32" Type="http://schemas.openxmlformats.org/officeDocument/2006/relationships/hyperlink" Target="http://www.businessinsider.com/startups-in-space-2009-8" TargetMode="External"/><Relationship Id="rId37" Type="http://schemas.openxmlformats.org/officeDocument/2006/relationships/hyperlink" Target="https://www.nytimes.com/2016/09/28/science/elon-musk-spacex-mars-exploration.html?_r=0" TargetMode="External"/><Relationship Id="rId40" Type="http://schemas.openxmlformats.org/officeDocument/2006/relationships/hyperlink" Target="https://mars.jpl.nasa.gov/gallery/atlas/olympus-mons.html" TargetMode="External"/><Relationship Id="rId45" Type="http://schemas.openxmlformats.org/officeDocument/2006/relationships/hyperlink" Target="https://www.nytimes.com/2016/09/28/science/elon-musk-spacex-mars-exploration.html?_r=1" TargetMode="External"/><Relationship Id="rId53" Type="http://schemas.openxmlformats.org/officeDocument/2006/relationships/hyperlink" Target="https://www.jacobinmag.com/2016/11/david-brock-clinton-sanders-donald-trum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gutenberg.org/files/2434/2434-h/2434-h.htm"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741&amp;context=cjil" TargetMode="External"/><Relationship Id="rId14" Type="http://schemas.openxmlformats.org/officeDocument/2006/relationships/hyperlink" Target="https://wellcomecollection.org/works?query=%22bills+of+mortality%22&amp;production.dates.from=1600&amp;production.dates.to=1699&amp;sortOrder=asc&amp;sort=production.dates" TargetMode="External"/><Relationship Id="rId22" Type="http://schemas.openxmlformats.org/officeDocument/2006/relationships/hyperlink" Target="https://www.dhi.ac.uk/hartlib/view?docset=main&amp;docname=64_18" TargetMode="External"/><Relationship Id="rId27" Type="http://schemas.openxmlformats.org/officeDocument/2006/relationships/hyperlink" Target="https://www.businessinsider.com/elon-musk-says-we-could-put-a-million-people-on-mars-within-a-century-2015-6" TargetMode="External"/><Relationship Id="rId30" Type="http://schemas.openxmlformats.org/officeDocument/2006/relationships/hyperlink" Target="https://www.jacobinmag.com/2017/02/mars-elon-musk-space-exploration-nasa-colonization.%20%20//" TargetMode="External"/><Relationship Id="rId35" Type="http://schemas.openxmlformats.org/officeDocument/2006/relationships/hyperlink" Target="https://www.bloomberg.com/news/articles/2016-09-27/elon-musk-s-vision-for-mars-travel-focuses-on-reusable-rockets" TargetMode="External"/><Relationship Id="rId43" Type="http://schemas.openxmlformats.org/officeDocument/2006/relationships/hyperlink" Target="https://www.nasa.gov/feature/first-cubesat-built-by-an-elementary-school-deployed-into-space" TargetMode="External"/><Relationship Id="rId48" Type="http://schemas.openxmlformats.org/officeDocument/2006/relationships/hyperlink" Target="https://www.newscientist.com/article/mg21628855.100-build-a-mars-base-with-a-box-of-engineered-bugs.html"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businessinsider.com/starbucks-boycott-after-ceos-refugee-support-2017-1" TargetMode="Externa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www.digitalhistory.uh.edu/disp_textbook.cfm?smtID=3&amp;psid=70" TargetMode="External"/><Relationship Id="rId25" Type="http://schemas.openxmlformats.org/officeDocument/2006/relationships/hyperlink" Target="https://www.businessinsider.com/nasa-just-quashed-elon-musks-plans-to-make-mars-habitable-for-humans-2018-7" TargetMode="External"/><Relationship Id="rId33" Type="http://schemas.openxmlformats.org/officeDocument/2006/relationships/hyperlink" Target="http://www.space.com/19981-private-mars-mission-married-2018.html" TargetMode="External"/><Relationship Id="rId38" Type="http://schemas.openxmlformats.org/officeDocument/2006/relationships/hyperlink" Target="http://www.slate.com/blogs/future_tense/2016/09/27/elon_musk_details_his_crazy_very_real_plan_to_colonize_mars.html" TargetMode="External"/><Relationship Id="rId46" Type="http://schemas.openxmlformats.org/officeDocument/2006/relationships/hyperlink" Target="https://www.theverge.com/2016/9/30/13114704/spacex-elon-musk-vs-mars-one-nasa-mission-timeline" TargetMode="External"/><Relationship Id="rId59" Type="http://schemas.openxmlformats.org/officeDocument/2006/relationships/theme" Target="theme/theme1.xml"/><Relationship Id="rId20" Type="http://schemas.openxmlformats.org/officeDocument/2006/relationships/hyperlink" Target="https://quod.lib.umich.edu/cgi/t/text/pageviewer-idx?cc=eebo2;c=eebo2;idno=a68588.0001.001;node=A68588.0001.001:5;seq=29;vid=15242;page=root;view=text" TargetMode="External"/><Relationship Id="rId41" Type="http://schemas.openxmlformats.org/officeDocument/2006/relationships/hyperlink" Target="https://www.washingtonpost.com/news/morning-mix/wp/2015/03/03/decades-of-human-waste-have-made-mount-everest-a-fecal-time-bomb/" TargetMode="External"/><Relationship Id="rId54"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7227/TSC.27.3.2" TargetMode="External"/><Relationship Id="rId23" Type="http://schemas.openxmlformats.org/officeDocument/2006/relationships/hyperlink" Target="https://www.geekwire.com/2018/jeff-bezos-isdc-space-vision/" TargetMode="External"/><Relationship Id="rId28" Type="http://schemas.openxmlformats.org/officeDocument/2006/relationships/hyperlink" Target="https://doi.org/10.1177/1354066120928127" TargetMode="External"/><Relationship Id="rId36" Type="http://schemas.openxmlformats.org/officeDocument/2006/relationships/hyperlink" Target="https://www.wired.com/2016/09/elon-musk-colonize-mars/" TargetMode="External"/><Relationship Id="rId49" Type="http://schemas.openxmlformats.org/officeDocument/2006/relationships/hyperlink" Target="https://www.outsideonline.com/1929131/how-much-does-it-cost-climb-everest"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s://theconversation.com/space-junk-astronomers-worry-as-private-companies-push-ahead-with-satellite-launches-137572" TargetMode="External"/><Relationship Id="rId31" Type="http://schemas.openxmlformats.org/officeDocument/2006/relationships/hyperlink" Target="http://www.astronautix.com/m/mpk.html" TargetMode="External"/><Relationship Id="rId44" Type="http://schemas.openxmlformats.org/officeDocument/2006/relationships/hyperlink" Target="https://www.nasa.gov/press/2015/april/nasa-extends-campaign-for-public-to-name-features-on-pluto" TargetMode="External"/><Relationship Id="rId52" Type="http://schemas.openxmlformats.org/officeDocument/2006/relationships/hyperlink" Target="http://www.huffingtonpost.com/entry/boycott-starbucks-backfires_us_58903e39e4b0c90efeffd8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17</Pages>
  <Words>13430</Words>
  <Characters>76553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14</cp:revision>
  <dcterms:created xsi:type="dcterms:W3CDTF">2022-01-15T15:22:00Z</dcterms:created>
  <dcterms:modified xsi:type="dcterms:W3CDTF">2022-01-16T15:35:00Z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