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C80C" w14:textId="77777777" w:rsidR="007F2533" w:rsidRDefault="007F2533" w:rsidP="007F2533">
      <w:pPr>
        <w:pStyle w:val="Heading1"/>
      </w:pPr>
      <w:r>
        <w:t xml:space="preserve">Aff </w:t>
      </w:r>
    </w:p>
    <w:p w14:paraId="2C97753D" w14:textId="77777777" w:rsidR="007F2533" w:rsidRDefault="007F2533" w:rsidP="007F2533">
      <w:pPr>
        <w:pStyle w:val="Heading2"/>
      </w:pPr>
      <w:r>
        <w:t>AC</w:t>
      </w:r>
    </w:p>
    <w:p w14:paraId="497968D2" w14:textId="77777777" w:rsidR="007F2533" w:rsidRPr="0079304C" w:rsidRDefault="007F2533" w:rsidP="007F2533">
      <w:pPr>
        <w:pStyle w:val="Heading4"/>
        <w:rPr>
          <w:rFonts w:cs="Calibri"/>
        </w:rPr>
      </w:pPr>
      <w:r w:rsidRPr="0079304C">
        <w:rPr>
          <w:rFonts w:cs="Calibri"/>
        </w:rPr>
        <w:t>Incarcerated workers do not have a right to strike in the US</w:t>
      </w:r>
      <w:r>
        <w:rPr>
          <w:rFonts w:cs="Calibri"/>
        </w:rPr>
        <w:t>.</w:t>
      </w:r>
    </w:p>
    <w:p w14:paraId="51B71AF4" w14:textId="77777777" w:rsidR="007F2533" w:rsidRPr="0079304C" w:rsidRDefault="007F2533" w:rsidP="007F2533">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7891D43C" w14:textId="77777777" w:rsidR="007F2533" w:rsidRDefault="007F2533" w:rsidP="007F2533">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0D87FA96" w14:textId="77777777" w:rsidR="007F2533" w:rsidRPr="00DF073A" w:rsidRDefault="007F2533" w:rsidP="007F2533">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34A4F87A" w14:textId="77777777" w:rsidR="007F2533" w:rsidRPr="00DF073A" w:rsidRDefault="007F2533" w:rsidP="007F2533">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37DD2BB3" w14:textId="77777777" w:rsidR="007F2533" w:rsidRPr="00ED06A4" w:rsidRDefault="007F2533" w:rsidP="007F2533">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3AE24187" w14:textId="77777777" w:rsidR="007F2533" w:rsidRDefault="007F2533" w:rsidP="007F2533">
      <w:pPr>
        <w:pStyle w:val="Heading4"/>
        <w:rPr>
          <w:rFonts w:cs="Calibri"/>
        </w:rPr>
      </w:pPr>
      <w:r>
        <w:rPr>
          <w:rFonts w:cs="Calibri"/>
        </w:rPr>
        <w:t>Prison working conditions are terrible—prisoners work in unsafe conditions and accrue thousands of dollars in debt. Eisen 20</w:t>
      </w:r>
    </w:p>
    <w:p w14:paraId="14F8A72C" w14:textId="77777777" w:rsidR="007F2533" w:rsidRPr="00DF5337" w:rsidRDefault="007F2533" w:rsidP="007F2533">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2231EF45" w14:textId="77777777" w:rsidR="007F2533" w:rsidRPr="009B775E" w:rsidRDefault="007F2533" w:rsidP="007F2533">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70B4EAF4" w14:textId="77777777" w:rsidR="007F2533" w:rsidRPr="0079304C" w:rsidRDefault="007F2533" w:rsidP="007F2533">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67A67804" w14:textId="77777777" w:rsidR="007F2533" w:rsidRPr="00557219" w:rsidRDefault="007F2533" w:rsidP="007F2533">
      <w:r w:rsidRPr="000F0E69">
        <w:t>Patrice A. Fulcher [Associate Professor at The John Marshall Law School], 15 - ("," Journal of Civil Rights and Economic Development, Winter 2015, accessed 10-28-2021, https://scholarship.law.stjohns.edu/cgi/viewcontent.cgi?article=1759&amp;context=jcred)//ML</w:t>
      </w:r>
    </w:p>
    <w:p w14:paraId="78572883" w14:textId="77777777" w:rsidR="007F2533" w:rsidRDefault="007F2533" w:rsidP="007F2533">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42BA1B7B" w14:textId="77777777" w:rsidR="007F2533" w:rsidRDefault="007F2533" w:rsidP="007F2533">
      <w:pPr>
        <w:pStyle w:val="Heading4"/>
      </w:pPr>
      <w:r>
        <w:t>Low wages for prisoners create cycles of recidivism. Fulcher 15</w:t>
      </w:r>
    </w:p>
    <w:p w14:paraId="78BD1B1E" w14:textId="77777777" w:rsidR="007F2533" w:rsidRPr="000F0E69" w:rsidRDefault="007F2533" w:rsidP="007F2533">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09C63B26" w14:textId="77777777" w:rsidR="007F2533" w:rsidRPr="00BC66A8" w:rsidRDefault="007F2533" w:rsidP="007F2533">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14D7CDFD" w14:textId="77777777" w:rsidR="007F2533" w:rsidRDefault="007F2533" w:rsidP="007F2533">
      <w:pPr>
        <w:pStyle w:val="Heading2"/>
      </w:pPr>
      <w:r>
        <w:t xml:space="preserve">Plan </w:t>
      </w:r>
    </w:p>
    <w:p w14:paraId="36062AB1" w14:textId="77777777" w:rsidR="007F2533" w:rsidRPr="00822A17" w:rsidRDefault="007F2533" w:rsidP="007F2533">
      <w:pPr>
        <w:pStyle w:val="Heading4"/>
      </w:pPr>
      <w:r>
        <w:t xml:space="preserve">Plan: The United States ought to recognize the unconditional right of incarcerated workers to strike. </w:t>
      </w:r>
    </w:p>
    <w:p w14:paraId="25A0A297" w14:textId="77777777" w:rsidR="007F2533" w:rsidRPr="0044595D" w:rsidRDefault="007F2533" w:rsidP="007F2533">
      <w:pPr>
        <w:pStyle w:val="Heading2"/>
      </w:pPr>
      <w:r>
        <w:t xml:space="preserve">Solvency </w:t>
      </w:r>
    </w:p>
    <w:p w14:paraId="1E8A4FFA" w14:textId="77777777" w:rsidR="007F2533" w:rsidRPr="0079304C" w:rsidRDefault="007F2533" w:rsidP="007F2533">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3B2AEA7C" w14:textId="77777777" w:rsidR="007F2533" w:rsidRPr="0079304C" w:rsidRDefault="007F2533" w:rsidP="007F2533">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78726784" w14:textId="77777777" w:rsidR="007F2533" w:rsidRPr="000D3D12" w:rsidRDefault="007F2533" w:rsidP="007F2533">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57FA364D" w14:textId="77777777" w:rsidR="007F2533" w:rsidRPr="00D75425" w:rsidRDefault="007F2533" w:rsidP="007F2533">
      <w:pPr>
        <w:pStyle w:val="Heading4"/>
      </w:pPr>
      <w:r>
        <w:t>Incarcerated workers are uniquely vulnerable to exploitation  the right to strike is a key weapon in fighting for better conditions</w:t>
      </w:r>
    </w:p>
    <w:p w14:paraId="350211D9" w14:textId="77777777" w:rsidR="007F2533" w:rsidRDefault="007F2533" w:rsidP="007F2533">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2B737E8F" w14:textId="77777777" w:rsidR="007F2533" w:rsidRPr="002A7C57" w:rsidRDefault="007F2533" w:rsidP="007F2533">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08CB0DCB" w14:textId="77777777" w:rsidR="007F2533" w:rsidRDefault="007F2533" w:rsidP="007F2533">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2B3BD3">
        <w:rPr>
          <w:rStyle w:val="Style13ptBold"/>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70DCD00D" w14:textId="77777777" w:rsidR="007F2533" w:rsidRPr="00822A17" w:rsidRDefault="007F2533" w:rsidP="007F2533">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62268279" w14:textId="77777777" w:rsidR="007F2533" w:rsidRDefault="007F2533" w:rsidP="007F2533">
      <w:pPr>
        <w:pStyle w:val="Heading2"/>
      </w:pPr>
      <w:r>
        <w:t xml:space="preserve">Framework </w:t>
      </w:r>
    </w:p>
    <w:p w14:paraId="7A68509E" w14:textId="77777777" w:rsidR="007F2533" w:rsidRPr="00E27770" w:rsidRDefault="007F2533" w:rsidP="007F2533">
      <w:pPr>
        <w:pStyle w:val="Heading4"/>
        <w:rPr>
          <w:rFonts w:cs="Calibri"/>
        </w:rPr>
      </w:pPr>
      <w:bookmarkStart w:id="0" w:name="_Hlk54560893"/>
      <w:r>
        <w:rPr>
          <w:rFonts w:cs="Calibri"/>
        </w:rPr>
        <w:t>The impact of structural violence cumulatively outweighs – challenging the structures that facilitate inequality is necessary</w:t>
      </w:r>
    </w:p>
    <w:p w14:paraId="0EE9B67C" w14:textId="77777777" w:rsidR="007F2533" w:rsidRPr="00E27770" w:rsidRDefault="007F2533" w:rsidP="007F2533">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370A7AE7" w14:textId="77777777" w:rsidR="007F2533" w:rsidRPr="00324812" w:rsidRDefault="007F2533" w:rsidP="007F2533">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5A4099B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25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53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F1D251"/>
  <w14:defaultImageDpi w14:val="300"/>
  <w15:docId w15:val="{CD8CCE13-9503-6547-850F-C5520C15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25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F25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25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25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F25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25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2533"/>
  </w:style>
  <w:style w:type="character" w:customStyle="1" w:styleId="Heading1Char">
    <w:name w:val="Heading 1 Char"/>
    <w:aliases w:val="Pocket Char"/>
    <w:basedOn w:val="DefaultParagraphFont"/>
    <w:link w:val="Heading1"/>
    <w:uiPriority w:val="9"/>
    <w:rsid w:val="007F25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25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F253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F25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2533"/>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7F253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7F25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F253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F2533"/>
    <w:rPr>
      <w:color w:val="auto"/>
      <w:u w:val="none"/>
    </w:rPr>
  </w:style>
  <w:style w:type="paragraph" w:styleId="DocumentMap">
    <w:name w:val="Document Map"/>
    <w:basedOn w:val="Normal"/>
    <w:link w:val="DocumentMapChar"/>
    <w:uiPriority w:val="99"/>
    <w:semiHidden/>
    <w:unhideWhenUsed/>
    <w:rsid w:val="007F25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2533"/>
    <w:rPr>
      <w:rFonts w:ascii="Lucida Grande" w:hAnsi="Lucida Grande" w:cs="Lucida Grande"/>
    </w:rPr>
  </w:style>
  <w:style w:type="paragraph" w:customStyle="1" w:styleId="textbold">
    <w:name w:val="text bold"/>
    <w:basedOn w:val="Normal"/>
    <w:link w:val="Emphasis"/>
    <w:uiPriority w:val="20"/>
    <w:qFormat/>
    <w:rsid w:val="007F2533"/>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F253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11489</Words>
  <Characters>65488</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1</cp:revision>
  <dcterms:created xsi:type="dcterms:W3CDTF">2021-11-06T20:05:00Z</dcterms:created>
  <dcterms:modified xsi:type="dcterms:W3CDTF">2021-11-06T20:05:00Z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