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04C5A" w14:textId="37B28C52" w:rsidR="00E42E4C" w:rsidRDefault="00BB0AAF" w:rsidP="00BB0AAF">
      <w:pPr>
        <w:pStyle w:val="Heading2"/>
      </w:pPr>
      <w:r>
        <w:t>Legal trust CP</w:t>
      </w:r>
    </w:p>
    <w:p w14:paraId="2D8C061A" w14:textId="77777777" w:rsidR="00BB0AAF" w:rsidRPr="006735FE" w:rsidRDefault="00BB0AAF" w:rsidP="00BB0AAF">
      <w:pPr>
        <w:pStyle w:val="Heading4"/>
      </w:pPr>
      <w:r w:rsidRPr="006735FE">
        <w:t>TEXT: The Outer Space Treaty ought to be amended to establish an international legal trust system governing outer space</w:t>
      </w:r>
      <w:proofErr w:type="gramStart"/>
      <w:r w:rsidRPr="006735FE">
        <w:t xml:space="preserve">.  </w:t>
      </w:r>
      <w:proofErr w:type="gramEnd"/>
    </w:p>
    <w:p w14:paraId="6FD2EF9B" w14:textId="77777777" w:rsidR="00BB0AAF" w:rsidRPr="00E17E3B" w:rsidRDefault="00BB0AAF" w:rsidP="00BB0AAF">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0A3EF730" w14:textId="77777777" w:rsidR="00BB0AAF" w:rsidRPr="00096ED2" w:rsidRDefault="00BB0AAF" w:rsidP="00BB0AAF">
      <w:pPr>
        <w:rPr>
          <w:rStyle w:val="StyleUnderline"/>
        </w:rPr>
      </w:pPr>
      <w:r w:rsidRPr="00B03DF7">
        <w:t xml:space="preserve">7.5 </w:t>
      </w:r>
      <w:r w:rsidRPr="00096ED2">
        <w:rPr>
          <w:rStyle w:val="StyleUnderline"/>
        </w:rPr>
        <w:t>A Proposal for an International Legal Trust System</w:t>
      </w:r>
    </w:p>
    <w:p w14:paraId="2C9D92E1" w14:textId="77777777" w:rsidR="00BB0AAF" w:rsidRPr="007E21E4" w:rsidRDefault="00BB0AAF" w:rsidP="00BB0AAF">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w:t>
      </w:r>
      <w:r w:rsidRPr="008F601F">
        <w:rPr>
          <w:rStyle w:val="Emphasis"/>
        </w:rPr>
        <w:t xml:space="preserve">nited </w:t>
      </w:r>
      <w:r w:rsidRPr="00124309">
        <w:rPr>
          <w:rStyle w:val="Emphasis"/>
          <w:highlight w:val="green"/>
        </w:rPr>
        <w:t>N</w:t>
      </w:r>
      <w:r w:rsidRPr="008F601F">
        <w:rPr>
          <w:rStyle w:val="Emphasis"/>
        </w:rPr>
        <w:t xml:space="preserve">ations </w:t>
      </w:r>
      <w:r w:rsidRPr="00124309">
        <w:rPr>
          <w:rStyle w:val="Emphasis"/>
          <w:highlight w:val="green"/>
        </w:rPr>
        <w:t>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4187C2F" w14:textId="77777777" w:rsidR="00BB0AAF" w:rsidRPr="00C04897" w:rsidRDefault="00BB0AAF" w:rsidP="00BB0AAF">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2A60E4A0" w14:textId="77777777" w:rsidR="00BB0AAF" w:rsidRDefault="00BB0AAF" w:rsidP="00BB0AAF">
      <w:r>
        <w:t>7.6 The Functioning of the International Legal Trust System</w:t>
      </w:r>
    </w:p>
    <w:p w14:paraId="622FA7E3" w14:textId="77777777" w:rsidR="00BB0AAF" w:rsidRPr="007E21E4" w:rsidRDefault="00BB0AAF" w:rsidP="00BB0AAF">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 xml:space="preserve">If the UN </w:t>
      </w:r>
      <w:r w:rsidRPr="00F242A1">
        <w:rPr>
          <w:rStyle w:val="Emphasis"/>
          <w:highlight w:val="green"/>
        </w:rPr>
        <w:lastRenderedPageBreak/>
        <w:t>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Furthermore, as stated previously</w:t>
      </w:r>
      <w:r w:rsidRPr="008F601F">
        <w:rPr>
          <w:rStyle w:val="StyleUnderline"/>
        </w:rPr>
        <w:t xml:space="preserve">, </w:t>
      </w:r>
      <w:r w:rsidRPr="008F601F">
        <w:rPr>
          <w:rStyle w:val="Emphasis"/>
        </w:rPr>
        <w:t xml:space="preserve">the beneficiaries of this trust are the countries of the world and their citizens; hence </w:t>
      </w:r>
      <w:r w:rsidRPr="00C042D0">
        <w:rPr>
          <w:rStyle w:val="Emphasis"/>
        </w:rPr>
        <w:t xml:space="preserve">all mankind would take concrete profit from lease transactions and benefit sharing. </w:t>
      </w:r>
      <w:r w:rsidRPr="00F242A1">
        <w:rPr>
          <w:rStyle w:val="Emphasis"/>
          <w:highlight w:val="green"/>
        </w:rPr>
        <w:t>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948A088" w14:textId="77777777" w:rsidR="00BB0AAF" w:rsidRDefault="00BB0AAF" w:rsidP="00BB0AAF"/>
    <w:p w14:paraId="52435EEA" w14:textId="77777777" w:rsidR="00BB0AAF" w:rsidRPr="006735FE" w:rsidRDefault="00BB0AAF" w:rsidP="00BB0AAF">
      <w:pPr>
        <w:pStyle w:val="Heading4"/>
      </w:pPr>
      <w:r w:rsidRPr="006735FE">
        <w:t>The legal trust would incentivize investment in space while preventing conflict and ensuring sustainable development and the equitable distributions of resources.</w:t>
      </w:r>
    </w:p>
    <w:p w14:paraId="7D9D2B38" w14:textId="77777777" w:rsidR="00BB0AAF" w:rsidRDefault="00BB0AAF" w:rsidP="00BB0AAF">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18FF8FC" w14:textId="77777777" w:rsidR="00BB0AAF" w:rsidRDefault="00BB0AAF" w:rsidP="00BB0AAF">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1000D0">
        <w:rPr>
          <w:rStyle w:val="Emphasis"/>
        </w:rPr>
        <w:t>humans must look to space</w:t>
      </w:r>
      <w:r w:rsidRPr="001000D0">
        <w:rPr>
          <w:rStyle w:val="StyleUnderline"/>
        </w:rPr>
        <w:t xml:space="preserve"> as an opportunity </w:t>
      </w:r>
      <w:r w:rsidRPr="001000D0">
        <w:rPr>
          <w:rStyle w:val="Emphasis"/>
        </w:rPr>
        <w:t xml:space="preserve">to support growing resource requirements. </w:t>
      </w:r>
      <w:r w:rsidRPr="00081D48">
        <w:rPr>
          <w:rStyle w:val="Emphasis"/>
          <w:highlight w:val="green"/>
        </w:rPr>
        <w:t>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up an international legal trust system which would guarantee different kinds of rights, </w:t>
      </w:r>
      <w:r w:rsidRPr="00081D48">
        <w:rPr>
          <w:rStyle w:val="Emphasis"/>
          <w:highlight w:val="green"/>
        </w:rPr>
        <w:lastRenderedPageBreak/>
        <w:t>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w:t>
      </w:r>
      <w:r w:rsidRPr="008F601F">
        <w:rPr>
          <w:sz w:val="14"/>
        </w:rPr>
        <w:t xml:space="preserve">this research will demonstrate the valuable outcome of the International Legal Trust System and its advantages for all humankind. </w:t>
      </w:r>
      <w:r w:rsidRPr="008F601F">
        <w:rPr>
          <w:rStyle w:val="Emphasis"/>
        </w:rPr>
        <w:t>Private companies would rely on property rights, while the benefit-sharing could be used to fina</w:t>
      </w:r>
      <w:r w:rsidRPr="008F601F">
        <w:rPr>
          <w:rStyle w:val="StyleUnderline"/>
        </w:rPr>
        <w:t>nce</w:t>
      </w:r>
      <w:r w:rsidRPr="008F601F">
        <w:rPr>
          <w:sz w:val="14"/>
        </w:rPr>
        <w:t xml:space="preserve"> the 17 </w:t>
      </w:r>
      <w:r w:rsidRPr="008F601F">
        <w:rPr>
          <w:rStyle w:val="StyleUnderline"/>
        </w:rPr>
        <w:t>Sustainable Development Goals adopted by the UN in 2015, which address peace</w:t>
      </w:r>
      <w:r w:rsidRPr="008F601F">
        <w:rPr>
          <w:rStyle w:val="Emphasis"/>
        </w:rPr>
        <w:t xml:space="preserve">, climate change, </w:t>
      </w:r>
      <w:proofErr w:type="gramStart"/>
      <w:r w:rsidRPr="008F601F">
        <w:rPr>
          <w:rStyle w:val="Emphasis"/>
        </w:rPr>
        <w:t>inequalities</w:t>
      </w:r>
      <w:proofErr w:type="gramEnd"/>
      <w:r w:rsidRPr="008F601F">
        <w:rPr>
          <w:rStyle w:val="Emphasis"/>
        </w:rPr>
        <w:t xml:space="preserve"> and poverty</w:t>
      </w:r>
      <w:r w:rsidRPr="008F601F">
        <w:rPr>
          <w:rStyle w:val="StyleUnderline"/>
        </w:rPr>
        <w:t>.</w:t>
      </w:r>
      <w:r w:rsidRPr="00081D48">
        <w:rPr>
          <w:rStyle w:val="StyleUnderline"/>
        </w:rPr>
        <w:t xml:space="preserve"> </w:t>
      </w:r>
    </w:p>
    <w:p w14:paraId="47C0B4C8" w14:textId="2627BA27" w:rsidR="00D607CD" w:rsidRDefault="00AA1FD6" w:rsidP="00AA1FD6">
      <w:pPr>
        <w:pStyle w:val="Heading2"/>
      </w:pPr>
      <w:r>
        <w:lastRenderedPageBreak/>
        <w:t>Asteroid mining DA</w:t>
      </w:r>
    </w:p>
    <w:p w14:paraId="36354F8C" w14:textId="77777777" w:rsidR="00D607CD" w:rsidRDefault="00D607CD" w:rsidP="00D607CD">
      <w:pPr>
        <w:pStyle w:val="Heading4"/>
      </w:pPr>
      <w:r>
        <w:t>The private sector is essential for asteroid mining – competition is key and government development is not effective, efficient, or cheap enough. Thiessen 21:</w:t>
      </w:r>
    </w:p>
    <w:p w14:paraId="363986BA" w14:textId="77777777" w:rsidR="00D607CD" w:rsidRDefault="00D607CD" w:rsidP="00D607CD">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7F25161" w14:textId="77777777" w:rsidR="00D607CD" w:rsidRPr="00777D49" w:rsidRDefault="00D607CD" w:rsidP="00D607CD">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628DED8" w14:textId="77777777" w:rsidR="00D607CD" w:rsidRDefault="00D607CD" w:rsidP="00D607CD"/>
    <w:p w14:paraId="68F9A775" w14:textId="77777777" w:rsidR="00D607CD" w:rsidRDefault="00D607CD" w:rsidP="00D607CD">
      <w:pPr>
        <w:pStyle w:val="Heading4"/>
      </w:pPr>
      <w:r>
        <w:lastRenderedPageBreak/>
        <w:t>Space regulation scares investors away and spills over to other space activities. Freeland 05</w:t>
      </w:r>
    </w:p>
    <w:p w14:paraId="4C9A2D0A" w14:textId="77777777" w:rsidR="00D607CD" w:rsidRPr="002C77DA" w:rsidRDefault="00D607CD" w:rsidP="00D607CD">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51BEA3EF" w14:textId="77777777" w:rsidR="00D607CD" w:rsidRPr="00BE7D84" w:rsidRDefault="00D607CD" w:rsidP="00D607CD">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19A3F6B9" w14:textId="77777777" w:rsidR="00D607CD" w:rsidRPr="0023115E" w:rsidRDefault="00D607CD" w:rsidP="00D607CD">
      <w:pPr>
        <w:rPr>
          <w:b/>
          <w:bCs/>
          <w:u w:val="single"/>
        </w:rPr>
      </w:pPr>
    </w:p>
    <w:p w14:paraId="423CC417" w14:textId="77777777" w:rsidR="00D607CD" w:rsidRPr="000832CC" w:rsidRDefault="00D607CD" w:rsidP="00D607CD">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303B78A1" w14:textId="77777777" w:rsidR="00D607CD" w:rsidRPr="000832CC" w:rsidRDefault="00D607CD" w:rsidP="00D607CD">
      <w:pPr>
        <w:rPr>
          <w:szCs w:val="22"/>
        </w:rPr>
      </w:pPr>
      <w:r w:rsidRPr="000832CC">
        <w:rPr>
          <w:szCs w:val="22"/>
        </w:rPr>
        <w:t>Chris Taylor [journalist], 19 - ("How asteroid mining will save the Earth — and mint trillionaires," Mashable, 2019, accessed 12-13-2021, https://mashable.com/feature/asteroid-mining-space-economy)//ML</w:t>
      </w:r>
    </w:p>
    <w:p w14:paraId="748F7CE5" w14:textId="77777777" w:rsidR="00D607CD" w:rsidRPr="0097088D" w:rsidRDefault="00D607CD" w:rsidP="00D607CD">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 xml:space="preserve">Which </w:t>
      </w:r>
      <w:r w:rsidRPr="008C2247">
        <w:rPr>
          <w:rStyle w:val="StyleUnderline"/>
        </w:rPr>
        <w:t xml:space="preserve">in turn </w:t>
      </w:r>
      <w:r w:rsidRPr="00D62FC3">
        <w:rPr>
          <w:rStyle w:val="StyleUnderline"/>
          <w:highlight w:val="yellow"/>
        </w:rPr>
        <w:t xml:space="preserve">makes </w:t>
      </w:r>
      <w:r w:rsidRPr="008C2247">
        <w:rPr>
          <w:rStyle w:val="StyleUnderline"/>
        </w:rPr>
        <w:t xml:space="preserve">even more </w:t>
      </w:r>
      <w:r w:rsidRPr="00D62FC3">
        <w:rPr>
          <w:rStyle w:val="StyleUnderline"/>
          <w:highlight w:val="yellow"/>
        </w:rPr>
        <w:t>currently unimaginable space operations possible</w:t>
      </w:r>
      <w:r w:rsidRPr="000832CC">
        <w:rPr>
          <w:rStyle w:val="StyleUnderline"/>
        </w:rPr>
        <w:t xml:space="preserve">, </w:t>
      </w:r>
      <w:r w:rsidRPr="008C2247">
        <w:rPr>
          <w:rStyle w:val="StyleUnderline"/>
        </w:rPr>
        <w:t xml:space="preserve">including ones </w:t>
      </w:r>
      <w:r w:rsidRPr="00C14378">
        <w:rPr>
          <w:rStyle w:val="StyleUnderline"/>
          <w:highlight w:val="yellow"/>
        </w:rPr>
        <w:t>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2" w:tgtFrame="_blank" w:history="1">
        <w:r w:rsidRPr="000832CC">
          <w:rPr>
            <w:rStyle w:val="Hyperlink"/>
            <w:rFonts w:eastAsiaTheme="majorEastAsia"/>
            <w:sz w:val="12"/>
            <w:szCs w:val="22"/>
          </w:rPr>
          <w:t>a vast library of shared knowledge that people the wo</w:t>
        </w:r>
        <w:r w:rsidRPr="000832CC">
          <w:rPr>
            <w:rStyle w:val="Hyperlink"/>
            <w:rFonts w:eastAsiaTheme="majorEastAsia"/>
            <w:sz w:val="12"/>
            <w:szCs w:val="22"/>
          </w:rPr>
          <w:t>r</w:t>
        </w:r>
        <w:r w:rsidRPr="000832CC">
          <w:rPr>
            <w:rStyle w:val="Hyperlink"/>
            <w:rFonts w:eastAsiaTheme="majorEastAsia"/>
            <w:sz w:val="12"/>
            <w:szCs w:val="22"/>
          </w:rPr>
          <w:t>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t>
      </w:r>
      <w:r w:rsidRPr="008C2247">
        <w:rPr>
          <w:rStyle w:val="StyleUnderline"/>
        </w:rPr>
        <w:t>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8C2247">
        <w:rPr>
          <w:sz w:val="12"/>
          <w:szCs w:val="22"/>
        </w:rPr>
        <w:t xml:space="preserve">. Again, this isn’t a great stretch: Using centrifugal force to simulate </w:t>
      </w:r>
      <w:r w:rsidRPr="008C2247">
        <w:rPr>
          <w:sz w:val="12"/>
          <w:szCs w:val="22"/>
        </w:rPr>
        <w:lastRenderedPageBreak/>
        <w:t>gravity in space was first proposed by scientists in the 19th century. NASA has had workable designs for spinning cislunar habitats</w:t>
      </w:r>
      <w:r w:rsidRPr="000832CC">
        <w:rPr>
          <w:sz w:val="12"/>
          <w:szCs w:val="22"/>
        </w:rPr>
        <w:t xml:space="preserve"> called </w:t>
      </w:r>
      <w:hyperlink r:id="rId2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8"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FB7572D" w14:textId="77777777" w:rsidR="00D607CD" w:rsidRPr="00405D88" w:rsidRDefault="00D607CD" w:rsidP="00D607CD">
      <w:pPr>
        <w:pStyle w:val="Heading4"/>
        <w:rPr>
          <w:rFonts w:cs="Calibri"/>
        </w:rPr>
      </w:pPr>
      <w:r w:rsidRPr="00405D88">
        <w:rPr>
          <w:rFonts w:cs="Calibri"/>
        </w:rPr>
        <w:t>Warming causes extinction.</w:t>
      </w:r>
    </w:p>
    <w:p w14:paraId="77982818" w14:textId="77777777" w:rsidR="00D607CD" w:rsidRPr="00405D88" w:rsidRDefault="00D607CD" w:rsidP="00D607CD">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3471D40" w14:textId="77777777" w:rsidR="00D607CD" w:rsidRPr="00405D88" w:rsidRDefault="00D607CD" w:rsidP="00D607CD">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A39F5E4" w14:textId="77777777" w:rsidR="00D607CD" w:rsidRPr="00287B2B" w:rsidRDefault="00D607CD" w:rsidP="00D607CD">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C9B1D46" w14:textId="77777777" w:rsidR="00D607CD" w:rsidRPr="00287B2B" w:rsidRDefault="00D607CD" w:rsidP="00D607CD">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05BEBA36" w14:textId="77777777" w:rsidR="00D607CD" w:rsidRDefault="00D607CD" w:rsidP="00D607CD">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00FA4A71" w14:textId="77777777" w:rsidR="00D607CD" w:rsidRPr="00F75C0E" w:rsidRDefault="00D607CD" w:rsidP="00D607CD"/>
    <w:p w14:paraId="1D067398" w14:textId="77777777" w:rsidR="00D607CD" w:rsidRPr="00E074D3" w:rsidRDefault="00D607CD" w:rsidP="00D607CD">
      <w:pPr>
        <w:pStyle w:val="Heading4"/>
        <w:rPr>
          <w:strike/>
        </w:rPr>
      </w:pPr>
      <w:r w:rsidRPr="00E074D3">
        <w:rPr>
          <w:strike/>
        </w:rPr>
        <w:t xml:space="preserve">Don’t write our impacts off as low probability – asteroid collision is </w:t>
      </w:r>
      <w:proofErr w:type="gramStart"/>
      <w:r w:rsidRPr="00E074D3">
        <w:rPr>
          <w:strike/>
          <w:u w:val="single"/>
        </w:rPr>
        <w:t>complex</w:t>
      </w:r>
      <w:proofErr w:type="gramEnd"/>
      <w:r w:rsidRPr="00E074D3">
        <w:rPr>
          <w:strike/>
        </w:rPr>
        <w:t xml:space="preserve"> and the existence of </w:t>
      </w:r>
      <w:r w:rsidRPr="00E074D3">
        <w:rPr>
          <w:strike/>
          <w:u w:val="single"/>
        </w:rPr>
        <w:t>space keyholes</w:t>
      </w:r>
      <w:r w:rsidRPr="00E074D3">
        <w:rPr>
          <w:strike/>
        </w:rPr>
        <w:t xml:space="preserve"> exponentially increases the risk of collision. </w:t>
      </w:r>
      <w:proofErr w:type="spellStart"/>
      <w:r w:rsidRPr="00E074D3">
        <w:rPr>
          <w:strike/>
        </w:rPr>
        <w:t>Vereš</w:t>
      </w:r>
      <w:proofErr w:type="spellEnd"/>
      <w:r w:rsidRPr="00E074D3">
        <w:rPr>
          <w:strike/>
        </w:rPr>
        <w:t xml:space="preserve"> ’19</w:t>
      </w:r>
    </w:p>
    <w:p w14:paraId="1B8D5DF2" w14:textId="77777777" w:rsidR="00D607CD" w:rsidRPr="00E074D3" w:rsidRDefault="00D607CD" w:rsidP="00D607CD">
      <w:pPr>
        <w:rPr>
          <w:strike/>
        </w:rPr>
      </w:pPr>
      <w:r w:rsidRPr="00E074D3">
        <w:rPr>
          <w:strike/>
        </w:rPr>
        <w:t xml:space="preserve">Peter </w:t>
      </w:r>
      <w:proofErr w:type="spellStart"/>
      <w:r w:rsidRPr="00E074D3">
        <w:rPr>
          <w:strike/>
        </w:rPr>
        <w:t>Vereš</w:t>
      </w:r>
      <w:proofErr w:type="spellEnd"/>
      <w:r w:rsidRPr="00E074D3">
        <w:rPr>
          <w:strike/>
        </w:rPr>
        <w:t xml:space="preserve"> ’19, Harvard-Smithsonian Center for Astrophysics, “Chapter 6 Vision of Perfect Observation Capabilities”, 2019, Planetary Defense, Space and Society, https://dl1.cuni.cz/pluginfile.php/634091/mod_resource/content/1/Planetary%20Defence.pdf</w:t>
      </w:r>
    </w:p>
    <w:p w14:paraId="5D1D28F5" w14:textId="46592AFF" w:rsidR="00D607CD" w:rsidRPr="00E074D3" w:rsidRDefault="00D607CD" w:rsidP="00D607CD">
      <w:pPr>
        <w:rPr>
          <w:strike/>
        </w:rPr>
      </w:pPr>
      <w:r w:rsidRPr="00E074D3">
        <w:rPr>
          <w:rStyle w:val="StyleUnderline"/>
          <w:bCs/>
          <w:strike/>
        </w:rPr>
        <w:t xml:space="preserve">Often, </w:t>
      </w:r>
      <w:r w:rsidRPr="00E074D3">
        <w:rPr>
          <w:rStyle w:val="StyleUnderline"/>
          <w:bCs/>
          <w:strike/>
          <w:highlight w:val="cyan"/>
        </w:rPr>
        <w:t>uncertain orbits are a source of elevated</w:t>
      </w:r>
      <w:r w:rsidRPr="00E074D3">
        <w:rPr>
          <w:rStyle w:val="StyleUnderline"/>
          <w:bCs/>
          <w:strike/>
        </w:rPr>
        <w:t xml:space="preserve"> impact </w:t>
      </w:r>
      <w:r w:rsidRPr="00E074D3">
        <w:rPr>
          <w:rStyle w:val="StyleUnderline"/>
          <w:bCs/>
          <w:strike/>
          <w:highlight w:val="cyan"/>
        </w:rPr>
        <w:t>risks of</w:t>
      </w:r>
      <w:r w:rsidRPr="00E074D3">
        <w:rPr>
          <w:rStyle w:val="StyleUnderline"/>
          <w:bCs/>
          <w:strike/>
        </w:rPr>
        <w:t xml:space="preserve"> some </w:t>
      </w:r>
      <w:r w:rsidRPr="00E074D3">
        <w:rPr>
          <w:rStyle w:val="StyleUnderline"/>
          <w:bCs/>
          <w:strike/>
          <w:highlight w:val="cyan"/>
        </w:rPr>
        <w:t>NEOs</w:t>
      </w:r>
      <w:r w:rsidRPr="00E074D3">
        <w:rPr>
          <w:rStyle w:val="StyleUnderline"/>
          <w:bCs/>
          <w:strike/>
        </w:rPr>
        <w:t xml:space="preserve"> with the Earth</w:t>
      </w:r>
      <w:r w:rsidRPr="00E074D3">
        <w:rPr>
          <w:strike/>
        </w:rPr>
        <w:t xml:space="preserve">. </w:t>
      </w:r>
      <w:r w:rsidRPr="00E074D3">
        <w:rPr>
          <w:rStyle w:val="StyleUnderline"/>
          <w:bCs/>
          <w:strike/>
          <w:highlight w:val="cyan"/>
        </w:rPr>
        <w:t>The</w:t>
      </w:r>
      <w:r w:rsidRPr="00E074D3">
        <w:rPr>
          <w:rStyle w:val="StyleUnderline"/>
          <w:bCs/>
          <w:strike/>
        </w:rPr>
        <w:t xml:space="preserve"> impact </w:t>
      </w:r>
      <w:r w:rsidRPr="00E074D3">
        <w:rPr>
          <w:rStyle w:val="StyleUnderline"/>
          <w:bCs/>
          <w:strike/>
          <w:highlight w:val="cyan"/>
        </w:rPr>
        <w:t>probability of an asteroid with Earth is</w:t>
      </w:r>
      <w:r w:rsidRPr="00E074D3">
        <w:rPr>
          <w:rStyle w:val="StyleUnderline"/>
          <w:bCs/>
          <w:strike/>
        </w:rPr>
        <w:t xml:space="preserve"> a </w:t>
      </w:r>
      <w:r w:rsidRPr="00E074D3">
        <w:rPr>
          <w:rStyle w:val="Emphasis"/>
          <w:strike/>
          <w:highlight w:val="cyan"/>
        </w:rPr>
        <w:t>complex</w:t>
      </w:r>
      <w:r w:rsidRPr="00E074D3">
        <w:rPr>
          <w:rStyle w:val="Emphasis"/>
          <w:strike/>
        </w:rPr>
        <w:t xml:space="preserve"> problem</w:t>
      </w:r>
      <w:r w:rsidRPr="00E074D3">
        <w:rPr>
          <w:strike/>
        </w:rPr>
        <w:t xml:space="preserve">. </w:t>
      </w:r>
      <w:r w:rsidRPr="00E074D3">
        <w:rPr>
          <w:rStyle w:val="StyleUnderline"/>
          <w:strike/>
        </w:rPr>
        <w:t>First, the orbits of Earth and the asteroid should be close enough or even intersect</w:t>
      </w:r>
      <w:r w:rsidRPr="00E074D3">
        <w:rPr>
          <w:strike/>
        </w:rPr>
        <w:t xml:space="preserve">; </w:t>
      </w:r>
      <w:r w:rsidRPr="00E074D3">
        <w:rPr>
          <w:rStyle w:val="StyleUnderline"/>
          <w:strike/>
        </w:rPr>
        <w:t>second, the Earth and asteroid should meet at the intersection at the same time</w:t>
      </w:r>
      <w:r w:rsidRPr="00E074D3">
        <w:rPr>
          <w:strike/>
        </w:rPr>
        <w:t xml:space="preserve">. </w:t>
      </w:r>
      <w:r w:rsidRPr="00E074D3">
        <w:rPr>
          <w:rStyle w:val="StyleUnderline"/>
          <w:bCs/>
          <w:strike/>
        </w:rPr>
        <w:t>If these</w:t>
      </w:r>
      <w:r w:rsidRPr="00E074D3">
        <w:rPr>
          <w:strike/>
        </w:rPr>
        <w:t xml:space="preserve"> conditions </w:t>
      </w:r>
      <w:r w:rsidRPr="00E074D3">
        <w:rPr>
          <w:rStyle w:val="StyleUnderline"/>
          <w:bCs/>
          <w:strike/>
        </w:rPr>
        <w:t>are met</w:t>
      </w:r>
      <w:r w:rsidRPr="00E074D3">
        <w:rPr>
          <w:strike/>
        </w:rPr>
        <w:t xml:space="preserve">, </w:t>
      </w:r>
      <w:r w:rsidRPr="00E074D3">
        <w:rPr>
          <w:rStyle w:val="StyleUnderline"/>
          <w:bCs/>
          <w:strike/>
        </w:rPr>
        <w:t>then one can assess how close the asteroid flies</w:t>
      </w:r>
      <w:r w:rsidRPr="00E074D3">
        <w:rPr>
          <w:strike/>
        </w:rPr>
        <w:t xml:space="preserve"> around the Earth at a given time, </w:t>
      </w:r>
      <w:r w:rsidRPr="00E074D3">
        <w:rPr>
          <w:rStyle w:val="StyleUnderline"/>
          <w:bCs/>
          <w:strike/>
        </w:rPr>
        <w:t>or whether it will hit the Earth</w:t>
      </w:r>
      <w:r w:rsidRPr="00E074D3">
        <w:rPr>
          <w:strike/>
        </w:rPr>
        <w:t xml:space="preserve">. One must remember that </w:t>
      </w:r>
      <w:r w:rsidRPr="00E074D3">
        <w:rPr>
          <w:rStyle w:val="Emphasis"/>
          <w:strike/>
          <w:highlight w:val="cyan"/>
        </w:rPr>
        <w:t>each</w:t>
      </w:r>
      <w:r w:rsidRPr="00E074D3">
        <w:rPr>
          <w:rStyle w:val="Emphasis"/>
          <w:strike/>
        </w:rPr>
        <w:t xml:space="preserve"> asteroid </w:t>
      </w:r>
      <w:r w:rsidRPr="00E074D3">
        <w:rPr>
          <w:rStyle w:val="Emphasis"/>
          <w:strike/>
          <w:highlight w:val="cyan"/>
        </w:rPr>
        <w:t>orbit comes with uncertainties</w:t>
      </w:r>
      <w:r w:rsidRPr="00E074D3">
        <w:rPr>
          <w:strike/>
        </w:rPr>
        <w:t xml:space="preserve"> and therefore, </w:t>
      </w:r>
      <w:r w:rsidRPr="00E074D3">
        <w:rPr>
          <w:rStyle w:val="StyleUnderline"/>
          <w:bCs/>
          <w:strike/>
          <w:highlight w:val="cyan"/>
        </w:rPr>
        <w:t>instead of a single</w:t>
      </w:r>
      <w:r w:rsidRPr="00E074D3">
        <w:rPr>
          <w:rStyle w:val="StyleUnderline"/>
          <w:bCs/>
          <w:strike/>
        </w:rPr>
        <w:t xml:space="preserve"> accurate </w:t>
      </w:r>
      <w:r w:rsidRPr="00E074D3">
        <w:rPr>
          <w:rStyle w:val="StyleUnderline"/>
          <w:bCs/>
          <w:strike/>
          <w:highlight w:val="cyan"/>
        </w:rPr>
        <w:t>solution where the asteroid will hit</w:t>
      </w:r>
      <w:r w:rsidRPr="00E074D3">
        <w:rPr>
          <w:rStyle w:val="StyleUnderline"/>
          <w:bCs/>
          <w:strike/>
        </w:rPr>
        <w:t xml:space="preserve"> the Earth </w:t>
      </w:r>
      <w:r w:rsidRPr="00E074D3">
        <w:rPr>
          <w:rStyle w:val="StyleUnderline"/>
          <w:bCs/>
          <w:strike/>
          <w:highlight w:val="cyan"/>
        </w:rPr>
        <w:t>or miss</w:t>
      </w:r>
      <w:r w:rsidRPr="00E074D3">
        <w:rPr>
          <w:rStyle w:val="StyleUnderline"/>
          <w:bCs/>
          <w:strike/>
        </w:rPr>
        <w:t xml:space="preserve"> it, </w:t>
      </w:r>
      <w:r w:rsidRPr="00E074D3">
        <w:rPr>
          <w:rStyle w:val="StyleUnderline"/>
          <w:bCs/>
          <w:strike/>
          <w:highlight w:val="cyan"/>
        </w:rPr>
        <w:t>there is always a realm of</w:t>
      </w:r>
      <w:r w:rsidRPr="00E074D3">
        <w:rPr>
          <w:rStyle w:val="StyleUnderline"/>
          <w:bCs/>
          <w:strike/>
        </w:rPr>
        <w:t xml:space="preserve"> possible solutions within the orbit </w:t>
      </w:r>
      <w:r w:rsidRPr="00E074D3">
        <w:rPr>
          <w:rStyle w:val="StyleUnderline"/>
          <w:bCs/>
          <w:strike/>
          <w:highlight w:val="cyan"/>
        </w:rPr>
        <w:t>uncertainties</w:t>
      </w:r>
      <w:r w:rsidRPr="00E074D3">
        <w:rPr>
          <w:strike/>
        </w:rP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E074D3">
        <w:rPr>
          <w:rStyle w:val="StyleUnderline"/>
          <w:strike/>
        </w:rPr>
        <w:t>It happens that a newly discovered NEO with a short arc that is coming very close to the Earth has a non-zero impact probability,</w:t>
      </w:r>
      <w:r w:rsidRPr="00E074D3">
        <w:rPr>
          <w:strike/>
        </w:rPr>
        <w:t xml:space="preserve"> because its orbit is highly uncertain and the area on the b-plane is very large. Typically, further observations improve the orbit, and the impact risk for a given epoch falls to zero. </w:t>
      </w:r>
      <w:r w:rsidRPr="00E074D3">
        <w:rPr>
          <w:rStyle w:val="StyleUnderline"/>
          <w:strike/>
        </w:rPr>
        <w:t>Some objects</w:t>
      </w:r>
      <w:r w:rsidRPr="00E074D3">
        <w:rPr>
          <w:strike/>
        </w:rPr>
        <w:t xml:space="preserve">, however, </w:t>
      </w:r>
      <w:r w:rsidRPr="00E074D3">
        <w:rPr>
          <w:rStyle w:val="StyleUnderline"/>
          <w:strike/>
        </w:rPr>
        <w:t>have orbits with low orbital uncertainty, but still have non-zero impact probability</w:t>
      </w:r>
      <w:r w:rsidRPr="00E074D3">
        <w:rPr>
          <w:strike/>
        </w:rPr>
        <w:t xml:space="preserve">, such as </w:t>
      </w:r>
      <w:proofErr w:type="spellStart"/>
      <w:r w:rsidRPr="00E074D3">
        <w:rPr>
          <w:strike/>
        </w:rPr>
        <w:t>Bennu</w:t>
      </w:r>
      <w:proofErr w:type="spellEnd"/>
      <w:r w:rsidRPr="00E074D3">
        <w:rPr>
          <w:strike/>
        </w:rPr>
        <w:t xml:space="preserve">. </w:t>
      </w:r>
      <w:r w:rsidRPr="00E074D3">
        <w:rPr>
          <w:rStyle w:val="StyleUnderline"/>
          <w:bCs/>
          <w:strike/>
        </w:rPr>
        <w:t xml:space="preserve">The </w:t>
      </w:r>
      <w:r w:rsidRPr="00E074D3">
        <w:rPr>
          <w:rStyle w:val="StyleUnderline"/>
          <w:bCs/>
          <w:strike/>
          <w:highlight w:val="cyan"/>
        </w:rPr>
        <w:t>non-zero impact probability is computed for a given time</w:t>
      </w:r>
      <w:r w:rsidRPr="00E074D3">
        <w:rPr>
          <w:rStyle w:val="StyleUnderline"/>
          <w:bCs/>
          <w:strike/>
        </w:rPr>
        <w:t xml:space="preserve"> in the future, </w:t>
      </w:r>
      <w:r w:rsidRPr="00E074D3">
        <w:rPr>
          <w:rStyle w:val="StyleUnderline"/>
          <w:bCs/>
          <w:strike/>
          <w:highlight w:val="cyan"/>
        </w:rPr>
        <w:t>but even if the orbit is known</w:t>
      </w:r>
      <w:r w:rsidRPr="00E074D3">
        <w:rPr>
          <w:rStyle w:val="StyleUnderline"/>
          <w:bCs/>
          <w:strike/>
        </w:rPr>
        <w:t xml:space="preserve"> very well </w:t>
      </w:r>
      <w:r w:rsidRPr="00E074D3">
        <w:rPr>
          <w:rStyle w:val="StyleUnderline"/>
          <w:bCs/>
          <w:strike/>
          <w:highlight w:val="cyan"/>
        </w:rPr>
        <w:t xml:space="preserve">today, </w:t>
      </w:r>
      <w:r w:rsidRPr="00E074D3">
        <w:rPr>
          <w:rStyle w:val="Emphasis"/>
          <w:strike/>
          <w:highlight w:val="cyan"/>
        </w:rPr>
        <w:t>small perturbations</w:t>
      </w:r>
      <w:r w:rsidRPr="00E074D3">
        <w:rPr>
          <w:rStyle w:val="StyleUnderline"/>
          <w:bCs/>
          <w:strike/>
          <w:highlight w:val="cyan"/>
        </w:rPr>
        <w:t xml:space="preserve"> from</w:t>
      </w:r>
      <w:r w:rsidRPr="00E074D3">
        <w:rPr>
          <w:rStyle w:val="StyleUnderline"/>
          <w:bCs/>
          <w:strike/>
        </w:rPr>
        <w:t xml:space="preserve"> planets and non-gravitational </w:t>
      </w:r>
      <w:r w:rsidRPr="00E074D3">
        <w:rPr>
          <w:rStyle w:val="StyleUnderline"/>
          <w:bCs/>
          <w:strike/>
          <w:highlight w:val="cyan"/>
        </w:rPr>
        <w:t xml:space="preserve">forces </w:t>
      </w:r>
      <w:r w:rsidRPr="00E074D3">
        <w:rPr>
          <w:rStyle w:val="Emphasis"/>
          <w:strike/>
          <w:highlight w:val="cyan"/>
        </w:rPr>
        <w:t>increase</w:t>
      </w:r>
      <w:r w:rsidRPr="00E074D3">
        <w:rPr>
          <w:rStyle w:val="Emphasis"/>
          <w:strike/>
        </w:rPr>
        <w:t xml:space="preserve"> the </w:t>
      </w:r>
      <w:r w:rsidRPr="00E074D3">
        <w:rPr>
          <w:rStyle w:val="Emphasis"/>
          <w:strike/>
          <w:highlight w:val="cyan"/>
        </w:rPr>
        <w:t>uncertainty</w:t>
      </w:r>
      <w:r w:rsidRPr="00E074D3">
        <w:rPr>
          <w:rStyle w:val="StyleUnderline"/>
          <w:bCs/>
          <w:strike/>
          <w:highlight w:val="cyan"/>
        </w:rPr>
        <w:t xml:space="preserve"> for</w:t>
      </w:r>
      <w:r w:rsidRPr="00E074D3">
        <w:rPr>
          <w:rStyle w:val="StyleUnderline"/>
          <w:bCs/>
          <w:strike/>
        </w:rPr>
        <w:t xml:space="preserve"> future </w:t>
      </w:r>
      <w:r w:rsidRPr="00E074D3">
        <w:rPr>
          <w:rStyle w:val="StyleUnderline"/>
          <w:bCs/>
          <w:strike/>
          <w:highlight w:val="cyan"/>
        </w:rPr>
        <w:t>impacts</w:t>
      </w:r>
      <w:r w:rsidRPr="00E074D3">
        <w:rPr>
          <w:strike/>
        </w:rPr>
        <w:t xml:space="preserve">. That is why NASA’s Sentry is providing predictions only for the next 100 years. </w:t>
      </w:r>
      <w:r w:rsidRPr="00E074D3">
        <w:rPr>
          <w:rStyle w:val="StyleUnderline"/>
          <w:strike/>
        </w:rPr>
        <w:t>A close flyby of a spacecraft around an asteroid may improve the asteroid’s orbit significantly, however, it does not fully mitigate its impact in the future, due to the presence of keyholes</w:t>
      </w:r>
      <w:r w:rsidRPr="00E074D3">
        <w:rPr>
          <w:strike/>
        </w:rPr>
        <w:t xml:space="preserve"> (</w:t>
      </w:r>
      <w:proofErr w:type="spellStart"/>
      <w:r w:rsidRPr="00E074D3">
        <w:rPr>
          <w:strike/>
        </w:rPr>
        <w:t>Chodas</w:t>
      </w:r>
      <w:proofErr w:type="spellEnd"/>
      <w:r w:rsidRPr="00E074D3">
        <w:rPr>
          <w:strike/>
        </w:rPr>
        <w:t xml:space="preserve"> 1999)—small areas in space near Earth. </w:t>
      </w:r>
      <w:r w:rsidRPr="00E074D3">
        <w:rPr>
          <w:rStyle w:val="StyleUnderline"/>
          <w:bCs/>
          <w:strike/>
          <w:highlight w:val="cyan"/>
        </w:rPr>
        <w:t>Keyholes</w:t>
      </w:r>
      <w:r w:rsidRPr="00E074D3">
        <w:rPr>
          <w:rStyle w:val="StyleUnderline"/>
          <w:bCs/>
          <w:strike/>
        </w:rPr>
        <w:t xml:space="preserve"> are specific </w:t>
      </w:r>
      <w:r w:rsidRPr="00E074D3">
        <w:rPr>
          <w:rStyle w:val="StyleUnderline"/>
          <w:bCs/>
          <w:strike/>
          <w:highlight w:val="cyan"/>
        </w:rPr>
        <w:t>for asteroids</w:t>
      </w:r>
      <w:r w:rsidRPr="00E074D3">
        <w:rPr>
          <w:rStyle w:val="StyleUnderline"/>
          <w:bCs/>
          <w:strike/>
        </w:rPr>
        <w:t xml:space="preserve"> flying very close to the Earth and </w:t>
      </w:r>
      <w:r w:rsidRPr="00E074D3">
        <w:rPr>
          <w:rStyle w:val="StyleUnderline"/>
          <w:bCs/>
          <w:strike/>
          <w:highlight w:val="cyan"/>
        </w:rPr>
        <w:t>are</w:t>
      </w:r>
      <w:r w:rsidRPr="00E074D3">
        <w:rPr>
          <w:strike/>
        </w:rPr>
        <w:t xml:space="preserve"> rather </w:t>
      </w:r>
      <w:r w:rsidRPr="00E074D3">
        <w:rPr>
          <w:rStyle w:val="StyleUnderline"/>
          <w:bCs/>
          <w:strike/>
          <w:highlight w:val="cyan"/>
        </w:rPr>
        <w:t>small</w:t>
      </w:r>
      <w:r w:rsidRPr="00E074D3">
        <w:rPr>
          <w:strike/>
        </w:rPr>
        <w:t xml:space="preserve">, from a few to hundreds of kilometers across. </w:t>
      </w:r>
      <w:r w:rsidRPr="00E074D3">
        <w:rPr>
          <w:rStyle w:val="StyleUnderline"/>
          <w:bCs/>
          <w:strike/>
          <w:highlight w:val="cyan"/>
        </w:rPr>
        <w:t>If the keyhole is hit</w:t>
      </w:r>
      <w:r w:rsidRPr="00E074D3">
        <w:rPr>
          <w:rStyle w:val="StyleUnderline"/>
          <w:bCs/>
          <w:strike/>
        </w:rPr>
        <w:t xml:space="preserve"> during the NEO flyby, </w:t>
      </w:r>
      <w:r w:rsidRPr="00E074D3">
        <w:rPr>
          <w:rStyle w:val="StyleUnderline"/>
          <w:bCs/>
          <w:strike/>
          <w:highlight w:val="cyan"/>
        </w:rPr>
        <w:t>the orbit</w:t>
      </w:r>
      <w:r w:rsidRPr="00E074D3">
        <w:rPr>
          <w:rStyle w:val="StyleUnderline"/>
          <w:bCs/>
          <w:strike/>
        </w:rPr>
        <w:t xml:space="preserve"> of the NEO </w:t>
      </w:r>
      <w:r w:rsidRPr="00E074D3">
        <w:rPr>
          <w:rStyle w:val="StyleUnderline"/>
          <w:bCs/>
          <w:strike/>
          <w:highlight w:val="cyan"/>
        </w:rPr>
        <w:t>becomes resonant with Earth and the NEO will return</w:t>
      </w:r>
      <w:r w:rsidRPr="00E074D3">
        <w:rPr>
          <w:rStyle w:val="StyleUnderline"/>
          <w:bCs/>
          <w:strike/>
        </w:rPr>
        <w:t xml:space="preserve"> to Earth regularly, </w:t>
      </w:r>
      <w:r w:rsidRPr="00E074D3">
        <w:rPr>
          <w:rStyle w:val="Emphasis"/>
          <w:strike/>
          <w:highlight w:val="cyan"/>
        </w:rPr>
        <w:t>increasing</w:t>
      </w:r>
      <w:r w:rsidRPr="00E074D3">
        <w:rPr>
          <w:rStyle w:val="Emphasis"/>
          <w:strike/>
        </w:rPr>
        <w:t xml:space="preserve"> its </w:t>
      </w:r>
      <w:r w:rsidRPr="00E074D3">
        <w:rPr>
          <w:rStyle w:val="Emphasis"/>
          <w:strike/>
          <w:highlight w:val="cyan"/>
        </w:rPr>
        <w:t>impact probability</w:t>
      </w:r>
      <w:r w:rsidRPr="00E074D3">
        <w:rPr>
          <w:strike/>
        </w:rPr>
        <w:t xml:space="preserve">. Thus, in case of a very </w:t>
      </w:r>
      <w:proofErr w:type="gramStart"/>
      <w:r w:rsidRPr="00E074D3">
        <w:rPr>
          <w:strike/>
        </w:rPr>
        <w:t>near Earth</w:t>
      </w:r>
      <w:proofErr w:type="gramEnd"/>
      <w:r w:rsidRPr="00E074D3">
        <w:rPr>
          <w:strike/>
        </w:rPr>
        <w:t xml:space="preserve"> flyby, </w:t>
      </w:r>
      <w:r w:rsidRPr="00E074D3">
        <w:rPr>
          <w:rStyle w:val="Emphasis"/>
          <w:strike/>
        </w:rPr>
        <w:t>the orbit needs to be known with such precision</w:t>
      </w:r>
      <w:r w:rsidRPr="00E074D3">
        <w:rPr>
          <w:strike/>
        </w:rPr>
        <w:t xml:space="preserve"> (~km) </w:t>
      </w:r>
      <w:r w:rsidRPr="00E074D3">
        <w:rPr>
          <w:rStyle w:val="Emphasis"/>
          <w:strike/>
        </w:rPr>
        <w:t>that keyhole avoidance is confirmed</w:t>
      </w:r>
      <w:r w:rsidRPr="00E074D3">
        <w:rPr>
          <w:strike/>
        </w:rPr>
        <w:t xml:space="preserve">. NASA has even created the NEO Deflection App,1 where the public can try to change the orbit of a hypothesized NEO on direct </w:t>
      </w:r>
      <w:r w:rsidRPr="00E074D3">
        <w:rPr>
          <w:strike/>
        </w:rPr>
        <w:lastRenderedPageBreak/>
        <w:t xml:space="preserve">impact trajectory. </w:t>
      </w:r>
      <w:r w:rsidRPr="00E074D3">
        <w:rPr>
          <w:rStyle w:val="StyleUnderline"/>
          <w:strike/>
        </w:rPr>
        <w:t>For Earth impact monitoring, the accuracy of orbits and orbital uncertainties is crucial and deserves more attention</w:t>
      </w:r>
      <w:r w:rsidRPr="00E074D3">
        <w:rPr>
          <w:strike/>
        </w:rPr>
        <w:t xml:space="preserve">. </w:t>
      </w:r>
      <w:r w:rsidRPr="00E074D3">
        <w:rPr>
          <w:rStyle w:val="StyleUnderline"/>
          <w:strike/>
        </w:rPr>
        <w:t>The future of orbit determination and uncertainty mitigation will depend more and more on sophisticated software</w:t>
      </w:r>
      <w:r w:rsidRPr="00E074D3">
        <w:rPr>
          <w:strike/>
        </w:rP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E074D3">
        <w:rPr>
          <w:rStyle w:val="StyleUnderline"/>
          <w:strike/>
        </w:rPr>
        <w:t>to observe those asteroids; measure their positions; and submit the data to MPC</w:t>
      </w:r>
      <w:r w:rsidRPr="00E074D3">
        <w:rPr>
          <w:strike/>
        </w:rPr>
        <w:t xml:space="preserve">. This automated process is </w:t>
      </w:r>
      <w:proofErr w:type="gramStart"/>
      <w:r w:rsidRPr="00E074D3">
        <w:rPr>
          <w:strike/>
        </w:rPr>
        <w:t>more or less implanted</w:t>
      </w:r>
      <w:proofErr w:type="gramEnd"/>
      <w:r w:rsidRPr="00E074D3">
        <w:rPr>
          <w:strike/>
        </w:rPr>
        <w:t xml:space="preserve"> by several surveys (CSS, LCOGT) and agencies (ESA, MPC).</w:t>
      </w:r>
    </w:p>
    <w:p w14:paraId="19F730E8" w14:textId="33DB9A1C" w:rsidR="002905DF" w:rsidRDefault="002905DF" w:rsidP="00AA1FD6">
      <w:pPr>
        <w:pStyle w:val="Heading2"/>
      </w:pPr>
      <w:proofErr w:type="spellStart"/>
      <w:r>
        <w:lastRenderedPageBreak/>
        <w:t>Heg</w:t>
      </w:r>
      <w:proofErr w:type="spellEnd"/>
      <w:r>
        <w:t xml:space="preserve"> PIC</w:t>
      </w:r>
    </w:p>
    <w:p w14:paraId="3341CC00" w14:textId="77777777" w:rsidR="002905DF" w:rsidRDefault="002905DF" w:rsidP="002905DF">
      <w:pPr>
        <w:pStyle w:val="Heading3"/>
      </w:pPr>
      <w:r>
        <w:lastRenderedPageBreak/>
        <w:t>NC Shell – China</w:t>
      </w:r>
    </w:p>
    <w:p w14:paraId="7E3BE653" w14:textId="2BA7EF3F" w:rsidR="002905DF" w:rsidRDefault="002905DF" w:rsidP="002905DF">
      <w:pPr>
        <w:pStyle w:val="Heading4"/>
      </w:pPr>
      <w:r>
        <w:t xml:space="preserve">CP Text: </w:t>
      </w:r>
      <w:r>
        <w:t xml:space="preserve">The private appropriation of space is unjust in all instances except for in the United States. </w:t>
      </w:r>
    </w:p>
    <w:p w14:paraId="5B00058C" w14:textId="77777777" w:rsidR="002905DF" w:rsidRDefault="002905DF" w:rsidP="002905DF">
      <w:pPr>
        <w:pStyle w:val="Heading4"/>
      </w:pPr>
      <w:r>
        <w:t>Chinese investments are catching up and the US needs private companies to maintain space dominance – Chinese space dominance risks extinction. Autry and Kwast 19:</w:t>
      </w:r>
    </w:p>
    <w:p w14:paraId="2AE1AE64" w14:textId="77777777" w:rsidR="002905DF" w:rsidRPr="008E3D84" w:rsidRDefault="002905DF" w:rsidP="002905DF">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2EEC06B3" w14:textId="77777777" w:rsidR="002905DF" w:rsidRDefault="002905DF" w:rsidP="002905DF">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0"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w:t>
      </w:r>
      <w:r w:rsidRPr="008E3D84">
        <w:rPr>
          <w:sz w:val="12"/>
        </w:rPr>
        <w:lastRenderedPageBreak/>
        <w:t xml:space="preserve">“gift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1"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2"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2FC9C8BC" w14:textId="77777777" w:rsidR="002905DF" w:rsidRDefault="002905DF" w:rsidP="002905DF">
      <w:pPr>
        <w:pStyle w:val="Heading3"/>
      </w:pPr>
      <w:r>
        <w:lastRenderedPageBreak/>
        <w:t>NC Shell – China + Spillover</w:t>
      </w:r>
    </w:p>
    <w:p w14:paraId="0AB3EAC2" w14:textId="77777777" w:rsidR="002905DF" w:rsidRPr="002905DF" w:rsidRDefault="002905DF" w:rsidP="002905DF"/>
    <w:p w14:paraId="57BDF5D0" w14:textId="4FA221CA" w:rsidR="00BB0AAF" w:rsidRDefault="00A430AB" w:rsidP="00AA1FD6">
      <w:pPr>
        <w:pStyle w:val="Heading2"/>
      </w:pPr>
      <w:r>
        <w:lastRenderedPageBreak/>
        <w:t>C</w:t>
      </w:r>
      <w:r w:rsidR="00AA1FD6">
        <w:t>ase</w:t>
      </w:r>
    </w:p>
    <w:p w14:paraId="4DA2FA60" w14:textId="240957B7" w:rsidR="0058167E" w:rsidRPr="0058167E" w:rsidRDefault="0058167E" w:rsidP="0058167E">
      <w:pPr>
        <w:pStyle w:val="Heading3"/>
      </w:pPr>
      <w:r>
        <w:lastRenderedPageBreak/>
        <w:t>Africa mining</w:t>
      </w:r>
    </w:p>
    <w:p w14:paraId="28A32A9A" w14:textId="7F76DF5C" w:rsidR="00A430AB" w:rsidRPr="0058167E" w:rsidRDefault="00A430AB" w:rsidP="0058167E">
      <w:pPr>
        <w:pStyle w:val="Heading4"/>
        <w:numPr>
          <w:ilvl w:val="0"/>
          <w:numId w:val="13"/>
        </w:numPr>
        <w:rPr>
          <w:rStyle w:val="Style13ptBold"/>
          <w:b/>
          <w:bCs w:val="0"/>
        </w:rPr>
      </w:pPr>
      <w:r w:rsidRPr="0058167E">
        <w:rPr>
          <w:rStyle w:val="Style13ptBold"/>
          <w:b/>
          <w:bCs w:val="0"/>
        </w:rPr>
        <w:t>Terrestrial mining is disastrous for Africa, destroying the environment and locking millions into horrible working conditions. Asteroid mining presents an opportunity to improve conditions while supercharging development. Their author.</w:t>
      </w:r>
    </w:p>
    <w:p w14:paraId="16A6261F" w14:textId="77777777" w:rsidR="00A430AB" w:rsidRDefault="00A430AB" w:rsidP="00A430AB">
      <w:r w:rsidRPr="00B0661D">
        <w:rPr>
          <w:rStyle w:val="Style13ptBold"/>
        </w:rPr>
        <w:t>Oni 19</w:t>
      </w:r>
      <w:r>
        <w:t xml:space="preserve"> [David Oni (space industry and technology analyst at Space in Africa. He’s a graduate of Mining Engineering from the Federal University of Technology Akure), “Why Africa Should Consider Asteroid Mining,” </w:t>
      </w:r>
      <w:proofErr w:type="spellStart"/>
      <w:r>
        <w:t>AfricaNews</w:t>
      </w:r>
      <w:proofErr w:type="spellEnd"/>
      <w:r>
        <w:t xml:space="preserve">, August 26, 2019. </w:t>
      </w:r>
      <w:hyperlink r:id="rId33" w:history="1">
        <w:r w:rsidRPr="00543220">
          <w:rPr>
            <w:rStyle w:val="Hyperlink"/>
          </w:rPr>
          <w:t>https://africanews.space/why-africa-should-consider-asteroid-mining/</w:t>
        </w:r>
      </w:hyperlink>
      <w:r>
        <w:t>] CT</w:t>
      </w:r>
    </w:p>
    <w:p w14:paraId="0567AF44" w14:textId="77777777" w:rsidR="00E074D3" w:rsidRDefault="00A430AB" w:rsidP="00A430AB">
      <w:pPr>
        <w:rPr>
          <w:rStyle w:val="StyleUnderline"/>
        </w:rPr>
      </w:pPr>
      <w:r w:rsidRPr="005839DB">
        <w:rPr>
          <w:sz w:val="16"/>
        </w:rPr>
        <w:t xml:space="preserve">Africa is home to large mining activities. The mining industry is an integral part of the African economy, contributing via intra-state trade and exports. Ongoing mining projects worth more than US$1 billion are taking place in South Africa (PGM 69%; gold: 31%), Guinea (bauxite and aluminum), Madagascar (nickel), Mozambique (coal), Democratic Republic of Congo and Zambia (cobalt and copper), Nigeria and Sudan (crude petroleum), Senegal (iron), among others. </w:t>
      </w:r>
      <w:r w:rsidRPr="00370DC6">
        <w:rPr>
          <w:rStyle w:val="StyleUnderline"/>
        </w:rPr>
        <w:t>It is no news that mining activities have caused severe environmental consequences, and Africa has had its fair share too.</w:t>
      </w:r>
      <w:r w:rsidRPr="005839DB">
        <w:rPr>
          <w:sz w:val="16"/>
        </w:rPr>
        <w:t xml:space="preserve"> While policies and regulations are being put in place by governments and various international bodies to prevent further environmental degradation and protect what is left of the earth’s habitat, </w:t>
      </w:r>
      <w:proofErr w:type="gramStart"/>
      <w:r w:rsidRPr="00370DC6">
        <w:rPr>
          <w:rStyle w:val="StyleUnderline"/>
        </w:rPr>
        <w:t>the majority of</w:t>
      </w:r>
      <w:proofErr w:type="gramEnd"/>
      <w:r w:rsidRPr="00370DC6">
        <w:rPr>
          <w:rStyle w:val="StyleUnderline"/>
        </w:rPr>
        <w:t xml:space="preserve"> the African continent has struggled to enforce these regulations, largely due to weak governmental structures.</w:t>
      </w:r>
      <w:r>
        <w:rPr>
          <w:rStyle w:val="StyleUnderline"/>
        </w:rPr>
        <w:t xml:space="preserve"> </w:t>
      </w:r>
      <w:r w:rsidRPr="005839DB">
        <w:rPr>
          <w:sz w:val="16"/>
        </w:rPr>
        <w:t xml:space="preserve">Sadly, the African political clime has been plagued with a complicated history of inconsistent legislation and weak law enforcement mechanisms.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E1434E">
        <w:rPr>
          <w:rStyle w:val="Emphasis"/>
          <w:highlight w:val="green"/>
        </w:rPr>
        <w:t>Mining</w:t>
      </w:r>
      <w:r w:rsidRPr="00370DC6">
        <w:rPr>
          <w:rStyle w:val="StyleUnderline"/>
        </w:rPr>
        <w:t xml:space="preserve">, by nature, </w:t>
      </w:r>
      <w:r w:rsidRPr="00E1434E">
        <w:rPr>
          <w:rStyle w:val="Emphasis"/>
          <w:highlight w:val="green"/>
        </w:rPr>
        <w:t xml:space="preserve">is an exploitative, </w:t>
      </w:r>
      <w:proofErr w:type="gramStart"/>
      <w:r w:rsidRPr="00E1434E">
        <w:rPr>
          <w:rStyle w:val="Emphasis"/>
          <w:highlight w:val="green"/>
        </w:rPr>
        <w:t>dangerous</w:t>
      </w:r>
      <w:proofErr w:type="gramEnd"/>
      <w:r w:rsidRPr="00E1434E">
        <w:rPr>
          <w:rStyle w:val="Emphasis"/>
          <w:highlight w:val="green"/>
        </w:rPr>
        <w:t xml:space="preserve"> and environmentally damaging activity. Even with strict</w:t>
      </w:r>
      <w:r w:rsidRPr="00370DC6">
        <w:rPr>
          <w:rStyle w:val="StyleUnderline"/>
        </w:rPr>
        <w:t xml:space="preserve"> policies and </w:t>
      </w:r>
      <w:r w:rsidRPr="00E1434E">
        <w:rPr>
          <w:rStyle w:val="Emphasis"/>
          <w:highlight w:val="green"/>
        </w:rPr>
        <w:t>regulations in place</w:t>
      </w:r>
      <w:r w:rsidRPr="00370DC6">
        <w:rPr>
          <w:rStyle w:val="StyleUnderline"/>
        </w:rPr>
        <w:t>, mining activities will still release dangerous substances into the atmosphere and surroundings. It really is a catch-22 with combating environmental degradation, because eventually, it is only a matter of time before the consequent environmental hazards catch up with us.</w:t>
      </w:r>
      <w:r>
        <w:rPr>
          <w:rStyle w:val="StyleUnderline"/>
        </w:rPr>
        <w:t xml:space="preserve"> </w:t>
      </w:r>
      <w:r w:rsidRPr="004A00CB">
        <w:rPr>
          <w:rStyle w:val="Emphasis"/>
          <w:highlight w:val="green"/>
        </w:rPr>
        <w:t>The good news is that significant progress is being made in the space industry.</w:t>
      </w:r>
      <w:r w:rsidRPr="004A00CB">
        <w:rPr>
          <w:rStyle w:val="Emphasis"/>
        </w:rPr>
        <w:t xml:space="preserve"> </w:t>
      </w:r>
      <w:r w:rsidRPr="005839DB">
        <w:rPr>
          <w:sz w:val="16"/>
        </w:rPr>
        <w:t>Our world has gone from baby steps on the moon to giant leaps in space technology. These milestones are now beyond bragging rights, but rather an exigent obligation to keep up with the global paradigm shift. What’s more, these advancements are extending to the African continent</w:t>
      </w:r>
      <w:r w:rsidRPr="000C26F1">
        <w:rPr>
          <w:rStyle w:val="StyleUnderline"/>
        </w:rPr>
        <w:t xml:space="preserve">. </w:t>
      </w:r>
      <w:proofErr w:type="gramStart"/>
      <w:r w:rsidRPr="004A00CB">
        <w:rPr>
          <w:rStyle w:val="Emphasis"/>
          <w:highlight w:val="green"/>
        </w:rPr>
        <w:t>A number of</w:t>
      </w:r>
      <w:proofErr w:type="gramEnd"/>
      <w:r w:rsidRPr="004A00CB">
        <w:rPr>
          <w:rStyle w:val="Emphasis"/>
          <w:highlight w:val="green"/>
        </w:rPr>
        <w:t xml:space="preserve"> African states have several satellites already launched into space, and more African states already have space </w:t>
      </w:r>
      <w:proofErr w:type="spellStart"/>
      <w:r w:rsidRPr="004A00CB">
        <w:rPr>
          <w:rStyle w:val="Emphasis"/>
          <w:highlight w:val="green"/>
        </w:rPr>
        <w:t>programmes</w:t>
      </w:r>
      <w:proofErr w:type="spellEnd"/>
      <w:r w:rsidRPr="004A00CB">
        <w:rPr>
          <w:rStyle w:val="Emphasis"/>
          <w:highlight w:val="green"/>
        </w:rPr>
        <w:t xml:space="preserve"> running.</w:t>
      </w:r>
      <w:r w:rsidRPr="004A00CB">
        <w:rPr>
          <w:rStyle w:val="Emphasis"/>
        </w:rPr>
        <w:t xml:space="preserve"> </w:t>
      </w:r>
      <w:r w:rsidRPr="000C26F1">
        <w:rPr>
          <w:rStyle w:val="StyleUnderline"/>
        </w:rPr>
        <w:t>Space science and technology is the new black!</w:t>
      </w:r>
      <w:r>
        <w:rPr>
          <w:rStyle w:val="StyleUnderline"/>
        </w:rPr>
        <w:t xml:space="preserve"> </w:t>
      </w:r>
      <w:r w:rsidRPr="005839DB">
        <w:rPr>
          <w:sz w:val="16"/>
        </w:rPr>
        <w:t xml:space="preserve">The </w:t>
      </w:r>
      <w:proofErr w:type="spellStart"/>
      <w:r w:rsidRPr="005839DB">
        <w:rPr>
          <w:sz w:val="16"/>
        </w:rPr>
        <w:t>industrialisation</w:t>
      </w:r>
      <w:proofErr w:type="spellEnd"/>
      <w:r w:rsidRPr="005839DB">
        <w:rPr>
          <w:sz w:val="16"/>
        </w:rPr>
        <w:t xml:space="preserve"> of space would be brought about primarily by increasing commercial activities in space, worth several billion dollars per year, largely involving the following activities: telecommunications, direct broadcast television, navigation (</w:t>
      </w:r>
      <w:proofErr w:type="gramStart"/>
      <w:r w:rsidRPr="005839DB">
        <w:rPr>
          <w:sz w:val="16"/>
        </w:rPr>
        <w:t>e.g.</w:t>
      </w:r>
      <w:proofErr w:type="gramEnd"/>
      <w:r w:rsidRPr="005839DB">
        <w:rPr>
          <w:sz w:val="16"/>
        </w:rPr>
        <w:t xml:space="preserve"> the Global Positioning System), remote sensing, and meteorological services. With SpaceX, Blue Origin and Virgin Galactic —the top three frontline space tourism companies— are engaged in a fierce rivalry as to who would be the supreme space tourism company, and a host of government as well as private companies showing sufficient interest and involvement in space tourism, it is safe to say that asteroid mining is </w:t>
      </w:r>
      <w:r w:rsidRPr="00873AF8">
        <w:rPr>
          <w:sz w:val="16"/>
        </w:rPr>
        <w:t xml:space="preserve">imminent. </w:t>
      </w:r>
      <w:r w:rsidRPr="00873AF8">
        <w:rPr>
          <w:rStyle w:val="Emphasis"/>
        </w:rPr>
        <w:t>There are millions of asteroids in the solar system</w:t>
      </w:r>
      <w:r w:rsidRPr="00873AF8">
        <w:rPr>
          <w:sz w:val="16"/>
        </w:rPr>
        <w:t xml:space="preserve"> – remnants of bodies colliding in space. Most of the asteroids are distributed between the orbits of Mars and Jupiter —the main asteroid belt— but not all of them. According to Advantage Environment, approximately 13,000 asteroids are categorized as near-Earth objects, well within reasonable reach, and at least 900 more are discovered every year. </w:t>
      </w:r>
      <w:r w:rsidRPr="00873AF8">
        <w:rPr>
          <w:rStyle w:val="Emphasis"/>
        </w:rPr>
        <w:t>Asteroid mining</w:t>
      </w:r>
      <w:r w:rsidRPr="00873AF8">
        <w:rPr>
          <w:rStyle w:val="StyleUnderline"/>
        </w:rPr>
        <w:t xml:space="preserve"> is a concept that </w:t>
      </w:r>
      <w:r w:rsidRPr="00873AF8">
        <w:rPr>
          <w:rStyle w:val="Emphasis"/>
        </w:rPr>
        <w:t>involves the extraction of useful materials from asteroids and near-earth objects</w:t>
      </w:r>
      <w:r w:rsidRPr="00873AF8">
        <w:rPr>
          <w:rStyle w:val="StyleUnderline"/>
        </w:rPr>
        <w:t xml:space="preserve">, </w:t>
      </w:r>
      <w:r w:rsidRPr="00873AF8">
        <w:rPr>
          <w:rStyle w:val="Emphasis"/>
        </w:rPr>
        <w:t>which are useful for propulsion, construction</w:t>
      </w:r>
      <w:r w:rsidRPr="00873AF8">
        <w:rPr>
          <w:rStyle w:val="StyleUnderline"/>
        </w:rPr>
        <w:t xml:space="preserve">, life support, </w:t>
      </w:r>
      <w:r w:rsidRPr="00873AF8">
        <w:rPr>
          <w:rStyle w:val="Emphasis"/>
        </w:rPr>
        <w:t>agriculture,</w:t>
      </w:r>
      <w:r w:rsidRPr="00873AF8">
        <w:rPr>
          <w:rStyle w:val="StyleUnderline"/>
        </w:rPr>
        <w:t xml:space="preserve"> metallurgy, </w:t>
      </w:r>
      <w:r w:rsidRPr="00873AF8">
        <w:rPr>
          <w:rStyle w:val="Emphasis"/>
        </w:rPr>
        <w:t>and precious and strategic metals</w:t>
      </w:r>
      <w:r w:rsidRPr="00873AF8">
        <w:rPr>
          <w:sz w:val="16"/>
        </w:rPr>
        <w:t xml:space="preserve">. Volatiles such as hydrogen and methane could be used to produce rocket fuel for transporting spacecraft between the Earth and near-earth objects. </w:t>
      </w:r>
      <w:r w:rsidRPr="00873AF8">
        <w:rPr>
          <w:rStyle w:val="Emphasis"/>
        </w:rPr>
        <w:t>Rare-earth metals, such as thulium, scandium, and holmium could be used to manufacture materials as well as solar panels</w:t>
      </w:r>
      <w:r w:rsidRPr="00873AF8">
        <w:rPr>
          <w:rStyle w:val="StyleUnderline"/>
        </w:rPr>
        <w:t xml:space="preserve"> which could be used to power habitats in space</w:t>
      </w:r>
      <w:r w:rsidRPr="00873AF8">
        <w:rPr>
          <w:sz w:val="16"/>
        </w:rPr>
        <w:t xml:space="preserve">. These solar-powered cells could also be used to provide electricity for its inhabitants with satellites specifically designed for this purpose. Iron, </w:t>
      </w:r>
      <w:proofErr w:type="gramStart"/>
      <w:r w:rsidRPr="00873AF8">
        <w:rPr>
          <w:sz w:val="16"/>
        </w:rPr>
        <w:t>nickel</w:t>
      </w:r>
      <w:proofErr w:type="gramEnd"/>
      <w:r w:rsidRPr="00873AF8">
        <w:rPr>
          <w:sz w:val="16"/>
        </w:rPr>
        <w:t xml:space="preserve"> and cobalt would serve as fundamental raw materials for building space factories. Precious metals such as platinum, platinum-group metals (PGMs), and gold are also useful. A handful of companies, emerging and existing, will require </w:t>
      </w:r>
      <w:r w:rsidRPr="00873AF8">
        <w:rPr>
          <w:sz w:val="16"/>
        </w:rPr>
        <w:lastRenderedPageBreak/>
        <w:t xml:space="preserve">materials with a high level of purity in large quantities, all of which are readily available in asteroids. There are conjectures that the asteroid mining industry is a whooping trillion-dollar industry. With </w:t>
      </w:r>
      <w:proofErr w:type="gramStart"/>
      <w:r w:rsidRPr="00873AF8">
        <w:rPr>
          <w:sz w:val="16"/>
        </w:rPr>
        <w:t>all of</w:t>
      </w:r>
      <w:proofErr w:type="gramEnd"/>
      <w:r w:rsidRPr="00873AF8">
        <w:rPr>
          <w:sz w:val="16"/>
        </w:rPr>
        <w:t xml:space="preserve"> the vast possibilities that space technology brings our way,</w:t>
      </w:r>
      <w:r w:rsidRPr="005839DB">
        <w:rPr>
          <w:sz w:val="16"/>
        </w:rPr>
        <w:t xml:space="preserve"> we might want to ask ourselves, is asteroid mining still rocket science</w:t>
      </w:r>
      <w:r w:rsidRPr="00F33E2D">
        <w:rPr>
          <w:rStyle w:val="Emphasis"/>
          <w:highlight w:val="green"/>
        </w:rPr>
        <w:t>? To establish a mine</w:t>
      </w:r>
      <w:r w:rsidRPr="00E972C9">
        <w:rPr>
          <w:rStyle w:val="StyleUnderline"/>
        </w:rPr>
        <w:t xml:space="preserve">, a portion of vegetation is cleared. This </w:t>
      </w:r>
      <w:r w:rsidRPr="00F33E2D">
        <w:rPr>
          <w:rStyle w:val="Emphasis"/>
          <w:highlight w:val="green"/>
        </w:rPr>
        <w:t>causes deforestation</w:t>
      </w:r>
      <w:r w:rsidRPr="00E972C9">
        <w:rPr>
          <w:rStyle w:val="StyleUnderline"/>
        </w:rPr>
        <w:t xml:space="preserve"> (and eventually, erosion and flooding) as well as the </w:t>
      </w:r>
      <w:r w:rsidRPr="00F33E2D">
        <w:rPr>
          <w:rStyle w:val="Emphasis"/>
          <w:highlight w:val="green"/>
        </w:rPr>
        <w:t>loss of biodiversity</w:t>
      </w:r>
      <w:r w:rsidRPr="00E972C9">
        <w:rPr>
          <w:rStyle w:val="StyleUnderline"/>
        </w:rPr>
        <w:t>, which adversely affect native inhabitants.</w:t>
      </w:r>
      <w:r w:rsidRPr="005839DB">
        <w:rPr>
          <w:sz w:val="16"/>
        </w:rPr>
        <w:t xml:space="preserve"> Leakages and tailing </w:t>
      </w:r>
      <w:proofErr w:type="spellStart"/>
      <w:r w:rsidRPr="005839DB">
        <w:rPr>
          <w:sz w:val="16"/>
        </w:rPr>
        <w:t>dumpings</w:t>
      </w:r>
      <w:proofErr w:type="spellEnd"/>
      <w:r w:rsidRPr="005839DB">
        <w:rPr>
          <w:sz w:val="16"/>
        </w:rPr>
        <w:t xml:space="preserve"> have raised serious environmental concerns. </w:t>
      </w:r>
      <w:r w:rsidRPr="00E972C9">
        <w:rPr>
          <w:rStyle w:val="StyleUnderline"/>
        </w:rPr>
        <w:t xml:space="preserve">Yet most </w:t>
      </w:r>
      <w:r w:rsidRPr="00F33E2D">
        <w:rPr>
          <w:rStyle w:val="Emphasis"/>
          <w:highlight w:val="green"/>
        </w:rPr>
        <w:t>African governments struggle to keep these</w:t>
      </w:r>
      <w:r w:rsidRPr="00E972C9">
        <w:rPr>
          <w:rStyle w:val="StyleUnderline"/>
        </w:rPr>
        <w:t xml:space="preserve"> occurrences </w:t>
      </w:r>
      <w:r w:rsidRPr="00F33E2D">
        <w:rPr>
          <w:rStyle w:val="Emphasis"/>
          <w:highlight w:val="green"/>
        </w:rPr>
        <w:t>in check</w:t>
      </w:r>
      <w:r w:rsidRPr="00E972C9">
        <w:rPr>
          <w:rStyle w:val="StyleUnderline"/>
        </w:rPr>
        <w:t xml:space="preserve">. There have been </w:t>
      </w:r>
      <w:r w:rsidRPr="00F33E2D">
        <w:rPr>
          <w:rStyle w:val="Emphasis"/>
          <w:highlight w:val="green"/>
        </w:rPr>
        <w:t>several</w:t>
      </w:r>
      <w:r w:rsidRPr="00E972C9">
        <w:rPr>
          <w:rStyle w:val="StyleUnderline"/>
        </w:rPr>
        <w:t xml:space="preserve"> </w:t>
      </w:r>
      <w:r w:rsidRPr="00F33E2D">
        <w:rPr>
          <w:rStyle w:val="Emphasis"/>
          <w:highlight w:val="green"/>
        </w:rPr>
        <w:t>reported</w:t>
      </w:r>
      <w:r w:rsidRPr="00E972C9">
        <w:rPr>
          <w:rStyle w:val="StyleUnderline"/>
        </w:rPr>
        <w:t xml:space="preserve"> cases of </w:t>
      </w:r>
      <w:r w:rsidRPr="00F33E2D">
        <w:rPr>
          <w:rStyle w:val="Emphasis"/>
          <w:highlight w:val="green"/>
        </w:rPr>
        <w:t>cyanide leaks and lead poisoning</w:t>
      </w:r>
      <w:r w:rsidRPr="00E972C9">
        <w:rPr>
          <w:rStyle w:val="StyleUnderline"/>
        </w:rPr>
        <w:t>. Rivers and dams are re-routed to create exposed riverbeds for mining, which has a detrimental effect on fish and wildlife that depend on rivers for survival.</w:t>
      </w:r>
      <w:r>
        <w:rPr>
          <w:rStyle w:val="StyleUnderline"/>
        </w:rPr>
        <w:t xml:space="preserve"> </w:t>
      </w:r>
      <w:r w:rsidRPr="005839DB">
        <w:rPr>
          <w:sz w:val="16"/>
        </w:rPr>
        <w:t xml:space="preserve">OK </w:t>
      </w:r>
      <w:proofErr w:type="spellStart"/>
      <w:r w:rsidRPr="005839DB">
        <w:rPr>
          <w:sz w:val="16"/>
        </w:rPr>
        <w:t>Tedi</w:t>
      </w:r>
      <w:proofErr w:type="spellEnd"/>
      <w:r w:rsidRPr="005839DB">
        <w:rPr>
          <w:sz w:val="16"/>
        </w:rPr>
        <w:t xml:space="preserve"> copper and gold mine in Papua, New Guinea has caused environmental harm that is far-reaching to the 50,000 residents spread across the 120 villages close to the mine, due to the discharges produced daily. </w:t>
      </w:r>
      <w:r w:rsidRPr="00E972C9">
        <w:rPr>
          <w:rStyle w:val="StyleUnderline"/>
        </w:rPr>
        <w:t xml:space="preserve">Mining also has a remarkable adverse effect on the atmosphere. </w:t>
      </w:r>
      <w:r w:rsidRPr="005839DB">
        <w:rPr>
          <w:rStyle w:val="Emphasis"/>
          <w:highlight w:val="green"/>
        </w:rPr>
        <w:t>During mining</w:t>
      </w:r>
      <w:r w:rsidRPr="00E972C9">
        <w:rPr>
          <w:rStyle w:val="StyleUnderline"/>
        </w:rPr>
        <w:t xml:space="preserve">, </w:t>
      </w:r>
      <w:r w:rsidRPr="005839DB">
        <w:rPr>
          <w:rStyle w:val="Emphasis"/>
          <w:highlight w:val="green"/>
        </w:rPr>
        <w:t>particles</w:t>
      </w:r>
      <w:r w:rsidRPr="00E972C9">
        <w:rPr>
          <w:rStyle w:val="StyleUnderline"/>
        </w:rPr>
        <w:t xml:space="preserve"> that are not visible to the ordinary eye </w:t>
      </w:r>
      <w:r w:rsidRPr="005839DB">
        <w:rPr>
          <w:rStyle w:val="Emphasis"/>
          <w:highlight w:val="green"/>
        </w:rPr>
        <w:t xml:space="preserve">are released into the air </w:t>
      </w:r>
      <w:r w:rsidRPr="005839DB">
        <w:rPr>
          <w:rStyle w:val="StyleUnderline"/>
        </w:rPr>
        <w:t>and transported by wind</w:t>
      </w:r>
      <w:r w:rsidRPr="00E972C9">
        <w:rPr>
          <w:rStyle w:val="StyleUnderline"/>
        </w:rPr>
        <w:t xml:space="preserve">. Lead, arsenic, cadmium, and other </w:t>
      </w:r>
      <w:r w:rsidRPr="005839DB">
        <w:rPr>
          <w:rStyle w:val="Emphasis"/>
          <w:highlight w:val="green"/>
        </w:rPr>
        <w:t>toxic elements are</w:t>
      </w:r>
      <w:r w:rsidRPr="00E972C9">
        <w:rPr>
          <w:rStyle w:val="StyleUnderline"/>
        </w:rPr>
        <w:t xml:space="preserve"> often </w:t>
      </w:r>
      <w:r w:rsidRPr="005839DB">
        <w:rPr>
          <w:rStyle w:val="Emphasis"/>
          <w:highlight w:val="green"/>
        </w:rPr>
        <w:t>present</w:t>
      </w:r>
      <w:r w:rsidRPr="00E972C9">
        <w:rPr>
          <w:rStyle w:val="StyleUnderline"/>
        </w:rPr>
        <w:t xml:space="preserve"> in such particles. </w:t>
      </w:r>
      <w:r w:rsidRPr="005839DB">
        <w:rPr>
          <w:rStyle w:val="Emphasis"/>
          <w:highlight w:val="green"/>
        </w:rPr>
        <w:t>Respiratory diseases</w:t>
      </w:r>
      <w:r w:rsidRPr="00E972C9">
        <w:rPr>
          <w:rStyle w:val="StyleUnderline"/>
        </w:rPr>
        <w:t xml:space="preserve"> and allergies </w:t>
      </w:r>
      <w:r w:rsidRPr="005839DB">
        <w:rPr>
          <w:rStyle w:val="Emphasis"/>
          <w:highlight w:val="green"/>
        </w:rPr>
        <w:t>can be triggered</w:t>
      </w:r>
      <w:r w:rsidRPr="005839DB">
        <w:rPr>
          <w:rStyle w:val="Emphasis"/>
        </w:rPr>
        <w:t xml:space="preserve"> </w:t>
      </w:r>
      <w:r w:rsidRPr="00E972C9">
        <w:rPr>
          <w:rStyle w:val="StyleUnderline"/>
        </w:rPr>
        <w:t>by the inhalation of such airborne particles</w:t>
      </w:r>
      <w:r w:rsidRPr="005839DB">
        <w:rPr>
          <w:rStyle w:val="Emphasis"/>
          <w:highlight w:val="green"/>
        </w:rPr>
        <w:t>. Underground mining causes</w:t>
      </w:r>
      <w:r w:rsidRPr="00E972C9">
        <w:rPr>
          <w:rStyle w:val="StyleUnderline"/>
        </w:rPr>
        <w:t xml:space="preserve"> huge amounts of </w:t>
      </w:r>
      <w:r w:rsidRPr="005839DB">
        <w:rPr>
          <w:rStyle w:val="Emphasis"/>
          <w:highlight w:val="green"/>
        </w:rPr>
        <w:t>waste</w:t>
      </w:r>
      <w:r w:rsidRPr="00E972C9">
        <w:rPr>
          <w:rStyle w:val="StyleUnderline"/>
        </w:rPr>
        <w:t xml:space="preserve"> earth to be brought </w:t>
      </w:r>
      <w:r w:rsidRPr="005839DB">
        <w:rPr>
          <w:rStyle w:val="Emphasis"/>
          <w:highlight w:val="green"/>
        </w:rPr>
        <w:t>to the surface</w:t>
      </w:r>
      <w:r w:rsidRPr="00E972C9">
        <w:rPr>
          <w:rStyle w:val="StyleUnderline"/>
        </w:rPr>
        <w:t xml:space="preserve">, waste that often becomes toxic when it </w:t>
      </w:r>
      <w:proofErr w:type="gramStart"/>
      <w:r w:rsidRPr="00E972C9">
        <w:rPr>
          <w:rStyle w:val="StyleUnderline"/>
        </w:rPr>
        <w:t>comes into contact with</w:t>
      </w:r>
      <w:proofErr w:type="gramEnd"/>
      <w:r w:rsidRPr="00E972C9">
        <w:rPr>
          <w:rStyle w:val="StyleUnderline"/>
        </w:rPr>
        <w:t xml:space="preserve"> air and water. It causes </w:t>
      </w:r>
      <w:r w:rsidRPr="005839DB">
        <w:rPr>
          <w:rStyle w:val="Emphasis"/>
          <w:highlight w:val="green"/>
        </w:rPr>
        <w:t>cave-ins and sinkholes</w:t>
      </w:r>
      <w:r w:rsidRPr="00E972C9">
        <w:rPr>
          <w:rStyle w:val="StyleUnderline"/>
        </w:rPr>
        <w:t xml:space="preserve"> which can cause severe damage to buildings and equipment, </w:t>
      </w:r>
      <w:r w:rsidRPr="005839DB">
        <w:rPr>
          <w:rStyle w:val="Emphasis"/>
          <w:highlight w:val="green"/>
        </w:rPr>
        <w:t>as well as the loss of life.</w:t>
      </w:r>
      <w:r w:rsidRPr="00E972C9">
        <w:rPr>
          <w:rStyle w:val="StyleUnderline"/>
        </w:rPr>
        <w:t xml:space="preserve"> Coal mining also leads to greenhouse gas emissions.</w:t>
      </w:r>
      <w:r>
        <w:rPr>
          <w:rStyle w:val="StyleUnderline"/>
        </w:rPr>
        <w:t xml:space="preserve"> </w:t>
      </w:r>
      <w:r w:rsidRPr="005839DB">
        <w:rPr>
          <w:rStyle w:val="Emphasis"/>
          <w:highlight w:val="green"/>
        </w:rPr>
        <w:t>Acid mine drainage</w:t>
      </w:r>
      <w:r w:rsidRPr="00E1434E">
        <w:rPr>
          <w:rStyle w:val="StyleUnderline"/>
        </w:rPr>
        <w:t xml:space="preserve"> occurs when water </w:t>
      </w:r>
      <w:proofErr w:type="gramStart"/>
      <w:r w:rsidRPr="00E1434E">
        <w:rPr>
          <w:rStyle w:val="StyleUnderline"/>
        </w:rPr>
        <w:t>comes in contact with</w:t>
      </w:r>
      <w:proofErr w:type="gramEnd"/>
      <w:r w:rsidRPr="00E1434E">
        <w:rPr>
          <w:rStyle w:val="StyleUnderline"/>
        </w:rPr>
        <w:t xml:space="preserve"> coal and other rocks during the mining process.</w:t>
      </w:r>
      <w:r w:rsidRPr="005839DB">
        <w:rPr>
          <w:sz w:val="16"/>
        </w:rPr>
        <w:t xml:space="preserve"> This water, made toxic because of the influence of toxic minerals and other heavy metals, eventually leaks out of abandoned </w:t>
      </w:r>
      <w:proofErr w:type="gramStart"/>
      <w:r w:rsidRPr="005839DB">
        <w:rPr>
          <w:sz w:val="16"/>
        </w:rPr>
        <w:t>mines</w:t>
      </w:r>
      <w:proofErr w:type="gramEnd"/>
      <w:r w:rsidRPr="005839DB">
        <w:rPr>
          <w:sz w:val="16"/>
        </w:rPr>
        <w:t xml:space="preserve"> and contaminates groundwater, streams, rivers, soil, plants, animals and humans. </w:t>
      </w:r>
      <w:r w:rsidRPr="00E1434E">
        <w:rPr>
          <w:rStyle w:val="StyleUnderline"/>
        </w:rPr>
        <w:t xml:space="preserve">As a result, an orange </w:t>
      </w:r>
      <w:proofErr w:type="spellStart"/>
      <w:r w:rsidRPr="00E1434E">
        <w:rPr>
          <w:rStyle w:val="StyleUnderline"/>
        </w:rPr>
        <w:t>colour</w:t>
      </w:r>
      <w:proofErr w:type="spellEnd"/>
      <w:r w:rsidRPr="00E1434E">
        <w:rPr>
          <w:rStyle w:val="StyleUnderline"/>
        </w:rPr>
        <w:t xml:space="preserve"> </w:t>
      </w:r>
      <w:r w:rsidRPr="005839DB">
        <w:rPr>
          <w:rStyle w:val="Emphasis"/>
          <w:highlight w:val="green"/>
        </w:rPr>
        <w:t>blankets</w:t>
      </w:r>
      <w:r w:rsidRPr="005839DB">
        <w:rPr>
          <w:rStyle w:val="Emphasis"/>
        </w:rPr>
        <w:t xml:space="preserve"> </w:t>
      </w:r>
      <w:r w:rsidRPr="00E1434E">
        <w:rPr>
          <w:rStyle w:val="StyleUnderline"/>
        </w:rPr>
        <w:t xml:space="preserve">the river, estuary or </w:t>
      </w:r>
      <w:proofErr w:type="gramStart"/>
      <w:r w:rsidRPr="00E1434E">
        <w:rPr>
          <w:rStyle w:val="StyleUnderline"/>
        </w:rPr>
        <w:t>sea bed</w:t>
      </w:r>
      <w:proofErr w:type="gramEnd"/>
      <w:r w:rsidRPr="00E1434E">
        <w:rPr>
          <w:rStyle w:val="StyleUnderline"/>
        </w:rPr>
        <w:t xml:space="preserve">, </w:t>
      </w:r>
      <w:r w:rsidRPr="005839DB">
        <w:rPr>
          <w:rStyle w:val="Emphasis"/>
          <w:highlight w:val="green"/>
        </w:rPr>
        <w:t>killing plants and making</w:t>
      </w:r>
      <w:r w:rsidRPr="00E1434E">
        <w:rPr>
          <w:rStyle w:val="StyleUnderline"/>
        </w:rPr>
        <w:t xml:space="preserve"> surface </w:t>
      </w:r>
      <w:r w:rsidRPr="005839DB">
        <w:rPr>
          <w:rStyle w:val="Emphasis"/>
          <w:highlight w:val="green"/>
        </w:rPr>
        <w:t>water unfit for drinking</w:t>
      </w:r>
      <w:r w:rsidRPr="00E1434E">
        <w:rPr>
          <w:rStyle w:val="StyleUnderline"/>
        </w:rPr>
        <w:t>.</w:t>
      </w:r>
      <w:r>
        <w:rPr>
          <w:rStyle w:val="StyleUnderline"/>
        </w:rPr>
        <w:t xml:space="preserve"> </w:t>
      </w:r>
      <w:r w:rsidRPr="005839DB">
        <w:rPr>
          <w:sz w:val="16"/>
        </w:rPr>
        <w:t xml:space="preserve">Common health threats posed by coal mining include pneumoconiosis (aka black lung disease), cardiopulmonary disease, chronic obstructive pulmonary disease, hypertension, lung disease, and kidney disease. </w:t>
      </w:r>
      <w:r w:rsidRPr="00E1434E">
        <w:rPr>
          <w:rStyle w:val="StyleUnderline"/>
        </w:rPr>
        <w:t xml:space="preserve">In a report given by </w:t>
      </w:r>
      <w:proofErr w:type="spellStart"/>
      <w:r w:rsidRPr="00E1434E">
        <w:rPr>
          <w:rStyle w:val="StyleUnderline"/>
        </w:rPr>
        <w:t>Infogalactic</w:t>
      </w:r>
      <w:proofErr w:type="spellEnd"/>
      <w:r w:rsidRPr="00E1434E">
        <w:rPr>
          <w:rStyle w:val="StyleUnderline"/>
        </w:rPr>
        <w:t>, a series of lead poisonings in Zamfara State, Nigeria, led to the deaths of at least 163 people between March and June 2010, including 111 children. Health ministry figures state the discovery of 355 cases, with 46 per cent proving fatal.</w:t>
      </w:r>
      <w:r>
        <w:rPr>
          <w:rStyle w:val="StyleUnderline"/>
        </w:rPr>
        <w:t xml:space="preserve"> </w:t>
      </w:r>
      <w:r w:rsidRPr="005839DB">
        <w:rPr>
          <w:sz w:val="16"/>
        </w:rPr>
        <w:t xml:space="preserve">According to NASA-compiled data, </w:t>
      </w:r>
      <w:proofErr w:type="spellStart"/>
      <w:r w:rsidRPr="005839DB">
        <w:rPr>
          <w:sz w:val="16"/>
        </w:rPr>
        <w:t>Kriel</w:t>
      </w:r>
      <w:proofErr w:type="spellEnd"/>
      <w:r w:rsidRPr="005839DB">
        <w:rPr>
          <w:sz w:val="16"/>
        </w:rPr>
        <w:t xml:space="preserve">, a town in </w:t>
      </w:r>
      <w:r w:rsidRPr="00873AF8">
        <w:rPr>
          <w:sz w:val="16"/>
        </w:rPr>
        <w:t xml:space="preserve">South Africa’s coal mining province in east Johannesburg, has the second-highest volume of </w:t>
      </w:r>
      <w:proofErr w:type="spellStart"/>
      <w:r w:rsidRPr="00873AF8">
        <w:rPr>
          <w:sz w:val="16"/>
        </w:rPr>
        <w:t>sulphur</w:t>
      </w:r>
      <w:proofErr w:type="spellEnd"/>
      <w:r w:rsidRPr="00873AF8">
        <w:rPr>
          <w:sz w:val="16"/>
        </w:rPr>
        <w:t xml:space="preserve"> dioxide (SO2) emissions in the world. </w:t>
      </w:r>
      <w:r w:rsidRPr="00873AF8">
        <w:rPr>
          <w:rStyle w:val="Emphasis"/>
        </w:rPr>
        <w:t>Mining activities have taken a toll on our environment</w:t>
      </w:r>
      <w:r w:rsidRPr="00873AF8">
        <w:rPr>
          <w:rStyle w:val="StyleUnderline"/>
        </w:rPr>
        <w:t xml:space="preserve">, </w:t>
      </w:r>
      <w:r w:rsidRPr="00873AF8">
        <w:rPr>
          <w:rStyle w:val="Emphasis"/>
        </w:rPr>
        <w:t>which is why</w:t>
      </w:r>
      <w:r w:rsidRPr="00873AF8">
        <w:rPr>
          <w:rStyle w:val="StyleUnderline"/>
        </w:rPr>
        <w:t xml:space="preserve"> b</w:t>
      </w:r>
      <w:r w:rsidRPr="00E1434E">
        <w:rPr>
          <w:rStyle w:val="StyleUnderline"/>
        </w:rPr>
        <w:t xml:space="preserve">eyond maximizing of mineral resources for space infrastructure and </w:t>
      </w:r>
      <w:proofErr w:type="spellStart"/>
      <w:r w:rsidRPr="00E1434E">
        <w:rPr>
          <w:rStyle w:val="StyleUnderline"/>
        </w:rPr>
        <w:t>fuelling</w:t>
      </w:r>
      <w:proofErr w:type="spellEnd"/>
      <w:r w:rsidRPr="00E1434E">
        <w:rPr>
          <w:rStyle w:val="StyleUnderline"/>
        </w:rPr>
        <w:t xml:space="preserve"> of propellants, </w:t>
      </w:r>
      <w:r w:rsidRPr="005839DB">
        <w:rPr>
          <w:rStyle w:val="Emphasis"/>
          <w:highlight w:val="green"/>
        </w:rPr>
        <w:t xml:space="preserve">asteroid mining also provides a ready recourse to terrestrial mining activities, </w:t>
      </w:r>
      <w:r w:rsidRPr="00873AF8">
        <w:rPr>
          <w:rStyle w:val="Emphasis"/>
        </w:rPr>
        <w:t>with a view to saving the planet</w:t>
      </w:r>
      <w:r w:rsidRPr="00E1434E">
        <w:rPr>
          <w:rStyle w:val="StyleUnderline"/>
        </w:rPr>
        <w:t>.</w:t>
      </w:r>
      <w:r>
        <w:rPr>
          <w:rStyle w:val="StyleUnderline"/>
        </w:rPr>
        <w:t xml:space="preserve"> </w:t>
      </w:r>
      <w:r w:rsidRPr="005839DB">
        <w:rPr>
          <w:rStyle w:val="Emphasis"/>
          <w:highlight w:val="green"/>
        </w:rPr>
        <w:t>Thousands of people are forced to work in mines and are also forced to live under sub-human conditions.</w:t>
      </w:r>
      <w:r w:rsidRPr="00873AF8">
        <w:rPr>
          <w:rStyle w:val="Emphasis"/>
        </w:rPr>
        <w:t xml:space="preserve"> If </w:t>
      </w:r>
      <w:r w:rsidRPr="005839DB">
        <w:rPr>
          <w:rStyle w:val="Emphasis"/>
          <w:highlight w:val="green"/>
        </w:rPr>
        <w:t>attention is shifted from terrestrial mining, of course with robots working the mines in space,</w:t>
      </w:r>
      <w:r w:rsidRPr="00E1434E">
        <w:rPr>
          <w:rStyle w:val="StyleUnderline"/>
        </w:rPr>
        <w:t xml:space="preserve"> </w:t>
      </w:r>
    </w:p>
    <w:p w14:paraId="32372423" w14:textId="77777777" w:rsidR="00E074D3" w:rsidRDefault="00E074D3" w:rsidP="00A430AB">
      <w:pPr>
        <w:rPr>
          <w:rStyle w:val="StyleUnderline"/>
        </w:rPr>
      </w:pPr>
    </w:p>
    <w:p w14:paraId="7F11345F" w14:textId="75BB6C50" w:rsidR="00A430AB" w:rsidRPr="005839DB" w:rsidRDefault="00A430AB" w:rsidP="00A430AB">
      <w:pPr>
        <w:rPr>
          <w:rStyle w:val="Emphasis"/>
        </w:rPr>
      </w:pPr>
      <w:r w:rsidRPr="00E1434E">
        <w:rPr>
          <w:rStyle w:val="StyleUnderline"/>
        </w:rPr>
        <w:t>these people could not only live elongated lives but also find healthier employment alternatives</w:t>
      </w:r>
      <w:r w:rsidRPr="00873AF8">
        <w:rPr>
          <w:rStyle w:val="StyleUnderline"/>
        </w:rPr>
        <w:t xml:space="preserve">. </w:t>
      </w:r>
      <w:r w:rsidRPr="00873AF8">
        <w:rPr>
          <w:rStyle w:val="Emphasis"/>
        </w:rPr>
        <w:t xml:space="preserve">The advantages of asteroid mining are numerous: </w:t>
      </w:r>
      <w:r w:rsidRPr="00873AF8">
        <w:rPr>
          <w:rStyle w:val="StyleUnderline"/>
        </w:rPr>
        <w:t>trip exchanges for cargo to reduce wasteful journeys of transport trucks, development of cheaper batteries to reduce energy and storage costs, beneficiation of plastic waste to sustainable and clean bio-fuel</w:t>
      </w:r>
      <w:r w:rsidRPr="00E1434E">
        <w:rPr>
          <w:rStyle w:val="StyleUnderline"/>
        </w:rPr>
        <w:t xml:space="preserve"> as well as the development and use of solar-powered airships</w:t>
      </w:r>
      <w:r>
        <w:rPr>
          <w:rStyle w:val="StyleUnderline"/>
        </w:rPr>
        <w:t xml:space="preserve"> </w:t>
      </w:r>
      <w:r w:rsidRPr="005839DB">
        <w:rPr>
          <w:sz w:val="16"/>
        </w:rPr>
        <w:t xml:space="preserve">Some studies indicate that an asteroid that runs 1,000 m (3,280 ft) across could yield about 100,000 tons of platinum, which already has miners in South Africa worried because they only mine a measly 130 tons of the metal on Earth each year. “Space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w:t>
      </w:r>
      <w:proofErr w:type="spellStart"/>
      <w:r w:rsidRPr="005839DB">
        <w:rPr>
          <w:sz w:val="16"/>
        </w:rPr>
        <w:t>Kieck</w:t>
      </w:r>
      <w:proofErr w:type="spellEnd"/>
      <w:r w:rsidRPr="005839DB">
        <w:rPr>
          <w:sz w:val="16"/>
        </w:rPr>
        <w:t xml:space="preserve">. </w:t>
      </w:r>
      <w:r w:rsidRPr="00873AF8">
        <w:rPr>
          <w:rStyle w:val="Emphasis"/>
        </w:rPr>
        <w:t xml:space="preserve">This is not the time for </w:t>
      </w:r>
      <w:r w:rsidRPr="005839DB">
        <w:rPr>
          <w:rStyle w:val="Emphasis"/>
          <w:highlight w:val="green"/>
        </w:rPr>
        <w:t xml:space="preserve">African countries </w:t>
      </w:r>
      <w:r w:rsidRPr="00873AF8">
        <w:rPr>
          <w:rStyle w:val="Emphasis"/>
        </w:rPr>
        <w:t>to take the back seat</w:t>
      </w:r>
      <w:r w:rsidRPr="00873AF8">
        <w:rPr>
          <w:rStyle w:val="StyleUnderline"/>
        </w:rPr>
        <w:t xml:space="preserve">, instead, </w:t>
      </w:r>
      <w:r w:rsidRPr="00873AF8">
        <w:rPr>
          <w:rStyle w:val="Emphasis"/>
        </w:rPr>
        <w:t xml:space="preserve">they </w:t>
      </w:r>
      <w:r w:rsidRPr="005839DB">
        <w:rPr>
          <w:rStyle w:val="Emphasis"/>
          <w:highlight w:val="green"/>
        </w:rPr>
        <w:t>should take advantage of the momentum that is driving the space industry</w:t>
      </w:r>
      <w:r w:rsidRPr="00E1434E">
        <w:rPr>
          <w:rStyle w:val="StyleUnderline"/>
        </w:rPr>
        <w:t xml:space="preserve">. Nations like </w:t>
      </w:r>
      <w:r w:rsidRPr="005839DB">
        <w:rPr>
          <w:rStyle w:val="Emphasis"/>
          <w:highlight w:val="green"/>
        </w:rPr>
        <w:t xml:space="preserve">South Africa, Zimbabwe and Nigeria have shown interests in </w:t>
      </w:r>
      <w:r w:rsidRPr="005839DB">
        <w:rPr>
          <w:rStyle w:val="Emphasis"/>
          <w:highlight w:val="green"/>
        </w:rPr>
        <w:lastRenderedPageBreak/>
        <w:t>asteroid mining</w:t>
      </w:r>
      <w:r w:rsidRPr="00E1434E">
        <w:rPr>
          <w:rStyle w:val="StyleUnderline"/>
        </w:rPr>
        <w:t xml:space="preserve">, having </w:t>
      </w:r>
      <w:proofErr w:type="spellStart"/>
      <w:r w:rsidRPr="00E1434E">
        <w:rPr>
          <w:rStyle w:val="StyleUnderline"/>
        </w:rPr>
        <w:t>recognised</w:t>
      </w:r>
      <w:proofErr w:type="spellEnd"/>
      <w:r w:rsidRPr="00E1434E">
        <w:rPr>
          <w:rStyle w:val="StyleUnderline"/>
        </w:rPr>
        <w:t xml:space="preserve"> its vast potential.</w:t>
      </w:r>
      <w:r w:rsidRPr="005839DB">
        <w:rPr>
          <w:sz w:val="16"/>
        </w:rPr>
        <w:t xml:space="preserve"> It will be noteworthy to see African countries on the frontiers with technology giants like Russia, </w:t>
      </w:r>
      <w:proofErr w:type="gramStart"/>
      <w:r w:rsidRPr="005839DB">
        <w:rPr>
          <w:sz w:val="16"/>
        </w:rPr>
        <w:t>China</w:t>
      </w:r>
      <w:proofErr w:type="gramEnd"/>
      <w:r w:rsidRPr="005839DB">
        <w:rPr>
          <w:sz w:val="16"/>
        </w:rPr>
        <w:t xml:space="preserve"> and the USA. In May 2017, Mechanical engineer and PhD graduate, Jonathan </w:t>
      </w:r>
      <w:proofErr w:type="spellStart"/>
      <w:r w:rsidRPr="005839DB">
        <w:rPr>
          <w:sz w:val="16"/>
        </w:rPr>
        <w:t>Lun’s</w:t>
      </w:r>
      <w:proofErr w:type="spellEnd"/>
      <w:r w:rsidRPr="005839DB">
        <w:rPr>
          <w:sz w:val="16"/>
        </w:rPr>
        <w:t xml:space="preserve"> idea for the innovation challenge was chosen as the winner at the GIC awards ceremony, in Johannesburg. His idea is to use an innovative rocket technology, known as a vacuum arc thruster, which consumes asteroid metal as fuel to achieve industrial-scale transport of mined asteroid material. </w:t>
      </w:r>
      <w:r w:rsidRPr="005839DB">
        <w:rPr>
          <w:rStyle w:val="Emphasis"/>
          <w:highlight w:val="green"/>
        </w:rPr>
        <w:t xml:space="preserve">Asteroid mining will serve as a </w:t>
      </w:r>
      <w:proofErr w:type="gramStart"/>
      <w:r w:rsidRPr="005839DB">
        <w:rPr>
          <w:rStyle w:val="Emphasis"/>
          <w:highlight w:val="green"/>
        </w:rPr>
        <w:t>stepping stone</w:t>
      </w:r>
      <w:proofErr w:type="gramEnd"/>
      <w:r w:rsidRPr="005839DB">
        <w:rPr>
          <w:rStyle w:val="Emphasis"/>
          <w:highlight w:val="green"/>
        </w:rPr>
        <w:t xml:space="preserve">, bridging the gap between developed countries and developing countries </w:t>
      </w:r>
      <w:r w:rsidRPr="00873AF8">
        <w:rPr>
          <w:rStyle w:val="Emphasis"/>
        </w:rPr>
        <w:t>in space technology t</w:t>
      </w:r>
      <w:r w:rsidRPr="00873AF8">
        <w:rPr>
          <w:rStyle w:val="StyleUnderline"/>
        </w:rPr>
        <w:t xml:space="preserve">o a significant level, </w:t>
      </w:r>
      <w:r w:rsidRPr="00873AF8">
        <w:rPr>
          <w:rStyle w:val="Emphasis"/>
        </w:rPr>
        <w:t>Africa will be setting the foundation to be key players in the space industry, while at the same time contributing significantly to the battle against environmental degradation.</w:t>
      </w:r>
    </w:p>
    <w:p w14:paraId="52131ACB" w14:textId="77777777" w:rsidR="00A430AB" w:rsidRDefault="00A430AB" w:rsidP="00A430AB">
      <w:pPr>
        <w:pStyle w:val="Heading4"/>
        <w:numPr>
          <w:ilvl w:val="0"/>
          <w:numId w:val="12"/>
        </w:numPr>
        <w:tabs>
          <w:tab w:val="num" w:pos="360"/>
        </w:tabs>
        <w:ind w:left="0" w:firstLine="0"/>
      </w:pPr>
      <w:r>
        <w:t>No internal link to their Africa War scenario – Oni says the mining sectors are underdeveloped and therefore rely on oil, even if they are rich in minerals</w:t>
      </w:r>
    </w:p>
    <w:p w14:paraId="41F7C85F" w14:textId="77777777" w:rsidR="00A430AB" w:rsidRPr="002C6DE8" w:rsidRDefault="00A430AB" w:rsidP="00A430AB">
      <w:pPr>
        <w:pStyle w:val="Heading4"/>
        <w:numPr>
          <w:ilvl w:val="0"/>
          <w:numId w:val="12"/>
        </w:numPr>
        <w:tabs>
          <w:tab w:val="num" w:pos="360"/>
        </w:tabs>
        <w:ind w:left="0" w:firstLine="0"/>
      </w:pPr>
      <w:r w:rsidRPr="002C6DE8">
        <w:t>No</w:t>
      </w:r>
      <w:r>
        <w:t xml:space="preserve"> large</w:t>
      </w:r>
      <w:r w:rsidRPr="002C6DE8">
        <w:t xml:space="preserve"> impact to Africa war</w:t>
      </w:r>
      <w:r>
        <w:t xml:space="preserve"> – the wars are small and stay that way.</w:t>
      </w:r>
    </w:p>
    <w:p w14:paraId="59CEAA32" w14:textId="77777777" w:rsidR="00A430AB" w:rsidRPr="002C6DE8" w:rsidRDefault="00A430AB" w:rsidP="00A430AB">
      <w:r w:rsidRPr="002C6DE8">
        <w:rPr>
          <w:rStyle w:val="Style13ptBold"/>
        </w:rPr>
        <w:t>Straus 12</w:t>
      </w:r>
      <w:r w:rsidRPr="002C6DE8">
        <w:t>—professor of politics at the University of Wisconsin (Scott, WARS DO END! CHANGING PATTERNS OF POLITICAL VIOLENCE IN SUB-SAHARAN AFRICA, afraf.oxfordjournals.org/content/early/2012/03/01/afraf.ads015.full)</w:t>
      </w:r>
    </w:p>
    <w:p w14:paraId="68641727" w14:textId="77777777" w:rsidR="00A430AB" w:rsidRPr="00720ACC" w:rsidRDefault="00A430AB" w:rsidP="00A430AB">
      <w:pPr>
        <w:rPr>
          <w:u w:val="single"/>
        </w:rPr>
      </w:pPr>
      <w:r w:rsidRPr="002C6DE8">
        <w:rPr>
          <w:sz w:val="12"/>
        </w:rPr>
        <w:t xml:space="preserve">The principal finding is that in the twenty-first century both the volume and the character of civil wars have changed in significant ways.5 </w:t>
      </w:r>
      <w:r w:rsidRPr="002C6DE8">
        <w:rPr>
          <w:rStyle w:val="StyleUnderline"/>
          <w:highlight w:val="cyan"/>
        </w:rPr>
        <w:t>Civil wars</w:t>
      </w:r>
      <w:r w:rsidRPr="002C6DE8">
        <w:rPr>
          <w:sz w:val="12"/>
        </w:rPr>
        <w:t xml:space="preserve"> are and </w:t>
      </w:r>
      <w:r w:rsidRPr="002C6DE8">
        <w:rPr>
          <w:rStyle w:val="StyleUnderline"/>
        </w:rPr>
        <w:t xml:space="preserve">have been the dominant form of warfare </w:t>
      </w:r>
      <w:r w:rsidRPr="002C6DE8">
        <w:rPr>
          <w:rStyle w:val="StyleUnderline"/>
          <w:highlight w:val="cyan"/>
        </w:rPr>
        <w:t>in Africa,</w:t>
      </w:r>
      <w:r w:rsidRPr="002C6DE8">
        <w:rPr>
          <w:rStyle w:val="StyleUnderline"/>
        </w:rPr>
        <w:t xml:space="preserve"> but they </w:t>
      </w:r>
      <w:r w:rsidRPr="002C6DE8">
        <w:rPr>
          <w:rStyle w:val="StyleUnderline"/>
          <w:highlight w:val="cyan"/>
        </w:rPr>
        <w:t>have</w:t>
      </w:r>
      <w:r w:rsidRPr="002C6DE8">
        <w:rPr>
          <w:rStyle w:val="StyleUnderline"/>
        </w:rPr>
        <w:t xml:space="preserve"> </w:t>
      </w:r>
      <w:r w:rsidRPr="002C6DE8">
        <w:rPr>
          <w:rStyle w:val="Emphasis"/>
          <w:highlight w:val="cyan"/>
        </w:rPr>
        <w:t>declined steeply</w:t>
      </w:r>
      <w:r w:rsidRPr="002C6DE8">
        <w:rPr>
          <w:rStyle w:val="Emphasis"/>
        </w:rPr>
        <w:t xml:space="preserve"> in recent years,</w:t>
      </w:r>
      <w:r w:rsidRPr="002C6DE8">
        <w:rPr>
          <w:sz w:val="12"/>
        </w:rPr>
        <w:t xml:space="preserve"> so that </w:t>
      </w:r>
      <w:r w:rsidRPr="002C6DE8">
        <w:rPr>
          <w:rStyle w:val="StyleUnderline"/>
        </w:rPr>
        <w:t>today</w:t>
      </w:r>
      <w:r w:rsidRPr="002C6DE8">
        <w:rPr>
          <w:sz w:val="12"/>
        </w:rPr>
        <w:t xml:space="preserve"> </w:t>
      </w:r>
      <w:r w:rsidRPr="002C6DE8">
        <w:rPr>
          <w:rStyle w:val="StyleUnderline"/>
          <w:highlight w:val="cyan"/>
        </w:rPr>
        <w:t>there are half as many as</w:t>
      </w:r>
      <w:r w:rsidRPr="002C6DE8">
        <w:rPr>
          <w:rStyle w:val="StyleUnderline"/>
        </w:rPr>
        <w:t xml:space="preserve"> in </w:t>
      </w:r>
      <w:r w:rsidRPr="002C6DE8">
        <w:rPr>
          <w:rStyle w:val="StyleUnderline"/>
          <w:highlight w:val="cyan"/>
        </w:rPr>
        <w:t>the 1990s</w:t>
      </w:r>
      <w:r w:rsidRPr="002C6DE8">
        <w:rPr>
          <w:sz w:val="12"/>
        </w:rPr>
        <w:t xml:space="preserve">. This change tracks global patterns of decline in warfare.6 While some students of African armed conflicts, such as Paul Williams, note the recent trend,7 it is fair to say that </w:t>
      </w:r>
      <w:r w:rsidRPr="002C6DE8">
        <w:rPr>
          <w:rStyle w:val="Emphasis"/>
          <w:highlight w:val="cyan"/>
        </w:rPr>
        <w:t>the change</w:t>
      </w:r>
      <w:r w:rsidRPr="002C6DE8">
        <w:rPr>
          <w:rStyle w:val="Emphasis"/>
        </w:rPr>
        <w:t xml:space="preserve"> in the prevalence of civil wars </w:t>
      </w:r>
      <w:r w:rsidRPr="002C6DE8">
        <w:rPr>
          <w:rStyle w:val="Emphasis"/>
          <w:highlight w:val="cyan"/>
        </w:rPr>
        <w:t>is not recognized</w:t>
      </w:r>
      <w:r w:rsidRPr="002C6DE8">
        <w:rPr>
          <w:sz w:val="12"/>
        </w:rPr>
        <w:t xml:space="preserve"> by most Africanists and generalists. Equally important but even less noted is that the character of warfare in Africa has changed. </w:t>
      </w:r>
      <w:r w:rsidRPr="002C6DE8">
        <w:rPr>
          <w:rStyle w:val="StyleUnderline"/>
          <w:highlight w:val="cyan"/>
        </w:rPr>
        <w:t>Today's</w:t>
      </w:r>
      <w:r w:rsidRPr="002C6DE8">
        <w:rPr>
          <w:rStyle w:val="StyleUnderline"/>
        </w:rPr>
        <w:t xml:space="preserve"> </w:t>
      </w:r>
      <w:r w:rsidRPr="002C6DE8">
        <w:rPr>
          <w:rStyle w:val="StyleUnderline"/>
          <w:highlight w:val="cyan"/>
        </w:rPr>
        <w:t>wars are</w:t>
      </w:r>
      <w:r w:rsidRPr="002C6DE8">
        <w:rPr>
          <w:sz w:val="12"/>
        </w:rPr>
        <w:t xml:space="preserve"> typically </w:t>
      </w:r>
      <w:r w:rsidRPr="002C6DE8">
        <w:rPr>
          <w:rStyle w:val="StyleUnderline"/>
          <w:highlight w:val="cyan"/>
        </w:rPr>
        <w:t>fought on the peripheries</w:t>
      </w:r>
      <w:r w:rsidRPr="002C6DE8">
        <w:rPr>
          <w:rStyle w:val="StyleUnderline"/>
        </w:rPr>
        <w:t xml:space="preserve"> of states, </w:t>
      </w:r>
      <w:r w:rsidRPr="002C6DE8">
        <w:rPr>
          <w:rStyle w:val="StyleUnderline"/>
          <w:highlight w:val="cyan"/>
        </w:rPr>
        <w:t xml:space="preserve">and insurgents tend to be </w:t>
      </w:r>
      <w:r w:rsidRPr="002C6DE8">
        <w:rPr>
          <w:rStyle w:val="Emphasis"/>
        </w:rPr>
        <w:t xml:space="preserve">militarily </w:t>
      </w:r>
      <w:r w:rsidRPr="002C6DE8">
        <w:rPr>
          <w:rStyle w:val="Emphasis"/>
          <w:highlight w:val="cyan"/>
        </w:rPr>
        <w:t>weak and factionalized</w:t>
      </w:r>
      <w:r w:rsidRPr="002C6DE8">
        <w:rPr>
          <w:sz w:val="12"/>
        </w:rPr>
        <w:t xml:space="preserve">. The </w:t>
      </w:r>
      <w:r w:rsidRPr="002C6DE8">
        <w:rPr>
          <w:rStyle w:val="Emphasis"/>
          <w:highlight w:val="cyan"/>
        </w:rPr>
        <w:t xml:space="preserve">large wars </w:t>
      </w:r>
      <w:r w:rsidRPr="002C6DE8">
        <w:rPr>
          <w:rStyle w:val="Emphasis"/>
        </w:rPr>
        <w:t>that pitted</w:t>
      </w:r>
      <w:r w:rsidRPr="002C6DE8">
        <w:rPr>
          <w:sz w:val="12"/>
        </w:rPr>
        <w:t xml:space="preserve"> major </w:t>
      </w:r>
      <w:r w:rsidRPr="002C6DE8">
        <w:rPr>
          <w:rStyle w:val="Emphasis"/>
        </w:rPr>
        <w:t>fighting forces against each other,</w:t>
      </w:r>
      <w:r w:rsidRPr="002C6DE8">
        <w:rPr>
          <w:sz w:val="12"/>
        </w:rPr>
        <w:t xml:space="preserve"> in which insurgents threatened to capture a capital or to have enough power to secede, and in which insurgents held significant territory – from the Biafra secessionists in Nigeria, to UNITA in Angola, RENAMO in Mozambique, the TPLF in Ethiopia, the EPLF in Eritrea, the SPLM in Sudan, the NRM in Uganda and the RPF in Rwanda – </w:t>
      </w:r>
      <w:r w:rsidRPr="002C6DE8">
        <w:rPr>
          <w:rStyle w:val="Emphasis"/>
          <w:highlight w:val="cyan"/>
        </w:rPr>
        <w:t>are few and far between</w:t>
      </w:r>
      <w:r w:rsidRPr="002C6DE8">
        <w:rPr>
          <w:sz w:val="12"/>
        </w:rPr>
        <w:t xml:space="preserve"> in contemporary sub-Saharan Africa. Somalia's Al-Shabab holds territory and represents a significant threat to the Somali federal transitional </w:t>
      </w:r>
      <w:proofErr w:type="gramStart"/>
      <w:r w:rsidRPr="002C6DE8">
        <w:rPr>
          <w:sz w:val="12"/>
        </w:rPr>
        <w:t>government, but</w:t>
      </w:r>
      <w:proofErr w:type="gramEnd"/>
      <w:r w:rsidRPr="002C6DE8">
        <w:rPr>
          <w:sz w:val="12"/>
        </w:rPr>
        <w:t xml:space="preserve"> given the 20-year void at the </w:t>
      </w:r>
      <w:proofErr w:type="spellStart"/>
      <w:r w:rsidRPr="002C6DE8">
        <w:rPr>
          <w:sz w:val="12"/>
        </w:rPr>
        <w:t>centre</w:t>
      </w:r>
      <w:proofErr w:type="spellEnd"/>
      <w:r w:rsidRPr="002C6DE8">
        <w:rPr>
          <w:sz w:val="12"/>
        </w:rPr>
        <w:t xml:space="preserve"> of Somalia the case is not representative. In April 2011, rebel forces in Côte d'Ivoire captured Abidjan, but they did so with external help and after incumbent Laurent Gbagbo, facing a phalanx of domestic, regional, and international opposition, tried to steal an election.8 </w:t>
      </w:r>
      <w:r w:rsidRPr="002C6DE8">
        <w:rPr>
          <w:rStyle w:val="StyleUnderline"/>
          <w:highlight w:val="cyan"/>
        </w:rPr>
        <w:t>More characteristic</w:t>
      </w:r>
      <w:r w:rsidRPr="002C6DE8">
        <w:rPr>
          <w:sz w:val="12"/>
        </w:rPr>
        <w:t xml:space="preserve"> of the late 2000s and the early 2010s </w:t>
      </w:r>
      <w:r w:rsidRPr="002C6DE8">
        <w:rPr>
          <w:rStyle w:val="StyleUnderline"/>
          <w:highlight w:val="cyan"/>
        </w:rPr>
        <w:t>are</w:t>
      </w:r>
      <w:r w:rsidRPr="002C6DE8">
        <w:rPr>
          <w:sz w:val="12"/>
        </w:rPr>
        <w:t xml:space="preserve"> the </w:t>
      </w:r>
      <w:r w:rsidRPr="002C6DE8">
        <w:rPr>
          <w:rStyle w:val="StyleUnderline"/>
          <w:highlight w:val="cyan"/>
        </w:rPr>
        <w:t>low-level insurgencies</w:t>
      </w:r>
      <w:r w:rsidRPr="002C6DE8">
        <w:rPr>
          <w:sz w:val="12"/>
        </w:rPr>
        <w:t xml:space="preserve"> </w:t>
      </w:r>
      <w:r w:rsidRPr="002C6DE8">
        <w:rPr>
          <w:rStyle w:val="StyleUnderline"/>
          <w:highlight w:val="cyan"/>
        </w:rPr>
        <w:t>in</w:t>
      </w:r>
      <w:r w:rsidRPr="002C6DE8">
        <w:rPr>
          <w:sz w:val="12"/>
        </w:rPr>
        <w:t xml:space="preserve"> Casamance (</w:t>
      </w:r>
      <w:r w:rsidRPr="002C6DE8">
        <w:rPr>
          <w:rStyle w:val="StyleUnderline"/>
          <w:highlight w:val="cyan"/>
        </w:rPr>
        <w:t>Senegal</w:t>
      </w:r>
      <w:r w:rsidRPr="002C6DE8">
        <w:rPr>
          <w:sz w:val="12"/>
        </w:rPr>
        <w:t xml:space="preserve">), the </w:t>
      </w:r>
      <w:proofErr w:type="spellStart"/>
      <w:r w:rsidRPr="002C6DE8">
        <w:rPr>
          <w:sz w:val="12"/>
        </w:rPr>
        <w:t>Ogaden</w:t>
      </w:r>
      <w:proofErr w:type="spellEnd"/>
      <w:r w:rsidRPr="002C6DE8">
        <w:rPr>
          <w:sz w:val="12"/>
        </w:rPr>
        <w:t xml:space="preserve"> (</w:t>
      </w:r>
      <w:r w:rsidRPr="002C6DE8">
        <w:rPr>
          <w:rStyle w:val="StyleUnderline"/>
          <w:highlight w:val="cyan"/>
        </w:rPr>
        <w:t>Ethiopia</w:t>
      </w:r>
      <w:r w:rsidRPr="002C6DE8">
        <w:rPr>
          <w:sz w:val="12"/>
        </w:rPr>
        <w:t>), the Caprivi strip (</w:t>
      </w:r>
      <w:r w:rsidRPr="002C6DE8">
        <w:rPr>
          <w:rStyle w:val="StyleUnderline"/>
          <w:highlight w:val="cyan"/>
        </w:rPr>
        <w:t>Namibia</w:t>
      </w:r>
      <w:r w:rsidRPr="002C6DE8">
        <w:rPr>
          <w:sz w:val="12"/>
        </w:rPr>
        <w:t>), northern Uganda (</w:t>
      </w:r>
      <w:r w:rsidRPr="002C6DE8">
        <w:rPr>
          <w:rStyle w:val="StyleUnderline"/>
        </w:rPr>
        <w:t>the Lord's Resistance Army</w:t>
      </w:r>
      <w:r w:rsidRPr="002C6DE8">
        <w:rPr>
          <w:sz w:val="12"/>
        </w:rPr>
        <w:t>), Cabinda (</w:t>
      </w:r>
      <w:r w:rsidRPr="002C6DE8">
        <w:rPr>
          <w:rStyle w:val="StyleUnderline"/>
          <w:highlight w:val="cyan"/>
        </w:rPr>
        <w:t>Angola</w:t>
      </w:r>
      <w:r w:rsidRPr="002C6DE8">
        <w:rPr>
          <w:sz w:val="12"/>
        </w:rPr>
        <w:t>), Nigeria (</w:t>
      </w:r>
      <w:r w:rsidRPr="002C6DE8">
        <w:rPr>
          <w:rStyle w:val="StyleUnderline"/>
        </w:rPr>
        <w:t>Boko Haram</w:t>
      </w:r>
      <w:r w:rsidRPr="002C6DE8">
        <w:rPr>
          <w:sz w:val="12"/>
        </w:rPr>
        <w:t xml:space="preserve">), </w:t>
      </w:r>
      <w:r w:rsidRPr="002C6DE8">
        <w:rPr>
          <w:rStyle w:val="StyleUnderline"/>
        </w:rPr>
        <w:t xml:space="preserve">Chad </w:t>
      </w:r>
      <w:r w:rsidRPr="002C6DE8">
        <w:rPr>
          <w:rStyle w:val="StyleUnderline"/>
          <w:highlight w:val="cyan"/>
        </w:rPr>
        <w:t>and the Central African Republic</w:t>
      </w:r>
      <w:r w:rsidRPr="002C6DE8">
        <w:rPr>
          <w:sz w:val="12"/>
        </w:rPr>
        <w:t xml:space="preserve"> (various armed groups in the east), </w:t>
      </w:r>
      <w:r w:rsidRPr="002C6DE8">
        <w:rPr>
          <w:rStyle w:val="StyleUnderline"/>
        </w:rPr>
        <w:t>Sudan</w:t>
      </w:r>
      <w:r w:rsidRPr="002C6DE8">
        <w:rPr>
          <w:sz w:val="12"/>
        </w:rPr>
        <w:t xml:space="preserve"> (Darfur), </w:t>
      </w:r>
      <w:r w:rsidRPr="002C6DE8">
        <w:rPr>
          <w:rStyle w:val="StyleUnderline"/>
        </w:rPr>
        <w:t>and South Sudan, as well as the</w:t>
      </w:r>
      <w:r w:rsidRPr="002C6DE8">
        <w:rPr>
          <w:sz w:val="12"/>
        </w:rPr>
        <w:t xml:space="preserve"> insurgent-bandits in eastern </w:t>
      </w:r>
      <w:r w:rsidRPr="002C6DE8">
        <w:rPr>
          <w:rStyle w:val="StyleUnderline"/>
        </w:rPr>
        <w:t>Congo</w:t>
      </w:r>
      <w:r w:rsidRPr="002C6DE8">
        <w:rPr>
          <w:sz w:val="12"/>
        </w:rPr>
        <w:t xml:space="preserve"> (a variety of armed actors, including Rwandan insurgents) </w:t>
      </w:r>
      <w:r w:rsidRPr="002C6DE8">
        <w:rPr>
          <w:rStyle w:val="StyleUnderline"/>
        </w:rPr>
        <w:t>and northern Mali</w:t>
      </w:r>
      <w:r w:rsidRPr="002C6DE8">
        <w:rPr>
          <w:sz w:val="12"/>
        </w:rPr>
        <w:t xml:space="preserve"> (al-Qaeda in the Maghreb). Although </w:t>
      </w:r>
      <w:r w:rsidRPr="002C6DE8">
        <w:rPr>
          <w:rStyle w:val="StyleUnderline"/>
        </w:rPr>
        <w:t>these</w:t>
      </w:r>
      <w:r w:rsidRPr="002C6DE8">
        <w:rPr>
          <w:sz w:val="12"/>
        </w:rPr>
        <w:t xml:space="preserve"> armed </w:t>
      </w:r>
      <w:r w:rsidRPr="002C6DE8">
        <w:rPr>
          <w:rStyle w:val="StyleUnderline"/>
          <w:highlight w:val="cyan"/>
        </w:rPr>
        <w:t>groups</w:t>
      </w:r>
      <w:r w:rsidRPr="002C6DE8">
        <w:rPr>
          <w:sz w:val="12"/>
        </w:rPr>
        <w:t xml:space="preserve"> are in some cases capable of sowing terror and disruption, they </w:t>
      </w:r>
      <w:r w:rsidRPr="002C6DE8">
        <w:rPr>
          <w:rStyle w:val="Emphasis"/>
          <w:highlight w:val="cyan"/>
        </w:rPr>
        <w:t xml:space="preserve">tend to be </w:t>
      </w:r>
      <w:proofErr w:type="gramStart"/>
      <w:r w:rsidRPr="002C6DE8">
        <w:rPr>
          <w:rStyle w:val="Emphasis"/>
          <w:highlight w:val="cyan"/>
        </w:rPr>
        <w:t>small</w:t>
      </w:r>
      <w:r w:rsidRPr="002C6DE8">
        <w:rPr>
          <w:rStyle w:val="Emphasis"/>
        </w:rPr>
        <w:t xml:space="preserve"> in size</w:t>
      </w:r>
      <w:proofErr w:type="gramEnd"/>
      <w:r w:rsidRPr="002C6DE8">
        <w:rPr>
          <w:rStyle w:val="Emphasis"/>
        </w:rPr>
        <w:t xml:space="preserve">, </w:t>
      </w:r>
      <w:r w:rsidRPr="002C6DE8">
        <w:rPr>
          <w:rStyle w:val="Emphasis"/>
          <w:highlight w:val="cyan"/>
        </w:rPr>
        <w:t xml:space="preserve">internally divided, poorly structured and trained, and </w:t>
      </w:r>
      <w:r w:rsidRPr="002C6DE8">
        <w:rPr>
          <w:rStyle w:val="Emphasis"/>
          <w:highlight w:val="cyan"/>
          <w:bdr w:val="single" w:sz="4" w:space="0" w:color="auto"/>
        </w:rPr>
        <w:t>without access to heavy weapons</w:t>
      </w:r>
      <w:r w:rsidRPr="002C6DE8">
        <w:rPr>
          <w:sz w:val="12"/>
        </w:rPr>
        <w:t xml:space="preserve">.9 Several of today's rebel groups have strong transnational characteristics, that is, insurgents move fluidly between states. </w:t>
      </w:r>
      <w:r w:rsidRPr="002C6DE8">
        <w:rPr>
          <w:rStyle w:val="StyleUnderline"/>
        </w:rPr>
        <w:t>Few are</w:t>
      </w:r>
      <w:r w:rsidRPr="002C6DE8">
        <w:rPr>
          <w:sz w:val="12"/>
        </w:rPr>
        <w:t xml:space="preserve"> at present </w:t>
      </w:r>
      <w:r w:rsidRPr="002C6DE8">
        <w:rPr>
          <w:rStyle w:val="StyleUnderline"/>
        </w:rPr>
        <w:t xml:space="preserve">a </w:t>
      </w:r>
      <w:r w:rsidRPr="002C6DE8">
        <w:rPr>
          <w:sz w:val="12"/>
        </w:rPr>
        <w:t xml:space="preserve">significant military </w:t>
      </w:r>
      <w:r w:rsidRPr="002C6DE8">
        <w:rPr>
          <w:rStyle w:val="StyleUnderline"/>
        </w:rPr>
        <w:t>threat</w:t>
      </w:r>
      <w:r w:rsidRPr="002C6DE8">
        <w:rPr>
          <w:sz w:val="12"/>
        </w:rPr>
        <w:t xml:space="preserve"> to the governments they face or in a position to seize and hold large swaths of territory.</w:t>
      </w:r>
    </w:p>
    <w:p w14:paraId="62D92EF3" w14:textId="77777777" w:rsidR="00A430AB" w:rsidRPr="00E074D3" w:rsidRDefault="00A430AB" w:rsidP="00A430AB">
      <w:pPr>
        <w:pStyle w:val="Heading4"/>
        <w:numPr>
          <w:ilvl w:val="0"/>
          <w:numId w:val="12"/>
        </w:numPr>
        <w:tabs>
          <w:tab w:val="num" w:pos="360"/>
        </w:tabs>
        <w:ind w:left="0" w:firstLine="0"/>
        <w:rPr>
          <w:strike/>
        </w:rPr>
      </w:pPr>
      <w:r w:rsidRPr="00E074D3">
        <w:rPr>
          <w:strike/>
        </w:rPr>
        <w:t>Multiple dispute mechanisms resolve conflict.</w:t>
      </w:r>
    </w:p>
    <w:p w14:paraId="40EAFCD0" w14:textId="77777777" w:rsidR="00A430AB" w:rsidRPr="00E074D3" w:rsidRDefault="00A430AB" w:rsidP="00A430AB">
      <w:pPr>
        <w:rPr>
          <w:strike/>
        </w:rPr>
      </w:pPr>
      <w:r w:rsidRPr="00E074D3">
        <w:rPr>
          <w:rStyle w:val="Style13ptBold"/>
          <w:strike/>
        </w:rPr>
        <w:t>Straus 12</w:t>
      </w:r>
      <w:r w:rsidRPr="00E074D3">
        <w:rPr>
          <w:strike/>
        </w:rPr>
        <w:t>—professor of politics at the University of Wisconsin (Scott, WARS DO END! CHANGING PATTERNS OF POLITICAL VIOLENCE IN SUB-SAHARAN AFRICA, afraf.oxfordjournals.org/content/early/2012/03/01/afraf.ads015.full)</w:t>
      </w:r>
    </w:p>
    <w:p w14:paraId="11F19DEB" w14:textId="77777777" w:rsidR="00A430AB" w:rsidRPr="00E074D3" w:rsidRDefault="00A430AB" w:rsidP="00A430AB">
      <w:pPr>
        <w:rPr>
          <w:strike/>
        </w:rPr>
      </w:pPr>
    </w:p>
    <w:p w14:paraId="7D43F87D" w14:textId="77777777" w:rsidR="00A430AB" w:rsidRPr="00E074D3" w:rsidRDefault="00A430AB" w:rsidP="00A430AB">
      <w:pPr>
        <w:rPr>
          <w:strike/>
          <w:u w:val="single"/>
        </w:rPr>
      </w:pPr>
      <w:r w:rsidRPr="00E074D3">
        <w:rPr>
          <w:strike/>
          <w:sz w:val="14"/>
        </w:rPr>
        <w:t xml:space="preserve">Lastly, </w:t>
      </w:r>
      <w:r w:rsidRPr="00E074D3">
        <w:rPr>
          <w:rStyle w:val="Emphasis"/>
          <w:strike/>
          <w:highlight w:val="cyan"/>
        </w:rPr>
        <w:t>the end of the Cold War has seen a strengthening of international and regional mechanisms of dispute resolution and conflict containment</w:t>
      </w:r>
      <w:r w:rsidRPr="00E074D3">
        <w:rPr>
          <w:strike/>
          <w:sz w:val="14"/>
        </w:rPr>
        <w:t xml:space="preserve">.46 In the African context, three mechanisms are salient. The first is United Nations peacekeeping. As Figure 7 shows, </w:t>
      </w:r>
      <w:r w:rsidRPr="00E074D3">
        <w:rPr>
          <w:rStyle w:val="StyleUnderline"/>
          <w:strike/>
          <w:highlight w:val="cyan"/>
        </w:rPr>
        <w:t>UN</w:t>
      </w:r>
      <w:r w:rsidRPr="00E074D3">
        <w:rPr>
          <w:strike/>
          <w:sz w:val="14"/>
          <w:highlight w:val="cyan"/>
        </w:rPr>
        <w:t xml:space="preserve"> </w:t>
      </w:r>
      <w:r w:rsidRPr="00E074D3">
        <w:rPr>
          <w:rStyle w:val="StyleUnderline"/>
          <w:strike/>
          <w:highlight w:val="cyan"/>
        </w:rPr>
        <w:t>peacekeeping has grown</w:t>
      </w:r>
      <w:r w:rsidRPr="00E074D3">
        <w:rPr>
          <w:strike/>
          <w:sz w:val="14"/>
        </w:rPr>
        <w:t xml:space="preserve"> remarkably </w:t>
      </w:r>
      <w:r w:rsidRPr="00E074D3">
        <w:rPr>
          <w:rStyle w:val="StyleUnderline"/>
          <w:strike/>
        </w:rPr>
        <w:t>in</w:t>
      </w:r>
      <w:r w:rsidRPr="00E074D3">
        <w:rPr>
          <w:strike/>
          <w:sz w:val="14"/>
        </w:rPr>
        <w:t xml:space="preserve"> the size of </w:t>
      </w:r>
      <w:r w:rsidRPr="00E074D3">
        <w:rPr>
          <w:rStyle w:val="StyleUnderline"/>
          <w:strike/>
        </w:rPr>
        <w:t>missions in sub-Saharan Africa</w:t>
      </w:r>
      <w:r w:rsidRPr="00E074D3">
        <w:rPr>
          <w:strike/>
          <w:sz w:val="14"/>
        </w:rPr>
        <w:t xml:space="preserve"> during the last twenty years </w:t>
      </w:r>
      <w:r w:rsidRPr="00E074D3">
        <w:rPr>
          <w:rStyle w:val="StyleUnderline"/>
          <w:strike/>
        </w:rPr>
        <w:t>and</w:t>
      </w:r>
      <w:r w:rsidRPr="00E074D3">
        <w:rPr>
          <w:strike/>
          <w:sz w:val="14"/>
        </w:rPr>
        <w:t xml:space="preserve"> in the </w:t>
      </w:r>
      <w:r w:rsidRPr="00E074D3">
        <w:rPr>
          <w:rStyle w:val="StyleUnderline"/>
          <w:strike/>
        </w:rPr>
        <w:t>sophistication</w:t>
      </w:r>
      <w:r w:rsidRPr="00E074D3">
        <w:rPr>
          <w:strike/>
          <w:sz w:val="14"/>
        </w:rPr>
        <w:t xml:space="preserve"> of mandates.47 In the past decade, almost every UN </w:t>
      </w:r>
      <w:r w:rsidRPr="00E074D3">
        <w:rPr>
          <w:strike/>
          <w:sz w:val="14"/>
        </w:rPr>
        <w:lastRenderedPageBreak/>
        <w:t xml:space="preserve">peacekeeping mission is deployed with a robust Chapter VII mandate, as opposed to more limited Chapter VI mandates, which were dominant in the 1990s and before. To be sure, one should not be naïve about the problems of peacekeeping.48 On the other hand, there has been learning in the organization, and empirically the missions are more frequent, more sophisticated, and larger than at any previous time. There are sound theoretical reasons to think UN peacekeeping may </w:t>
      </w:r>
      <w:proofErr w:type="gramStart"/>
      <w:r w:rsidRPr="00E074D3">
        <w:rPr>
          <w:strike/>
          <w:sz w:val="14"/>
        </w:rPr>
        <w:t>have an effect on</w:t>
      </w:r>
      <w:proofErr w:type="gramEnd"/>
      <w:r w:rsidRPr="00E074D3">
        <w:rPr>
          <w:strike/>
          <w:sz w:val="14"/>
        </w:rPr>
        <w:t xml:space="preserve"> conflict reduction.49 Second, </w:t>
      </w:r>
      <w:r w:rsidRPr="00E074D3">
        <w:rPr>
          <w:rStyle w:val="StyleUnderline"/>
          <w:strike/>
        </w:rPr>
        <w:t xml:space="preserve">African regional mechanisms are stronger. </w:t>
      </w:r>
      <w:r w:rsidRPr="00E074D3">
        <w:rPr>
          <w:rStyle w:val="StyleUnderline"/>
          <w:strike/>
          <w:highlight w:val="cyan"/>
        </w:rPr>
        <w:t>The African Union</w:t>
      </w:r>
      <w:r w:rsidRPr="00E074D3">
        <w:rPr>
          <w:rStyle w:val="StyleUnderline"/>
          <w:strike/>
        </w:rPr>
        <w:t xml:space="preserve"> and regional organizations </w:t>
      </w:r>
      <w:r w:rsidRPr="00E074D3">
        <w:rPr>
          <w:strike/>
          <w:sz w:val="14"/>
        </w:rPr>
        <w:t xml:space="preserve">like ECOWAS </w:t>
      </w:r>
      <w:r w:rsidRPr="00E074D3">
        <w:rPr>
          <w:rStyle w:val="StyleUnderline"/>
          <w:strike/>
          <w:highlight w:val="cyan"/>
        </w:rPr>
        <w:t>have taken a</w:t>
      </w:r>
      <w:r w:rsidRPr="00E074D3">
        <w:rPr>
          <w:rStyle w:val="StyleUnderline"/>
          <w:strike/>
        </w:rPr>
        <w:t xml:space="preserve"> greater</w:t>
      </w:r>
      <w:r w:rsidRPr="00E074D3">
        <w:rPr>
          <w:strike/>
          <w:sz w:val="14"/>
        </w:rPr>
        <w:t xml:space="preserve"> </w:t>
      </w:r>
      <w:r w:rsidRPr="00E074D3">
        <w:rPr>
          <w:rStyle w:val="StyleUnderline"/>
          <w:strike/>
          <w:highlight w:val="cyan"/>
        </w:rPr>
        <w:t xml:space="preserve">interest in the prevention of </w:t>
      </w:r>
      <w:r w:rsidRPr="00E074D3">
        <w:rPr>
          <w:rStyle w:val="StyleUnderline"/>
          <w:strike/>
        </w:rPr>
        <w:t xml:space="preserve">armed </w:t>
      </w:r>
      <w:r w:rsidRPr="00E074D3">
        <w:rPr>
          <w:rStyle w:val="StyleUnderline"/>
          <w:strike/>
          <w:highlight w:val="cyan"/>
        </w:rPr>
        <w:t>conflict</w:t>
      </w:r>
      <w:r w:rsidRPr="00E074D3">
        <w:rPr>
          <w:strike/>
          <w:sz w:val="14"/>
        </w:rPr>
        <w:t xml:space="preserve">.50 In addition, in many cases </w:t>
      </w:r>
      <w:r w:rsidRPr="00E074D3">
        <w:rPr>
          <w:rStyle w:val="StyleUnderline"/>
          <w:strike/>
        </w:rPr>
        <w:t>African luminaries serve as ad hoc ambassadors of peace.</w:t>
      </w:r>
      <w:r w:rsidRPr="00E074D3">
        <w:rPr>
          <w:strike/>
          <w:sz w:val="14"/>
        </w:rPr>
        <w:t xml:space="preserve"> </w:t>
      </w:r>
      <w:r w:rsidRPr="00E074D3">
        <w:rPr>
          <w:rStyle w:val="StyleUnderline"/>
          <w:strike/>
        </w:rPr>
        <w:t xml:space="preserve">In Kenya's 2007–8 crisis, for example, Kofi Annan was a key player; </w:t>
      </w:r>
      <w:r w:rsidRPr="00E074D3">
        <w:rPr>
          <w:strike/>
          <w:sz w:val="14"/>
        </w:rPr>
        <w:t xml:space="preserve">in Côte d'Ivoire's 2010–11 crisis, </w:t>
      </w:r>
      <w:proofErr w:type="spellStart"/>
      <w:r w:rsidRPr="00E074D3">
        <w:rPr>
          <w:strike/>
          <w:sz w:val="14"/>
        </w:rPr>
        <w:t>Raila</w:t>
      </w:r>
      <w:proofErr w:type="spellEnd"/>
      <w:r w:rsidRPr="00E074D3">
        <w:rPr>
          <w:strike/>
          <w:sz w:val="14"/>
        </w:rPr>
        <w:t xml:space="preserve"> Odinga and five African heads of state were quite active. </w:t>
      </w:r>
      <w:r w:rsidRPr="00E074D3">
        <w:rPr>
          <w:rStyle w:val="StyleUnderline"/>
          <w:strike/>
          <w:highlight w:val="cyan"/>
        </w:rPr>
        <w:t>South Africa plays a</w:t>
      </w:r>
      <w:r w:rsidRPr="00E074D3">
        <w:rPr>
          <w:rStyle w:val="StyleUnderline"/>
          <w:strike/>
        </w:rPr>
        <w:t xml:space="preserve">n increasingly </w:t>
      </w:r>
      <w:r w:rsidRPr="00E074D3">
        <w:rPr>
          <w:rStyle w:val="StyleUnderline"/>
          <w:strike/>
          <w:highlight w:val="cyan"/>
        </w:rPr>
        <w:t>active role in settling</w:t>
      </w:r>
      <w:r w:rsidRPr="00E074D3">
        <w:rPr>
          <w:rStyle w:val="StyleUnderline"/>
          <w:strike/>
        </w:rPr>
        <w:t xml:space="preserve"> African </w:t>
      </w:r>
      <w:r w:rsidRPr="00E074D3">
        <w:rPr>
          <w:rStyle w:val="StyleUnderline"/>
          <w:strike/>
          <w:highlight w:val="cyan"/>
        </w:rPr>
        <w:t>wars</w:t>
      </w:r>
      <w:r w:rsidRPr="00E074D3">
        <w:rPr>
          <w:strike/>
          <w:sz w:val="14"/>
        </w:rPr>
        <w:t xml:space="preserve">. Jerry Rawlings has emerged as an elder statesman. Critics question the decisions and effectiveness of these actors, but on balance their presence is greater than in previous periods of African international relations. Finally, </w:t>
      </w:r>
      <w:r w:rsidRPr="00E074D3">
        <w:rPr>
          <w:rStyle w:val="StyleUnderline"/>
          <w:strike/>
          <w:highlight w:val="cyan"/>
        </w:rPr>
        <w:t xml:space="preserve">international </w:t>
      </w:r>
      <w:r w:rsidRPr="00E074D3">
        <w:rPr>
          <w:rStyle w:val="StyleUnderline"/>
          <w:strike/>
        </w:rPr>
        <w:t xml:space="preserve">criminal </w:t>
      </w:r>
      <w:r w:rsidRPr="00E074D3">
        <w:rPr>
          <w:rStyle w:val="StyleUnderline"/>
          <w:strike/>
          <w:highlight w:val="cyan"/>
        </w:rPr>
        <w:t>justice mechanisms</w:t>
      </w:r>
      <w:r w:rsidRPr="00E074D3">
        <w:rPr>
          <w:strike/>
          <w:sz w:val="14"/>
        </w:rPr>
        <w:t xml:space="preserve"> – from the ad hoc tribunals for Rwanda and Sierra Leone to the International Criminal Court – </w:t>
      </w:r>
      <w:r w:rsidRPr="00E074D3">
        <w:rPr>
          <w:rStyle w:val="StyleUnderline"/>
          <w:strike/>
          <w:highlight w:val="cyan"/>
        </w:rPr>
        <w:t>are stronger than ever</w:t>
      </w:r>
      <w:r w:rsidRPr="00E074D3">
        <w:rPr>
          <w:rStyle w:val="StyleUnderline"/>
          <w:strike/>
        </w:rPr>
        <w:t xml:space="preserve"> before</w:t>
      </w:r>
      <w:r w:rsidRPr="00E074D3">
        <w:rPr>
          <w:strike/>
          <w:sz w:val="14"/>
        </w:rPr>
        <w:t xml:space="preserve">.51 Again, one may be circumspect about the strong deterrence claims of advocates, but on the other hand in some cases the implantation of </w:t>
      </w:r>
      <w:r w:rsidRPr="00E074D3">
        <w:rPr>
          <w:rStyle w:val="StyleUnderline"/>
          <w:strike/>
          <w:highlight w:val="cyan"/>
        </w:rPr>
        <w:t>these</w:t>
      </w:r>
      <w:r w:rsidRPr="00E074D3">
        <w:rPr>
          <w:rStyle w:val="StyleUnderline"/>
          <w:strike/>
        </w:rPr>
        <w:t xml:space="preserve"> mechanisms</w:t>
      </w:r>
      <w:r w:rsidRPr="00E074D3">
        <w:rPr>
          <w:strike/>
          <w:sz w:val="14"/>
        </w:rPr>
        <w:t xml:space="preserve"> </w:t>
      </w:r>
      <w:r w:rsidRPr="00E074D3">
        <w:rPr>
          <w:rStyle w:val="StyleUnderline"/>
          <w:strike/>
          <w:highlight w:val="cyan"/>
        </w:rPr>
        <w:t>correspond with a decline of warfare</w:t>
      </w:r>
      <w:r w:rsidRPr="00E074D3">
        <w:rPr>
          <w:strike/>
          <w:sz w:val="14"/>
        </w:rPr>
        <w:t xml:space="preserve">. On balance, it is reasonable to conclude that each of </w:t>
      </w:r>
      <w:r w:rsidRPr="00E074D3">
        <w:rPr>
          <w:rStyle w:val="StyleUnderline"/>
          <w:strike/>
        </w:rPr>
        <w:t>these mechanisms</w:t>
      </w:r>
      <w:r w:rsidRPr="00E074D3">
        <w:rPr>
          <w:strike/>
          <w:sz w:val="14"/>
        </w:rPr>
        <w:t xml:space="preserve"> shapes the incentives – even marginally – of African decision makers in ways that limit the extent of warfare. They may not always work in every case, but they </w:t>
      </w:r>
      <w:r w:rsidRPr="00E074D3">
        <w:rPr>
          <w:rStyle w:val="StyleUnderline"/>
          <w:strike/>
        </w:rPr>
        <w:t>point to a stronger and strengthening</w:t>
      </w:r>
      <w:r w:rsidRPr="00E074D3">
        <w:rPr>
          <w:strike/>
          <w:sz w:val="14"/>
        </w:rPr>
        <w:t xml:space="preserve"> </w:t>
      </w:r>
      <w:r w:rsidRPr="00E074D3">
        <w:rPr>
          <w:rStyle w:val="StyleUnderline"/>
          <w:strike/>
        </w:rPr>
        <w:t>international conflict reduction regime</w:t>
      </w:r>
      <w:r w:rsidRPr="00E074D3">
        <w:rPr>
          <w:strike/>
          <w:sz w:val="14"/>
        </w:rPr>
        <w:t xml:space="preserve"> that has emerged since the end of the Cold War. The proposition clearly deserves greater empirical testing. But taken together with the diminished opportunities and incentives for civil war that followed the end of the Cold War, we have evidence to explain the recent change in frequency and character of warfare observed during the past decade.</w:t>
      </w:r>
    </w:p>
    <w:p w14:paraId="44100298" w14:textId="1B7AE5F6" w:rsidR="00A430AB" w:rsidRDefault="00873AF8" w:rsidP="00873AF8">
      <w:pPr>
        <w:pStyle w:val="Heading3"/>
      </w:pPr>
      <w:r>
        <w:lastRenderedPageBreak/>
        <w:t>Russia</w:t>
      </w:r>
    </w:p>
    <w:p w14:paraId="54D4D4A6" w14:textId="1452CF5E" w:rsidR="00C33D1F" w:rsidRDefault="009F62B6" w:rsidP="00DB6389">
      <w:pPr>
        <w:pStyle w:val="Heading4"/>
        <w:numPr>
          <w:ilvl w:val="0"/>
          <w:numId w:val="15"/>
        </w:numPr>
      </w:pPr>
      <w:r>
        <w:t xml:space="preserve">No solvency—Ukraine means that US-Russia war is </w:t>
      </w:r>
      <w:proofErr w:type="gramStart"/>
      <w:r>
        <w:t>inevitable</w:t>
      </w:r>
      <w:proofErr w:type="gramEnd"/>
      <w:r>
        <w:t xml:space="preserve"> and cooperation won’t happen. Marlborough reads yellow</w:t>
      </w:r>
    </w:p>
    <w:p w14:paraId="2144EA86" w14:textId="77777777" w:rsidR="009F62B6" w:rsidRPr="00C6311E" w:rsidRDefault="009F62B6" w:rsidP="009F62B6">
      <w:pPr>
        <w:rPr>
          <w:rFonts w:asciiTheme="minorHAnsi" w:hAnsiTheme="minorHAnsi" w:cstheme="minorHAnsi"/>
        </w:rPr>
      </w:pPr>
      <w:r w:rsidRPr="00A87510">
        <w:rPr>
          <w:rStyle w:val="Style13ptBold"/>
          <w:rFonts w:asciiTheme="minorHAnsi" w:hAnsiTheme="minorHAnsi" w:cstheme="minorHAnsi"/>
          <w:highlight w:val="green"/>
        </w:rPr>
        <w:t>Weir 21</w:t>
      </w:r>
      <w:r w:rsidRPr="00C6311E">
        <w:rPr>
          <w:rStyle w:val="Style13ptBold"/>
          <w:rFonts w:asciiTheme="minorHAnsi" w:hAnsiTheme="minorHAnsi" w:cstheme="minorHAnsi"/>
        </w:rPr>
        <w:t xml:space="preserve"> </w:t>
      </w:r>
      <w:r w:rsidRPr="00C6311E">
        <w:rPr>
          <w:rFonts w:asciiTheme="minorHAnsi" w:hAnsiTheme="minorHAnsi" w:cstheme="minorHAnsi"/>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C6311E">
        <w:rPr>
          <w:rFonts w:asciiTheme="minorHAnsi" w:hAnsiTheme="minorHAnsi" w:cstheme="minorHAnsi"/>
        </w:rPr>
        <w:t>low.“</w:t>
      </w:r>
      <w:proofErr w:type="gramEnd"/>
      <w:r w:rsidRPr="00C6311E">
        <w:rPr>
          <w:rFonts w:asciiTheme="minorHAnsi" w:hAnsiTheme="minorHAnsi" w:cstheme="minorHAnsi"/>
        </w:rPr>
        <w:t xml:space="preserve"> Christian Science Monitor 4-20-2021 https://www.csmonitor.com/World/Europe/2021/0420/Worse-than-the-Cold-War-US-Russia-relations-hit-new-low]</w:t>
      </w:r>
    </w:p>
    <w:p w14:paraId="6BE5CF40" w14:textId="77777777" w:rsidR="009F62B6" w:rsidRPr="009F62B6" w:rsidRDefault="009F62B6" w:rsidP="009F62B6">
      <w:pPr>
        <w:rPr>
          <w:rStyle w:val="StyleUnderline"/>
        </w:rPr>
      </w:pPr>
      <w:r w:rsidRPr="00C6311E">
        <w:rPr>
          <w:rStyle w:val="StyleUnderline"/>
          <w:rFonts w:asciiTheme="minorHAnsi" w:hAnsiTheme="minorHAnsi" w:cstheme="minorHAnsi"/>
        </w:rPr>
        <w:t>Russia’s relations with the West, and the United States in particular, appear to be plumbing depths of acrimony and mutual misunderstanding unseen even during the original Cold War.</w:t>
      </w:r>
      <w:r w:rsidRPr="00C6311E">
        <w:rPr>
          <w:rFonts w:asciiTheme="minorHAnsi" w:hAnsiTheme="minorHAnsi" w:cstheme="minorHAnsi"/>
          <w:b/>
          <w:u w:val="single"/>
        </w:rPr>
        <w:t xml:space="preserve"> </w:t>
      </w:r>
      <w:r w:rsidRPr="00C6311E">
        <w:rPr>
          <w:rFonts w:asciiTheme="minorHAnsi" w:hAnsiTheme="minorHAnsi" w:cstheme="minorHAnsi"/>
          <w:sz w:val="12"/>
        </w:rPr>
        <w:t xml:space="preserve">After years of deteriorating relations, sanctions, tit-for-tat diplomatic expulsions, and an escalating “information war,” some in Moscow are asking if there even </w:t>
      </w:r>
      <w:proofErr w:type="gramStart"/>
      <w:r w:rsidRPr="00C6311E">
        <w:rPr>
          <w:rFonts w:asciiTheme="minorHAnsi" w:hAnsiTheme="minorHAnsi" w:cstheme="minorHAnsi"/>
          <w:sz w:val="12"/>
        </w:rPr>
        <w:t>is any point</w:t>
      </w:r>
      <w:proofErr w:type="gramEnd"/>
      <w:r w:rsidRPr="00C6311E">
        <w:rPr>
          <w:rFonts w:asciiTheme="minorHAnsi" w:hAnsiTheme="minorHAnsi" w:cstheme="minorHAnsi"/>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C6311E">
        <w:rPr>
          <w:rFonts w:asciiTheme="minorHAnsi" w:hAnsiTheme="minorHAnsi" w:cstheme="minorHAnsi"/>
          <w:sz w:val="12"/>
        </w:rPr>
        <w:t>Ukraine, and</w:t>
      </w:r>
      <w:proofErr w:type="gramEnd"/>
      <w:r w:rsidRPr="00C6311E">
        <w:rPr>
          <w:rFonts w:asciiTheme="minorHAnsi" w:hAnsiTheme="minorHAnsi" w:cstheme="minorHAnsi"/>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C6311E">
        <w:rPr>
          <w:rStyle w:val="StyleUnderline"/>
          <w:rFonts w:asciiTheme="minorHAnsi" w:hAnsiTheme="minorHAnsi" w:cstheme="minorHAnsi"/>
        </w:rPr>
        <w:t xml:space="preserve">there is </w:t>
      </w:r>
      <w:r w:rsidRPr="00C6311E">
        <w:rPr>
          <w:rStyle w:val="StyleUnderline"/>
          <w:rFonts w:asciiTheme="minorHAnsi" w:hAnsiTheme="minorHAnsi" w:cstheme="minorHAnsi"/>
          <w:highlight w:val="green"/>
        </w:rPr>
        <w:t>a growing sense in Moscow</w:t>
      </w:r>
      <w:r w:rsidRPr="00C6311E">
        <w:rPr>
          <w:rStyle w:val="StyleUnderline"/>
          <w:rFonts w:asciiTheme="minorHAnsi" w:hAnsiTheme="minorHAnsi" w:cstheme="minorHAnsi"/>
        </w:rPr>
        <w:t xml:space="preserve"> that the downward spiral of East-West ties has reached a point of no return, and that </w:t>
      </w:r>
      <w:r w:rsidRPr="00C6311E">
        <w:rPr>
          <w:rStyle w:val="StyleUnderline"/>
          <w:rFonts w:asciiTheme="minorHAnsi" w:hAnsiTheme="minorHAnsi" w:cstheme="minorHAnsi"/>
          <w:highlight w:val="green"/>
        </w:rPr>
        <w:t xml:space="preserve">Russia </w:t>
      </w:r>
      <w:r w:rsidRPr="00C6311E">
        <w:rPr>
          <w:rStyle w:val="StyleUnderline"/>
          <w:rFonts w:asciiTheme="minorHAnsi" w:hAnsiTheme="minorHAnsi" w:cstheme="minorHAnsi"/>
        </w:rPr>
        <w:t xml:space="preserve">should </w:t>
      </w:r>
      <w:r w:rsidRPr="00C6311E">
        <w:rPr>
          <w:rStyle w:val="StyleUnderline"/>
          <w:rFonts w:asciiTheme="minorHAnsi" w:hAnsiTheme="minorHAnsi" w:cstheme="minorHAnsi"/>
          <w:highlight w:val="green"/>
        </w:rPr>
        <w:t>consider abandoning hopes of reconciliation</w:t>
      </w:r>
      <w:r w:rsidRPr="00C6311E">
        <w:rPr>
          <w:rStyle w:val="StyleUnderline"/>
          <w:rFonts w:asciiTheme="minorHAnsi" w:hAnsiTheme="minorHAnsi" w:cstheme="minorHAnsi"/>
        </w:rPr>
        <w:t xml:space="preserve"> with the West</w:t>
      </w:r>
      <w:r w:rsidRPr="00C6311E">
        <w:rPr>
          <w:rFonts w:asciiTheme="minorHAnsi" w:hAnsiTheme="minorHAnsi" w:cstheme="minorHAnsi"/>
          <w:sz w:val="12"/>
        </w:rPr>
        <w:t xml:space="preserve"> and seek permanent alternatives: perhaps in an intensified compact with China, and targeted relationships with countries of Europe and other regions that are willing to do business with Moscow.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Things are at rock bottom</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This may not be structurally a cold war in the way the old one was, but mentally, in terms of atmosphere, it’s even worse,”</w:t>
      </w:r>
      <w:r w:rsidRPr="00C6311E">
        <w:rPr>
          <w:rFonts w:asciiTheme="minorHAnsi" w:hAnsiTheme="minorHAnsi" w:cstheme="minorHAnsi"/>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C6311E">
        <w:rPr>
          <w:rFonts w:asciiTheme="minorHAnsi" w:hAnsiTheme="minorHAnsi" w:cstheme="minorHAnsi"/>
          <w:sz w:val="12"/>
        </w:rPr>
        <w:t>Foreign</w:t>
      </w:r>
      <w:proofErr w:type="gramEnd"/>
      <w:r w:rsidRPr="00C6311E">
        <w:rPr>
          <w:rFonts w:asciiTheme="minorHAnsi" w:hAnsiTheme="minorHAnsi" w:cstheme="minorHAnsi"/>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C6311E">
        <w:rPr>
          <w:rFonts w:asciiTheme="minorHAnsi" w:hAnsiTheme="minorHAnsi" w:cstheme="minorHAnsi"/>
          <w:sz w:val="12"/>
        </w:rPr>
        <w:t>Kortunov</w:t>
      </w:r>
      <w:proofErr w:type="spellEnd"/>
      <w:r w:rsidRPr="00C6311E">
        <w:rPr>
          <w:rFonts w:asciiTheme="minorHAnsi" w:hAnsiTheme="minorHAnsi" w:cstheme="minorHAnsi"/>
          <w:sz w:val="12"/>
        </w:rPr>
        <w:t xml:space="preserve">, director of the Russian International Affairs Council, which is affiliated with the Foreign Ministry. “There are also some areas where the best we could do is agree to disagree, such as Ukraine and human rights issues.” </w:t>
      </w:r>
      <w:r w:rsidRPr="00C6311E">
        <w:rPr>
          <w:rStyle w:val="StyleUnderline"/>
          <w:rFonts w:asciiTheme="minorHAnsi" w:hAnsiTheme="minorHAnsi" w:cstheme="minorHAnsi"/>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C6311E">
        <w:rPr>
          <w:rFonts w:asciiTheme="minorHAnsi" w:hAnsiTheme="minorHAnsi" w:cstheme="minorHAnsi"/>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C6311E">
        <w:rPr>
          <w:rFonts w:asciiTheme="minorHAnsi" w:hAnsiTheme="minorHAnsi" w:cstheme="minorHAnsi"/>
          <w:sz w:val="12"/>
        </w:rPr>
        <w:t>Babuskinsky</w:t>
      </w:r>
      <w:proofErr w:type="spellEnd"/>
      <w:r w:rsidRPr="00C6311E">
        <w:rPr>
          <w:rFonts w:asciiTheme="minorHAnsi" w:hAnsiTheme="minorHAnsi" w:cstheme="minorHAnsi"/>
          <w:sz w:val="12"/>
        </w:rPr>
        <w:t xml:space="preserve"> District Court in Moscow Feb. 12, 2021, is in poor health amid his hunger strike while in prison in Russia. He was recently moved to a prison hospital. </w:t>
      </w:r>
      <w:r w:rsidRPr="00C6311E">
        <w:rPr>
          <w:rStyle w:val="StyleUnderline"/>
          <w:rFonts w:asciiTheme="minorHAnsi" w:hAnsiTheme="minorHAnsi" w:cstheme="minorHAnsi"/>
        </w:rPr>
        <w:t xml:space="preserve">Tensions around the Russian-backed rebel republics in eastern Ukraine have been much severer than usual, with a </w:t>
      </w:r>
      <w:r w:rsidRPr="00C6311E">
        <w:rPr>
          <w:rStyle w:val="StyleUnderline"/>
          <w:rFonts w:asciiTheme="minorHAnsi" w:hAnsiTheme="minorHAnsi" w:cstheme="minorHAnsi"/>
          <w:highlight w:val="green"/>
        </w:rPr>
        <w:t>spike in violent incidents</w:t>
      </w:r>
      <w:r w:rsidRPr="00C6311E">
        <w:rPr>
          <w:rStyle w:val="StyleUnderline"/>
          <w:rFonts w:asciiTheme="minorHAnsi" w:hAnsiTheme="minorHAnsi" w:cstheme="minorHAnsi"/>
        </w:rPr>
        <w:t xml:space="preserve"> on the front line, a </w:t>
      </w:r>
      <w:r w:rsidRPr="00C6311E">
        <w:rPr>
          <w:rStyle w:val="StyleUnderline"/>
          <w:rFonts w:asciiTheme="minorHAnsi" w:hAnsiTheme="minorHAnsi" w:cstheme="minorHAnsi"/>
          <w:highlight w:val="green"/>
        </w:rPr>
        <w:t>demonstrative Russian military buildup</w:t>
      </w:r>
      <w:r w:rsidRPr="00C6311E">
        <w:rPr>
          <w:rStyle w:val="StyleUnderline"/>
          <w:rFonts w:asciiTheme="minorHAnsi" w:hAnsiTheme="minorHAnsi" w:cstheme="minorHAnsi"/>
        </w:rPr>
        <w:t xml:space="preserve"> near the borders, and </w:t>
      </w:r>
      <w:r w:rsidRPr="00C6311E">
        <w:rPr>
          <w:rStyle w:val="StyleUnderline"/>
          <w:rFonts w:asciiTheme="minorHAnsi" w:hAnsiTheme="minorHAnsi" w:cstheme="minorHAnsi"/>
          <w:highlight w:val="green"/>
        </w:rPr>
        <w:t>strong U.S. and NATO affirmations</w:t>
      </w:r>
      <w:r w:rsidRPr="00C6311E">
        <w:rPr>
          <w:rStyle w:val="StyleUnderline"/>
          <w:rFonts w:asciiTheme="minorHAnsi" w:hAnsiTheme="minorHAnsi" w:cstheme="minorHAnsi"/>
        </w:rPr>
        <w:t xml:space="preserve"> of support for Kyiv. The Russian narrative claims that Ukrainian President Volodymyr </w:t>
      </w:r>
      <w:proofErr w:type="spellStart"/>
      <w:r w:rsidRPr="00C6311E">
        <w:rPr>
          <w:rStyle w:val="StyleUnderline"/>
          <w:rFonts w:asciiTheme="minorHAnsi" w:hAnsiTheme="minorHAnsi" w:cstheme="minorHAnsi"/>
        </w:rPr>
        <w:t>Zelenskiy</w:t>
      </w:r>
      <w:proofErr w:type="spellEnd"/>
      <w:r w:rsidRPr="00C6311E">
        <w:rPr>
          <w:rStyle w:val="StyleUnderline"/>
          <w:rFonts w:asciiTheme="minorHAnsi" w:hAnsiTheme="minorHAnsi" w:cstheme="minorHAnsi"/>
        </w:rPr>
        <w:t xml:space="preserve"> triggered the crisis a month ago</w:t>
      </w:r>
      <w:r w:rsidRPr="00C6311E">
        <w:rPr>
          <w:rFonts w:asciiTheme="minorHAnsi" w:hAnsiTheme="minorHAnsi" w:cstheme="minorHAnsi"/>
          <w:sz w:val="12"/>
        </w:rPr>
        <w:t xml:space="preserve"> by signing a decree that makes retaking the Russian-annexed territory of Crimea official Ukrainian state policy. </w:t>
      </w:r>
      <w:r w:rsidRPr="00C6311E">
        <w:rPr>
          <w:rStyle w:val="StyleUnderline"/>
          <w:rFonts w:asciiTheme="minorHAnsi" w:hAnsiTheme="minorHAnsi" w:cstheme="minorHAnsi"/>
        </w:rPr>
        <w:t xml:space="preserve">Mr. </w:t>
      </w:r>
      <w:proofErr w:type="spellStart"/>
      <w:r w:rsidRPr="00C6311E">
        <w:rPr>
          <w:rStyle w:val="StyleUnderline"/>
          <w:rFonts w:asciiTheme="minorHAnsi" w:hAnsiTheme="minorHAnsi" w:cstheme="minorHAnsi"/>
          <w:highlight w:val="green"/>
        </w:rPr>
        <w:t>Zelenskiy</w:t>
      </w:r>
      <w:proofErr w:type="spellEnd"/>
      <w:r w:rsidRPr="00C6311E">
        <w:rPr>
          <w:rStyle w:val="StyleUnderline"/>
          <w:rFonts w:asciiTheme="minorHAnsi" w:hAnsiTheme="minorHAnsi" w:cstheme="minorHAnsi"/>
        </w:rPr>
        <w:t xml:space="preserve"> has also </w:t>
      </w:r>
      <w:r w:rsidRPr="00C6311E">
        <w:rPr>
          <w:rStyle w:val="StyleUnderline"/>
          <w:rFonts w:asciiTheme="minorHAnsi" w:hAnsiTheme="minorHAnsi" w:cstheme="minorHAnsi"/>
          <w:highlight w:val="green"/>
        </w:rPr>
        <w:t>appealed to</w:t>
      </w:r>
      <w:r w:rsidRPr="00C6311E">
        <w:rPr>
          <w:rStyle w:val="StyleUnderline"/>
          <w:rFonts w:asciiTheme="minorHAnsi" w:hAnsiTheme="minorHAnsi" w:cstheme="minorHAnsi"/>
        </w:rPr>
        <w:t xml:space="preserve"> the U.S. and Europe to </w:t>
      </w:r>
      <w:r w:rsidRPr="00C6311E">
        <w:rPr>
          <w:rStyle w:val="StyleUnderline"/>
          <w:rFonts w:asciiTheme="minorHAnsi" w:hAnsiTheme="minorHAnsi" w:cstheme="minorHAnsi"/>
          <w:highlight w:val="green"/>
        </w:rPr>
        <w:t>expedite Ukraine’s membership</w:t>
      </w:r>
      <w:r w:rsidRPr="00C6311E">
        <w:rPr>
          <w:rStyle w:val="StyleUnderline"/>
          <w:rFonts w:asciiTheme="minorHAnsi" w:hAnsiTheme="minorHAnsi" w:cstheme="minorHAnsi"/>
        </w:rPr>
        <w:t xml:space="preserve"> in NATO, which Russia has long </w:t>
      </w:r>
      <w:r w:rsidRPr="00C6311E">
        <w:rPr>
          <w:rStyle w:val="StyleUnderline"/>
          <w:rFonts w:asciiTheme="minorHAnsi" w:hAnsiTheme="minorHAnsi" w:cstheme="minorHAnsi"/>
          <w:highlight w:val="green"/>
        </w:rPr>
        <w:t xml:space="preserve">described as </w:t>
      </w:r>
      <w:r w:rsidRPr="00C6311E">
        <w:rPr>
          <w:rStyle w:val="Emphasis"/>
          <w:rFonts w:asciiTheme="minorHAnsi" w:hAnsiTheme="minorHAnsi" w:cstheme="minorHAnsi"/>
          <w:highlight w:val="green"/>
        </w:rPr>
        <w:t>a “red line” that would lead to war</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w:t>
      </w:r>
      <w:r w:rsidRPr="00C6311E">
        <w:rPr>
          <w:rFonts w:asciiTheme="minorHAnsi" w:hAnsiTheme="minorHAnsi" w:cstheme="minorHAnsi"/>
          <w:sz w:val="12"/>
        </w:rPr>
        <w:t xml:space="preserve">But </w:t>
      </w:r>
      <w:r w:rsidRPr="00C6311E">
        <w:rPr>
          <w:rStyle w:val="StyleUnderline"/>
          <w:rFonts w:asciiTheme="minorHAnsi" w:hAnsiTheme="minorHAnsi" w:cstheme="minorHAnsi"/>
        </w:rPr>
        <w:t>Russian leaders</w:t>
      </w:r>
      <w:r w:rsidRPr="00C6311E">
        <w:rPr>
          <w:rFonts w:asciiTheme="minorHAnsi" w:hAnsiTheme="minorHAnsi" w:cstheme="minorHAnsi"/>
          <w:sz w:val="12"/>
        </w:rPr>
        <w:t xml:space="preserve">, who have been </w:t>
      </w:r>
      <w:r w:rsidRPr="00C6311E">
        <w:rPr>
          <w:rStyle w:val="StyleUnderline"/>
          <w:rFonts w:asciiTheme="minorHAnsi" w:hAnsiTheme="minorHAnsi" w:cstheme="minorHAnsi"/>
        </w:rPr>
        <w:t xml:space="preserve">at pains to deny any direct involvement in Ukraine’s war for the past seven years, now say openly that </w:t>
      </w:r>
      <w:r w:rsidRPr="00C6311E">
        <w:rPr>
          <w:rStyle w:val="StyleUnderline"/>
          <w:rFonts w:asciiTheme="minorHAnsi" w:hAnsiTheme="minorHAnsi" w:cstheme="minorHAnsi"/>
          <w:highlight w:val="green"/>
        </w:rPr>
        <w:t xml:space="preserve">they will fight to defend the </w:t>
      </w:r>
      <w:r w:rsidRPr="00C6311E">
        <w:rPr>
          <w:rStyle w:val="StyleUnderline"/>
          <w:rFonts w:asciiTheme="minorHAnsi" w:hAnsiTheme="minorHAnsi" w:cstheme="minorHAnsi"/>
          <w:highlight w:val="green"/>
        </w:rPr>
        <w:lastRenderedPageBreak/>
        <w:t>two rebel republics</w:t>
      </w:r>
      <w:r w:rsidRPr="00C6311E">
        <w:rPr>
          <w:rStyle w:val="StyleUnderline"/>
          <w:rFonts w:asciiTheme="minorHAnsi" w:hAnsiTheme="minorHAnsi" w:cstheme="minorHAnsi"/>
        </w:rPr>
        <w:t>.</w:t>
      </w:r>
      <w:r w:rsidRPr="00C6311E">
        <w:rPr>
          <w:rFonts w:asciiTheme="minorHAnsi" w:hAnsiTheme="minorHAnsi" w:cstheme="minorHAnsi"/>
          <w:sz w:val="12"/>
        </w:rPr>
        <w:t xml:space="preserve"> Top Kremlin official Dmitry Kozak even warned that if conflict erupts, it could be “the beginning of the end” for Ukraine.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This is a very desperate situation</w:t>
      </w:r>
      <w:r w:rsidRPr="00C6311E">
        <w:rPr>
          <w:rStyle w:val="StyleUnderline"/>
          <w:rFonts w:asciiTheme="minorHAnsi" w:hAnsiTheme="minorHAnsi" w:cstheme="minorHAnsi"/>
        </w:rPr>
        <w:t>,”</w:t>
      </w:r>
      <w:r w:rsidRPr="00C6311E">
        <w:rPr>
          <w:rFonts w:asciiTheme="minorHAnsi" w:hAnsiTheme="minorHAnsi" w:cstheme="minorHAnsi"/>
          <w:sz w:val="12"/>
        </w:rPr>
        <w:t xml:space="preserve"> says Vadim </w:t>
      </w:r>
      <w:proofErr w:type="spellStart"/>
      <w:r w:rsidRPr="00C6311E">
        <w:rPr>
          <w:rFonts w:asciiTheme="minorHAnsi" w:hAnsiTheme="minorHAnsi" w:cstheme="minorHAnsi"/>
          <w:sz w:val="12"/>
        </w:rPr>
        <w:t>Karasyov</w:t>
      </w:r>
      <w:proofErr w:type="spellEnd"/>
      <w:r w:rsidRPr="00C6311E">
        <w:rPr>
          <w:rFonts w:asciiTheme="minorHAnsi" w:hAnsiTheme="minorHAnsi" w:cstheme="minorHAnsi"/>
          <w:sz w:val="12"/>
        </w:rPr>
        <w:t xml:space="preserve">, director of the independent Institute of Global Strategies in Kyiv. “We know the West is not going to help Ukraine militarily if it comes to war. </w:t>
      </w:r>
      <w:proofErr w:type="gramStart"/>
      <w:r w:rsidRPr="00C6311E">
        <w:rPr>
          <w:rFonts w:asciiTheme="minorHAnsi" w:hAnsiTheme="minorHAnsi" w:cstheme="minorHAnsi"/>
          <w:sz w:val="12"/>
        </w:rPr>
        <w:t>So</w:t>
      </w:r>
      <w:proofErr w:type="gramEnd"/>
      <w:r w:rsidRPr="00C6311E">
        <w:rPr>
          <w:rFonts w:asciiTheme="minorHAnsi" w:hAnsiTheme="minorHAnsi" w:cstheme="minorHAnsi"/>
          <w:sz w:val="12"/>
        </w:rPr>
        <w:t xml:space="preserve"> we need to find some kind of workable compromises, not more pretexts for war.” Time to turn </w:t>
      </w:r>
      <w:proofErr w:type="gramStart"/>
      <w:r w:rsidRPr="00C6311E">
        <w:rPr>
          <w:rFonts w:asciiTheme="minorHAnsi" w:hAnsiTheme="minorHAnsi" w:cstheme="minorHAnsi"/>
          <w:sz w:val="12"/>
        </w:rPr>
        <w:t>eastward?</w:t>
      </w:r>
      <w:proofErr w:type="gramEnd"/>
      <w:r w:rsidRPr="00C6311E">
        <w:rPr>
          <w:rFonts w:asciiTheme="minorHAnsi" w:hAnsiTheme="minorHAnsi" w:cstheme="minorHAnsi"/>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C6311E">
        <w:rPr>
          <w:rFonts w:asciiTheme="minorHAnsi" w:hAnsiTheme="minorHAnsi" w:cstheme="minorHAnsi"/>
          <w:sz w:val="12"/>
        </w:rPr>
        <w:t>Markedonov</w:t>
      </w:r>
      <w:proofErr w:type="spellEnd"/>
      <w:r w:rsidRPr="00C6311E">
        <w:rPr>
          <w:rFonts w:asciiTheme="minorHAnsi" w:hAnsiTheme="minorHAnsi" w:cstheme="minorHAnsi"/>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9F62B6">
        <w:rPr>
          <w:rStyle w:val="StyleUnderline"/>
          <w:rFonts w:asciiTheme="minorHAnsi" w:hAnsiTheme="minorHAnsi" w:cstheme="minorHAnsi"/>
          <w:highlight w:val="yellow"/>
        </w:rPr>
        <w:t>Russia may turn away from any hopes of even pragmatic rapprochement with the West</w:t>
      </w:r>
      <w:r w:rsidRPr="00C6311E">
        <w:rPr>
          <w:rStyle w:val="StyleUnderline"/>
          <w:rFonts w:asciiTheme="minorHAnsi" w:hAnsiTheme="minorHAnsi" w:cstheme="minorHAnsi"/>
        </w:rPr>
        <w:t>,</w:t>
      </w:r>
      <w:r w:rsidRPr="00C6311E">
        <w:rPr>
          <w:rFonts w:asciiTheme="minorHAnsi" w:hAnsiTheme="minorHAnsi" w:cstheme="minorHAnsi"/>
          <w:sz w:val="12"/>
        </w:rPr>
        <w:t xml:space="preserve"> experts warn. Mr.</w:t>
      </w:r>
      <w:r w:rsidRPr="00C6311E">
        <w:rPr>
          <w:rStyle w:val="StyleUnderline"/>
          <w:rFonts w:asciiTheme="minorHAnsi" w:hAnsiTheme="minorHAnsi" w:cstheme="minorHAnsi"/>
        </w:rPr>
        <w:t xml:space="preserve"> Lukyanov</w:t>
      </w:r>
      <w:r w:rsidRPr="00C6311E">
        <w:rPr>
          <w:rFonts w:asciiTheme="minorHAnsi" w:hAnsiTheme="minorHAnsi" w:cstheme="minorHAnsi"/>
          <w:sz w:val="12"/>
        </w:rPr>
        <w:t xml:space="preserve">, who </w:t>
      </w:r>
      <w:r w:rsidRPr="00C6311E">
        <w:rPr>
          <w:rStyle w:val="StyleUnderline"/>
          <w:rFonts w:asciiTheme="minorHAnsi" w:hAnsiTheme="minorHAnsi" w:cstheme="minorHAnsi"/>
        </w:rPr>
        <w:t>maintains close contact with his Chinese counterparts</w:t>
      </w:r>
      <w:r w:rsidRPr="00C6311E">
        <w:rPr>
          <w:rFonts w:asciiTheme="minorHAnsi" w:hAnsiTheme="minorHAnsi" w:cstheme="minorHAnsi"/>
          <w:sz w:val="12"/>
        </w:rPr>
        <w:t xml:space="preserve">, says </w:t>
      </w:r>
      <w:r w:rsidRPr="00C6311E">
        <w:rPr>
          <w:rStyle w:val="StyleUnderline"/>
          <w:rFonts w:asciiTheme="minorHAnsi" w:hAnsiTheme="minorHAnsi" w:cstheme="minorHAnsi"/>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C6311E">
        <w:rPr>
          <w:rFonts w:asciiTheme="minorHAnsi" w:hAnsiTheme="minorHAnsi" w:cstheme="minorHAnsi"/>
          <w:sz w:val="12"/>
        </w:rPr>
        <w:t>“</w:t>
      </w:r>
      <w:r w:rsidRPr="00C6311E">
        <w:rPr>
          <w:rStyle w:val="StyleUnderline"/>
          <w:rFonts w:asciiTheme="minorHAnsi" w:hAnsiTheme="minorHAnsi" w:cstheme="minorHAnsi"/>
        </w:rPr>
        <w:t xml:space="preserve">It was the </w:t>
      </w:r>
      <w:r w:rsidRPr="00C6311E">
        <w:rPr>
          <w:rStyle w:val="StyleUnderline"/>
          <w:rFonts w:asciiTheme="minorHAnsi" w:hAnsiTheme="minorHAnsi" w:cstheme="minorHAnsi"/>
          <w:highlight w:val="green"/>
        </w:rPr>
        <w:t>Chinese</w:t>
      </w:r>
      <w:r w:rsidRPr="00C6311E">
        <w:rPr>
          <w:rStyle w:val="StyleUnderline"/>
          <w:rFonts w:asciiTheme="minorHAnsi" w:hAnsiTheme="minorHAnsi" w:cstheme="minorHAnsi"/>
        </w:rPr>
        <w:t xml:space="preserve">, in the past, who </w:t>
      </w:r>
      <w:r w:rsidRPr="00C6311E">
        <w:rPr>
          <w:rStyle w:val="StyleUnderline"/>
          <w:rFonts w:asciiTheme="minorHAnsi" w:hAnsiTheme="minorHAnsi" w:cstheme="minorHAnsi"/>
          <w:highlight w:val="green"/>
        </w:rPr>
        <w:t>were</w:t>
      </w:r>
      <w:r w:rsidRPr="00C6311E">
        <w:rPr>
          <w:rStyle w:val="StyleUnderline"/>
          <w:rFonts w:asciiTheme="minorHAnsi" w:hAnsiTheme="minorHAnsi" w:cstheme="minorHAnsi"/>
        </w:rPr>
        <w:t xml:space="preserve"> very </w:t>
      </w:r>
      <w:r w:rsidRPr="00C6311E">
        <w:rPr>
          <w:rStyle w:val="StyleUnderline"/>
          <w:rFonts w:asciiTheme="minorHAnsi" w:hAnsiTheme="minorHAnsi" w:cstheme="minorHAnsi"/>
          <w:highlight w:val="green"/>
        </w:rPr>
        <w:t>cautious about</w:t>
      </w:r>
      <w:r w:rsidRPr="00C6311E">
        <w:rPr>
          <w:rStyle w:val="StyleUnderline"/>
          <w:rFonts w:asciiTheme="minorHAnsi" w:hAnsiTheme="minorHAnsi" w:cstheme="minorHAnsi"/>
        </w:rPr>
        <w:t xml:space="preserve"> participating” in anything that looked like </w:t>
      </w:r>
      <w:r w:rsidRPr="00C6311E">
        <w:rPr>
          <w:rStyle w:val="StyleUnderline"/>
          <w:rFonts w:asciiTheme="minorHAnsi" w:hAnsiTheme="minorHAnsi" w:cstheme="minorHAnsi"/>
          <w:highlight w:val="green"/>
        </w:rPr>
        <w:t>an anti-Western alliance</w:t>
      </w:r>
      <w:r w:rsidRPr="009F62B6">
        <w:rPr>
          <w:rStyle w:val="StyleUnderline"/>
        </w:rPr>
        <w:t xml:space="preserve">, says Mr. Lukyanov. “We are </w:t>
      </w:r>
      <w:r w:rsidRPr="009F62B6">
        <w:rPr>
          <w:rStyle w:val="StyleUnderline"/>
          <w:highlight w:val="green"/>
        </w:rPr>
        <w:t>hearing a new tone from them now.</w:t>
      </w:r>
      <w:r w:rsidRPr="009F62B6">
        <w:rPr>
          <w:rStyle w:val="StyleUnderline"/>
        </w:rPr>
        <w:t xml:space="preserve"> Now </w:t>
      </w:r>
      <w:r w:rsidRPr="009F62B6">
        <w:rPr>
          <w:rStyle w:val="StyleUnderline"/>
          <w:highlight w:val="yellow"/>
        </w:rPr>
        <w:t>our growing relationship with China isn’t just about compensating for a lack of relations with the U.S. It’s about the need to build up a group of countries that will resist the U.S</w:t>
      </w:r>
      <w:r w:rsidRPr="009F62B6">
        <w:rPr>
          <w:rStyle w:val="StyleUnderline"/>
        </w:rPr>
        <w:t>., aimed at containing U.S. activities and policies that are harmful to our two countries.”</w:t>
      </w:r>
    </w:p>
    <w:p w14:paraId="3CFBC1C1" w14:textId="50837CAB" w:rsidR="009F62B6" w:rsidRDefault="00DB6389" w:rsidP="009B7C20">
      <w:pPr>
        <w:pStyle w:val="Heading4"/>
        <w:numPr>
          <w:ilvl w:val="0"/>
          <w:numId w:val="13"/>
        </w:numPr>
      </w:pPr>
      <w:r>
        <w:t xml:space="preserve">No solvency—there is no aff plan text so states would just ban appropriation </w:t>
      </w:r>
      <w:r w:rsidR="009B7C20">
        <w:t>individually</w:t>
      </w:r>
    </w:p>
    <w:p w14:paraId="65D5E4EA" w14:textId="50ADCA00" w:rsidR="009F62B6" w:rsidRDefault="00CE01E7" w:rsidP="009F62B6">
      <w:pPr>
        <w:pStyle w:val="Heading4"/>
        <w:numPr>
          <w:ilvl w:val="0"/>
          <w:numId w:val="13"/>
        </w:numPr>
      </w:pPr>
      <w:r>
        <w:t xml:space="preserve">Their </w:t>
      </w:r>
      <w:proofErr w:type="spellStart"/>
      <w:r>
        <w:t>ev</w:t>
      </w:r>
      <w:proofErr w:type="spellEnd"/>
      <w:r>
        <w:t xml:space="preserve"> that we can repair relations with Russia is from 2018 which does not </w:t>
      </w:r>
      <w:proofErr w:type="gramStart"/>
      <w:r>
        <w:t>take into account</w:t>
      </w:r>
      <w:proofErr w:type="gramEnd"/>
      <w:r>
        <w:t xml:space="preserve"> how Russia is planning to invade Ukraine within the next month</w:t>
      </w:r>
    </w:p>
    <w:p w14:paraId="362B4342" w14:textId="29AB59D2" w:rsidR="000D3375" w:rsidRPr="000D3375" w:rsidRDefault="000D3375" w:rsidP="000D3375">
      <w:pPr>
        <w:pStyle w:val="Heading4"/>
        <w:numPr>
          <w:ilvl w:val="0"/>
          <w:numId w:val="13"/>
        </w:numPr>
      </w:pPr>
      <w:r>
        <w:t xml:space="preserve">Their </w:t>
      </w:r>
      <w:proofErr w:type="spellStart"/>
      <w:r>
        <w:t>ev</w:t>
      </w:r>
      <w:proofErr w:type="spellEnd"/>
      <w:r>
        <w:t xml:space="preserve"> says that Russia has already cooperated with the US which proves that </w:t>
      </w:r>
      <w:r w:rsidR="004305ED">
        <w:t>coop can’t stop tensions</w:t>
      </w:r>
    </w:p>
    <w:p w14:paraId="51DAF26D" w14:textId="11B46D07" w:rsidR="00873AF8" w:rsidRDefault="00873AF8" w:rsidP="00873AF8">
      <w:pPr>
        <w:pStyle w:val="Heading3"/>
      </w:pPr>
      <w:r>
        <w:lastRenderedPageBreak/>
        <w:t>Debris</w:t>
      </w:r>
    </w:p>
    <w:p w14:paraId="69191631" w14:textId="77777777" w:rsidR="00111B14" w:rsidRPr="0089747E" w:rsidRDefault="00111B14" w:rsidP="00111B14">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02754107" w14:textId="77777777" w:rsidR="00111B14" w:rsidRPr="0089747E" w:rsidRDefault="00111B14" w:rsidP="00111B14">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674C5A3F" w14:textId="77777777" w:rsidR="00111B14" w:rsidRDefault="00111B14" w:rsidP="00111B14">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43BDDD0" w14:textId="77777777" w:rsidR="00111B14" w:rsidRPr="00E074D3" w:rsidRDefault="00111B14" w:rsidP="00111B14">
      <w:pPr>
        <w:pStyle w:val="Heading4"/>
        <w:rPr>
          <w:strike/>
        </w:rPr>
      </w:pPr>
      <w:r w:rsidRPr="00E074D3">
        <w:rPr>
          <w:strike/>
          <w:u w:val="single"/>
        </w:rPr>
        <w:t>No debris cascades</w:t>
      </w:r>
      <w:r w:rsidRPr="00E074D3">
        <w:rPr>
          <w:strike/>
        </w:rPr>
        <w:t xml:space="preserve">—This </w:t>
      </w:r>
      <w:proofErr w:type="spellStart"/>
      <w:r w:rsidRPr="00E074D3">
        <w:rPr>
          <w:strike/>
        </w:rPr>
        <w:t>ev</w:t>
      </w:r>
      <w:proofErr w:type="spellEnd"/>
      <w:r w:rsidRPr="00E074D3">
        <w:rPr>
          <w:strike/>
        </w:rPr>
        <w:t xml:space="preserve"> answers all aff warrants</w:t>
      </w:r>
    </w:p>
    <w:p w14:paraId="77B932AD" w14:textId="77777777" w:rsidR="00111B14" w:rsidRPr="00E074D3" w:rsidRDefault="00111B14" w:rsidP="00111B14">
      <w:pPr>
        <w:rPr>
          <w:strike/>
        </w:rPr>
      </w:pPr>
      <w:proofErr w:type="spellStart"/>
      <w:r w:rsidRPr="00E074D3">
        <w:rPr>
          <w:rStyle w:val="Style13ptBold"/>
          <w:strike/>
        </w:rPr>
        <w:t>Fange</w:t>
      </w:r>
      <w:proofErr w:type="spellEnd"/>
      <w:r w:rsidRPr="00E074D3">
        <w:rPr>
          <w:rStyle w:val="Style13ptBold"/>
          <w:strike/>
        </w:rPr>
        <w:t xml:space="preserve"> 2017</w:t>
      </w:r>
      <w:r w:rsidRPr="00E074D3">
        <w:rPr>
          <w:strike/>
        </w:rPr>
        <w:t xml:space="preserve"> (Daniel Von </w:t>
      </w:r>
      <w:proofErr w:type="spellStart"/>
      <w:r w:rsidRPr="00E074D3">
        <w:rPr>
          <w:strike/>
        </w:rPr>
        <w:t>Fange</w:t>
      </w:r>
      <w:proofErr w:type="spellEnd"/>
      <w:r w:rsidRPr="00E074D3">
        <w:rPr>
          <w:strike/>
        </w:rPr>
        <w:t xml:space="preserve">, Web Application Engineer, Founder and Owner of </w:t>
      </w:r>
      <w:proofErr w:type="spellStart"/>
      <w:r w:rsidRPr="00E074D3">
        <w:rPr>
          <w:strike/>
        </w:rPr>
        <w:t>LeanCoder</w:t>
      </w:r>
      <w:proofErr w:type="spellEnd"/>
      <w:r w:rsidRPr="00E074D3">
        <w:rPr>
          <w:strike/>
        </w:rPr>
        <w:t>, Full Stack, Polyglot Web Developer, “Kessler Syndrome is Over Hyped”, 5/21/2017, http://braino.org/essays/kessler_syndrome_is_over_hyped/)</w:t>
      </w:r>
    </w:p>
    <w:p w14:paraId="16DA06F1" w14:textId="77777777" w:rsidR="00111B14" w:rsidRPr="00E074D3" w:rsidRDefault="00111B14" w:rsidP="00111B14">
      <w:pPr>
        <w:rPr>
          <w:strike/>
          <w:sz w:val="16"/>
        </w:rPr>
      </w:pPr>
      <w:r w:rsidRPr="00E074D3">
        <w:rPr>
          <w:rStyle w:val="StyleUnderline"/>
          <w:strike/>
          <w:highlight w:val="cyan"/>
        </w:rPr>
        <w:t>Kessler</w:t>
      </w:r>
      <w:r w:rsidRPr="00E074D3">
        <w:rPr>
          <w:rStyle w:val="StyleUnderline"/>
          <w:strike/>
        </w:rPr>
        <w:t xml:space="preserve"> Syndrome </w:t>
      </w:r>
      <w:r w:rsidRPr="00E074D3">
        <w:rPr>
          <w:rStyle w:val="StyleUnderline"/>
          <w:strike/>
          <w:highlight w:val="cyan"/>
        </w:rPr>
        <w:t xml:space="preserve">is </w:t>
      </w:r>
      <w:r w:rsidRPr="00E074D3">
        <w:rPr>
          <w:rStyle w:val="Emphasis"/>
          <w:strike/>
          <w:highlight w:val="cyan"/>
        </w:rPr>
        <w:t>overhyped</w:t>
      </w:r>
      <w:r w:rsidRPr="00E074D3">
        <w:rPr>
          <w:rStyle w:val="StyleUnderline"/>
          <w:strike/>
          <w:highlight w:val="cyan"/>
        </w:rPr>
        <w:t xml:space="preserve">. A </w:t>
      </w:r>
      <w:r w:rsidRPr="00E074D3">
        <w:rPr>
          <w:rStyle w:val="Emphasis"/>
          <w:strike/>
          <w:highlight w:val="cyan"/>
        </w:rPr>
        <w:t>chorus of</w:t>
      </w:r>
      <w:r w:rsidRPr="00E074D3">
        <w:rPr>
          <w:rStyle w:val="Emphasis"/>
          <w:strike/>
        </w:rPr>
        <w:t xml:space="preserve"> online </w:t>
      </w:r>
      <w:r w:rsidRPr="00E074D3">
        <w:rPr>
          <w:rStyle w:val="Emphasis"/>
          <w:strike/>
          <w:highlight w:val="cyan"/>
        </w:rPr>
        <w:t>commenters</w:t>
      </w:r>
      <w:r w:rsidRPr="00E074D3">
        <w:rPr>
          <w:rStyle w:val="StyleUnderline"/>
          <w:strike/>
        </w:rPr>
        <w:t xml:space="preserve"> great any news of upcoming low earth orbit satellites with worry that humanity will to lose access to space</w:t>
      </w:r>
      <w:r w:rsidRPr="00E074D3">
        <w:rPr>
          <w:strike/>
          <w:sz w:val="16"/>
        </w:rPr>
        <w:t xml:space="preserve">. I now think </w:t>
      </w:r>
      <w:r w:rsidRPr="00E074D3">
        <w:rPr>
          <w:rStyle w:val="StyleUnderline"/>
          <w:strike/>
        </w:rPr>
        <w:t xml:space="preserve">they </w:t>
      </w:r>
      <w:r w:rsidRPr="00E074D3">
        <w:rPr>
          <w:rStyle w:val="StyleUnderline"/>
          <w:strike/>
          <w:highlight w:val="cyan"/>
        </w:rPr>
        <w:t xml:space="preserve">are </w:t>
      </w:r>
      <w:r w:rsidRPr="00E074D3">
        <w:rPr>
          <w:rStyle w:val="Emphasis"/>
          <w:strike/>
          <w:highlight w:val="cyan"/>
        </w:rPr>
        <w:t>wrong</w:t>
      </w:r>
      <w:r w:rsidRPr="00E074D3">
        <w:rPr>
          <w:strike/>
          <w:sz w:val="16"/>
        </w:rPr>
        <w:t>.</w:t>
      </w:r>
    </w:p>
    <w:p w14:paraId="45491B33" w14:textId="77777777" w:rsidR="00111B14" w:rsidRPr="00E074D3" w:rsidRDefault="00111B14" w:rsidP="00111B14">
      <w:pPr>
        <w:rPr>
          <w:strike/>
          <w:sz w:val="16"/>
        </w:rPr>
      </w:pPr>
      <w:r w:rsidRPr="00E074D3">
        <w:rPr>
          <w:strike/>
          <w:sz w:val="16"/>
        </w:rPr>
        <w:t>What is Kessler Syndrome?</w:t>
      </w:r>
    </w:p>
    <w:p w14:paraId="20A55097" w14:textId="77777777" w:rsidR="00111B14" w:rsidRPr="00E074D3" w:rsidRDefault="00111B14" w:rsidP="00111B14">
      <w:pPr>
        <w:rPr>
          <w:strike/>
          <w:sz w:val="16"/>
        </w:rPr>
      </w:pPr>
      <w:r w:rsidRPr="00E074D3">
        <w:rPr>
          <w:strike/>
          <w:sz w:val="16"/>
        </w:rPr>
        <w:t xml:space="preserve">Here’s the popular view on Kessler Syndrome. </w:t>
      </w:r>
      <w:proofErr w:type="gramStart"/>
      <w:r w:rsidRPr="00E074D3">
        <w:rPr>
          <w:strike/>
          <w:sz w:val="16"/>
        </w:rPr>
        <w:t>Every once in a while</w:t>
      </w:r>
      <w:proofErr w:type="gramEnd"/>
      <w:r w:rsidRPr="00E074D3">
        <w:rPr>
          <w:strike/>
          <w:sz w:val="16"/>
        </w:rPr>
        <w:t xml:space="preserve">, a piece of junk in space hits a satellite. This single impact destroys the </w:t>
      </w:r>
      <w:proofErr w:type="gramStart"/>
      <w:r w:rsidRPr="00E074D3">
        <w:rPr>
          <w:strike/>
          <w:sz w:val="16"/>
        </w:rPr>
        <w:t>satellite, and</w:t>
      </w:r>
      <w:proofErr w:type="gramEnd"/>
      <w:r w:rsidRPr="00E074D3">
        <w:rPr>
          <w:strike/>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01117B43" w14:textId="77777777" w:rsidR="00111B14" w:rsidRPr="00E074D3" w:rsidRDefault="00111B14" w:rsidP="00111B14">
      <w:pPr>
        <w:rPr>
          <w:strike/>
          <w:sz w:val="16"/>
        </w:rPr>
      </w:pPr>
      <w:r w:rsidRPr="00E074D3">
        <w:rPr>
          <w:strike/>
          <w:sz w:val="16"/>
        </w:rPr>
        <w:t>It is a dark picture.</w:t>
      </w:r>
    </w:p>
    <w:p w14:paraId="16B27AFB" w14:textId="77777777" w:rsidR="00111B14" w:rsidRPr="00E074D3" w:rsidRDefault="00111B14" w:rsidP="00111B14">
      <w:pPr>
        <w:rPr>
          <w:rStyle w:val="StyleUnderline"/>
          <w:strike/>
        </w:rPr>
      </w:pPr>
      <w:r w:rsidRPr="00E074D3">
        <w:rPr>
          <w:rStyle w:val="StyleUnderline"/>
          <w:strike/>
        </w:rPr>
        <w:t>Is Kessler Syndrome likely to happen?</w:t>
      </w:r>
    </w:p>
    <w:p w14:paraId="5824A728" w14:textId="77777777" w:rsidR="00111B14" w:rsidRPr="00E074D3" w:rsidRDefault="00111B14" w:rsidP="00111B14">
      <w:pPr>
        <w:rPr>
          <w:strike/>
          <w:sz w:val="16"/>
        </w:rPr>
      </w:pPr>
      <w:r w:rsidRPr="00E074D3">
        <w:rPr>
          <w:strike/>
          <w:sz w:val="16"/>
        </w:rPr>
        <w:t>I had to stop everything and spend an afternoon doing back-of-the-napkin math to know how big the threat is. To estimate, we need to know where the stuff in space is, how much mass is there, and how long it would take to deorbit.</w:t>
      </w:r>
    </w:p>
    <w:p w14:paraId="112D82D0" w14:textId="77777777" w:rsidR="00111B14" w:rsidRPr="00E074D3" w:rsidRDefault="00111B14" w:rsidP="00111B14">
      <w:pPr>
        <w:rPr>
          <w:rStyle w:val="StyleUnderline"/>
          <w:strike/>
        </w:rPr>
      </w:pPr>
      <w:r w:rsidRPr="00E074D3">
        <w:rPr>
          <w:rStyle w:val="StyleUnderline"/>
          <w:strike/>
        </w:rPr>
        <w:t xml:space="preserve">The </w:t>
      </w:r>
      <w:r w:rsidRPr="00E074D3">
        <w:rPr>
          <w:rStyle w:val="StyleUnderline"/>
          <w:strike/>
          <w:highlight w:val="cyan"/>
        </w:rPr>
        <w:t>orbital area</w:t>
      </w:r>
      <w:r w:rsidRPr="00E074D3">
        <w:rPr>
          <w:rStyle w:val="StyleUnderline"/>
          <w:strike/>
        </w:rPr>
        <w:t xml:space="preserve"> around earth </w:t>
      </w:r>
      <w:r w:rsidRPr="00E074D3">
        <w:rPr>
          <w:rStyle w:val="StyleUnderline"/>
          <w:strike/>
          <w:highlight w:val="cyan"/>
        </w:rPr>
        <w:t>can be broken</w:t>
      </w:r>
      <w:r w:rsidRPr="00E074D3">
        <w:rPr>
          <w:rStyle w:val="StyleUnderline"/>
          <w:strike/>
        </w:rPr>
        <w:t xml:space="preserve"> down </w:t>
      </w:r>
      <w:r w:rsidRPr="00E074D3">
        <w:rPr>
          <w:rStyle w:val="StyleUnderline"/>
          <w:strike/>
          <w:highlight w:val="cyan"/>
        </w:rPr>
        <w:t>into four regions.</w:t>
      </w:r>
    </w:p>
    <w:p w14:paraId="1A00161E" w14:textId="77777777" w:rsidR="00111B14" w:rsidRPr="00E074D3" w:rsidRDefault="00111B14" w:rsidP="00111B14">
      <w:pPr>
        <w:rPr>
          <w:strike/>
          <w:sz w:val="16"/>
        </w:rPr>
      </w:pPr>
      <w:r w:rsidRPr="00E074D3">
        <w:rPr>
          <w:rStyle w:val="Emphasis"/>
          <w:strike/>
          <w:highlight w:val="cyan"/>
        </w:rPr>
        <w:t>Low LEO</w:t>
      </w:r>
      <w:r w:rsidRPr="00E074D3">
        <w:rPr>
          <w:rStyle w:val="StyleUnderline"/>
          <w:strike/>
        </w:rPr>
        <w:t xml:space="preserve"> - Up to about 400km. </w:t>
      </w:r>
      <w:r w:rsidRPr="00E074D3">
        <w:rPr>
          <w:rStyle w:val="StyleUnderline"/>
          <w:strike/>
          <w:highlight w:val="cyan"/>
        </w:rPr>
        <w:t>Things</w:t>
      </w:r>
      <w:r w:rsidRPr="00E074D3">
        <w:rPr>
          <w:rStyle w:val="StyleUnderline"/>
          <w:strike/>
        </w:rPr>
        <w:t xml:space="preserve"> that orbit </w:t>
      </w:r>
      <w:r w:rsidRPr="00E074D3">
        <w:rPr>
          <w:rStyle w:val="StyleUnderline"/>
          <w:strike/>
          <w:highlight w:val="cyan"/>
        </w:rPr>
        <w:t>here burn up</w:t>
      </w:r>
      <w:r w:rsidRPr="00E074D3">
        <w:rPr>
          <w:rStyle w:val="StyleUnderline"/>
          <w:strike/>
        </w:rPr>
        <w:t xml:space="preserve"> in the earth’s atmosphere </w:t>
      </w:r>
      <w:r w:rsidRPr="00E074D3">
        <w:rPr>
          <w:rStyle w:val="StyleUnderline"/>
          <w:strike/>
          <w:highlight w:val="cyan"/>
        </w:rPr>
        <w:t>quickly</w:t>
      </w:r>
      <w:r w:rsidRPr="00E074D3">
        <w:rPr>
          <w:rStyle w:val="StyleUnderline"/>
          <w:strike/>
        </w:rPr>
        <w:t xml:space="preserve"> - between a few months to two years</w:t>
      </w:r>
      <w:r w:rsidRPr="00E074D3">
        <w:rPr>
          <w:strike/>
          <w:sz w:val="16"/>
        </w:rPr>
        <w:t xml:space="preserve">. The space station operates at the high end of this range. It loses about a kilometer of altitude a month and if not pushed higher every few months, would soon burn up. </w:t>
      </w:r>
      <w:r w:rsidRPr="00E074D3">
        <w:rPr>
          <w:rStyle w:val="StyleUnderline"/>
          <w:strike/>
        </w:rPr>
        <w:t xml:space="preserve">For all practical purposes, Low LEO </w:t>
      </w:r>
      <w:r w:rsidRPr="00E074D3">
        <w:rPr>
          <w:rStyle w:val="Emphasis"/>
          <w:strike/>
        </w:rPr>
        <w:t>doesn’t matter</w:t>
      </w:r>
      <w:r w:rsidRPr="00E074D3">
        <w:rPr>
          <w:rStyle w:val="StyleUnderline"/>
          <w:strike/>
        </w:rPr>
        <w:t xml:space="preserve"> for Kessler Syndrome. If Low LEO was ever full of space junk, we’d just wait</w:t>
      </w:r>
      <w:r w:rsidRPr="00E074D3">
        <w:rPr>
          <w:strike/>
          <w:sz w:val="16"/>
        </w:rPr>
        <w:t xml:space="preserve"> a year and a half, </w:t>
      </w:r>
      <w:r w:rsidRPr="00E074D3">
        <w:rPr>
          <w:rStyle w:val="StyleUnderline"/>
          <w:strike/>
        </w:rPr>
        <w:t>and the problem would be over</w:t>
      </w:r>
      <w:r w:rsidRPr="00E074D3">
        <w:rPr>
          <w:strike/>
          <w:sz w:val="16"/>
        </w:rPr>
        <w:t>.</w:t>
      </w:r>
    </w:p>
    <w:p w14:paraId="105D4B5A" w14:textId="77777777" w:rsidR="00111B14" w:rsidRPr="00E074D3" w:rsidRDefault="00111B14" w:rsidP="00111B14">
      <w:pPr>
        <w:rPr>
          <w:strike/>
          <w:sz w:val="16"/>
        </w:rPr>
      </w:pPr>
      <w:r w:rsidRPr="00E074D3">
        <w:rPr>
          <w:rStyle w:val="Emphasis"/>
          <w:strike/>
          <w:highlight w:val="cyan"/>
        </w:rPr>
        <w:lastRenderedPageBreak/>
        <w:t>High LEO</w:t>
      </w:r>
      <w:r w:rsidRPr="00E074D3">
        <w:rPr>
          <w:rStyle w:val="StyleUnderline"/>
          <w:strike/>
        </w:rPr>
        <w:t xml:space="preserve"> - 400km to 2000km. This </w:t>
      </w:r>
      <w:r w:rsidRPr="00E074D3">
        <w:rPr>
          <w:rStyle w:val="StyleUnderline"/>
          <w:strike/>
          <w:highlight w:val="cyan"/>
        </w:rPr>
        <w:t>where most</w:t>
      </w:r>
      <w:r w:rsidRPr="00E074D3">
        <w:rPr>
          <w:rStyle w:val="StyleUnderline"/>
          <w:strike/>
        </w:rPr>
        <w:t xml:space="preserve"> heavy satellites and most space </w:t>
      </w:r>
      <w:r w:rsidRPr="00E074D3">
        <w:rPr>
          <w:rStyle w:val="StyleUnderline"/>
          <w:strike/>
          <w:highlight w:val="cyan"/>
        </w:rPr>
        <w:t>junk orbits</w:t>
      </w:r>
      <w:r w:rsidRPr="00E074D3">
        <w:rPr>
          <w:strike/>
          <w:sz w:val="16"/>
        </w:rPr>
        <w:t xml:space="preserve">. The air is thin enough here that satellites only go down slowly, and they have a much farther distance to fall. </w:t>
      </w:r>
      <w:r w:rsidRPr="00E074D3">
        <w:rPr>
          <w:rStyle w:val="StyleUnderline"/>
          <w:strike/>
        </w:rPr>
        <w:t xml:space="preserve">It can take 50 years for stuff here to get down. This </w:t>
      </w:r>
      <w:r w:rsidRPr="00E074D3">
        <w:rPr>
          <w:rStyle w:val="StyleUnderline"/>
          <w:strike/>
          <w:highlight w:val="cyan"/>
        </w:rPr>
        <w:t>is where Kessler</w:t>
      </w:r>
      <w:r w:rsidRPr="00E074D3">
        <w:rPr>
          <w:rStyle w:val="StyleUnderline"/>
          <w:strike/>
        </w:rPr>
        <w:t xml:space="preserve"> Syndrome </w:t>
      </w:r>
      <w:r w:rsidRPr="00E074D3">
        <w:rPr>
          <w:rStyle w:val="StyleUnderline"/>
          <w:strike/>
          <w:highlight w:val="cyan"/>
        </w:rPr>
        <w:t>could be</w:t>
      </w:r>
      <w:r w:rsidRPr="00E074D3">
        <w:rPr>
          <w:rStyle w:val="StyleUnderline"/>
          <w:strike/>
        </w:rPr>
        <w:t xml:space="preserve"> an issue</w:t>
      </w:r>
      <w:r w:rsidRPr="00E074D3">
        <w:rPr>
          <w:strike/>
          <w:sz w:val="16"/>
        </w:rPr>
        <w:t>.</w:t>
      </w:r>
    </w:p>
    <w:p w14:paraId="662075FD" w14:textId="77777777" w:rsidR="00111B14" w:rsidRPr="00E074D3" w:rsidRDefault="00111B14" w:rsidP="00111B14">
      <w:pPr>
        <w:rPr>
          <w:strike/>
          <w:sz w:val="16"/>
        </w:rPr>
      </w:pPr>
      <w:r w:rsidRPr="00E074D3">
        <w:rPr>
          <w:rStyle w:val="Emphasis"/>
          <w:strike/>
          <w:highlight w:val="cyan"/>
        </w:rPr>
        <w:t>Mid Orbit</w:t>
      </w:r>
      <w:r w:rsidRPr="00E074D3">
        <w:rPr>
          <w:rStyle w:val="StyleUnderline"/>
          <w:strike/>
          <w:highlight w:val="cyan"/>
        </w:rPr>
        <w:t xml:space="preserve"> - </w:t>
      </w:r>
      <w:r w:rsidRPr="00E074D3">
        <w:rPr>
          <w:rStyle w:val="Emphasis"/>
          <w:strike/>
          <w:highlight w:val="cyan"/>
        </w:rPr>
        <w:t>GPS</w:t>
      </w:r>
      <w:r w:rsidRPr="00E074D3">
        <w:rPr>
          <w:rStyle w:val="StyleUnderline"/>
          <w:strike/>
        </w:rPr>
        <w:t xml:space="preserve"> satellites </w:t>
      </w:r>
      <w:r w:rsidRPr="00E074D3">
        <w:rPr>
          <w:rStyle w:val="StyleUnderline"/>
          <w:strike/>
          <w:highlight w:val="cyan"/>
        </w:rPr>
        <w:t>and</w:t>
      </w:r>
      <w:r w:rsidRPr="00E074D3">
        <w:rPr>
          <w:rStyle w:val="StyleUnderline"/>
          <w:strike/>
        </w:rPr>
        <w:t xml:space="preserve"> other </w:t>
      </w:r>
      <w:r w:rsidRPr="00E074D3">
        <w:rPr>
          <w:rStyle w:val="StyleUnderline"/>
          <w:strike/>
          <w:highlight w:val="cyan"/>
        </w:rPr>
        <w:t>nav</w:t>
      </w:r>
      <w:r w:rsidRPr="00E074D3">
        <w:rPr>
          <w:rStyle w:val="StyleUnderline"/>
          <w:strike/>
        </w:rPr>
        <w:t xml:space="preserve">igation </w:t>
      </w:r>
      <w:r w:rsidRPr="00E074D3">
        <w:rPr>
          <w:rStyle w:val="StyleUnderline"/>
          <w:strike/>
          <w:highlight w:val="cyan"/>
        </w:rPr>
        <w:t>sat</w:t>
      </w:r>
      <w:r w:rsidRPr="00E074D3">
        <w:rPr>
          <w:rStyle w:val="StyleUnderline"/>
          <w:strike/>
        </w:rPr>
        <w:t>ellite</w:t>
      </w:r>
      <w:r w:rsidRPr="00E074D3">
        <w:rPr>
          <w:rStyle w:val="StyleUnderline"/>
          <w:strike/>
          <w:highlight w:val="cyan"/>
        </w:rPr>
        <w:t>s travel here</w:t>
      </w:r>
      <w:r w:rsidRPr="00E074D3">
        <w:rPr>
          <w:rStyle w:val="StyleUnderline"/>
          <w:strike/>
        </w:rPr>
        <w:t xml:space="preserve"> in lonely, long lives. The </w:t>
      </w:r>
      <w:r w:rsidRPr="00E074D3">
        <w:rPr>
          <w:rStyle w:val="Emphasis"/>
          <w:strike/>
          <w:highlight w:val="cyan"/>
        </w:rPr>
        <w:t>volume</w:t>
      </w:r>
      <w:r w:rsidRPr="00E074D3">
        <w:rPr>
          <w:rStyle w:val="Emphasis"/>
          <w:strike/>
        </w:rPr>
        <w:t xml:space="preserve"> of space </w:t>
      </w:r>
      <w:r w:rsidRPr="00E074D3">
        <w:rPr>
          <w:rStyle w:val="Emphasis"/>
          <w:strike/>
          <w:highlight w:val="cyan"/>
        </w:rPr>
        <w:t>is so huge</w:t>
      </w:r>
      <w:r w:rsidRPr="00E074D3">
        <w:rPr>
          <w:rStyle w:val="StyleUnderline"/>
          <w:strike/>
          <w:highlight w:val="cyan"/>
        </w:rPr>
        <w:t>, and</w:t>
      </w:r>
      <w:r w:rsidRPr="00E074D3">
        <w:rPr>
          <w:rStyle w:val="StyleUnderline"/>
          <w:strike/>
        </w:rPr>
        <w:t xml:space="preserve"> the </w:t>
      </w:r>
      <w:r w:rsidRPr="00E074D3">
        <w:rPr>
          <w:rStyle w:val="Emphasis"/>
          <w:strike/>
          <w:highlight w:val="cyan"/>
        </w:rPr>
        <w:t>number of sat</w:t>
      </w:r>
      <w:r w:rsidRPr="00E074D3">
        <w:rPr>
          <w:rStyle w:val="Emphasis"/>
          <w:strike/>
        </w:rPr>
        <w:t>ellite</w:t>
      </w:r>
      <w:r w:rsidRPr="00E074D3">
        <w:rPr>
          <w:rStyle w:val="Emphasis"/>
          <w:strike/>
          <w:highlight w:val="cyan"/>
        </w:rPr>
        <w:t>s so few</w:t>
      </w:r>
      <w:r w:rsidRPr="00E074D3">
        <w:rPr>
          <w:rStyle w:val="StyleUnderline"/>
          <w:strike/>
        </w:rPr>
        <w:t xml:space="preserve">, that </w:t>
      </w:r>
      <w:r w:rsidRPr="00E074D3">
        <w:rPr>
          <w:rStyle w:val="StyleUnderline"/>
          <w:strike/>
          <w:highlight w:val="cyan"/>
        </w:rPr>
        <w:t xml:space="preserve">we </w:t>
      </w:r>
      <w:r w:rsidRPr="00E074D3">
        <w:rPr>
          <w:rStyle w:val="Emphasis"/>
          <w:strike/>
          <w:highlight w:val="cyan"/>
        </w:rPr>
        <w:t>don’t</w:t>
      </w:r>
      <w:r w:rsidRPr="00E074D3">
        <w:rPr>
          <w:rStyle w:val="Emphasis"/>
          <w:strike/>
        </w:rPr>
        <w:t xml:space="preserve"> need to </w:t>
      </w:r>
      <w:r w:rsidRPr="00E074D3">
        <w:rPr>
          <w:rStyle w:val="Emphasis"/>
          <w:strike/>
          <w:highlight w:val="cyan"/>
        </w:rPr>
        <w:t>worry</w:t>
      </w:r>
      <w:r w:rsidRPr="00E074D3">
        <w:rPr>
          <w:rStyle w:val="StyleUnderline"/>
          <w:strike/>
        </w:rPr>
        <w:t xml:space="preserve"> about Kessler </w:t>
      </w:r>
      <w:r w:rsidRPr="00E074D3">
        <w:rPr>
          <w:rStyle w:val="Emphasis"/>
          <w:strike/>
          <w:highlight w:val="cyan"/>
        </w:rPr>
        <w:t>here</w:t>
      </w:r>
      <w:r w:rsidRPr="00E074D3">
        <w:rPr>
          <w:strike/>
          <w:sz w:val="16"/>
        </w:rPr>
        <w:t>.</w:t>
      </w:r>
    </w:p>
    <w:p w14:paraId="065B50E4" w14:textId="77777777" w:rsidR="00111B14" w:rsidRPr="00E074D3" w:rsidRDefault="00111B14" w:rsidP="00111B14">
      <w:pPr>
        <w:rPr>
          <w:strike/>
          <w:sz w:val="16"/>
        </w:rPr>
      </w:pPr>
      <w:r w:rsidRPr="00E074D3">
        <w:rPr>
          <w:rStyle w:val="Emphasis"/>
          <w:strike/>
        </w:rPr>
        <w:t>GEO</w:t>
      </w:r>
      <w:r w:rsidRPr="00E074D3">
        <w:rPr>
          <w:rStyle w:val="StyleUnderline"/>
          <w:strike/>
        </w:rPr>
        <w:t xml:space="preserve"> - If you put a satellite far enough out from earth, the speed that the satellite travels around the earth will match the speed of the surface of the earth rotating under it</w:t>
      </w:r>
      <w:r w:rsidRPr="00E074D3">
        <w:rPr>
          <w:strike/>
          <w:sz w:val="16"/>
        </w:rPr>
        <w:t xml:space="preserve">. From the ground, the satellite will appear to hang motionless. </w:t>
      </w:r>
      <w:proofErr w:type="gramStart"/>
      <w:r w:rsidRPr="00E074D3">
        <w:rPr>
          <w:strike/>
          <w:sz w:val="16"/>
        </w:rPr>
        <w:t>Usually</w:t>
      </w:r>
      <w:proofErr w:type="gramEnd"/>
      <w:r w:rsidRPr="00E074D3">
        <w:rPr>
          <w:strike/>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E074D3">
        <w:rPr>
          <w:rStyle w:val="StyleUnderline"/>
          <w:strike/>
          <w:highlight w:val="cyan"/>
        </w:rPr>
        <w:t>GEO orbit is</w:t>
      </w:r>
      <w:r w:rsidRPr="00E074D3">
        <w:rPr>
          <w:rStyle w:val="StyleUnderline"/>
          <w:strike/>
        </w:rPr>
        <w:t xml:space="preserve"> roughly a ring 384,400 km around. However, all</w:t>
      </w:r>
      <w:r w:rsidRPr="00E074D3">
        <w:rPr>
          <w:strike/>
          <w:sz w:val="16"/>
        </w:rPr>
        <w:t xml:space="preserve"> the </w:t>
      </w:r>
      <w:r w:rsidRPr="00E074D3">
        <w:rPr>
          <w:rStyle w:val="StyleUnderline"/>
          <w:strike/>
          <w:highlight w:val="cyan"/>
        </w:rPr>
        <w:t>sat</w:t>
      </w:r>
      <w:r w:rsidRPr="00E074D3">
        <w:rPr>
          <w:rStyle w:val="StyleUnderline"/>
          <w:strike/>
        </w:rPr>
        <w:t>ellite</w:t>
      </w:r>
      <w:r w:rsidRPr="00E074D3">
        <w:rPr>
          <w:rStyle w:val="StyleUnderline"/>
          <w:strike/>
          <w:highlight w:val="cyan"/>
        </w:rPr>
        <w:t>s</w:t>
      </w:r>
      <w:r w:rsidRPr="00E074D3">
        <w:rPr>
          <w:rStyle w:val="StyleUnderline"/>
          <w:strike/>
        </w:rPr>
        <w:t xml:space="preserve"> here are </w:t>
      </w:r>
      <w:r w:rsidRPr="00E074D3">
        <w:rPr>
          <w:rStyle w:val="StyleUnderline"/>
          <w:strike/>
          <w:highlight w:val="cyan"/>
        </w:rPr>
        <w:t>moving the same</w:t>
      </w:r>
      <w:r w:rsidRPr="00E074D3">
        <w:rPr>
          <w:rStyle w:val="StyleUnderline"/>
          <w:strike/>
        </w:rPr>
        <w:t xml:space="preserve"> direction at the same </w:t>
      </w:r>
      <w:r w:rsidRPr="00E074D3">
        <w:rPr>
          <w:rStyle w:val="StyleUnderline"/>
          <w:strike/>
          <w:highlight w:val="cyan"/>
        </w:rPr>
        <w:t>speed</w:t>
      </w:r>
      <w:r w:rsidRPr="00E074D3">
        <w:rPr>
          <w:rStyle w:val="StyleUnderline"/>
          <w:strike/>
        </w:rPr>
        <w:t xml:space="preserve"> - debris doesn’t get free velocity</w:t>
      </w:r>
      <w:r w:rsidRPr="00E074D3">
        <w:rPr>
          <w:strike/>
          <w:sz w:val="16"/>
        </w:rPr>
        <w:t xml:space="preserve"> from the speed of the satellites. </w:t>
      </w:r>
      <w:r w:rsidRPr="00E074D3">
        <w:rPr>
          <w:rStyle w:val="StyleUnderline"/>
          <w:strike/>
          <w:highlight w:val="cyan"/>
        </w:rPr>
        <w:t>Also</w:t>
      </w:r>
      <w:r w:rsidRPr="00E074D3">
        <w:rPr>
          <w:rStyle w:val="StyleUnderline"/>
          <w:strike/>
        </w:rPr>
        <w:t xml:space="preserve">, it’s quite expensive to get a satellite here, and so there aren’t many, </w:t>
      </w:r>
      <w:r w:rsidRPr="00E074D3">
        <w:rPr>
          <w:rStyle w:val="StyleUnderline"/>
          <w:strike/>
          <w:highlight w:val="cyan"/>
        </w:rPr>
        <w:t>only</w:t>
      </w:r>
      <w:r w:rsidRPr="00E074D3">
        <w:rPr>
          <w:rStyle w:val="StyleUnderline"/>
          <w:strike/>
        </w:rPr>
        <w:t xml:space="preserve"> about </w:t>
      </w:r>
      <w:r w:rsidRPr="00E074D3">
        <w:rPr>
          <w:rStyle w:val="Emphasis"/>
          <w:strike/>
          <w:highlight w:val="cyan"/>
        </w:rPr>
        <w:t>one</w:t>
      </w:r>
      <w:r w:rsidRPr="00E074D3">
        <w:rPr>
          <w:rStyle w:val="Emphasis"/>
          <w:strike/>
        </w:rPr>
        <w:t xml:space="preserve"> satellite </w:t>
      </w:r>
      <w:r w:rsidRPr="00E074D3">
        <w:rPr>
          <w:rStyle w:val="Emphasis"/>
          <w:strike/>
          <w:highlight w:val="cyan"/>
        </w:rPr>
        <w:t>per 1000km</w:t>
      </w:r>
      <w:r w:rsidRPr="00E074D3">
        <w:rPr>
          <w:rStyle w:val="StyleUnderline"/>
          <w:strike/>
        </w:rPr>
        <w:t xml:space="preserve"> of the ring. Kessler is </w:t>
      </w:r>
      <w:r w:rsidRPr="00E074D3">
        <w:rPr>
          <w:rStyle w:val="Emphasis"/>
          <w:strike/>
          <w:highlight w:val="cyan"/>
        </w:rPr>
        <w:t>not a problem</w:t>
      </w:r>
      <w:r w:rsidRPr="00E074D3">
        <w:rPr>
          <w:rStyle w:val="StyleUnderline"/>
          <w:strike/>
        </w:rPr>
        <w:t xml:space="preserve"> here</w:t>
      </w:r>
      <w:r w:rsidRPr="00E074D3">
        <w:rPr>
          <w:strike/>
          <w:sz w:val="16"/>
        </w:rPr>
        <w:t>.</w:t>
      </w:r>
    </w:p>
    <w:p w14:paraId="783AF678" w14:textId="77777777" w:rsidR="00111B14" w:rsidRPr="00E074D3" w:rsidRDefault="00111B14" w:rsidP="00111B14">
      <w:pPr>
        <w:rPr>
          <w:strike/>
          <w:sz w:val="16"/>
        </w:rPr>
      </w:pPr>
      <w:r w:rsidRPr="00E074D3">
        <w:rPr>
          <w:strike/>
          <w:sz w:val="16"/>
        </w:rPr>
        <w:t>How bad could Kessler Syndrome in High LEO be?</w:t>
      </w:r>
    </w:p>
    <w:p w14:paraId="090E49EA" w14:textId="77777777" w:rsidR="00111B14" w:rsidRPr="00E074D3" w:rsidRDefault="00111B14" w:rsidP="00111B14">
      <w:pPr>
        <w:rPr>
          <w:strike/>
          <w:sz w:val="16"/>
        </w:rPr>
      </w:pPr>
      <w:r w:rsidRPr="00E074D3">
        <w:rPr>
          <w:strike/>
          <w:sz w:val="16"/>
        </w:rPr>
        <w:t xml:space="preserve">Let’s </w:t>
      </w:r>
      <w:r w:rsidRPr="00E074D3">
        <w:rPr>
          <w:rStyle w:val="StyleUnderline"/>
          <w:strike/>
          <w:highlight w:val="cyan"/>
        </w:rPr>
        <w:t xml:space="preserve">imagine a </w:t>
      </w:r>
      <w:proofErr w:type="gramStart"/>
      <w:r w:rsidRPr="00E074D3">
        <w:rPr>
          <w:rStyle w:val="Emphasis"/>
          <w:strike/>
          <w:highlight w:val="cyan"/>
        </w:rPr>
        <w:t>worst case</w:t>
      </w:r>
      <w:proofErr w:type="gramEnd"/>
      <w:r w:rsidRPr="00E074D3">
        <w:rPr>
          <w:rStyle w:val="StyleUnderline"/>
          <w:strike/>
          <w:highlight w:val="cyan"/>
        </w:rPr>
        <w:t xml:space="preserve"> scenario</w:t>
      </w:r>
      <w:r w:rsidRPr="00E074D3">
        <w:rPr>
          <w:strike/>
          <w:sz w:val="16"/>
        </w:rPr>
        <w:t>.</w:t>
      </w:r>
    </w:p>
    <w:p w14:paraId="04365447" w14:textId="77777777" w:rsidR="00111B14" w:rsidRPr="00E074D3" w:rsidRDefault="00111B14" w:rsidP="00111B14">
      <w:pPr>
        <w:rPr>
          <w:rStyle w:val="StyleUnderline"/>
          <w:strike/>
        </w:rPr>
      </w:pPr>
      <w:r w:rsidRPr="00E074D3">
        <w:rPr>
          <w:rStyle w:val="StyleUnderline"/>
          <w:strike/>
        </w:rPr>
        <w:t>An evil alien</w:t>
      </w:r>
      <w:r w:rsidRPr="00E074D3">
        <w:rPr>
          <w:strike/>
          <w:sz w:val="16"/>
        </w:rPr>
        <w:t xml:space="preserve"> intelligence </w:t>
      </w:r>
      <w:r w:rsidRPr="00E074D3">
        <w:rPr>
          <w:rStyle w:val="StyleUnderline"/>
          <w:strike/>
        </w:rPr>
        <w:t>chops up everything in High LEO, turning it into 1cm cubes of death</w:t>
      </w:r>
      <w:r w:rsidRPr="00E074D3">
        <w:rPr>
          <w:strike/>
          <w:sz w:val="16"/>
        </w:rPr>
        <w:t xml:space="preserve"> orbiting at 1000km, </w:t>
      </w:r>
      <w:r w:rsidRPr="00E074D3">
        <w:rPr>
          <w:rStyle w:val="StyleUnderline"/>
          <w:strike/>
        </w:rPr>
        <w:t>spread</w:t>
      </w:r>
      <w:r w:rsidRPr="00E074D3">
        <w:rPr>
          <w:strike/>
          <w:sz w:val="16"/>
        </w:rPr>
        <w:t xml:space="preserve"> as </w:t>
      </w:r>
      <w:r w:rsidRPr="00E074D3">
        <w:rPr>
          <w:rStyle w:val="StyleUnderline"/>
          <w:strike/>
        </w:rPr>
        <w:t>evenly</w:t>
      </w:r>
      <w:r w:rsidRPr="00E074D3">
        <w:rPr>
          <w:strike/>
          <w:sz w:val="16"/>
        </w:rPr>
        <w:t xml:space="preserve"> across the surface of this sphere as orbital mechanics would allow. </w:t>
      </w:r>
      <w:r w:rsidRPr="00E074D3">
        <w:rPr>
          <w:rStyle w:val="StyleUnderline"/>
          <w:strike/>
        </w:rPr>
        <w:t>Is humanity cut off from space?</w:t>
      </w:r>
    </w:p>
    <w:p w14:paraId="334BD919" w14:textId="77777777" w:rsidR="00111B14" w:rsidRPr="00E074D3" w:rsidRDefault="00111B14" w:rsidP="00111B14">
      <w:pPr>
        <w:rPr>
          <w:strike/>
          <w:sz w:val="16"/>
        </w:rPr>
      </w:pPr>
      <w:r w:rsidRPr="00E074D3">
        <w:rPr>
          <w:strike/>
          <w:sz w:val="16"/>
        </w:rPr>
        <w:t xml:space="preserve">I’m guessing </w:t>
      </w:r>
      <w:r w:rsidRPr="00E074D3">
        <w:rPr>
          <w:rStyle w:val="StyleUnderline"/>
          <w:strike/>
        </w:rPr>
        <w:t>the world has launched</w:t>
      </w:r>
      <w:r w:rsidRPr="00E074D3">
        <w:rPr>
          <w:strike/>
          <w:sz w:val="16"/>
        </w:rPr>
        <w:t xml:space="preserve"> about </w:t>
      </w:r>
      <w:r w:rsidRPr="00E074D3">
        <w:rPr>
          <w:rStyle w:val="StyleUnderline"/>
          <w:strike/>
        </w:rPr>
        <w:t>10,000 tons of satellites total</w:t>
      </w:r>
      <w:r w:rsidRPr="00E074D3">
        <w:rPr>
          <w:strike/>
          <w:sz w:val="16"/>
        </w:rPr>
        <w:t xml:space="preserve">. For guessing purposes, </w:t>
      </w:r>
      <w:r w:rsidRPr="00E074D3">
        <w:rPr>
          <w:rStyle w:val="StyleUnderline"/>
          <w:strike/>
        </w:rPr>
        <w:t>I’ll assume 2,500 tons of satellites</w:t>
      </w:r>
      <w:r w:rsidRPr="00E074D3">
        <w:rPr>
          <w:strike/>
          <w:sz w:val="16"/>
        </w:rPr>
        <w:t xml:space="preserve"> and junk </w:t>
      </w:r>
      <w:r w:rsidRPr="00E074D3">
        <w:rPr>
          <w:rStyle w:val="StyleUnderline"/>
          <w:strike/>
        </w:rPr>
        <w:t>currently in High LEO</w:t>
      </w:r>
      <w:r w:rsidRPr="00E074D3">
        <w:rPr>
          <w:strike/>
          <w:sz w:val="16"/>
        </w:rPr>
        <w:t xml:space="preserve">. If satellites are made of aluminum, with a density of 2.70 g/cm3, </w:t>
      </w:r>
      <w:r w:rsidRPr="00E074D3">
        <w:rPr>
          <w:rStyle w:val="StyleUnderline"/>
          <w:strike/>
        </w:rPr>
        <w:t xml:space="preserve">then that’s </w:t>
      </w:r>
      <w:r w:rsidRPr="00E074D3">
        <w:rPr>
          <w:rStyle w:val="Emphasis"/>
          <w:strike/>
        </w:rPr>
        <w:t>839,985,870 1cm cubes</w:t>
      </w:r>
      <w:r w:rsidRPr="00E074D3">
        <w:rPr>
          <w:strike/>
          <w:sz w:val="16"/>
        </w:rPr>
        <w:t xml:space="preserve">. A sphere for an orbit of 1,000km has a surface area of 682,752,000 square KM. </w:t>
      </w:r>
      <w:proofErr w:type="gramStart"/>
      <w:r w:rsidRPr="00E074D3">
        <w:rPr>
          <w:strike/>
          <w:sz w:val="16"/>
        </w:rPr>
        <w:t>So</w:t>
      </w:r>
      <w:proofErr w:type="gramEnd"/>
      <w:r w:rsidRPr="00E074D3">
        <w:rPr>
          <w:strike/>
          <w:sz w:val="16"/>
        </w:rPr>
        <w:t xml:space="preserve"> </w:t>
      </w:r>
      <w:r w:rsidRPr="00E074D3">
        <w:rPr>
          <w:rStyle w:val="StyleUnderline"/>
          <w:strike/>
        </w:rPr>
        <w:t>there would be one cube</w:t>
      </w:r>
      <w:r w:rsidRPr="00E074D3">
        <w:rPr>
          <w:strike/>
          <w:sz w:val="16"/>
        </w:rPr>
        <w:t xml:space="preserve"> of junk </w:t>
      </w:r>
      <w:r w:rsidRPr="00E074D3">
        <w:rPr>
          <w:rStyle w:val="StyleUnderline"/>
          <w:strike/>
        </w:rPr>
        <w:t xml:space="preserve">per .81 square KM. If </w:t>
      </w:r>
      <w:r w:rsidRPr="00E074D3">
        <w:rPr>
          <w:rStyle w:val="StyleUnderline"/>
          <w:strike/>
          <w:highlight w:val="cyan"/>
        </w:rPr>
        <w:t>a rocket</w:t>
      </w:r>
      <w:r w:rsidRPr="00E074D3">
        <w:rPr>
          <w:rStyle w:val="StyleUnderline"/>
          <w:strike/>
        </w:rPr>
        <w:t xml:space="preserve"> traveled through that, its </w:t>
      </w:r>
      <w:r w:rsidRPr="00E074D3">
        <w:rPr>
          <w:rStyle w:val="StyleUnderline"/>
          <w:strike/>
          <w:highlight w:val="cyan"/>
        </w:rPr>
        <w:t>odds of hitting</w:t>
      </w:r>
      <w:r w:rsidRPr="00E074D3">
        <w:rPr>
          <w:rStyle w:val="StyleUnderline"/>
          <w:strike/>
        </w:rPr>
        <w:t xml:space="preserve"> that cube </w:t>
      </w:r>
      <w:r w:rsidRPr="00E074D3">
        <w:rPr>
          <w:rStyle w:val="StyleUnderline"/>
          <w:strike/>
          <w:highlight w:val="cyan"/>
        </w:rPr>
        <w:t xml:space="preserve">are </w:t>
      </w:r>
      <w:r w:rsidRPr="00E074D3">
        <w:rPr>
          <w:rStyle w:val="Emphasis"/>
          <w:strike/>
          <w:highlight w:val="cyan"/>
        </w:rPr>
        <w:t>tiny - less than 1 in 10,000</w:t>
      </w:r>
      <w:r w:rsidRPr="00E074D3">
        <w:rPr>
          <w:strike/>
          <w:sz w:val="16"/>
        </w:rPr>
        <w:t>.</w:t>
      </w:r>
    </w:p>
    <w:p w14:paraId="7FD45B7C" w14:textId="77777777" w:rsidR="00111B14" w:rsidRPr="00E074D3" w:rsidRDefault="00111B14" w:rsidP="00111B14">
      <w:pPr>
        <w:rPr>
          <w:strike/>
          <w:sz w:val="16"/>
        </w:rPr>
      </w:pPr>
      <w:r w:rsidRPr="00E074D3">
        <w:rPr>
          <w:strike/>
          <w:sz w:val="16"/>
        </w:rPr>
        <w:t xml:space="preserve">So </w:t>
      </w:r>
      <w:r w:rsidRPr="00E074D3">
        <w:rPr>
          <w:rStyle w:val="Emphasis"/>
          <w:strike/>
        </w:rPr>
        <w:t xml:space="preserve">even in the worst case, </w:t>
      </w:r>
      <w:r w:rsidRPr="00E074D3">
        <w:rPr>
          <w:rStyle w:val="Emphasis"/>
          <w:strike/>
          <w:highlight w:val="cyan"/>
        </w:rPr>
        <w:t>we don’t lose access</w:t>
      </w:r>
      <w:r w:rsidRPr="00E074D3">
        <w:rPr>
          <w:rStyle w:val="Emphasis"/>
          <w:strike/>
        </w:rPr>
        <w:t xml:space="preserve"> to space</w:t>
      </w:r>
      <w:r w:rsidRPr="00E074D3">
        <w:rPr>
          <w:strike/>
          <w:sz w:val="16"/>
        </w:rPr>
        <w:t>.</w:t>
      </w:r>
    </w:p>
    <w:p w14:paraId="10C6A839" w14:textId="77777777" w:rsidR="00111B14" w:rsidRPr="00E074D3" w:rsidRDefault="00111B14" w:rsidP="00111B14">
      <w:pPr>
        <w:rPr>
          <w:strike/>
          <w:sz w:val="16"/>
        </w:rPr>
      </w:pPr>
      <w:r w:rsidRPr="00E074D3">
        <w:rPr>
          <w:strike/>
          <w:sz w:val="16"/>
        </w:rPr>
        <w:t xml:space="preserve">Now though you can travel through the debris, you couldn’t keep a satellite alive for long in this orbit of death. </w:t>
      </w:r>
      <w:r w:rsidRPr="00E074D3">
        <w:rPr>
          <w:rStyle w:val="StyleUnderline"/>
          <w:strike/>
        </w:rPr>
        <w:t>Kessler</w:t>
      </w:r>
      <w:r w:rsidRPr="00E074D3">
        <w:rPr>
          <w:strike/>
          <w:sz w:val="16"/>
        </w:rPr>
        <w:t xml:space="preserve"> Syndrome </w:t>
      </w:r>
      <w:r w:rsidRPr="00E074D3">
        <w:rPr>
          <w:rStyle w:val="StyleUnderline"/>
          <w:strike/>
        </w:rPr>
        <w:t xml:space="preserve">at its worst just prevents us from putting satellites in </w:t>
      </w:r>
      <w:r w:rsidRPr="00E074D3">
        <w:rPr>
          <w:rStyle w:val="Emphasis"/>
          <w:strike/>
        </w:rPr>
        <w:t>certain orbits</w:t>
      </w:r>
      <w:r w:rsidRPr="00E074D3">
        <w:rPr>
          <w:strike/>
          <w:sz w:val="16"/>
        </w:rPr>
        <w:t>.</w:t>
      </w:r>
    </w:p>
    <w:p w14:paraId="30305612" w14:textId="77777777" w:rsidR="00111B14" w:rsidRPr="00E074D3" w:rsidRDefault="00111B14" w:rsidP="00111B14">
      <w:pPr>
        <w:rPr>
          <w:rStyle w:val="StyleUnderline"/>
          <w:strike/>
        </w:rPr>
      </w:pPr>
      <w:r w:rsidRPr="00E074D3">
        <w:rPr>
          <w:rStyle w:val="StyleUnderline"/>
          <w:strike/>
          <w:highlight w:val="cyan"/>
        </w:rPr>
        <w:t xml:space="preserve">In </w:t>
      </w:r>
      <w:r w:rsidRPr="00E074D3">
        <w:rPr>
          <w:rStyle w:val="Emphasis"/>
          <w:strike/>
          <w:highlight w:val="cyan"/>
        </w:rPr>
        <w:t>real life</w:t>
      </w:r>
      <w:r w:rsidRPr="00E074D3">
        <w:rPr>
          <w:rStyle w:val="StyleUnderline"/>
          <w:strike/>
        </w:rPr>
        <w:t xml:space="preserve">, there’s </w:t>
      </w:r>
      <w:r w:rsidRPr="00E074D3">
        <w:rPr>
          <w:rStyle w:val="StyleUnderline"/>
          <w:strike/>
          <w:highlight w:val="cyan"/>
        </w:rPr>
        <w:t xml:space="preserve">a </w:t>
      </w:r>
      <w:r w:rsidRPr="00E074D3">
        <w:rPr>
          <w:rStyle w:val="Emphasis"/>
          <w:strike/>
          <w:highlight w:val="cyan"/>
        </w:rPr>
        <w:t>lot of factors</w:t>
      </w:r>
      <w:r w:rsidRPr="00E074D3">
        <w:rPr>
          <w:rStyle w:val="StyleUnderline"/>
          <w:strike/>
        </w:rPr>
        <w:t xml:space="preserve"> that </w:t>
      </w:r>
      <w:r w:rsidRPr="00E074D3">
        <w:rPr>
          <w:rStyle w:val="StyleUnderline"/>
          <w:strike/>
          <w:highlight w:val="cyan"/>
        </w:rPr>
        <w:t>make Kessler</w:t>
      </w:r>
      <w:r w:rsidRPr="00E074D3">
        <w:rPr>
          <w:rStyle w:val="StyleUnderline"/>
          <w:strike/>
        </w:rPr>
        <w:t xml:space="preserve"> syndrome </w:t>
      </w:r>
      <w:r w:rsidRPr="00E074D3">
        <w:rPr>
          <w:rStyle w:val="Emphasis"/>
          <w:strike/>
          <w:highlight w:val="cyan"/>
        </w:rPr>
        <w:t>even less of a problem</w:t>
      </w:r>
      <w:r w:rsidRPr="00E074D3">
        <w:rPr>
          <w:rStyle w:val="StyleUnderline"/>
          <w:strike/>
        </w:rPr>
        <w:t xml:space="preserve"> than our worst case though experiment.</w:t>
      </w:r>
    </w:p>
    <w:p w14:paraId="4962AF54" w14:textId="77777777" w:rsidR="00111B14" w:rsidRPr="00E074D3" w:rsidRDefault="00111B14" w:rsidP="00111B14">
      <w:pPr>
        <w:pStyle w:val="ListParagraph"/>
        <w:numPr>
          <w:ilvl w:val="0"/>
          <w:numId w:val="14"/>
        </w:numPr>
        <w:rPr>
          <w:strike/>
          <w:sz w:val="16"/>
        </w:rPr>
      </w:pPr>
      <w:r w:rsidRPr="00E074D3">
        <w:rPr>
          <w:rStyle w:val="StyleUnderline"/>
          <w:strike/>
          <w:highlight w:val="cyan"/>
        </w:rPr>
        <w:t>Debris</w:t>
      </w:r>
      <w:r w:rsidRPr="00E074D3">
        <w:rPr>
          <w:rStyle w:val="StyleUnderline"/>
          <w:strike/>
        </w:rPr>
        <w:t xml:space="preserve"> would be </w:t>
      </w:r>
      <w:r w:rsidRPr="00E074D3">
        <w:rPr>
          <w:rStyle w:val="Emphasis"/>
          <w:strike/>
          <w:highlight w:val="cyan"/>
        </w:rPr>
        <w:t>spread</w:t>
      </w:r>
      <w:r w:rsidRPr="00E074D3">
        <w:rPr>
          <w:rStyle w:val="StyleUnderline"/>
          <w:strike/>
          <w:highlight w:val="cyan"/>
        </w:rPr>
        <w:t xml:space="preserve"> over</w:t>
      </w:r>
      <w:r w:rsidRPr="00E074D3">
        <w:rPr>
          <w:rStyle w:val="StyleUnderline"/>
          <w:strike/>
        </w:rPr>
        <w:t xml:space="preserve"> a </w:t>
      </w:r>
      <w:r w:rsidRPr="00E074D3">
        <w:rPr>
          <w:rStyle w:val="Emphasis"/>
          <w:strike/>
          <w:highlight w:val="cyan"/>
        </w:rPr>
        <w:t>volume</w:t>
      </w:r>
      <w:r w:rsidRPr="00E074D3">
        <w:rPr>
          <w:rStyle w:val="StyleUnderline"/>
          <w:strike/>
        </w:rPr>
        <w:t xml:space="preserve"> of space, </w:t>
      </w:r>
      <w:r w:rsidRPr="00E074D3">
        <w:rPr>
          <w:rStyle w:val="StyleUnderline"/>
          <w:strike/>
          <w:highlight w:val="cyan"/>
        </w:rPr>
        <w:t xml:space="preserve">not a </w:t>
      </w:r>
      <w:r w:rsidRPr="00E074D3">
        <w:rPr>
          <w:rStyle w:val="Emphasis"/>
          <w:strike/>
          <w:highlight w:val="cyan"/>
        </w:rPr>
        <w:t>single</w:t>
      </w:r>
      <w:r w:rsidRPr="00E074D3">
        <w:rPr>
          <w:rStyle w:val="Emphasis"/>
          <w:strike/>
        </w:rPr>
        <w:t xml:space="preserve"> orbital </w:t>
      </w:r>
      <w:r w:rsidRPr="00E074D3">
        <w:rPr>
          <w:rStyle w:val="Emphasis"/>
          <w:strike/>
          <w:highlight w:val="cyan"/>
        </w:rPr>
        <w:t>surface</w:t>
      </w:r>
      <w:r w:rsidRPr="00E074D3">
        <w:rPr>
          <w:rStyle w:val="StyleUnderline"/>
          <w:strike/>
          <w:highlight w:val="cyan"/>
        </w:rPr>
        <w:t xml:space="preserve">, making collisions </w:t>
      </w:r>
      <w:r w:rsidRPr="00E074D3">
        <w:rPr>
          <w:rStyle w:val="Emphasis"/>
          <w:strike/>
          <w:highlight w:val="cyan"/>
        </w:rPr>
        <w:t>orders of magnitudes less likely</w:t>
      </w:r>
      <w:r w:rsidRPr="00E074D3">
        <w:rPr>
          <w:strike/>
          <w:sz w:val="16"/>
        </w:rPr>
        <w:t>.</w:t>
      </w:r>
    </w:p>
    <w:p w14:paraId="69ED0B98" w14:textId="77777777" w:rsidR="00111B14" w:rsidRPr="00E074D3" w:rsidRDefault="00111B14" w:rsidP="00111B14">
      <w:pPr>
        <w:pStyle w:val="ListParagraph"/>
        <w:numPr>
          <w:ilvl w:val="0"/>
          <w:numId w:val="14"/>
        </w:numPr>
        <w:rPr>
          <w:strike/>
          <w:sz w:val="16"/>
        </w:rPr>
      </w:pPr>
      <w:r w:rsidRPr="00E074D3">
        <w:rPr>
          <w:rStyle w:val="StyleUnderline"/>
          <w:strike/>
          <w:highlight w:val="cyan"/>
        </w:rPr>
        <w:t>Most</w:t>
      </w:r>
      <w:r w:rsidRPr="00E074D3">
        <w:rPr>
          <w:rStyle w:val="StyleUnderline"/>
          <w:strike/>
        </w:rPr>
        <w:t xml:space="preserve"> impact debris will </w:t>
      </w:r>
      <w:r w:rsidRPr="00E074D3">
        <w:rPr>
          <w:rStyle w:val="StyleUnderline"/>
          <w:strike/>
          <w:highlight w:val="cyan"/>
        </w:rPr>
        <w:t xml:space="preserve">have a </w:t>
      </w:r>
      <w:r w:rsidRPr="00E074D3">
        <w:rPr>
          <w:rStyle w:val="Emphasis"/>
          <w:strike/>
          <w:highlight w:val="cyan"/>
        </w:rPr>
        <w:t>slower</w:t>
      </w:r>
      <w:r w:rsidRPr="00E074D3">
        <w:rPr>
          <w:rStyle w:val="Emphasis"/>
          <w:strike/>
        </w:rPr>
        <w:t xml:space="preserve"> orbital </w:t>
      </w:r>
      <w:r w:rsidRPr="00E074D3">
        <w:rPr>
          <w:rStyle w:val="Emphasis"/>
          <w:strike/>
          <w:highlight w:val="cyan"/>
        </w:rPr>
        <w:t>velocity</w:t>
      </w:r>
      <w:r w:rsidRPr="00E074D3">
        <w:rPr>
          <w:rStyle w:val="StyleUnderline"/>
          <w:strike/>
        </w:rPr>
        <w:t xml:space="preserve"> than either of its original pieces - </w:t>
      </w:r>
      <w:r w:rsidRPr="00E074D3">
        <w:rPr>
          <w:rStyle w:val="StyleUnderline"/>
          <w:strike/>
          <w:highlight w:val="cyan"/>
        </w:rPr>
        <w:t xml:space="preserve">this makes it deorbit </w:t>
      </w:r>
      <w:r w:rsidRPr="00E074D3">
        <w:rPr>
          <w:rStyle w:val="Emphasis"/>
          <w:strike/>
          <w:highlight w:val="cyan"/>
        </w:rPr>
        <w:t>much sooner</w:t>
      </w:r>
      <w:r w:rsidRPr="00E074D3">
        <w:rPr>
          <w:strike/>
          <w:sz w:val="16"/>
        </w:rPr>
        <w:t>.</w:t>
      </w:r>
    </w:p>
    <w:p w14:paraId="45E2BD81" w14:textId="77777777" w:rsidR="00111B14" w:rsidRPr="00E074D3" w:rsidRDefault="00111B14" w:rsidP="00111B14">
      <w:pPr>
        <w:pStyle w:val="ListParagraph"/>
        <w:numPr>
          <w:ilvl w:val="0"/>
          <w:numId w:val="14"/>
        </w:numPr>
        <w:rPr>
          <w:strike/>
          <w:sz w:val="16"/>
        </w:rPr>
      </w:pPr>
      <w:r w:rsidRPr="00E074D3">
        <w:rPr>
          <w:rStyle w:val="StyleUnderline"/>
          <w:strike/>
        </w:rPr>
        <w:t xml:space="preserve">Any collision will create large and small objects. </w:t>
      </w:r>
      <w:r w:rsidRPr="00E074D3">
        <w:rPr>
          <w:rStyle w:val="StyleUnderline"/>
          <w:strike/>
          <w:highlight w:val="cyan"/>
        </w:rPr>
        <w:t>Small objects</w:t>
      </w:r>
      <w:r w:rsidRPr="00E074D3">
        <w:rPr>
          <w:rStyle w:val="StyleUnderline"/>
          <w:strike/>
        </w:rPr>
        <w:t xml:space="preserve"> are much more affected by atmospheric drag and </w:t>
      </w:r>
      <w:r w:rsidRPr="00E074D3">
        <w:rPr>
          <w:rStyle w:val="StyleUnderline"/>
          <w:strike/>
          <w:highlight w:val="cyan"/>
        </w:rPr>
        <w:t>deorbit</w:t>
      </w:r>
      <w:r w:rsidRPr="00E074D3">
        <w:rPr>
          <w:rStyle w:val="StyleUnderline"/>
          <w:strike/>
        </w:rPr>
        <w:t xml:space="preserve"> faster, even </w:t>
      </w:r>
      <w:r w:rsidRPr="00E074D3">
        <w:rPr>
          <w:rStyle w:val="StyleUnderline"/>
          <w:strike/>
          <w:highlight w:val="cyan"/>
        </w:rPr>
        <w:t>in</w:t>
      </w:r>
      <w:r w:rsidRPr="00E074D3">
        <w:rPr>
          <w:rStyle w:val="StyleUnderline"/>
          <w:strike/>
        </w:rPr>
        <w:t xml:space="preserve"> a </w:t>
      </w:r>
      <w:r w:rsidRPr="00E074D3">
        <w:rPr>
          <w:rStyle w:val="Emphasis"/>
          <w:strike/>
        </w:rPr>
        <w:t xml:space="preserve">few </w:t>
      </w:r>
      <w:r w:rsidRPr="00E074D3">
        <w:rPr>
          <w:rStyle w:val="Emphasis"/>
          <w:strike/>
          <w:highlight w:val="cyan"/>
        </w:rPr>
        <w:t>months</w:t>
      </w:r>
      <w:r w:rsidRPr="00E074D3">
        <w:rPr>
          <w:rStyle w:val="StyleUnderline"/>
          <w:strike/>
        </w:rPr>
        <w:t xml:space="preserve"> from high LEO. </w:t>
      </w:r>
      <w:r w:rsidRPr="00E074D3">
        <w:rPr>
          <w:rStyle w:val="StyleUnderline"/>
          <w:strike/>
          <w:highlight w:val="cyan"/>
        </w:rPr>
        <w:t xml:space="preserve">Larger objects can be </w:t>
      </w:r>
      <w:r w:rsidRPr="00E074D3">
        <w:rPr>
          <w:rStyle w:val="Emphasis"/>
          <w:strike/>
          <w:highlight w:val="cyan"/>
        </w:rPr>
        <w:t>tracked</w:t>
      </w:r>
      <w:r w:rsidRPr="00E074D3">
        <w:rPr>
          <w:rStyle w:val="StyleUnderline"/>
          <w:strike/>
          <w:highlight w:val="cyan"/>
        </w:rPr>
        <w:t xml:space="preserve"> by</w:t>
      </w:r>
      <w:r w:rsidRPr="00E074D3">
        <w:rPr>
          <w:rStyle w:val="StyleUnderline"/>
          <w:strike/>
        </w:rPr>
        <w:t xml:space="preserve"> </w:t>
      </w:r>
      <w:proofErr w:type="gramStart"/>
      <w:r w:rsidRPr="00E074D3">
        <w:rPr>
          <w:rStyle w:val="StyleUnderline"/>
          <w:strike/>
        </w:rPr>
        <w:t>earth based</w:t>
      </w:r>
      <w:proofErr w:type="gramEnd"/>
      <w:r w:rsidRPr="00E074D3">
        <w:rPr>
          <w:rStyle w:val="StyleUnderline"/>
          <w:strike/>
        </w:rPr>
        <w:t xml:space="preserve"> </w:t>
      </w:r>
      <w:r w:rsidRPr="00E074D3">
        <w:rPr>
          <w:rStyle w:val="StyleUnderline"/>
          <w:strike/>
          <w:highlight w:val="cyan"/>
        </w:rPr>
        <w:t xml:space="preserve">radar and </w:t>
      </w:r>
      <w:r w:rsidRPr="00E074D3">
        <w:rPr>
          <w:rStyle w:val="Emphasis"/>
          <w:strike/>
          <w:highlight w:val="cyan"/>
        </w:rPr>
        <w:t>avoided</w:t>
      </w:r>
      <w:r w:rsidRPr="00E074D3">
        <w:rPr>
          <w:strike/>
          <w:sz w:val="16"/>
        </w:rPr>
        <w:t>.</w:t>
      </w:r>
    </w:p>
    <w:p w14:paraId="268CDE4C" w14:textId="77777777" w:rsidR="00111B14" w:rsidRPr="00E074D3" w:rsidRDefault="00111B14" w:rsidP="00111B14">
      <w:pPr>
        <w:pStyle w:val="ListParagraph"/>
        <w:numPr>
          <w:ilvl w:val="0"/>
          <w:numId w:val="14"/>
        </w:numPr>
        <w:rPr>
          <w:strike/>
          <w:sz w:val="16"/>
        </w:rPr>
      </w:pPr>
      <w:r w:rsidRPr="00E074D3">
        <w:rPr>
          <w:rStyle w:val="StyleUnderline"/>
          <w:strike/>
        </w:rPr>
        <w:t xml:space="preserve">The planned big new </w:t>
      </w:r>
      <w:r w:rsidRPr="00E074D3">
        <w:rPr>
          <w:rStyle w:val="StyleUnderline"/>
          <w:strike/>
          <w:highlight w:val="cyan"/>
        </w:rPr>
        <w:t>constellations are</w:t>
      </w:r>
      <w:r w:rsidRPr="00E074D3">
        <w:rPr>
          <w:rStyle w:val="StyleUnderline"/>
          <w:strike/>
        </w:rPr>
        <w:t xml:space="preserve"> </w:t>
      </w:r>
      <w:r w:rsidRPr="00E074D3">
        <w:rPr>
          <w:rStyle w:val="Emphasis"/>
          <w:strike/>
        </w:rPr>
        <w:t>not in High LEO</w:t>
      </w:r>
      <w:r w:rsidRPr="00E074D3">
        <w:rPr>
          <w:rStyle w:val="StyleUnderline"/>
          <w:strike/>
        </w:rPr>
        <w:t xml:space="preserve">, but </w:t>
      </w:r>
      <w:r w:rsidRPr="00E074D3">
        <w:rPr>
          <w:rStyle w:val="StyleUnderline"/>
          <w:strike/>
          <w:highlight w:val="cyan"/>
        </w:rPr>
        <w:t xml:space="preserve">in </w:t>
      </w:r>
      <w:r w:rsidRPr="00E074D3">
        <w:rPr>
          <w:rStyle w:val="Emphasis"/>
          <w:strike/>
          <w:highlight w:val="cyan"/>
        </w:rPr>
        <w:t>Low LEO</w:t>
      </w:r>
      <w:r w:rsidRPr="00E074D3">
        <w:rPr>
          <w:rStyle w:val="StyleUnderline"/>
          <w:strike/>
        </w:rPr>
        <w:t xml:space="preserve"> for faster communications with the earth. They </w:t>
      </w:r>
      <w:r w:rsidRPr="00E074D3">
        <w:rPr>
          <w:rStyle w:val="Emphasis"/>
          <w:strike/>
        </w:rPr>
        <w:t>aren’t an issue</w:t>
      </w:r>
      <w:r w:rsidRPr="00E074D3">
        <w:rPr>
          <w:rStyle w:val="StyleUnderline"/>
          <w:strike/>
        </w:rPr>
        <w:t xml:space="preserve"> for Kessler</w:t>
      </w:r>
      <w:r w:rsidRPr="00E074D3">
        <w:rPr>
          <w:strike/>
          <w:sz w:val="16"/>
        </w:rPr>
        <w:t>.</w:t>
      </w:r>
    </w:p>
    <w:p w14:paraId="0538DAB0" w14:textId="77777777" w:rsidR="00111B14" w:rsidRPr="00E074D3" w:rsidRDefault="00111B14" w:rsidP="00111B14">
      <w:pPr>
        <w:pStyle w:val="ListParagraph"/>
        <w:numPr>
          <w:ilvl w:val="0"/>
          <w:numId w:val="14"/>
        </w:numPr>
        <w:rPr>
          <w:rStyle w:val="StyleUnderline"/>
          <w:strike/>
        </w:rPr>
      </w:pPr>
      <w:r w:rsidRPr="00E074D3">
        <w:rPr>
          <w:rStyle w:val="StyleUnderline"/>
          <w:strike/>
        </w:rPr>
        <w:lastRenderedPageBreak/>
        <w:t xml:space="preserve">Most importantly, </w:t>
      </w:r>
      <w:r w:rsidRPr="00E074D3">
        <w:rPr>
          <w:rStyle w:val="StyleUnderline"/>
          <w:strike/>
          <w:highlight w:val="cyan"/>
        </w:rPr>
        <w:t>all new</w:t>
      </w:r>
      <w:r w:rsidRPr="00E074D3">
        <w:rPr>
          <w:strike/>
          <w:sz w:val="16"/>
        </w:rPr>
        <w:t xml:space="preserve"> satellite </w:t>
      </w:r>
      <w:r w:rsidRPr="00E074D3">
        <w:rPr>
          <w:rStyle w:val="StyleUnderline"/>
          <w:strike/>
          <w:highlight w:val="cyan"/>
        </w:rPr>
        <w:t>launches</w:t>
      </w:r>
      <w:r w:rsidRPr="00E074D3">
        <w:rPr>
          <w:rStyle w:val="StyleUnderline"/>
          <w:strike/>
        </w:rPr>
        <w:t xml:space="preserve"> since the</w:t>
      </w:r>
      <w:r w:rsidRPr="00E074D3">
        <w:rPr>
          <w:strike/>
          <w:sz w:val="16"/>
        </w:rPr>
        <w:t xml:space="preserve"> 19</w:t>
      </w:r>
      <w:r w:rsidRPr="00E074D3">
        <w:rPr>
          <w:rStyle w:val="Emphasis"/>
          <w:strike/>
        </w:rPr>
        <w:t>90’s</w:t>
      </w:r>
      <w:r w:rsidRPr="00E074D3">
        <w:rPr>
          <w:rStyle w:val="StyleUnderline"/>
          <w:strike/>
        </w:rPr>
        <w:t xml:space="preserve"> </w:t>
      </w:r>
      <w:proofErr w:type="gramStart"/>
      <w:r w:rsidRPr="00E074D3">
        <w:rPr>
          <w:rStyle w:val="StyleUnderline"/>
          <w:strike/>
        </w:rPr>
        <w:t>are</w:t>
      </w:r>
      <w:proofErr w:type="gramEnd"/>
      <w:r w:rsidRPr="00E074D3">
        <w:rPr>
          <w:rStyle w:val="StyleUnderline"/>
          <w:strike/>
        </w:rPr>
        <w:t xml:space="preserve"> required to </w:t>
      </w:r>
      <w:r w:rsidRPr="00E074D3">
        <w:rPr>
          <w:rStyle w:val="StyleUnderline"/>
          <w:strike/>
          <w:highlight w:val="cyan"/>
        </w:rPr>
        <w:t>include a plan to</w:t>
      </w:r>
      <w:r w:rsidRPr="00E074D3">
        <w:rPr>
          <w:rStyle w:val="StyleUnderline"/>
          <w:strike/>
        </w:rPr>
        <w:t xml:space="preserve"> get rid of the satellite at the end of its useful life (usually by </w:t>
      </w:r>
      <w:r w:rsidRPr="00E074D3">
        <w:rPr>
          <w:rStyle w:val="StyleUnderline"/>
          <w:strike/>
          <w:highlight w:val="cyan"/>
        </w:rPr>
        <w:t>deorbit</w:t>
      </w:r>
      <w:r w:rsidRPr="00E074D3">
        <w:rPr>
          <w:rStyle w:val="StyleUnderline"/>
          <w:strike/>
        </w:rPr>
        <w:t>ing)</w:t>
      </w:r>
    </w:p>
    <w:p w14:paraId="712A3394" w14:textId="77777777" w:rsidR="00111B14" w:rsidRPr="00E074D3" w:rsidRDefault="00111B14" w:rsidP="00111B14">
      <w:pPr>
        <w:rPr>
          <w:strike/>
          <w:sz w:val="16"/>
        </w:rPr>
      </w:pPr>
      <w:proofErr w:type="gramStart"/>
      <w:r w:rsidRPr="00E074D3">
        <w:rPr>
          <w:strike/>
          <w:sz w:val="16"/>
        </w:rPr>
        <w:t>So</w:t>
      </w:r>
      <w:proofErr w:type="gramEnd"/>
      <w:r w:rsidRPr="00E074D3">
        <w:rPr>
          <w:strike/>
          <w:sz w:val="16"/>
        </w:rPr>
        <w:t xml:space="preserve"> </w:t>
      </w:r>
      <w:r w:rsidRPr="00E074D3">
        <w:rPr>
          <w:rStyle w:val="StyleUnderline"/>
          <w:strike/>
        </w:rPr>
        <w:t xml:space="preserve">the realistic worst case is that </w:t>
      </w:r>
      <w:r w:rsidRPr="00E074D3">
        <w:rPr>
          <w:rStyle w:val="Emphasis"/>
          <w:strike/>
        </w:rPr>
        <w:t>insurance premiums on satellites go up a bit</w:t>
      </w:r>
      <w:r w:rsidRPr="00E074D3">
        <w:rPr>
          <w:rStyle w:val="StyleUnderline"/>
          <w:strike/>
        </w:rPr>
        <w:t xml:space="preserve">. Given the </w:t>
      </w:r>
      <w:r w:rsidRPr="00E074D3">
        <w:rPr>
          <w:rStyle w:val="Emphasis"/>
          <w:strike/>
        </w:rPr>
        <w:t>current trend</w:t>
      </w:r>
      <w:r w:rsidRPr="00E074D3">
        <w:rPr>
          <w:rStyle w:val="StyleUnderline"/>
          <w:strike/>
        </w:rPr>
        <w:t xml:space="preserve"> toward </w:t>
      </w:r>
      <w:r w:rsidRPr="00E074D3">
        <w:rPr>
          <w:rStyle w:val="Emphasis"/>
          <w:strike/>
        </w:rPr>
        <w:t>much smaller, cheaper micro satellites</w:t>
      </w:r>
      <w:r w:rsidRPr="00E074D3">
        <w:rPr>
          <w:rStyle w:val="StyleUnderline"/>
          <w:strike/>
        </w:rPr>
        <w:t>, this wouldn’t even have a huge effect</w:t>
      </w:r>
      <w:r w:rsidRPr="00E074D3">
        <w:rPr>
          <w:strike/>
          <w:sz w:val="16"/>
        </w:rPr>
        <w:t>.</w:t>
      </w:r>
    </w:p>
    <w:p w14:paraId="51C76275" w14:textId="2F6D9B0A" w:rsidR="00111B14" w:rsidRPr="00E074D3" w:rsidRDefault="00111B14" w:rsidP="00111B14">
      <w:pPr>
        <w:rPr>
          <w:strike/>
          <w:sz w:val="16"/>
        </w:rPr>
      </w:pPr>
      <w:r w:rsidRPr="00E074D3">
        <w:rPr>
          <w:strike/>
          <w:sz w:val="16"/>
        </w:rPr>
        <w:t>I’m removing Kessler Syndrome from my list of things to worry about.</w:t>
      </w:r>
    </w:p>
    <w:p w14:paraId="3ED6074B" w14:textId="15E19527" w:rsidR="00873AF8" w:rsidRPr="00873AF8" w:rsidRDefault="00873AF8" w:rsidP="00873AF8">
      <w:pPr>
        <w:pStyle w:val="Heading3"/>
      </w:pPr>
      <w:r>
        <w:lastRenderedPageBreak/>
        <w:t>UV</w:t>
      </w:r>
    </w:p>
    <w:sectPr w:rsidR="00873AF8" w:rsidRPr="00873A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632443"/>
    <w:multiLevelType w:val="hybridMultilevel"/>
    <w:tmpl w:val="56882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E97644"/>
    <w:multiLevelType w:val="hybridMultilevel"/>
    <w:tmpl w:val="72941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4F5E0F"/>
    <w:multiLevelType w:val="hybridMultilevel"/>
    <w:tmpl w:val="7846984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62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52A"/>
    <w:rsid w:val="000D26A6"/>
    <w:rsid w:val="000D2B90"/>
    <w:rsid w:val="000D3375"/>
    <w:rsid w:val="000D6ED8"/>
    <w:rsid w:val="000D717B"/>
    <w:rsid w:val="001000D0"/>
    <w:rsid w:val="00100B28"/>
    <w:rsid w:val="00111B1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5DF"/>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813"/>
    <w:rsid w:val="004039AF"/>
    <w:rsid w:val="00407AFF"/>
    <w:rsid w:val="0041155D"/>
    <w:rsid w:val="004170BF"/>
    <w:rsid w:val="004270E3"/>
    <w:rsid w:val="004305E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67E"/>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40C6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3B7"/>
    <w:rsid w:val="007E6631"/>
    <w:rsid w:val="00803A12"/>
    <w:rsid w:val="00805417"/>
    <w:rsid w:val="008266F9"/>
    <w:rsid w:val="008267E2"/>
    <w:rsid w:val="00826A9B"/>
    <w:rsid w:val="00834842"/>
    <w:rsid w:val="00840E7B"/>
    <w:rsid w:val="008536AF"/>
    <w:rsid w:val="00853D40"/>
    <w:rsid w:val="008564FC"/>
    <w:rsid w:val="00864E76"/>
    <w:rsid w:val="00872581"/>
    <w:rsid w:val="00873AF8"/>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247"/>
    <w:rsid w:val="008C2342"/>
    <w:rsid w:val="008C77B6"/>
    <w:rsid w:val="008D1B91"/>
    <w:rsid w:val="008D724A"/>
    <w:rsid w:val="008E7A3E"/>
    <w:rsid w:val="008F41FD"/>
    <w:rsid w:val="008F4479"/>
    <w:rsid w:val="008F4BA0"/>
    <w:rsid w:val="008F601F"/>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C20"/>
    <w:rsid w:val="009C5FF7"/>
    <w:rsid w:val="009C6292"/>
    <w:rsid w:val="009D15DB"/>
    <w:rsid w:val="009D3133"/>
    <w:rsid w:val="009E160D"/>
    <w:rsid w:val="009F1CBB"/>
    <w:rsid w:val="009F3305"/>
    <w:rsid w:val="009F62B6"/>
    <w:rsid w:val="009F6FB2"/>
    <w:rsid w:val="00A071C0"/>
    <w:rsid w:val="00A22670"/>
    <w:rsid w:val="00A24B35"/>
    <w:rsid w:val="00A271BA"/>
    <w:rsid w:val="00A27F86"/>
    <w:rsid w:val="00A430AB"/>
    <w:rsid w:val="00A431C6"/>
    <w:rsid w:val="00A54315"/>
    <w:rsid w:val="00A60FBC"/>
    <w:rsid w:val="00A65C0B"/>
    <w:rsid w:val="00A776BA"/>
    <w:rsid w:val="00A81FD2"/>
    <w:rsid w:val="00A8441A"/>
    <w:rsid w:val="00A8674A"/>
    <w:rsid w:val="00A96E24"/>
    <w:rsid w:val="00AA1FD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AAF"/>
    <w:rsid w:val="00BB1879"/>
    <w:rsid w:val="00BC0ABE"/>
    <w:rsid w:val="00BC30DB"/>
    <w:rsid w:val="00BC64FF"/>
    <w:rsid w:val="00BC7C37"/>
    <w:rsid w:val="00BD2244"/>
    <w:rsid w:val="00BE6472"/>
    <w:rsid w:val="00BF29B8"/>
    <w:rsid w:val="00BF46EA"/>
    <w:rsid w:val="00C042D0"/>
    <w:rsid w:val="00C07769"/>
    <w:rsid w:val="00C07D05"/>
    <w:rsid w:val="00C10856"/>
    <w:rsid w:val="00C203FA"/>
    <w:rsid w:val="00C244F5"/>
    <w:rsid w:val="00C3164F"/>
    <w:rsid w:val="00C31B5E"/>
    <w:rsid w:val="00C33D1F"/>
    <w:rsid w:val="00C34D3E"/>
    <w:rsid w:val="00C35B37"/>
    <w:rsid w:val="00C3747A"/>
    <w:rsid w:val="00C37F29"/>
    <w:rsid w:val="00C56DCC"/>
    <w:rsid w:val="00C57075"/>
    <w:rsid w:val="00C72AFE"/>
    <w:rsid w:val="00C81619"/>
    <w:rsid w:val="00CA013C"/>
    <w:rsid w:val="00CA6D6D"/>
    <w:rsid w:val="00CC7A4E"/>
    <w:rsid w:val="00CD1359"/>
    <w:rsid w:val="00CD4C83"/>
    <w:rsid w:val="00CE01E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7CD"/>
    <w:rsid w:val="00D61A4E"/>
    <w:rsid w:val="00D634EA"/>
    <w:rsid w:val="00D713A1"/>
    <w:rsid w:val="00D77956"/>
    <w:rsid w:val="00D80F0C"/>
    <w:rsid w:val="00D92077"/>
    <w:rsid w:val="00D951E2"/>
    <w:rsid w:val="00D9565A"/>
    <w:rsid w:val="00DB2337"/>
    <w:rsid w:val="00DB5F87"/>
    <w:rsid w:val="00DB6389"/>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074D3"/>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A49DB"/>
  <w14:defaultImageDpi w14:val="300"/>
  <w15:docId w15:val="{D4AA2C73-1E3D-E947-940C-15492BF0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62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F62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62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FF62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FF62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62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622F"/>
  </w:style>
  <w:style w:type="character" w:customStyle="1" w:styleId="Heading1Char">
    <w:name w:val="Heading 1 Char"/>
    <w:aliases w:val="Pocket Char"/>
    <w:basedOn w:val="DefaultParagraphFont"/>
    <w:link w:val="Heading1"/>
    <w:uiPriority w:val="9"/>
    <w:rsid w:val="00FF62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622F"/>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FF622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FF622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F622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uiPriority w:val="1"/>
    <w:qFormat/>
    <w:rsid w:val="00FF622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F622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F622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FF622F"/>
    <w:rPr>
      <w:color w:val="auto"/>
      <w:u w:val="none"/>
    </w:rPr>
  </w:style>
  <w:style w:type="paragraph" w:styleId="DocumentMap">
    <w:name w:val="Document Map"/>
    <w:basedOn w:val="Normal"/>
    <w:link w:val="DocumentMapChar"/>
    <w:uiPriority w:val="99"/>
    <w:semiHidden/>
    <w:unhideWhenUsed/>
    <w:rsid w:val="00FF62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622F"/>
    <w:rPr>
      <w:rFonts w:ascii="Lucida Grande" w:hAnsi="Lucida Grande" w:cs="Lucida Grande"/>
    </w:rPr>
  </w:style>
  <w:style w:type="paragraph" w:customStyle="1" w:styleId="textbold">
    <w:name w:val="text bold"/>
    <w:basedOn w:val="Normal"/>
    <w:link w:val="Emphasis"/>
    <w:uiPriority w:val="20"/>
    <w:qFormat/>
    <w:rsid w:val="00D607C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D607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430A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A430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hyperlink" Target="https://africanews.space/why-africa-should-consider-asteroid-mining/"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mashable.com/article/armageddon-asteroid-threat" TargetMode="External"/><Relationship Id="rId32" Type="http://schemas.openxmlformats.org/officeDocument/2006/relationships/hyperlink" Target="https://www.diu.mil/news-events"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foreignpolicy.com/2019/04/02/beijing-is-taking-the-final-frontier-space-china/"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s://www.whitehouse.gov/briefings-statements/remarks-president-trump-meeting-national-space-council-signing-space-policy-directive-3/"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26</Pages>
  <Words>13876</Words>
  <Characters>79099</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24</cp:revision>
  <dcterms:created xsi:type="dcterms:W3CDTF">2022-01-22T18:13:00Z</dcterms:created>
  <dcterms:modified xsi:type="dcterms:W3CDTF">2022-01-22T19:27:00Z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