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394AE" w14:textId="6A5BC4B0" w:rsidR="008C546F" w:rsidRDefault="008C546F" w:rsidP="008C546F">
      <w:pPr>
        <w:pStyle w:val="Heading3"/>
      </w:pPr>
      <w:r>
        <w:t>1</w:t>
      </w:r>
    </w:p>
    <w:p w14:paraId="4D80C4D6" w14:textId="77777777" w:rsidR="008B3BFB" w:rsidRPr="00BD7CB4" w:rsidRDefault="008B3BFB" w:rsidP="008B3BFB">
      <w:pPr>
        <w:pStyle w:val="Heading4"/>
        <w:rPr>
          <w:rFonts w:cs="Calibri"/>
        </w:rPr>
      </w:pPr>
      <w:r w:rsidRPr="00BD7CB4">
        <w:rPr>
          <w:rFonts w:cs="Calibri"/>
        </w:rPr>
        <w:t xml:space="preserve">Interpretation—the aff may not defend a subset of </w:t>
      </w:r>
      <w:r>
        <w:rPr>
          <w:rFonts w:cs="Calibri"/>
        </w:rPr>
        <w:t>appropriation.</w:t>
      </w:r>
    </w:p>
    <w:p w14:paraId="600C2DAB" w14:textId="77777777" w:rsidR="008B3BFB" w:rsidRPr="00BD7CB4" w:rsidRDefault="008B3BFB" w:rsidP="008B3BFB">
      <w:pPr>
        <w:pStyle w:val="Heading4"/>
        <w:rPr>
          <w:rFonts w:cs="Calibri"/>
        </w:rPr>
      </w:pPr>
      <w:r w:rsidRPr="00BD7CB4">
        <w:rPr>
          <w:rFonts w:cs="Calibri"/>
        </w:rPr>
        <w:t>A</w:t>
      </w:r>
      <w:r>
        <w:rPr>
          <w:rFonts w:cs="Calibri"/>
        </w:rPr>
        <w:t>ppropriation</w:t>
      </w:r>
      <w:r w:rsidRPr="00BD7CB4">
        <w:rPr>
          <w:rFonts w:cs="Calibri"/>
        </w:rPr>
        <w:t xml:space="preserve"> is a generic indefinite singular. Cohen 01 </w:t>
      </w:r>
    </w:p>
    <w:p w14:paraId="4E40D07D" w14:textId="77777777" w:rsidR="008B3BFB" w:rsidRPr="00BD7CB4" w:rsidRDefault="008B3BFB" w:rsidP="008B3BFB">
      <w:pPr>
        <w:rPr>
          <w:rStyle w:val="Style13ptBold"/>
        </w:rPr>
      </w:pPr>
      <w:r w:rsidRPr="00BD7CB4">
        <w:t xml:space="preserve">Ariel Cohen (Ben-Gurion University of the Negev), “On the Generic Use of Indefinite Singulars,” Journal of Semantics 18:3, 2001 </w:t>
      </w:r>
      <w:hyperlink r:id="rId9" w:history="1">
        <w:r w:rsidRPr="00BD7CB4">
          <w:rPr>
            <w:rStyle w:val="Hyperlink"/>
            <w:sz w:val="16"/>
          </w:rPr>
          <w:t>https://core.ac.uk/download/pdf/188590876.pdf</w:t>
        </w:r>
      </w:hyperlink>
    </w:p>
    <w:p w14:paraId="278B1D4F" w14:textId="77777777" w:rsidR="008B3BFB" w:rsidRPr="00BD7CB4" w:rsidRDefault="008B3BFB" w:rsidP="008B3BFB">
      <w:pPr>
        <w:rPr>
          <w:rStyle w:val="Style13ptBold"/>
        </w:rPr>
      </w:pPr>
      <w:r w:rsidRPr="00BD7CB4">
        <w:rPr>
          <w:rStyle w:val="Style13ptBold"/>
        </w:rPr>
        <w:t>*IS generic = Indefinite Singulars</w:t>
      </w:r>
    </w:p>
    <w:p w14:paraId="1EF027A2" w14:textId="77777777" w:rsidR="008B3BFB" w:rsidRPr="00BD7CB4" w:rsidRDefault="008B3BFB" w:rsidP="008B3BFB">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BD7CB4">
        <w:rPr>
          <w:rStyle w:val="StyleUnderline"/>
          <w:highlight w:val="yellow"/>
        </w:rPr>
        <w:t>While BPs are ambiguous</w:t>
      </w:r>
      <w:r w:rsidRPr="00BD7CB4">
        <w:rPr>
          <w:rStyle w:val="StyleUnderline"/>
          <w:sz w:val="12"/>
          <w:highlight w:val="yellow"/>
        </w:rPr>
        <w:t xml:space="preserve">¶ </w:t>
      </w:r>
      <w:r w:rsidRPr="00BD7C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4D4CB5">
        <w:rPr>
          <w:rStyle w:val="StyleUnderline"/>
          <w:highlight w:val="yellow"/>
        </w:rPr>
        <w:t>the 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BD7C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w:t>
      </w:r>
      <w:proofErr w:type="spellStart"/>
      <w:r w:rsidRPr="00BD7CB4">
        <w:rPr>
          <w:sz w:val="16"/>
        </w:rPr>
        <w:t>generalisation</w:t>
      </w:r>
      <w:proofErr w:type="spellEnd"/>
      <w:r w:rsidRPr="00BD7CB4">
        <w:rPr>
          <w:sz w:val="16"/>
        </w:rPr>
        <w:t xml:space="preserve">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BD7CB4">
        <w:rPr>
          <w:rStyle w:val="StyleUnderline"/>
          <w:highlight w:val="yellow"/>
        </w:rPr>
        <w:t xml:space="preserve">it is, </w:t>
      </w:r>
      <w:r w:rsidRPr="00BD7CB4">
        <w:rPr>
          <w:rStyle w:val="StyleUnderline"/>
        </w:rPr>
        <w:t xml:space="preserve">rather, </w:t>
      </w:r>
      <w:r w:rsidRPr="00BD7CB4">
        <w:rPr>
          <w:rStyle w:val="StyleUnderline"/>
          <w:highlight w:val="yellow"/>
        </w:rPr>
        <w:t>a statement about some social</w:t>
      </w:r>
      <w:r w:rsidRPr="00BD7CB4">
        <w:rPr>
          <w:rStyle w:val="StyleUnderline"/>
          <w:sz w:val="12"/>
          <w:highlight w:val="yellow"/>
        </w:rPr>
        <w:t xml:space="preserve">¶ </w:t>
      </w:r>
      <w:r w:rsidRPr="00BD7CB4">
        <w:rPr>
          <w:rStyle w:val="StyleUnderline"/>
          <w:highlight w:val="yellow"/>
        </w:rPr>
        <w:t>norm</w:t>
      </w:r>
      <w:r w:rsidRPr="00BD7CB4">
        <w:rPr>
          <w:rStyle w:val="StyleUnderline"/>
        </w:rPr>
        <w:t xml:space="preserve">. It is true just in case this norm is in effect, i.e. </w:t>
      </w:r>
      <w:r w:rsidRPr="00BD7CB4">
        <w:rPr>
          <w:rStyle w:val="StyleUnderline"/>
          <w:highlight w:val="yellow"/>
        </w:rPr>
        <w:t>it is a member of a set of</w:t>
      </w:r>
      <w:r w:rsidRPr="00BD7CB4">
        <w:rPr>
          <w:rStyle w:val="StyleUnderline"/>
          <w:sz w:val="12"/>
          <w:highlight w:val="yellow"/>
        </w:rPr>
        <w:t xml:space="preserve">¶ </w:t>
      </w:r>
      <w:r w:rsidRPr="00BD7CB4">
        <w:rPr>
          <w:rStyle w:val="StyleUnderline"/>
          <w:highlight w:val="yellow"/>
        </w:rPr>
        <w:t xml:space="preserve">socially accepted rules and </w:t>
      </w:r>
      <w:proofErr w:type="gramStart"/>
      <w:r w:rsidRPr="00BD7C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BD7CB4">
        <w:rPr>
          <w:rStyle w:val="StyleUnderline"/>
          <w:highlight w:val="yellow"/>
        </w:rPr>
        <w:t>may receive a</w:t>
      </w:r>
      <w:r w:rsidRPr="00BD7CB4">
        <w:rPr>
          <w:rStyle w:val="StyleUnderline"/>
          <w:sz w:val="12"/>
          <w:highlight w:val="yellow"/>
        </w:rPr>
        <w:t xml:space="preserve">¶ </w:t>
      </w:r>
      <w:r w:rsidRPr="00BD7CB4">
        <w:rPr>
          <w:rStyle w:val="StyleUnderline"/>
          <w:highlight w:val="yellow"/>
        </w:rPr>
        <w:t>generic reading in a context that makes it clear that a rule or a regulation is</w:t>
      </w:r>
      <w:r w:rsidRPr="00BD7CB4">
        <w:rPr>
          <w:rStyle w:val="StyleUnderline"/>
          <w:sz w:val="12"/>
          <w:highlight w:val="yellow"/>
        </w:rPr>
        <w:t xml:space="preserve">¶ </w:t>
      </w:r>
      <w:r w:rsidRPr="00BD7C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w:t>
      </w:r>
      <w:proofErr w:type="spellStart"/>
      <w:r w:rsidRPr="00BD7CB4">
        <w:rPr>
          <w:sz w:val="16"/>
        </w:rPr>
        <w:t>Hadassa</w:t>
      </w:r>
      <w:proofErr w:type="spellEnd"/>
      <w:r w:rsidRPr="00BD7CB4">
        <w:rPr>
          <w:sz w:val="16"/>
        </w:rPr>
        <w:t xml:space="preserve">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w:t>
      </w:r>
      <w:proofErr w:type="spellStart"/>
      <w:r w:rsidRPr="00BD7CB4">
        <w:rPr>
          <w:sz w:val="16"/>
        </w:rPr>
        <w:t>Hadassa</w:t>
      </w:r>
      <w:proofErr w:type="spellEnd"/>
      <w:r w:rsidRPr="00BD7CB4">
        <w:rPr>
          <w:sz w:val="16"/>
        </w:rPr>
        <w:t xml:space="preserve">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7E2D33B6" w14:textId="77777777" w:rsidR="008B3BFB" w:rsidRPr="00BD7CB4" w:rsidRDefault="008B3BFB" w:rsidP="008B3BFB">
      <w:pPr>
        <w:pStyle w:val="Heading4"/>
        <w:rPr>
          <w:rFonts w:cs="Calibri"/>
        </w:rPr>
      </w:pPr>
      <w:r>
        <w:rPr>
          <w:rFonts w:cs="Calibri"/>
        </w:rPr>
        <w:t xml:space="preserve">Their plan violates. </w:t>
      </w:r>
      <w:r w:rsidRPr="00BD7CB4">
        <w:rPr>
          <w:rFonts w:cs="Calibri"/>
        </w:rPr>
        <w:t>Rules readings are always generalized – specific instances are not consistent. Cohen 01</w:t>
      </w:r>
    </w:p>
    <w:p w14:paraId="2725C05C" w14:textId="77777777" w:rsidR="008B3BFB" w:rsidRPr="00BD7CB4" w:rsidRDefault="008B3BFB" w:rsidP="008B3BFB">
      <w:r w:rsidRPr="00BD7CB4">
        <w:t>Ariel Cohen (Ben-Gurion University of the Negev), “On the Generic Use of Indefinite Singulars,” Journal of Semantics 18:3, 2001 https://core.ac.uk/download/pdf/188590876.pdf</w:t>
      </w:r>
    </w:p>
    <w:p w14:paraId="6E514AFB" w14:textId="77777777" w:rsidR="008B3BFB" w:rsidRPr="00BD7CB4" w:rsidRDefault="008B3BFB" w:rsidP="008B3BFB">
      <w:pPr>
        <w:rPr>
          <w:sz w:val="16"/>
          <w:szCs w:val="16"/>
        </w:rPr>
      </w:pPr>
      <w:r w:rsidRPr="00BD7CB4">
        <w:rPr>
          <w:rStyle w:val="StyleUnderline"/>
        </w:rPr>
        <w:t>In general, as, again, already noted by Aristotle</w:t>
      </w:r>
      <w:r w:rsidRPr="00BD7CB4">
        <w:rPr>
          <w:rStyle w:val="StyleUnderline"/>
          <w:highlight w:val="yellow"/>
        </w:rPr>
        <w:t>, rules and definitions are not relativized to particular individuals</w:t>
      </w:r>
      <w:r w:rsidRPr="00BD7CB4">
        <w:rPr>
          <w:rStyle w:val="StyleUnderline"/>
        </w:rPr>
        <w:t xml:space="preserve">; </w:t>
      </w:r>
      <w:r w:rsidRPr="00BD7CB4">
        <w:rPr>
          <w:rStyle w:val="StyleUnderline"/>
          <w:highlight w:val="yellow"/>
        </w:rPr>
        <w:t>it is rarely the case that a specific individual</w:t>
      </w:r>
      <w:r w:rsidRPr="00BD7CB4">
        <w:rPr>
          <w:rStyle w:val="StyleUnderline"/>
          <w:sz w:val="12"/>
          <w:highlight w:val="yellow"/>
        </w:rPr>
        <w:t xml:space="preserve">¶ </w:t>
      </w:r>
      <w:r w:rsidRPr="00BD7CB4">
        <w:rPr>
          <w:rStyle w:val="StyleUnderline"/>
          <w:highlight w:val="yellow"/>
        </w:rPr>
        <w:t xml:space="preserve">forms part of the description of a general </w:t>
      </w:r>
      <w:proofErr w:type="gramStart"/>
      <w:r w:rsidRPr="00BD7C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BD7CB4">
        <w:rPr>
          <w:sz w:val="16"/>
          <w:szCs w:val="16"/>
        </w:rPr>
        <w:t>Cobuild</w:t>
      </w:r>
      <w:proofErr w:type="spellEnd"/>
      <w:r w:rsidRPr="00BD7CB4">
        <w:rPr>
          <w:sz w:val="16"/>
          <w:szCs w:val="16"/>
        </w:rPr>
        <w:t xml:space="preserve">¶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3FB67CEA" w14:textId="77777777" w:rsidR="008B3BFB" w:rsidRPr="00BD7CB4" w:rsidRDefault="008B3BFB" w:rsidP="008B3BFB">
      <w:pPr>
        <w:pStyle w:val="Heading4"/>
        <w:rPr>
          <w:rFonts w:cs="Calibri"/>
          <w:highlight w:val="yellow"/>
          <w:u w:val="single"/>
        </w:rPr>
      </w:pPr>
      <w:r w:rsidRPr="00BD7CB4">
        <w:rPr>
          <w:rFonts w:cs="Calibri"/>
        </w:rPr>
        <w:lastRenderedPageBreak/>
        <w:t>That outweighs—only our evidence speaks to how indefinite singulars are interpreted in the context of normative statements like the resolution. This means throw out aff counter-interpretations that are purely descriptive</w:t>
      </w:r>
    </w:p>
    <w:p w14:paraId="56E2EF0E" w14:textId="77777777" w:rsidR="008B3BFB" w:rsidRPr="00BD7CB4" w:rsidRDefault="008B3BFB" w:rsidP="008B3BFB">
      <w:pPr>
        <w:pStyle w:val="Heading4"/>
        <w:rPr>
          <w:rFonts w:cs="Calibri"/>
        </w:rPr>
      </w:pPr>
      <w:r w:rsidRPr="00BD7CB4">
        <w:rPr>
          <w:rFonts w:cs="Calibri"/>
        </w:rPr>
        <w:t>Vote neg:</w:t>
      </w:r>
    </w:p>
    <w:p w14:paraId="5AF9C1F4" w14:textId="77777777" w:rsidR="008B3BFB" w:rsidRPr="00BD7CB4" w:rsidRDefault="008B3BFB" w:rsidP="008B3BFB">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3A928DA0" w14:textId="3B1F0FAD" w:rsidR="008B3BFB" w:rsidRDefault="008B3BFB" w:rsidP="008B3BFB">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31A93E69" w14:textId="4688ED13" w:rsidR="00DA0FF9" w:rsidRDefault="00DA0FF9" w:rsidP="00DA0FF9">
      <w:pPr>
        <w:pStyle w:val="Heading4"/>
      </w:pPr>
      <w:r>
        <w:t xml:space="preserve">3]Topic education—even if you think subsets of appropriation are fine on this topic. If you put “lunar heritage” and “appropriation” in google, there are only 32 results. </w:t>
      </w:r>
      <w:proofErr w:type="gramStart"/>
      <w:r>
        <w:t>Not a single one</w:t>
      </w:r>
      <w:proofErr w:type="gramEnd"/>
      <w:r>
        <w:t xml:space="preserve"> of them are about private </w:t>
      </w:r>
      <w:proofErr w:type="spellStart"/>
      <w:r>
        <w:t>approporiation</w:t>
      </w:r>
      <w:proofErr w:type="spellEnd"/>
      <w:r>
        <w:t>. They need to provide evidence that private entities are appropriating heritage sites. This independently is a reason you can vote neg on presumption</w:t>
      </w:r>
    </w:p>
    <w:p w14:paraId="65ECE9F8" w14:textId="77777777" w:rsidR="00DA0FF9" w:rsidRPr="00DA0FF9" w:rsidRDefault="00DA0FF9" w:rsidP="00DA0FF9"/>
    <w:p w14:paraId="235000C1" w14:textId="77777777" w:rsidR="008B3BFB" w:rsidRPr="00BD7CB4" w:rsidRDefault="008B3BFB" w:rsidP="008B3BFB">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4F39A67B" w14:textId="77777777" w:rsidR="008B3BFB" w:rsidRPr="00BD7CB4" w:rsidRDefault="008B3BFB" w:rsidP="008B3BFB">
      <w:pPr>
        <w:pStyle w:val="Heading4"/>
        <w:rPr>
          <w:rFonts w:cs="Calibri"/>
        </w:rPr>
      </w:pPr>
      <w:r w:rsidRPr="00BD7CB4">
        <w:rPr>
          <w:rFonts w:cs="Calibri"/>
        </w:rPr>
        <w:t xml:space="preserve">Hypothetical neg abuse doesn’t justify aff abuse, and theory checks </w:t>
      </w:r>
      <w:proofErr w:type="spellStart"/>
      <w:r w:rsidRPr="00BD7CB4">
        <w:rPr>
          <w:rFonts w:cs="Calibri"/>
        </w:rPr>
        <w:t>cheaty</w:t>
      </w:r>
      <w:proofErr w:type="spellEnd"/>
      <w:r w:rsidRPr="00BD7CB4">
        <w:rPr>
          <w:rFonts w:cs="Calibri"/>
        </w:rPr>
        <w:t xml:space="preserve"> CPs</w:t>
      </w:r>
    </w:p>
    <w:p w14:paraId="5D958E4B" w14:textId="3ADC6360" w:rsidR="008B3BFB" w:rsidRPr="008B3BFB" w:rsidRDefault="008B3BFB" w:rsidP="008B3BFB">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548D625F" w14:textId="614E0C2D" w:rsidR="00B67804" w:rsidRDefault="00B67804" w:rsidP="008F3652">
      <w:pPr>
        <w:pStyle w:val="Heading3"/>
      </w:pPr>
      <w:r>
        <w:lastRenderedPageBreak/>
        <w:t>2</w:t>
      </w:r>
    </w:p>
    <w:p w14:paraId="537E0041" w14:textId="77777777" w:rsidR="00A216E6" w:rsidRPr="006735FE" w:rsidRDefault="00A216E6" w:rsidP="00A216E6">
      <w:pPr>
        <w:pStyle w:val="Heading4"/>
      </w:pPr>
      <w:r w:rsidRPr="006735FE">
        <w:t>TEXT: The Outer Space Treaty ought to be amended to establish an international legal trust system governing outer space</w:t>
      </w:r>
      <w:proofErr w:type="gramStart"/>
      <w:r w:rsidRPr="006735FE">
        <w:t xml:space="preserve">.  </w:t>
      </w:r>
      <w:proofErr w:type="gramEnd"/>
    </w:p>
    <w:p w14:paraId="23DCA2C5" w14:textId="77777777" w:rsidR="00A216E6" w:rsidRPr="00E17E3B" w:rsidRDefault="00A216E6" w:rsidP="00A216E6">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625D1B48" w14:textId="77777777" w:rsidR="00A216E6" w:rsidRPr="00096ED2" w:rsidRDefault="00A216E6" w:rsidP="00A216E6">
      <w:pPr>
        <w:rPr>
          <w:rStyle w:val="StyleUnderline"/>
        </w:rPr>
      </w:pPr>
      <w:r w:rsidRPr="00B03DF7">
        <w:t xml:space="preserve">7.5 </w:t>
      </w:r>
      <w:r w:rsidRPr="00096ED2">
        <w:rPr>
          <w:rStyle w:val="StyleUnderline"/>
        </w:rPr>
        <w:t>A Proposal for an International Legal Trust System</w:t>
      </w:r>
    </w:p>
    <w:p w14:paraId="28EC9072" w14:textId="77777777" w:rsidR="00A216E6" w:rsidRPr="007E21E4" w:rsidRDefault="00A216E6" w:rsidP="00A216E6">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w:t>
      </w:r>
      <w:r w:rsidRPr="008F601F">
        <w:rPr>
          <w:rStyle w:val="Emphasis"/>
        </w:rPr>
        <w:t xml:space="preserve">nited </w:t>
      </w:r>
      <w:r w:rsidRPr="00124309">
        <w:rPr>
          <w:rStyle w:val="Emphasis"/>
          <w:highlight w:val="green"/>
        </w:rPr>
        <w:t>N</w:t>
      </w:r>
      <w:r w:rsidRPr="008F601F">
        <w:rPr>
          <w:rStyle w:val="Emphasis"/>
        </w:rPr>
        <w:t xml:space="preserve">ations </w:t>
      </w:r>
      <w:r w:rsidRPr="00124309">
        <w:rPr>
          <w:rStyle w:val="Emphasis"/>
          <w:highlight w:val="green"/>
        </w:rPr>
        <w:t>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166E1F7D" w14:textId="77777777" w:rsidR="00A216E6" w:rsidRPr="00C04897" w:rsidRDefault="00A216E6" w:rsidP="00A216E6">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9BAA91F" w14:textId="77777777" w:rsidR="00A216E6" w:rsidRDefault="00A216E6" w:rsidP="00A216E6">
      <w:r>
        <w:t>7.6 The Functioning of the International Legal Trust System</w:t>
      </w:r>
    </w:p>
    <w:p w14:paraId="28F6D245" w14:textId="77777777" w:rsidR="00A216E6" w:rsidRPr="007E21E4" w:rsidRDefault="00A216E6" w:rsidP="00A216E6">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Furthermore, as stated previously</w:t>
      </w:r>
      <w:r w:rsidRPr="008F601F">
        <w:rPr>
          <w:rStyle w:val="StyleUnderline"/>
        </w:rPr>
        <w:t xml:space="preserve">, </w:t>
      </w:r>
      <w:r w:rsidRPr="008F601F">
        <w:rPr>
          <w:rStyle w:val="Emphasis"/>
        </w:rPr>
        <w:t xml:space="preserve">the beneficiaries of this trust are the countries of the world and their citizens; hence </w:t>
      </w:r>
      <w:r w:rsidRPr="00C042D0">
        <w:rPr>
          <w:rStyle w:val="Emphasis"/>
        </w:rPr>
        <w:t xml:space="preserve">all mankind would take concrete profit from lease transactions and benefit sharing. </w:t>
      </w:r>
      <w:r w:rsidRPr="00F242A1">
        <w:rPr>
          <w:rStyle w:val="Emphasis"/>
          <w:highlight w:val="green"/>
        </w:rPr>
        <w:t>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FED69E6" w14:textId="77777777" w:rsidR="00A216E6" w:rsidRDefault="00A216E6" w:rsidP="00A216E6"/>
    <w:p w14:paraId="7204654F" w14:textId="77777777" w:rsidR="00A216E6" w:rsidRPr="006735FE" w:rsidRDefault="00A216E6" w:rsidP="00A216E6">
      <w:pPr>
        <w:pStyle w:val="Heading4"/>
      </w:pPr>
      <w:r w:rsidRPr="006735FE">
        <w:t>The legal trust would incentivize investment in space while preventing conflict and ensuring sustainable development and the equitable distributions of resources.</w:t>
      </w:r>
    </w:p>
    <w:p w14:paraId="2DAF6FDA" w14:textId="77777777" w:rsidR="00A216E6" w:rsidRDefault="00A216E6" w:rsidP="00A216E6">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A35F829" w14:textId="6E0FC515" w:rsidR="00A216E6" w:rsidRPr="00A216E6" w:rsidRDefault="00A216E6" w:rsidP="00A216E6">
      <w:pPr>
        <w:rPr>
          <w:u w:val="single"/>
        </w:rPr>
      </w:pPr>
      <w:r w:rsidRPr="00010BAF">
        <w:rPr>
          <w:sz w:val="14"/>
        </w:rPr>
        <w:t>Considering the worsening climate change, in the future outer space might be our last Noah’s Ark</w:t>
      </w:r>
      <w:r w:rsidRPr="00081D48">
        <w:rPr>
          <w:rStyle w:val="StyleUnderline"/>
        </w:rPr>
        <w:t xml:space="preserve">. Now, </w:t>
      </w:r>
      <w:r w:rsidRPr="001000D0">
        <w:rPr>
          <w:rStyle w:val="Emphasis"/>
        </w:rPr>
        <w:t>humans must look to space</w:t>
      </w:r>
      <w:r w:rsidRPr="001000D0">
        <w:rPr>
          <w:rStyle w:val="StyleUnderline"/>
        </w:rPr>
        <w:t xml:space="preserve"> as an opportunity </w:t>
      </w:r>
      <w:r w:rsidRPr="001000D0">
        <w:rPr>
          <w:rStyle w:val="Emphasis"/>
        </w:rPr>
        <w:t xml:space="preserve">to support growing resource requirements. </w:t>
      </w:r>
      <w:r w:rsidRPr="00081D48">
        <w:rPr>
          <w:rStyle w:val="Emphasis"/>
          <w:highlight w:val="green"/>
        </w:rPr>
        <w:t>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w:t>
      </w:r>
      <w:r w:rsidRPr="008F601F">
        <w:rPr>
          <w:sz w:val="14"/>
        </w:rPr>
        <w:t xml:space="preserve">this research will demonstrate the valuable outcome of the International Legal Trust System and its advantages for all humankind. </w:t>
      </w:r>
      <w:r w:rsidRPr="008F601F">
        <w:rPr>
          <w:rStyle w:val="Emphasis"/>
        </w:rPr>
        <w:t>Private companies would rely on property rights, while the benefit-sharing could be used to fina</w:t>
      </w:r>
      <w:r w:rsidRPr="008F601F">
        <w:rPr>
          <w:rStyle w:val="StyleUnderline"/>
        </w:rPr>
        <w:t>nce</w:t>
      </w:r>
      <w:r w:rsidRPr="008F601F">
        <w:rPr>
          <w:sz w:val="14"/>
        </w:rPr>
        <w:t xml:space="preserve"> the 17 </w:t>
      </w:r>
      <w:r w:rsidRPr="008F601F">
        <w:rPr>
          <w:rStyle w:val="StyleUnderline"/>
        </w:rPr>
        <w:t>Sustainable Development Goals adopted by the UN in 2015, which address peace</w:t>
      </w:r>
      <w:r w:rsidRPr="008F601F">
        <w:rPr>
          <w:rStyle w:val="Emphasis"/>
        </w:rPr>
        <w:t xml:space="preserve">, climate change, </w:t>
      </w:r>
      <w:proofErr w:type="gramStart"/>
      <w:r w:rsidRPr="008F601F">
        <w:rPr>
          <w:rStyle w:val="Emphasis"/>
        </w:rPr>
        <w:t>inequalities</w:t>
      </w:r>
      <w:proofErr w:type="gramEnd"/>
      <w:r w:rsidRPr="008F601F">
        <w:rPr>
          <w:rStyle w:val="Emphasis"/>
        </w:rPr>
        <w:t xml:space="preserve"> and poverty</w:t>
      </w:r>
      <w:r w:rsidRPr="008F601F">
        <w:rPr>
          <w:rStyle w:val="StyleUnderline"/>
        </w:rPr>
        <w:t>.</w:t>
      </w:r>
      <w:r w:rsidRPr="00081D48">
        <w:rPr>
          <w:rStyle w:val="StyleUnderline"/>
        </w:rPr>
        <w:t xml:space="preserve"> </w:t>
      </w:r>
    </w:p>
    <w:p w14:paraId="36E0C579" w14:textId="25261BEF" w:rsidR="008F3652" w:rsidRPr="008F3652" w:rsidRDefault="00B67804" w:rsidP="008F3652">
      <w:pPr>
        <w:pStyle w:val="Heading3"/>
      </w:pPr>
      <w:r>
        <w:lastRenderedPageBreak/>
        <w:t>3</w:t>
      </w:r>
    </w:p>
    <w:p w14:paraId="5C17931F" w14:textId="77777777" w:rsidR="008F3652" w:rsidRPr="00D27632" w:rsidRDefault="008F3652" w:rsidP="008F3652">
      <w:pPr>
        <w:pStyle w:val="Heading4"/>
      </w:pPr>
      <w:r w:rsidRPr="00D27632">
        <w:t xml:space="preserve">Extinction is possible </w:t>
      </w:r>
      <w:proofErr w:type="gramStart"/>
      <w:r w:rsidRPr="00D27632">
        <w:t>now,</w:t>
      </w:r>
      <w:proofErr w:type="gramEnd"/>
      <w:r w:rsidRPr="00D27632">
        <w:t xml:space="preserve"> lunar mining is vital to colonizing space and </w:t>
      </w:r>
      <w:r w:rsidRPr="00D27632">
        <w:rPr>
          <w:u w:val="single"/>
        </w:rPr>
        <w:t>ensuring human survival</w:t>
      </w:r>
      <w:r w:rsidRPr="00D27632">
        <w:t xml:space="preserve"> – provides resources and development of human transportation and settlement</w:t>
      </w:r>
    </w:p>
    <w:p w14:paraId="0F73F218" w14:textId="77777777" w:rsidR="008F3652" w:rsidRPr="00D27632" w:rsidRDefault="008F3652" w:rsidP="008F3652">
      <w:pPr>
        <w:rPr>
          <w:rFonts w:cs="Arial"/>
          <w:sz w:val="12"/>
        </w:rPr>
      </w:pPr>
      <w:r w:rsidRPr="00D27632">
        <w:rPr>
          <w:rFonts w:eastAsia="Times New Roman" w:cs="Arial"/>
          <w:b/>
        </w:rPr>
        <w:t xml:space="preserve">Lowman 8 – </w:t>
      </w:r>
      <w:r w:rsidRPr="00D27632">
        <w:rPr>
          <w:rFonts w:eastAsia="Times New Roman" w:cs="Arial"/>
          <w:sz w:val="12"/>
        </w:rPr>
        <w:t xml:space="preserve">PhD, geophysicist (14 January 2008. “Why Go Back to the Moon?”  </w:t>
      </w:r>
      <w:hyperlink r:id="rId12" w:history="1">
        <w:r w:rsidRPr="00D27632">
          <w:rPr>
            <w:rStyle w:val="FollowedHyperlink"/>
            <w:sz w:val="12"/>
          </w:rPr>
          <w:t>http://www.nasa.gov/centers/goddard/news/series/moon/why_go_back.html</w:t>
        </w:r>
      </w:hyperlink>
      <w:r w:rsidRPr="00D27632">
        <w:rPr>
          <w:sz w:val="12"/>
        </w:rPr>
        <w:t>)</w:t>
      </w:r>
      <w:r w:rsidRPr="00D27632">
        <w:rPr>
          <w:rFonts w:cs="Arial"/>
          <w:sz w:val="12"/>
        </w:rPr>
        <w:br/>
      </w:r>
    </w:p>
    <w:p w14:paraId="6E1B306C" w14:textId="77777777" w:rsidR="008F3652" w:rsidRPr="00D27632" w:rsidRDefault="008F3652" w:rsidP="008F3652">
      <w:pPr>
        <w:rPr>
          <w:sz w:val="12"/>
        </w:rPr>
      </w:pPr>
      <w:r w:rsidRPr="00D27632">
        <w:rPr>
          <w:rFonts w:cs="Arial"/>
          <w:sz w:val="12"/>
        </w:rPr>
        <w:t xml:space="preserve">Returning to the 21st century: </w:t>
      </w:r>
      <w:r w:rsidRPr="00D27632">
        <w:rPr>
          <w:rFonts w:cs="Arial"/>
          <w:u w:val="single"/>
        </w:rPr>
        <w:t xml:space="preserve">Given these splendid accomplishments by astronauts on the Moon, why bother to go back? </w:t>
      </w:r>
      <w:r w:rsidRPr="00D27632">
        <w:rPr>
          <w:rFonts w:cs="Arial"/>
          <w:sz w:val="12"/>
        </w:rPr>
        <w:t>Should we not "declare victory" and stay on (or near) Earth? Here are some reasons go back, although not necessarily to "colonize" the Moon. </w:t>
      </w:r>
      <w:r w:rsidRPr="00D27632">
        <w:rPr>
          <w:rFonts w:cs="Arial"/>
          <w:sz w:val="12"/>
        </w:rPr>
        <w:br/>
        <w:t>First, and most fundamental</w:t>
      </w:r>
      <w:r w:rsidRPr="00A560C1">
        <w:rPr>
          <w:rFonts w:cs="Arial"/>
          <w:highlight w:val="yellow"/>
          <w:u w:val="single"/>
        </w:rPr>
        <w:t>: the last few decades of space exploration and astronomy have shown that the universe is violent and dangerous, at least with respect to human life</w:t>
      </w:r>
      <w:r w:rsidRPr="00D27632">
        <w:rPr>
          <w:rFonts w:cs="Arial"/>
          <w:sz w:val="12"/>
        </w:rPr>
        <w:t>. To give a pertinent example: </w:t>
      </w:r>
      <w:hyperlink r:id="rId13" w:history="1">
        <w:r w:rsidRPr="00D27632">
          <w:rPr>
            <w:rFonts w:cs="Arial"/>
            <w:u w:val="single"/>
            <w:bdr w:val="none" w:sz="0" w:space="0" w:color="auto" w:frame="1"/>
          </w:rPr>
          <w:t>in 1908 an object of unknown nature – probably a comet – hit Siberia with a force equivalent to a hydrogen bomb.</w:t>
        </w:r>
      </w:hyperlink>
      <w:r w:rsidRPr="00D27632">
        <w:rPr>
          <w:rFonts w:cs="Arial"/>
          <w:u w:val="single"/>
        </w:rPr>
        <w:t xml:space="preserve"> Had this impact happened a few hours later, allowing for the Earth’s rotation, this object would have destroyed St. Petersburg and probably much else. </w:t>
      </w:r>
      <w:proofErr w:type="gramStart"/>
      <w:r w:rsidRPr="00D27632">
        <w:rPr>
          <w:rFonts w:cs="Arial"/>
          <w:sz w:val="12"/>
        </w:rPr>
        <w:t>Going back some 65 million years</w:t>
      </w:r>
      <w:r w:rsidRPr="00D27632">
        <w:rPr>
          <w:rFonts w:cs="Arial"/>
          <w:u w:val="single"/>
        </w:rPr>
        <w:t>, it</w:t>
      </w:r>
      <w:proofErr w:type="gramEnd"/>
      <w:r w:rsidRPr="00D27632">
        <w:rPr>
          <w:rFonts w:cs="Arial"/>
          <w:u w:val="single"/>
        </w:rPr>
        <w:t xml:space="preserve"> is now essentially proven that an even greater impact wiped out not only the dinosaurs but most species living on Earth at the time. </w:t>
      </w:r>
      <w:r w:rsidRPr="00A560C1">
        <w:rPr>
          <w:rFonts w:cs="Arial"/>
          <w:highlight w:val="yellow"/>
          <w:u w:val="single"/>
        </w:rPr>
        <w:t>The importance of catastrophic impacts has only been demonstrated in recent decades, and space exploration has played a key role</w:t>
      </w:r>
      <w:r w:rsidRPr="00D27632">
        <w:rPr>
          <w:rFonts w:cs="Arial"/>
          <w:u w:val="single"/>
        </w:rPr>
        <w:t>. </w:t>
      </w:r>
      <w:r w:rsidRPr="00D27632">
        <w:rPr>
          <w:rFonts w:cs="Arial"/>
          <w:u w:val="single"/>
        </w:rPr>
        <w:br/>
      </w:r>
      <w:r w:rsidRPr="00D27632">
        <w:rPr>
          <w:sz w:val="12"/>
        </w:rPr>
        <w:t xml:space="preserve">The bleak conclusion to which these facts point is </w:t>
      </w:r>
      <w:r w:rsidRPr="00A560C1">
        <w:rPr>
          <w:sz w:val="12"/>
          <w:highlight w:val="yellow"/>
        </w:rPr>
        <w:t xml:space="preserve">that </w:t>
      </w:r>
      <w:r w:rsidRPr="00A560C1">
        <w:rPr>
          <w:highlight w:val="yellow"/>
          <w:u w:val="single"/>
        </w:rPr>
        <w:t xml:space="preserve">humanity is vulnerable </w:t>
      </w:r>
      <w:proofErr w:type="gramStart"/>
      <w:r w:rsidRPr="00A560C1">
        <w:rPr>
          <w:highlight w:val="yellow"/>
          <w:u w:val="single"/>
        </w:rPr>
        <w:t>as long as</w:t>
      </w:r>
      <w:proofErr w:type="gramEnd"/>
      <w:r w:rsidRPr="00A560C1">
        <w:rPr>
          <w:highlight w:val="yellow"/>
          <w:u w:val="single"/>
        </w:rPr>
        <w:t xml:space="preserve"> we are confined to one planet. Obviously, we must increase our efforts to preserve this planet and its biosphere, an effort in which NASA satellites have played a vital role for many years.</w:t>
      </w:r>
      <w:r w:rsidRPr="00D27632">
        <w:rPr>
          <w:u w:val="single"/>
        </w:rPr>
        <w:t xml:space="preserve"> But uncontrollable external events may destroy our civilization, perhaps our species. </w:t>
      </w:r>
      <w:r w:rsidRPr="00A560C1">
        <w:rPr>
          <w:highlight w:val="yellow"/>
          <w:u w:val="single"/>
        </w:rPr>
        <w:t>We can increase our chances of long-term survival by dispersal to other sites in the solar system.</w:t>
      </w:r>
      <w:r w:rsidRPr="00D27632">
        <w:rPr>
          <w:u w:val="single"/>
        </w:rPr>
        <w:t> </w:t>
      </w:r>
      <w:r w:rsidRPr="00D27632">
        <w:rPr>
          <w:sz w:val="12"/>
        </w:rPr>
        <w:br/>
        <w:t xml:space="preserve">Where can we go? </w:t>
      </w:r>
      <w:proofErr w:type="gramStart"/>
      <w:r w:rsidRPr="00D27632">
        <w:rPr>
          <w:sz w:val="12"/>
        </w:rPr>
        <w:t>At the moment</w:t>
      </w:r>
      <w:proofErr w:type="gramEnd"/>
      <w:r w:rsidRPr="00D27632">
        <w:rPr>
          <w:sz w:val="12"/>
        </w:rPr>
        <w:t xml:space="preserve">, human </w:t>
      </w:r>
      <w:r w:rsidRPr="00D27632">
        <w:rPr>
          <w:u w:val="single"/>
        </w:rPr>
        <w:t>life exists only on the Earth. But with modern technology, there are several other possibilities, starting with the Moon</w:t>
      </w:r>
      <w:r w:rsidRPr="00D27632">
        <w:rPr>
          <w:sz w:val="12"/>
        </w:rPr>
        <w:t xml:space="preserve"> itself.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However, </w:t>
      </w:r>
      <w:proofErr w:type="gramStart"/>
      <w:r w:rsidRPr="00D27632">
        <w:rPr>
          <w:sz w:val="12"/>
        </w:rPr>
        <w:t>it is clear that a</w:t>
      </w:r>
      <w:proofErr w:type="gramEnd"/>
      <w:r w:rsidRPr="00D27632">
        <w:rPr>
          <w:sz w:val="12"/>
        </w:rPr>
        <w:t xml:space="preserve"> lunar outpost comparable to, for example, the Little America of the 1930s, is quite feasible. </w:t>
      </w:r>
      <w:r w:rsidRPr="00D27632">
        <w:rPr>
          <w:sz w:val="12"/>
        </w:rPr>
        <w:br/>
        <w:t xml:space="preserve">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t>
      </w:r>
      <w:proofErr w:type="gramStart"/>
      <w:r w:rsidRPr="00D27632">
        <w:rPr>
          <w:sz w:val="12"/>
        </w:rPr>
        <w:t>water power</w:t>
      </w:r>
      <w:proofErr w:type="gramEnd"/>
      <w:r w:rsidRPr="00D27632">
        <w:rPr>
          <w:sz w:val="12"/>
        </w:rPr>
        <w:t>, and soil. The Moon is a whole planet, so to speak, whose value is only beginning to be appreciated. </w:t>
      </w:r>
      <w:r w:rsidRPr="00D27632">
        <w:rPr>
          <w:sz w:val="12"/>
        </w:rPr>
        <w:br/>
        <w:t xml:space="preserve">The Moon is not only an interesting object of study, but a valuable base for study of the entire Universe, by providing a site for astronomy at all wavelengths from gamma rays to extremely long radio waves. 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w:t>
      </w:r>
      <w:proofErr w:type="spellStart"/>
      <w:r w:rsidRPr="00D27632">
        <w:rPr>
          <w:sz w:val="12"/>
        </w:rPr>
        <w:t>Lagrangian</w:t>
      </w:r>
      <w:proofErr w:type="spellEnd"/>
      <w:r w:rsidRPr="00D27632">
        <w:rPr>
          <w:sz w:val="12"/>
        </w:rPr>
        <w:t xml:space="preserve"> points are more effective. </w:t>
      </w:r>
      <w:r w:rsidRPr="00D27632">
        <w:rPr>
          <w:sz w:val="12"/>
        </w:rPr>
        <w:br/>
        <w:t>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w:t>
      </w:r>
      <w:r w:rsidRPr="00D27632">
        <w:rPr>
          <w:sz w:val="12"/>
        </w:rPr>
        <w:br/>
      </w:r>
      <w:r w:rsidRPr="00A560C1">
        <w:rPr>
          <w:highlight w:val="yellow"/>
          <w:u w:val="single"/>
        </w:rPr>
        <w:t>The Moon may offer mineral resources, so to speak, of great value on Earth</w:t>
      </w:r>
      <w:r w:rsidRPr="00D27632">
        <w:rPr>
          <w:u w:val="single"/>
        </w:rPr>
        <w:t>.</w:t>
      </w:r>
      <w:r w:rsidRPr="00D27632">
        <w:rPr>
          <w:sz w:val="12"/>
        </w:rPr>
        <w:t xml:space="preserve">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w:t>
      </w:r>
      <w:r w:rsidRPr="00A560C1">
        <w:rPr>
          <w:sz w:val="12"/>
          <w:highlight w:val="yellow"/>
        </w:rPr>
        <w:t xml:space="preserve">, </w:t>
      </w:r>
      <w:r w:rsidRPr="00A560C1">
        <w:rPr>
          <w:highlight w:val="yellow"/>
          <w:u w:val="single"/>
        </w:rPr>
        <w:t>helium 3 would be extremely valuable for fusion reactors because it does not make the reactor radioactive</w:t>
      </w:r>
      <w:r w:rsidRPr="00D27632">
        <w:rPr>
          <w:u w:val="single"/>
        </w:rPr>
        <w:t>. A more practicable use of helium 3, being tested at the University of Wisconsin, is the production of short-lived medical isotopes. Such isotopes must now be manufactured in cyclotrons and quickly delivered before they decay</w:t>
      </w:r>
      <w:r w:rsidRPr="00D27632">
        <w:rPr>
          <w:sz w:val="12"/>
        </w:rPr>
        <w:t xml:space="preserve">. But Dr. Schmitt suggests that small helium 3 reactors could produce such isotopes at the hospital. In any event, </w:t>
      </w:r>
      <w:r w:rsidRPr="00D27632">
        <w:rPr>
          <w:u w:val="single"/>
        </w:rPr>
        <w:t>research on the use of helium 3 would clearly benefit if large quantities could be exported to the Earth.</w:t>
      </w:r>
      <w:r w:rsidRPr="00D27632">
        <w:rPr>
          <w:sz w:val="12"/>
        </w:rPr>
        <w:t> </w:t>
      </w:r>
      <w:r w:rsidRPr="00D27632">
        <w:rPr>
          <w:sz w:val="12"/>
        </w:rPr>
        <w:br/>
        <w:t xml:space="preserve">Returning to </w:t>
      </w:r>
      <w:r w:rsidRPr="00A560C1">
        <w:rPr>
          <w:highlight w:val="yellow"/>
          <w:u w:val="single"/>
        </w:rPr>
        <w:t>the most important reason for a new lunar program, dispersal of the human species, the most promising site for such dispersal is obviously Mars, now known to have an atmosphere and water.</w:t>
      </w:r>
      <w:r w:rsidRPr="00D27632">
        <w:rPr>
          <w:u w:val="single"/>
        </w:rPr>
        <w:t xml:space="preserve"> Mars itself is obviously a fascinating object for exploration. But it may even now be </w:t>
      </w:r>
      <w:r w:rsidRPr="00D27632">
        <w:rPr>
          <w:u w:val="single"/>
        </w:rPr>
        <w:lastRenderedPageBreak/>
        <w:t xml:space="preserve">marginally habitable for astronaut visits, and in the very long view, might be "terraformed," or engineered to have a more Earth-like atmosphere and climate. </w:t>
      </w:r>
      <w:r w:rsidRPr="00D27632">
        <w:rPr>
          <w:sz w:val="12"/>
        </w:rPr>
        <w:t xml:space="preserve">This was described in Kim Stanley Robinson’s trilogy, Red </w:t>
      </w:r>
      <w:proofErr w:type="gramStart"/>
      <w:r w:rsidRPr="00D27632">
        <w:rPr>
          <w:sz w:val="12"/>
        </w:rPr>
        <w:t>Mars</w:t>
      </w:r>
      <w:proofErr w:type="gramEnd"/>
      <w:r w:rsidRPr="00D27632">
        <w:rPr>
          <w:sz w:val="12"/>
        </w:rPr>
        <w:t xml:space="preserve"> and its successors Green and Blue Mars. A second Earth, so to speak, would greatly improve our chances of surviving cosmic catastrophes. </w:t>
      </w:r>
      <w:r w:rsidRPr="00D27632">
        <w:rPr>
          <w:sz w:val="12"/>
        </w:rPr>
        <w:br/>
      </w:r>
      <w:r w:rsidRPr="00D27632">
        <w:rPr>
          <w:u w:val="single"/>
        </w:rPr>
        <w:t xml:space="preserve">Where does </w:t>
      </w:r>
      <w:r w:rsidRPr="00A560C1">
        <w:rPr>
          <w:highlight w:val="yellow"/>
          <w:u w:val="single"/>
        </w:rPr>
        <w:t>the Moon</w:t>
      </w:r>
      <w:r w:rsidRPr="00D27632">
        <w:rPr>
          <w:u w:val="single"/>
        </w:rPr>
        <w:t xml:space="preserve"> fit into this possibility? First, it </w:t>
      </w:r>
      <w:r w:rsidRPr="00A560C1">
        <w:rPr>
          <w:highlight w:val="yellow"/>
          <w:u w:val="single"/>
        </w:rPr>
        <w:t>would continue to give us experience with short interplanetary trips, which is what the Apollo missions were</w:t>
      </w:r>
      <w:r w:rsidRPr="00D27632">
        <w:rPr>
          <w:u w:val="single"/>
        </w:rPr>
        <w:t>. These would demonstrably be relatively short and safe compared to Mars voyages, but would provide invaluable test flights,</w:t>
      </w:r>
      <w:r w:rsidRPr="00D27632">
        <w:rPr>
          <w:sz w:val="12"/>
        </w:rPr>
        <w:t xml:space="preserve"> so to speak</w:t>
      </w:r>
      <w:r w:rsidRPr="00A560C1">
        <w:rPr>
          <w:sz w:val="12"/>
          <w:highlight w:val="yellow"/>
        </w:rPr>
        <w:t xml:space="preserve">. </w:t>
      </w:r>
      <w:r w:rsidRPr="00A560C1">
        <w:rPr>
          <w:highlight w:val="yellow"/>
          <w:u w:val="single"/>
        </w:rPr>
        <w:t>More important, shelters, vehicles, and other equipment built for the Moon could be over-designed, and with modification could be used on Mars after being demonstrated at a lunar outpost.</w:t>
      </w:r>
      <w:r w:rsidRPr="00D27632">
        <w:rPr>
          <w:u w:val="single"/>
        </w:rPr>
        <w:t> </w:t>
      </w:r>
      <w:r w:rsidRPr="00D27632">
        <w:rPr>
          <w:sz w:val="12"/>
        </w:rPr>
        <w:br/>
        <w:t>Where could humanity expand to beyond Mars and the Moon? At this point, still early in the history of space exploration, it is impossible to say. The Galilean satellites of Jupiter, in particular Ganymede, might be habitable, but we venture here far into the field of science fiction. However</w:t>
      </w:r>
      <w:r w:rsidRPr="00D27632">
        <w:rPr>
          <w:u w:val="single"/>
        </w:rPr>
        <w:t xml:space="preserve">, an outpost on the Moon is clearly possible, and would provide an invaluable stepping-stone to </w:t>
      </w:r>
      <w:r w:rsidRPr="00A560C1">
        <w:rPr>
          <w:highlight w:val="yellow"/>
          <w:u w:val="single"/>
        </w:rPr>
        <w:t xml:space="preserve">Mars. </w:t>
      </w:r>
      <w:r w:rsidRPr="00A560C1">
        <w:rPr>
          <w:b/>
          <w:highlight w:val="yellow"/>
          <w:u w:val="single"/>
        </w:rPr>
        <w:t>A species living on three planets would be far more likely to have a long history than one living only on the Earth</w:t>
      </w:r>
      <w:r w:rsidRPr="00A560C1">
        <w:rPr>
          <w:b/>
          <w:highlight w:val="yellow"/>
        </w:rPr>
        <w:t>.</w:t>
      </w:r>
      <w:r w:rsidRPr="00D27632">
        <w:rPr>
          <w:sz w:val="12"/>
        </w:rPr>
        <w:t> </w:t>
      </w:r>
      <w:r w:rsidRPr="00D27632">
        <w:rPr>
          <w:sz w:val="12"/>
        </w:rPr>
        <w:br/>
        <w:t xml:space="preserve">To put the arguments for a return to the Moon, and a lunar outpost, in the most general terms: the </w:t>
      </w:r>
      <w:r w:rsidRPr="00D27632">
        <w:rPr>
          <w:u w:val="single"/>
        </w:rPr>
        <w:t>Moon is essentially a whole planet, one that has so far been barely touched. But this new planet is only a few days travel away and we have already camped on it</w:t>
      </w:r>
      <w:r w:rsidRPr="00D27632">
        <w:rPr>
          <w:sz w:val="12"/>
        </w:rPr>
        <w:t>. To turn our backs on the Moon would be equivalent to European exploration stopping after Columbus’s few landings, or China’s destruction of its giant ships to concentrate on domestic problems in the 15th century.</w:t>
      </w:r>
    </w:p>
    <w:p w14:paraId="241D97CC" w14:textId="77777777" w:rsidR="008F3652" w:rsidRDefault="008F3652" w:rsidP="008F3652">
      <w:pPr>
        <w:rPr>
          <w:b/>
        </w:rPr>
      </w:pPr>
    </w:p>
    <w:p w14:paraId="1E552AA1" w14:textId="77777777" w:rsidR="008F3652" w:rsidRPr="009D3AFD" w:rsidRDefault="008F3652" w:rsidP="008F3652">
      <w:pPr>
        <w:rPr>
          <w:rStyle w:val="Style13ptBold"/>
        </w:rPr>
      </w:pPr>
      <w:r>
        <w:rPr>
          <w:rStyle w:val="Style13ptBold"/>
        </w:rPr>
        <w:t>However, without</w:t>
      </w:r>
      <w:r w:rsidRPr="009D3AFD">
        <w:rPr>
          <w:rStyle w:val="Style13ptBold"/>
        </w:rPr>
        <w:t xml:space="preserve"> private appropriation space colonization </w:t>
      </w:r>
      <w:r>
        <w:rPr>
          <w:rStyle w:val="Style13ptBold"/>
        </w:rPr>
        <w:t>will not</w:t>
      </w:r>
      <w:r w:rsidRPr="009D3AFD">
        <w:rPr>
          <w:rStyle w:val="Style13ptBold"/>
        </w:rPr>
        <w:t xml:space="preserve"> happen – no </w:t>
      </w:r>
      <w:proofErr w:type="gramStart"/>
      <w:r w:rsidRPr="009D3AFD">
        <w:rPr>
          <w:rStyle w:val="Style13ptBold"/>
        </w:rPr>
        <w:t>incentives, and</w:t>
      </w:r>
      <w:proofErr w:type="gramEnd"/>
      <w:r w:rsidRPr="009D3AFD">
        <w:rPr>
          <w:rStyle w:val="Style13ptBold"/>
        </w:rPr>
        <w:t xml:space="preserve"> would result in conflict. </w:t>
      </w:r>
    </w:p>
    <w:p w14:paraId="44511AD6" w14:textId="77777777" w:rsidR="008F3652" w:rsidRDefault="008F3652" w:rsidP="008F3652">
      <w:r w:rsidRPr="00C5308A">
        <w:rPr>
          <w:rStyle w:val="Style13ptBold"/>
        </w:rPr>
        <w:t>Thomas 05</w:t>
      </w:r>
      <w:r>
        <w:t xml:space="preserve"> [Jonathan </w:t>
      </w:r>
      <w:proofErr w:type="spellStart"/>
      <w:proofErr w:type="gramStart"/>
      <w:r>
        <w:t>Thomas,“</w:t>
      </w:r>
      <w:proofErr w:type="gramEnd"/>
      <w:r>
        <w:t>Privatization</w:t>
      </w:r>
      <w:proofErr w:type="spellEnd"/>
      <w:r>
        <w:t xml:space="preserve">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767F4DFE" w14:textId="77777777" w:rsidR="008F3652" w:rsidRDefault="008F3652" w:rsidP="008F3652"/>
    <w:p w14:paraId="0CE009B4" w14:textId="77777777" w:rsidR="008F3652" w:rsidRPr="00C5308A" w:rsidRDefault="008F3652" w:rsidP="008F3652">
      <w:pPr>
        <w:ind w:left="720"/>
        <w:rPr>
          <w:sz w:val="16"/>
        </w:rPr>
      </w:pPr>
      <w:r w:rsidRPr="00C5308A">
        <w:rPr>
          <w:sz w:val="16"/>
        </w:rPr>
        <w:t xml:space="preserve">The current corpus juris </w:t>
      </w:r>
      <w:proofErr w:type="spellStart"/>
      <w:r w:rsidRPr="00C5308A">
        <w:rPr>
          <w:sz w:val="16"/>
        </w:rPr>
        <w:t>spatialis</w:t>
      </w:r>
      <w:proofErr w:type="spellEnd"/>
      <w:r w:rsidRPr="00C5308A">
        <w:rPr>
          <w:sz w:val="16"/>
        </w:rPr>
        <w:t xml:space="preserve">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09E0FEC2" w14:textId="77777777" w:rsidR="008F3652" w:rsidRPr="001914D9" w:rsidRDefault="008F3652" w:rsidP="008F3652">
      <w:pPr>
        <w:ind w:left="720"/>
        <w:rPr>
          <w:u w:val="single"/>
        </w:rPr>
      </w:pPr>
      <w:r w:rsidRPr="00CE3DBF">
        <w:rPr>
          <w:rStyle w:val="StyleUnderline"/>
        </w:rPr>
        <w:t xml:space="preserve">Other commentators argue that the current corpus juris </w:t>
      </w:r>
      <w:proofErr w:type="spellStart"/>
      <w:r w:rsidRPr="00CE3DBF">
        <w:rPr>
          <w:rStyle w:val="StyleUnderline"/>
        </w:rPr>
        <w:t>spatialis</w:t>
      </w:r>
      <w:proofErr w:type="spellEnd"/>
      <w:r w:rsidRPr="00CE3DBF">
        <w:rPr>
          <w:rStyle w:val="StyleUnderline"/>
        </w:rPr>
        <w:t xml:space="preserve"> based on the idealistic res communis principle has </w:t>
      </w:r>
      <w:proofErr w:type="gramStart"/>
      <w:r w:rsidRPr="00CE3DBF">
        <w:rPr>
          <w:rStyle w:val="StyleUnderline"/>
        </w:rPr>
        <w:t>actually slowed</w:t>
      </w:r>
      <w:proofErr w:type="gramEnd"/>
      <w:r w:rsidRPr="00CE3DBF">
        <w:rPr>
          <w:rStyle w:val="StyleUnderline"/>
        </w:rPr>
        <w:t xml:space="preserve">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w:t>
      </w:r>
      <w:proofErr w:type="spellStart"/>
      <w:r w:rsidRPr="00CE3DBF">
        <w:rPr>
          <w:rStyle w:val="StyleUnderline"/>
        </w:rPr>
        <w:t>spatialis</w:t>
      </w:r>
      <w:proofErr w:type="spellEnd"/>
      <w:r w:rsidRPr="00CE3DBF">
        <w:rPr>
          <w:rStyle w:val="StyleUnderline"/>
        </w:rPr>
        <w:t xml:space="preserve">,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w:t>
      </w:r>
      <w:proofErr w:type="spellStart"/>
      <w:r w:rsidRPr="00CE3DBF">
        <w:rPr>
          <w:rStyle w:val="StyleUnderline"/>
        </w:rPr>
        <w:t>spatialis</w:t>
      </w:r>
      <w:proofErr w:type="spellEnd"/>
      <w:r w:rsidRPr="00CE3DBF">
        <w:rPr>
          <w:rStyle w:val="StyleUnderline"/>
        </w:rPr>
        <w:t xml:space="preserve"> does not guarantee that their own citizens will benefit from the investments made with their tax </w:t>
      </w:r>
      <w:r w:rsidRPr="00CE3DBF">
        <w:rPr>
          <w:rStyle w:val="StyleUnderline"/>
        </w:rPr>
        <w:lastRenderedPageBreak/>
        <w:t xml:space="preserve">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179A0D14" w14:textId="77777777" w:rsidR="008F3652" w:rsidRPr="00D27632" w:rsidRDefault="008F3652" w:rsidP="008F3652">
      <w:pPr>
        <w:rPr>
          <w:b/>
        </w:rPr>
      </w:pPr>
      <w:r w:rsidRPr="00D27632">
        <w:rPr>
          <w:b/>
        </w:rPr>
        <w:t>Lunar mining is key to get to Mars – provides cheaper launches, fuel, and technological innovation</w:t>
      </w:r>
    </w:p>
    <w:p w14:paraId="0BF47F60" w14:textId="77777777" w:rsidR="008F3652" w:rsidRPr="00D27632" w:rsidRDefault="008F3652" w:rsidP="008F3652">
      <w:pPr>
        <w:rPr>
          <w:sz w:val="12"/>
        </w:rPr>
      </w:pPr>
      <w:proofErr w:type="spellStart"/>
      <w:r w:rsidRPr="00D27632">
        <w:rPr>
          <w:b/>
        </w:rPr>
        <w:t>Dolzome</w:t>
      </w:r>
      <w:proofErr w:type="spellEnd"/>
      <w:r w:rsidRPr="00D27632">
        <w:rPr>
          <w:b/>
        </w:rPr>
        <w:t xml:space="preserve"> et al in 10</w:t>
      </w:r>
      <w:r w:rsidRPr="00D27632">
        <w:rPr>
          <w:sz w:val="12"/>
        </w:rPr>
        <w:t xml:space="preserve"> (</w:t>
      </w:r>
      <w:proofErr w:type="spellStart"/>
      <w:r w:rsidRPr="00D27632">
        <w:rPr>
          <w:sz w:val="12"/>
        </w:rPr>
        <w:t>Dolzome</w:t>
      </w:r>
      <w:proofErr w:type="spellEnd"/>
      <w:r w:rsidRPr="00D27632">
        <w:rPr>
          <w:sz w:val="12"/>
        </w:rPr>
        <w:t xml:space="preserve">, Mining and Explosives specialist. John Millis, About Guide for space and astronomy. David Morrison, NASA Lunar Science Institute Senior Scientist. 2010. “Mining the Moon Makes Mission to Mars Realistic” </w:t>
      </w:r>
    </w:p>
    <w:p w14:paraId="3DC747D0" w14:textId="77777777" w:rsidR="008F3652" w:rsidRPr="00D27632" w:rsidRDefault="008F3652" w:rsidP="008F3652">
      <w:pPr>
        <w:rPr>
          <w:sz w:val="12"/>
        </w:rPr>
      </w:pPr>
    </w:p>
    <w:p w14:paraId="211ACA69" w14:textId="77777777" w:rsidR="008F3652" w:rsidRPr="00D27632" w:rsidRDefault="008F3652" w:rsidP="008F3652">
      <w:pPr>
        <w:rPr>
          <w:sz w:val="12"/>
        </w:rPr>
      </w:pPr>
      <w:r w:rsidRPr="00D27632">
        <w:rPr>
          <w:sz w:val="12"/>
        </w:rPr>
        <w:t>Why going to Mars is so important? Is it linked to Mars resources exploitation?</w:t>
      </w:r>
    </w:p>
    <w:p w14:paraId="1BD3DB70" w14:textId="77777777" w:rsidR="008F3652" w:rsidRPr="00D27632" w:rsidRDefault="008F3652" w:rsidP="008F3652">
      <w:pPr>
        <w:rPr>
          <w:sz w:val="12"/>
        </w:rPr>
      </w:pPr>
      <w:r w:rsidRPr="00D27632">
        <w:rPr>
          <w:sz w:val="12"/>
        </w:rPr>
        <w:t>Amongst the</w:t>
      </w:r>
      <w:r w:rsidRPr="00D27632">
        <w:rPr>
          <w:rStyle w:val="apple-converted-space"/>
          <w:sz w:val="12"/>
          <w:szCs w:val="18"/>
        </w:rPr>
        <w:t> </w:t>
      </w:r>
      <w:hyperlink r:id="rId14" w:tgtFrame="_blank" w:history="1">
        <w:r w:rsidRPr="00D27632">
          <w:rPr>
            <w:rStyle w:val="FollowedHyperlink"/>
            <w:sz w:val="12"/>
            <w:szCs w:val="18"/>
          </w:rPr>
          <w:t>impressive list of (good) reasons</w:t>
        </w:r>
      </w:hyperlink>
      <w:r w:rsidRPr="00D27632">
        <w:rPr>
          <w:rStyle w:val="apple-converted-space"/>
          <w:sz w:val="12"/>
          <w:szCs w:val="18"/>
        </w:rPr>
        <w:t> </w:t>
      </w:r>
      <w:r w:rsidRPr="00D27632">
        <w:rPr>
          <w:sz w:val="12"/>
        </w:rPr>
        <w:t>to start such a challenging endeavor, there has been, at that stage, very few or no mention of mining resources exploitation.</w:t>
      </w:r>
    </w:p>
    <w:p w14:paraId="2996217E" w14:textId="77777777" w:rsidR="008F3652" w:rsidRPr="00D27632" w:rsidRDefault="008F3652" w:rsidP="008F3652">
      <w:pPr>
        <w:rPr>
          <w:u w:val="single"/>
        </w:rPr>
      </w:pPr>
      <w:r w:rsidRPr="00D27632">
        <w:rPr>
          <w:u w:val="single"/>
        </w:rPr>
        <w:t>To which extend lunar mining operations would pave way for mission to mars?</w:t>
      </w:r>
    </w:p>
    <w:p w14:paraId="7F8FB563" w14:textId="77777777" w:rsidR="008F3652" w:rsidRPr="00D27632" w:rsidRDefault="008F3652" w:rsidP="008F3652">
      <w:pPr>
        <w:rPr>
          <w:u w:val="single"/>
        </w:rPr>
      </w:pPr>
      <w:r w:rsidRPr="00D27632">
        <w:rPr>
          <w:u w:val="single"/>
        </w:rPr>
        <w:t>Most of specialists agree on the following:</w:t>
      </w:r>
    </w:p>
    <w:p w14:paraId="472E9645" w14:textId="77777777" w:rsidR="008F3652" w:rsidRPr="00D27632" w:rsidRDefault="008F3652" w:rsidP="008F3652">
      <w:pPr>
        <w:rPr>
          <w:u w:val="single"/>
        </w:rPr>
      </w:pPr>
      <w:r w:rsidRPr="00A560C1">
        <w:rPr>
          <w:highlight w:val="yellow"/>
          <w:u w:val="single"/>
        </w:rPr>
        <w:t>A lunar base</w:t>
      </w:r>
      <w:r w:rsidRPr="00D27632">
        <w:rPr>
          <w:u w:val="single"/>
        </w:rPr>
        <w:t xml:space="preserve"> </w:t>
      </w:r>
      <w:r w:rsidRPr="00D27632">
        <w:rPr>
          <w:sz w:val="12"/>
        </w:rPr>
        <w:t xml:space="preserve">built from locally extracted construction materials and metals </w:t>
      </w:r>
      <w:r w:rsidRPr="00A560C1">
        <w:rPr>
          <w:highlight w:val="yellow"/>
          <w:u w:val="single"/>
        </w:rPr>
        <w:t>would by-pass the limitation in term of embarked weight we are currently facing with Earth’s-launched rockets.</w:t>
      </w:r>
    </w:p>
    <w:p w14:paraId="61479FEB" w14:textId="77777777" w:rsidR="008F3652" w:rsidRPr="00D27632" w:rsidRDefault="008F3652" w:rsidP="008F3652">
      <w:pPr>
        <w:rPr>
          <w:sz w:val="12"/>
        </w:rPr>
      </w:pPr>
      <w:r w:rsidRPr="00D27632">
        <w:rPr>
          <w:u w:val="single"/>
        </w:rPr>
        <w:t>The Moon could be an excellent pit stop for further missions</w:t>
      </w:r>
      <w:r w:rsidRPr="00D27632">
        <w:rPr>
          <w:sz w:val="12"/>
        </w:rPr>
        <w:t xml:space="preserve"> (propellant, energy, water, oxygen).</w:t>
      </w:r>
    </w:p>
    <w:p w14:paraId="13CEE5D2" w14:textId="77777777" w:rsidR="008F3652" w:rsidRPr="00D27632" w:rsidRDefault="008F3652" w:rsidP="008F3652">
      <w:pPr>
        <w:rPr>
          <w:u w:val="single"/>
        </w:rPr>
      </w:pPr>
      <w:r w:rsidRPr="00D27632">
        <w:rPr>
          <w:u w:val="single"/>
        </w:rPr>
        <w:t>The Moon would also be a real size laboratory to assess and improved all the technology involved.</w:t>
      </w:r>
    </w:p>
    <w:p w14:paraId="03536EE7" w14:textId="77777777" w:rsidR="008F3652" w:rsidRPr="00D27632" w:rsidRDefault="008F3652" w:rsidP="008F3652">
      <w:pPr>
        <w:rPr>
          <w:sz w:val="12"/>
        </w:rPr>
      </w:pPr>
      <w:r w:rsidRPr="00D27632">
        <w:rPr>
          <w:u w:val="single"/>
        </w:rPr>
        <w:t>Lower attraction</w:t>
      </w:r>
      <w:r w:rsidRPr="00D27632">
        <w:rPr>
          <w:sz w:val="12"/>
        </w:rPr>
        <w:t xml:space="preserve"> (1/6th of Earth’s) </w:t>
      </w:r>
      <w:r w:rsidRPr="00D27632">
        <w:rPr>
          <w:u w:val="single"/>
        </w:rPr>
        <w:t>and absence of atmosphere, would make easier and cheaper spaceships take off to Mars</w:t>
      </w:r>
      <w:r w:rsidRPr="00D27632">
        <w:rPr>
          <w:sz w:val="12"/>
        </w:rPr>
        <w:t xml:space="preserve"> and beyond.</w:t>
      </w:r>
    </w:p>
    <w:p w14:paraId="32D23D94" w14:textId="77777777" w:rsidR="008F3652" w:rsidRPr="00D27632" w:rsidRDefault="008F3652" w:rsidP="008F3652">
      <w:pPr>
        <w:rPr>
          <w:sz w:val="12"/>
        </w:rPr>
      </w:pPr>
      <w:r w:rsidRPr="00D27632">
        <w:rPr>
          <w:sz w:val="12"/>
        </w:rPr>
        <w:t>Discovery of Lunar ice have been a major event.</w:t>
      </w:r>
    </w:p>
    <w:p w14:paraId="4691304F" w14:textId="77777777" w:rsidR="008F3652" w:rsidRPr="00D27632" w:rsidRDefault="008F3652" w:rsidP="008F3652">
      <w:pPr>
        <w:rPr>
          <w:sz w:val="12"/>
        </w:rPr>
      </w:pPr>
      <w:r w:rsidRPr="00D27632">
        <w:rPr>
          <w:sz w:val="12"/>
        </w:rPr>
        <w:t>Chandrayaan-1 detected in 2009 both water and hydroxyl molecules (oxygen and hydrogen atoms) trapped or mixed up in the regolith. This comes to confirm Deep Impact Probe and Cassini Space Probe unexpected readings.</w:t>
      </w:r>
    </w:p>
    <w:p w14:paraId="644D318F" w14:textId="77777777" w:rsidR="00574FE2" w:rsidRDefault="008F3652" w:rsidP="008F3652">
      <w:pPr>
        <w:rPr>
          <w:iCs/>
          <w:u w:val="single"/>
        </w:rPr>
      </w:pPr>
      <w:r w:rsidRPr="00D27632">
        <w:rPr>
          <w:iCs/>
          <w:sz w:val="12"/>
        </w:rPr>
        <w:t xml:space="preserve">“Finding water on the Moon has surprised and excited scientists. Water was not expected, since the moon rocks brought back by Apollo from the equatorial regions of the Moon were extremely dry. Since </w:t>
      </w:r>
      <w:proofErr w:type="gramStart"/>
      <w:r w:rsidRPr="00D27632">
        <w:rPr>
          <w:iCs/>
          <w:sz w:val="12"/>
        </w:rPr>
        <w:t>then</w:t>
      </w:r>
      <w:proofErr w:type="gramEnd"/>
      <w:r w:rsidRPr="00D27632">
        <w:rPr>
          <w:iCs/>
          <w:sz w:val="12"/>
        </w:rPr>
        <w:t xml:space="preserve"> more sensitive instruments have detected small amounts of water in chemical combination with other minerals. But the biggest discovery was of frozen water (ice) in some dark craters near the lunar north pole and south pole. The floors of these craters are among the coldest places in the solar system, so once a water molecule arrives there, it stays forever as ice</w:t>
      </w:r>
      <w:r w:rsidRPr="00A560C1">
        <w:rPr>
          <w:iCs/>
          <w:sz w:val="12"/>
          <w:highlight w:val="yellow"/>
        </w:rPr>
        <w:t xml:space="preserve">. </w:t>
      </w:r>
      <w:r w:rsidRPr="00A560C1">
        <w:rPr>
          <w:iCs/>
          <w:highlight w:val="yellow"/>
          <w:u w:val="single"/>
        </w:rPr>
        <w:t>The amount of ice on these crater floors turns out to be larger than expected. This ice, which contains other molecules besides water, records the history of comet impacts on the Moon over the past billion years.</w:t>
      </w:r>
      <w:r w:rsidRPr="00D27632">
        <w:rPr>
          <w:iCs/>
          <w:u w:val="single"/>
        </w:rPr>
        <w:t xml:space="preserve"> </w:t>
      </w:r>
    </w:p>
    <w:p w14:paraId="5E63A7D7" w14:textId="77777777" w:rsidR="00574FE2" w:rsidRDefault="00574FE2" w:rsidP="008F3652">
      <w:pPr>
        <w:rPr>
          <w:iCs/>
          <w:u w:val="single"/>
        </w:rPr>
      </w:pPr>
    </w:p>
    <w:p w14:paraId="4AF71380" w14:textId="00733277" w:rsidR="008F3652" w:rsidRPr="00D27632" w:rsidRDefault="008F3652" w:rsidP="008F3652">
      <w:pPr>
        <w:rPr>
          <w:sz w:val="12"/>
        </w:rPr>
      </w:pPr>
      <w:r w:rsidRPr="00D27632">
        <w:rPr>
          <w:iCs/>
          <w:u w:val="single"/>
        </w:rPr>
        <w:t xml:space="preserve">In addition, we may someday be able to mine this ice and use the water to make rocket fuel and oxygen for astronauts to </w:t>
      </w:r>
      <w:proofErr w:type="spellStart"/>
      <w:r w:rsidRPr="00D27632">
        <w:rPr>
          <w:iCs/>
          <w:u w:val="single"/>
        </w:rPr>
        <w:t>use</w:t>
      </w:r>
      <w:r w:rsidRPr="00D27632">
        <w:rPr>
          <w:iCs/>
          <w:sz w:val="12"/>
        </w:rPr>
        <w:t>”</w:t>
      </w:r>
      <w:r w:rsidRPr="00D27632">
        <w:rPr>
          <w:sz w:val="12"/>
        </w:rPr>
        <w:t>,</w:t>
      </w:r>
      <w:hyperlink r:id="rId15" w:tgtFrame="_blank" w:history="1">
        <w:r w:rsidRPr="00D27632">
          <w:rPr>
            <w:rStyle w:val="FollowedHyperlink"/>
            <w:sz w:val="12"/>
            <w:szCs w:val="18"/>
          </w:rPr>
          <w:t>wrote</w:t>
        </w:r>
        <w:proofErr w:type="spellEnd"/>
        <w:r w:rsidRPr="00D27632">
          <w:rPr>
            <w:rStyle w:val="FollowedHyperlink"/>
            <w:sz w:val="12"/>
            <w:szCs w:val="18"/>
          </w:rPr>
          <w:t xml:space="preserve"> David Morrison</w:t>
        </w:r>
      </w:hyperlink>
      <w:r w:rsidRPr="00D27632">
        <w:rPr>
          <w:sz w:val="12"/>
        </w:rPr>
        <w:t>, NASA Lunar Science Institute Senior Scientist</w:t>
      </w:r>
    </w:p>
    <w:p w14:paraId="03B3F650" w14:textId="77777777" w:rsidR="008F3652" w:rsidRPr="00D27632" w:rsidRDefault="008F3652" w:rsidP="008F3652">
      <w:pPr>
        <w:rPr>
          <w:sz w:val="12"/>
        </w:rPr>
      </w:pPr>
      <w:r w:rsidRPr="00D27632">
        <w:rPr>
          <w:sz w:val="12"/>
        </w:rPr>
        <w:t>In 2010,</w:t>
      </w:r>
      <w:r w:rsidRPr="00D27632">
        <w:rPr>
          <w:rStyle w:val="apple-converted-space"/>
          <w:sz w:val="12"/>
          <w:szCs w:val="18"/>
        </w:rPr>
        <w:t> </w:t>
      </w:r>
      <w:hyperlink r:id="rId16" w:history="1">
        <w:r w:rsidRPr="00D27632">
          <w:rPr>
            <w:rStyle w:val="FollowedHyperlink"/>
            <w:sz w:val="12"/>
            <w:szCs w:val="18"/>
          </w:rPr>
          <w:t>John Millis</w:t>
        </w:r>
      </w:hyperlink>
      <w:r w:rsidRPr="00D27632">
        <w:rPr>
          <w:sz w:val="12"/>
        </w:rPr>
        <w:t>, About</w:t>
      </w:r>
      <w:r w:rsidRPr="00D27632">
        <w:rPr>
          <w:rStyle w:val="apple-converted-space"/>
          <w:sz w:val="12"/>
          <w:szCs w:val="18"/>
        </w:rPr>
        <w:t> </w:t>
      </w:r>
      <w:hyperlink r:id="rId17" w:history="1">
        <w:r w:rsidRPr="00D27632">
          <w:rPr>
            <w:rStyle w:val="FollowedHyperlink"/>
            <w:sz w:val="12"/>
            <w:szCs w:val="18"/>
          </w:rPr>
          <w:t>Guide for Space &amp; Astronomy wrote</w:t>
        </w:r>
      </w:hyperlink>
      <w:r w:rsidRPr="00D27632">
        <w:rPr>
          <w:sz w:val="12"/>
        </w:rPr>
        <w:t>:</w:t>
      </w:r>
    </w:p>
    <w:p w14:paraId="29FD0240" w14:textId="77777777" w:rsidR="008F3652" w:rsidRPr="00D27632" w:rsidRDefault="008F3652" w:rsidP="008F3652">
      <w:pPr>
        <w:rPr>
          <w:iCs/>
          <w:u w:val="single"/>
        </w:rPr>
      </w:pPr>
      <w:r w:rsidRPr="00D27632">
        <w:rPr>
          <w:iCs/>
          <w:sz w:val="12"/>
        </w:rPr>
        <w:t xml:space="preserve">“Should We Return to the Moon? Is It Worth the Risk? (…) </w:t>
      </w:r>
      <w:r w:rsidRPr="00D27632">
        <w:rPr>
          <w:iCs/>
          <w:u w:val="single"/>
        </w:rPr>
        <w:t>there are valuable resources on the Moon that we can use for other space missions. Particularly, liquid oxygen is a major component of the propellant needed for current space travel. NASA believes that this resource can be easily extracted from the Moon and stored at deposit sites for use by other missions -- particularly by a manned mission to Mars”.</w:t>
      </w:r>
    </w:p>
    <w:p w14:paraId="6A4C2B03" w14:textId="77777777" w:rsidR="008F3652" w:rsidRPr="00D27632" w:rsidRDefault="008F3652" w:rsidP="008F3652">
      <w:pPr>
        <w:rPr>
          <w:b/>
        </w:rPr>
      </w:pPr>
    </w:p>
    <w:p w14:paraId="071B0329" w14:textId="77777777" w:rsidR="008F3652" w:rsidRPr="00D27632" w:rsidRDefault="008F3652" w:rsidP="008F3652">
      <w:pPr>
        <w:pStyle w:val="Heading4"/>
        <w:rPr>
          <w:rStyle w:val="StyleUnderline"/>
          <w:b w:val="0"/>
        </w:rPr>
      </w:pPr>
      <w:r w:rsidRPr="00D27632">
        <w:rPr>
          <w:rStyle w:val="StyleUnderline"/>
          <w:b w:val="0"/>
        </w:rPr>
        <w:lastRenderedPageBreak/>
        <w:t xml:space="preserve">The plan will spur further space exploration, asteroid </w:t>
      </w:r>
      <w:proofErr w:type="gramStart"/>
      <w:r w:rsidRPr="00D27632">
        <w:rPr>
          <w:rStyle w:val="StyleUnderline"/>
          <w:b w:val="0"/>
        </w:rPr>
        <w:t>defense</w:t>
      </w:r>
      <w:proofErr w:type="gramEnd"/>
      <w:r w:rsidRPr="00D27632">
        <w:rPr>
          <w:rStyle w:val="StyleUnderline"/>
          <w:b w:val="0"/>
        </w:rPr>
        <w:t xml:space="preserve"> and space tourism</w:t>
      </w:r>
    </w:p>
    <w:p w14:paraId="3254F30B" w14:textId="77777777" w:rsidR="008F3652" w:rsidRPr="00D27632" w:rsidRDefault="008F3652" w:rsidP="008F3652">
      <w:pPr>
        <w:rPr>
          <w:rStyle w:val="StyleUnderline"/>
          <w:sz w:val="12"/>
        </w:rPr>
      </w:pPr>
      <w:r w:rsidRPr="00D27632">
        <w:rPr>
          <w:rStyle w:val="StyleUnderline"/>
          <w:b/>
        </w:rPr>
        <w:t>Schmitt, Apollo 17 astronaut, 4</w:t>
      </w:r>
      <w:r w:rsidRPr="00D27632">
        <w:rPr>
          <w:rStyle w:val="StyleUnderline"/>
          <w:sz w:val="12"/>
        </w:rPr>
        <w:t xml:space="preserve"> (October 2004, Harrison H., Popular Mechanics, “Mining the Moon,” vol. 181, no. 10, Academic Search Premier, JMP)</w:t>
      </w:r>
    </w:p>
    <w:p w14:paraId="7FFCBAD8" w14:textId="77777777" w:rsidR="008F3652" w:rsidRPr="00D27632" w:rsidRDefault="008F3652" w:rsidP="008F3652">
      <w:pPr>
        <w:rPr>
          <w:rStyle w:val="StyleUnderline"/>
          <w:sz w:val="12"/>
        </w:rPr>
      </w:pPr>
    </w:p>
    <w:p w14:paraId="1D98E61C" w14:textId="77777777" w:rsidR="008F3652" w:rsidRPr="00D27632" w:rsidRDefault="008F3652" w:rsidP="008F3652">
      <w:pPr>
        <w:rPr>
          <w:rStyle w:val="StyleUnderline"/>
        </w:rPr>
      </w:pPr>
      <w:r w:rsidRPr="00D27632">
        <w:rPr>
          <w:rStyle w:val="StyleUnderline"/>
          <w:sz w:val="12"/>
        </w:rPr>
        <w:t xml:space="preserve">Returning to the moon would be a worthwhile pursuit even if obtaining helium-3 were the only goal. But over time the pioneering venture would pay more valuable dividends. Settlements established for helium-3 mining would branch out into other activities that support space exploration. </w:t>
      </w:r>
      <w:r w:rsidRPr="00D27632">
        <w:rPr>
          <w:rStyle w:val="StyleUnderline"/>
        </w:rPr>
        <w:t xml:space="preserve">Even with the next generation of </w:t>
      </w:r>
      <w:proofErr w:type="spellStart"/>
      <w:r w:rsidRPr="00D27632">
        <w:rPr>
          <w:rStyle w:val="StyleUnderline"/>
        </w:rPr>
        <w:t>Saturns</w:t>
      </w:r>
      <w:proofErr w:type="spellEnd"/>
      <w:r w:rsidRPr="00D27632">
        <w:rPr>
          <w:rStyle w:val="StyleUnderline"/>
        </w:rPr>
        <w:t xml:space="preserve">, it will not be economical to lift the massive quantities of oxygen, water and structural materials needed to create permanent human settlements in space. We must acquire the technical skills to extract these vital materials from locally available resources. </w:t>
      </w:r>
      <w:r w:rsidRPr="00A560C1">
        <w:rPr>
          <w:rStyle w:val="Emphasis"/>
          <w:highlight w:val="yellow"/>
        </w:rPr>
        <w:t>Mining the moon for helium-3 would offer a unique opportunity to acquire those resources as byproducts.</w:t>
      </w:r>
      <w:r w:rsidRPr="00D27632">
        <w:rPr>
          <w:rStyle w:val="StyleUnderline"/>
        </w:rPr>
        <w:t xml:space="preserve"> </w:t>
      </w:r>
      <w:r w:rsidRPr="00A560C1">
        <w:rPr>
          <w:rStyle w:val="StyleUnderline"/>
          <w:highlight w:val="yellow"/>
        </w:rPr>
        <w:t>Other opportunities might be possible through the sale of low-cost access to space. These</w:t>
      </w:r>
      <w:r w:rsidRPr="00D27632">
        <w:rPr>
          <w:rStyle w:val="StyleUnderline"/>
          <w:sz w:val="12"/>
        </w:rPr>
        <w:t xml:space="preserve"> additional, launch-related businesses </w:t>
      </w:r>
      <w:r w:rsidRPr="00A560C1">
        <w:rPr>
          <w:rStyle w:val="StyleUnderline"/>
          <w:sz w:val="12"/>
          <w:highlight w:val="yellow"/>
        </w:rPr>
        <w:t xml:space="preserve">will </w:t>
      </w:r>
      <w:r w:rsidRPr="00A560C1">
        <w:rPr>
          <w:rStyle w:val="StyleUnderline"/>
          <w:highlight w:val="yellow"/>
        </w:rPr>
        <w:t>include providing services for government-funded lunar and planetary exploration, astronomical observatories, national defense, and long-term, on-call protection from the impacts of asteroids and comets. Space and lunar tourism also will be enabled by the existence of low-cost, highly reliable rockets</w:t>
      </w:r>
      <w:r w:rsidRPr="00D27632">
        <w:rPr>
          <w:rStyle w:val="StyleUnderline"/>
        </w:rPr>
        <w:t>.</w:t>
      </w:r>
    </w:p>
    <w:p w14:paraId="0DC07A8B" w14:textId="77777777" w:rsidR="008F3652" w:rsidRPr="00D27632" w:rsidRDefault="008F3652" w:rsidP="008F3652">
      <w:pPr>
        <w:rPr>
          <w:rStyle w:val="StyleUnderline"/>
          <w:sz w:val="12"/>
        </w:rPr>
      </w:pPr>
      <w:r w:rsidRPr="00D27632">
        <w:rPr>
          <w:rStyle w:val="StyleUnderline"/>
          <w:sz w:val="12"/>
        </w:rPr>
        <w:t>With such tremendous business potential, the entrepreneurial private sector should support a return to the moon, this time to stay. For an investment of less than $15 billion — about the same as was required for the 1970s Trans Alaska Pipeline — private enterprise could make permanent habitation on the moon the next chapter in human history.</w:t>
      </w:r>
    </w:p>
    <w:p w14:paraId="2C29ED15" w14:textId="77777777" w:rsidR="008F3652" w:rsidRPr="00D27632" w:rsidRDefault="008F3652" w:rsidP="008F3652">
      <w:pPr>
        <w:rPr>
          <w:rStyle w:val="StyleUnderline"/>
        </w:rPr>
      </w:pPr>
      <w:r w:rsidRPr="00D27632">
        <w:rPr>
          <w:rStyle w:val="StyleUnderline"/>
        </w:rPr>
        <w:t>"Learning how to mine the moon for helium-3 will create the technological infrastructure for our inevitable journeys to Mars and beyond."</w:t>
      </w:r>
    </w:p>
    <w:p w14:paraId="5F78F626" w14:textId="77777777" w:rsidR="008F3652" w:rsidRPr="00D27632" w:rsidRDefault="008F3652" w:rsidP="008F3652">
      <w:pPr>
        <w:rPr>
          <w:rStyle w:val="StyleUnderline"/>
        </w:rPr>
      </w:pPr>
      <w:r w:rsidRPr="00D27632">
        <w:rPr>
          <w:rStyle w:val="StyleUnderline"/>
        </w:rPr>
        <w:t>"A new, modernized Saturn rocket should be capable of launching 100-ton payloads to the moon."</w:t>
      </w:r>
    </w:p>
    <w:p w14:paraId="3E88007F" w14:textId="77777777" w:rsidR="008F3652" w:rsidRPr="00BF5592" w:rsidRDefault="008F3652" w:rsidP="008F3652">
      <w:pPr>
        <w:pStyle w:val="Heading4"/>
        <w:rPr>
          <w:rFonts w:cs="Calibri"/>
        </w:rPr>
      </w:pPr>
      <w:r w:rsidRPr="00BF5592">
        <w:rPr>
          <w:rFonts w:cs="Calibri"/>
        </w:rPr>
        <w:t>Failure to colonize guarantees extinction</w:t>
      </w:r>
    </w:p>
    <w:p w14:paraId="0287E92C" w14:textId="77777777" w:rsidR="008F3652" w:rsidRPr="00BF5592" w:rsidRDefault="008F3652" w:rsidP="008F3652">
      <w:pPr>
        <w:tabs>
          <w:tab w:val="left" w:pos="978"/>
        </w:tabs>
      </w:pPr>
      <w:proofErr w:type="spellStart"/>
      <w:r w:rsidRPr="00BF5592">
        <w:rPr>
          <w:rStyle w:val="Style13ptBold"/>
        </w:rPr>
        <w:t>Munevar</w:t>
      </w:r>
      <w:proofErr w:type="spellEnd"/>
      <w:r w:rsidRPr="00BF5592">
        <w:rPr>
          <w:rStyle w:val="Style13ptBold"/>
        </w:rPr>
        <w:t xml:space="preserve"> '19 </w:t>
      </w:r>
      <w:r w:rsidRPr="00BF5592">
        <w:t>[Gonzalo; 4/19/19; Professor at Lawrence Technical University; "Deflecting Existential Risk with Space Colonization," https://filling--space.com/2019/04/19/deflecting--existential--risk--with--space--colonization/]</w:t>
      </w:r>
    </w:p>
    <w:p w14:paraId="3308F914" w14:textId="77777777" w:rsidR="008F3652" w:rsidRPr="00BF5592" w:rsidRDefault="008F3652" w:rsidP="008F3652">
      <w:pPr>
        <w:tabs>
          <w:tab w:val="left" w:pos="978"/>
        </w:tabs>
      </w:pPr>
      <w:r w:rsidRPr="00BF5592">
        <w:t>Why do you argue that “</w:t>
      </w:r>
      <w:r w:rsidRPr="00BF5592">
        <w:rPr>
          <w:rStyle w:val="StyleUnderline"/>
          <w:highlight w:val="cyan"/>
        </w:rPr>
        <w:t>failure to move</w:t>
      </w:r>
      <w:r w:rsidRPr="00BF5592">
        <w:rPr>
          <w:rStyle w:val="StyleUnderline"/>
        </w:rPr>
        <w:t xml:space="preserve"> into the cosmos </w:t>
      </w:r>
      <w:r w:rsidRPr="00BF5592">
        <w:rPr>
          <w:rStyle w:val="StyleUnderline"/>
          <w:highlight w:val="cyan"/>
        </w:rPr>
        <w:t xml:space="preserve">would </w:t>
      </w:r>
      <w:r w:rsidRPr="00BF5592">
        <w:rPr>
          <w:rStyle w:val="Emphasis"/>
          <w:highlight w:val="cyan"/>
        </w:rPr>
        <w:t>condemn</w:t>
      </w:r>
      <w:r w:rsidRPr="00BF5592">
        <w:rPr>
          <w:rStyle w:val="StyleUnderline"/>
          <w:highlight w:val="cyan"/>
        </w:rPr>
        <w:t xml:space="preserve"> us to </w:t>
      </w:r>
      <w:r w:rsidRPr="00BF5592">
        <w:rPr>
          <w:rStyle w:val="Emphasis"/>
          <w:highlight w:val="cyan"/>
        </w:rPr>
        <w:t>oblivion</w:t>
      </w:r>
      <w:r w:rsidRPr="00BF5592">
        <w:t>”?</w:t>
      </w:r>
    </w:p>
    <w:p w14:paraId="7A4841AA" w14:textId="77777777" w:rsidR="008F3652" w:rsidRPr="00BF5592" w:rsidRDefault="008F3652" w:rsidP="008F3652">
      <w:pPr>
        <w:tabs>
          <w:tab w:val="left" w:pos="978"/>
        </w:tabs>
      </w:pPr>
      <w:r w:rsidRPr="00BF5592">
        <w:rPr>
          <w:rStyle w:val="StyleUnderline"/>
        </w:rPr>
        <w:t xml:space="preserve">By having a </w:t>
      </w:r>
      <w:r w:rsidRPr="00BF5592">
        <w:rPr>
          <w:rStyle w:val="Emphasis"/>
        </w:rPr>
        <w:t>significant presence</w:t>
      </w:r>
      <w:r w:rsidRPr="00BF5592">
        <w:t xml:space="preserve"> </w:t>
      </w:r>
      <w:r w:rsidRPr="00BF5592">
        <w:rPr>
          <w:rStyle w:val="StyleUnderline"/>
        </w:rPr>
        <w:t>in the solar system in the next few thousands of years</w:t>
      </w:r>
      <w:r w:rsidRPr="00BF5592">
        <w:t xml:space="preserve"> and beyond, </w:t>
      </w:r>
      <w:r w:rsidRPr="00BF5592">
        <w:rPr>
          <w:rStyle w:val="StyleUnderline"/>
        </w:rPr>
        <w:t>we will be in a</w:t>
      </w:r>
      <w:r w:rsidRPr="00BF5592">
        <w:t xml:space="preserve"> </w:t>
      </w:r>
      <w:r w:rsidRPr="00BF5592">
        <w:rPr>
          <w:rStyle w:val="Emphasis"/>
        </w:rPr>
        <w:t>better position</w:t>
      </w:r>
      <w:r w:rsidRPr="00BF5592">
        <w:t xml:space="preserve"> </w:t>
      </w:r>
      <w:r w:rsidRPr="00BF5592">
        <w:rPr>
          <w:rStyle w:val="StyleUnderline"/>
        </w:rPr>
        <w:t>to</w:t>
      </w:r>
      <w:r w:rsidRPr="00BF5592">
        <w:t xml:space="preserve"> </w:t>
      </w:r>
      <w:r w:rsidRPr="00BF5592">
        <w:rPr>
          <w:rStyle w:val="Emphasis"/>
        </w:rPr>
        <w:t xml:space="preserve">deflect </w:t>
      </w:r>
      <w:r w:rsidRPr="00BF5592">
        <w:rPr>
          <w:rStyle w:val="Emphasis"/>
          <w:highlight w:val="cyan"/>
        </w:rPr>
        <w:t>asteroids</w:t>
      </w:r>
      <w:r w:rsidRPr="00BF5592">
        <w:rPr>
          <w:highlight w:val="cyan"/>
        </w:rPr>
        <w:t xml:space="preserve"> </w:t>
      </w:r>
      <w:r w:rsidRPr="00BF5592">
        <w:rPr>
          <w:rStyle w:val="StyleUnderline"/>
          <w:highlight w:val="cyan"/>
        </w:rPr>
        <w:t>and</w:t>
      </w:r>
      <w:r w:rsidRPr="00BF5592">
        <w:rPr>
          <w:highlight w:val="cyan"/>
        </w:rPr>
        <w:t xml:space="preserve"> </w:t>
      </w:r>
      <w:r w:rsidRPr="00BF5592">
        <w:rPr>
          <w:rStyle w:val="Emphasis"/>
          <w:highlight w:val="cyan"/>
        </w:rPr>
        <w:t>comets</w:t>
      </w:r>
      <w:r w:rsidRPr="00BF5592">
        <w:t xml:space="preserve"> </w:t>
      </w:r>
      <w:r w:rsidRPr="00BF5592">
        <w:rPr>
          <w:rStyle w:val="StyleUnderline"/>
        </w:rPr>
        <w:t xml:space="preserve">that </w:t>
      </w:r>
      <w:r w:rsidRPr="00BF5592">
        <w:rPr>
          <w:rStyle w:val="StyleUnderline"/>
          <w:highlight w:val="cyan"/>
        </w:rPr>
        <w:t>might</w:t>
      </w:r>
      <w:r w:rsidRPr="00BF5592">
        <w:rPr>
          <w:rStyle w:val="StyleUnderline"/>
        </w:rPr>
        <w:t xml:space="preserve"> bring the</w:t>
      </w:r>
      <w:r w:rsidRPr="00BF5592">
        <w:t xml:space="preserve"> </w:t>
      </w:r>
      <w:r w:rsidRPr="00BF5592">
        <w:rPr>
          <w:rStyle w:val="Emphasis"/>
          <w:highlight w:val="cyan"/>
        </w:rPr>
        <w:t>end</w:t>
      </w:r>
      <w:r w:rsidRPr="00BF5592">
        <w:rPr>
          <w:rStyle w:val="Emphasis"/>
        </w:rPr>
        <w:t xml:space="preserve"> of </w:t>
      </w:r>
      <w:r w:rsidRPr="00BF5592">
        <w:rPr>
          <w:rStyle w:val="Emphasis"/>
          <w:highlight w:val="cyan"/>
        </w:rPr>
        <w:t>humanity</w:t>
      </w:r>
      <w:r w:rsidRPr="00BF5592">
        <w:rPr>
          <w:rStyle w:val="StyleUnderline"/>
        </w:rPr>
        <w:t>, and much other Earth life, in a</w:t>
      </w:r>
      <w:r w:rsidRPr="00BF5592">
        <w:t xml:space="preserve"> </w:t>
      </w:r>
      <w:r w:rsidRPr="00BF5592">
        <w:rPr>
          <w:rStyle w:val="Emphasis"/>
        </w:rPr>
        <w:t>horrible collision</w:t>
      </w:r>
      <w:r w:rsidRPr="00BF5592">
        <w:t xml:space="preserve">. And </w:t>
      </w:r>
      <w:r w:rsidRPr="00BF5592">
        <w:rPr>
          <w:rStyle w:val="StyleUnderline"/>
          <w:highlight w:val="cyan"/>
        </w:rPr>
        <w:t>if</w:t>
      </w:r>
      <w:r w:rsidRPr="00BF5592">
        <w:rPr>
          <w:rStyle w:val="StyleUnderline"/>
        </w:rPr>
        <w:t xml:space="preserve"> perchance </w:t>
      </w:r>
      <w:r w:rsidRPr="00BF5592">
        <w:rPr>
          <w:rStyle w:val="StyleUnderline"/>
          <w:highlight w:val="cyan"/>
        </w:rPr>
        <w:t>one</w:t>
      </w:r>
      <w:r w:rsidRPr="00BF5592">
        <w:rPr>
          <w:rStyle w:val="StyleUnderline"/>
        </w:rPr>
        <w:t xml:space="preserve"> such catastrophe </w:t>
      </w:r>
      <w:r w:rsidRPr="00BF5592">
        <w:rPr>
          <w:rStyle w:val="StyleUnderline"/>
          <w:highlight w:val="cyan"/>
        </w:rPr>
        <w:t>proves</w:t>
      </w:r>
      <w:r w:rsidRPr="00BF5592">
        <w:rPr>
          <w:highlight w:val="cyan"/>
        </w:rPr>
        <w:t xml:space="preserve"> </w:t>
      </w:r>
      <w:r w:rsidRPr="00BF5592">
        <w:rPr>
          <w:rStyle w:val="Emphasis"/>
          <w:highlight w:val="cyan"/>
        </w:rPr>
        <w:t>inevitable</w:t>
      </w:r>
      <w:r w:rsidRPr="00BF5592">
        <w:t xml:space="preserve"> (</w:t>
      </w:r>
      <w:proofErr w:type="gramStart"/>
      <w:r w:rsidRPr="00BF5592">
        <w:t>e.g.</w:t>
      </w:r>
      <w:proofErr w:type="gramEnd"/>
      <w:r w:rsidRPr="00BF5592">
        <w:t xml:space="preserve"> </w:t>
      </w:r>
      <w:r w:rsidRPr="00BF5592">
        <w:rPr>
          <w:rStyle w:val="StyleUnderline"/>
        </w:rPr>
        <w:t>a rogue planet passing through the solar system</w:t>
      </w:r>
      <w:r w:rsidRPr="00BF5592">
        <w:t xml:space="preserve">), </w:t>
      </w:r>
      <w:r w:rsidRPr="00BF5592">
        <w:rPr>
          <w:rStyle w:val="StyleUnderline"/>
          <w:highlight w:val="cyan"/>
        </w:rPr>
        <w:t>humanity would</w:t>
      </w:r>
      <w:r w:rsidRPr="00BF5592">
        <w:rPr>
          <w:rStyle w:val="StyleUnderline"/>
        </w:rPr>
        <w:t xml:space="preserve"> </w:t>
      </w:r>
      <w:r w:rsidRPr="00BF5592">
        <w:rPr>
          <w:rStyle w:val="Emphasis"/>
        </w:rPr>
        <w:t xml:space="preserve">still </w:t>
      </w:r>
      <w:r w:rsidRPr="00BF5592">
        <w:rPr>
          <w:rStyle w:val="Emphasis"/>
          <w:highlight w:val="cyan"/>
        </w:rPr>
        <w:t>survive</w:t>
      </w:r>
      <w:r w:rsidRPr="00BF5592">
        <w:rPr>
          <w:rStyle w:val="StyleUnderline"/>
          <w:highlight w:val="cyan"/>
        </w:rPr>
        <w:t xml:space="preserve"> by having colonized</w:t>
      </w:r>
      <w:r w:rsidRPr="00BF5592">
        <w:t xml:space="preserve"> Mars and other bodies, as well as by having built artificial space colonies of the type advocated by Gerard O’Neill.</w:t>
      </w:r>
    </w:p>
    <w:p w14:paraId="410C1FF4" w14:textId="77777777" w:rsidR="008F3652" w:rsidRPr="00BF5592" w:rsidRDefault="008F3652" w:rsidP="008F3652">
      <w:pPr>
        <w:tabs>
          <w:tab w:val="left" w:pos="978"/>
        </w:tabs>
      </w:pPr>
      <w:r w:rsidRPr="00BF5592">
        <w:rPr>
          <w:rStyle w:val="StyleUnderline"/>
          <w:highlight w:val="cyan"/>
        </w:rPr>
        <w:t>Once the sun begins to turn into a red giant</w:t>
      </w:r>
      <w:r w:rsidRPr="00BF5592">
        <w:t xml:space="preserve"> in a few billion years, </w:t>
      </w:r>
      <w:r w:rsidRPr="00BF5592">
        <w:rPr>
          <w:rStyle w:val="StyleUnderline"/>
        </w:rPr>
        <w:t xml:space="preserve">we must have long moved into the </w:t>
      </w:r>
      <w:r w:rsidRPr="00BF5592">
        <w:rPr>
          <w:rStyle w:val="Emphasis"/>
        </w:rPr>
        <w:t>outer solar system</w:t>
      </w:r>
      <w:r w:rsidRPr="00BF5592">
        <w:rPr>
          <w:rStyle w:val="StyleUnderline"/>
        </w:rPr>
        <w:t xml:space="preserve">. In the very long run, </w:t>
      </w:r>
      <w:r w:rsidRPr="00BF5592">
        <w:rPr>
          <w:rStyle w:val="StyleUnderline"/>
          <w:highlight w:val="cyan"/>
        </w:rPr>
        <w:t xml:space="preserve">we </w:t>
      </w:r>
      <w:proofErr w:type="gramStart"/>
      <w:r w:rsidRPr="00BF5592">
        <w:rPr>
          <w:rStyle w:val="StyleUnderline"/>
          <w:highlight w:val="cyan"/>
        </w:rPr>
        <w:t>have to</w:t>
      </w:r>
      <w:proofErr w:type="gramEnd"/>
      <w:r w:rsidRPr="00BF5592">
        <w:rPr>
          <w:rStyle w:val="StyleUnderline"/>
          <w:highlight w:val="cyan"/>
        </w:rPr>
        <w:t xml:space="preserve"> move into</w:t>
      </w:r>
      <w:r w:rsidRPr="00BF5592">
        <w:rPr>
          <w:highlight w:val="cyan"/>
        </w:rPr>
        <w:t xml:space="preserve"> </w:t>
      </w:r>
      <w:r w:rsidRPr="00BF5592">
        <w:rPr>
          <w:rStyle w:val="Emphasis"/>
          <w:highlight w:val="cyan"/>
        </w:rPr>
        <w:t>other solar systems</w:t>
      </w:r>
      <w:r w:rsidRPr="00BF5592">
        <w:t xml:space="preserve">. Relativistic--speed starships would be nice, but they are not necessary for the task of moving humanity to the stars. </w:t>
      </w:r>
      <w:r w:rsidRPr="00BF5592">
        <w:rPr>
          <w:rStyle w:val="StyleUnderline"/>
          <w:highlight w:val="cyan"/>
        </w:rPr>
        <w:t>We can</w:t>
      </w:r>
      <w:r w:rsidRPr="00BF5592">
        <w:rPr>
          <w:rStyle w:val="StyleUnderline"/>
        </w:rPr>
        <w:t xml:space="preserve"> reach them, slowly but surely, by propelling some of our space colonies away from the sun</w:t>
      </w:r>
      <w:r w:rsidRPr="00BF5592">
        <w:t xml:space="preserve">, carrying perhaps millions of human beings. </w:t>
      </w:r>
      <w:r w:rsidRPr="00BF5592">
        <w:rPr>
          <w:rStyle w:val="StyleUnderline"/>
        </w:rPr>
        <w:t xml:space="preserve">They would </w:t>
      </w:r>
      <w:r w:rsidRPr="00BF5592">
        <w:rPr>
          <w:rStyle w:val="StyleUnderline"/>
          <w:highlight w:val="cyan"/>
        </w:rPr>
        <w:t>take advantage of</w:t>
      </w:r>
      <w:r w:rsidRPr="00BF5592">
        <w:rPr>
          <w:rStyle w:val="StyleUnderline"/>
        </w:rPr>
        <w:t xml:space="preserve"> the </w:t>
      </w:r>
      <w:r w:rsidRPr="00BF5592">
        <w:rPr>
          <w:rStyle w:val="Emphasis"/>
        </w:rPr>
        <w:t xml:space="preserve">many </w:t>
      </w:r>
      <w:r w:rsidRPr="00BF5592">
        <w:rPr>
          <w:rStyle w:val="Emphasis"/>
          <w:highlight w:val="cyan"/>
        </w:rPr>
        <w:t>resources</w:t>
      </w:r>
      <w:r w:rsidRPr="00BF5592">
        <w:rPr>
          <w:rStyle w:val="StyleUnderline"/>
        </w:rPr>
        <w:t xml:space="preserve"> to be found </w:t>
      </w:r>
      <w:r w:rsidRPr="00BF5592">
        <w:rPr>
          <w:rStyle w:val="StyleUnderline"/>
          <w:highlight w:val="cyan"/>
        </w:rPr>
        <w:t xml:space="preserve">in the </w:t>
      </w:r>
      <w:r w:rsidRPr="00BF5592">
        <w:rPr>
          <w:rStyle w:val="Emphasis"/>
          <w:highlight w:val="cyan"/>
        </w:rPr>
        <w:t>Oort Cloud</w:t>
      </w:r>
      <w:r w:rsidRPr="00BF5592">
        <w:t xml:space="preserve">, and then of equivalent clouds in other solar systems. </w:t>
      </w:r>
      <w:r w:rsidRPr="00BF5592">
        <w:rPr>
          <w:rStyle w:val="StyleUnderline"/>
        </w:rPr>
        <w:t>Even interstellar space has resources to offer. Nuclear energy</w:t>
      </w:r>
      <w:r w:rsidRPr="00BF5592">
        <w:t xml:space="preserve">, probably fusion, </w:t>
      </w:r>
      <w:r w:rsidRPr="00BF5592">
        <w:rPr>
          <w:rStyle w:val="StyleUnderline"/>
        </w:rPr>
        <w:t>would likely be required.</w:t>
      </w:r>
      <w:r w:rsidRPr="00BF5592">
        <w:t xml:space="preserve"> It may take us tens of thousands of years, but in the cosmic time scale, that is but a blink in the eye.</w:t>
      </w:r>
    </w:p>
    <w:p w14:paraId="09329D99" w14:textId="77777777" w:rsidR="008F3652" w:rsidRPr="00BF5592" w:rsidRDefault="008F3652" w:rsidP="008F3652">
      <w:pPr>
        <w:tabs>
          <w:tab w:val="left" w:pos="978"/>
        </w:tabs>
      </w:pPr>
      <w:r w:rsidRPr="00BF5592">
        <w:lastRenderedPageBreak/>
        <w:t>What are these catastrophic threats? Are there any records of catastrophic events happening before humans appeared on Earth?</w:t>
      </w:r>
    </w:p>
    <w:p w14:paraId="75D4B4C5" w14:textId="77777777" w:rsidR="008F3652" w:rsidRPr="00BF5592" w:rsidRDefault="008F3652" w:rsidP="008F3652">
      <w:pPr>
        <w:tabs>
          <w:tab w:val="left" w:pos="978"/>
        </w:tabs>
      </w:pPr>
      <w:r w:rsidRPr="00BF5592">
        <w:t xml:space="preserve">I have already mentioned collisions with asteroids and comets. </w:t>
      </w:r>
      <w:r w:rsidRPr="00BF5592">
        <w:rPr>
          <w:rStyle w:val="StyleUnderline"/>
          <w:highlight w:val="cyan"/>
        </w:rPr>
        <w:t>Although</w:t>
      </w:r>
      <w:r w:rsidRPr="00BF5592">
        <w:rPr>
          <w:rStyle w:val="StyleUnderline"/>
        </w:rPr>
        <w:t xml:space="preserve"> the active </w:t>
      </w:r>
      <w:r w:rsidRPr="00BF5592">
        <w:rPr>
          <w:rStyle w:val="StyleUnderline"/>
          <w:highlight w:val="cyan"/>
        </w:rPr>
        <w:t>geology</w:t>
      </w:r>
      <w:r w:rsidRPr="00BF5592">
        <w:rPr>
          <w:rStyle w:val="StyleUnderline"/>
        </w:rPr>
        <w:t xml:space="preserve"> of our planet </w:t>
      </w:r>
      <w:r w:rsidRPr="00BF5592">
        <w:rPr>
          <w:rStyle w:val="StyleUnderline"/>
          <w:highlight w:val="cyan"/>
        </w:rPr>
        <w:t>tends to erase the record of</w:t>
      </w:r>
      <w:r w:rsidRPr="00BF5592">
        <w:rPr>
          <w:rStyle w:val="StyleUnderline"/>
        </w:rPr>
        <w:t xml:space="preserve"> many </w:t>
      </w:r>
      <w:r w:rsidRPr="00BF5592">
        <w:rPr>
          <w:rStyle w:val="StyleUnderline"/>
          <w:highlight w:val="cyan"/>
        </w:rPr>
        <w:t>collisions</w:t>
      </w:r>
      <w:r w:rsidRPr="00BF5592">
        <w:rPr>
          <w:rStyle w:val="StyleUnderline"/>
        </w:rPr>
        <w:t>, we can find a</w:t>
      </w:r>
      <w:r w:rsidRPr="00BF5592">
        <w:t xml:space="preserve"> </w:t>
      </w:r>
      <w:r w:rsidRPr="00BF5592">
        <w:rPr>
          <w:rStyle w:val="Emphasis"/>
        </w:rPr>
        <w:t>well--preserved record</w:t>
      </w:r>
      <w:r w:rsidRPr="00BF5592">
        <w:t xml:space="preserve"> </w:t>
      </w:r>
      <w:r w:rsidRPr="00BF5592">
        <w:rPr>
          <w:rStyle w:val="StyleUnderline"/>
        </w:rPr>
        <w:t xml:space="preserve">on </w:t>
      </w:r>
      <w:r w:rsidRPr="00BF5592">
        <w:rPr>
          <w:rStyle w:val="StyleUnderline"/>
          <w:highlight w:val="cyan"/>
        </w:rPr>
        <w:t>the</w:t>
      </w:r>
      <w:r w:rsidRPr="00BF5592">
        <w:rPr>
          <w:rStyle w:val="StyleUnderline"/>
        </w:rPr>
        <w:t xml:space="preserve"> Moon and Venus,</w:t>
      </w:r>
      <w:r w:rsidRPr="00BF5592">
        <w:t xml:space="preserve"> the two closest bodies to Earth. On the 600--million--years--old Venusian surface, the spacecraft Magellan discovered about </w:t>
      </w:r>
      <w:r w:rsidRPr="00BF5592">
        <w:rPr>
          <w:rStyle w:val="StyleUnderline"/>
        </w:rPr>
        <w:t xml:space="preserve">one thousand impact craters at least twice the diameter of meteor craters on Earth. This </w:t>
      </w:r>
      <w:r w:rsidRPr="00BF5592">
        <w:rPr>
          <w:rStyle w:val="StyleUnderline"/>
          <w:highlight w:val="cyan"/>
        </w:rPr>
        <w:t>impact record makes it</w:t>
      </w:r>
      <w:r w:rsidRPr="00BF5592">
        <w:rPr>
          <w:highlight w:val="cyan"/>
        </w:rPr>
        <w:t xml:space="preserve"> </w:t>
      </w:r>
      <w:r w:rsidRPr="00BF5592">
        <w:rPr>
          <w:rStyle w:val="Emphasis"/>
          <w:highlight w:val="cyan"/>
        </w:rPr>
        <w:t>reasonable</w:t>
      </w:r>
      <w:r w:rsidRPr="00BF5592">
        <w:rPr>
          <w:highlight w:val="cyan"/>
        </w:rPr>
        <w:t xml:space="preserve"> </w:t>
      </w:r>
      <w:r w:rsidRPr="00BF5592">
        <w:rPr>
          <w:rStyle w:val="StyleUnderline"/>
          <w:highlight w:val="cyan"/>
        </w:rPr>
        <w:t>to estimate</w:t>
      </w:r>
      <w:r w:rsidRPr="00BF5592">
        <w:rPr>
          <w:rStyle w:val="StyleUnderline"/>
        </w:rPr>
        <w:t xml:space="preserve"> a</w:t>
      </w:r>
      <w:r w:rsidRPr="00BF5592">
        <w:t xml:space="preserve"> </w:t>
      </w:r>
      <w:r w:rsidRPr="00BF5592">
        <w:rPr>
          <w:rStyle w:val="Emphasis"/>
          <w:highlight w:val="cyan"/>
        </w:rPr>
        <w:t>catastrophic impact</w:t>
      </w:r>
      <w:r w:rsidRPr="00BF5592">
        <w:t xml:space="preserve"> </w:t>
      </w:r>
      <w:r w:rsidRPr="00BF5592">
        <w:rPr>
          <w:rStyle w:val="StyleUnderline"/>
        </w:rPr>
        <w:t xml:space="preserve">on Earth </w:t>
      </w:r>
      <w:r w:rsidRPr="00BF5592">
        <w:rPr>
          <w:rStyle w:val="StyleUnderline"/>
          <w:highlight w:val="cyan"/>
        </w:rPr>
        <w:t>every half</w:t>
      </w:r>
      <w:r w:rsidRPr="00BF5592">
        <w:rPr>
          <w:rStyle w:val="StyleUnderline"/>
        </w:rPr>
        <w:t xml:space="preserve"> a </w:t>
      </w:r>
      <w:r w:rsidRPr="00BF5592">
        <w:rPr>
          <w:rStyle w:val="StyleUnderline"/>
          <w:highlight w:val="cyan"/>
        </w:rPr>
        <w:t>million years</w:t>
      </w:r>
      <w:r w:rsidRPr="00BF5592">
        <w:t xml:space="preserve"> or so. </w:t>
      </w:r>
      <w:r w:rsidRPr="00BF5592">
        <w:rPr>
          <w:rStyle w:val="StyleUnderline"/>
        </w:rPr>
        <w:t>Collisions with bodies of 5 km across would happen, on the average, every 20 million years</w:t>
      </w:r>
      <w:r w:rsidRPr="00BF5592">
        <w:t xml:space="preserve">. Apart from the Alvarez asteroid (crater near Yucatan) </w:t>
      </w:r>
      <w:r w:rsidRPr="00BF5592">
        <w:rPr>
          <w:rStyle w:val="StyleUnderline"/>
        </w:rPr>
        <w:t>that led to the</w:t>
      </w:r>
      <w:r w:rsidRPr="00BF5592">
        <w:t xml:space="preserve"> </w:t>
      </w:r>
      <w:r w:rsidRPr="00BF5592">
        <w:rPr>
          <w:rStyle w:val="Emphasis"/>
        </w:rPr>
        <w:t>extinction of the dinosaurs</w:t>
      </w:r>
      <w:r w:rsidRPr="00BF5592">
        <w:t xml:space="preserve"> </w:t>
      </w:r>
      <w:r w:rsidRPr="00BF5592">
        <w:rPr>
          <w:rStyle w:val="StyleUnderline"/>
        </w:rPr>
        <w:t xml:space="preserve">and </w:t>
      </w:r>
      <w:proofErr w:type="gramStart"/>
      <w:r w:rsidRPr="00BF5592">
        <w:rPr>
          <w:rStyle w:val="StyleUnderline"/>
        </w:rPr>
        <w:t>the majority of</w:t>
      </w:r>
      <w:proofErr w:type="gramEnd"/>
      <w:r w:rsidRPr="00BF5592">
        <w:rPr>
          <w:rStyle w:val="StyleUnderline"/>
        </w:rPr>
        <w:t xml:space="preserve"> species on Earth 65 million years ago, there have been at least two more impacts by asteroids 10 km or larger</w:t>
      </w:r>
      <w:r w:rsidRPr="00BF5592">
        <w:t xml:space="preserve"> in the last 300 million years.</w:t>
      </w:r>
    </w:p>
    <w:p w14:paraId="2E3762B2" w14:textId="418C20CF" w:rsidR="008F3652" w:rsidRDefault="00B22105" w:rsidP="00B22105">
      <w:pPr>
        <w:pStyle w:val="Heading3"/>
      </w:pPr>
      <w:r>
        <w:lastRenderedPageBreak/>
        <w:t>4</w:t>
      </w:r>
    </w:p>
    <w:p w14:paraId="37D36F01" w14:textId="62C84A65" w:rsidR="00B22105" w:rsidRDefault="00B22105" w:rsidP="00B22105">
      <w:pPr>
        <w:pStyle w:val="Heading4"/>
      </w:pPr>
      <w:r>
        <w:t xml:space="preserve">The aff can only restrict or ban appropriation of existing delineations or uses of outer </w:t>
      </w:r>
      <w:proofErr w:type="gramStart"/>
      <w:r>
        <w:t>space  that</w:t>
      </w:r>
      <w:proofErr w:type="gramEnd"/>
      <w:r>
        <w:t xml:space="preserve"> are already recognized by international law.</w:t>
      </w:r>
    </w:p>
    <w:p w14:paraId="26E462F7" w14:textId="38DAE580" w:rsidR="00B22105" w:rsidRDefault="00B22105" w:rsidP="00B22105">
      <w:pPr>
        <w:pStyle w:val="Heading4"/>
      </w:pPr>
    </w:p>
    <w:p w14:paraId="40A32D0D" w14:textId="388C897C" w:rsidR="00B22105" w:rsidRPr="00B22105" w:rsidRDefault="00B22105" w:rsidP="00B22105">
      <w:pPr>
        <w:pStyle w:val="Heading4"/>
      </w:pPr>
      <w:r>
        <w:t xml:space="preserve">Doing otherwise means that they </w:t>
      </w:r>
      <w:proofErr w:type="gramStart"/>
      <w:r>
        <w:t>have to</w:t>
      </w:r>
      <w:proofErr w:type="gramEnd"/>
      <w:r>
        <w:t xml:space="preserve"> take the additional step of making new delimitation of space. All </w:t>
      </w:r>
      <w:proofErr w:type="spellStart"/>
      <w:r>
        <w:t>delinations</w:t>
      </w:r>
      <w:proofErr w:type="spellEnd"/>
      <w:r>
        <w:t xml:space="preserve"> are </w:t>
      </w:r>
      <w:proofErr w:type="gramStart"/>
      <w:r>
        <w:t>controversial—ex</w:t>
      </w:r>
      <w:proofErr w:type="gramEnd"/>
      <w:r>
        <w:t xml:space="preserve">: diving line between atmosphere and orbital slots so there are </w:t>
      </w:r>
    </w:p>
    <w:p w14:paraId="1F1E9763" w14:textId="55FEB14B" w:rsidR="00B22105" w:rsidRPr="00B22105" w:rsidRDefault="00B22105" w:rsidP="00B22105">
      <w:pPr>
        <w:pStyle w:val="Heading4"/>
        <w:numPr>
          <w:ilvl w:val="0"/>
          <w:numId w:val="13"/>
        </w:numPr>
      </w:pPr>
      <w:r>
        <w:t xml:space="preserve">Extra T is a voter </w:t>
      </w:r>
    </w:p>
    <w:p w14:paraId="33BBA7F3" w14:textId="29610153" w:rsidR="008C546F" w:rsidRPr="008C546F" w:rsidRDefault="008C546F" w:rsidP="008C546F">
      <w:pPr>
        <w:pStyle w:val="Heading3"/>
      </w:pPr>
      <w:r>
        <w:lastRenderedPageBreak/>
        <w:t>case</w:t>
      </w:r>
    </w:p>
    <w:p w14:paraId="4CEF6342" w14:textId="5679A5B7" w:rsidR="00B22105" w:rsidRDefault="00B22105" w:rsidP="00B22105">
      <w:pPr>
        <w:pStyle w:val="Heading4"/>
        <w:numPr>
          <w:ilvl w:val="0"/>
          <w:numId w:val="12"/>
        </w:numPr>
      </w:pPr>
      <w:r>
        <w:t>Circumvention—lunar heritage sites do not exit so private companies could lobby to determine what could be considered lunar heritage</w:t>
      </w:r>
    </w:p>
    <w:p w14:paraId="0FFDB9E7" w14:textId="2F1D3030" w:rsidR="008C546F" w:rsidRDefault="00B22105" w:rsidP="00B22105">
      <w:pPr>
        <w:pStyle w:val="Heading4"/>
        <w:numPr>
          <w:ilvl w:val="0"/>
          <w:numId w:val="12"/>
        </w:numPr>
      </w:pPr>
      <w:r>
        <w:t xml:space="preserve"> </w:t>
      </w:r>
      <w:r w:rsidR="008B709C">
        <w:t xml:space="preserve">The aff solves none of </w:t>
      </w:r>
      <w:proofErr w:type="spellStart"/>
      <w:proofErr w:type="gramStart"/>
      <w:r w:rsidR="008B709C">
        <w:t>it’s</w:t>
      </w:r>
      <w:proofErr w:type="spellEnd"/>
      <w:proofErr w:type="gramEnd"/>
      <w:r w:rsidR="008B709C">
        <w:t xml:space="preserve"> advantage—scientists can just </w:t>
      </w:r>
      <w:proofErr w:type="spellStart"/>
      <w:r w:rsidR="008B709C">
        <w:t>moonbase</w:t>
      </w:r>
      <w:proofErr w:type="spellEnd"/>
      <w:r w:rsidR="008B709C">
        <w:t xml:space="preserve"> on other spots. There are the same scientific values of </w:t>
      </w:r>
      <w:proofErr w:type="gramStart"/>
      <w:r w:rsidR="008B709C">
        <w:t>all of</w:t>
      </w:r>
      <w:proofErr w:type="gramEnd"/>
      <w:r w:rsidR="008B709C">
        <w:t xml:space="preserve"> the parts of the moon</w:t>
      </w:r>
    </w:p>
    <w:p w14:paraId="78278B22" w14:textId="4B857830" w:rsidR="005E02E1" w:rsidRDefault="007275C5" w:rsidP="005E02E1">
      <w:pPr>
        <w:pStyle w:val="Heading4"/>
        <w:numPr>
          <w:ilvl w:val="0"/>
          <w:numId w:val="12"/>
        </w:numPr>
      </w:pPr>
      <w:r>
        <w:t xml:space="preserve">Turn—lunar heritage sites would stop any research on sites because they would prevent there from being any rovers or scientific exploration on </w:t>
      </w:r>
      <w:proofErr w:type="spellStart"/>
      <w:r>
        <w:t>thos</w:t>
      </w:r>
      <w:proofErr w:type="spellEnd"/>
      <w:r>
        <w:t xml:space="preserve"> parts of the moon</w:t>
      </w:r>
      <w:r w:rsidR="005E02E1">
        <w:t>. Elvis et al ND</w:t>
      </w:r>
    </w:p>
    <w:p w14:paraId="604AC2B9" w14:textId="5A6098A3" w:rsidR="007275C5" w:rsidRPr="005E02E1" w:rsidRDefault="005E02E1" w:rsidP="005E02E1">
      <w:pPr>
        <w:spacing w:after="0" w:line="240" w:lineRule="auto"/>
        <w:rPr>
          <w:rFonts w:ascii="Times New Roman" w:eastAsia="Times New Roman" w:hAnsi="Times New Roman" w:cs="Times New Roman"/>
          <w:sz w:val="24"/>
        </w:rPr>
      </w:pPr>
      <w:r w:rsidRPr="005E02E1">
        <w:rPr>
          <w:rFonts w:ascii="Times New Roman" w:eastAsia="Times New Roman" w:hAnsi="Times New Roman" w:cs="Times New Roman"/>
          <w:sz w:val="24"/>
        </w:rPr>
        <w:t>Martin Elvis1</w:t>
      </w:r>
      <w:proofErr w:type="gramStart"/>
      <w:r w:rsidRPr="005E02E1">
        <w:rPr>
          <w:rFonts w:ascii="Times New Roman" w:eastAsia="Times New Roman" w:hAnsi="Times New Roman" w:cs="Times New Roman"/>
          <w:sz w:val="24"/>
        </w:rPr>
        <w:t>* ,</w:t>
      </w:r>
      <w:proofErr w:type="gramEnd"/>
      <w:r w:rsidRPr="005E02E1">
        <w:rPr>
          <w:rFonts w:ascii="Times New Roman" w:eastAsia="Times New Roman" w:hAnsi="Times New Roman" w:cs="Times New Roman"/>
          <w:sz w:val="24"/>
        </w:rPr>
        <w:t xml:space="preserve"> Alanna Krolikowski2 , Tony Milligan3</w:t>
      </w:r>
      <w:r w:rsidRPr="005E02E1">
        <w:t>, xx - ("</w:t>
      </w:r>
      <w:r w:rsidRPr="005E02E1">
        <w:rPr>
          <w:rFonts w:ascii="Times New Roman" w:eastAsia="Times New Roman" w:hAnsi="Times New Roman" w:cs="Times New Roman"/>
          <w:sz w:val="24"/>
        </w:rPr>
        <w:t>Concentrated Lunar Resources: Imminent Implications for Governance and Justice</w:t>
      </w:r>
      <w:r w:rsidRPr="005E02E1">
        <w:t>,", accessed 1-23-2022, https://arxiv.org/ftp/arxiv/papers/2103/2103.09045.pdf)//ML</w:t>
      </w:r>
    </w:p>
    <w:p w14:paraId="3FD41093" w14:textId="77777777" w:rsidR="005E02E1" w:rsidRPr="008C33AA" w:rsidRDefault="005E02E1" w:rsidP="005E02E1">
      <w:pPr>
        <w:rPr>
          <w:sz w:val="12"/>
        </w:rPr>
      </w:pPr>
      <w:r w:rsidRPr="008C33AA">
        <w:rPr>
          <w:sz w:val="12"/>
        </w:rPr>
        <w:t xml:space="preserve">2.3 Cultural Sites Finally, </w:t>
      </w:r>
      <w:r w:rsidRPr="005E02E1">
        <w:rPr>
          <w:rStyle w:val="StyleUnderline"/>
        </w:rPr>
        <w:t>there are the historical sites, notably the six Apollo mission landing sites. These have some scientific value, but they are primarily “Lunar Heritage Sites”</w:t>
      </w:r>
      <w:r w:rsidRPr="008C33AA">
        <w:rPr>
          <w:sz w:val="12"/>
        </w:rPr>
        <w:t xml:space="preserve"> [41], comparable to UNESCO World Heritage Sites. They meet the first of the 10 qualifying UNESCO criteria “to represent a masterpiece of human creative genius” and may meet criterion (vi) which is best applied in conjunction with other criteria: they are “directly or tangibly associated with events…of outstanding universal significance” [42]. There is also scientific and engineering interest in these sites as they are natural experiments in exposing microbes [43] and manufactured parts to space conditions for over 50 years. </w:t>
      </w:r>
      <w:r w:rsidRPr="005E02E1">
        <w:rPr>
          <w:rStyle w:val="StyleUnderline"/>
        </w:rPr>
        <w:t>9 There are other historical sites too, of both hard and soft landings, successful and not. In the longer term, they could even become tourist sites</w:t>
      </w:r>
      <w:r w:rsidRPr="008C33AA">
        <w:rPr>
          <w:sz w:val="12"/>
        </w:rPr>
        <w:t>. These sites present not only the question of how to responsibly coordinate activities at them, but also, more fundamentally, the question of whether we should exploit them in the first place. Meanwhile</w:t>
      </w:r>
      <w:r w:rsidRPr="005E02E1">
        <w:rPr>
          <w:rStyle w:val="StyleUnderline"/>
        </w:rPr>
        <w:t xml:space="preserve">, some are working to ensure their preservation, notably the non-profit organization For All </w:t>
      </w:r>
      <w:proofErr w:type="spellStart"/>
      <w:r w:rsidRPr="005E02E1">
        <w:rPr>
          <w:rStyle w:val="StyleUnderline"/>
        </w:rPr>
        <w:t>Moonkind</w:t>
      </w:r>
      <w:proofErr w:type="spellEnd"/>
      <w:r w:rsidRPr="008C33AA">
        <w:rPr>
          <w:sz w:val="12"/>
        </w:rPr>
        <w:t xml:space="preserve"> [44</w:t>
      </w:r>
      <w:r w:rsidRPr="008C33AA">
        <w:rPr>
          <w:sz w:val="12"/>
          <w:highlight w:val="cyan"/>
        </w:rPr>
        <w:t xml:space="preserve">]. </w:t>
      </w:r>
      <w:r w:rsidRPr="008C33AA">
        <w:rPr>
          <w:rStyle w:val="StyleUnderline"/>
          <w:highlight w:val="cyan"/>
        </w:rPr>
        <w:t>NASA has developed preservation recommendations for these sites [</w:t>
      </w:r>
      <w:r w:rsidRPr="008C33AA">
        <w:rPr>
          <w:rStyle w:val="StyleUnderline"/>
        </w:rPr>
        <w:t xml:space="preserve">45]. These recommendations are strictest for Apollo 11 (the first landing), and Apollo 17 (the last landing). For these two sites, </w:t>
      </w:r>
      <w:r w:rsidRPr="008C33AA">
        <w:rPr>
          <w:rStyle w:val="StyleUnderline"/>
          <w:highlight w:val="cyan"/>
        </w:rPr>
        <w:t>minimum approach distances for rovers are 75 m and 225 m respectively</w:t>
      </w:r>
      <w:r w:rsidRPr="008C33AA">
        <w:rPr>
          <w:rStyle w:val="StyleUnderline"/>
        </w:rPr>
        <w:t xml:space="preserve">, reflecting the larger distances traversed by the astronauts in the later mission. For the other Apollo sites (15, 18, 19) </w:t>
      </w:r>
      <w:r w:rsidRPr="008C33AA">
        <w:rPr>
          <w:rStyle w:val="StyleUnderline"/>
          <w:highlight w:val="cyan"/>
        </w:rPr>
        <w:t>NASA’s recommendations are for rover buffer distances of just a few meters from the emplaced hardware, while maintaining 200 m landing exclusion zones</w:t>
      </w:r>
      <w:r w:rsidRPr="008C33AA">
        <w:rPr>
          <w:rStyle w:val="StyleUnderline"/>
        </w:rPr>
        <w:t xml:space="preserve">. </w:t>
      </w:r>
      <w:r w:rsidRPr="008C33AA">
        <w:rPr>
          <w:sz w:val="12"/>
        </w:rPr>
        <w:t>(Apollo 12 landed, by design, just 183 m from Surveyor 3 [46]. A more extensive zone there may be advisable.)</w:t>
      </w:r>
    </w:p>
    <w:p w14:paraId="0A11D86A" w14:textId="77777777" w:rsidR="00FB2C43" w:rsidRDefault="00FB2C43" w:rsidP="00FB2C43">
      <w:pPr>
        <w:pStyle w:val="Heading4"/>
        <w:rPr>
          <w:u w:val="single"/>
        </w:rPr>
      </w:pPr>
      <w:bookmarkStart w:id="0" w:name="_Hlk531262108"/>
      <w:r>
        <w:t xml:space="preserve">No </w:t>
      </w:r>
      <w:r>
        <w:rPr>
          <w:u w:val="single"/>
        </w:rPr>
        <w:t xml:space="preserve">environment </w:t>
      </w:r>
      <w:proofErr w:type="gramStart"/>
      <w:r>
        <w:rPr>
          <w:u w:val="single"/>
        </w:rPr>
        <w:t>impact</w:t>
      </w:r>
      <w:proofErr w:type="gramEnd"/>
    </w:p>
    <w:p w14:paraId="69A80A03" w14:textId="77777777" w:rsidR="00FB2C43" w:rsidRPr="00466A07" w:rsidRDefault="00FB2C43" w:rsidP="00FB2C43">
      <w:r w:rsidRPr="00466A07">
        <w:rPr>
          <w:rStyle w:val="Style13ptBold"/>
        </w:rPr>
        <w:t>Hance 18</w:t>
      </w:r>
      <w:r>
        <w:t xml:space="preserve"> [Jeremy Hance, wildlife blogger for the Guardian and a journalist with </w:t>
      </w:r>
      <w:proofErr w:type="spellStart"/>
      <w:r>
        <w:t>Mongabay</w:t>
      </w:r>
      <w:proofErr w:type="spellEnd"/>
      <w:r>
        <w:t xml:space="preserve">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6E94F512" w14:textId="77777777" w:rsidR="00FB2C43" w:rsidRPr="00D8463D" w:rsidRDefault="00FB2C43" w:rsidP="00FB2C43">
      <w:pPr>
        <w:rPr>
          <w:sz w:val="16"/>
        </w:rPr>
      </w:pPr>
      <w:r w:rsidRPr="00D8463D">
        <w:rPr>
          <w:rStyle w:val="StyleUnderline"/>
        </w:rPr>
        <w:t xml:space="preserve">Just over </w:t>
      </w:r>
      <w:r w:rsidRPr="00020706">
        <w:rPr>
          <w:rStyle w:val="Emphasis"/>
          <w:highlight w:val="cyan"/>
        </w:rPr>
        <w:t>250 million years ago</w:t>
      </w:r>
      <w:r w:rsidRPr="00020706">
        <w:rPr>
          <w:rStyle w:val="StyleUnderline"/>
          <w:highlight w:val="cyan"/>
        </w:rPr>
        <w:t>,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020706">
        <w:rPr>
          <w:rStyle w:val="StyleUnderline"/>
          <w:highlight w:val="cyan"/>
        </w:rPr>
        <w:t>extinction</w:t>
      </w:r>
      <w:r w:rsidRPr="00D8463D">
        <w:rPr>
          <w:sz w:val="16"/>
        </w:rPr>
        <w:t xml:space="preserve"> – the only time before or since. Entire classes of animals – like trilobites – went out like a match in the wind. </w:t>
      </w:r>
    </w:p>
    <w:p w14:paraId="638AA787" w14:textId="77777777" w:rsidR="00FB2C43" w:rsidRPr="00D8463D" w:rsidRDefault="00FB2C43" w:rsidP="00FB2C43">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020706">
        <w:rPr>
          <w:rStyle w:val="StyleUnderline"/>
          <w:highlight w:val="cyan"/>
        </w:rPr>
        <w:t>Life</w:t>
      </w:r>
      <w:r w:rsidRPr="00D8463D">
        <w:rPr>
          <w:sz w:val="16"/>
        </w:rPr>
        <w:t xml:space="preserve">, it seems, </w:t>
      </w:r>
      <w:r w:rsidRPr="00020706">
        <w:rPr>
          <w:rStyle w:val="Emphasis"/>
          <w:highlight w:val="cyan"/>
        </w:rPr>
        <w:t>is so ridiculously adaptable</w:t>
      </w:r>
      <w:r w:rsidRPr="00D8463D">
        <w:rPr>
          <w:rStyle w:val="StyleUnderline"/>
        </w:rPr>
        <w:t xml:space="preserve"> that not only did </w:t>
      </w:r>
      <w:r w:rsidRPr="00020706">
        <w:rPr>
          <w:rStyle w:val="StyleUnderline"/>
          <w:highlight w:val="cya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020706">
        <w:rPr>
          <w:rStyle w:val="StyleUnderline"/>
          <w:highlight w:val="cyan"/>
        </w:rPr>
        <w:t>went on to write new tales</w:t>
      </w:r>
      <w:r w:rsidRPr="00D8463D">
        <w:rPr>
          <w:rStyle w:val="StyleUnderline"/>
        </w:rPr>
        <w:t>.</w:t>
      </w:r>
    </w:p>
    <w:p w14:paraId="5949C6C6" w14:textId="77777777" w:rsidR="00FB2C43" w:rsidRPr="00D8463D" w:rsidRDefault="00FB2C43" w:rsidP="00FB2C43">
      <w:pPr>
        <w:rPr>
          <w:sz w:val="16"/>
        </w:rPr>
      </w:pPr>
      <w:r w:rsidRPr="00D8463D">
        <w:rPr>
          <w:sz w:val="16"/>
        </w:rPr>
        <w:lastRenderedPageBreak/>
        <w:t xml:space="preserve">Even as </w:t>
      </w:r>
      <w:r w:rsidRPr="00020706">
        <w:rPr>
          <w:rStyle w:val="StyleUnderline"/>
          <w:highlight w:val="cyan"/>
        </w:rPr>
        <w:t>the</w:t>
      </w:r>
      <w:r w:rsidRPr="00D8463D">
        <w:rPr>
          <w:rStyle w:val="StyleUnderline"/>
        </w:rPr>
        <w:t xml:space="preserve"> Permian-Triassic </w:t>
      </w:r>
      <w:r w:rsidRPr="00020706">
        <w:rPr>
          <w:rStyle w:val="StyleUnderline"/>
          <w:highlight w:val="cyan"/>
        </w:rPr>
        <w:t>extinction</w:t>
      </w:r>
      <w:r w:rsidRPr="00D8463D">
        <w:rPr>
          <w:sz w:val="16"/>
        </w:rPr>
        <w:t xml:space="preserve"> event shows the fragility of life, it also </w:t>
      </w:r>
      <w:r w:rsidRPr="00020706">
        <w:rPr>
          <w:rStyle w:val="StyleUnderline"/>
          <w:highlight w:val="cyan"/>
        </w:rPr>
        <w:t xml:space="preserve">proves its </w:t>
      </w:r>
      <w:r w:rsidRPr="00020706">
        <w:rPr>
          <w:rStyle w:val="Emphasis"/>
          <w:highlight w:val="cyan"/>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7E5B86DF" w14:textId="77777777" w:rsidR="00FB2C43" w:rsidRPr="00D8463D" w:rsidRDefault="00FB2C43" w:rsidP="00FB2C43">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18521D43" w14:textId="77777777" w:rsidR="00FB2C43" w:rsidRPr="00D8463D" w:rsidRDefault="00FB2C43" w:rsidP="00FB2C43">
      <w:pPr>
        <w:rPr>
          <w:sz w:val="16"/>
        </w:rPr>
      </w:pPr>
      <w:r w:rsidRPr="00D8463D">
        <w:rPr>
          <w:sz w:val="16"/>
        </w:rPr>
        <w:t xml:space="preserve">A paper last year in Trends in Ecology &amp; Evolution scathingly attacked the idea of any global biodiversity boundary. </w:t>
      </w:r>
    </w:p>
    <w:p w14:paraId="21395DBF" w14:textId="77777777" w:rsidR="00FB2C43" w:rsidRPr="00D8463D" w:rsidRDefault="00FB2C43" w:rsidP="00FB2C43">
      <w:pPr>
        <w:rPr>
          <w:rStyle w:val="StyleUnderline"/>
        </w:rPr>
      </w:pPr>
      <w:r w:rsidRPr="00D8463D">
        <w:rPr>
          <w:sz w:val="16"/>
        </w:rPr>
        <w:t>“</w:t>
      </w:r>
      <w:r w:rsidRPr="00020706">
        <w:rPr>
          <w:rStyle w:val="StyleUnderline"/>
          <w:highlight w:val="cyan"/>
        </w:rPr>
        <w:t xml:space="preserve">It makes </w:t>
      </w:r>
      <w:r w:rsidRPr="00020706">
        <w:rPr>
          <w:rStyle w:val="Emphasis"/>
          <w:highlight w:val="cyan"/>
        </w:rPr>
        <w:t>no sense</w:t>
      </w:r>
      <w:r w:rsidRPr="00020706">
        <w:rPr>
          <w:rStyle w:val="StyleUnderline"/>
          <w:highlight w:val="cyan"/>
        </w:rPr>
        <w:t xml:space="preserve"> that there exists a tipping point of </w:t>
      </w:r>
      <w:r w:rsidRPr="00020706">
        <w:rPr>
          <w:rStyle w:val="Emphasis"/>
          <w:highlight w:val="cyan"/>
        </w:rPr>
        <w:t>biod</w:t>
      </w:r>
      <w:r w:rsidRPr="00D8463D">
        <w:rPr>
          <w:rStyle w:val="StyleUnderline"/>
        </w:rPr>
        <w:t xml:space="preserve">iversity </w:t>
      </w:r>
      <w:r w:rsidRPr="00020706">
        <w:rPr>
          <w:rStyle w:val="StyleUnderline"/>
          <w:highlight w:val="cyan"/>
        </w:rPr>
        <w:t>loss beyond which the Earth will collapse</w:t>
      </w:r>
      <w:r w:rsidRPr="00D8463D">
        <w:rPr>
          <w:sz w:val="16"/>
        </w:rPr>
        <w:t xml:space="preserve">,” </w:t>
      </w:r>
      <w:r w:rsidRPr="00020706">
        <w:rPr>
          <w:rStyle w:val="StyleUnderline"/>
          <w:highlight w:val="cyan"/>
        </w:rPr>
        <w:t>said</w:t>
      </w:r>
      <w:r w:rsidRPr="00D8463D">
        <w:rPr>
          <w:rStyle w:val="StyleUnderline"/>
        </w:rPr>
        <w:t xml:space="preserve"> co-author and ecologist, José </w:t>
      </w:r>
      <w:r w:rsidRPr="00020706">
        <w:rPr>
          <w:rStyle w:val="StyleUnderline"/>
          <w:highlight w:val="cya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020706">
        <w:rPr>
          <w:rStyle w:val="StyleUnderline"/>
          <w:highlight w:val="cyan"/>
        </w:rPr>
        <w:t xml:space="preserve">There is </w:t>
      </w:r>
      <w:r w:rsidRPr="00020706">
        <w:rPr>
          <w:rStyle w:val="Emphasis"/>
          <w:highlight w:val="cyan"/>
        </w:rPr>
        <w:t>no rationale</w:t>
      </w:r>
      <w:r w:rsidRPr="00D8463D">
        <w:rPr>
          <w:rStyle w:val="StyleUnderline"/>
        </w:rPr>
        <w:t xml:space="preserve"> for this.”</w:t>
      </w:r>
    </w:p>
    <w:p w14:paraId="30CE2A06" w14:textId="77777777" w:rsidR="00FB2C43" w:rsidRPr="00D8463D" w:rsidRDefault="00FB2C43" w:rsidP="00FB2C43">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702F0683" w14:textId="77777777" w:rsidR="00FB2C43" w:rsidRPr="00D8463D" w:rsidRDefault="00FB2C43" w:rsidP="00FB2C43">
      <w:pPr>
        <w:rPr>
          <w:sz w:val="16"/>
        </w:rPr>
      </w:pPr>
      <w:r w:rsidRPr="00D8463D">
        <w:rPr>
          <w:sz w:val="16"/>
        </w:rPr>
        <w:t xml:space="preserve">Montoya, Donohue and Pimm argue that </w:t>
      </w:r>
      <w:r w:rsidRPr="00020706">
        <w:rPr>
          <w:rStyle w:val="StyleUnderline"/>
          <w:highlight w:val="cyan"/>
        </w:rPr>
        <w:t xml:space="preserve">there isn’t </w:t>
      </w:r>
      <w:r w:rsidRPr="00020706">
        <w:rPr>
          <w:rStyle w:val="Emphasis"/>
          <w:highlight w:val="cyan"/>
        </w:rPr>
        <w:t>evidence</w:t>
      </w:r>
      <w:r w:rsidRPr="00020706">
        <w:rPr>
          <w:rStyle w:val="StyleUnderline"/>
          <w:highlight w:val="cyan"/>
        </w:rPr>
        <w:t xml:space="preserve"> of a point at which loss of species leads to ecosystem collapse, </w:t>
      </w:r>
      <w:r w:rsidRPr="00020706">
        <w:rPr>
          <w:rStyle w:val="Emphasis"/>
          <w:highlight w:val="cyan"/>
        </w:rPr>
        <w:t>globally</w:t>
      </w:r>
      <w:r w:rsidRPr="00020706">
        <w:rPr>
          <w:rStyle w:val="StyleUnderline"/>
          <w:highlight w:val="cyan"/>
        </w:rPr>
        <w:t xml:space="preserve"> or even </w:t>
      </w:r>
      <w:r w:rsidRPr="00020706">
        <w:rPr>
          <w:rStyle w:val="Emphasis"/>
          <w:highlight w:val="cyan"/>
        </w:rPr>
        <w:t>locally</w:t>
      </w:r>
      <w:r w:rsidRPr="00020706">
        <w:rPr>
          <w:rStyle w:val="StyleUnderline"/>
          <w:highlight w:val="cyan"/>
        </w:rPr>
        <w:t>. If the planet didn’t collapse after</w:t>
      </w:r>
      <w:r w:rsidRPr="00D8463D">
        <w:rPr>
          <w:rStyle w:val="StyleUnderline"/>
        </w:rPr>
        <w:t xml:space="preserve"> the </w:t>
      </w:r>
      <w:r w:rsidRPr="00020706">
        <w:rPr>
          <w:rStyle w:val="StyleUnderline"/>
          <w:highlight w:val="cyan"/>
        </w:rPr>
        <w:t>Permian-Triassic</w:t>
      </w:r>
      <w:r w:rsidRPr="00D8463D">
        <w:rPr>
          <w:rStyle w:val="StyleUnderline"/>
        </w:rPr>
        <w:t xml:space="preserve"> extinction event, </w:t>
      </w:r>
      <w:r w:rsidRPr="00020706">
        <w:rPr>
          <w:rStyle w:val="Emphasis"/>
          <w:highlight w:val="cyan"/>
        </w:rPr>
        <w:t>it won’t collapse now</w:t>
      </w:r>
      <w:r w:rsidRPr="00D8463D">
        <w:rPr>
          <w:sz w:val="16"/>
        </w:rPr>
        <w:t xml:space="preserve"> – though our descendants may well curse us for the damage we’ve done. </w:t>
      </w:r>
    </w:p>
    <w:p w14:paraId="5719C3BA" w14:textId="77777777" w:rsidR="00FB2C43" w:rsidRPr="00D8463D" w:rsidRDefault="00FB2C43" w:rsidP="00FB2C43">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020706">
        <w:rPr>
          <w:rStyle w:val="StyleUnderline"/>
          <w:highlight w:val="cyan"/>
        </w:rPr>
        <w:t>Ecosystems</w:t>
      </w:r>
      <w:r w:rsidRPr="00D8463D">
        <w:rPr>
          <w:sz w:val="16"/>
        </w:rPr>
        <w:t xml:space="preserve">, according to them, </w:t>
      </w:r>
      <w:r w:rsidRPr="00D8463D">
        <w:rPr>
          <w:rStyle w:val="StyleUnderline"/>
        </w:rPr>
        <w:t xml:space="preserve">slowly degrade but </w:t>
      </w:r>
      <w:r w:rsidRPr="00020706">
        <w:rPr>
          <w:rStyle w:val="Emphasis"/>
          <w:highlight w:val="cyan"/>
        </w:rPr>
        <w:t>never fail outright.</w:t>
      </w:r>
    </w:p>
    <w:p w14:paraId="1276A564" w14:textId="77777777" w:rsidR="00FB2C43" w:rsidRPr="00D8463D" w:rsidRDefault="00FB2C43" w:rsidP="00FB2C43">
      <w:pPr>
        <w:rPr>
          <w:rStyle w:val="StyleUnderline"/>
        </w:rPr>
      </w:pPr>
      <w:r w:rsidRPr="00D8463D">
        <w:rPr>
          <w:sz w:val="16"/>
        </w:rPr>
        <w:t>“</w:t>
      </w:r>
      <w:r w:rsidRPr="00020706">
        <w:rPr>
          <w:rStyle w:val="StyleUnderline"/>
          <w:highlight w:val="cyan"/>
        </w:rPr>
        <w:t>Of</w:t>
      </w:r>
      <w:r w:rsidRPr="00D8463D">
        <w:rPr>
          <w:rStyle w:val="StyleUnderline"/>
        </w:rPr>
        <w:t xml:space="preserve"> more than </w:t>
      </w:r>
      <w:r w:rsidRPr="00020706">
        <w:rPr>
          <w:rStyle w:val="StyleUnderline"/>
          <w:highlight w:val="cyan"/>
        </w:rPr>
        <w:t>600 experiments</w:t>
      </w:r>
      <w:r w:rsidRPr="00D8463D">
        <w:rPr>
          <w:rStyle w:val="StyleUnderline"/>
        </w:rPr>
        <w:t xml:space="preserve"> of biodiversity effects on various functions, </w:t>
      </w:r>
      <w:r w:rsidRPr="00020706">
        <w:rPr>
          <w:rStyle w:val="Emphasis"/>
          <w:highlight w:val="cyan"/>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p w14:paraId="6473400F" w14:textId="77777777" w:rsidR="005240C8" w:rsidRPr="00E45AE6" w:rsidRDefault="005240C8" w:rsidP="005240C8">
      <w:pPr>
        <w:pStyle w:val="Heading4"/>
        <w:rPr>
          <w:rFonts w:cs="Times New Roman"/>
        </w:rPr>
      </w:pPr>
      <w:bookmarkStart w:id="1" w:name="_Hlk25166666"/>
      <w:r w:rsidRPr="00E45AE6">
        <w:rPr>
          <w:rFonts w:cs="Times New Roman"/>
        </w:rPr>
        <w:t>No U.S.-Russian war</w:t>
      </w:r>
      <w:r>
        <w:rPr>
          <w:rFonts w:cs="Times New Roman"/>
        </w:rPr>
        <w:t xml:space="preserve"> – </w:t>
      </w:r>
      <w:r w:rsidRPr="00E45AE6">
        <w:rPr>
          <w:rFonts w:cs="Times New Roman"/>
        </w:rPr>
        <w:t xml:space="preserve">they’ll </w:t>
      </w:r>
      <w:r w:rsidRPr="00E45AE6">
        <w:rPr>
          <w:rFonts w:cs="Times New Roman"/>
          <w:u w:val="single"/>
        </w:rPr>
        <w:t>never risk it</w:t>
      </w:r>
    </w:p>
    <w:p w14:paraId="346D7191" w14:textId="77777777" w:rsidR="005240C8" w:rsidRPr="00E45AE6" w:rsidRDefault="005240C8" w:rsidP="005240C8">
      <w:r w:rsidRPr="00E45AE6">
        <w:rPr>
          <w:rStyle w:val="Style13ptBold"/>
        </w:rPr>
        <w:t>Galen, 18</w:t>
      </w:r>
      <w:r w:rsidRPr="00E45AE6">
        <w:t xml:space="preserve"> – senior fellow in defense and foreign policy studies at the Cato Institute and a contributing editor at the National Interest (Ted, "Russia Is Not the Soviet Union," </w:t>
      </w:r>
      <w:r w:rsidRPr="00E45AE6">
        <w:rPr>
          <w:i/>
        </w:rPr>
        <w:t>National Interest</w:t>
      </w:r>
      <w:r w:rsidRPr="00E45AE6">
        <w:t>, 7-28-2018, https://nationalinterest.org/feature/russia-not-soviet-union-27041?page=0%2C1)</w:t>
      </w:r>
    </w:p>
    <w:p w14:paraId="75348F4D" w14:textId="77777777" w:rsidR="00574FE2" w:rsidRDefault="005240C8" w:rsidP="005240C8">
      <w:pPr>
        <w:rPr>
          <w:rStyle w:val="Emphasis"/>
        </w:rPr>
      </w:pPr>
      <w:r w:rsidRPr="005616CA">
        <w:rPr>
          <w:sz w:val="12"/>
        </w:rPr>
        <w:t xml:space="preserve">The problem with citing </w:t>
      </w:r>
      <w:r w:rsidRPr="00E45AE6">
        <w:rPr>
          <w:rStyle w:val="StyleUnderline"/>
        </w:rPr>
        <w:t>such examples</w:t>
      </w:r>
      <w:r w:rsidRPr="005616CA">
        <w:rPr>
          <w:sz w:val="12"/>
        </w:rPr>
        <w:t xml:space="preserve"> is that they </w:t>
      </w:r>
      <w:r w:rsidRPr="00E45AE6">
        <w:rPr>
          <w:rStyle w:val="Emphasis"/>
        </w:rPr>
        <w:t>applied to a different country</w:t>
      </w:r>
      <w:r w:rsidRPr="005616CA">
        <w:rPr>
          <w:sz w:val="12"/>
        </w:rPr>
        <w:t xml:space="preserve">: </w:t>
      </w:r>
      <w:r w:rsidRPr="00E45AE6">
        <w:rPr>
          <w:rStyle w:val="StyleUnderline"/>
        </w:rPr>
        <w:t>the Soviet Union</w:t>
      </w:r>
      <w:r w:rsidRPr="005616CA">
        <w:rPr>
          <w:sz w:val="12"/>
        </w:rPr>
        <w:t xml:space="preserve">. Too many Americans act as though there is no meaningful difference between that entity and Russia. Worse still, </w:t>
      </w:r>
      <w:r w:rsidRPr="00E45AE6">
        <w:rPr>
          <w:rStyle w:val="StyleUnderline"/>
        </w:rPr>
        <w:t>U.S. leaders have embraced the same kind of uncompromising, hostile policies that Washington pursued to contain Soviet power</w:t>
      </w:r>
      <w:r w:rsidRPr="005616CA">
        <w:rPr>
          <w:sz w:val="12"/>
        </w:rPr>
        <w:t xml:space="preserve">. It is a major blunder that has increasingly poisoned relations with Moscow since the demise of the Union of Soviet Socialist Republics (USSR) at the end of 1991. One obvious difference between the Soviet Union and Russia is that </w:t>
      </w:r>
      <w:r w:rsidRPr="00E45AE6">
        <w:rPr>
          <w:rStyle w:val="StyleUnderline"/>
        </w:rPr>
        <w:t>the Soviet</w:t>
      </w:r>
      <w:r w:rsidRPr="005616CA">
        <w:rPr>
          <w:sz w:val="12"/>
        </w:rPr>
        <w:t xml:space="preserve"> governing </w:t>
      </w:r>
      <w:r w:rsidRPr="00E45AE6">
        <w:rPr>
          <w:rStyle w:val="StyleUnderline"/>
        </w:rPr>
        <w:t>elite embraced Marxism-Leninism and its objective of world revolution</w:t>
      </w:r>
      <w:r w:rsidRPr="005616CA">
        <w:rPr>
          <w:sz w:val="12"/>
        </w:rPr>
        <w:t xml:space="preserve">. Today’s </w:t>
      </w:r>
      <w:r w:rsidRPr="00666B46">
        <w:rPr>
          <w:rStyle w:val="Emphasis"/>
          <w:highlight w:val="cyan"/>
        </w:rPr>
        <w:t xml:space="preserve">Russia is not a messianic </w:t>
      </w:r>
      <w:r w:rsidRPr="005616CA">
        <w:rPr>
          <w:rStyle w:val="Emphasis"/>
          <w:highlight w:val="cyan"/>
        </w:rPr>
        <w:t>power</w:t>
      </w:r>
      <w:r w:rsidRPr="005616CA">
        <w:rPr>
          <w:sz w:val="12"/>
          <w:highlight w:val="cyan"/>
        </w:rPr>
        <w:t xml:space="preserve">. </w:t>
      </w:r>
      <w:r w:rsidRPr="005616CA">
        <w:rPr>
          <w:rStyle w:val="StyleUnderline"/>
        </w:rPr>
        <w:t>Its economic system is a rather mundane variety of corrupt crony capitalism</w:t>
      </w:r>
      <w:r w:rsidRPr="005616CA">
        <w:rPr>
          <w:sz w:val="12"/>
          <w:u w:val="single"/>
        </w:rPr>
        <w:t xml:space="preserve">, </w:t>
      </w:r>
      <w:r w:rsidRPr="005616CA">
        <w:rPr>
          <w:rStyle w:val="Emphasis"/>
        </w:rPr>
        <w:t>not rigid state socialism</w:t>
      </w:r>
      <w:r w:rsidRPr="005616CA">
        <w:rPr>
          <w:sz w:val="12"/>
          <w:u w:val="single"/>
        </w:rPr>
        <w:t xml:space="preserve">. </w:t>
      </w:r>
      <w:r w:rsidRPr="005616CA">
        <w:rPr>
          <w:rStyle w:val="StyleUnderline"/>
          <w:highlight w:val="cyan"/>
        </w:rPr>
        <w:t xml:space="preserve">The </w:t>
      </w:r>
      <w:r w:rsidRPr="00666B46">
        <w:rPr>
          <w:rStyle w:val="StyleUnderline"/>
          <w:highlight w:val="cyan"/>
        </w:rPr>
        <w:t>political system is</w:t>
      </w:r>
      <w:r w:rsidRPr="00E45AE6">
        <w:rPr>
          <w:rStyle w:val="StyleUnderline"/>
        </w:rPr>
        <w:t xml:space="preserve"> a conservative autocracy with aspects of a </w:t>
      </w:r>
      <w:r w:rsidRPr="00666B46">
        <w:rPr>
          <w:rStyle w:val="StyleUnderline"/>
          <w:highlight w:val="cyan"/>
        </w:rPr>
        <w:t xml:space="preserve">rigged </w:t>
      </w:r>
      <w:r w:rsidRPr="005616CA">
        <w:rPr>
          <w:rStyle w:val="StyleUnderline"/>
          <w:highlight w:val="cyan"/>
        </w:rPr>
        <w:t>democracy</w:t>
      </w:r>
      <w:r w:rsidRPr="005616CA">
        <w:rPr>
          <w:sz w:val="12"/>
          <w:highlight w:val="cyan"/>
          <w:u w:val="single"/>
        </w:rPr>
        <w:t xml:space="preserve">, </w:t>
      </w:r>
      <w:r w:rsidRPr="005616CA">
        <w:rPr>
          <w:rStyle w:val="Emphasis"/>
          <w:highlight w:val="cyan"/>
        </w:rPr>
        <w:t>no</w:t>
      </w:r>
      <w:r w:rsidRPr="00666B46">
        <w:rPr>
          <w:rStyle w:val="Emphasis"/>
          <w:highlight w:val="cyan"/>
        </w:rPr>
        <w:t>t</w:t>
      </w:r>
      <w:r w:rsidRPr="00E45AE6">
        <w:rPr>
          <w:rStyle w:val="Emphasis"/>
        </w:rPr>
        <w:t xml:space="preserve"> a </w:t>
      </w:r>
      <w:r w:rsidRPr="00666B46">
        <w:rPr>
          <w:rStyle w:val="Emphasis"/>
          <w:highlight w:val="cyan"/>
        </w:rPr>
        <w:t>one-party dictatorship</w:t>
      </w:r>
      <w:r w:rsidRPr="005616CA">
        <w:rPr>
          <w:sz w:val="12"/>
        </w:rPr>
        <w:t xml:space="preserve"> </w:t>
      </w:r>
      <w:r w:rsidRPr="00E45AE6">
        <w:rPr>
          <w:rStyle w:val="StyleUnderline"/>
        </w:rPr>
        <w:t>that brooks no dissent whatsoeve</w:t>
      </w:r>
      <w:r w:rsidRPr="005616CA">
        <w:rPr>
          <w:sz w:val="12"/>
        </w:rPr>
        <w:t xml:space="preserve">r. </w:t>
      </w:r>
      <w:r w:rsidRPr="00E45AE6">
        <w:rPr>
          <w:rStyle w:val="StyleUnderline"/>
        </w:rPr>
        <w:t>Russia is hardly a Western-style democracy, but neither is it a continuation of the Soviet Union’s horrifically brutal totalitarianism</w:t>
      </w:r>
      <w:r w:rsidRPr="005616CA">
        <w:rPr>
          <w:sz w:val="12"/>
        </w:rPr>
        <w:t xml:space="preserve">. Indeed, </w:t>
      </w:r>
      <w:r w:rsidRPr="00E45AE6">
        <w:rPr>
          <w:rStyle w:val="StyleUnderline"/>
        </w:rPr>
        <w:t xml:space="preserve">the country’s political and social philosophy is </w:t>
      </w:r>
      <w:r w:rsidRPr="00E45AE6">
        <w:rPr>
          <w:rStyle w:val="Emphasis"/>
        </w:rPr>
        <w:t>quite different</w:t>
      </w:r>
      <w:r w:rsidRPr="005616CA">
        <w:rPr>
          <w:sz w:val="12"/>
        </w:rPr>
        <w:t xml:space="preserve"> from that of its predecessor. For example, the Orthodox Church had no meaningful influence during the Soviet era—something that was unsurprising, given communism’s official policy of atheism. But today, the Orthodox Church has a considerable influence in Putin’s Russia, </w:t>
      </w:r>
      <w:r w:rsidRPr="005616CA">
        <w:rPr>
          <w:sz w:val="12"/>
        </w:rPr>
        <w:lastRenderedPageBreak/>
        <w:t xml:space="preserve">especially on social issues. The bottom line is that </w:t>
      </w:r>
      <w:r w:rsidRPr="00666B46">
        <w:rPr>
          <w:rStyle w:val="StyleUnderline"/>
          <w:highlight w:val="cyan"/>
        </w:rPr>
        <w:t xml:space="preserve">Russia is </w:t>
      </w:r>
      <w:r w:rsidRPr="005616CA">
        <w:rPr>
          <w:rStyle w:val="StyleUnderline"/>
        </w:rPr>
        <w:t xml:space="preserve">a </w:t>
      </w:r>
      <w:r w:rsidRPr="005616CA">
        <w:rPr>
          <w:rStyle w:val="Emphasis"/>
        </w:rPr>
        <w:t>conventional</w:t>
      </w:r>
      <w:r w:rsidRPr="005616CA">
        <w:rPr>
          <w:sz w:val="12"/>
        </w:rPr>
        <w:t xml:space="preserve">, somewhat </w:t>
      </w:r>
      <w:r w:rsidRPr="00666B46">
        <w:rPr>
          <w:rStyle w:val="Emphasis"/>
          <w:highlight w:val="cyan"/>
        </w:rPr>
        <w:t>conservative</w:t>
      </w:r>
      <w:r w:rsidRPr="005616CA">
        <w:rPr>
          <w:sz w:val="12"/>
        </w:rPr>
        <w:t xml:space="preserve">, </w:t>
      </w:r>
      <w:r w:rsidRPr="005616CA">
        <w:rPr>
          <w:rStyle w:val="StyleUnderline"/>
        </w:rPr>
        <w:t>power</w:t>
      </w:r>
      <w:r w:rsidRPr="005616CA">
        <w:rPr>
          <w:sz w:val="12"/>
        </w:rPr>
        <w:t xml:space="preserve">, whereas the Soviet Union was a messianic, totalitarian power. </w:t>
      </w:r>
      <w:r w:rsidRPr="005616CA">
        <w:rPr>
          <w:rStyle w:val="StyleUnderline"/>
        </w:rPr>
        <w:t>That’s a rather large and significant difference, and U.S. policy needs to reflect</w:t>
      </w:r>
      <w:r w:rsidRPr="00E45AE6">
        <w:rPr>
          <w:rStyle w:val="StyleUnderline"/>
        </w:rPr>
        <w:t xml:space="preserve"> that realization</w:t>
      </w:r>
      <w:r w:rsidRPr="005616CA">
        <w:rPr>
          <w:sz w:val="12"/>
        </w:rPr>
        <w:t xml:space="preserve">. An equally crucial difference is that the Soviet Union was a global power (and, for a time, arguably a superpower) with global ambitions and capabilities to match. It controlled an empire in Eastern Europe and cultivated allies and clients around the world, including in such far-flung places as Cuba, Vietnam, and Angola. The USSR also intensely contested the United States for influence in </w:t>
      </w:r>
      <w:proofErr w:type="gramStart"/>
      <w:r w:rsidRPr="005616CA">
        <w:rPr>
          <w:sz w:val="12"/>
        </w:rPr>
        <w:t>all of</w:t>
      </w:r>
      <w:proofErr w:type="gramEnd"/>
      <w:r w:rsidRPr="005616CA">
        <w:rPr>
          <w:sz w:val="12"/>
        </w:rPr>
        <w:t xml:space="preserve"> those areas. Conversely, Russia is merely a regional power with very limited extra-regional reach. The Kremlin’s ambitions are focused heavily on the near abroad, aimed at trying to block the eastward creep of the North Atlantic Treaty Organization (NATO) and the U.S.-led intrusion into Russia’s core security zone. The orientation seems far more defensive than offensive. </w:t>
      </w:r>
      <w:r w:rsidRPr="00666B46">
        <w:rPr>
          <w:rStyle w:val="StyleUnderline"/>
          <w:highlight w:val="cyan"/>
        </w:rPr>
        <w:t xml:space="preserve">It would be </w:t>
      </w:r>
      <w:r w:rsidRPr="00666B46">
        <w:rPr>
          <w:rStyle w:val="Emphasis"/>
          <w:highlight w:val="cyan"/>
        </w:rPr>
        <w:t>difficult</w:t>
      </w:r>
      <w:r w:rsidRPr="00666B46">
        <w:rPr>
          <w:rStyle w:val="StyleUnderline"/>
          <w:highlight w:val="cyan"/>
        </w:rPr>
        <w:t xml:space="preserve"> for Russia to execute </w:t>
      </w:r>
      <w:r w:rsidRPr="005616CA">
        <w:rPr>
          <w:rStyle w:val="StyleUnderline"/>
        </w:rPr>
        <w:t xml:space="preserve">anything </w:t>
      </w:r>
      <w:r w:rsidRPr="00666B46">
        <w:rPr>
          <w:rStyle w:val="StyleUnderline"/>
          <w:highlight w:val="cyan"/>
        </w:rPr>
        <w:t>more than</w:t>
      </w:r>
      <w:r w:rsidRPr="00E45AE6">
        <w:rPr>
          <w:rStyle w:val="StyleUnderline"/>
        </w:rPr>
        <w:t xml:space="preserve"> a very </w:t>
      </w:r>
      <w:r w:rsidRPr="00666B46">
        <w:rPr>
          <w:rStyle w:val="Emphasis"/>
          <w:highlight w:val="cyan"/>
        </w:rPr>
        <w:t>geographically limited expansionist agenda</w:t>
      </w:r>
    </w:p>
    <w:p w14:paraId="1CBB543D" w14:textId="77777777" w:rsidR="00574FE2" w:rsidRDefault="00574FE2" w:rsidP="005240C8">
      <w:pPr>
        <w:rPr>
          <w:rStyle w:val="Emphasis"/>
        </w:rPr>
      </w:pPr>
    </w:p>
    <w:p w14:paraId="382E4CDA" w14:textId="77777777" w:rsidR="00574FE2" w:rsidRDefault="00574FE2" w:rsidP="005240C8">
      <w:pPr>
        <w:rPr>
          <w:rStyle w:val="Emphasis"/>
        </w:rPr>
      </w:pPr>
    </w:p>
    <w:p w14:paraId="65AA93A7" w14:textId="599B5C3C" w:rsidR="005240C8" w:rsidRPr="005616CA" w:rsidRDefault="005240C8" w:rsidP="005240C8">
      <w:pPr>
        <w:rPr>
          <w:sz w:val="12"/>
        </w:rPr>
      </w:pPr>
      <w:r w:rsidRPr="005616CA">
        <w:rPr>
          <w:sz w:val="12"/>
        </w:rPr>
        <w:t xml:space="preserve">, even if it has one. The Soviet Union was the world’s number two economic power, second only to the United States. </w:t>
      </w:r>
      <w:r w:rsidRPr="00666B46">
        <w:rPr>
          <w:rStyle w:val="StyleUnderline"/>
          <w:highlight w:val="cyan"/>
        </w:rPr>
        <w:t>Russia has an economy</w:t>
      </w:r>
      <w:r w:rsidRPr="00E45AE6">
        <w:rPr>
          <w:rStyle w:val="StyleUnderline"/>
        </w:rPr>
        <w:t xml:space="preserve"> roughly </w:t>
      </w:r>
      <w:r w:rsidRPr="00666B46">
        <w:rPr>
          <w:rStyle w:val="StyleUnderline"/>
          <w:highlight w:val="cyan"/>
        </w:rPr>
        <w:t>the size of Canada’s</w:t>
      </w:r>
      <w:r w:rsidRPr="00E45AE6">
        <w:rPr>
          <w:rStyle w:val="StyleUnderline"/>
        </w:rPr>
        <w:t xml:space="preserve"> and is no longer ranked even in the global top </w:t>
      </w:r>
      <w:proofErr w:type="gramStart"/>
      <w:r w:rsidRPr="00AB3ABB">
        <w:rPr>
          <w:rStyle w:val="StyleUnderline"/>
        </w:rPr>
        <w:t>ten</w:t>
      </w:r>
      <w:r w:rsidRPr="00AB3ABB">
        <w:rPr>
          <w:sz w:val="12"/>
        </w:rPr>
        <w:t xml:space="preserve"> .</w:t>
      </w:r>
      <w:proofErr w:type="gramEnd"/>
      <w:r w:rsidRPr="00AB3ABB">
        <w:rPr>
          <w:sz w:val="12"/>
        </w:rPr>
        <w:t xml:space="preserve"> </w:t>
      </w:r>
      <w:r w:rsidRPr="00AB3ABB">
        <w:rPr>
          <w:rStyle w:val="StyleUnderline"/>
        </w:rPr>
        <w:t>It</w:t>
      </w:r>
      <w:r w:rsidRPr="00AB3ABB">
        <w:rPr>
          <w:sz w:val="12"/>
        </w:rPr>
        <w:t xml:space="preserve"> also </w:t>
      </w:r>
      <w:r w:rsidRPr="00AB3ABB">
        <w:rPr>
          <w:rStyle w:val="StyleUnderline"/>
        </w:rPr>
        <w:t xml:space="preserve">has </w:t>
      </w:r>
      <w:r w:rsidRPr="00AB3ABB">
        <w:rPr>
          <w:rStyle w:val="Emphasis"/>
        </w:rPr>
        <w:t>only three-quarters</w:t>
      </w:r>
      <w:r w:rsidRPr="00AB3ABB">
        <w:rPr>
          <w:rStyle w:val="StyleUnderline"/>
        </w:rPr>
        <w:t xml:space="preserve"> of the Soviet Union’s territory</w:t>
      </w:r>
      <w:r w:rsidRPr="00AB3ABB">
        <w:rPr>
          <w:sz w:val="12"/>
        </w:rPr>
        <w:t xml:space="preserve"> (much of which is </w:t>
      </w:r>
      <w:proofErr w:type="gramStart"/>
      <w:r w:rsidRPr="00AB3ABB">
        <w:rPr>
          <w:sz w:val="12"/>
        </w:rPr>
        <w:t>nearly-empty</w:t>
      </w:r>
      <w:proofErr w:type="gramEnd"/>
      <w:r w:rsidRPr="00AB3ABB">
        <w:rPr>
          <w:sz w:val="12"/>
        </w:rPr>
        <w:t xml:space="preserve"> Siberia) </w:t>
      </w:r>
      <w:r w:rsidRPr="00AB3ABB">
        <w:rPr>
          <w:rStyle w:val="StyleUnderline"/>
        </w:rPr>
        <w:t xml:space="preserve">and barely </w:t>
      </w:r>
      <w:r w:rsidRPr="00AB3ABB">
        <w:rPr>
          <w:rStyle w:val="Emphasis"/>
        </w:rPr>
        <w:t>half the populati</w:t>
      </w:r>
      <w:r w:rsidRPr="00E45AE6">
        <w:rPr>
          <w:rStyle w:val="Emphasis"/>
        </w:rPr>
        <w:t>on</w:t>
      </w:r>
      <w:r w:rsidRPr="00E45AE6">
        <w:rPr>
          <w:rStyle w:val="StyleUnderline"/>
        </w:rPr>
        <w:t xml:space="preserve"> of the old USSR</w:t>
      </w:r>
      <w:r w:rsidRPr="005616CA">
        <w:rPr>
          <w:sz w:val="12"/>
        </w:rPr>
        <w:t xml:space="preserve">. If that were not enough, </w:t>
      </w:r>
      <w:r w:rsidRPr="00AB3ABB">
        <w:rPr>
          <w:rStyle w:val="StyleUnderline"/>
        </w:rPr>
        <w:t>that</w:t>
      </w:r>
      <w:r w:rsidRPr="00E45AE6">
        <w:rPr>
          <w:rStyle w:val="StyleUnderline"/>
        </w:rPr>
        <w:t xml:space="preserve"> </w:t>
      </w:r>
      <w:r w:rsidRPr="00666B46">
        <w:rPr>
          <w:rStyle w:val="Emphasis"/>
          <w:highlight w:val="cyan"/>
        </w:rPr>
        <w:t xml:space="preserve">population is </w:t>
      </w:r>
      <w:r w:rsidRPr="00AB3ABB">
        <w:rPr>
          <w:rStyle w:val="Emphasis"/>
          <w:highlight w:val="cyan"/>
        </w:rPr>
        <w:t>shrinking</w:t>
      </w:r>
      <w:r w:rsidRPr="00AB3ABB">
        <w:rPr>
          <w:rStyle w:val="StyleUnderline"/>
          <w:highlight w:val="cyan"/>
        </w:rPr>
        <w:t xml:space="preserve"> and</w:t>
      </w:r>
      <w:r w:rsidRPr="00E45AE6">
        <w:rPr>
          <w:rStyle w:val="StyleUnderline"/>
        </w:rPr>
        <w:t xml:space="preserve"> is </w:t>
      </w:r>
      <w:r w:rsidRPr="00666B46">
        <w:rPr>
          <w:rStyle w:val="Emphasis"/>
          <w:highlight w:val="cyan"/>
        </w:rPr>
        <w:t>afflicted with</w:t>
      </w:r>
      <w:r w:rsidRPr="00E45AE6">
        <w:rPr>
          <w:rStyle w:val="Emphasis"/>
        </w:rPr>
        <w:t xml:space="preserve"> an assortment of </w:t>
      </w:r>
      <w:r w:rsidRPr="00666B46">
        <w:rPr>
          <w:rStyle w:val="Emphasis"/>
          <w:highlight w:val="cyan"/>
        </w:rPr>
        <w:t>public health problems</w:t>
      </w:r>
      <w:r w:rsidRPr="005616CA">
        <w:rPr>
          <w:sz w:val="12"/>
        </w:rPr>
        <w:t xml:space="preserve"> (especially rampant alcoholism). All of these factors should make it evident that </w:t>
      </w:r>
      <w:r w:rsidRPr="00666B46">
        <w:rPr>
          <w:rStyle w:val="Emphasis"/>
          <w:highlight w:val="cyan"/>
        </w:rPr>
        <w:t xml:space="preserve">Russia is not a </w:t>
      </w:r>
      <w:r w:rsidRPr="00AB3ABB">
        <w:rPr>
          <w:rStyle w:val="Emphasis"/>
        </w:rPr>
        <w:t xml:space="preserve">credible </w:t>
      </w:r>
      <w:r w:rsidRPr="00AB3ABB">
        <w:rPr>
          <w:rStyle w:val="Emphasis"/>
          <w:highlight w:val="cyan"/>
        </w:rPr>
        <w:t>rival</w:t>
      </w:r>
      <w:r w:rsidRPr="00AB3ABB">
        <w:rPr>
          <w:sz w:val="12"/>
          <w:highlight w:val="cyan"/>
          <w:u w:val="single"/>
        </w:rPr>
        <w:t xml:space="preserve">, </w:t>
      </w:r>
      <w:r w:rsidRPr="00AB3ABB">
        <w:rPr>
          <w:rStyle w:val="Emphasis"/>
          <w:highlight w:val="cyan"/>
        </w:rPr>
        <w:t xml:space="preserve">much </w:t>
      </w:r>
      <w:r w:rsidRPr="00666B46">
        <w:rPr>
          <w:rStyle w:val="Emphasis"/>
          <w:highlight w:val="cyan"/>
        </w:rPr>
        <w:t>less</w:t>
      </w:r>
      <w:r w:rsidRPr="00E45AE6">
        <w:rPr>
          <w:rStyle w:val="Emphasis"/>
        </w:rPr>
        <w:t xml:space="preserve"> an </w:t>
      </w:r>
      <w:r w:rsidRPr="00666B46">
        <w:rPr>
          <w:rStyle w:val="Emphasis"/>
          <w:highlight w:val="cyan"/>
        </w:rPr>
        <w:t>existential threat</w:t>
      </w:r>
      <w:r w:rsidRPr="005616CA">
        <w:rPr>
          <w:sz w:val="12"/>
        </w:rPr>
        <w:t xml:space="preserve">, to the United States and its democratic </w:t>
      </w:r>
      <w:proofErr w:type="gramStart"/>
      <w:r w:rsidRPr="005616CA">
        <w:rPr>
          <w:sz w:val="12"/>
        </w:rPr>
        <w:t>system .</w:t>
      </w:r>
      <w:proofErr w:type="gramEnd"/>
      <w:r w:rsidRPr="005616CA">
        <w:rPr>
          <w:sz w:val="12"/>
        </w:rPr>
        <w:t xml:space="preserve"> </w:t>
      </w:r>
      <w:r w:rsidRPr="00E45AE6">
        <w:rPr>
          <w:rStyle w:val="StyleUnderline"/>
        </w:rPr>
        <w:t>Russia's power is a pale shadow of the Soviet Union's</w:t>
      </w:r>
      <w:r w:rsidRPr="005616CA">
        <w:rPr>
          <w:sz w:val="12"/>
        </w:rPr>
        <w:t xml:space="preserve">. The only undiminished source of clout is the country's </w:t>
      </w:r>
      <w:r w:rsidRPr="00AB3ABB">
        <w:rPr>
          <w:sz w:val="12"/>
        </w:rPr>
        <w:t xml:space="preserve">sizeable nuclear arsenal. But </w:t>
      </w:r>
      <w:r w:rsidRPr="00AB3ABB">
        <w:rPr>
          <w:rStyle w:val="StyleUnderline"/>
        </w:rPr>
        <w:t>while nuclear weapons are the ultimate deterrent</w:t>
      </w:r>
      <w:r w:rsidRPr="00AB3ABB">
        <w:rPr>
          <w:sz w:val="12"/>
        </w:rPr>
        <w:t xml:space="preserve">, </w:t>
      </w:r>
      <w:r w:rsidRPr="00AB3ABB">
        <w:rPr>
          <w:rStyle w:val="StyleUnderline"/>
        </w:rPr>
        <w:t xml:space="preserve">they are </w:t>
      </w:r>
      <w:r w:rsidRPr="00AB3ABB">
        <w:rPr>
          <w:rStyle w:val="Emphasis"/>
        </w:rPr>
        <w:t>not very useful for power projection</w:t>
      </w:r>
      <w:r w:rsidRPr="00AB3ABB">
        <w:rPr>
          <w:rStyle w:val="StyleUnderline"/>
        </w:rPr>
        <w:t xml:space="preserve"> or</w:t>
      </w:r>
      <w:r w:rsidRPr="00E45AE6">
        <w:rPr>
          <w:rStyle w:val="StyleUnderline"/>
        </w:rPr>
        <w:t xml:space="preserve"> warfighting</w:t>
      </w:r>
      <w:r w:rsidRPr="005616CA">
        <w:rPr>
          <w:sz w:val="12"/>
        </w:rPr>
        <w:t xml:space="preserve">, </w:t>
      </w:r>
      <w:r w:rsidRPr="00E45AE6">
        <w:rPr>
          <w:rStyle w:val="StyleUnderline"/>
        </w:rPr>
        <w:t xml:space="preserve">unless the political leadership wants to </w:t>
      </w:r>
      <w:r w:rsidRPr="00E45AE6">
        <w:rPr>
          <w:rStyle w:val="Emphasis"/>
        </w:rPr>
        <w:t>risk national suicide</w:t>
      </w:r>
      <w:r w:rsidRPr="005616CA">
        <w:rPr>
          <w:sz w:val="12"/>
        </w:rPr>
        <w:t xml:space="preserve">. </w:t>
      </w:r>
      <w:r w:rsidRPr="00AB3ABB">
        <w:rPr>
          <w:sz w:val="12"/>
        </w:rPr>
        <w:t xml:space="preserve">And </w:t>
      </w:r>
      <w:r w:rsidRPr="00AB3ABB">
        <w:rPr>
          <w:rStyle w:val="StyleUnderline"/>
        </w:rPr>
        <w:t>there is</w:t>
      </w:r>
      <w:r w:rsidRPr="00E45AE6">
        <w:rPr>
          <w:rStyle w:val="StyleUnderline"/>
        </w:rPr>
        <w:t xml:space="preserve"> </w:t>
      </w:r>
      <w:r w:rsidRPr="00666B46">
        <w:rPr>
          <w:rStyle w:val="Emphasis"/>
          <w:highlight w:val="cyan"/>
        </w:rPr>
        <w:t>no evidence</w:t>
      </w:r>
      <w:r w:rsidRPr="00E45AE6">
        <w:rPr>
          <w:rStyle w:val="StyleUnderline"/>
        </w:rPr>
        <w:t xml:space="preserve"> whatsoever that </w:t>
      </w:r>
      <w:r w:rsidRPr="00666B46">
        <w:rPr>
          <w:rStyle w:val="StyleUnderline"/>
          <w:highlight w:val="cyan"/>
        </w:rPr>
        <w:t>Putin</w:t>
      </w:r>
      <w:r w:rsidRPr="00E45AE6">
        <w:rPr>
          <w:rStyle w:val="StyleUnderline"/>
        </w:rPr>
        <w:t xml:space="preserve"> and his oligarch backers </w:t>
      </w:r>
      <w:r w:rsidRPr="00666B46">
        <w:rPr>
          <w:rStyle w:val="StyleUnderline"/>
          <w:highlight w:val="cyan"/>
        </w:rPr>
        <w:t>are suicidal</w:t>
      </w:r>
      <w:r w:rsidRPr="005616CA">
        <w:rPr>
          <w:sz w:val="12"/>
        </w:rPr>
        <w:t xml:space="preserve">. </w:t>
      </w:r>
      <w:r w:rsidRPr="00E45AE6">
        <w:rPr>
          <w:rStyle w:val="StyleUnderline"/>
        </w:rPr>
        <w:t xml:space="preserve">Quite the contrary, </w:t>
      </w:r>
      <w:r w:rsidRPr="00666B46">
        <w:rPr>
          <w:rStyle w:val="StyleUnderline"/>
          <w:highlight w:val="cyan"/>
        </w:rPr>
        <w:t>they seem</w:t>
      </w:r>
      <w:r w:rsidRPr="00E45AE6">
        <w:rPr>
          <w:rStyle w:val="StyleUnderline"/>
        </w:rPr>
        <w:t xml:space="preserve"> </w:t>
      </w:r>
      <w:r w:rsidRPr="00666B46">
        <w:rPr>
          <w:rStyle w:val="Emphasis"/>
          <w:highlight w:val="cyan"/>
        </w:rPr>
        <w:t xml:space="preserve">wedded to </w:t>
      </w:r>
      <w:r w:rsidRPr="00AB3ABB">
        <w:rPr>
          <w:rStyle w:val="Emphasis"/>
        </w:rPr>
        <w:t xml:space="preserve">accumulating </w:t>
      </w:r>
      <w:r w:rsidRPr="00E45AE6">
        <w:rPr>
          <w:rStyle w:val="Emphasis"/>
        </w:rPr>
        <w:t xml:space="preserve">ever greater </w:t>
      </w:r>
      <w:r w:rsidRPr="00666B46">
        <w:rPr>
          <w:rStyle w:val="Emphasis"/>
          <w:highlight w:val="cyan"/>
        </w:rPr>
        <w:t>wealth</w:t>
      </w:r>
      <w:r w:rsidRPr="00E45AE6">
        <w:rPr>
          <w:rStyle w:val="StyleUnderline"/>
        </w:rPr>
        <w:t xml:space="preserve"> and perks</w:t>
      </w:r>
      <w:r w:rsidRPr="005616CA">
        <w:rPr>
          <w:sz w:val="12"/>
        </w:rPr>
        <w:t>.</w:t>
      </w:r>
    </w:p>
    <w:bookmarkEnd w:id="1"/>
    <w:p w14:paraId="550A6001" w14:textId="77777777" w:rsidR="00FB2C43" w:rsidRDefault="00FB2C43" w:rsidP="00FB2C43">
      <w:pPr>
        <w:pStyle w:val="Heading4"/>
      </w:pPr>
    </w:p>
    <w:p w14:paraId="1423F92F" w14:textId="72056BED" w:rsidR="00FB2C43" w:rsidRPr="00F41CC8" w:rsidRDefault="00FB2C43" w:rsidP="00FB2C43">
      <w:pPr>
        <w:pStyle w:val="Heading4"/>
      </w:pPr>
      <w:r w:rsidRPr="00F41CC8">
        <w:t>No extinctio</w:t>
      </w:r>
      <w:r>
        <w:t xml:space="preserve">n from warming – </w:t>
      </w:r>
      <w:r w:rsidRPr="00F41CC8">
        <w:t>adaptation and intervening actors</w:t>
      </w:r>
    </w:p>
    <w:p w14:paraId="431B2AC9" w14:textId="77777777" w:rsidR="00FB2C43" w:rsidRPr="00F41CC8" w:rsidRDefault="00FB2C43" w:rsidP="00FB2C43">
      <w:r w:rsidRPr="00F41CC8">
        <w:t xml:space="preserve">Sebastian </w:t>
      </w:r>
      <w:r w:rsidRPr="00F41CC8">
        <w:rPr>
          <w:rStyle w:val="Style13ptBold"/>
        </w:rPr>
        <w:t>Farquhar 17</w:t>
      </w:r>
      <w:r w:rsidRPr="00F41CC8">
        <w:t xml:space="preserve"> </w:t>
      </w:r>
      <w:r>
        <w:t xml:space="preserve">– </w:t>
      </w:r>
      <w:r w:rsidRPr="00F41CC8">
        <w:t>leads the Global Priorities Project (GPP) at the Centre for Effective Altruism, et al., 2017, “Existential Risk: Diplomacy and Governance,” https://www.fhi.ox.ac.uk/wp-content/uploads/Existential-Risks-2017-01-23.pdf</w:t>
      </w:r>
    </w:p>
    <w:p w14:paraId="04453766" w14:textId="77777777" w:rsidR="00FB2C43" w:rsidRPr="009A6882" w:rsidRDefault="00FB2C43" w:rsidP="00FB2C43">
      <w:pPr>
        <w:rPr>
          <w:sz w:val="12"/>
        </w:rPr>
      </w:pPr>
      <w:r w:rsidRPr="00F41CC8">
        <w:rPr>
          <w:rStyle w:val="StyleUnderline"/>
        </w:rPr>
        <w:t xml:space="preserve">The </w:t>
      </w:r>
      <w:r w:rsidRPr="00F41CC8">
        <w:rPr>
          <w:rStyle w:val="Emphasis"/>
        </w:rPr>
        <w:t xml:space="preserve">most </w:t>
      </w:r>
      <w:r w:rsidRPr="006E6D93">
        <w:rPr>
          <w:rStyle w:val="Emphasis"/>
          <w:highlight w:val="cyan"/>
        </w:rPr>
        <w:t>likely</w:t>
      </w:r>
      <w:r w:rsidRPr="006E6D93">
        <w:rPr>
          <w:rStyle w:val="StyleUnderline"/>
          <w:highlight w:val="cyan"/>
        </w:rPr>
        <w:t xml:space="preserve"> levels of</w:t>
      </w:r>
      <w:r w:rsidRPr="00F41CC8">
        <w:rPr>
          <w:rStyle w:val="StyleUnderline"/>
        </w:rPr>
        <w:t xml:space="preserve"> global </w:t>
      </w:r>
      <w:r w:rsidRPr="006E6D93">
        <w:rPr>
          <w:rStyle w:val="StyleUnderline"/>
          <w:highlight w:val="cyan"/>
        </w:rPr>
        <w:t xml:space="preserve">warming are </w:t>
      </w:r>
      <w:r w:rsidRPr="00F41CC8">
        <w:rPr>
          <w:rStyle w:val="Emphasis"/>
        </w:rPr>
        <w:t xml:space="preserve">very </w:t>
      </w:r>
      <w:r w:rsidRPr="006E6D93">
        <w:rPr>
          <w:rStyle w:val="Emphasis"/>
          <w:highlight w:val="cyan"/>
        </w:rPr>
        <w:t>unlikely to cause</w:t>
      </w:r>
      <w:r w:rsidRPr="00F41CC8">
        <w:rPr>
          <w:rStyle w:val="Emphasis"/>
        </w:rPr>
        <w:t xml:space="preserve"> human </w:t>
      </w:r>
      <w:r w:rsidRPr="006E6D93">
        <w:rPr>
          <w:rStyle w:val="Emphasis"/>
          <w:highlight w:val="cyan"/>
        </w:rPr>
        <w:t>extinction</w:t>
      </w:r>
      <w:r w:rsidRPr="009A6882">
        <w:rPr>
          <w:sz w:val="12"/>
        </w:rPr>
        <w:t xml:space="preserve">.15 The </w:t>
      </w:r>
      <w:r w:rsidRPr="006E6D93">
        <w:rPr>
          <w:rStyle w:val="StyleUnderline"/>
          <w:highlight w:val="cyan"/>
        </w:rPr>
        <w:t>existential risks</w:t>
      </w:r>
      <w:r w:rsidRPr="00F41CC8">
        <w:rPr>
          <w:rStyle w:val="StyleUnderline"/>
        </w:rPr>
        <w:t xml:space="preserve"> of climate change</w:t>
      </w:r>
      <w:r w:rsidRPr="009A6882">
        <w:rPr>
          <w:sz w:val="12"/>
        </w:rPr>
        <w:t xml:space="preserve"> instead </w:t>
      </w:r>
      <w:r w:rsidRPr="006E6D93">
        <w:rPr>
          <w:rStyle w:val="StyleUnderline"/>
          <w:highlight w:val="cyan"/>
        </w:rPr>
        <w:t>stem from tail risk</w:t>
      </w:r>
      <w:r w:rsidRPr="009A6882">
        <w:rPr>
          <w:sz w:val="12"/>
        </w:rPr>
        <w:t xml:space="preserve"> climate change – </w:t>
      </w:r>
      <w:r w:rsidRPr="006E6D93">
        <w:rPr>
          <w:rStyle w:val="StyleUnderline"/>
          <w:highlight w:val="cyan"/>
        </w:rPr>
        <w:t xml:space="preserve">the </w:t>
      </w:r>
      <w:r w:rsidRPr="006E6D93">
        <w:rPr>
          <w:rStyle w:val="Emphasis"/>
          <w:highlight w:val="cyan"/>
        </w:rPr>
        <w:t>low probability</w:t>
      </w:r>
      <w:r w:rsidRPr="006E6D93">
        <w:rPr>
          <w:rStyle w:val="StyleUnderline"/>
          <w:highlight w:val="cyan"/>
        </w:rPr>
        <w:t xml:space="preserve"> </w:t>
      </w:r>
      <w:r w:rsidRPr="00F41CC8">
        <w:rPr>
          <w:rStyle w:val="StyleUnderline"/>
        </w:rPr>
        <w:t>of extreme levels of warming</w:t>
      </w:r>
      <w:r w:rsidRPr="009A6882">
        <w:rPr>
          <w:sz w:val="12"/>
        </w:rPr>
        <w:t xml:space="preserve"> – </w:t>
      </w:r>
      <w:r w:rsidRPr="00F41CC8">
        <w:rPr>
          <w:rStyle w:val="StyleUnderline"/>
        </w:rPr>
        <w:t>and interaction with other sources of risk</w:t>
      </w:r>
      <w:r w:rsidRPr="009A6882">
        <w:rPr>
          <w:sz w:val="12"/>
        </w:rPr>
        <w:t xml:space="preserve">. It is impossible to say with confidence at what point global warming would become severe enough to pose an existential threat. Research has suggested that </w:t>
      </w:r>
      <w:r w:rsidRPr="00F41CC8">
        <w:rPr>
          <w:rStyle w:val="Emphasis"/>
        </w:rPr>
        <w:t>warming of 11-</w:t>
      </w:r>
      <w:r w:rsidRPr="006E6D93">
        <w:rPr>
          <w:rStyle w:val="Emphasis"/>
          <w:highlight w:val="cyan"/>
        </w:rPr>
        <w:t>12°C</w:t>
      </w:r>
      <w:r w:rsidRPr="006E6D93">
        <w:rPr>
          <w:rStyle w:val="StyleUnderline"/>
          <w:highlight w:val="cyan"/>
        </w:rPr>
        <w:t xml:space="preserve"> would render</w:t>
      </w:r>
      <w:r w:rsidRPr="00F41CC8">
        <w:rPr>
          <w:rStyle w:val="StyleUnderline"/>
        </w:rPr>
        <w:t xml:space="preserve"> most of </w:t>
      </w:r>
      <w:r w:rsidRPr="006E6D93">
        <w:rPr>
          <w:rStyle w:val="StyleUnderline"/>
          <w:highlight w:val="cyan"/>
        </w:rPr>
        <w:t>the planet uninhabitable</w:t>
      </w:r>
      <w:r w:rsidRPr="009A6882">
        <w:rPr>
          <w:sz w:val="12"/>
        </w:rPr>
        <w:t xml:space="preserve">,16 and would completely devastate agriculture.17 This would pose an extreme threat to human </w:t>
      </w:r>
      <w:proofErr w:type="spellStart"/>
      <w:r w:rsidRPr="009A6882">
        <w:rPr>
          <w:sz w:val="12"/>
        </w:rPr>
        <w:t>civilisation</w:t>
      </w:r>
      <w:proofErr w:type="spellEnd"/>
      <w:r w:rsidRPr="009A6882">
        <w:rPr>
          <w:sz w:val="12"/>
        </w:rPr>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F41CC8">
        <w:rPr>
          <w:rStyle w:val="StyleUnderline"/>
        </w:rPr>
        <w:t xml:space="preserve">the </w:t>
      </w:r>
      <w:r w:rsidRPr="006E6D93">
        <w:rPr>
          <w:rStyle w:val="StyleUnderline"/>
          <w:highlight w:val="cyan"/>
        </w:rPr>
        <w:t>timescales</w:t>
      </w:r>
      <w:r w:rsidRPr="00F41CC8">
        <w:rPr>
          <w:rStyle w:val="StyleUnderline"/>
        </w:rPr>
        <w:t xml:space="preserve"> over which such changes might happen could </w:t>
      </w:r>
      <w:r w:rsidRPr="006E6D93">
        <w:rPr>
          <w:rStyle w:val="StyleUnderline"/>
          <w:highlight w:val="cyan"/>
        </w:rPr>
        <w:t>mean</w:t>
      </w:r>
      <w:r w:rsidRPr="009A6882">
        <w:rPr>
          <w:sz w:val="12"/>
        </w:rPr>
        <w:t xml:space="preserve"> that </w:t>
      </w:r>
      <w:r w:rsidRPr="006E6D93">
        <w:rPr>
          <w:rStyle w:val="Emphasis"/>
          <w:highlight w:val="cyan"/>
        </w:rPr>
        <w:t>humanity is able to adapt</w:t>
      </w:r>
      <w:r w:rsidRPr="009A6882">
        <w:rPr>
          <w:sz w:val="12"/>
        </w:rPr>
        <w:t xml:space="preserve"> enough </w:t>
      </w:r>
      <w:r w:rsidRPr="00F41CC8">
        <w:rPr>
          <w:rStyle w:val="StyleUnderline"/>
        </w:rPr>
        <w:t xml:space="preserve">to avoid extinction </w:t>
      </w:r>
      <w:r w:rsidRPr="006E6D93">
        <w:rPr>
          <w:rStyle w:val="StyleUnderline"/>
          <w:highlight w:val="cyan"/>
        </w:rPr>
        <w:t xml:space="preserve">in </w:t>
      </w:r>
      <w:r w:rsidRPr="006E6D93">
        <w:rPr>
          <w:rStyle w:val="Emphasis"/>
          <w:highlight w:val="cyan"/>
        </w:rPr>
        <w:t>even</w:t>
      </w:r>
      <w:r w:rsidRPr="00F41CC8">
        <w:rPr>
          <w:rStyle w:val="Emphasis"/>
        </w:rPr>
        <w:t xml:space="preserve"> very </w:t>
      </w:r>
      <w:r w:rsidRPr="006E6D93">
        <w:rPr>
          <w:rStyle w:val="Emphasis"/>
          <w:highlight w:val="cyan"/>
        </w:rPr>
        <w:t>extreme scenarios</w:t>
      </w:r>
      <w:r w:rsidRPr="009A6882">
        <w:rPr>
          <w:sz w:val="12"/>
        </w:rPr>
        <w:t xml:space="preserve">. The probability of these levels of warming depends on eventual greenhouse gas concentrations. According to some experts, </w:t>
      </w:r>
      <w:r w:rsidRPr="00F41CC8">
        <w:rPr>
          <w:rStyle w:val="StyleUnderline"/>
        </w:rPr>
        <w:t>unless strong action is taken soon by major emitters</w:t>
      </w:r>
      <w:r w:rsidRPr="009A6882">
        <w:rPr>
          <w:sz w:val="12"/>
        </w:rPr>
        <w:t xml:space="preserve">, it is likely that </w:t>
      </w:r>
      <w:r w:rsidRPr="00F41CC8">
        <w:rPr>
          <w:rStyle w:val="StyleUnderline"/>
        </w:rPr>
        <w:t>we will pursue a medium-high emissions pathway</w:t>
      </w:r>
      <w:r w:rsidRPr="009A6882">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F41CC8">
        <w:rPr>
          <w:rStyle w:val="StyleUnderline"/>
        </w:rPr>
        <w:t>if we continue to pursue a medium-high emissions pathway</w:t>
      </w:r>
      <w:r w:rsidRPr="009A6882">
        <w:rPr>
          <w:sz w:val="12"/>
        </w:rPr>
        <w:t xml:space="preserve">, the </w:t>
      </w:r>
      <w:r w:rsidRPr="006E6D93">
        <w:rPr>
          <w:rStyle w:val="StyleUnderline"/>
          <w:highlight w:val="cyan"/>
        </w:rPr>
        <w:t>probability of</w:t>
      </w:r>
      <w:r w:rsidRPr="00F41CC8">
        <w:rPr>
          <w:rStyle w:val="StyleUnderline"/>
        </w:rPr>
        <w:t xml:space="preserve"> eventual warming of </w:t>
      </w:r>
      <w:r w:rsidRPr="006E6D93">
        <w:rPr>
          <w:rStyle w:val="StyleUnderline"/>
          <w:highlight w:val="cyan"/>
        </w:rPr>
        <w:t>6°</w:t>
      </w:r>
      <w:r w:rsidRPr="00F41CC8">
        <w:rPr>
          <w:rStyle w:val="StyleUnderline"/>
        </w:rPr>
        <w:t xml:space="preserve">C </w:t>
      </w:r>
      <w:r w:rsidRPr="006E6D93">
        <w:rPr>
          <w:rStyle w:val="StyleUnderline"/>
          <w:highlight w:val="cyan"/>
        </w:rPr>
        <w:t>is</w:t>
      </w:r>
      <w:r w:rsidRPr="00F41CC8">
        <w:rPr>
          <w:rStyle w:val="StyleUnderline"/>
        </w:rPr>
        <w:t xml:space="preserve"> around </w:t>
      </w:r>
      <w:r w:rsidRPr="006E6D93">
        <w:rPr>
          <w:rStyle w:val="Emphasis"/>
          <w:highlight w:val="cyan"/>
        </w:rPr>
        <w:t>10%</w:t>
      </w:r>
      <w:r w:rsidRPr="009A6882">
        <w:rPr>
          <w:sz w:val="12"/>
        </w:rPr>
        <w:t xml:space="preserve">,23 </w:t>
      </w:r>
      <w:r w:rsidRPr="006E6D93">
        <w:rPr>
          <w:rStyle w:val="StyleUnderline"/>
          <w:highlight w:val="cyan"/>
        </w:rPr>
        <w:t>and</w:t>
      </w:r>
      <w:r w:rsidRPr="009A6882">
        <w:rPr>
          <w:sz w:val="12"/>
        </w:rPr>
        <w:t xml:space="preserve"> of </w:t>
      </w:r>
      <w:r w:rsidRPr="006E6D93">
        <w:rPr>
          <w:rStyle w:val="StyleUnderline"/>
          <w:highlight w:val="cyan"/>
        </w:rPr>
        <w:t>10°</w:t>
      </w:r>
      <w:r w:rsidRPr="00F41CC8">
        <w:rPr>
          <w:rStyle w:val="StyleUnderline"/>
        </w:rPr>
        <w:t>C is</w:t>
      </w:r>
      <w:r w:rsidRPr="009A6882">
        <w:rPr>
          <w:sz w:val="12"/>
        </w:rPr>
        <w:t xml:space="preserve"> around </w:t>
      </w:r>
      <w:r w:rsidRPr="006E6D93">
        <w:rPr>
          <w:rStyle w:val="Emphasis"/>
          <w:highlight w:val="cyan"/>
        </w:rPr>
        <w:t>3%</w:t>
      </w:r>
      <w:r w:rsidRPr="009A6882">
        <w:rPr>
          <w:sz w:val="12"/>
        </w:rPr>
        <w:t xml:space="preserve">.24 </w:t>
      </w:r>
      <w:r w:rsidRPr="006E6D93">
        <w:rPr>
          <w:rStyle w:val="StyleUnderline"/>
          <w:highlight w:val="cyan"/>
        </w:rPr>
        <w:t>These</w:t>
      </w:r>
      <w:r w:rsidRPr="00F41CC8">
        <w:rPr>
          <w:rStyle w:val="StyleUnderline"/>
        </w:rPr>
        <w:t xml:space="preserve"> estimates </w:t>
      </w:r>
      <w:r w:rsidRPr="006E6D93">
        <w:rPr>
          <w:rStyle w:val="StyleUnderline"/>
          <w:highlight w:val="cyan"/>
        </w:rPr>
        <w:t>are</w:t>
      </w:r>
      <w:r w:rsidRPr="009A6882">
        <w:rPr>
          <w:sz w:val="12"/>
        </w:rPr>
        <w:t xml:space="preserve"> of course </w:t>
      </w:r>
      <w:r w:rsidRPr="006E6D93">
        <w:rPr>
          <w:rStyle w:val="Emphasis"/>
          <w:highlight w:val="cyan"/>
        </w:rPr>
        <w:t>highly uncertain</w:t>
      </w:r>
      <w:r w:rsidRPr="009A6882">
        <w:rPr>
          <w:sz w:val="12"/>
        </w:rPr>
        <w:t xml:space="preserve">. </w:t>
      </w:r>
      <w:r w:rsidRPr="006E6D93">
        <w:rPr>
          <w:rStyle w:val="StyleUnderline"/>
          <w:highlight w:val="cyan"/>
        </w:rPr>
        <w:t xml:space="preserve">It is </w:t>
      </w:r>
      <w:r w:rsidRPr="006E6D93">
        <w:rPr>
          <w:rStyle w:val="Emphasis"/>
          <w:highlight w:val="cyan"/>
        </w:rPr>
        <w:t>likely</w:t>
      </w:r>
      <w:r w:rsidRPr="009A6882">
        <w:rPr>
          <w:sz w:val="12"/>
        </w:rPr>
        <w:t xml:space="preserve"> that </w:t>
      </w:r>
      <w:r w:rsidRPr="006E6D93">
        <w:rPr>
          <w:rStyle w:val="StyleUnderline"/>
          <w:highlight w:val="cyan"/>
        </w:rPr>
        <w:t xml:space="preserve">the world will </w:t>
      </w:r>
      <w:proofErr w:type="gramStart"/>
      <w:r w:rsidRPr="006E6D93">
        <w:rPr>
          <w:rStyle w:val="StyleUnderline"/>
          <w:highlight w:val="cyan"/>
        </w:rPr>
        <w:t>take action</w:t>
      </w:r>
      <w:proofErr w:type="gramEnd"/>
      <w:r w:rsidRPr="00F41CC8">
        <w:rPr>
          <w:rStyle w:val="StyleUnderline"/>
        </w:rPr>
        <w:t xml:space="preserve"> against climate change </w:t>
      </w:r>
      <w:r w:rsidRPr="006E6D93">
        <w:rPr>
          <w:rStyle w:val="StyleUnderline"/>
          <w:highlight w:val="cyan"/>
        </w:rPr>
        <w:t>once it begins to impose</w:t>
      </w:r>
      <w:r w:rsidRPr="00F41CC8">
        <w:rPr>
          <w:rStyle w:val="StyleUnderline"/>
        </w:rPr>
        <w:t xml:space="preserve"> large </w:t>
      </w:r>
      <w:r w:rsidRPr="006E6D93">
        <w:rPr>
          <w:rStyle w:val="StyleUnderline"/>
          <w:highlight w:val="cyan"/>
        </w:rPr>
        <w:t>costs</w:t>
      </w:r>
      <w:r w:rsidRPr="009A6882">
        <w:rPr>
          <w:sz w:val="12"/>
        </w:rPr>
        <w:t xml:space="preserve"> on human society, </w:t>
      </w:r>
      <w:r w:rsidRPr="006E6D93">
        <w:rPr>
          <w:rStyle w:val="Emphasis"/>
          <w:highlight w:val="cyan"/>
        </w:rPr>
        <w:t>long before</w:t>
      </w:r>
      <w:r w:rsidRPr="00F41CC8">
        <w:rPr>
          <w:rStyle w:val="Emphasis"/>
        </w:rPr>
        <w:t xml:space="preserve"> there is warming of </w:t>
      </w:r>
      <w:r w:rsidRPr="006E6D93">
        <w:rPr>
          <w:rStyle w:val="Emphasis"/>
          <w:highlight w:val="cyan"/>
        </w:rPr>
        <w:t>10°</w:t>
      </w:r>
      <w:r w:rsidRPr="00F41CC8">
        <w:rPr>
          <w:rStyle w:val="Emphasis"/>
        </w:rPr>
        <w:t>C</w:t>
      </w:r>
      <w:r w:rsidRPr="009A6882">
        <w:rPr>
          <w:sz w:val="12"/>
        </w:rPr>
        <w:t xml:space="preserve">. Unfortunately, there is significant inertia in the climate system: there is a </w:t>
      </w:r>
      <w:proofErr w:type="gramStart"/>
      <w:r w:rsidRPr="009A6882">
        <w:rPr>
          <w:sz w:val="12"/>
        </w:rPr>
        <w:t>25 to 50 year</w:t>
      </w:r>
      <w:proofErr w:type="gramEnd"/>
      <w:r w:rsidRPr="009A6882">
        <w:rPr>
          <w:sz w:val="12"/>
        </w:rPr>
        <w:t xml:space="preserve"> lag between CO2 emissions </w:t>
      </w:r>
      <w:r w:rsidRPr="009A6882">
        <w:rPr>
          <w:sz w:val="12"/>
        </w:rPr>
        <w:lastRenderedPageBreak/>
        <w:t xml:space="preserve">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bookmarkEnd w:id="0"/>
    <w:p w14:paraId="08CE77D6" w14:textId="77777777" w:rsidR="007275C5" w:rsidRPr="007275C5" w:rsidRDefault="007275C5" w:rsidP="007275C5"/>
    <w:sectPr w:rsidR="007275C5" w:rsidRPr="007275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7B49D0"/>
    <w:multiLevelType w:val="hybridMultilevel"/>
    <w:tmpl w:val="17403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329B"/>
    <w:multiLevelType w:val="hybridMultilevel"/>
    <w:tmpl w:val="E71CE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5D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0C8"/>
    <w:rsid w:val="00533F1C"/>
    <w:rsid w:val="00536D8B"/>
    <w:rsid w:val="005379C3"/>
    <w:rsid w:val="005519C2"/>
    <w:rsid w:val="005523E0"/>
    <w:rsid w:val="0055320F"/>
    <w:rsid w:val="0055699B"/>
    <w:rsid w:val="0056020A"/>
    <w:rsid w:val="00563D3D"/>
    <w:rsid w:val="005659AA"/>
    <w:rsid w:val="005676E8"/>
    <w:rsid w:val="00574FE2"/>
    <w:rsid w:val="00575DD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2E1"/>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275C5"/>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B3BFB"/>
    <w:rsid w:val="008B709C"/>
    <w:rsid w:val="008C0FA2"/>
    <w:rsid w:val="008C2342"/>
    <w:rsid w:val="008C33AA"/>
    <w:rsid w:val="008C546F"/>
    <w:rsid w:val="008C77B6"/>
    <w:rsid w:val="008D1B91"/>
    <w:rsid w:val="008D724A"/>
    <w:rsid w:val="008E7A3E"/>
    <w:rsid w:val="008F3652"/>
    <w:rsid w:val="008F41FD"/>
    <w:rsid w:val="008F4479"/>
    <w:rsid w:val="008F4BA0"/>
    <w:rsid w:val="00901726"/>
    <w:rsid w:val="00920E6A"/>
    <w:rsid w:val="00931816"/>
    <w:rsid w:val="00932C71"/>
    <w:rsid w:val="0093679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6E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105"/>
    <w:rsid w:val="00B24662"/>
    <w:rsid w:val="00B3569C"/>
    <w:rsid w:val="00B43676"/>
    <w:rsid w:val="00B5602D"/>
    <w:rsid w:val="00B60125"/>
    <w:rsid w:val="00B61976"/>
    <w:rsid w:val="00B6656B"/>
    <w:rsid w:val="00B67804"/>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FF9"/>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876"/>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C4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81A484"/>
  <w14:defaultImageDpi w14:val="300"/>
  <w15:docId w15:val="{87927407-D3B1-3C46-B2A1-9F66D665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5DD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75D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5D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575D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575D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5D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DDF"/>
  </w:style>
  <w:style w:type="character" w:customStyle="1" w:styleId="Heading1Char">
    <w:name w:val="Heading 1 Char"/>
    <w:aliases w:val="Pocket Char"/>
    <w:basedOn w:val="DefaultParagraphFont"/>
    <w:link w:val="Heading1"/>
    <w:uiPriority w:val="9"/>
    <w:rsid w:val="00575D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5DD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575DD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75D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75DD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575DDF"/>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575DDF"/>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575DDF"/>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575DDF"/>
    <w:rPr>
      <w:color w:val="auto"/>
      <w:u w:val="none"/>
    </w:rPr>
  </w:style>
  <w:style w:type="paragraph" w:styleId="DocumentMap">
    <w:name w:val="Document Map"/>
    <w:basedOn w:val="Normal"/>
    <w:link w:val="DocumentMapChar"/>
    <w:uiPriority w:val="99"/>
    <w:semiHidden/>
    <w:unhideWhenUsed/>
    <w:rsid w:val="00575D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5DDF"/>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8B3BF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qFormat/>
    <w:rsid w:val="008F3652"/>
  </w:style>
  <w:style w:type="paragraph" w:customStyle="1" w:styleId="Emphasis1">
    <w:name w:val="Emphasis1"/>
    <w:basedOn w:val="Normal"/>
    <w:link w:val="Emphasis"/>
    <w:autoRedefine/>
    <w:uiPriority w:val="20"/>
    <w:qFormat/>
    <w:rsid w:val="008F365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216E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basedOn w:val="Normal"/>
    <w:uiPriority w:val="34"/>
    <w:qFormat/>
    <w:rsid w:val="005E02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21842">
      <w:bodyDiv w:val="1"/>
      <w:marLeft w:val="0"/>
      <w:marRight w:val="0"/>
      <w:marTop w:val="0"/>
      <w:marBottom w:val="0"/>
      <w:divBdr>
        <w:top w:val="none" w:sz="0" w:space="0" w:color="auto"/>
        <w:left w:val="none" w:sz="0" w:space="0" w:color="auto"/>
        <w:bottom w:val="none" w:sz="0" w:space="0" w:color="auto"/>
        <w:right w:val="none" w:sz="0" w:space="0" w:color="auto"/>
      </w:divBdr>
    </w:div>
    <w:div w:id="873691441">
      <w:bodyDiv w:val="1"/>
      <w:marLeft w:val="0"/>
      <w:marRight w:val="0"/>
      <w:marTop w:val="0"/>
      <w:marBottom w:val="0"/>
      <w:divBdr>
        <w:top w:val="none" w:sz="0" w:space="0" w:color="auto"/>
        <w:left w:val="none" w:sz="0" w:space="0" w:color="auto"/>
        <w:bottom w:val="none" w:sz="0" w:space="0" w:color="auto"/>
        <w:right w:val="none" w:sz="0" w:space="0" w:color="auto"/>
      </w:divBdr>
    </w:div>
    <w:div w:id="1598781693">
      <w:bodyDiv w:val="1"/>
      <w:marLeft w:val="0"/>
      <w:marRight w:val="0"/>
      <w:marTop w:val="0"/>
      <w:marBottom w:val="0"/>
      <w:divBdr>
        <w:top w:val="none" w:sz="0" w:space="0" w:color="auto"/>
        <w:left w:val="none" w:sz="0" w:space="0" w:color="auto"/>
        <w:bottom w:val="none" w:sz="0" w:space="0" w:color="auto"/>
        <w:right w:val="none" w:sz="0" w:space="0" w:color="auto"/>
      </w:divBdr>
    </w:div>
    <w:div w:id="20847217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openNASAWindow('http://www.psi.edu/projects/siberia/siberia.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asa.gov/centers/goddard/news/series/moon/why_go_back.html" TargetMode="External"/><Relationship Id="rId17" Type="http://schemas.openxmlformats.org/officeDocument/2006/relationships/hyperlink" Target="http://space.about.com/od/frequentlyaskedquestions/a/Should_We_Return_To_The_Moon.htm" TargetMode="External"/><Relationship Id="rId2" Type="http://schemas.openxmlformats.org/officeDocument/2006/relationships/customXml" Target="../customXml/item2.xml"/><Relationship Id="rId16" Type="http://schemas.openxmlformats.org/officeDocument/2006/relationships/hyperlink" Target="http://space.about.com/bio/John-Millis-65326.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5" Type="http://schemas.openxmlformats.org/officeDocument/2006/relationships/numbering" Target="numbering.xml"/><Relationship Id="rId15" Type="http://schemas.openxmlformats.org/officeDocument/2006/relationships/hyperlink" Target="http://lunarscience.arc.nasa.gov/ask-browse" TargetMode="External"/><Relationship Id="rId10" Type="http://schemas.openxmlformats.org/officeDocument/2006/relationships/hyperlink" Target="https://doi.org/10.1007/978-3-030-65013-1_7"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www.theatlantic.com/technology/archive/2011/04/the-exploration-of-mars-by-humans-why-mars-why-humans/2371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15</Pages>
  <Words>6979</Words>
  <Characters>39783</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16</cp:revision>
  <dcterms:created xsi:type="dcterms:W3CDTF">2022-01-23T20:03:00Z</dcterms:created>
  <dcterms:modified xsi:type="dcterms:W3CDTF">2022-01-23T20:54:00Z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