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78D21" w14:textId="1C119481" w:rsidR="00E42E4C" w:rsidRDefault="000066A8" w:rsidP="000066A8">
      <w:pPr>
        <w:pStyle w:val="Heading2"/>
      </w:pPr>
      <w:r>
        <w:t>Natural persons PIC</w:t>
      </w:r>
    </w:p>
    <w:p w14:paraId="52CFDA3A" w14:textId="3195EC1F" w:rsidR="006A4369" w:rsidRPr="000066A8" w:rsidRDefault="006A4369" w:rsidP="006A4369">
      <w:pPr>
        <w:pStyle w:val="Heading4"/>
        <w:rPr>
          <w:iCs/>
        </w:rPr>
      </w:pPr>
      <w:r w:rsidRPr="000066A8">
        <w:rPr>
          <w:iCs/>
        </w:rPr>
        <w:t xml:space="preserve">CP: </w:t>
      </w:r>
      <w:r w:rsidR="000066A8" w:rsidRPr="000066A8">
        <w:rPr>
          <w:iCs/>
        </w:rPr>
        <w:t>T</w:t>
      </w:r>
      <w:r w:rsidRPr="000066A8">
        <w:rPr>
          <w:iCs/>
        </w:rPr>
        <w:t xml:space="preserve">he private appropriation of outer space </w:t>
      </w:r>
      <w:r w:rsidR="00F321B7">
        <w:rPr>
          <w:iCs/>
        </w:rPr>
        <w:t>is un</w:t>
      </w:r>
      <w:r w:rsidRPr="000066A8">
        <w:rPr>
          <w:iCs/>
        </w:rPr>
        <w:t>just</w:t>
      </w:r>
      <w:r w:rsidR="000066A8">
        <w:rPr>
          <w:iCs/>
        </w:rPr>
        <w:t xml:space="preserve"> in all instances except for natural persons. </w:t>
      </w:r>
    </w:p>
    <w:p w14:paraId="0AF3B8CB" w14:textId="77777777" w:rsidR="006A4369" w:rsidRDefault="006A4369" w:rsidP="006A4369"/>
    <w:p w14:paraId="2F6224D5" w14:textId="2CC2B33F" w:rsidR="006A4369" w:rsidRPr="00654883" w:rsidRDefault="006A4369" w:rsidP="000066A8">
      <w:pPr>
        <w:pStyle w:val="Heading4"/>
      </w:pPr>
      <w:r>
        <w:t xml:space="preserve">The individual right to property is a </w:t>
      </w:r>
      <w:r w:rsidRPr="009E26DC">
        <w:rPr>
          <w:u w:val="single"/>
        </w:rPr>
        <w:t>basic human right</w:t>
      </w:r>
      <w:r>
        <w:t xml:space="preserve"> that should be extended to space. </w:t>
      </w:r>
    </w:p>
    <w:p w14:paraId="632BB8FF" w14:textId="77777777" w:rsidR="006A4369" w:rsidRDefault="006A4369" w:rsidP="006A4369">
      <w:proofErr w:type="spellStart"/>
      <w:r w:rsidRPr="006A7F15">
        <w:rPr>
          <w:rStyle w:val="Style13ptBold"/>
        </w:rPr>
        <w:t>Faires</w:t>
      </w:r>
      <w:proofErr w:type="spellEnd"/>
      <w:r w:rsidRPr="006A7F15">
        <w:rPr>
          <w:rStyle w:val="Style13ptBold"/>
        </w:rPr>
        <w:t xml:space="preserve"> 19</w:t>
      </w:r>
      <w:r>
        <w:t xml:space="preserve"> [Wes </w:t>
      </w:r>
      <w:proofErr w:type="spellStart"/>
      <w:r>
        <w:t>Faires</w:t>
      </w:r>
      <w:proofErr w:type="spellEnd"/>
      <w:r>
        <w:t xml:space="preserve">, “The role of the Universal Declaration of Human Rights in supporting space property rights,” The Space Review, August 5, 2019. </w:t>
      </w:r>
      <w:hyperlink r:id="rId9" w:history="1">
        <w:r w:rsidRPr="00193A04">
          <w:rPr>
            <w:rStyle w:val="Hyperlink"/>
          </w:rPr>
          <w:t>https://www.thespacereview.com/article/3771/1</w:t>
        </w:r>
      </w:hyperlink>
      <w:r>
        <w:t>] CT</w:t>
      </w:r>
    </w:p>
    <w:p w14:paraId="1F6502A1" w14:textId="77777777" w:rsidR="006A4369" w:rsidRDefault="006A4369" w:rsidP="006A4369">
      <w:pPr>
        <w:ind w:left="720"/>
        <w:rPr>
          <w:sz w:val="16"/>
        </w:rPr>
      </w:pPr>
      <w:r w:rsidRPr="008D677D">
        <w:rPr>
          <w:rStyle w:val="Emphasis"/>
        </w:rPr>
        <w:t>A long-discussed issue has been the absence of provisions pertaining to private entities under the</w:t>
      </w:r>
      <w:r w:rsidRPr="008D677D">
        <w:rPr>
          <w:rStyle w:val="StyleUnderline"/>
        </w:rPr>
        <w:t xml:space="preserve"> 1967 </w:t>
      </w:r>
      <w:r w:rsidRPr="008D677D">
        <w:rPr>
          <w:rStyle w:val="Emphasis"/>
        </w:rPr>
        <w:t>Outer Space Treaty</w:t>
      </w:r>
      <w:r w:rsidRPr="008D677D">
        <w:rPr>
          <w:rStyle w:val="StyleUnderline"/>
        </w:rPr>
        <w:t>.</w:t>
      </w:r>
      <w:r w:rsidRPr="008D677D">
        <w:rPr>
          <w:sz w:val="16"/>
        </w:rPr>
        <w:t xml:space="preserve"> Interpretations in favor of private property rights hold that the purpose of Article II’s ban on “national appropriation” was to place a limitation on member nations’ attempts to exercise territorial and political sovereignty over</w:t>
      </w:r>
      <w:r w:rsidRPr="00016701">
        <w:rPr>
          <w:sz w:val="16"/>
        </w:rPr>
        <w:t xml:space="preserve"> any part of outer space: to restrict territorial disputes between countries from extending beyond Earth. Without an explicit prohibition of private property rights in the treaty, their development with respect to private entities is unencumbered. Opposition has fluctuated from the position that the prohibition of national appropriation in Article II served to exclude development of property </w:t>
      </w:r>
      <w:r w:rsidRPr="008D677D">
        <w:rPr>
          <w:sz w:val="16"/>
        </w:rPr>
        <w:t xml:space="preserve">rights for private citizens: without a national entity with the ability to “confer” or pass down property rights to “sub-national” citizens, forward progress is rendered impossible. There were later attempts to classify private citizens as “nationals” </w:t>
      </w:r>
      <w:proofErr w:type="gramStart"/>
      <w:r w:rsidRPr="008D677D">
        <w:rPr>
          <w:sz w:val="16"/>
        </w:rPr>
        <w:t>in order to</w:t>
      </w:r>
      <w:proofErr w:type="gramEnd"/>
      <w:r w:rsidRPr="008D677D">
        <w:rPr>
          <w:sz w:val="16"/>
        </w:rPr>
        <w:t xml:space="preserve"> apply to them the prohibition of ‘national appropriation’. </w:t>
      </w:r>
      <w:r w:rsidRPr="008D677D">
        <w:rPr>
          <w:rStyle w:val="Emphasis"/>
        </w:rPr>
        <w:t>The 1979 Moon Agreement places an explicit ban on property for</w:t>
      </w:r>
      <w:r w:rsidRPr="008D677D">
        <w:rPr>
          <w:rStyle w:val="StyleUnderline"/>
        </w:rPr>
        <w:t xml:space="preserve"> a host of entities, including </w:t>
      </w:r>
      <w:r w:rsidRPr="008D677D">
        <w:rPr>
          <w:rStyle w:val="Emphasis"/>
        </w:rPr>
        <w:t>“natural persons</w:t>
      </w:r>
      <w:r w:rsidRPr="008D677D">
        <w:rPr>
          <w:rStyle w:val="StyleUnderline"/>
        </w:rPr>
        <w:t>,” until such time as an international regime can be formulated.</w:t>
      </w:r>
      <w:r w:rsidRPr="008D677D">
        <w:rPr>
          <w:sz w:val="16"/>
        </w:rPr>
        <w:t xml:space="preserve"> Two nations, the United</w:t>
      </w:r>
      <w:r w:rsidRPr="00016701">
        <w:rPr>
          <w:sz w:val="16"/>
        </w:rPr>
        <w:t xml:space="preserve"> States and Luxembourg, have enacted legislation favorable to property and mineral rights regarding space resources. This was met with opposition from some in the international community, who called into question whether such unilateral acts were in and of themselves a violation of the non-appropriation principle of the 1967 Outer Space Treaty</w:t>
      </w:r>
      <w:r w:rsidRPr="00A242C2">
        <w:rPr>
          <w:rStyle w:val="StyleUnderline"/>
        </w:rPr>
        <w:t xml:space="preserve">. </w:t>
      </w:r>
      <w:r w:rsidRPr="008D677D">
        <w:rPr>
          <w:rStyle w:val="Emphasis"/>
        </w:rPr>
        <w:t xml:space="preserve">Perhaps </w:t>
      </w:r>
      <w:r w:rsidRPr="001C0CC9">
        <w:rPr>
          <w:rStyle w:val="Emphasis"/>
        </w:rPr>
        <w:t>in the future, the concept of “property rights” will have evolved beyond the terrestrial concepts of ownership</w:t>
      </w:r>
      <w:r w:rsidRPr="001C0CC9">
        <w:rPr>
          <w:rStyle w:val="StyleUnderline"/>
        </w:rPr>
        <w:t xml:space="preserve">, sovereignty, and territorial acquisition, under a new treaty framework structured by private entities, developed outside the auspices of any nation-state or supranational regime. </w:t>
      </w:r>
      <w:r w:rsidRPr="001C0CC9">
        <w:rPr>
          <w:rStyle w:val="Emphasis"/>
        </w:rPr>
        <w:t xml:space="preserve">Until such time, </w:t>
      </w:r>
      <w:r w:rsidRPr="00016701">
        <w:rPr>
          <w:rStyle w:val="Emphasis"/>
          <w:highlight w:val="yellow"/>
        </w:rPr>
        <w:t>what is needed is</w:t>
      </w:r>
      <w:r w:rsidRPr="00A242C2">
        <w:rPr>
          <w:rStyle w:val="StyleUnderline"/>
        </w:rPr>
        <w:t xml:space="preserve"> a base-level </w:t>
      </w:r>
      <w:r w:rsidRPr="001C0CC9">
        <w:rPr>
          <w:rStyle w:val="StyleUnderline"/>
        </w:rPr>
        <w:t xml:space="preserve">favorable </w:t>
      </w:r>
      <w:r w:rsidRPr="001C0CC9">
        <w:rPr>
          <w:rStyle w:val="Emphasis"/>
        </w:rPr>
        <w:t xml:space="preserve">affirmation of </w:t>
      </w:r>
      <w:r w:rsidRPr="00016701">
        <w:rPr>
          <w:rStyle w:val="Emphasis"/>
          <w:highlight w:val="yellow"/>
        </w:rPr>
        <w:t xml:space="preserve">private property rights in outer space, </w:t>
      </w:r>
      <w:r w:rsidRPr="008D677D">
        <w:rPr>
          <w:rStyle w:val="Emphasis"/>
        </w:rPr>
        <w:t xml:space="preserve">one </w:t>
      </w:r>
      <w:r w:rsidRPr="00016701">
        <w:rPr>
          <w:rStyle w:val="Emphasis"/>
          <w:highlight w:val="yellow"/>
        </w:rPr>
        <w:t>that serve</w:t>
      </w:r>
      <w:r w:rsidRPr="001C0CC9">
        <w:rPr>
          <w:rStyle w:val="Emphasis"/>
        </w:rPr>
        <w:t>s</w:t>
      </w:r>
      <w:r w:rsidRPr="00016701">
        <w:rPr>
          <w:rStyle w:val="Emphasis"/>
          <w:highlight w:val="yellow"/>
        </w:rPr>
        <w:t xml:space="preserve"> as </w:t>
      </w:r>
      <w:r w:rsidRPr="008D677D">
        <w:rPr>
          <w:rStyle w:val="Emphasis"/>
        </w:rPr>
        <w:t xml:space="preserve">a </w:t>
      </w:r>
      <w:r w:rsidRPr="00016701">
        <w:rPr>
          <w:rStyle w:val="Emphasis"/>
          <w:highlight w:val="yellow"/>
        </w:rPr>
        <w:t xml:space="preserve">foundation for </w:t>
      </w:r>
      <w:r w:rsidRPr="008D677D">
        <w:rPr>
          <w:rStyle w:val="Emphasis"/>
        </w:rPr>
        <w:t xml:space="preserve">their </w:t>
      </w:r>
      <w:r w:rsidRPr="00016701">
        <w:rPr>
          <w:rStyle w:val="Emphasis"/>
          <w:highlight w:val="yellow"/>
        </w:rPr>
        <w:t xml:space="preserve">evolution beyond national borders </w:t>
      </w:r>
      <w:r w:rsidRPr="008D677D">
        <w:rPr>
          <w:rStyle w:val="Emphasis"/>
        </w:rPr>
        <w:t>and w</w:t>
      </w:r>
      <w:r w:rsidRPr="001C0CC9">
        <w:rPr>
          <w:rStyle w:val="Emphasis"/>
        </w:rPr>
        <w:t>hich is accepted across the board</w:t>
      </w:r>
      <w:r w:rsidRPr="001C0CC9">
        <w:rPr>
          <w:rStyle w:val="StyleUnderline"/>
        </w:rPr>
        <w:t xml:space="preserve">. To this end, </w:t>
      </w:r>
      <w:r w:rsidRPr="001C0CC9">
        <w:rPr>
          <w:rStyle w:val="Emphasis"/>
        </w:rPr>
        <w:t xml:space="preserve">the solution </w:t>
      </w:r>
      <w:r w:rsidRPr="001C0CC9">
        <w:rPr>
          <w:rStyle w:val="StyleUnderline"/>
        </w:rPr>
        <w:t>to 50 years of ambiguity regarding private property rights under the under the current UN Outer Space Treaty framework</w:t>
      </w:r>
      <w:r w:rsidRPr="001C0CC9">
        <w:rPr>
          <w:rStyle w:val="Emphasis"/>
        </w:rPr>
        <w:t xml:space="preserve"> is found </w:t>
      </w:r>
      <w:r w:rsidRPr="00016701">
        <w:rPr>
          <w:rStyle w:val="Emphasis"/>
          <w:highlight w:val="yellow"/>
        </w:rPr>
        <w:t>within the</w:t>
      </w:r>
      <w:r w:rsidRPr="00A242C2">
        <w:rPr>
          <w:rStyle w:val="StyleUnderline"/>
        </w:rPr>
        <w:t xml:space="preserve"> 1948 </w:t>
      </w:r>
      <w:r w:rsidRPr="007C39B4">
        <w:rPr>
          <w:sz w:val="12"/>
        </w:rPr>
        <w:t xml:space="preserve">Universal Declaration of Human Rights </w:t>
      </w:r>
      <w:r w:rsidRPr="00016701">
        <w:rPr>
          <w:sz w:val="16"/>
        </w:rPr>
        <w:t>(</w:t>
      </w:r>
      <w:r w:rsidRPr="007C39B4">
        <w:rPr>
          <w:rStyle w:val="StyleUnderline"/>
          <w:highlight w:val="yellow"/>
        </w:rPr>
        <w:t>UDHR</w:t>
      </w:r>
      <w:r w:rsidRPr="00016701">
        <w:rPr>
          <w:sz w:val="16"/>
        </w:rPr>
        <w:t xml:space="preserve">), </w:t>
      </w:r>
      <w:r w:rsidRPr="008D677D">
        <w:rPr>
          <w:rStyle w:val="Emphasis"/>
        </w:rPr>
        <w:t xml:space="preserve">Article 17: </w:t>
      </w:r>
      <w:r w:rsidRPr="009E26DC">
        <w:rPr>
          <w:rStyle w:val="Emphasis"/>
          <w:highlight w:val="yellow"/>
        </w:rPr>
        <w:t xml:space="preserve">(1) Everyone has the right to own property </w:t>
      </w:r>
      <w:r w:rsidRPr="008D677D">
        <w:rPr>
          <w:rStyle w:val="Emphasis"/>
        </w:rPr>
        <w:t>alone as well as in association with others</w:t>
      </w:r>
      <w:r w:rsidRPr="009E26DC">
        <w:rPr>
          <w:rStyle w:val="Emphasis"/>
          <w:highlight w:val="yellow"/>
        </w:rPr>
        <w:t>. (2) No one shall be arbitrarily deprived of his property.</w:t>
      </w:r>
      <w:r w:rsidRPr="009E26DC">
        <w:rPr>
          <w:rStyle w:val="Emphasis"/>
        </w:rPr>
        <w:t xml:space="preserve"> </w:t>
      </w:r>
      <w:r w:rsidRPr="00016701">
        <w:rPr>
          <w:sz w:val="16"/>
        </w:rPr>
        <w:t xml:space="preserve">-UN General Assembly. "Universal Declaration of Human Rights." United Nations, 217 (III) A,1948, Paris, Art. 17 The commercial space sector would welcome language favorable to private property rights in space, with specific emphasis on the re-affirmation of Article 17 as it pertains to property rights for private entities. </w:t>
      </w:r>
      <w:r w:rsidRPr="00CE3AFC">
        <w:rPr>
          <w:rStyle w:val="StyleUnderline"/>
        </w:rPr>
        <w:t xml:space="preserve">Beyond Article 17, </w:t>
      </w:r>
      <w:r w:rsidRPr="001C0CC9">
        <w:rPr>
          <w:rStyle w:val="Emphasis"/>
        </w:rPr>
        <w:t xml:space="preserve">utilization of </w:t>
      </w:r>
      <w:r w:rsidRPr="00016701">
        <w:rPr>
          <w:rStyle w:val="Emphasis"/>
          <w:highlight w:val="yellow"/>
        </w:rPr>
        <w:t xml:space="preserve">the UDHR </w:t>
      </w:r>
      <w:r w:rsidRPr="001C0CC9">
        <w:rPr>
          <w:rStyle w:val="Emphasis"/>
        </w:rPr>
        <w:t>as a default mechanism</w:t>
      </w:r>
      <w:r w:rsidRPr="00CE3AFC">
        <w:rPr>
          <w:rStyle w:val="StyleUnderline"/>
        </w:rPr>
        <w:t xml:space="preserve"> in situations where legislation is not yet </w:t>
      </w:r>
      <w:r w:rsidRPr="001C0CC9">
        <w:rPr>
          <w:rStyle w:val="StyleUnderline"/>
        </w:rPr>
        <w:t xml:space="preserve">developed </w:t>
      </w:r>
      <w:r w:rsidRPr="001C0CC9">
        <w:rPr>
          <w:rStyle w:val="Emphasis"/>
        </w:rPr>
        <w:t>can yield an immediate benefit for humanity.</w:t>
      </w:r>
      <w:r w:rsidRPr="001C0CC9">
        <w:rPr>
          <w:rStyle w:val="StyleUnderline"/>
        </w:rPr>
        <w:t xml:space="preserve"> On the national level, </w:t>
      </w:r>
      <w:r w:rsidRPr="001C0CC9">
        <w:rPr>
          <w:rStyle w:val="Emphasis"/>
        </w:rPr>
        <w:t>the Universal Declaration</w:t>
      </w:r>
      <w:r w:rsidRPr="008D677D">
        <w:rPr>
          <w:rStyle w:val="Emphasis"/>
        </w:rPr>
        <w:t xml:space="preserve"> of Human Rights </w:t>
      </w:r>
      <w:r w:rsidRPr="00674469">
        <w:rPr>
          <w:rStyle w:val="Emphasis"/>
          <w:highlight w:val="yellow"/>
        </w:rPr>
        <w:t>can be</w:t>
      </w:r>
      <w:r w:rsidRPr="008D677D">
        <w:rPr>
          <w:rStyle w:val="Emphasis"/>
        </w:rPr>
        <w:t xml:space="preserve"> </w:t>
      </w:r>
      <w:r w:rsidRPr="00016701">
        <w:rPr>
          <w:rStyle w:val="Emphasis"/>
          <w:highlight w:val="yellow"/>
        </w:rPr>
        <w:t>seamlessly integrated into national space policy</w:t>
      </w:r>
      <w:r w:rsidRPr="00CE3AFC">
        <w:rPr>
          <w:rStyle w:val="StyleUnderline"/>
        </w:rPr>
        <w:t xml:space="preserve">. Adoption of the UDHR into space policy by state parties to the Outer Space Treaty is essentially a reaffirmation of one of the fundamental principles of the United </w:t>
      </w:r>
      <w:proofErr w:type="gramStart"/>
      <w:r w:rsidRPr="00CE3AFC">
        <w:rPr>
          <w:rStyle w:val="StyleUnderline"/>
        </w:rPr>
        <w:t xml:space="preserve">Nations, </w:t>
      </w:r>
      <w:r w:rsidRPr="001C0CC9">
        <w:rPr>
          <w:rStyle w:val="Emphasis"/>
        </w:rPr>
        <w:t>and</w:t>
      </w:r>
      <w:proofErr w:type="gramEnd"/>
      <w:r w:rsidRPr="001C0CC9">
        <w:rPr>
          <w:rStyle w:val="Emphasis"/>
        </w:rPr>
        <w:t xml:space="preserve"> can take place </w:t>
      </w:r>
      <w:r w:rsidRPr="00016701">
        <w:rPr>
          <w:rStyle w:val="Emphasis"/>
          <w:highlight w:val="yellow"/>
        </w:rPr>
        <w:t xml:space="preserve">without litigation </w:t>
      </w:r>
      <w:r w:rsidRPr="008D677D">
        <w:rPr>
          <w:rStyle w:val="Emphasis"/>
        </w:rPr>
        <w:t xml:space="preserve">or implementation </w:t>
      </w:r>
      <w:r w:rsidRPr="00016701">
        <w:rPr>
          <w:rStyle w:val="Emphasis"/>
          <w:highlight w:val="yellow"/>
        </w:rPr>
        <w:t>of new</w:t>
      </w:r>
      <w:r w:rsidRPr="00CE3AFC">
        <w:rPr>
          <w:rStyle w:val="StyleUnderline"/>
        </w:rPr>
        <w:t xml:space="preserve"> national </w:t>
      </w:r>
      <w:r w:rsidRPr="00016701">
        <w:rPr>
          <w:rStyle w:val="Emphasis"/>
          <w:highlight w:val="yellow"/>
        </w:rPr>
        <w:t>legislation</w:t>
      </w:r>
      <w:r w:rsidRPr="00CE3AFC">
        <w:rPr>
          <w:rStyle w:val="StyleUnderline"/>
        </w:rPr>
        <w:t xml:space="preserve">, and with no accusation of violation of </w:t>
      </w:r>
      <w:r w:rsidRPr="00CE3AFC">
        <w:rPr>
          <w:rStyle w:val="StyleUnderline"/>
        </w:rPr>
        <w:lastRenderedPageBreak/>
        <w:t>“national appropriation.”</w:t>
      </w:r>
      <w:r w:rsidRPr="00016701">
        <w:rPr>
          <w:sz w:val="16"/>
        </w:rPr>
        <w:t xml:space="preserve"> In the international arena, the Universal Declaration of Human Rights can be seamlessly into to conducting legislative proceedings pertaining to outer space, given that: The overarching thematic priority for UNISPACE + 50 and beyond is “Sustainable Development in Space.” A critical aspect of this calls for ensuring the principles of the 2030 Agenda for Sustainable Development are upheld. The 2030 Agenda is grounded in, and re-affirms, the Universal Declaration of Human Rights (A/RES/70/1 para. 10, para. 19). The task at hand is to compel the United Nations Committee on Peaceful Uses of Outer Space (UNCOPUOS) to commit to upholding the Universal Declaration of Human Rights. Solidarity on such a core foundational UN principle as the UDHR solidifies reflection of Agenda 2030</w:t>
      </w:r>
      <w:r w:rsidRPr="000B2EBD">
        <w:rPr>
          <w:rStyle w:val="StyleUnderline"/>
        </w:rPr>
        <w:t>. I propose</w:t>
      </w:r>
      <w:r w:rsidRPr="00EF1897">
        <w:rPr>
          <w:rStyle w:val="StyleUnderline"/>
        </w:rPr>
        <w:t xml:space="preserve"> that UN Secretariat take this opportunity to move forward with Sustainable </w:t>
      </w:r>
      <w:proofErr w:type="gramStart"/>
      <w:r w:rsidRPr="00EF1897">
        <w:rPr>
          <w:rStyle w:val="StyleUnderline"/>
        </w:rPr>
        <w:t>Development, and</w:t>
      </w:r>
      <w:proofErr w:type="gramEnd"/>
      <w:r w:rsidRPr="00EF1897">
        <w:rPr>
          <w:rStyle w:val="StyleUnderline"/>
        </w:rPr>
        <w:t xml:space="preserve"> lead the way in incorporation the Universal Declaration of Human Rights into international space </w:t>
      </w:r>
      <w:r w:rsidRPr="001C0CC9">
        <w:rPr>
          <w:rStyle w:val="StyleUnderline"/>
        </w:rPr>
        <w:t xml:space="preserve">policy. </w:t>
      </w:r>
      <w:r w:rsidRPr="001C0CC9">
        <w:rPr>
          <w:rStyle w:val="Emphasis"/>
        </w:rPr>
        <w:t>It is time to recognize property rights as the universally declared human right that it is</w:t>
      </w:r>
      <w:r w:rsidRPr="001C0CC9">
        <w:rPr>
          <w:rStyle w:val="StyleUnderline"/>
        </w:rPr>
        <w:t>: “Everyone has the right to own property alone as well as in association with others.” The definition</w:t>
      </w:r>
      <w:r w:rsidRPr="00EF1897">
        <w:rPr>
          <w:rStyle w:val="StyleUnderline"/>
        </w:rPr>
        <w:t xml:space="preserve"> of property and scope of the UDHR was not limited to any one definition or </w:t>
      </w:r>
      <w:r w:rsidRPr="008D677D">
        <w:rPr>
          <w:rStyle w:val="StyleUnderline"/>
        </w:rPr>
        <w:t xml:space="preserve">territory. </w:t>
      </w:r>
      <w:r w:rsidRPr="008D677D">
        <w:rPr>
          <w:rStyle w:val="Emphasis"/>
        </w:rPr>
        <w:t>The UDHR was intended from the outset to be universal: “It is not a treaty;</w:t>
      </w:r>
      <w:r w:rsidRPr="008D677D">
        <w:rPr>
          <w:rStyle w:val="StyleUnderline"/>
        </w:rPr>
        <w:t xml:space="preserve"> it is not an international agreement […] </w:t>
      </w:r>
      <w:r w:rsidRPr="008D677D">
        <w:rPr>
          <w:rStyle w:val="Emphasis"/>
        </w:rPr>
        <w:t>It is a Declaration of basic principles of human rights and freedoms</w:t>
      </w:r>
      <w:r w:rsidRPr="008D677D">
        <w:rPr>
          <w:rStyle w:val="StyleUnderline"/>
        </w:rPr>
        <w:t>, to be stamped with the approval of the General Assembly by formal vote of its members, and to serve as a common standard of achievement for all peoples of all</w:t>
      </w:r>
      <w:r w:rsidRPr="00EF1897">
        <w:rPr>
          <w:rStyle w:val="StyleUnderline"/>
        </w:rPr>
        <w:t xml:space="preserve"> nations.”</w:t>
      </w:r>
      <w:r w:rsidRPr="00016701">
        <w:rPr>
          <w:sz w:val="16"/>
        </w:rPr>
        <w:t xml:space="preserve"> -Eleanor Roosevelt, “On the Adoption of the Universal Declaration of Human Rights” December 9, </w:t>
      </w:r>
      <w:proofErr w:type="gramStart"/>
      <w:r w:rsidRPr="00016701">
        <w:rPr>
          <w:sz w:val="16"/>
        </w:rPr>
        <w:t>1948</w:t>
      </w:r>
      <w:proofErr w:type="gramEnd"/>
      <w:r w:rsidRPr="00016701">
        <w:rPr>
          <w:sz w:val="16"/>
        </w:rPr>
        <w:t xml:space="preserve"> Here in its 70th year of adoption, acceptance of the UDHR into space policy by the international community would be both timely and logical. It reaffirms adherence to a fundamental United Nations </w:t>
      </w:r>
      <w:proofErr w:type="gramStart"/>
      <w:r w:rsidRPr="00016701">
        <w:rPr>
          <w:sz w:val="16"/>
        </w:rPr>
        <w:t>cornerstone, and</w:t>
      </w:r>
      <w:proofErr w:type="gramEnd"/>
      <w:r w:rsidRPr="00016701">
        <w:rPr>
          <w:sz w:val="16"/>
        </w:rPr>
        <w:t xml:space="preserve"> provides an opportunity to strengthen the commitment to the 2030 Agenda for Sustainable Development. At a time when feasibility of extraction of minerals from celestial bodies is fast approaching, it is our responsibility to ensure that the transition occurs free of any terrestrial shackles. The Universal Declaration of Human Rights offers an acceptable foundational framework from which property rights can evolve off-planet, that can be embraced by the private sector, adopted across national levels, and upheld in the international arena</w:t>
      </w:r>
      <w:r>
        <w:rPr>
          <w:sz w:val="16"/>
        </w:rPr>
        <w:t>.</w:t>
      </w:r>
    </w:p>
    <w:p w14:paraId="012294DD" w14:textId="77777777" w:rsidR="006A4369" w:rsidRPr="00CD125E" w:rsidRDefault="006A4369" w:rsidP="006A4369">
      <w:pPr>
        <w:ind w:left="720"/>
        <w:rPr>
          <w:sz w:val="16"/>
        </w:rPr>
      </w:pPr>
    </w:p>
    <w:p w14:paraId="26B58282" w14:textId="77777777" w:rsidR="006A4369" w:rsidRDefault="006A4369" w:rsidP="006A4369">
      <w:pPr>
        <w:pStyle w:val="Heading4"/>
      </w:pPr>
      <w:r>
        <w:t xml:space="preserve">The CP protects individual property rights while </w:t>
      </w:r>
      <w:r w:rsidRPr="009E26DC">
        <w:rPr>
          <w:u w:val="single"/>
        </w:rPr>
        <w:t>solving case</w:t>
      </w:r>
      <w:r>
        <w:t xml:space="preserve"> since the aff still applies to corporations. </w:t>
      </w:r>
    </w:p>
    <w:p w14:paraId="1C5C6CC1" w14:textId="77777777" w:rsidR="006A4369" w:rsidRPr="00152961" w:rsidRDefault="006A4369" w:rsidP="006A4369"/>
    <w:p w14:paraId="20C4D795" w14:textId="77777777" w:rsidR="006A4369" w:rsidRPr="00A31C43" w:rsidRDefault="006A4369" w:rsidP="006A4369">
      <w:pPr>
        <w:pStyle w:val="Heading4"/>
      </w:pPr>
      <w:r>
        <w:t xml:space="preserve">No perms: The CP would expand the rights of individuals in space, from the mere right to use, to the full bundle of rights protected by private property. </w:t>
      </w:r>
    </w:p>
    <w:p w14:paraId="3A8F3872" w14:textId="77777777" w:rsidR="006A4369" w:rsidRDefault="006A4369" w:rsidP="006A4369"/>
    <w:p w14:paraId="23755049" w14:textId="77777777" w:rsidR="006A4369" w:rsidRPr="00E41FA5" w:rsidRDefault="006A4369" w:rsidP="006A4369">
      <w:pPr>
        <w:pStyle w:val="Heading4"/>
        <w:rPr>
          <w:bCs w:val="0"/>
        </w:rPr>
      </w:pPr>
      <w:r w:rsidRPr="000066A8">
        <w:rPr>
          <w:rStyle w:val="Style13ptBold"/>
          <w:b/>
        </w:rPr>
        <w:t>Space settlement is coming now and prevents inevitable extinction</w:t>
      </w:r>
      <w:r w:rsidRPr="000554E8">
        <w:rPr>
          <w:rStyle w:val="Style13ptBold"/>
          <w:bCs w:val="0"/>
        </w:rPr>
        <w:t xml:space="preserve">. </w:t>
      </w:r>
      <w:r>
        <w:t>Space settlement with private appropriation is better than settlement without appropriation.</w:t>
      </w:r>
    </w:p>
    <w:p w14:paraId="6695BAA9" w14:textId="77777777" w:rsidR="006A4369" w:rsidRPr="007D591F" w:rsidRDefault="006A4369" w:rsidP="006A4369">
      <w:proofErr w:type="spellStart"/>
      <w:r w:rsidRPr="007D591F">
        <w:rPr>
          <w:rStyle w:val="Style13ptBold"/>
        </w:rPr>
        <w:t>Gesl</w:t>
      </w:r>
      <w:proofErr w:type="spellEnd"/>
      <w:r w:rsidRPr="007D591F">
        <w:rPr>
          <w:rStyle w:val="Style13ptBold"/>
        </w:rPr>
        <w:t xml:space="preserve"> 18</w:t>
      </w:r>
      <w:r w:rsidRPr="007D591F">
        <w:t xml:space="preserve"> [Paul M. </w:t>
      </w:r>
      <w:proofErr w:type="spellStart"/>
      <w:r w:rsidRPr="007D591F">
        <w:t>Gesl</w:t>
      </w:r>
      <w:proofErr w:type="spellEnd"/>
      <w:r w:rsidRPr="007D591F">
        <w:t xml:space="preserve"> (Maj, USAF JD), “PREPARING FOR THE NEXT SPACE RACE: Legislation and Policy Recommendations for Space Colonies,” A Research Report Submitted to the Faculty </w:t>
      </w:r>
      <w:proofErr w:type="gramStart"/>
      <w:r w:rsidRPr="007D591F">
        <w:t>In</w:t>
      </w:r>
      <w:proofErr w:type="gramEnd"/>
      <w:r w:rsidRPr="007D591F">
        <w:t xml:space="preserve"> Partial Fulfillment of the Graduation Requirements for the Degree of MASTER OF OPERATIONAL ARTS AND SCIENCES (April 2018). </w:t>
      </w:r>
      <w:hyperlink r:id="rId10" w:history="1">
        <w:r w:rsidRPr="007D591F">
          <w:rPr>
            <w:rStyle w:val="Hyperlink"/>
          </w:rPr>
          <w:t>https://apps.dtic.mil/sti/pdfs/AD1053024.pdf</w:t>
        </w:r>
      </w:hyperlink>
      <w:r w:rsidRPr="007D591F">
        <w:t>] CT</w:t>
      </w:r>
    </w:p>
    <w:p w14:paraId="1926E3CD" w14:textId="77777777" w:rsidR="006A4369" w:rsidRDefault="006A4369" w:rsidP="006A4369">
      <w:pPr>
        <w:ind w:left="720"/>
        <w:rPr>
          <w:sz w:val="16"/>
          <w:szCs w:val="16"/>
        </w:rPr>
      </w:pPr>
      <w:r>
        <w:rPr>
          <w:sz w:val="16"/>
          <w:szCs w:val="16"/>
        </w:rPr>
        <w:t>Why the United States Needs to Think About Space Colonization Now</w:t>
      </w:r>
    </w:p>
    <w:p w14:paraId="03FDF35D" w14:textId="77777777" w:rsidR="006A4369" w:rsidRDefault="006A4369" w:rsidP="006A4369">
      <w:pPr>
        <w:ind w:left="720"/>
        <w:rPr>
          <w:rStyle w:val="StyleUnderline"/>
        </w:rPr>
      </w:pPr>
      <w:r w:rsidRPr="007D591F">
        <w:rPr>
          <w:sz w:val="16"/>
        </w:rPr>
        <w:t xml:space="preserve">The United States’ space policies under the previous two Presidential administrations have not matched the ambition of the commercial sector. The author has criticized the National Space Policies of both President Obama and George W. Bush as being too “Earth-Centric.”6 </w:t>
      </w:r>
      <w:r w:rsidRPr="001A0B1B">
        <w:rPr>
          <w:rStyle w:val="StyleUnderline"/>
        </w:rPr>
        <w:t xml:space="preserve">Based on the current state of technologies, </w:t>
      </w:r>
      <w:r w:rsidRPr="00E41FA5">
        <w:rPr>
          <w:rStyle w:val="Emphasis"/>
        </w:rPr>
        <w:t xml:space="preserve">it is easy to dismiss </w:t>
      </w:r>
      <w:r w:rsidRPr="009D3AFD">
        <w:rPr>
          <w:rStyle w:val="Emphasis"/>
          <w:highlight w:val="yellow"/>
        </w:rPr>
        <w:t>space colonization</w:t>
      </w:r>
      <w:r w:rsidRPr="001A0B1B">
        <w:rPr>
          <w:rStyle w:val="StyleUnderline"/>
        </w:rPr>
        <w:t xml:space="preserve"> as, at best, a problem to worry about tomorrow and, at </w:t>
      </w:r>
      <w:r w:rsidRPr="001A0B1B">
        <w:rPr>
          <w:rStyle w:val="StyleUnderline"/>
        </w:rPr>
        <w:lastRenderedPageBreak/>
        <w:t xml:space="preserve">worst, mere science fiction. </w:t>
      </w:r>
      <w:r w:rsidRPr="00E41FA5">
        <w:rPr>
          <w:rStyle w:val="Emphasis"/>
        </w:rPr>
        <w:t>This is irresponsible.</w:t>
      </w:r>
      <w:r w:rsidRPr="00E41FA5">
        <w:rPr>
          <w:sz w:val="16"/>
        </w:rPr>
        <w:t xml:space="preserve"> Reaching space is difficult. Colonizing it will be even more difficult; however, we cannot overlook it as a likely possibility</w:t>
      </w:r>
      <w:r w:rsidRPr="00E41FA5">
        <w:rPr>
          <w:rStyle w:val="StyleUnderline"/>
        </w:rPr>
        <w:t xml:space="preserve">. NASA viewed space colonization as an endeavor within humanity’s reach in the 1970s.7 Now </w:t>
      </w:r>
      <w:r w:rsidRPr="00E41FA5">
        <w:rPr>
          <w:rStyle w:val="Emphasis"/>
        </w:rPr>
        <w:t xml:space="preserve">it </w:t>
      </w:r>
      <w:r w:rsidRPr="009D3AFD">
        <w:rPr>
          <w:rStyle w:val="Emphasis"/>
          <w:highlight w:val="yellow"/>
        </w:rPr>
        <w:t>is</w:t>
      </w:r>
      <w:r w:rsidRPr="001A0B1B">
        <w:rPr>
          <w:rStyle w:val="StyleUnderline"/>
        </w:rPr>
        <w:t xml:space="preserve"> beginning to take shape as </w:t>
      </w:r>
      <w:r w:rsidRPr="009D3AFD">
        <w:rPr>
          <w:rStyle w:val="Emphasis"/>
          <w:highlight w:val="yellow"/>
        </w:rPr>
        <w:t>a reality.</w:t>
      </w:r>
      <w:r w:rsidRPr="007D591F">
        <w:rPr>
          <w:sz w:val="16"/>
        </w:rPr>
        <w:t xml:space="preserve"> </w:t>
      </w:r>
      <w:r w:rsidRPr="001A0B1B">
        <w:rPr>
          <w:rStyle w:val="StyleUnderline"/>
        </w:rPr>
        <w:t xml:space="preserve">In 2015 at the Pioneering Space National Summit, policy makers, industry leaders and advocates agreed </w:t>
      </w:r>
      <w:r w:rsidRPr="00E41FA5">
        <w:rPr>
          <w:rStyle w:val="StyleUnderline"/>
        </w:rPr>
        <w:t>that “</w:t>
      </w:r>
      <w:r w:rsidRPr="00E41FA5">
        <w:rPr>
          <w:rStyle w:val="Emphasis"/>
        </w:rPr>
        <w:t xml:space="preserve">The </w:t>
      </w:r>
      <w:proofErr w:type="gramStart"/>
      <w:r w:rsidRPr="00E41FA5">
        <w:rPr>
          <w:rStyle w:val="Emphasis"/>
        </w:rPr>
        <w:t>long term</w:t>
      </w:r>
      <w:proofErr w:type="gramEnd"/>
      <w:r w:rsidRPr="00E41FA5">
        <w:rPr>
          <w:rStyle w:val="Emphasis"/>
        </w:rPr>
        <w:t xml:space="preserve"> goal of</w:t>
      </w:r>
      <w:r w:rsidRPr="00E41FA5">
        <w:rPr>
          <w:rStyle w:val="StyleUnderline"/>
        </w:rPr>
        <w:t xml:space="preserve"> the human </w:t>
      </w:r>
      <w:r w:rsidRPr="00E41FA5">
        <w:rPr>
          <w:rStyle w:val="Emphasis"/>
        </w:rPr>
        <w:t>spaceflight and exploration</w:t>
      </w:r>
      <w:r w:rsidRPr="00E41FA5">
        <w:rPr>
          <w:rStyle w:val="StyleUnderline"/>
        </w:rPr>
        <w:t xml:space="preserve"> program of the United States</w:t>
      </w:r>
      <w:r w:rsidRPr="00E41FA5">
        <w:rPr>
          <w:rStyle w:val="Emphasis"/>
        </w:rPr>
        <w:t xml:space="preserve"> is to </w:t>
      </w:r>
      <w:r w:rsidRPr="00E41FA5">
        <w:rPr>
          <w:rStyle w:val="StyleUnderline"/>
        </w:rPr>
        <w:t xml:space="preserve">expand permanent human presence beyond low-Earth orbit in a way that will </w:t>
      </w:r>
      <w:r w:rsidRPr="00E41FA5">
        <w:rPr>
          <w:rStyle w:val="Emphasis"/>
        </w:rPr>
        <w:t xml:space="preserve">enable </w:t>
      </w:r>
      <w:r w:rsidRPr="009D3AFD">
        <w:rPr>
          <w:rStyle w:val="Emphasis"/>
          <w:highlight w:val="yellow"/>
        </w:rPr>
        <w:t>human settlement and a thriving space economy</w:t>
      </w:r>
      <w:r w:rsidRPr="00AC6CD9">
        <w:rPr>
          <w:rStyle w:val="Emphasis"/>
          <w:highlight w:val="yellow"/>
        </w:rPr>
        <w:t xml:space="preserve">. </w:t>
      </w:r>
      <w:r w:rsidRPr="00E41FA5">
        <w:rPr>
          <w:rStyle w:val="Emphasis"/>
        </w:rPr>
        <w:t xml:space="preserve">This </w:t>
      </w:r>
      <w:r w:rsidRPr="00AC6CD9">
        <w:rPr>
          <w:rStyle w:val="Emphasis"/>
          <w:highlight w:val="yellow"/>
        </w:rPr>
        <w:t>will be</w:t>
      </w:r>
      <w:r w:rsidRPr="001A0B1B">
        <w:rPr>
          <w:rStyle w:val="StyleUnderline"/>
        </w:rPr>
        <w:t xml:space="preserve"> best </w:t>
      </w:r>
      <w:r w:rsidRPr="00AC6CD9">
        <w:rPr>
          <w:rStyle w:val="Emphasis"/>
          <w:highlight w:val="yellow"/>
        </w:rPr>
        <w:t>achieved through public-private partnerships</w:t>
      </w:r>
      <w:r w:rsidRPr="001A0B1B">
        <w:rPr>
          <w:rStyle w:val="StyleUnderline"/>
        </w:rPr>
        <w:t xml:space="preserve"> and international collaboration</w:t>
      </w:r>
      <w:r w:rsidRPr="007D591F">
        <w:rPr>
          <w:sz w:val="16"/>
        </w:rPr>
        <w:t xml:space="preserve"> (emphasis in original).”8 Additionally, there have been several attempts in Congress to pursue </w:t>
      </w:r>
      <w:r w:rsidRPr="00E41FA5">
        <w:rPr>
          <w:sz w:val="16"/>
        </w:rPr>
        <w:t>space settlement.</w:t>
      </w:r>
      <w:r w:rsidRPr="00E41FA5">
        <w:rPr>
          <w:rStyle w:val="Emphasis"/>
        </w:rPr>
        <w:t>9 Private industry appears to be taking the lead</w:t>
      </w:r>
      <w:r w:rsidRPr="00E41FA5">
        <w:rPr>
          <w:rStyle w:val="StyleUnderline"/>
        </w:rPr>
        <w:t xml:space="preserve"> in this race.</w:t>
      </w:r>
      <w:r w:rsidRPr="00E41FA5">
        <w:rPr>
          <w:sz w:val="16"/>
        </w:rPr>
        <w:t xml:space="preserve"> Elon Musk, the CEO of Spac</w:t>
      </w:r>
      <w:r w:rsidRPr="007D591F">
        <w:rPr>
          <w:sz w:val="16"/>
        </w:rPr>
        <w:t xml:space="preserve">eX intends to establish a colony of a million settlers on the surface of Mars.10 SpaceX is targeting the first manned missions to make this a reality to launch in 2024.11 Mr. Musk envisions the full colonization to take 40-100 years.12 </w:t>
      </w:r>
      <w:r w:rsidRPr="001A0B1B">
        <w:rPr>
          <w:rStyle w:val="StyleUnderline"/>
        </w:rPr>
        <w:t xml:space="preserve">Even if this timeline misses its ambitious deadline by a decade, </w:t>
      </w:r>
      <w:r w:rsidRPr="00AC6CD9">
        <w:rPr>
          <w:rStyle w:val="Emphasis"/>
          <w:highlight w:val="yellow"/>
        </w:rPr>
        <w:t>humanity will be a multi-planetary species in</w:t>
      </w:r>
      <w:r w:rsidRPr="001A0B1B">
        <w:rPr>
          <w:rStyle w:val="StyleUnderline"/>
        </w:rPr>
        <w:t xml:space="preserve"> many </w:t>
      </w:r>
      <w:r w:rsidRPr="00AC6CD9">
        <w:rPr>
          <w:rStyle w:val="Emphasis"/>
          <w:highlight w:val="yellow"/>
        </w:rPr>
        <w:t>readers’ lifetimes</w:t>
      </w:r>
      <w:r w:rsidRPr="001A0B1B">
        <w:rPr>
          <w:rStyle w:val="StyleUnderline"/>
        </w:rPr>
        <w:t>.</w:t>
      </w:r>
      <w:r w:rsidRPr="007D591F">
        <w:rPr>
          <w:sz w:val="16"/>
        </w:rPr>
        <w:t xml:space="preserve"> It is important to note that Mr. Musk recently stated that SpaceX is “building the first Mars, or interplanetary ship, and I think we’ll be able to do short trips, flights by first half of next year.”13 Even though he joked that the company might miss their timeline, his comments highlight that colonization is an issue that is fast approaching.14 Another factor to consider is that a legal framework needs to be developed before a Martian colony is at its full capacity. Mr. Musk envisions using SpaceX’s BFR to send approximately 100 people per flight to Mars.15 Additionally, SpaceX appears to be planning for humans living on the lunar surface in their Moon Base Alpha.16 SpaceX is not alone in their ambitions. United Launch Alliance (ULA) published their plans to expand the population of humans living and working in space. Their Cis-lunar 1,000 framework is a 30-year plan to develop the cis-lunar economy and grow the population of humans living and working in space from six to 1,000.17 </w:t>
      </w:r>
      <w:r w:rsidRPr="001A0B1B">
        <w:rPr>
          <w:rStyle w:val="StyleUnderline"/>
        </w:rPr>
        <w:t xml:space="preserve">Space </w:t>
      </w:r>
      <w:r w:rsidRPr="00E41FA5">
        <w:rPr>
          <w:rStyle w:val="Emphasis"/>
        </w:rPr>
        <w:t>colonization is more important to our species than the economic benefits of a space economy</w:t>
      </w:r>
      <w:r w:rsidRPr="001A0B1B">
        <w:rPr>
          <w:rStyle w:val="StyleUnderline"/>
        </w:rPr>
        <w:t xml:space="preserve"> and the conquests of exploration.</w:t>
      </w:r>
      <w:r w:rsidRPr="007D591F">
        <w:rPr>
          <w:sz w:val="16"/>
        </w:rPr>
        <w:t xml:space="preserve"> </w:t>
      </w:r>
      <w:r w:rsidRPr="001A0B1B">
        <w:rPr>
          <w:rStyle w:val="StyleUnderline"/>
        </w:rPr>
        <w:t>The current world population is 7.4 billion people.18 According to the World Wildlife Foundation and the Global Footprint Network, “</w:t>
      </w:r>
      <w:r w:rsidRPr="00E41FA5">
        <w:rPr>
          <w:rStyle w:val="Emphasis"/>
        </w:rPr>
        <w:t xml:space="preserve">the equivalent of </w:t>
      </w:r>
      <w:r w:rsidRPr="00AC6CD9">
        <w:rPr>
          <w:rStyle w:val="Emphasis"/>
          <w:highlight w:val="yellow"/>
        </w:rPr>
        <w:t xml:space="preserve">1.7 planets would be needed to </w:t>
      </w:r>
      <w:r w:rsidRPr="00E41FA5">
        <w:rPr>
          <w:rStyle w:val="Emphasis"/>
        </w:rPr>
        <w:t>produce enough</w:t>
      </w:r>
      <w:r w:rsidRPr="00E41FA5">
        <w:rPr>
          <w:rStyle w:val="StyleUnderline"/>
        </w:rPr>
        <w:t xml:space="preserve"> natural </w:t>
      </w:r>
      <w:r w:rsidRPr="00E41FA5">
        <w:rPr>
          <w:rStyle w:val="Emphasis"/>
        </w:rPr>
        <w:t xml:space="preserve">resources to </w:t>
      </w:r>
      <w:r w:rsidRPr="00AC6CD9">
        <w:rPr>
          <w:rStyle w:val="Emphasis"/>
          <w:highlight w:val="yellow"/>
        </w:rPr>
        <w:t xml:space="preserve">match </w:t>
      </w:r>
      <w:r w:rsidRPr="00E41FA5">
        <w:rPr>
          <w:rStyle w:val="Emphasis"/>
        </w:rPr>
        <w:t xml:space="preserve">our </w:t>
      </w:r>
      <w:r w:rsidRPr="00AC6CD9">
        <w:rPr>
          <w:rStyle w:val="Emphasis"/>
          <w:highlight w:val="yellow"/>
        </w:rPr>
        <w:t xml:space="preserve">consumption </w:t>
      </w:r>
      <w:r w:rsidRPr="00E41FA5">
        <w:rPr>
          <w:rStyle w:val="Emphasis"/>
        </w:rPr>
        <w:t>rates</w:t>
      </w:r>
      <w:r w:rsidRPr="00AC6CD9">
        <w:rPr>
          <w:rStyle w:val="Emphasis"/>
          <w:highlight w:val="yellow"/>
        </w:rPr>
        <w:t xml:space="preserve"> and a growing population.”</w:t>
      </w:r>
      <w:r w:rsidRPr="007D591F">
        <w:rPr>
          <w:sz w:val="16"/>
        </w:rPr>
        <w:t xml:space="preserve">19 </w:t>
      </w:r>
      <w:r w:rsidRPr="008B6CD1">
        <w:rPr>
          <w:rStyle w:val="Emphasis"/>
        </w:rPr>
        <w:t>The problem will likely grow worse as the population</w:t>
      </w:r>
      <w:r w:rsidRPr="008B6CD1">
        <w:rPr>
          <w:rStyle w:val="StyleUnderline"/>
        </w:rPr>
        <w:t xml:space="preserve"> of the planet </w:t>
      </w:r>
      <w:r w:rsidRPr="008B6CD1">
        <w:rPr>
          <w:rStyle w:val="Emphasis"/>
        </w:rPr>
        <w:t>continues to grow</w:t>
      </w:r>
      <w:r w:rsidRPr="008B6CD1">
        <w:rPr>
          <w:rStyle w:val="StyleUnderline"/>
        </w:rPr>
        <w:t>. Acco</w:t>
      </w:r>
      <w:r w:rsidRPr="001A0B1B">
        <w:rPr>
          <w:rStyle w:val="StyleUnderline"/>
        </w:rPr>
        <w:t>rding to the United Nations, the Earth’s population will grow to over 11 billion people by 2100.</w:t>
      </w:r>
      <w:r w:rsidRPr="007D591F">
        <w:rPr>
          <w:sz w:val="16"/>
        </w:rPr>
        <w:t xml:space="preserve">20 </w:t>
      </w:r>
      <w:r w:rsidRPr="001A0B1B">
        <w:rPr>
          <w:rStyle w:val="StyleUnderline"/>
        </w:rPr>
        <w:t xml:space="preserve">Based partially on this, “Prof </w:t>
      </w:r>
      <w:r w:rsidRPr="00E41FA5">
        <w:rPr>
          <w:rStyle w:val="Emphasis"/>
        </w:rPr>
        <w:t xml:space="preserve">[Stephen] Hawking said </w:t>
      </w:r>
      <w:r w:rsidRPr="00AC6CD9">
        <w:rPr>
          <w:rStyle w:val="Emphasis"/>
          <w:highlight w:val="yellow"/>
        </w:rPr>
        <w:t>it was only a matter of time before</w:t>
      </w:r>
      <w:r w:rsidRPr="001A0B1B">
        <w:rPr>
          <w:rStyle w:val="StyleUnderline"/>
        </w:rPr>
        <w:t xml:space="preserve"> the </w:t>
      </w:r>
      <w:r w:rsidRPr="00AC6CD9">
        <w:rPr>
          <w:rStyle w:val="Emphasis"/>
          <w:highlight w:val="yellow"/>
        </w:rPr>
        <w:t>Earth</w:t>
      </w:r>
      <w:r w:rsidRPr="001A0B1B">
        <w:rPr>
          <w:rStyle w:val="StyleUnderline"/>
        </w:rPr>
        <w:t xml:space="preserve"> as we know it </w:t>
      </w:r>
      <w:r w:rsidRPr="00AC6CD9">
        <w:rPr>
          <w:rStyle w:val="Emphasis"/>
          <w:highlight w:val="yellow"/>
        </w:rPr>
        <w:t>is destroyed by an asteroid strike, soaring temperatures or over-population</w:t>
      </w:r>
      <w:r w:rsidRPr="001A0B1B">
        <w:rPr>
          <w:rStyle w:val="StyleUnderline"/>
        </w:rPr>
        <w:t>.”</w:t>
      </w:r>
      <w:r w:rsidRPr="007D591F">
        <w:rPr>
          <w:sz w:val="16"/>
        </w:rPr>
        <w:t xml:space="preserve">21 Hawking further stated that, “When we have reached similar crisis in or (sic.) history there has usually been somewhere else to </w:t>
      </w:r>
      <w:proofErr w:type="spellStart"/>
      <w:r w:rsidRPr="007D591F">
        <w:rPr>
          <w:sz w:val="16"/>
        </w:rPr>
        <w:t>colonise</w:t>
      </w:r>
      <w:proofErr w:type="spellEnd"/>
      <w:r w:rsidRPr="007D591F">
        <w:rPr>
          <w:sz w:val="16"/>
        </w:rPr>
        <w:t xml:space="preserve"> (sic.). Columbus did it in 1492 when he discovered the new world. But now there is no new world. No Eutopia (sic.) around the corner. </w:t>
      </w:r>
      <w:r w:rsidRPr="00E41FA5">
        <w:rPr>
          <w:rStyle w:val="Emphasis"/>
        </w:rPr>
        <w:t xml:space="preserve">We are running out of space and </w:t>
      </w:r>
      <w:r w:rsidRPr="00AC6CD9">
        <w:rPr>
          <w:rStyle w:val="Emphasis"/>
          <w:highlight w:val="yellow"/>
        </w:rPr>
        <w:t>the only places to go are other worlds</w:t>
      </w:r>
      <w:r w:rsidRPr="007D591F">
        <w:rPr>
          <w:sz w:val="16"/>
        </w:rPr>
        <w:t xml:space="preserve">.”22 The late Professor Hawking is not alone in his view, </w:t>
      </w:r>
      <w:r w:rsidRPr="001A0B1B">
        <w:rPr>
          <w:rStyle w:val="StyleUnderline"/>
        </w:rPr>
        <w:t>the National Space Society observed the benefits of expanding into space. “</w:t>
      </w:r>
      <w:r w:rsidRPr="003311DD">
        <w:rPr>
          <w:rStyle w:val="StyleUnderline"/>
        </w:rPr>
        <w:t xml:space="preserve">Outer space holds virtually limitless amounts of energy and raw materials, which can be harvested for use both on Earth and in space. Quality of life can be improved directly by utilization of these resources </w:t>
      </w:r>
      <w:proofErr w:type="gramStart"/>
      <w:r w:rsidRPr="003311DD">
        <w:rPr>
          <w:rStyle w:val="StyleUnderline"/>
        </w:rPr>
        <w:t>and also</w:t>
      </w:r>
      <w:proofErr w:type="gramEnd"/>
      <w:r w:rsidRPr="003311DD">
        <w:rPr>
          <w:rStyle w:val="StyleUnderline"/>
        </w:rPr>
        <w:t xml:space="preserve"> indirectly moving hazardous and polluting industries and/or their waste products off planet Earth.”23 These are just several of the many compelling reasons to colonize space advocated by groups such as the National Space Society and the Space Frontier Foundation</w:t>
      </w:r>
      <w:r w:rsidRPr="001A0B1B">
        <w:rPr>
          <w:rStyle w:val="StyleUnderline"/>
        </w:rPr>
        <w:t>.</w:t>
      </w:r>
      <w:r w:rsidRPr="007D591F">
        <w:rPr>
          <w:sz w:val="16"/>
        </w:rPr>
        <w:t>24 ULA appears to be taking steps to meet their ambitions for the future. ULA announced the first step towards making their Cis-lunar 1,000 vision a reality. In October 2017, they announced a partnership with Bigelow Aerospace to launch a habitat to low lunar orbit.25 The launch is expected to be completed before the end 2022.26 Some feel that colonization is going to happen, no matter what governments do.</w:t>
      </w:r>
      <w:r w:rsidRPr="001A0B1B">
        <w:rPr>
          <w:rStyle w:val="StyleUnderline"/>
        </w:rPr>
        <w:t xml:space="preserve">27 If colonization is going to </w:t>
      </w:r>
      <w:r w:rsidRPr="008B6CD1">
        <w:rPr>
          <w:rStyle w:val="StyleUnderline"/>
        </w:rPr>
        <w:t xml:space="preserve">happen, then </w:t>
      </w:r>
      <w:r w:rsidRPr="008B6CD1">
        <w:rPr>
          <w:rStyle w:val="Emphasis"/>
        </w:rPr>
        <w:t>it is in the</w:t>
      </w:r>
      <w:r w:rsidRPr="008B6CD1">
        <w:rPr>
          <w:rStyle w:val="StyleUnderline"/>
        </w:rPr>
        <w:t xml:space="preserve"> United </w:t>
      </w:r>
      <w:r w:rsidRPr="008B6CD1">
        <w:rPr>
          <w:rStyle w:val="Emphasis"/>
        </w:rPr>
        <w:t>States’ best interest to develop a legal framework that supports the efforts and protect</w:t>
      </w:r>
      <w:r w:rsidRPr="008B6CD1">
        <w:rPr>
          <w:rStyle w:val="StyleUnderline"/>
        </w:rPr>
        <w:t xml:space="preserve">s our </w:t>
      </w:r>
      <w:r w:rsidRPr="008B6CD1">
        <w:rPr>
          <w:rStyle w:val="Emphasis"/>
        </w:rPr>
        <w:t>citizens who</w:t>
      </w:r>
      <w:r w:rsidRPr="008B6CD1">
        <w:rPr>
          <w:rStyle w:val="StyleUnderline"/>
        </w:rPr>
        <w:t xml:space="preserve"> will travel to and </w:t>
      </w:r>
      <w:r w:rsidRPr="008B6CD1">
        <w:rPr>
          <w:rStyle w:val="Emphasis"/>
        </w:rPr>
        <w:t>live in these habitats.</w:t>
      </w:r>
      <w:r w:rsidRPr="008B6CD1">
        <w:rPr>
          <w:rStyle w:val="StyleUnderline"/>
        </w:rPr>
        <w:t xml:space="preserve"> </w:t>
      </w:r>
      <w:r w:rsidRPr="008B6CD1">
        <w:rPr>
          <w:sz w:val="16"/>
        </w:rPr>
        <w:t xml:space="preserve">This is important for several reasons. First, </w:t>
      </w:r>
      <w:r w:rsidRPr="008B6CD1">
        <w:rPr>
          <w:sz w:val="16"/>
        </w:rPr>
        <w:lastRenderedPageBreak/>
        <w:t xml:space="preserve">private corporations appear to have an interest in colonizing space, so it is in humanity’s future whether the government is involved nor not. However, governments can take actions that will accelerate things.28 Second, it is in the best interest of the United States’ economy to support commercial companies that are expanding into space. Third, if the United States does not create a favorable legal framework for space colonization, someone else will. </w:t>
      </w:r>
      <w:r w:rsidRPr="008B6CD1">
        <w:rPr>
          <w:rStyle w:val="StyleUnderline"/>
        </w:rPr>
        <w:t xml:space="preserve">Finally, as humanity expands away from the surface of the Earth, it is important </w:t>
      </w:r>
      <w:r w:rsidRPr="008B6CD1">
        <w:rPr>
          <w:rStyle w:val="Emphasis"/>
        </w:rPr>
        <w:t>to create a free society based on the principles of the Rule of Law</w:t>
      </w:r>
      <w:r w:rsidRPr="008B6CD1">
        <w:rPr>
          <w:rStyle w:val="StyleUnderline"/>
        </w:rPr>
        <w:t xml:space="preserve"> rather than some other form of government, or an anarchistic company town</w:t>
      </w:r>
      <w:r w:rsidRPr="007D591F">
        <w:rPr>
          <w:rStyle w:val="StyleUnderline"/>
        </w:rPr>
        <w:t>.</w:t>
      </w:r>
    </w:p>
    <w:p w14:paraId="5142BAB9" w14:textId="77777777" w:rsidR="006A4369" w:rsidRDefault="006A4369" w:rsidP="006A4369"/>
    <w:p w14:paraId="08021EC1" w14:textId="77777777" w:rsidR="006A4369" w:rsidRPr="001C182A" w:rsidRDefault="006A4369" w:rsidP="006A4369">
      <w:pPr>
        <w:pStyle w:val="Heading4"/>
      </w:pPr>
      <w:r>
        <w:t xml:space="preserve">Absent legally enforced personal rights, like property, space settlements are likely to be dominated by tyrannical governments or corporations. </w:t>
      </w:r>
      <w:r w:rsidRPr="00A23C21">
        <w:rPr>
          <w:u w:val="single"/>
        </w:rPr>
        <w:t>Turns case</w:t>
      </w:r>
      <w:r>
        <w:t xml:space="preserve">. </w:t>
      </w:r>
    </w:p>
    <w:p w14:paraId="546299E5" w14:textId="77777777" w:rsidR="006A4369" w:rsidRDefault="006A4369" w:rsidP="006A4369">
      <w:proofErr w:type="spellStart"/>
      <w:r w:rsidRPr="003D3A63">
        <w:rPr>
          <w:rStyle w:val="Style13ptBold"/>
        </w:rPr>
        <w:t>Cockell</w:t>
      </w:r>
      <w:proofErr w:type="spellEnd"/>
      <w:r w:rsidRPr="003D3A63">
        <w:rPr>
          <w:rStyle w:val="Style13ptBold"/>
        </w:rPr>
        <w:t xml:space="preserve"> 08</w:t>
      </w:r>
      <w:r>
        <w:t xml:space="preserve"> [Charles S. </w:t>
      </w:r>
      <w:proofErr w:type="spellStart"/>
      <w:r>
        <w:t>Cockell</w:t>
      </w:r>
      <w:proofErr w:type="spellEnd"/>
      <w:r>
        <w:t xml:space="preserve"> (Center for Earth, Planetary, Space and Astronomical Research – Open University, Milton Keynes), “AN ESSAY ON EXTRATERRESTRIAL LIBERTY,” JBIS, VOL. 61, pp. 255-275, 2008. </w:t>
      </w:r>
      <w:hyperlink r:id="rId11" w:history="1">
        <w:r w:rsidRPr="00193A04">
          <w:rPr>
            <w:rStyle w:val="Hyperlink"/>
          </w:rPr>
          <w:t>https://www.researchgate.net/profile/Charles-Cockell/publication/258317782_An_Essay_on_Extraterrestrial_Liberty/links/0c96053053a02cfb24000000/An-Essay-on-Extraterrestrial-Liberty.pdf</w:t>
        </w:r>
      </w:hyperlink>
      <w:r>
        <w:t>] CT</w:t>
      </w:r>
    </w:p>
    <w:p w14:paraId="65B6C07A" w14:textId="77777777" w:rsidR="006A4369" w:rsidRPr="007F6E7F" w:rsidRDefault="006A4369" w:rsidP="006A4369">
      <w:pPr>
        <w:ind w:left="720"/>
        <w:rPr>
          <w:sz w:val="12"/>
        </w:rPr>
      </w:pPr>
      <w:r w:rsidRPr="007F6E7F">
        <w:rPr>
          <w:sz w:val="12"/>
          <w:szCs w:val="16"/>
        </w:rPr>
        <w:t xml:space="preserve">6. EXTRATERRESTRIAL LIBERTY </w:t>
      </w:r>
      <w:r w:rsidRPr="007F6E7F">
        <w:rPr>
          <w:sz w:val="12"/>
        </w:rPr>
        <w:t>For Berlin [20], ‘negative’ liberty meant the pursuit of individual liberty by removing those mechanisms that exert control over one’s actions</w:t>
      </w:r>
      <w:r w:rsidRPr="00AF587A">
        <w:rPr>
          <w:rStyle w:val="StyleUnderline"/>
        </w:rPr>
        <w:t xml:space="preserve">. Western </w:t>
      </w:r>
      <w:r w:rsidRPr="00E43948">
        <w:rPr>
          <w:rStyle w:val="StyleUnderline"/>
        </w:rPr>
        <w:t>liberal democracies pursue,</w:t>
      </w:r>
      <w:r w:rsidRPr="00AF587A">
        <w:rPr>
          <w:rStyle w:val="StyleUnderline"/>
        </w:rPr>
        <w:t xml:space="preserve"> for the most part, philosophies of negative liberty, by attempting to reduce the role of government in individual lives</w:t>
      </w:r>
      <w:r w:rsidRPr="00FB235F">
        <w:rPr>
          <w:rStyle w:val="StyleUnderline"/>
        </w:rPr>
        <w:t>.</w:t>
      </w:r>
      <w:r w:rsidRPr="00E43948">
        <w:rPr>
          <w:rStyle w:val="Emphasis"/>
          <w:highlight w:val="yellow"/>
        </w:rPr>
        <w:t xml:space="preserve"> A restricted sphere of </w:t>
      </w:r>
      <w:r w:rsidRPr="009463C7">
        <w:rPr>
          <w:rStyle w:val="Emphasis"/>
        </w:rPr>
        <w:t xml:space="preserve">negative </w:t>
      </w:r>
      <w:r w:rsidRPr="00E43948">
        <w:rPr>
          <w:rStyle w:val="Emphasis"/>
          <w:highlight w:val="yellow"/>
        </w:rPr>
        <w:t>liberty is created by tyrannies</w:t>
      </w:r>
      <w:r w:rsidRPr="00AF587A">
        <w:rPr>
          <w:rStyle w:val="StyleUnderline"/>
        </w:rPr>
        <w:t xml:space="preserve">, in which </w:t>
      </w:r>
      <w:r w:rsidRPr="00D22C16">
        <w:rPr>
          <w:rStyle w:val="Emphasis"/>
          <w:highlight w:val="yellow"/>
        </w:rPr>
        <w:t>encroachment</w:t>
      </w:r>
      <w:r w:rsidRPr="00AF587A">
        <w:rPr>
          <w:rStyle w:val="StyleUnderline"/>
        </w:rPr>
        <w:t xml:space="preserve"> into the lives of individuals </w:t>
      </w:r>
      <w:r w:rsidRPr="00D22C16">
        <w:rPr>
          <w:rStyle w:val="Emphasis"/>
          <w:highlight w:val="yellow"/>
        </w:rPr>
        <w:t>reduces the</w:t>
      </w:r>
      <w:r w:rsidRPr="00AF587A">
        <w:rPr>
          <w:rStyle w:val="StyleUnderline"/>
        </w:rPr>
        <w:t xml:space="preserve"> number and </w:t>
      </w:r>
      <w:r w:rsidRPr="009463C7">
        <w:rPr>
          <w:rStyle w:val="Emphasis"/>
        </w:rPr>
        <w:t xml:space="preserve">scope of </w:t>
      </w:r>
      <w:r w:rsidRPr="00FD7047">
        <w:rPr>
          <w:rStyle w:val="Emphasis"/>
          <w:highlight w:val="yellow"/>
        </w:rPr>
        <w:t>activities in which</w:t>
      </w:r>
      <w:r w:rsidRPr="009463C7">
        <w:rPr>
          <w:rStyle w:val="Emphasis"/>
        </w:rPr>
        <w:t xml:space="preserve"> </w:t>
      </w:r>
      <w:r w:rsidRPr="00D22C16">
        <w:rPr>
          <w:rStyle w:val="Emphasis"/>
          <w:highlight w:val="yellow"/>
        </w:rPr>
        <w:t xml:space="preserve">people </w:t>
      </w:r>
      <w:r w:rsidRPr="00FD7047">
        <w:rPr>
          <w:rStyle w:val="Emphasis"/>
          <w:highlight w:val="yellow"/>
        </w:rPr>
        <w:t xml:space="preserve">consider themselves </w:t>
      </w:r>
      <w:r w:rsidRPr="00FD7047">
        <w:rPr>
          <w:rStyle w:val="StyleUnderline"/>
          <w:highlight w:val="yellow"/>
        </w:rPr>
        <w:t>free</w:t>
      </w:r>
      <w:r w:rsidRPr="00674469">
        <w:rPr>
          <w:rStyle w:val="StyleUnderline"/>
        </w:rPr>
        <w:t xml:space="preserve">, or at least </w:t>
      </w:r>
      <w:r w:rsidRPr="00FD7047">
        <w:rPr>
          <w:rStyle w:val="Emphasis"/>
        </w:rPr>
        <w:t>able to make decisions</w:t>
      </w:r>
      <w:r w:rsidRPr="00FD7047">
        <w:rPr>
          <w:rStyle w:val="StyleUnderline"/>
        </w:rPr>
        <w:t xml:space="preserve"> that can be implemented </w:t>
      </w:r>
      <w:r w:rsidRPr="00FD7047">
        <w:rPr>
          <w:rStyle w:val="Emphasis"/>
        </w:rPr>
        <w:t>independently of</w:t>
      </w:r>
      <w:r w:rsidRPr="009463C7">
        <w:rPr>
          <w:rStyle w:val="Emphasis"/>
        </w:rPr>
        <w:t xml:space="preserve"> the State</w:t>
      </w:r>
      <w:r w:rsidRPr="00AF587A">
        <w:rPr>
          <w:rStyle w:val="StyleUnderline"/>
        </w:rPr>
        <w:t>.</w:t>
      </w:r>
      <w:r w:rsidRPr="007F6E7F">
        <w:rPr>
          <w:sz w:val="12"/>
        </w:rPr>
        <w:t xml:space="preserve"> Of course, by retreating into a core set of activities in which one is completely free, one is in the process of relinquishing liberty, as the scope of free actions is voluntarily reduced. This is </w:t>
      </w:r>
      <w:proofErr w:type="gramStart"/>
      <w:r w:rsidRPr="007F6E7F">
        <w:rPr>
          <w:sz w:val="12"/>
        </w:rPr>
        <w:t>in itself a</w:t>
      </w:r>
      <w:proofErr w:type="gramEnd"/>
      <w:r w:rsidRPr="007F6E7F">
        <w:rPr>
          <w:sz w:val="12"/>
        </w:rPr>
        <w:t xml:space="preserve"> form of slavery. </w:t>
      </w:r>
      <w:r w:rsidRPr="00AF587A">
        <w:rPr>
          <w:rStyle w:val="StyleUnderline"/>
        </w:rPr>
        <w:t>Societies where the scope of negative liberty is reduced can be described as more enslaved, even if the people there may not describe themselves as such, because they have in fact escaped State slavery by retreating from those very activities in which control is exerted.</w:t>
      </w:r>
      <w:r>
        <w:rPr>
          <w:rStyle w:val="StyleUnderline"/>
        </w:rPr>
        <w:t xml:space="preserve"> </w:t>
      </w:r>
      <w:r w:rsidRPr="00AF587A">
        <w:rPr>
          <w:rStyle w:val="StyleUnderline"/>
        </w:rPr>
        <w:t xml:space="preserve">The crucial point is that the sphere within </w:t>
      </w:r>
      <w:r w:rsidRPr="001C0CC9">
        <w:rPr>
          <w:rStyle w:val="StyleUnderline"/>
        </w:rPr>
        <w:t xml:space="preserve">which </w:t>
      </w:r>
      <w:r w:rsidRPr="001C0CC9">
        <w:rPr>
          <w:rStyle w:val="Emphasis"/>
        </w:rPr>
        <w:t>negative liberty is</w:t>
      </w:r>
      <w:r w:rsidRPr="001C0CC9">
        <w:rPr>
          <w:rStyle w:val="StyleUnderline"/>
        </w:rPr>
        <w:t xml:space="preserve"> possible is necessarily </w:t>
      </w:r>
      <w:r w:rsidRPr="001C0CC9">
        <w:rPr>
          <w:rStyle w:val="Emphasis"/>
        </w:rPr>
        <w:t>constrained by</w:t>
      </w:r>
      <w:r w:rsidRPr="001C0CC9">
        <w:rPr>
          <w:rStyle w:val="StyleUnderline"/>
        </w:rPr>
        <w:t xml:space="preserve"> the </w:t>
      </w:r>
      <w:r w:rsidRPr="001C0CC9">
        <w:rPr>
          <w:rStyle w:val="Emphasis"/>
        </w:rPr>
        <w:t>environmental conditions</w:t>
      </w:r>
      <w:r w:rsidRPr="001C0CC9">
        <w:rPr>
          <w:rStyle w:val="StyleUnderline"/>
        </w:rPr>
        <w:t xml:space="preserve"> under</w:t>
      </w:r>
      <w:r w:rsidRPr="00AF587A">
        <w:rPr>
          <w:rStyle w:val="StyleUnderline"/>
        </w:rPr>
        <w:t xml:space="preserve"> </w:t>
      </w:r>
      <w:r w:rsidRPr="009463C7">
        <w:rPr>
          <w:rStyle w:val="StyleUnderline"/>
        </w:rPr>
        <w:t xml:space="preserve">which one exists. </w:t>
      </w:r>
      <w:r w:rsidRPr="009463C7">
        <w:rPr>
          <w:rStyle w:val="Emphasis"/>
        </w:rPr>
        <w:t>The more extreme</w:t>
      </w:r>
      <w:r w:rsidRPr="009463C7">
        <w:rPr>
          <w:rStyle w:val="StyleUnderline"/>
        </w:rPr>
        <w:t xml:space="preserve"> </w:t>
      </w:r>
      <w:r w:rsidRPr="00674469">
        <w:rPr>
          <w:rStyle w:val="StyleUnderline"/>
        </w:rPr>
        <w:t xml:space="preserve">the environmental conditions, </w:t>
      </w:r>
      <w:r w:rsidRPr="00674469">
        <w:rPr>
          <w:rStyle w:val="Emphasis"/>
        </w:rPr>
        <w:t>the fewe</w:t>
      </w:r>
      <w:r w:rsidRPr="00674469">
        <w:rPr>
          <w:rStyle w:val="StyleUnderline"/>
        </w:rPr>
        <w:t xml:space="preserve">r social </w:t>
      </w:r>
      <w:r w:rsidRPr="00674469">
        <w:rPr>
          <w:rStyle w:val="Emphasis"/>
        </w:rPr>
        <w:t>activities can occur without collective oversight</w:t>
      </w:r>
      <w:r w:rsidRPr="00674469">
        <w:rPr>
          <w:rStyle w:val="StyleUnderline"/>
        </w:rPr>
        <w:t>.</w:t>
      </w:r>
      <w:r w:rsidRPr="00674469">
        <w:rPr>
          <w:sz w:val="12"/>
        </w:rPr>
        <w:t xml:space="preserve"> </w:t>
      </w:r>
      <w:r w:rsidRPr="00674469">
        <w:rPr>
          <w:rStyle w:val="StyleUnderline"/>
        </w:rPr>
        <w:t xml:space="preserve">More saliently, the </w:t>
      </w:r>
      <w:r w:rsidRPr="00674469">
        <w:rPr>
          <w:rStyle w:val="Emphasis"/>
        </w:rPr>
        <w:t>people</w:t>
      </w:r>
      <w:r w:rsidRPr="00674469">
        <w:rPr>
          <w:rStyle w:val="StyleUnderline"/>
        </w:rPr>
        <w:t xml:space="preserve"> themselves </w:t>
      </w:r>
      <w:r w:rsidRPr="00674469">
        <w:rPr>
          <w:rStyle w:val="Emphasis"/>
        </w:rPr>
        <w:t xml:space="preserve">may </w:t>
      </w:r>
      <w:proofErr w:type="gramStart"/>
      <w:r w:rsidRPr="00674469">
        <w:rPr>
          <w:rStyle w:val="Emphasis"/>
        </w:rPr>
        <w:t>actually request</w:t>
      </w:r>
      <w:proofErr w:type="gramEnd"/>
      <w:r w:rsidRPr="00674469">
        <w:rPr>
          <w:rStyle w:val="Emphasis"/>
        </w:rPr>
        <w:t xml:space="preserve"> such oversight, to protect their safety</w:t>
      </w:r>
      <w:r w:rsidRPr="00674469">
        <w:rPr>
          <w:rStyle w:val="StyleUnderline"/>
        </w:rPr>
        <w:t xml:space="preserve"> from others who would abuse it, with the resulting dangers.</w:t>
      </w:r>
      <w:r w:rsidRPr="00674469">
        <w:rPr>
          <w:sz w:val="12"/>
        </w:rPr>
        <w:t xml:space="preserve"> Some of these systems of monitoring can be found in societies on Earth</w:t>
      </w:r>
      <w:r w:rsidRPr="00674469">
        <w:rPr>
          <w:rStyle w:val="StyleUnderline"/>
        </w:rPr>
        <w:t>. We cannot drive automobiles without safety checks.</w:t>
      </w:r>
      <w:r w:rsidRPr="00674469">
        <w:rPr>
          <w:sz w:val="12"/>
        </w:rPr>
        <w:t xml:space="preserve"> Our water must be passed through treatment works— life support systems if you will—that ensure that what we are drinking is safe. Indeed, even in some of the most mature terrestrial democracies, a remarkable quantity of basic consumables and resources come to us through systems of compliance overseen by the State. </w:t>
      </w:r>
      <w:r w:rsidRPr="00674469">
        <w:rPr>
          <w:rStyle w:val="Emphasis"/>
        </w:rPr>
        <w:t>This is a form of control that most</w:t>
      </w:r>
      <w:r w:rsidRPr="00674469">
        <w:rPr>
          <w:rStyle w:val="StyleUnderline"/>
        </w:rPr>
        <w:t xml:space="preserve"> people </w:t>
      </w:r>
      <w:r w:rsidRPr="00674469">
        <w:rPr>
          <w:rStyle w:val="Emphasis"/>
        </w:rPr>
        <w:t>accept</w:t>
      </w:r>
      <w:r w:rsidRPr="00674469">
        <w:rPr>
          <w:rStyle w:val="StyleUnderline"/>
        </w:rPr>
        <w:t xml:space="preserve"> </w:t>
      </w:r>
      <w:r w:rsidRPr="00674469">
        <w:rPr>
          <w:rStyle w:val="Emphasis"/>
        </w:rPr>
        <w:t>because we consider it in our interest</w:t>
      </w:r>
      <w:r w:rsidRPr="00674469">
        <w:rPr>
          <w:rStyle w:val="StyleUnderline"/>
        </w:rPr>
        <w:t>. We do not usually see such invasions of our liberty as tyranny, but rather as benevolent actions by the</w:t>
      </w:r>
      <w:r w:rsidRPr="00AF587A">
        <w:rPr>
          <w:rStyle w:val="StyleUnderline"/>
        </w:rPr>
        <w:t xml:space="preserve"> State to ensure our safekeeping.</w:t>
      </w:r>
      <w:r w:rsidRPr="007F6E7F">
        <w:rPr>
          <w:sz w:val="12"/>
        </w:rPr>
        <w:t xml:space="preserve"> But they are incursions nevertheless, and while democracy is functioning such oversights need not necessarily concern us; or at least they do not worry most of the public, who are more concerned with having fresh water than more abstract thoughts about the allowable extent to which the State should have influence over their water quality. </w:t>
      </w:r>
      <w:r w:rsidRPr="00D5772A">
        <w:rPr>
          <w:rStyle w:val="Emphasis"/>
          <w:highlight w:val="yellow"/>
        </w:rPr>
        <w:t>In extraterrestrial environments, spacesuits, water quality, food production</w:t>
      </w:r>
      <w:r w:rsidRPr="00C7657F">
        <w:rPr>
          <w:rStyle w:val="StyleUnderline"/>
        </w:rPr>
        <w:t xml:space="preserve">, habitat </w:t>
      </w:r>
      <w:proofErr w:type="spellStart"/>
      <w:r w:rsidRPr="00C7657F">
        <w:rPr>
          <w:rStyle w:val="StyleUnderline"/>
        </w:rPr>
        <w:t>pressurisation</w:t>
      </w:r>
      <w:proofErr w:type="spellEnd"/>
      <w:r w:rsidRPr="00C7657F">
        <w:rPr>
          <w:rStyle w:val="StyleUnderline"/>
        </w:rPr>
        <w:t xml:space="preserve"> and so on and so forth </w:t>
      </w:r>
      <w:r w:rsidRPr="00D5772A">
        <w:rPr>
          <w:rStyle w:val="Emphasis"/>
          <w:highlight w:val="yellow"/>
        </w:rPr>
        <w:t xml:space="preserve">will be subject to </w:t>
      </w:r>
      <w:r w:rsidRPr="007C39B4">
        <w:rPr>
          <w:rStyle w:val="Emphasis"/>
          <w:highlight w:val="yellow"/>
        </w:rPr>
        <w:t>regulation by corporations or the State</w:t>
      </w:r>
      <w:r w:rsidRPr="007C39B4">
        <w:rPr>
          <w:rStyle w:val="StyleUnderline"/>
          <w:highlight w:val="yellow"/>
        </w:rPr>
        <w:t>.</w:t>
      </w:r>
      <w:r w:rsidRPr="00674469">
        <w:rPr>
          <w:rStyle w:val="StyleUnderline"/>
        </w:rPr>
        <w:t xml:space="preserve"> As on Earth, </w:t>
      </w:r>
      <w:r w:rsidRPr="00674469">
        <w:rPr>
          <w:rStyle w:val="Emphasis"/>
        </w:rPr>
        <w:t>perhaps many</w:t>
      </w:r>
      <w:r w:rsidRPr="00674469">
        <w:rPr>
          <w:rStyle w:val="StyleUnderline"/>
        </w:rPr>
        <w:t xml:space="preserve"> of these incursions </w:t>
      </w:r>
      <w:r w:rsidRPr="00674469">
        <w:rPr>
          <w:rStyle w:val="Emphasis"/>
        </w:rPr>
        <w:t>will be regard</w:t>
      </w:r>
      <w:r w:rsidRPr="009463C7">
        <w:rPr>
          <w:rStyle w:val="Emphasis"/>
        </w:rPr>
        <w:t>ed as</w:t>
      </w:r>
      <w:r w:rsidRPr="009463C7">
        <w:rPr>
          <w:rStyle w:val="StyleUnderline"/>
        </w:rPr>
        <w:t xml:space="preserve"> acts of </w:t>
      </w:r>
      <w:r w:rsidRPr="009463C7">
        <w:rPr>
          <w:rStyle w:val="Emphasis"/>
        </w:rPr>
        <w:t>beneficence</w:t>
      </w:r>
      <w:r w:rsidRPr="009463C7">
        <w:rPr>
          <w:rStyle w:val="StyleUnderline"/>
        </w:rPr>
        <w:t xml:space="preserve"> by the State in the interests of </w:t>
      </w:r>
      <w:proofErr w:type="gramStart"/>
      <w:r w:rsidRPr="009463C7">
        <w:rPr>
          <w:rStyle w:val="StyleUnderline"/>
        </w:rPr>
        <w:t>safety, and</w:t>
      </w:r>
      <w:proofErr w:type="gramEnd"/>
      <w:r w:rsidRPr="009463C7">
        <w:rPr>
          <w:rStyle w:val="StyleUnderline"/>
        </w:rPr>
        <w:t xml:space="preserve"> will be willingly accepted. </w:t>
      </w:r>
      <w:r w:rsidRPr="009463C7">
        <w:rPr>
          <w:rStyle w:val="Emphasis"/>
        </w:rPr>
        <w:t>But</w:t>
      </w:r>
      <w:r w:rsidRPr="009463C7">
        <w:rPr>
          <w:rStyle w:val="StyleUnderline"/>
        </w:rPr>
        <w:t xml:space="preserve"> one</w:t>
      </w:r>
      <w:r w:rsidRPr="00C7657F">
        <w:rPr>
          <w:rStyle w:val="StyleUnderline"/>
        </w:rPr>
        <w:t xml:space="preserve"> fact is </w:t>
      </w:r>
      <w:r w:rsidRPr="00674469">
        <w:rPr>
          <w:rStyle w:val="StyleUnderline"/>
        </w:rPr>
        <w:t xml:space="preserve">undeniable: </w:t>
      </w:r>
      <w:r w:rsidRPr="00674469">
        <w:rPr>
          <w:rStyle w:val="Emphasis"/>
        </w:rPr>
        <w:t>the extent of negative liberty must be less in extraterrestrial environments</w:t>
      </w:r>
      <w:r w:rsidRPr="00674469">
        <w:rPr>
          <w:rStyle w:val="StyleUnderline"/>
        </w:rPr>
        <w:t xml:space="preserve"> than on Earth, and</w:t>
      </w:r>
      <w:r w:rsidRPr="00C7657F">
        <w:rPr>
          <w:rStyle w:val="StyleUnderline"/>
        </w:rPr>
        <w:t xml:space="preserve"> quite significantly less.</w:t>
      </w:r>
      <w:r w:rsidRPr="007F6E7F">
        <w:rPr>
          <w:sz w:val="12"/>
        </w:rPr>
        <w:t xml:space="preserve"> Even the air will be subject to quality controls and checks. </w:t>
      </w:r>
      <w:r w:rsidRPr="009463C7">
        <w:rPr>
          <w:rStyle w:val="Emphasis"/>
        </w:rPr>
        <w:lastRenderedPageBreak/>
        <w:t xml:space="preserve">Forms and </w:t>
      </w:r>
      <w:r w:rsidRPr="008568CF">
        <w:rPr>
          <w:rStyle w:val="Emphasis"/>
          <w:highlight w:val="yellow"/>
        </w:rPr>
        <w:t xml:space="preserve">permissions will be associated with </w:t>
      </w:r>
      <w:r w:rsidRPr="009463C7">
        <w:rPr>
          <w:rStyle w:val="Emphasis"/>
        </w:rPr>
        <w:t xml:space="preserve">the very act of </w:t>
      </w:r>
      <w:r w:rsidRPr="008568CF">
        <w:rPr>
          <w:rStyle w:val="Emphasis"/>
          <w:highlight w:val="yellow"/>
        </w:rPr>
        <w:t>breathing</w:t>
      </w:r>
      <w:r w:rsidRPr="00C7657F">
        <w:rPr>
          <w:rStyle w:val="StyleUnderline"/>
        </w:rPr>
        <w:t xml:space="preserve">. No philosophy of advancing the domain </w:t>
      </w:r>
      <w:r w:rsidRPr="00674469">
        <w:rPr>
          <w:rStyle w:val="StyleUnderline"/>
        </w:rPr>
        <w:t>of negative liberty</w:t>
      </w:r>
      <w:r w:rsidRPr="00C7657F">
        <w:rPr>
          <w:rStyle w:val="StyleUnderline"/>
        </w:rPr>
        <w:t xml:space="preserve">, no clever sophistry, can change this truth, which is brought into being by basic </w:t>
      </w:r>
      <w:r w:rsidRPr="00674469">
        <w:rPr>
          <w:rStyle w:val="StyleUnderline"/>
          <w:highlight w:val="yellow"/>
        </w:rPr>
        <w:t>survival needs</w:t>
      </w:r>
      <w:r w:rsidRPr="009463C7">
        <w:rPr>
          <w:rStyle w:val="StyleUnderline"/>
        </w:rPr>
        <w:t xml:space="preserve">. </w:t>
      </w:r>
      <w:r w:rsidRPr="009463C7">
        <w:rPr>
          <w:rStyle w:val="Emphasis"/>
        </w:rPr>
        <w:t xml:space="preserve">An undeniable effect </w:t>
      </w:r>
      <w:r w:rsidRPr="008568CF">
        <w:rPr>
          <w:rStyle w:val="Emphasis"/>
          <w:highlight w:val="yellow"/>
        </w:rPr>
        <w:t xml:space="preserve">will </w:t>
      </w:r>
      <w:r w:rsidRPr="009463C7">
        <w:rPr>
          <w:rStyle w:val="Emphasis"/>
        </w:rPr>
        <w:t xml:space="preserve">be to </w:t>
      </w:r>
      <w:r w:rsidRPr="008568CF">
        <w:rPr>
          <w:rStyle w:val="Emphasis"/>
          <w:highlight w:val="yellow"/>
        </w:rPr>
        <w:t xml:space="preserve">expand </w:t>
      </w:r>
      <w:r w:rsidRPr="009463C7">
        <w:rPr>
          <w:rStyle w:val="Emphasis"/>
        </w:rPr>
        <w:t xml:space="preserve">the opportunities for </w:t>
      </w:r>
      <w:r w:rsidRPr="008568CF">
        <w:rPr>
          <w:rStyle w:val="Emphasis"/>
          <w:highlight w:val="yellow"/>
        </w:rPr>
        <w:t>tyranny</w:t>
      </w:r>
      <w:r w:rsidRPr="00B13870">
        <w:rPr>
          <w:rStyle w:val="Emphasis"/>
          <w:highlight w:val="yellow"/>
        </w:rPr>
        <w:t xml:space="preserve">. </w:t>
      </w:r>
      <w:r w:rsidRPr="009463C7">
        <w:rPr>
          <w:rStyle w:val="Emphasis"/>
        </w:rPr>
        <w:t xml:space="preserve">Where the </w:t>
      </w:r>
      <w:r w:rsidRPr="00B13870">
        <w:rPr>
          <w:rStyle w:val="Emphasis"/>
          <w:highlight w:val="yellow"/>
        </w:rPr>
        <w:t xml:space="preserve">mechanisms for </w:t>
      </w:r>
      <w:r w:rsidRPr="009463C7">
        <w:rPr>
          <w:rStyle w:val="Emphasis"/>
        </w:rPr>
        <w:t xml:space="preserve">central </w:t>
      </w:r>
      <w:r w:rsidRPr="00B13870">
        <w:rPr>
          <w:rStyle w:val="Emphasis"/>
          <w:highlight w:val="yellow"/>
        </w:rPr>
        <w:t>control are</w:t>
      </w:r>
      <w:r w:rsidRPr="00C7657F">
        <w:rPr>
          <w:rStyle w:val="StyleUnderline"/>
        </w:rPr>
        <w:t xml:space="preserve"> necessarily </w:t>
      </w:r>
      <w:r w:rsidRPr="00B13870">
        <w:rPr>
          <w:rStyle w:val="Emphasis"/>
          <w:highlight w:val="yellow"/>
        </w:rPr>
        <w:t>enlarged</w:t>
      </w:r>
      <w:r w:rsidRPr="00C7657F">
        <w:rPr>
          <w:rStyle w:val="StyleUnderline"/>
        </w:rPr>
        <w:t xml:space="preserve"> in their scope and diversity, a </w:t>
      </w:r>
      <w:r w:rsidRPr="009463C7">
        <w:rPr>
          <w:rStyle w:val="Emphasis"/>
        </w:rPr>
        <w:t>greater</w:t>
      </w:r>
      <w:r w:rsidRPr="00C7657F">
        <w:rPr>
          <w:rStyle w:val="StyleUnderline"/>
        </w:rPr>
        <w:t xml:space="preserve"> number of </w:t>
      </w:r>
      <w:r w:rsidRPr="00B13870">
        <w:rPr>
          <w:rStyle w:val="Emphasis"/>
          <w:highlight w:val="yellow"/>
        </w:rPr>
        <w:t>levers exist</w:t>
      </w:r>
      <w:r w:rsidRPr="00C7657F">
        <w:rPr>
          <w:rStyle w:val="StyleUnderline"/>
        </w:rPr>
        <w:t xml:space="preserve">, and enable individuals and </w:t>
      </w:r>
      <w:proofErr w:type="spellStart"/>
      <w:r w:rsidRPr="00C7657F">
        <w:rPr>
          <w:rStyle w:val="StyleUnderline"/>
        </w:rPr>
        <w:t>organisations</w:t>
      </w:r>
      <w:proofErr w:type="spellEnd"/>
      <w:r w:rsidRPr="00C7657F">
        <w:rPr>
          <w:rStyle w:val="StyleUnderline"/>
        </w:rPr>
        <w:t xml:space="preserve"> </w:t>
      </w:r>
      <w:r w:rsidRPr="00B13870">
        <w:rPr>
          <w:rStyle w:val="Emphasis"/>
          <w:highlight w:val="yellow"/>
        </w:rPr>
        <w:t>to exert control</w:t>
      </w:r>
      <w:r w:rsidRPr="00C7657F">
        <w:rPr>
          <w:rStyle w:val="StyleUnderline"/>
        </w:rPr>
        <w:t xml:space="preserve"> and assume power.</w:t>
      </w:r>
      <w:r w:rsidRPr="007F6E7F">
        <w:rPr>
          <w:sz w:val="12"/>
        </w:rPr>
        <w:t xml:space="preserve"> </w:t>
      </w:r>
      <w:r w:rsidRPr="00C7657F">
        <w:rPr>
          <w:rStyle w:val="StyleUnderline"/>
        </w:rPr>
        <w:t>A reduction in negative liberty does not necessarily imply greater tyranny, but it certainly makes it possible</w:t>
      </w:r>
      <w:r w:rsidRPr="007F6E7F">
        <w:rPr>
          <w:sz w:val="12"/>
        </w:rPr>
        <w:t xml:space="preserve">. In extraterrestrial environments, where </w:t>
      </w:r>
      <w:proofErr w:type="spellStart"/>
      <w:r w:rsidRPr="007F6E7F">
        <w:rPr>
          <w:sz w:val="12"/>
        </w:rPr>
        <w:t>centralised</w:t>
      </w:r>
      <w:proofErr w:type="spellEnd"/>
      <w:r w:rsidRPr="007F6E7F">
        <w:rPr>
          <w:sz w:val="12"/>
        </w:rPr>
        <w:t xml:space="preserve"> interventions must be frequent, how much weaker is freedom and how much easier is tyranny to enforce? We cannot know the answers until we undertake the experiment, but we can be </w:t>
      </w:r>
      <w:proofErr w:type="gramStart"/>
      <w:r w:rsidRPr="007F6E7F">
        <w:rPr>
          <w:sz w:val="12"/>
        </w:rPr>
        <w:t>fairly sure</w:t>
      </w:r>
      <w:proofErr w:type="gramEnd"/>
      <w:r w:rsidRPr="007F6E7F">
        <w:rPr>
          <w:sz w:val="12"/>
        </w:rPr>
        <w:t xml:space="preserve"> that the qualitative answer must be ‘more easily’. </w:t>
      </w:r>
      <w:r w:rsidRPr="007F6E7F">
        <w:rPr>
          <w:sz w:val="12"/>
          <w:szCs w:val="16"/>
        </w:rPr>
        <w:t xml:space="preserve">More insidiously, the restriction of the borders of negative liberty, caused by the apparent need to protect individuals from the irresponsible actions of others, can itself be perpetuated as a form of liberty. The use of alcohol in extraterrestrial environments is one example. On Earth, the excessive use of alcohol may result in broken windows and arrests, but once the windows are repaired little damage has been done to </w:t>
      </w:r>
      <w:proofErr w:type="gramStart"/>
      <w:r w:rsidRPr="007F6E7F">
        <w:rPr>
          <w:sz w:val="12"/>
          <w:szCs w:val="16"/>
        </w:rPr>
        <w:t>society as a whole</w:t>
      </w:r>
      <w:proofErr w:type="gramEnd"/>
      <w:r w:rsidRPr="007F6E7F">
        <w:rPr>
          <w:sz w:val="12"/>
          <w:szCs w:val="16"/>
        </w:rPr>
        <w:t xml:space="preserve">. Hence, although there is a negative social collective impact of excessive alcohol use, the prohibition of alcohol consumption of any kind is generally regarded as an infringement of civil liberties that the public will not tolerate. </w:t>
      </w:r>
      <w:proofErr w:type="gramStart"/>
      <w:r w:rsidRPr="007F6E7F">
        <w:rPr>
          <w:sz w:val="12"/>
          <w:szCs w:val="16"/>
        </w:rPr>
        <w:t>This is why</w:t>
      </w:r>
      <w:proofErr w:type="gramEnd"/>
      <w:r w:rsidRPr="007F6E7F">
        <w:rPr>
          <w:sz w:val="12"/>
          <w:szCs w:val="16"/>
        </w:rPr>
        <w:t xml:space="preserve">, of course, attempts to do exactly this in the past have been met by black marketeering. But in extraterrestrial environments, a broken window may imply </w:t>
      </w:r>
      <w:proofErr w:type="spellStart"/>
      <w:r w:rsidRPr="007F6E7F">
        <w:rPr>
          <w:sz w:val="12"/>
          <w:szCs w:val="16"/>
        </w:rPr>
        <w:t>depressurisation</w:t>
      </w:r>
      <w:proofErr w:type="spellEnd"/>
      <w:r w:rsidRPr="007F6E7F">
        <w:rPr>
          <w:sz w:val="12"/>
          <w:szCs w:val="16"/>
        </w:rPr>
        <w:t xml:space="preserve">, and the instant death of many individuals. The potential impact on society of the irresponsible and thoughtless actions of individuals is greater, and it might seem justifiable to restrict greatly, or even prohibit, the civil liberty of alcohol use, in the interests of collective safety. This principle can be applied to many diverse social interactions that could be construed as threatening people, and the prevention of which can be advanced as the protection of individual and social freedom through the process of restricting negative liberty. </w:t>
      </w:r>
      <w:r w:rsidRPr="00C7657F">
        <w:rPr>
          <w:rStyle w:val="StyleUnderline"/>
        </w:rPr>
        <w:t xml:space="preserve">Liberty encompasses the freedom that individuals </w:t>
      </w:r>
      <w:proofErr w:type="gramStart"/>
      <w:r w:rsidRPr="00C7657F">
        <w:rPr>
          <w:rStyle w:val="StyleUnderline"/>
        </w:rPr>
        <w:t>have to</w:t>
      </w:r>
      <w:proofErr w:type="gramEnd"/>
      <w:r w:rsidRPr="00C7657F">
        <w:rPr>
          <w:rStyle w:val="StyleUnderline"/>
        </w:rPr>
        <w:t xml:space="preserve"> actively pursue their own objectives (‘positive liberty’ </w:t>
      </w:r>
      <w:proofErr w:type="spellStart"/>
      <w:r w:rsidRPr="00C7657F">
        <w:rPr>
          <w:rStyle w:val="StyleUnderline"/>
        </w:rPr>
        <w:t>sensu</w:t>
      </w:r>
      <w:proofErr w:type="spellEnd"/>
      <w:r w:rsidRPr="00C7657F">
        <w:rPr>
          <w:rStyle w:val="StyleUnderline"/>
        </w:rPr>
        <w:t xml:space="preserve"> Berlin). An obvious mechanism by which this becomes practical is the creation of social mechanisms and institutions through which the ‘active’ pursuit of this ‘positive’ sense of liberty is made possible, for example the welfare State.</w:t>
      </w:r>
      <w:r w:rsidRPr="007F6E7F">
        <w:rPr>
          <w:sz w:val="12"/>
        </w:rPr>
        <w:t xml:space="preserve"> </w:t>
      </w:r>
      <w:proofErr w:type="spellStart"/>
      <w:r w:rsidRPr="007F6E7F">
        <w:rPr>
          <w:sz w:val="12"/>
        </w:rPr>
        <w:t>Organisations</w:t>
      </w:r>
      <w:proofErr w:type="spellEnd"/>
      <w:r w:rsidRPr="007F6E7F">
        <w:rPr>
          <w:sz w:val="12"/>
        </w:rPr>
        <w:t xml:space="preserve"> established to act as conduits for the free expression of different points of view, or to act as means to achieve practical objectives, are not always liberal. Even in some of the most developed democracies, societies and </w:t>
      </w:r>
      <w:proofErr w:type="spellStart"/>
      <w:r w:rsidRPr="007F6E7F">
        <w:rPr>
          <w:sz w:val="12"/>
        </w:rPr>
        <w:t>organisations</w:t>
      </w:r>
      <w:proofErr w:type="spellEnd"/>
      <w:r w:rsidRPr="007F6E7F">
        <w:rPr>
          <w:sz w:val="12"/>
        </w:rPr>
        <w:t xml:space="preserve"> may become dominated by elite closed circles of people, and media channels may be influenced by moguls who use outlets to perpetuate specific corporate views. What prevents these incursions into the structures of liberty from descending into wholesale tyranny? In reality, very little. </w:t>
      </w:r>
      <w:r w:rsidRPr="00D03A5F">
        <w:rPr>
          <w:rStyle w:val="Emphasis"/>
          <w:highlight w:val="yellow"/>
        </w:rPr>
        <w:t>The subversion of democratic States</w:t>
      </w:r>
      <w:r w:rsidRPr="003A1ED8">
        <w:rPr>
          <w:rStyle w:val="StyleUnderline"/>
        </w:rPr>
        <w:t>, or States on the verge of democracy</w:t>
      </w:r>
      <w:r w:rsidRPr="009463C7">
        <w:rPr>
          <w:rStyle w:val="StyleUnderline"/>
        </w:rPr>
        <w:t xml:space="preserve">, </w:t>
      </w:r>
      <w:r w:rsidRPr="00674469">
        <w:rPr>
          <w:rStyle w:val="Emphasis"/>
          <w:highlight w:val="yellow"/>
        </w:rPr>
        <w:t>into</w:t>
      </w:r>
      <w:r w:rsidRPr="003A1ED8">
        <w:rPr>
          <w:rStyle w:val="StyleUnderline"/>
        </w:rPr>
        <w:t xml:space="preserve"> societies more reminiscent of </w:t>
      </w:r>
      <w:r w:rsidRPr="00674469">
        <w:rPr>
          <w:rStyle w:val="Emphasis"/>
          <w:highlight w:val="yellow"/>
        </w:rPr>
        <w:t>dictatorships</w:t>
      </w:r>
      <w:r w:rsidRPr="009463C7">
        <w:rPr>
          <w:rStyle w:val="Emphasis"/>
        </w:rPr>
        <w:t xml:space="preserve"> </w:t>
      </w:r>
      <w:r w:rsidRPr="00D03A5F">
        <w:rPr>
          <w:rStyle w:val="Emphasis"/>
          <w:highlight w:val="yellow"/>
        </w:rPr>
        <w:t xml:space="preserve">has </w:t>
      </w:r>
      <w:r w:rsidRPr="009463C7">
        <w:rPr>
          <w:rStyle w:val="Emphasis"/>
        </w:rPr>
        <w:t xml:space="preserve">many </w:t>
      </w:r>
      <w:r w:rsidRPr="00D03A5F">
        <w:rPr>
          <w:rStyle w:val="Emphasis"/>
          <w:highlight w:val="yellow"/>
        </w:rPr>
        <w:t xml:space="preserve">historical </w:t>
      </w:r>
      <w:r w:rsidRPr="00E27000">
        <w:rPr>
          <w:rStyle w:val="Emphasis"/>
          <w:highlight w:val="yellow"/>
        </w:rPr>
        <w:t>precedent</w:t>
      </w:r>
      <w:r w:rsidRPr="009463C7">
        <w:rPr>
          <w:rStyle w:val="Emphasis"/>
        </w:rPr>
        <w:t>s. The principal mechanisms that allow</w:t>
      </w:r>
      <w:r w:rsidRPr="009463C7">
        <w:rPr>
          <w:rStyle w:val="StyleUnderline"/>
        </w:rPr>
        <w:t xml:space="preserve"> individual </w:t>
      </w:r>
      <w:r w:rsidRPr="009463C7">
        <w:rPr>
          <w:rStyle w:val="Emphasis"/>
        </w:rPr>
        <w:t>freedom to triumph</w:t>
      </w:r>
      <w:r w:rsidRPr="009463C7">
        <w:rPr>
          <w:rStyle w:val="StyleUnderline"/>
        </w:rPr>
        <w:t xml:space="preserve"> over the slide towards tyranny </w:t>
      </w:r>
      <w:r w:rsidRPr="009463C7">
        <w:rPr>
          <w:rStyle w:val="Emphasis"/>
        </w:rPr>
        <w:t>include</w:t>
      </w:r>
      <w:r w:rsidRPr="009463C7">
        <w:rPr>
          <w:rStyle w:val="StyleUnderline"/>
        </w:rPr>
        <w:t xml:space="preserve"> the </w:t>
      </w:r>
      <w:r w:rsidRPr="009463C7">
        <w:rPr>
          <w:rStyle w:val="Emphasis"/>
        </w:rPr>
        <w:t>legally agreed freedoms</w:t>
      </w:r>
      <w:r w:rsidRPr="009463C7">
        <w:rPr>
          <w:rStyle w:val="StyleUnderline"/>
        </w:rPr>
        <w:t xml:space="preserve"> </w:t>
      </w:r>
      <w:r w:rsidRPr="009463C7">
        <w:rPr>
          <w:rStyle w:val="Emphasis"/>
        </w:rPr>
        <w:t xml:space="preserve">that individuals </w:t>
      </w:r>
      <w:proofErr w:type="gramStart"/>
      <w:r w:rsidRPr="009463C7">
        <w:rPr>
          <w:rStyle w:val="Emphasis"/>
        </w:rPr>
        <w:t>have to</w:t>
      </w:r>
      <w:proofErr w:type="gramEnd"/>
      <w:r w:rsidRPr="009463C7">
        <w:rPr>
          <w:rStyle w:val="Emphasis"/>
        </w:rPr>
        <w:t xml:space="preserve"> establish competition against dominating </w:t>
      </w:r>
      <w:proofErr w:type="spellStart"/>
      <w:r w:rsidRPr="009463C7">
        <w:rPr>
          <w:rStyle w:val="Emphasis"/>
        </w:rPr>
        <w:t>organisations</w:t>
      </w:r>
      <w:proofErr w:type="spellEnd"/>
      <w:r w:rsidRPr="009463C7">
        <w:rPr>
          <w:rStyle w:val="StyleUnderline"/>
        </w:rPr>
        <w:t>, and the culture that ensures that the freedom to create</w:t>
      </w:r>
      <w:r w:rsidRPr="003A1ED8">
        <w:rPr>
          <w:rStyle w:val="StyleUnderline"/>
        </w:rPr>
        <w:t xml:space="preserve"> </w:t>
      </w:r>
      <w:proofErr w:type="spellStart"/>
      <w:r w:rsidRPr="003A1ED8">
        <w:rPr>
          <w:rStyle w:val="StyleUnderline"/>
        </w:rPr>
        <w:t>organisations</w:t>
      </w:r>
      <w:proofErr w:type="spellEnd"/>
      <w:r w:rsidRPr="003A1ED8">
        <w:rPr>
          <w:rStyle w:val="StyleUnderline"/>
        </w:rPr>
        <w:t xml:space="preserve"> is not then abused to destroy the very democratic </w:t>
      </w:r>
      <w:proofErr w:type="spellStart"/>
      <w:r w:rsidRPr="003A1ED8">
        <w:rPr>
          <w:rStyle w:val="StyleUnderline"/>
        </w:rPr>
        <w:t>organisations</w:t>
      </w:r>
      <w:proofErr w:type="spellEnd"/>
      <w:r w:rsidRPr="003A1ED8">
        <w:rPr>
          <w:rStyle w:val="StyleUnderline"/>
        </w:rPr>
        <w:t xml:space="preserve"> that guarantee that freedom.</w:t>
      </w:r>
      <w:r>
        <w:rPr>
          <w:rStyle w:val="StyleUnderline"/>
        </w:rPr>
        <w:t xml:space="preserve"> </w:t>
      </w:r>
      <w:r w:rsidRPr="007F6E7F">
        <w:rPr>
          <w:sz w:val="12"/>
          <w:szCs w:val="16"/>
        </w:rPr>
        <w:t xml:space="preserve">In a society in which the freedom to </w:t>
      </w:r>
      <w:proofErr w:type="spellStart"/>
      <w:r w:rsidRPr="007F6E7F">
        <w:rPr>
          <w:sz w:val="12"/>
          <w:szCs w:val="16"/>
        </w:rPr>
        <w:t>organise</w:t>
      </w:r>
      <w:proofErr w:type="spellEnd"/>
      <w:r w:rsidRPr="007F6E7F">
        <w:rPr>
          <w:sz w:val="12"/>
          <w:szCs w:val="16"/>
        </w:rPr>
        <w:t xml:space="preserve"> and assemble institutions is protected by law, those </w:t>
      </w:r>
      <w:proofErr w:type="spellStart"/>
      <w:r w:rsidRPr="007F6E7F">
        <w:rPr>
          <w:sz w:val="12"/>
          <w:szCs w:val="16"/>
        </w:rPr>
        <w:t>organisations</w:t>
      </w:r>
      <w:proofErr w:type="spellEnd"/>
      <w:r w:rsidRPr="007F6E7F">
        <w:rPr>
          <w:sz w:val="12"/>
          <w:szCs w:val="16"/>
        </w:rPr>
        <w:t xml:space="preserve"> that distort and alter their environments, or the information they propagate, are likely to be usurped by institutions that reflect a different style of thinking, by the process of individual choice. However, these alternative visions can only be effective, and one can only assert them over the prevailing opinions with confidence, when one has sufficient information to be confident of their likely veracity. On Earth, to express many ideas and counter-opinions one does not need supreme confidence in the truth. If one’s opinion turns out to be in error one gives up, accepts the viewpoint of the </w:t>
      </w:r>
      <w:proofErr w:type="gramStart"/>
      <w:r w:rsidRPr="007F6E7F">
        <w:rPr>
          <w:sz w:val="12"/>
          <w:szCs w:val="16"/>
        </w:rPr>
        <w:t>adversary</w:t>
      </w:r>
      <w:proofErr w:type="gramEnd"/>
      <w:r w:rsidRPr="007F6E7F">
        <w:rPr>
          <w:sz w:val="12"/>
          <w:szCs w:val="16"/>
        </w:rPr>
        <w:t xml:space="preserve"> and continues one’s life. These opportunities to challenge, however, are central to the power of the individual to confront institutions. </w:t>
      </w:r>
      <w:r w:rsidRPr="007F6E7F">
        <w:rPr>
          <w:sz w:val="12"/>
        </w:rPr>
        <w:t xml:space="preserve">But there is one social situation in which the individual’s power is markedly reduced, even rendered completely ineffective against a collective body. Health and safety </w:t>
      </w:r>
      <w:proofErr w:type="gramStart"/>
      <w:r w:rsidRPr="007F6E7F">
        <w:rPr>
          <w:sz w:val="12"/>
        </w:rPr>
        <w:t>is</w:t>
      </w:r>
      <w:proofErr w:type="gramEnd"/>
      <w:r w:rsidRPr="007F6E7F">
        <w:rPr>
          <w:sz w:val="12"/>
        </w:rPr>
        <w:t xml:space="preserve"> one of the most effective levers of social influence and justified coercion, because it invokes the protection of people confronted with life and death situations. </w:t>
      </w:r>
      <w:r w:rsidRPr="009A2754">
        <w:rPr>
          <w:rStyle w:val="StyleUnderline"/>
        </w:rPr>
        <w:t xml:space="preserve">Consider, for example, an oxygen supply system on the Moon. The </w:t>
      </w:r>
      <w:r w:rsidRPr="004C7022">
        <w:rPr>
          <w:rStyle w:val="Emphasis"/>
          <w:highlight w:val="yellow"/>
        </w:rPr>
        <w:t>authority</w:t>
      </w:r>
      <w:r w:rsidRPr="009A2754">
        <w:rPr>
          <w:rStyle w:val="StyleUnderline"/>
        </w:rPr>
        <w:t xml:space="preserve"> that runs such a system </w:t>
      </w:r>
      <w:r w:rsidRPr="004C7022">
        <w:rPr>
          <w:rStyle w:val="Emphasis"/>
          <w:highlight w:val="yellow"/>
        </w:rPr>
        <w:t xml:space="preserve">might seek control over a </w:t>
      </w:r>
      <w:r w:rsidRPr="009463C7">
        <w:rPr>
          <w:rStyle w:val="Emphasis"/>
        </w:rPr>
        <w:t xml:space="preserve">political </w:t>
      </w:r>
      <w:r w:rsidRPr="00674469">
        <w:rPr>
          <w:rStyle w:val="Emphasis"/>
          <w:highlight w:val="yellow"/>
        </w:rPr>
        <w:t>dissenter by threatening to move</w:t>
      </w:r>
      <w:r w:rsidRPr="009463C7">
        <w:rPr>
          <w:rStyle w:val="Emphasis"/>
        </w:rPr>
        <w:t xml:space="preserve"> him or her and </w:t>
      </w:r>
      <w:r w:rsidRPr="00674469">
        <w:rPr>
          <w:rStyle w:val="Emphasis"/>
          <w:highlight w:val="yellow"/>
        </w:rPr>
        <w:t>their family to a new</w:t>
      </w:r>
      <w:r w:rsidRPr="00674469">
        <w:rPr>
          <w:rStyle w:val="StyleUnderline"/>
          <w:highlight w:val="yellow"/>
        </w:rPr>
        <w:t xml:space="preserve"> zone</w:t>
      </w:r>
      <w:r w:rsidRPr="009463C7">
        <w:rPr>
          <w:rStyle w:val="StyleUnderline"/>
        </w:rPr>
        <w:t xml:space="preserve"> of </w:t>
      </w:r>
      <w:r w:rsidRPr="009463C7">
        <w:rPr>
          <w:rStyle w:val="Emphasis"/>
        </w:rPr>
        <w:t>habitation</w:t>
      </w:r>
      <w:r w:rsidRPr="009A2754">
        <w:rPr>
          <w:rStyle w:val="StyleUnderline"/>
        </w:rPr>
        <w:t xml:space="preserve">, on the grounds that the oxygen supply to their habitat is faulty. </w:t>
      </w:r>
      <w:r w:rsidRPr="009463C7">
        <w:rPr>
          <w:rStyle w:val="Emphasis"/>
        </w:rPr>
        <w:t xml:space="preserve">By doing this, </w:t>
      </w:r>
      <w:r w:rsidRPr="004C7022">
        <w:rPr>
          <w:rStyle w:val="Emphasis"/>
          <w:highlight w:val="yellow"/>
        </w:rPr>
        <w:t xml:space="preserve">they will </w:t>
      </w:r>
      <w:r w:rsidRPr="00674469">
        <w:rPr>
          <w:rStyle w:val="Emphasis"/>
        </w:rPr>
        <w:t xml:space="preserve">remind these individuals who is in control of their survival, and </w:t>
      </w:r>
      <w:r w:rsidRPr="00674469">
        <w:rPr>
          <w:rStyle w:val="Emphasis"/>
          <w:highlight w:val="yellow"/>
        </w:rPr>
        <w:t>coerce them</w:t>
      </w:r>
      <w:r w:rsidRPr="00674469">
        <w:rPr>
          <w:rStyle w:val="StyleUnderline"/>
          <w:highlight w:val="yellow"/>
        </w:rPr>
        <w:t xml:space="preserve"> through fear</w:t>
      </w:r>
      <w:r w:rsidRPr="00674469">
        <w:rPr>
          <w:rStyle w:val="StyleUnderline"/>
        </w:rPr>
        <w:t xml:space="preserve"> </w:t>
      </w:r>
      <w:r w:rsidRPr="00674469">
        <w:rPr>
          <w:rStyle w:val="Emphasis"/>
        </w:rPr>
        <w:t>into mitigating</w:t>
      </w:r>
      <w:r w:rsidRPr="00674469">
        <w:rPr>
          <w:rStyle w:val="StyleUnderline"/>
        </w:rPr>
        <w:t xml:space="preserve"> their </w:t>
      </w:r>
      <w:r w:rsidRPr="00674469">
        <w:rPr>
          <w:rStyle w:val="Emphasis"/>
        </w:rPr>
        <w:t>dissent</w:t>
      </w:r>
      <w:r w:rsidRPr="00674469">
        <w:rPr>
          <w:rStyle w:val="StyleUnderline"/>
        </w:rPr>
        <w:t>, thereby creating a more malleable individual and reducing the challenge</w:t>
      </w:r>
      <w:r w:rsidRPr="009A2754">
        <w:rPr>
          <w:rStyle w:val="StyleUnderline"/>
        </w:rPr>
        <w:t xml:space="preserve"> to collective authority.</w:t>
      </w:r>
      <w:r>
        <w:rPr>
          <w:rStyle w:val="StyleUnderline"/>
        </w:rPr>
        <w:t xml:space="preserve"> </w:t>
      </w:r>
      <w:r w:rsidRPr="007F6E7F">
        <w:rPr>
          <w:sz w:val="12"/>
          <w:szCs w:val="16"/>
        </w:rPr>
        <w:t xml:space="preserve">Governing </w:t>
      </w:r>
      <w:proofErr w:type="spellStart"/>
      <w:r w:rsidRPr="007F6E7F">
        <w:rPr>
          <w:sz w:val="12"/>
          <w:szCs w:val="16"/>
        </w:rPr>
        <w:t>organisations</w:t>
      </w:r>
      <w:proofErr w:type="spellEnd"/>
      <w:r w:rsidRPr="007F6E7F">
        <w:rPr>
          <w:sz w:val="12"/>
          <w:szCs w:val="16"/>
        </w:rPr>
        <w:t xml:space="preserve"> have access to a vast realm of information that no single individual can hope to have [21]. They know, for example, about the oxygen demand, its rate of supply, the pipes that supply it, the maintenance history of the oxygen producing machines, and so on and so forth. For an individual to declare that the intention of the authority to move them to another habitat is for controlling political purposes, he or she must also have access to all such information, which they can then use to demonstrate that there is no safety concern. If they do not have access to this information, then it becomes a simple task for the authorities to portray them as </w:t>
      </w:r>
      <w:proofErr w:type="spellStart"/>
      <w:r w:rsidRPr="007F6E7F">
        <w:rPr>
          <w:sz w:val="12"/>
          <w:szCs w:val="16"/>
        </w:rPr>
        <w:t>dishonourable</w:t>
      </w:r>
      <w:proofErr w:type="spellEnd"/>
      <w:r w:rsidRPr="007F6E7F">
        <w:rPr>
          <w:sz w:val="12"/>
          <w:szCs w:val="16"/>
        </w:rPr>
        <w:t xml:space="preserve"> individuals inveighing against the hard work of other individuals who are working to secure their individual safety and the security of society [22]. They </w:t>
      </w:r>
      <w:proofErr w:type="gramStart"/>
      <w:r w:rsidRPr="007F6E7F">
        <w:rPr>
          <w:sz w:val="12"/>
          <w:szCs w:val="16"/>
        </w:rPr>
        <w:t>can be then be</w:t>
      </w:r>
      <w:proofErr w:type="gramEnd"/>
      <w:r w:rsidRPr="007F6E7F">
        <w:rPr>
          <w:sz w:val="12"/>
          <w:szCs w:val="16"/>
        </w:rPr>
        <w:t xml:space="preserve"> </w:t>
      </w:r>
      <w:proofErr w:type="spellStart"/>
      <w:r w:rsidRPr="007F6E7F">
        <w:rPr>
          <w:sz w:val="12"/>
          <w:szCs w:val="16"/>
        </w:rPr>
        <w:t>ostracised</w:t>
      </w:r>
      <w:proofErr w:type="spellEnd"/>
      <w:r w:rsidRPr="007F6E7F">
        <w:rPr>
          <w:sz w:val="12"/>
          <w:szCs w:val="16"/>
        </w:rPr>
        <w:t xml:space="preserve">, and their general </w:t>
      </w:r>
      <w:proofErr w:type="spellStart"/>
      <w:r w:rsidRPr="007F6E7F">
        <w:rPr>
          <w:sz w:val="12"/>
          <w:szCs w:val="16"/>
        </w:rPr>
        <w:t>behaviour</w:t>
      </w:r>
      <w:proofErr w:type="spellEnd"/>
      <w:r w:rsidRPr="007F6E7F">
        <w:rPr>
          <w:sz w:val="12"/>
          <w:szCs w:val="16"/>
        </w:rPr>
        <w:t xml:space="preserve"> will be treated as disingenuous. However, to have access to all the information to convincingly uphold a complaint is never possible, because an individual can never know whether they are missing a single crucial fact that makes all the difference to their safety. Even armed with what they perceive to be all the information available, the individual is faced with a choice between allowing an incursion on their home and </w:t>
      </w:r>
      <w:proofErr w:type="gramStart"/>
      <w:r w:rsidRPr="007F6E7F">
        <w:rPr>
          <w:sz w:val="12"/>
          <w:szCs w:val="16"/>
        </w:rPr>
        <w:t>liberty, or</w:t>
      </w:r>
      <w:proofErr w:type="gramEnd"/>
      <w:r w:rsidRPr="007F6E7F">
        <w:rPr>
          <w:sz w:val="12"/>
          <w:szCs w:val="16"/>
        </w:rPr>
        <w:t xml:space="preserve"> taking the risk that their presumption of having full information is correct. Faced with such a choice, the individual is likely to opt for the former in the interests of caution, particularly in an environment where the other choice may imply death from a failed oxygen system. In the extreme case, this first course of action would be further reinforced in a particularly coercive, venal society where the individual might even be convinced of the capability of the authorities to engineer the failure of their oxygen system and their death, </w:t>
      </w:r>
      <w:proofErr w:type="gramStart"/>
      <w:r w:rsidRPr="007F6E7F">
        <w:rPr>
          <w:sz w:val="12"/>
          <w:szCs w:val="16"/>
        </w:rPr>
        <w:t>in order to</w:t>
      </w:r>
      <w:proofErr w:type="gramEnd"/>
      <w:r w:rsidRPr="007F6E7F">
        <w:rPr>
          <w:sz w:val="12"/>
          <w:szCs w:val="16"/>
        </w:rPr>
        <w:t xml:space="preserve"> crush dissent, even if their complaint was in fact justified. </w:t>
      </w:r>
      <w:r w:rsidRPr="005F6148">
        <w:rPr>
          <w:rStyle w:val="Emphasis"/>
          <w:highlight w:val="yellow"/>
        </w:rPr>
        <w:t xml:space="preserve">The end point </w:t>
      </w:r>
      <w:r w:rsidRPr="009463C7">
        <w:rPr>
          <w:rStyle w:val="Emphasis"/>
        </w:rPr>
        <w:t xml:space="preserve">of this process, when applied across many activities in life, </w:t>
      </w:r>
      <w:r w:rsidRPr="005F6148">
        <w:rPr>
          <w:rStyle w:val="Emphasis"/>
          <w:highlight w:val="yellow"/>
        </w:rPr>
        <w:t xml:space="preserve">is a </w:t>
      </w:r>
      <w:r w:rsidRPr="005F6148">
        <w:rPr>
          <w:rStyle w:val="Emphasis"/>
          <w:highlight w:val="yellow"/>
        </w:rPr>
        <w:lastRenderedPageBreak/>
        <w:t>colony of automatons</w:t>
      </w:r>
      <w:r w:rsidRPr="00A573A0">
        <w:rPr>
          <w:rStyle w:val="StyleUnderline"/>
        </w:rPr>
        <w:t xml:space="preserve"> performing tasks for an extraterrestrial authority, </w:t>
      </w:r>
      <w:r w:rsidRPr="005F6148">
        <w:rPr>
          <w:rStyle w:val="Emphasis"/>
          <w:highlight w:val="yellow"/>
        </w:rPr>
        <w:t xml:space="preserve">with </w:t>
      </w:r>
      <w:r w:rsidRPr="009463C7">
        <w:rPr>
          <w:rStyle w:val="Emphasis"/>
        </w:rPr>
        <w:t xml:space="preserve">their </w:t>
      </w:r>
      <w:r w:rsidRPr="005F6148">
        <w:rPr>
          <w:rStyle w:val="Emphasis"/>
          <w:highlight w:val="yellow"/>
        </w:rPr>
        <w:t>freedom reduced to a withered core</w:t>
      </w:r>
      <w:r w:rsidRPr="00A573A0">
        <w:rPr>
          <w:rStyle w:val="StyleUnderline"/>
        </w:rPr>
        <w:t xml:space="preserve"> of activities in the most private confines of their habitats</w:t>
      </w:r>
      <w:r w:rsidRPr="005F6148">
        <w:rPr>
          <w:rStyle w:val="Emphasis"/>
          <w:highlight w:val="yellow"/>
        </w:rPr>
        <w:t xml:space="preserve">. </w:t>
      </w:r>
      <w:r w:rsidRPr="009463C7">
        <w:rPr>
          <w:rStyle w:val="Emphasis"/>
        </w:rPr>
        <w:t>Extraterrestrial environments make such an</w:t>
      </w:r>
      <w:r w:rsidRPr="009463C7">
        <w:rPr>
          <w:rStyle w:val="StyleUnderline"/>
        </w:rPr>
        <w:t xml:space="preserve"> </w:t>
      </w:r>
      <w:r w:rsidRPr="009463C7">
        <w:rPr>
          <w:rStyle w:val="Emphasis"/>
        </w:rPr>
        <w:t>endpoint</w:t>
      </w:r>
      <w:r w:rsidRPr="009463C7">
        <w:rPr>
          <w:rStyle w:val="StyleUnderline"/>
        </w:rPr>
        <w:t xml:space="preserve"> not merely a possible outcome, but a </w:t>
      </w:r>
      <w:r w:rsidRPr="009463C7">
        <w:rPr>
          <w:rStyle w:val="Emphasis"/>
        </w:rPr>
        <w:t>likely</w:t>
      </w:r>
      <w:r w:rsidRPr="009463C7">
        <w:rPr>
          <w:rStyle w:val="StyleUnderline"/>
        </w:rPr>
        <w:t xml:space="preserve"> one. This attack</w:t>
      </w:r>
      <w:r w:rsidRPr="00A573A0">
        <w:rPr>
          <w:rStyle w:val="StyleUnderline"/>
        </w:rPr>
        <w:t xml:space="preserve"> on liberty is made possible because the pursuit of individual safety can be made an unchallengeable requirement of a ‘free’ society</w:t>
      </w:r>
      <w:r w:rsidRPr="007F6E7F">
        <w:rPr>
          <w:sz w:val="12"/>
        </w:rPr>
        <w:t xml:space="preserve"> [23]. Freedom from instantaneous death caused by the external environment is the common freedom on which all individuals should converge, and any social structure or plan that brings people closer to that reality must surely be praiseworthy? The removal of other freedoms to achieve the safety of society is excusable. From this position, the environment can itself become the instrument of positive liberty.</w:t>
      </w:r>
      <w:r w:rsidRPr="00A573A0">
        <w:rPr>
          <w:rStyle w:val="StyleUnderline"/>
        </w:rPr>
        <w:t xml:space="preserve"> In this way, and in a rather unique way, encroachment on freedom of thought and movement, in the interests of ensuring the protection of the freedom of the individual against the lethality of the environment, can be transformed into a justifiable and </w:t>
      </w:r>
      <w:proofErr w:type="spellStart"/>
      <w:r w:rsidRPr="00A573A0">
        <w:rPr>
          <w:rStyle w:val="StyleUnderline"/>
        </w:rPr>
        <w:t>universalisable</w:t>
      </w:r>
      <w:proofErr w:type="spellEnd"/>
      <w:r w:rsidRPr="00A573A0">
        <w:rPr>
          <w:rStyle w:val="StyleUnderline"/>
        </w:rPr>
        <w:t xml:space="preserve"> doctrine of control</w:t>
      </w:r>
      <w:r w:rsidRPr="007F6E7F">
        <w:rPr>
          <w:sz w:val="12"/>
        </w:rPr>
        <w:t xml:space="preserve"> [24]. </w:t>
      </w:r>
      <w:proofErr w:type="gramStart"/>
      <w:r w:rsidRPr="007F6E7F">
        <w:rPr>
          <w:sz w:val="12"/>
          <w:szCs w:val="16"/>
        </w:rPr>
        <w:t>Unfortunately</w:t>
      </w:r>
      <w:proofErr w:type="gramEnd"/>
      <w:r w:rsidRPr="007F6E7F">
        <w:rPr>
          <w:sz w:val="12"/>
          <w:szCs w:val="16"/>
        </w:rPr>
        <w:t xml:space="preserve"> this approach receives </w:t>
      </w:r>
      <w:proofErr w:type="spellStart"/>
      <w:r w:rsidRPr="007F6E7F">
        <w:rPr>
          <w:sz w:val="12"/>
          <w:szCs w:val="16"/>
        </w:rPr>
        <w:t>succour</w:t>
      </w:r>
      <w:proofErr w:type="spellEnd"/>
      <w:r w:rsidRPr="007F6E7F">
        <w:rPr>
          <w:sz w:val="12"/>
          <w:szCs w:val="16"/>
        </w:rPr>
        <w:t xml:space="preserve"> from every major tradition of social philosophy that we know on Earth. From Grotius to J.S. Mill, the right to self-preservation has been considered the core of individual liberties [25], a point beyond which no State may go, and which every individual has the right to take it upon him or herself to secure—indeed, such a notion has even been referred to as a ‘natural law’ [26]. Even Hobbes’ view of the necessity of sovereign control [27] turns on the right of </w:t>
      </w:r>
      <w:proofErr w:type="gramStart"/>
      <w:r w:rsidRPr="007F6E7F">
        <w:rPr>
          <w:sz w:val="12"/>
          <w:szCs w:val="16"/>
        </w:rPr>
        <w:t>each individual</w:t>
      </w:r>
      <w:proofErr w:type="gramEnd"/>
      <w:r w:rsidRPr="007F6E7F">
        <w:rPr>
          <w:sz w:val="12"/>
          <w:szCs w:val="16"/>
        </w:rPr>
        <w:t xml:space="preserve"> in a fight to preserve themselves. It is possible to spend much of one’s life on Earth without undue concern for self-preservation. Apart from those unfortunate individuals who confront a burglar or gang, most people will not actually come face to face with the need to infringe others’ rights to self-preservation. Fortunately, although the right to self-preservation is theoretically an unchallengeable right of all people, it remains, in a civil society, one sufficiently protected by the laws, and by regulations against various street crimes that might infringe self-preservation. If, as has been traditional on the Earth, the right to </w:t>
      </w:r>
      <w:proofErr w:type="spellStart"/>
      <w:r w:rsidRPr="007F6E7F">
        <w:rPr>
          <w:sz w:val="12"/>
          <w:szCs w:val="16"/>
        </w:rPr>
        <w:t>selfpreservation</w:t>
      </w:r>
      <w:proofErr w:type="spellEnd"/>
      <w:r w:rsidRPr="007F6E7F">
        <w:rPr>
          <w:sz w:val="12"/>
          <w:szCs w:val="16"/>
        </w:rPr>
        <w:t xml:space="preserve"> is also held to be a basic right of all people in extraterrestrial environments, then the keys to despotism are handed over to those in control of society. Self-preservation is threatened on a day-to-day basis by the lethality of the environment. In such an environment, </w:t>
      </w:r>
      <w:proofErr w:type="gramStart"/>
      <w:r w:rsidRPr="007F6E7F">
        <w:rPr>
          <w:sz w:val="12"/>
          <w:szCs w:val="16"/>
        </w:rPr>
        <w:t>each individual</w:t>
      </w:r>
      <w:proofErr w:type="gramEnd"/>
      <w:r w:rsidRPr="007F6E7F">
        <w:rPr>
          <w:sz w:val="12"/>
          <w:szCs w:val="16"/>
        </w:rPr>
        <w:t xml:space="preserve"> does indeed represent a much greater threat to every other individual than on the Earth, because unpredictable and criminal actions against the infrastructure represent a continuously present and potentially catastrophic threat to self-preservation. The authorities therefore have the excuse to implement draconian systems of control to protect the right of every individual to self-preservation. Worse than this, however, the people will voluntarily, in exercising their right to </w:t>
      </w:r>
      <w:proofErr w:type="spellStart"/>
      <w:r w:rsidRPr="007F6E7F">
        <w:rPr>
          <w:sz w:val="12"/>
          <w:szCs w:val="16"/>
        </w:rPr>
        <w:t>selfpreservation</w:t>
      </w:r>
      <w:proofErr w:type="spellEnd"/>
      <w:r w:rsidRPr="007F6E7F">
        <w:rPr>
          <w:sz w:val="12"/>
          <w:szCs w:val="16"/>
        </w:rPr>
        <w:t xml:space="preserve">, and to protect themselves, accept more </w:t>
      </w:r>
      <w:proofErr w:type="spellStart"/>
      <w:r w:rsidRPr="007F6E7F">
        <w:rPr>
          <w:sz w:val="12"/>
          <w:szCs w:val="16"/>
        </w:rPr>
        <w:t>farreaching</w:t>
      </w:r>
      <w:proofErr w:type="spellEnd"/>
      <w:r w:rsidRPr="007F6E7F">
        <w:rPr>
          <w:sz w:val="12"/>
          <w:szCs w:val="16"/>
        </w:rPr>
        <w:t xml:space="preserve"> control over the lives of others [28]. Where death is a more likely outcome of criminal action, the Hobbesian State of nature, and the tendency to vigorously guard against it, becomes a more tangible reality [29]. </w:t>
      </w:r>
    </w:p>
    <w:p w14:paraId="7C672DD9" w14:textId="77777777" w:rsidR="006A4369" w:rsidRDefault="006A4369" w:rsidP="006A4369">
      <w:pPr>
        <w:pStyle w:val="Heading4"/>
      </w:pPr>
      <w:r>
        <w:t xml:space="preserve">Impact is Democide – Empirically, murder by tyrannical governments is the </w:t>
      </w:r>
      <w:r w:rsidRPr="00FE4A26">
        <w:rPr>
          <w:u w:val="single"/>
        </w:rPr>
        <w:t>biggest impact</w:t>
      </w:r>
      <w:r>
        <w:t xml:space="preserve">. It outweighs war and cap. There is a </w:t>
      </w:r>
      <w:r w:rsidRPr="00FE4A26">
        <w:rPr>
          <w:u w:val="single"/>
        </w:rPr>
        <w:t>direct relationship</w:t>
      </w:r>
      <w:r>
        <w:t xml:space="preserve"> between the lack of </w:t>
      </w:r>
      <w:r w:rsidRPr="00EB7706">
        <w:rPr>
          <w:u w:val="single"/>
        </w:rPr>
        <w:t>personal freedom</w:t>
      </w:r>
      <w:r>
        <w:t xml:space="preserve"> and </w:t>
      </w:r>
      <w:r w:rsidRPr="00EB7706">
        <w:rPr>
          <w:u w:val="single"/>
        </w:rPr>
        <w:t>democide</w:t>
      </w:r>
      <w:r>
        <w:t xml:space="preserve">. </w:t>
      </w:r>
    </w:p>
    <w:p w14:paraId="1D56C9F5" w14:textId="77777777" w:rsidR="006A4369" w:rsidRDefault="006A4369" w:rsidP="006A4369">
      <w:pPr>
        <w:rPr>
          <w:rFonts w:ascii="Helvetica" w:hAnsi="Helvetica" w:cs="Helvetica"/>
          <w:color w:val="333333"/>
          <w:spacing w:val="4"/>
          <w:sz w:val="21"/>
          <w:szCs w:val="21"/>
          <w:shd w:val="clear" w:color="auto" w:fill="FCFCFC"/>
        </w:rPr>
      </w:pPr>
      <w:r w:rsidRPr="00BB218D">
        <w:rPr>
          <w:rStyle w:val="Style13ptBold"/>
        </w:rPr>
        <w:t>Wayman 17</w:t>
      </w:r>
      <w:r>
        <w:rPr>
          <w:rStyle w:val="Style13ptBold"/>
        </w:rPr>
        <w:t xml:space="preserve"> summarizing </w:t>
      </w:r>
      <w:proofErr w:type="spellStart"/>
      <w:r>
        <w:rPr>
          <w:rStyle w:val="Style13ptBold"/>
        </w:rPr>
        <w:t>Rummel</w:t>
      </w:r>
      <w:proofErr w:type="spellEnd"/>
      <w:r>
        <w:rPr>
          <w:rFonts w:ascii="Helvetica" w:hAnsi="Helvetica" w:cs="Helvetica"/>
          <w:color w:val="333333"/>
          <w:spacing w:val="4"/>
          <w:sz w:val="21"/>
          <w:szCs w:val="21"/>
          <w:shd w:val="clear" w:color="auto" w:fill="FCFCFC"/>
        </w:rPr>
        <w:t xml:space="preserve"> [Wayman F.W. (2017) </w:t>
      </w:r>
      <w:proofErr w:type="spellStart"/>
      <w:r>
        <w:rPr>
          <w:rFonts w:ascii="Helvetica" w:hAnsi="Helvetica" w:cs="Helvetica"/>
          <w:color w:val="333333"/>
          <w:spacing w:val="4"/>
          <w:sz w:val="21"/>
          <w:szCs w:val="21"/>
          <w:shd w:val="clear" w:color="auto" w:fill="FCFCFC"/>
        </w:rPr>
        <w:t>Rummel</w:t>
      </w:r>
      <w:proofErr w:type="spellEnd"/>
      <w:r>
        <w:rPr>
          <w:rFonts w:ascii="Helvetica" w:hAnsi="Helvetica" w:cs="Helvetica"/>
          <w:color w:val="333333"/>
          <w:spacing w:val="4"/>
          <w:sz w:val="21"/>
          <w:szCs w:val="21"/>
          <w:shd w:val="clear" w:color="auto" w:fill="FCFCFC"/>
        </w:rPr>
        <w:t xml:space="preserve"> and Singer, </w:t>
      </w:r>
      <w:proofErr w:type="gramStart"/>
      <w:r>
        <w:rPr>
          <w:rFonts w:ascii="Helvetica" w:hAnsi="Helvetica" w:cs="Helvetica"/>
          <w:color w:val="333333"/>
          <w:spacing w:val="4"/>
          <w:sz w:val="21"/>
          <w:szCs w:val="21"/>
          <w:shd w:val="clear" w:color="auto" w:fill="FCFCFC"/>
        </w:rPr>
        <w:t>DON</w:t>
      </w:r>
      <w:proofErr w:type="gramEnd"/>
      <w:r>
        <w:rPr>
          <w:rFonts w:ascii="Helvetica" w:hAnsi="Helvetica" w:cs="Helvetica"/>
          <w:color w:val="333333"/>
          <w:spacing w:val="4"/>
          <w:sz w:val="21"/>
          <w:szCs w:val="21"/>
          <w:shd w:val="clear" w:color="auto" w:fill="FCFCFC"/>
        </w:rPr>
        <w:t xml:space="preserve"> and COW. In: </w:t>
      </w:r>
      <w:proofErr w:type="spellStart"/>
      <w:r>
        <w:rPr>
          <w:rFonts w:ascii="Helvetica" w:hAnsi="Helvetica" w:cs="Helvetica"/>
          <w:color w:val="333333"/>
          <w:spacing w:val="4"/>
          <w:sz w:val="21"/>
          <w:szCs w:val="21"/>
          <w:shd w:val="clear" w:color="auto" w:fill="FCFCFC"/>
        </w:rPr>
        <w:t>Gleditsch</w:t>
      </w:r>
      <w:proofErr w:type="spellEnd"/>
      <w:r>
        <w:rPr>
          <w:rFonts w:ascii="Helvetica" w:hAnsi="Helvetica" w:cs="Helvetica"/>
          <w:color w:val="333333"/>
          <w:spacing w:val="4"/>
          <w:sz w:val="21"/>
          <w:szCs w:val="21"/>
          <w:shd w:val="clear" w:color="auto" w:fill="FCFCFC"/>
        </w:rPr>
        <w:t xml:space="preserve"> N. (eds) R.J. </w:t>
      </w:r>
      <w:proofErr w:type="spellStart"/>
      <w:r>
        <w:rPr>
          <w:rFonts w:ascii="Helvetica" w:hAnsi="Helvetica" w:cs="Helvetica"/>
          <w:color w:val="333333"/>
          <w:spacing w:val="4"/>
          <w:sz w:val="21"/>
          <w:szCs w:val="21"/>
          <w:shd w:val="clear" w:color="auto" w:fill="FCFCFC"/>
        </w:rPr>
        <w:t>Rummel</w:t>
      </w:r>
      <w:proofErr w:type="spellEnd"/>
      <w:r>
        <w:rPr>
          <w:rFonts w:ascii="Helvetica" w:hAnsi="Helvetica" w:cs="Helvetica"/>
          <w:color w:val="333333"/>
          <w:spacing w:val="4"/>
          <w:sz w:val="21"/>
          <w:szCs w:val="21"/>
          <w:shd w:val="clear" w:color="auto" w:fill="FCFCFC"/>
        </w:rPr>
        <w:t xml:space="preserve">: An Assessment of His Many Contributions. </w:t>
      </w:r>
      <w:proofErr w:type="spellStart"/>
      <w:r>
        <w:rPr>
          <w:rFonts w:ascii="Helvetica" w:hAnsi="Helvetica" w:cs="Helvetica"/>
          <w:color w:val="333333"/>
          <w:spacing w:val="4"/>
          <w:sz w:val="21"/>
          <w:szCs w:val="21"/>
          <w:shd w:val="clear" w:color="auto" w:fill="FCFCFC"/>
        </w:rPr>
        <w:t>SpringerBriefs</w:t>
      </w:r>
      <w:proofErr w:type="spellEnd"/>
      <w:r>
        <w:rPr>
          <w:rFonts w:ascii="Helvetica" w:hAnsi="Helvetica" w:cs="Helvetica"/>
          <w:color w:val="333333"/>
          <w:spacing w:val="4"/>
          <w:sz w:val="21"/>
          <w:szCs w:val="21"/>
          <w:shd w:val="clear" w:color="auto" w:fill="FCFCFC"/>
        </w:rPr>
        <w:t xml:space="preserve"> on Pioneers in Science and Practice, vol 37. Springer, Cham. </w:t>
      </w:r>
      <w:hyperlink r:id="rId12" w:history="1">
        <w:r w:rsidRPr="004307C2">
          <w:rPr>
            <w:rStyle w:val="Hyperlink"/>
            <w:rFonts w:ascii="Helvetica" w:hAnsi="Helvetica" w:cs="Helvetica"/>
            <w:spacing w:val="4"/>
            <w:sz w:val="21"/>
            <w:szCs w:val="21"/>
            <w:shd w:val="clear" w:color="auto" w:fill="FCFCFC"/>
          </w:rPr>
          <w:t>https://doi.org/10.1007/978-3-319-54463-2_9</w:t>
        </w:r>
      </w:hyperlink>
      <w:r>
        <w:rPr>
          <w:rFonts w:ascii="Helvetica" w:hAnsi="Helvetica" w:cs="Helvetica"/>
          <w:color w:val="333333"/>
          <w:spacing w:val="4"/>
          <w:sz w:val="21"/>
          <w:szCs w:val="21"/>
          <w:shd w:val="clear" w:color="auto" w:fill="FCFCFC"/>
        </w:rPr>
        <w:t>] CT</w:t>
      </w:r>
    </w:p>
    <w:p w14:paraId="258E73AD" w14:textId="77777777" w:rsidR="006A4369" w:rsidRPr="00116FB5" w:rsidRDefault="006A4369" w:rsidP="006A4369">
      <w:pPr>
        <w:ind w:left="720"/>
        <w:rPr>
          <w:sz w:val="16"/>
        </w:rPr>
      </w:pPr>
      <w:r w:rsidRPr="00116FB5">
        <w:rPr>
          <w:sz w:val="16"/>
        </w:rPr>
        <w:t xml:space="preserve">At </w:t>
      </w:r>
      <w:proofErr w:type="spellStart"/>
      <w:r w:rsidRPr="00116FB5">
        <w:rPr>
          <w:sz w:val="16"/>
        </w:rPr>
        <w:t>Rummel’s</w:t>
      </w:r>
      <w:proofErr w:type="spellEnd"/>
      <w:r w:rsidRPr="00116FB5">
        <w:rPr>
          <w:sz w:val="16"/>
        </w:rPr>
        <w:t xml:space="preserve"> website, the dominant theme is that power kills (http://www.hawaii.edu/powerkills/). As he began one of his books (</w:t>
      </w:r>
      <w:proofErr w:type="spellStart"/>
      <w:r w:rsidRPr="00116FB5">
        <w:rPr>
          <w:sz w:val="16"/>
        </w:rPr>
        <w:t>Rummel</w:t>
      </w:r>
      <w:proofErr w:type="spellEnd"/>
      <w:r w:rsidRPr="00116FB5">
        <w:rPr>
          <w:sz w:val="16"/>
        </w:rPr>
        <w:t>, 1994: 1), ‘</w:t>
      </w:r>
      <w:r w:rsidRPr="00116FB5">
        <w:rPr>
          <w:rStyle w:val="Emphasis"/>
          <w:highlight w:val="yellow"/>
        </w:rPr>
        <w:t xml:space="preserve">Power kills; absolute power kills absolutely. </w:t>
      </w:r>
      <w:r w:rsidRPr="000D27D3">
        <w:rPr>
          <w:rStyle w:val="Emphasis"/>
        </w:rPr>
        <w:t>This</w:t>
      </w:r>
      <w:r w:rsidRPr="000D27D3">
        <w:rPr>
          <w:rStyle w:val="StyleUnderline"/>
        </w:rPr>
        <w:t xml:space="preserve"> new Power </w:t>
      </w:r>
      <w:r w:rsidRPr="000D27D3">
        <w:rPr>
          <w:rStyle w:val="Emphasis"/>
        </w:rPr>
        <w:t>Principle is the message emerging from</w:t>
      </w:r>
      <w:r w:rsidRPr="000D27D3">
        <w:rPr>
          <w:rStyle w:val="StyleUnderline"/>
        </w:rPr>
        <w:t xml:space="preserve"> my previous </w:t>
      </w:r>
      <w:r w:rsidRPr="000D27D3">
        <w:rPr>
          <w:rStyle w:val="Emphasis"/>
        </w:rPr>
        <w:t xml:space="preserve">work on the causes of war </w:t>
      </w:r>
      <w:r w:rsidRPr="000D27D3">
        <w:rPr>
          <w:rStyle w:val="StyleUnderline"/>
        </w:rPr>
        <w:t xml:space="preserve">and from this work on </w:t>
      </w:r>
      <w:r w:rsidRPr="000D27D3">
        <w:rPr>
          <w:rStyle w:val="Emphasis"/>
        </w:rPr>
        <w:t>genocide and government mass murder</w:t>
      </w:r>
      <w:r w:rsidRPr="00BB218D">
        <w:rPr>
          <w:rStyle w:val="StyleUnderline"/>
        </w:rPr>
        <w:t xml:space="preserve"> … </w:t>
      </w:r>
      <w:r w:rsidRPr="00116FB5">
        <w:rPr>
          <w:rStyle w:val="Emphasis"/>
          <w:highlight w:val="yellow"/>
        </w:rPr>
        <w:t>The more power a government has, the more it can act arbitrarily</w:t>
      </w:r>
      <w:r w:rsidRPr="00116FB5">
        <w:rPr>
          <w:sz w:val="16"/>
        </w:rPr>
        <w:t>.’</w:t>
      </w:r>
    </w:p>
    <w:p w14:paraId="64F88C1C" w14:textId="77777777" w:rsidR="006A4369" w:rsidRPr="00116FB5" w:rsidRDefault="006A4369" w:rsidP="006A4369">
      <w:pPr>
        <w:ind w:left="720"/>
        <w:rPr>
          <w:sz w:val="16"/>
        </w:rPr>
      </w:pPr>
      <w:r w:rsidRPr="00D4147F">
        <w:rPr>
          <w:rStyle w:val="StyleUnderline"/>
        </w:rPr>
        <w:t xml:space="preserve">A major supporting idea is the term regime, as operationalized by </w:t>
      </w:r>
      <w:proofErr w:type="spellStart"/>
      <w:r w:rsidRPr="00D4147F">
        <w:rPr>
          <w:rStyle w:val="StyleUnderline"/>
        </w:rPr>
        <w:t>Rummel</w:t>
      </w:r>
      <w:proofErr w:type="spellEnd"/>
      <w:r w:rsidRPr="00D4147F">
        <w:rPr>
          <w:rStyle w:val="StyleUnderline"/>
        </w:rPr>
        <w:t xml:space="preserve"> (1995) and used </w:t>
      </w:r>
      <w:r w:rsidRPr="000D27D3">
        <w:rPr>
          <w:rStyle w:val="StyleUnderline"/>
        </w:rPr>
        <w:t xml:space="preserve">as </w:t>
      </w:r>
      <w:r w:rsidRPr="000D27D3">
        <w:rPr>
          <w:rStyle w:val="Emphasis"/>
        </w:rPr>
        <w:t>the organizing principle for</w:t>
      </w:r>
      <w:r w:rsidRPr="000D27D3">
        <w:rPr>
          <w:rStyle w:val="StyleUnderline"/>
        </w:rPr>
        <w:t xml:space="preserve"> his datasets on ‘</w:t>
      </w:r>
      <w:r w:rsidRPr="000D27D3">
        <w:rPr>
          <w:rStyle w:val="Emphasis"/>
        </w:rPr>
        <w:t>democide</w:t>
      </w:r>
      <w:r w:rsidRPr="000D27D3">
        <w:rPr>
          <w:rStyle w:val="StyleUnderline"/>
        </w:rPr>
        <w:t>—genocide and mass murder’ (</w:t>
      </w:r>
      <w:proofErr w:type="spellStart"/>
      <w:r w:rsidRPr="000D27D3">
        <w:rPr>
          <w:rStyle w:val="StyleUnderline"/>
        </w:rPr>
        <w:t>Rummel</w:t>
      </w:r>
      <w:proofErr w:type="spellEnd"/>
      <w:r w:rsidRPr="000D27D3">
        <w:rPr>
          <w:rStyle w:val="StyleUnderline"/>
        </w:rPr>
        <w:t xml:space="preserve">, 1998: 1). </w:t>
      </w:r>
      <w:r w:rsidRPr="000D27D3">
        <w:rPr>
          <w:sz w:val="16"/>
        </w:rPr>
        <w:t xml:space="preserve">This idea of a regime is important to his work because there is a lot of variation from regime to regime in the regime’s amount of power, </w:t>
      </w:r>
      <w:proofErr w:type="gramStart"/>
      <w:r w:rsidRPr="000D27D3">
        <w:rPr>
          <w:sz w:val="16"/>
        </w:rPr>
        <w:t>and also</w:t>
      </w:r>
      <w:proofErr w:type="gramEnd"/>
      <w:r w:rsidRPr="000D27D3">
        <w:rPr>
          <w:sz w:val="16"/>
        </w:rPr>
        <w:t xml:space="preserve"> in the number of people the regime kills. </w:t>
      </w:r>
      <w:r w:rsidRPr="000D27D3">
        <w:rPr>
          <w:rStyle w:val="StyleUnderline"/>
        </w:rPr>
        <w:t xml:space="preserve">And </w:t>
      </w:r>
      <w:proofErr w:type="spellStart"/>
      <w:r w:rsidRPr="000D27D3">
        <w:rPr>
          <w:rStyle w:val="StyleUnderline"/>
        </w:rPr>
        <w:t>Rummel’s</w:t>
      </w:r>
      <w:proofErr w:type="spellEnd"/>
      <w:r w:rsidRPr="000D27D3">
        <w:rPr>
          <w:rStyle w:val="StyleUnderline"/>
        </w:rPr>
        <w:t xml:space="preserve"> dominant theme is that </w:t>
      </w:r>
      <w:r w:rsidRPr="000D27D3">
        <w:rPr>
          <w:rStyle w:val="Emphasis"/>
        </w:rPr>
        <w:t>those two characteristics of a regime (power and deaths) co-vary</w:t>
      </w:r>
      <w:r w:rsidRPr="000D27D3">
        <w:rPr>
          <w:sz w:val="16"/>
        </w:rPr>
        <w:t xml:space="preserve">. In my own ordinary language, a regime is a type of government controlling a state apparatus. As </w:t>
      </w:r>
      <w:proofErr w:type="spellStart"/>
      <w:r w:rsidRPr="000D27D3">
        <w:rPr>
          <w:sz w:val="16"/>
        </w:rPr>
        <w:t>Rummel</w:t>
      </w:r>
      <w:proofErr w:type="spellEnd"/>
      <w:r w:rsidRPr="000D27D3">
        <w:rPr>
          <w:sz w:val="16"/>
        </w:rPr>
        <w:t xml:space="preserve"> (1995: 9) says, ‘The changes from the Kaiser monarchy to the Weimar Republic to</w:t>
      </w:r>
      <w:r w:rsidRPr="00116FB5">
        <w:rPr>
          <w:sz w:val="16"/>
        </w:rPr>
        <w:t xml:space="preserve"> Hitler’s rule … give us three different German regimes. … I count 432 distinct state regimes during the period from 1900 to 1987’. Hence, there would be the czarist regime in Russia until 1917, and then the communist regime from 1917 to 1991. Between February and October 1917, there should I think be a transition period and transitional regime (under Kerensky). Individual rulers, such as general secretaries Stalin, Khrushchev, and Brezhnev, and their governments, do not represent distinct regimes of their own, but instead are all leaders, successively, of different administrations in the communist regime.</w:t>
      </w:r>
    </w:p>
    <w:p w14:paraId="2E240D54" w14:textId="77777777" w:rsidR="006A4369" w:rsidRPr="0091460C" w:rsidRDefault="006A4369" w:rsidP="006A4369">
      <w:pPr>
        <w:ind w:left="720"/>
        <w:rPr>
          <w:rStyle w:val="StyleUnderline"/>
        </w:rPr>
      </w:pPr>
      <w:r w:rsidRPr="0091460C">
        <w:rPr>
          <w:rStyle w:val="StyleUnderline"/>
        </w:rPr>
        <w:lastRenderedPageBreak/>
        <w:t xml:space="preserve">To me, </w:t>
      </w:r>
      <w:proofErr w:type="spellStart"/>
      <w:r w:rsidRPr="0091460C">
        <w:rPr>
          <w:rStyle w:val="StyleUnderline"/>
        </w:rPr>
        <w:t>Rummel’s</w:t>
      </w:r>
      <w:proofErr w:type="spellEnd"/>
      <w:r w:rsidRPr="0091460C">
        <w:rPr>
          <w:rStyle w:val="StyleUnderline"/>
        </w:rPr>
        <w:t xml:space="preserve"> (1983) article made the first </w:t>
      </w:r>
      <w:proofErr w:type="gramStart"/>
      <w:r w:rsidRPr="0091460C">
        <w:rPr>
          <w:rStyle w:val="StyleUnderline"/>
        </w:rPr>
        <w:t>really convincing</w:t>
      </w:r>
      <w:proofErr w:type="gramEnd"/>
      <w:r w:rsidRPr="0091460C">
        <w:rPr>
          <w:rStyle w:val="StyleUnderline"/>
        </w:rPr>
        <w:t xml:space="preserve"> case for the inter-liberal or inter-democratic peace. I have since challenged thousands of people, from classrooms to conferences where I am speaking, to name any other proposition in the social sciences that is surprising or counter-intuitive, and that has (according to its advocates at least) no exceptions. No one has ever been able, in my presence, to name such a </w:t>
      </w:r>
      <w:proofErr w:type="gramStart"/>
      <w:r w:rsidRPr="0091460C">
        <w:rPr>
          <w:rStyle w:val="StyleUnderline"/>
        </w:rPr>
        <w:t>proposition—other</w:t>
      </w:r>
      <w:proofErr w:type="gramEnd"/>
      <w:r w:rsidRPr="0091460C">
        <w:rPr>
          <w:rStyle w:val="StyleUnderline"/>
        </w:rPr>
        <w:t xml:space="preserve"> than </w:t>
      </w:r>
      <w:proofErr w:type="spellStart"/>
      <w:r w:rsidRPr="0091460C">
        <w:rPr>
          <w:rStyle w:val="StyleUnderline"/>
        </w:rPr>
        <w:t>Rummel’s</w:t>
      </w:r>
      <w:proofErr w:type="spellEnd"/>
      <w:r w:rsidRPr="0091460C">
        <w:rPr>
          <w:rStyle w:val="StyleUnderline"/>
        </w:rPr>
        <w:t>.</w:t>
      </w:r>
    </w:p>
    <w:p w14:paraId="38200C5C" w14:textId="77777777" w:rsidR="006A4369" w:rsidRPr="00116FB5" w:rsidRDefault="006A4369" w:rsidP="006A4369">
      <w:pPr>
        <w:ind w:left="720"/>
        <w:rPr>
          <w:sz w:val="16"/>
          <w:szCs w:val="16"/>
        </w:rPr>
      </w:pPr>
      <w:r w:rsidRPr="00116FB5">
        <w:rPr>
          <w:sz w:val="16"/>
          <w:szCs w:val="16"/>
        </w:rPr>
        <w:t xml:space="preserve">The COW Project generated the data for the bulk of the hypothesis tests in IR for decades (Wayman &amp; Singer, 1990: 247–248). And ‘realist theory informed 90% of the hypotheses tested by IR scholars up to the 1970s’ (Walker, 2013: 148). It was a bit of a shock that an anti-realist hypothesis, the inter-democratic peace, had produced such a paradigm-shattering result. Sadly, I never heard Singer say a good word about </w:t>
      </w:r>
      <w:proofErr w:type="spellStart"/>
      <w:r w:rsidRPr="00116FB5">
        <w:rPr>
          <w:sz w:val="16"/>
          <w:szCs w:val="16"/>
        </w:rPr>
        <w:t>Rummel’s</w:t>
      </w:r>
      <w:proofErr w:type="spellEnd"/>
      <w:r w:rsidRPr="00116FB5">
        <w:rPr>
          <w:sz w:val="16"/>
          <w:szCs w:val="16"/>
        </w:rPr>
        <w:t xml:space="preserve"> studies confirming the inter-democratic peace hypothesis. </w:t>
      </w:r>
      <w:proofErr w:type="spellStart"/>
      <w:r w:rsidRPr="00116FB5">
        <w:rPr>
          <w:sz w:val="16"/>
          <w:szCs w:val="16"/>
        </w:rPr>
        <w:t>Rummel</w:t>
      </w:r>
      <w:proofErr w:type="spellEnd"/>
      <w:r w:rsidRPr="00116FB5">
        <w:rPr>
          <w:sz w:val="16"/>
          <w:szCs w:val="16"/>
        </w:rPr>
        <w:t xml:space="preserve"> had used COW data on wars, plus other people’s data on democracy, Liberalism, and freedom of nations, to contradict one of Singer’s claims (namely, Singer’s contention that the inter-democratic peace was based on too few cases and too flawed in other ways to be taken to be true; Small &amp; Singer, 1976). Deciphering Singer’s true position on this is complicated. When Geller &amp; Singer (1998) produced a literature review of scientific studies of international conflict, while they did caution that the evidence is ‘not indisputable’, they did acknowledge that ‘the evidence </w:t>
      </w:r>
      <w:proofErr w:type="gramStart"/>
      <w:r w:rsidRPr="00116FB5">
        <w:rPr>
          <w:sz w:val="16"/>
          <w:szCs w:val="16"/>
        </w:rPr>
        <w:t>in the area of</w:t>
      </w:r>
      <w:proofErr w:type="gramEnd"/>
      <w:r w:rsidRPr="00116FB5">
        <w:rPr>
          <w:sz w:val="16"/>
          <w:szCs w:val="16"/>
        </w:rPr>
        <w:t xml:space="preserve"> the joint freedom proposition is consistent and cumulative. Democratic dyads are less likely to engage in war than are non-democratic pairs’ (Geller &amp; Singer, 1998: 87–88). But on the other hand, on his own at his weekly COW seminar, Singer was much more skeptical about the inter-democratic peace. </w:t>
      </w:r>
      <w:proofErr w:type="gramStart"/>
      <w:r w:rsidRPr="00116FB5">
        <w:rPr>
          <w:sz w:val="16"/>
          <w:szCs w:val="16"/>
        </w:rPr>
        <w:t>So</w:t>
      </w:r>
      <w:proofErr w:type="gramEnd"/>
      <w:r w:rsidRPr="00116FB5">
        <w:rPr>
          <w:sz w:val="16"/>
          <w:szCs w:val="16"/>
        </w:rPr>
        <w:t xml:space="preserve"> it is not surprising that, four years after Geller &amp; Singer’s assessment, one of Singer’s students, Henderson (2002) wrote a book that constituted an attack on the democratic peace literature. In the opening paragraph, Henderson says, ‘It struck me as strange that one of the </w:t>
      </w:r>
      <w:proofErr w:type="gramStart"/>
      <w:r w:rsidRPr="00116FB5">
        <w:rPr>
          <w:sz w:val="16"/>
          <w:szCs w:val="16"/>
        </w:rPr>
        <w:t>doyen</w:t>
      </w:r>
      <w:proofErr w:type="gramEnd"/>
      <w:r w:rsidRPr="00116FB5">
        <w:rPr>
          <w:sz w:val="16"/>
          <w:szCs w:val="16"/>
        </w:rPr>
        <w:t xml:space="preserve"> of the behavioral revolution would be such an avid critic of what some scholars hail as the closest thing to an empirical law in the field’.</w:t>
      </w:r>
    </w:p>
    <w:p w14:paraId="4086EBC8" w14:textId="77777777" w:rsidR="006A4369" w:rsidRPr="00116FB5" w:rsidRDefault="006A4369" w:rsidP="006A4369">
      <w:pPr>
        <w:ind w:left="720"/>
        <w:rPr>
          <w:sz w:val="16"/>
          <w:szCs w:val="16"/>
        </w:rPr>
      </w:pPr>
      <w:r w:rsidRPr="00116FB5">
        <w:rPr>
          <w:sz w:val="16"/>
          <w:szCs w:val="16"/>
        </w:rPr>
        <w:t>Instead, Singer seemed more interested in the international or interstate system. While Waltz (1979: 94) defined ‘international political structures in terms of states’, Singer spoke of ‘the national state as level of analysis’ (Singer, 1961: 82–89). Thus, whereas Waltz writes of a system whose basic units are sovereign states, Singer ends up with two systems: an inter-state system and an international system. The international system consists of entities that have an international political goal (including … state creation or survival), engage in international political behavior (including inter-state or extra-state conflict, alliances, trade, or international organizations), or engage in political behavior that has international consequences (such as civil wars). The [international] system … includes … terrorist groups (</w:t>
      </w:r>
      <w:proofErr w:type="spellStart"/>
      <w:r w:rsidRPr="00116FB5">
        <w:rPr>
          <w:sz w:val="16"/>
          <w:szCs w:val="16"/>
        </w:rPr>
        <w:t>Sarkees</w:t>
      </w:r>
      <w:proofErr w:type="spellEnd"/>
      <w:r w:rsidRPr="00116FB5">
        <w:rPr>
          <w:sz w:val="16"/>
          <w:szCs w:val="16"/>
        </w:rPr>
        <w:t xml:space="preserve"> &amp; Wayman, 2010: 27).</w:t>
      </w:r>
    </w:p>
    <w:p w14:paraId="131020A4" w14:textId="77777777" w:rsidR="006A4369" w:rsidRPr="00116FB5" w:rsidRDefault="006A4369" w:rsidP="006A4369">
      <w:pPr>
        <w:ind w:left="720"/>
        <w:rPr>
          <w:sz w:val="16"/>
          <w:szCs w:val="16"/>
        </w:rPr>
      </w:pPr>
      <w:r w:rsidRPr="00116FB5">
        <w:rPr>
          <w:sz w:val="16"/>
          <w:szCs w:val="16"/>
        </w:rPr>
        <w:t>Nested within this international system is the interstate system, beginning in 1816, distinguished in terms of ‘recurring international interactions between and among the interstate system members’ (</w:t>
      </w:r>
      <w:proofErr w:type="spellStart"/>
      <w:r w:rsidRPr="00116FB5">
        <w:rPr>
          <w:sz w:val="16"/>
          <w:szCs w:val="16"/>
        </w:rPr>
        <w:t>Sarkees</w:t>
      </w:r>
      <w:proofErr w:type="spellEnd"/>
      <w:r w:rsidRPr="00116FB5">
        <w:rPr>
          <w:sz w:val="16"/>
          <w:szCs w:val="16"/>
        </w:rPr>
        <w:t xml:space="preserve"> &amp; Wayman, 2010: 16). Singer’s COW data are organized around a focus on state system membership. Basically, between 1816 and 1919 an entity is a state system member if it has 500,000 people or more and is diplomatically recognized at an adequate level by Britain and France, while after 1919 it is a state if it is a League of Nations or UN member or has 500,000 people and diplomatic recognition by two major powers. (Note that ‘state’ becomes a </w:t>
      </w:r>
      <w:proofErr w:type="gramStart"/>
      <w:r w:rsidRPr="00116FB5">
        <w:rPr>
          <w:sz w:val="16"/>
          <w:szCs w:val="16"/>
        </w:rPr>
        <w:t>short-hand</w:t>
      </w:r>
      <w:proofErr w:type="gramEnd"/>
      <w:r w:rsidRPr="00116FB5">
        <w:rPr>
          <w:sz w:val="16"/>
          <w:szCs w:val="16"/>
        </w:rPr>
        <w:t xml:space="preserve"> for ‘state system member’; Bremer &amp; Ghosn, 2003.)</w:t>
      </w:r>
    </w:p>
    <w:p w14:paraId="6CC0E3E8" w14:textId="77777777" w:rsidR="006A4369" w:rsidRPr="00116FB5" w:rsidRDefault="006A4369" w:rsidP="006A4369">
      <w:pPr>
        <w:ind w:left="720"/>
        <w:rPr>
          <w:sz w:val="16"/>
          <w:szCs w:val="16"/>
        </w:rPr>
      </w:pPr>
      <w:r w:rsidRPr="00116FB5">
        <w:rPr>
          <w:sz w:val="16"/>
          <w:szCs w:val="16"/>
        </w:rPr>
        <w:t>Much confusion results from the short-hand expressions ‘state’ and ‘system’. ‘Whenever the word “system” was used without a modifier, Singer &amp; Small were referring to the interstate system’ (</w:t>
      </w:r>
      <w:proofErr w:type="spellStart"/>
      <w:r w:rsidRPr="00116FB5">
        <w:rPr>
          <w:sz w:val="16"/>
          <w:szCs w:val="16"/>
        </w:rPr>
        <w:t>Sarkees</w:t>
      </w:r>
      <w:proofErr w:type="spellEnd"/>
      <w:r w:rsidRPr="00116FB5">
        <w:rPr>
          <w:sz w:val="16"/>
          <w:szCs w:val="16"/>
        </w:rPr>
        <w:t xml:space="preserve"> &amp; Wayman, 2010: 16). Likewise, the ‘states’ whose characteristics are listed in the COW datasets are not the population of states, but the population of state system members.</w:t>
      </w:r>
    </w:p>
    <w:p w14:paraId="3EF41B31" w14:textId="77777777" w:rsidR="006A4369" w:rsidRPr="00116FB5" w:rsidRDefault="006A4369" w:rsidP="006A4369">
      <w:pPr>
        <w:ind w:left="720"/>
        <w:rPr>
          <w:sz w:val="16"/>
          <w:szCs w:val="16"/>
        </w:rPr>
      </w:pPr>
      <w:r w:rsidRPr="00116FB5">
        <w:rPr>
          <w:sz w:val="16"/>
          <w:szCs w:val="16"/>
        </w:rPr>
        <w:t xml:space="preserve">Singer’s most </w:t>
      </w:r>
      <w:proofErr w:type="gramStart"/>
      <w:r w:rsidRPr="00116FB5">
        <w:rPr>
          <w:sz w:val="16"/>
          <w:szCs w:val="16"/>
        </w:rPr>
        <w:t>widely-cited</w:t>
      </w:r>
      <w:proofErr w:type="gramEnd"/>
      <w:r w:rsidRPr="00116FB5">
        <w:rPr>
          <w:sz w:val="16"/>
          <w:szCs w:val="16"/>
        </w:rPr>
        <w:t xml:space="preserve"> explanatory articles on interstate war are probably Deutsch &amp; Singer (1964) and Singer, Bremer &amp; Stuckey (1972). Both operate at the system level of analysis. It may be that Singer’s devotion to the interstate system is part of what made him reluctant to embrace the inter-democratic peace. As he said in another </w:t>
      </w:r>
      <w:proofErr w:type="gramStart"/>
      <w:r w:rsidRPr="00116FB5">
        <w:rPr>
          <w:sz w:val="16"/>
          <w:szCs w:val="16"/>
        </w:rPr>
        <w:t>widely-cited</w:t>
      </w:r>
      <w:proofErr w:type="gramEnd"/>
      <w:r w:rsidRPr="00116FB5">
        <w:rPr>
          <w:sz w:val="16"/>
          <w:szCs w:val="16"/>
        </w:rPr>
        <w:t xml:space="preserve"> article, the international system level of analysis ‘almost inevitably requires that we postulate a high degree of uniformity in the foreign policy codes of our national actors’, and ‘the system-oriented approach tends to produce a sort of “black box” or “billiard ball” concept of national actors’. This is consistent with his foreign policy instincts, which were loath to attribute ‘white hats’ to the ‘free world’ and ‘black hats’ to the Soviet Union, in the assigning of blame for the dangers to world peace in the Cold War era. Singer’s posture was very different from </w:t>
      </w:r>
      <w:proofErr w:type="spellStart"/>
      <w:r w:rsidRPr="00116FB5">
        <w:rPr>
          <w:sz w:val="16"/>
          <w:szCs w:val="16"/>
        </w:rPr>
        <w:t>Rummel’s</w:t>
      </w:r>
      <w:proofErr w:type="spellEnd"/>
      <w:r w:rsidRPr="00116FB5">
        <w:rPr>
          <w:sz w:val="16"/>
          <w:szCs w:val="16"/>
        </w:rPr>
        <w:t xml:space="preserve">, with </w:t>
      </w:r>
      <w:proofErr w:type="spellStart"/>
      <w:r w:rsidRPr="00116FB5">
        <w:rPr>
          <w:sz w:val="16"/>
          <w:szCs w:val="16"/>
        </w:rPr>
        <w:t>Rummel</w:t>
      </w:r>
      <w:proofErr w:type="spellEnd"/>
      <w:r w:rsidRPr="00116FB5">
        <w:rPr>
          <w:sz w:val="16"/>
          <w:szCs w:val="16"/>
        </w:rPr>
        <w:t xml:space="preserve"> in favor of Reagan’s foreign policy and against détente. In these Cold War contexts, Singer may have been uncomfortable with </w:t>
      </w:r>
      <w:proofErr w:type="spellStart"/>
      <w:r w:rsidRPr="00116FB5">
        <w:rPr>
          <w:sz w:val="16"/>
          <w:szCs w:val="16"/>
        </w:rPr>
        <w:t>Rummel’s</w:t>
      </w:r>
      <w:proofErr w:type="spellEnd"/>
      <w:r w:rsidRPr="00116FB5">
        <w:rPr>
          <w:sz w:val="16"/>
          <w:szCs w:val="16"/>
        </w:rPr>
        <w:t xml:space="preserve"> summary that ‘freedom preserves peace and life’.</w:t>
      </w:r>
    </w:p>
    <w:p w14:paraId="35C3ED76" w14:textId="77777777" w:rsidR="006A4369" w:rsidRPr="00116FB5" w:rsidRDefault="006A4369" w:rsidP="006A4369">
      <w:pPr>
        <w:ind w:left="720"/>
        <w:rPr>
          <w:sz w:val="16"/>
          <w:szCs w:val="16"/>
        </w:rPr>
      </w:pPr>
      <w:r w:rsidRPr="00116FB5">
        <w:rPr>
          <w:sz w:val="16"/>
          <w:szCs w:val="16"/>
        </w:rPr>
        <w:t xml:space="preserve">Singer wrote ‘it is evident that my research and teaching has unambiguously been problem-driven’, and ‘for reasons that I struggle to articulate, the problem has been, and remains, that of war’ (Singer, 1990: 2). The COW Project was founded by him at the University of Michigan in 1963, the year after the world nearly was destroyed, had the Cuban Missiles Crisis </w:t>
      </w:r>
      <w:r w:rsidRPr="00116FB5">
        <w:rPr>
          <w:sz w:val="16"/>
          <w:szCs w:val="16"/>
        </w:rPr>
        <w:lastRenderedPageBreak/>
        <w:t xml:space="preserve">gone badly. International war attracted Singer’s best efforts at finding the ‘causes of war and conditions of peace’ (1990: 3). As he and Small put it, their focus is a ‘preoccupation with the elimination of international war and the possible role of solid explanatory knowledge in that enterprise’ (Small &amp; Singer, 1982: 17). The first COW war handbook, Wages of War (Singer &amp; Small, 1972) was consequently limited to international wars. Karl Deutsch subsequently convinced Singer that there was a need for a comparable list of civil wars. This led to a new handbook, Resort to Arms: International and Civil Wars, 1816–1980, presenting a ‘comprehensive list that will enhance … study of civil wars’ (Small &amp; Singer, 1982: 204). The civil war list is accompanied with a cautionary note, ‘International war remains our major concern … A research assault on [explanation of] civil war … is clearly a task better left to others’ (Small &amp; Singer, 1982: 17). Consequently, the COW project had many datasets (such as the Militarized Interstate Dispute dataset) on the correlates of interstate war, but nothing comparable on the civil war data. Nevertheless, the publication of the civil war data was a valuable contribution to studies of civil </w:t>
      </w:r>
      <w:proofErr w:type="gramStart"/>
      <w:r w:rsidRPr="00116FB5">
        <w:rPr>
          <w:sz w:val="16"/>
          <w:szCs w:val="16"/>
        </w:rPr>
        <w:t>war, and</w:t>
      </w:r>
      <w:proofErr w:type="gramEnd"/>
      <w:r w:rsidRPr="00116FB5">
        <w:rPr>
          <w:sz w:val="16"/>
          <w:szCs w:val="16"/>
        </w:rPr>
        <w:t xml:space="preserve"> was also a step toward the full delineation of the totality of modern war. This was followed, in the third COW handbook (</w:t>
      </w:r>
      <w:proofErr w:type="spellStart"/>
      <w:r w:rsidRPr="00116FB5">
        <w:rPr>
          <w:sz w:val="16"/>
          <w:szCs w:val="16"/>
        </w:rPr>
        <w:t>Sarkees</w:t>
      </w:r>
      <w:proofErr w:type="spellEnd"/>
      <w:r w:rsidRPr="00116FB5">
        <w:rPr>
          <w:sz w:val="16"/>
          <w:szCs w:val="16"/>
        </w:rPr>
        <w:t xml:space="preserve"> &amp; Wayman, 2010) with a definition and list of non-state wars, completing the full reckoning of the patterns of war in the past two centuries. Also, the focus of Singer on international war was somewhat vindicated by his co-authored article revealing that, over the time since the Congress of Vienna, inter-state wars had resulted in 32 million battle deaths, intra-state wars only 18 million (</w:t>
      </w:r>
      <w:proofErr w:type="spellStart"/>
      <w:r w:rsidRPr="00116FB5">
        <w:rPr>
          <w:sz w:val="16"/>
          <w:szCs w:val="16"/>
        </w:rPr>
        <w:t>Sarkees</w:t>
      </w:r>
      <w:proofErr w:type="spellEnd"/>
      <w:r w:rsidRPr="00116FB5">
        <w:rPr>
          <w:sz w:val="16"/>
          <w:szCs w:val="16"/>
        </w:rPr>
        <w:t>, Wayman &amp; Singer, 2003).</w:t>
      </w:r>
    </w:p>
    <w:p w14:paraId="3879865C" w14:textId="77777777" w:rsidR="006A4369" w:rsidRPr="00116FB5" w:rsidRDefault="006A4369" w:rsidP="006A4369">
      <w:pPr>
        <w:ind w:left="720"/>
        <w:rPr>
          <w:sz w:val="16"/>
          <w:szCs w:val="16"/>
        </w:rPr>
      </w:pPr>
      <w:r w:rsidRPr="00116FB5">
        <w:rPr>
          <w:sz w:val="16"/>
          <w:szCs w:val="16"/>
        </w:rPr>
        <w:t xml:space="preserve">Critics often ask if the COW project has a state-centric bias. A more subtle and I think effective line of inquiry is to ask why the COW project has emphasized state-system-membership rather than simple sovereignty and independence as the defining characteristic of the state. This can cause confusion. For example, </w:t>
      </w:r>
      <w:proofErr w:type="gramStart"/>
      <w:r w:rsidRPr="00116FB5">
        <w:rPr>
          <w:sz w:val="16"/>
          <w:szCs w:val="16"/>
        </w:rPr>
        <w:t>a number of</w:t>
      </w:r>
      <w:proofErr w:type="gramEnd"/>
      <w:r w:rsidRPr="00116FB5">
        <w:rPr>
          <w:sz w:val="16"/>
          <w:szCs w:val="16"/>
        </w:rPr>
        <w:t xml:space="preserve"> non-state wars, including the main phase of one of the deadliest wars in history, the Taiping Rebellion, have been fought in areas that would be considered to be states by students of comparative politics. This and other related difficulties have led pioneers outside the COW project (</w:t>
      </w:r>
      <w:proofErr w:type="spellStart"/>
      <w:r w:rsidRPr="00116FB5">
        <w:rPr>
          <w:sz w:val="16"/>
          <w:szCs w:val="16"/>
        </w:rPr>
        <w:t>Gleditsch</w:t>
      </w:r>
      <w:proofErr w:type="spellEnd"/>
      <w:r w:rsidRPr="00116FB5">
        <w:rPr>
          <w:sz w:val="16"/>
          <w:szCs w:val="16"/>
        </w:rPr>
        <w:t>, 2004; Fazal, 2007), as well as Singer’s successor at the COW Project (Bremer &amp; Ghosn, 2003) to propose various revisions and expansions of the concept of the state, to go beyond the COW state membership definition. These difficulties and challenges continue to provide important frontiers for research on war and the state in coming years.</w:t>
      </w:r>
    </w:p>
    <w:p w14:paraId="29243DA2" w14:textId="77777777" w:rsidR="006A4369" w:rsidRPr="00E42527" w:rsidRDefault="006A4369" w:rsidP="006A4369">
      <w:pPr>
        <w:ind w:left="720"/>
      </w:pPr>
      <w:r w:rsidRPr="005001AC">
        <w:rPr>
          <w:rStyle w:val="StyleUnderline"/>
        </w:rPr>
        <w:t xml:space="preserve">In contrast to Singer, </w:t>
      </w:r>
      <w:proofErr w:type="spellStart"/>
      <w:r w:rsidRPr="005001AC">
        <w:rPr>
          <w:rStyle w:val="StyleUnderline"/>
        </w:rPr>
        <w:t>Rummel</w:t>
      </w:r>
      <w:proofErr w:type="spellEnd"/>
      <w:r w:rsidRPr="005001AC">
        <w:rPr>
          <w:rStyle w:val="StyleUnderline"/>
        </w:rPr>
        <w:t xml:space="preserve"> seems to me to have taken a more inductivist, practical approach to states and similar entities. On his website, powerkills.com, one finds a focus on killing, even of one person. The perpetrators are often leaders of totalitarian states, such as Mao, but can also be rebel leaders (the young Mao) or a king (Leopold of Belgium) who controls what some call a colony (the Belgian Congo</w:t>
      </w:r>
      <w:proofErr w:type="gramStart"/>
      <w:r w:rsidRPr="005001AC">
        <w:rPr>
          <w:rStyle w:val="StyleUnderline"/>
        </w:rPr>
        <w:t>)</w:t>
      </w:r>
      <w:proofErr w:type="gramEnd"/>
      <w:r w:rsidRPr="005001AC">
        <w:rPr>
          <w:rStyle w:val="StyleUnderline"/>
        </w:rPr>
        <w:t xml:space="preserve"> but </w:t>
      </w:r>
      <w:proofErr w:type="spellStart"/>
      <w:r w:rsidRPr="005001AC">
        <w:rPr>
          <w:rStyle w:val="StyleUnderline"/>
        </w:rPr>
        <w:t>Rummel</w:t>
      </w:r>
      <w:proofErr w:type="spellEnd"/>
      <w:r w:rsidRPr="005001AC">
        <w:rPr>
          <w:rStyle w:val="StyleUnderline"/>
        </w:rPr>
        <w:t xml:space="preserve"> calls Leopold’s personal property. The unit of analysis becomes the regime and regime-like power-centers such as Leopold’s Congo or Mao’s rebel territory</w:t>
      </w:r>
      <w:r w:rsidRPr="00E42527">
        <w:t>.</w:t>
      </w:r>
    </w:p>
    <w:p w14:paraId="6E5D2AE4" w14:textId="77777777" w:rsidR="006A4369" w:rsidRPr="00D4147F" w:rsidRDefault="006A4369" w:rsidP="006A4369">
      <w:pPr>
        <w:ind w:left="720"/>
        <w:rPr>
          <w:rStyle w:val="StyleUnderline"/>
        </w:rPr>
      </w:pPr>
      <w:proofErr w:type="spellStart"/>
      <w:r w:rsidRPr="005001AC">
        <w:rPr>
          <w:rStyle w:val="StyleUnderline"/>
        </w:rPr>
        <w:t>Rummel</w:t>
      </w:r>
      <w:proofErr w:type="spellEnd"/>
      <w:r w:rsidRPr="005001AC">
        <w:rPr>
          <w:rStyle w:val="StyleUnderline"/>
        </w:rPr>
        <w:t xml:space="preserve"> (1986) concluded that ‘</w:t>
      </w:r>
      <w:r w:rsidRPr="00A34DB2">
        <w:rPr>
          <w:rStyle w:val="Emphasis"/>
          <w:highlight w:val="yellow"/>
        </w:rPr>
        <w:t>War isn’t this century’s biggest killer’</w:t>
      </w:r>
      <w:r w:rsidRPr="005001AC">
        <w:rPr>
          <w:rStyle w:val="StyleUnderline"/>
        </w:rPr>
        <w:t xml:space="preserve">. </w:t>
      </w:r>
      <w:r w:rsidRPr="00A23C21">
        <w:rPr>
          <w:rStyle w:val="StyleUnderline"/>
        </w:rPr>
        <w:t xml:space="preserve">As he said then, ‘About 35,654,000 people have died in this century’s international and domestic wars, revolutions, and violent conflicts. … </w:t>
      </w:r>
      <w:r w:rsidRPr="00A34DB2">
        <w:rPr>
          <w:rStyle w:val="Emphasis"/>
          <w:highlight w:val="yellow"/>
        </w:rPr>
        <w:t>The number of people killed by</w:t>
      </w:r>
      <w:r w:rsidRPr="005001AC">
        <w:rPr>
          <w:rStyle w:val="StyleUnderline"/>
        </w:rPr>
        <w:t xml:space="preserve"> totalitarian or extreme </w:t>
      </w:r>
      <w:r w:rsidRPr="00A34DB2">
        <w:rPr>
          <w:rStyle w:val="Emphasis"/>
          <w:highlight w:val="yellow"/>
        </w:rPr>
        <w:t xml:space="preserve">authoritarian governments </w:t>
      </w:r>
      <w:r w:rsidRPr="000D27D3">
        <w:rPr>
          <w:rStyle w:val="Emphasis"/>
        </w:rPr>
        <w:t xml:space="preserve">already </w:t>
      </w:r>
      <w:r w:rsidRPr="00A34DB2">
        <w:rPr>
          <w:rStyle w:val="Emphasis"/>
          <w:highlight w:val="yellow"/>
        </w:rPr>
        <w:t>far exceeds that for all wars</w:t>
      </w:r>
      <w:r w:rsidRPr="005001AC">
        <w:rPr>
          <w:rStyle w:val="StyleUnderline"/>
        </w:rPr>
        <w:t xml:space="preserve">, civil and international. Indeed, </w:t>
      </w:r>
      <w:r w:rsidRPr="00A34DB2">
        <w:rPr>
          <w:rStyle w:val="Emphasis"/>
          <w:highlight w:val="yellow"/>
        </w:rPr>
        <w:t>this number already approximates the number that might be killed in a nuclear war’</w:t>
      </w:r>
      <w:r w:rsidRPr="00D4147F">
        <w:rPr>
          <w:rStyle w:val="StyleUnderline"/>
        </w:rPr>
        <w:t xml:space="preserve">. He itemized </w:t>
      </w:r>
      <w:r w:rsidRPr="00D4147F">
        <w:rPr>
          <w:rStyle w:val="Emphasis"/>
          <w:highlight w:val="yellow"/>
        </w:rPr>
        <w:t>95 million killed by communist governments</w:t>
      </w:r>
      <w:r w:rsidRPr="00D4147F">
        <w:rPr>
          <w:rStyle w:val="StyleUnderline"/>
        </w:rPr>
        <w:t xml:space="preserve">, but only ‘831,000 killed by free democratic </w:t>
      </w:r>
      <w:proofErr w:type="gramStart"/>
      <w:r w:rsidRPr="00D4147F">
        <w:rPr>
          <w:rStyle w:val="StyleUnderline"/>
        </w:rPr>
        <w:t>governments’</w:t>
      </w:r>
      <w:proofErr w:type="gramEnd"/>
      <w:r w:rsidRPr="00D4147F">
        <w:rPr>
          <w:rStyle w:val="StyleUnderline"/>
        </w:rPr>
        <w:t>. Those killed by free democratic governments were always foreigners:</w:t>
      </w:r>
    </w:p>
    <w:p w14:paraId="07437221" w14:textId="77777777" w:rsidR="006A4369" w:rsidRDefault="006A4369" w:rsidP="006A4369">
      <w:pPr>
        <w:ind w:left="720"/>
        <w:rPr>
          <w:sz w:val="16"/>
        </w:rPr>
      </w:pPr>
      <w:r w:rsidRPr="00D4147F">
        <w:rPr>
          <w:rStyle w:val="Emphasis"/>
          <w:highlight w:val="yellow"/>
        </w:rPr>
        <w:t>In no case have I found a democratic government carrying out massacres</w:t>
      </w:r>
      <w:r w:rsidRPr="00F7121C">
        <w:rPr>
          <w:rStyle w:val="StyleUnderline"/>
        </w:rPr>
        <w:t xml:space="preserve">, genocide and mass executions </w:t>
      </w:r>
      <w:r w:rsidRPr="00D4147F">
        <w:rPr>
          <w:rStyle w:val="Emphasis"/>
          <w:highlight w:val="yellow"/>
        </w:rPr>
        <w:t>of its own citizens … Absolutist governments</w:t>
      </w:r>
      <w:r w:rsidRPr="00116FB5">
        <w:rPr>
          <w:sz w:val="16"/>
        </w:rPr>
        <w:t xml:space="preserve"> (those that Freedom House would classify as not free</w:t>
      </w:r>
      <w:r w:rsidRPr="00F7121C">
        <w:rPr>
          <w:rStyle w:val="StyleUnderline"/>
        </w:rPr>
        <w:t xml:space="preserve">) </w:t>
      </w:r>
      <w:r w:rsidRPr="000D27D3">
        <w:rPr>
          <w:rStyle w:val="Emphasis"/>
        </w:rPr>
        <w:t xml:space="preserve">are not only many times deadlier than </w:t>
      </w:r>
      <w:proofErr w:type="gramStart"/>
      <w:r w:rsidRPr="000D27D3">
        <w:rPr>
          <w:rStyle w:val="Emphasis"/>
        </w:rPr>
        <w:t>war, but</w:t>
      </w:r>
      <w:proofErr w:type="gramEnd"/>
      <w:r w:rsidRPr="000D27D3">
        <w:rPr>
          <w:rStyle w:val="Emphasis"/>
        </w:rPr>
        <w:t xml:space="preserve"> </w:t>
      </w:r>
      <w:r w:rsidRPr="00D4147F">
        <w:rPr>
          <w:rStyle w:val="Emphasis"/>
          <w:highlight w:val="yellow"/>
        </w:rPr>
        <w:t>are</w:t>
      </w:r>
      <w:r w:rsidRPr="00F7121C">
        <w:rPr>
          <w:rStyle w:val="StyleUnderline"/>
        </w:rPr>
        <w:t xml:space="preserve"> themselves </w:t>
      </w:r>
      <w:r w:rsidRPr="00D4147F">
        <w:rPr>
          <w:rStyle w:val="Emphasis"/>
          <w:highlight w:val="yellow"/>
        </w:rPr>
        <w:t>the major factor causing war</w:t>
      </w:r>
      <w:r w:rsidRPr="00F7121C">
        <w:rPr>
          <w:rStyle w:val="StyleUnderline"/>
        </w:rPr>
        <w:t xml:space="preserve"> </w:t>
      </w:r>
      <w:r w:rsidRPr="000D27D3">
        <w:rPr>
          <w:rStyle w:val="StyleUnderline"/>
          <w:highlight w:val="yellow"/>
        </w:rPr>
        <w:t>and</w:t>
      </w:r>
      <w:r w:rsidRPr="00F7121C">
        <w:rPr>
          <w:rStyle w:val="StyleUnderline"/>
        </w:rPr>
        <w:t xml:space="preserve"> other forms of violent conflict. </w:t>
      </w:r>
      <w:r w:rsidRPr="000D27D3">
        <w:rPr>
          <w:rStyle w:val="Emphasis"/>
        </w:rPr>
        <w:t xml:space="preserve">They are a major cause of </w:t>
      </w:r>
      <w:r w:rsidRPr="00D4147F">
        <w:rPr>
          <w:rStyle w:val="Emphasis"/>
          <w:highlight w:val="yellow"/>
        </w:rPr>
        <w:t>militarism</w:t>
      </w:r>
      <w:r w:rsidRPr="00F7121C">
        <w:rPr>
          <w:rStyle w:val="StyleUnderline"/>
        </w:rPr>
        <w:t xml:space="preserve">. Indeed, </w:t>
      </w:r>
      <w:r w:rsidRPr="000D27D3">
        <w:rPr>
          <w:rStyle w:val="Emphasis"/>
        </w:rPr>
        <w:t>absolutism, not war, is mankind’s deadliest scourge</w:t>
      </w:r>
      <w:r w:rsidRPr="000D27D3">
        <w:rPr>
          <w:rStyle w:val="StyleUnderline"/>
        </w:rPr>
        <w:t xml:space="preserve"> of all. </w:t>
      </w:r>
      <w:proofErr w:type="gramStart"/>
      <w:r w:rsidRPr="000D27D3">
        <w:rPr>
          <w:rStyle w:val="StyleUnderline"/>
        </w:rPr>
        <w:t>In light of</w:t>
      </w:r>
      <w:proofErr w:type="gramEnd"/>
      <w:r w:rsidRPr="000D27D3">
        <w:rPr>
          <w:rStyle w:val="StyleUnderline"/>
        </w:rPr>
        <w:t xml:space="preserve"> all this, the peaceful, nonviolent fostering </w:t>
      </w:r>
      <w:r w:rsidRPr="000D27D3">
        <w:rPr>
          <w:rStyle w:val="Emphasis"/>
        </w:rPr>
        <w:t xml:space="preserve">of </w:t>
      </w:r>
      <w:r w:rsidRPr="00D4147F">
        <w:rPr>
          <w:rStyle w:val="Emphasis"/>
          <w:highlight w:val="yellow"/>
        </w:rPr>
        <w:t xml:space="preserve">civil liberties </w:t>
      </w:r>
      <w:r w:rsidRPr="000D27D3">
        <w:rPr>
          <w:rStyle w:val="Emphasis"/>
        </w:rPr>
        <w:t xml:space="preserve">and political rights </w:t>
      </w:r>
      <w:r w:rsidRPr="00D4147F">
        <w:rPr>
          <w:rStyle w:val="Emphasis"/>
          <w:highlight w:val="yellow"/>
        </w:rPr>
        <w:t xml:space="preserve">must be made mankind’s highest </w:t>
      </w:r>
      <w:r w:rsidRPr="000D27D3">
        <w:rPr>
          <w:rStyle w:val="Emphasis"/>
        </w:rPr>
        <w:t xml:space="preserve">humanitarian </w:t>
      </w:r>
      <w:r w:rsidRPr="00D4147F">
        <w:rPr>
          <w:rStyle w:val="Emphasis"/>
          <w:highlight w:val="yellow"/>
        </w:rPr>
        <w:t>goal … because freedom preserves peace and life</w:t>
      </w:r>
      <w:r w:rsidRPr="00116FB5">
        <w:rPr>
          <w:sz w:val="16"/>
        </w:rPr>
        <w:t xml:space="preserve"> (</w:t>
      </w:r>
      <w:proofErr w:type="spellStart"/>
      <w:r w:rsidRPr="00116FB5">
        <w:rPr>
          <w:sz w:val="16"/>
        </w:rPr>
        <w:t>Rummel</w:t>
      </w:r>
      <w:proofErr w:type="spellEnd"/>
      <w:r w:rsidRPr="00116FB5">
        <w:rPr>
          <w:sz w:val="16"/>
        </w:rPr>
        <w:t>, 1986).</w:t>
      </w:r>
    </w:p>
    <w:p w14:paraId="6D4AA975" w14:textId="77777777" w:rsidR="00C46105" w:rsidRDefault="00C46105" w:rsidP="006A4369">
      <w:pPr>
        <w:pStyle w:val="Heading4"/>
      </w:pPr>
    </w:p>
    <w:p w14:paraId="1CF31098" w14:textId="55CB24AB" w:rsidR="006A4369" w:rsidRDefault="006A4369" w:rsidP="006A4369">
      <w:pPr>
        <w:pStyle w:val="Heading4"/>
      </w:pPr>
      <w:r>
        <w:t xml:space="preserve">LINK FILTER – The affirmative does not stop the commercialization of space. Barring appropriation </w:t>
      </w:r>
      <w:r w:rsidRPr="0061112C">
        <w:rPr>
          <w:u w:val="single"/>
        </w:rPr>
        <w:t>only limits the ownership of real property</w:t>
      </w:r>
      <w:r>
        <w:t xml:space="preserve">, </w:t>
      </w:r>
      <w:r w:rsidRPr="0061112C">
        <w:rPr>
          <w:u w:val="single"/>
        </w:rPr>
        <w:t>use is still allowed</w:t>
      </w:r>
      <w:r>
        <w:t xml:space="preserve">. 100% of aff harms result from use, like the claiming of resources in space, not ownership of real estate. </w:t>
      </w:r>
    </w:p>
    <w:p w14:paraId="5A440F86" w14:textId="77777777" w:rsidR="006A4369" w:rsidRDefault="006A4369" w:rsidP="006A4369">
      <w:proofErr w:type="spellStart"/>
      <w:r w:rsidRPr="008F3521">
        <w:rPr>
          <w:rStyle w:val="Style13ptBold"/>
        </w:rPr>
        <w:t>Švec</w:t>
      </w:r>
      <w:proofErr w:type="spellEnd"/>
      <w:r w:rsidRPr="008F3521">
        <w:rPr>
          <w:rStyle w:val="Style13ptBold"/>
        </w:rPr>
        <w:t xml:space="preserve"> et al 20</w:t>
      </w:r>
      <w:r>
        <w:t xml:space="preserve"> [Martin </w:t>
      </w:r>
      <w:proofErr w:type="spellStart"/>
      <w:r>
        <w:t>Švec</w:t>
      </w:r>
      <w:proofErr w:type="spellEnd"/>
      <w:r>
        <w:t xml:space="preserve">, Petr </w:t>
      </w:r>
      <w:proofErr w:type="spellStart"/>
      <w:r>
        <w:t>Boháček</w:t>
      </w:r>
      <w:proofErr w:type="spellEnd"/>
      <w:r>
        <w:t xml:space="preserve">, and Nikola Schmidt, “Utilization of Natural Resources in Outer Space: Social License to Operate as an Alternative Source of Both Legality and Legitimacy,” Oil Gas Energy Law J, 2020. </w:t>
      </w:r>
      <w:hyperlink r:id="rId13" w:history="1">
        <w:r w:rsidRPr="001538E8">
          <w:rPr>
            <w:rStyle w:val="Hyperlink"/>
          </w:rPr>
          <w:t>https://planetary-defense.eu/wp-content/uploads/2020/11/ov18-1-article17-notitle.pdf</w:t>
        </w:r>
      </w:hyperlink>
      <w:r>
        <w:t>] CT</w:t>
      </w:r>
    </w:p>
    <w:p w14:paraId="0014626C" w14:textId="77777777" w:rsidR="006A4369" w:rsidRPr="00DC1951" w:rsidRDefault="006A4369" w:rsidP="006A4369">
      <w:pPr>
        <w:ind w:left="720"/>
        <w:rPr>
          <w:sz w:val="16"/>
          <w:szCs w:val="16"/>
        </w:rPr>
      </w:pPr>
      <w:r w:rsidRPr="00DC1951">
        <w:rPr>
          <w:sz w:val="16"/>
          <w:szCs w:val="16"/>
        </w:rPr>
        <w:t>2.2.1. Is the Utilization of Space Resources Implicitly Prohibited by the OST?</w:t>
      </w:r>
    </w:p>
    <w:p w14:paraId="29107B70" w14:textId="77777777" w:rsidR="006A4369" w:rsidRPr="00DC1951" w:rsidRDefault="006A4369" w:rsidP="006A4369">
      <w:pPr>
        <w:ind w:left="720"/>
        <w:rPr>
          <w:sz w:val="16"/>
        </w:rPr>
      </w:pPr>
      <w:r w:rsidRPr="00DC1951">
        <w:rPr>
          <w:sz w:val="16"/>
        </w:rPr>
        <w:t xml:space="preserve">When the OST was drafted, exploitation of space resources was not considered feasible. Thus, the treaty does not contain any specific reference to space resource activities. However, silence of the OST does not necessarily imply unlawfulness of these activities. </w:t>
      </w:r>
      <w:r w:rsidRPr="00DC1951">
        <w:rPr>
          <w:rStyle w:val="StyleUnderline"/>
        </w:rPr>
        <w:t>On the contrary</w:t>
      </w:r>
      <w:r w:rsidRPr="00FD7047">
        <w:rPr>
          <w:rStyle w:val="StyleUnderline"/>
        </w:rPr>
        <w:t xml:space="preserve">, </w:t>
      </w:r>
      <w:r w:rsidRPr="00FD7047">
        <w:rPr>
          <w:rStyle w:val="Emphasis"/>
        </w:rPr>
        <w:t xml:space="preserve">the freedom of exploration, use and access is one of the most fundamental principles of </w:t>
      </w:r>
      <w:r w:rsidRPr="00FD7047">
        <w:rPr>
          <w:rStyle w:val="StyleUnderline"/>
        </w:rPr>
        <w:t xml:space="preserve">international </w:t>
      </w:r>
      <w:r w:rsidRPr="00FD7047">
        <w:rPr>
          <w:rStyle w:val="Emphasis"/>
        </w:rPr>
        <w:t xml:space="preserve">space law. Art I of </w:t>
      </w:r>
      <w:r w:rsidRPr="00DC1951">
        <w:rPr>
          <w:rStyle w:val="Emphasis"/>
          <w:highlight w:val="yellow"/>
        </w:rPr>
        <w:t>the OST reads: “Outer space</w:t>
      </w:r>
      <w:r w:rsidRPr="00DC1951">
        <w:rPr>
          <w:rStyle w:val="StyleUnderline"/>
        </w:rPr>
        <w:t xml:space="preserve">, including the Moon and other celestial bodies, </w:t>
      </w:r>
      <w:r w:rsidRPr="00DC1951">
        <w:rPr>
          <w:rStyle w:val="Emphasis"/>
          <w:highlight w:val="yellow"/>
        </w:rPr>
        <w:t>shall be free for exploration and use</w:t>
      </w:r>
      <w:r w:rsidRPr="00DC1951">
        <w:rPr>
          <w:rStyle w:val="StyleUnderline"/>
        </w:rPr>
        <w:t xml:space="preserve"> by all States </w:t>
      </w:r>
      <w:r w:rsidRPr="00DC1951">
        <w:rPr>
          <w:rStyle w:val="Emphasis"/>
          <w:highlight w:val="yellow"/>
        </w:rPr>
        <w:t xml:space="preserve">without discrimination </w:t>
      </w:r>
      <w:r w:rsidRPr="00FD7047">
        <w:rPr>
          <w:rStyle w:val="Emphasis"/>
        </w:rPr>
        <w:t>of any kind</w:t>
      </w:r>
      <w:r w:rsidRPr="00DC1951">
        <w:rPr>
          <w:rStyle w:val="StyleUnderline"/>
        </w:rPr>
        <w:t xml:space="preserve">, on a basis of equality and in accordance with international law, </w:t>
      </w:r>
      <w:r w:rsidRPr="00DC1951">
        <w:rPr>
          <w:rStyle w:val="Emphasis"/>
          <w:highlight w:val="yellow"/>
        </w:rPr>
        <w:t xml:space="preserve">and there shall be free access </w:t>
      </w:r>
      <w:r w:rsidRPr="00FD7047">
        <w:rPr>
          <w:rStyle w:val="Emphasis"/>
        </w:rPr>
        <w:t>to all areas of celestial bodies</w:t>
      </w:r>
      <w:r w:rsidRPr="00DC1951">
        <w:rPr>
          <w:rStyle w:val="StyleUnderline"/>
        </w:rPr>
        <w:t>.“</w:t>
      </w:r>
      <w:r w:rsidRPr="00DC1951">
        <w:rPr>
          <w:sz w:val="16"/>
        </w:rPr>
        <w:t xml:space="preserve">25 It is worth mentioning that France already in 1966, during the negotiations of the OST, </w:t>
      </w:r>
      <w:proofErr w:type="spellStart"/>
      <w:r w:rsidRPr="00DC1951">
        <w:rPr>
          <w:sz w:val="16"/>
        </w:rPr>
        <w:t>emphasised</w:t>
      </w:r>
      <w:proofErr w:type="spellEnd"/>
      <w:r w:rsidRPr="00DC1951">
        <w:rPr>
          <w:sz w:val="16"/>
        </w:rPr>
        <w:t xml:space="preserve"> that it is important to know exactly what is meant by the term ‘use’, and whether it is an equivalent to the term ‘exploitation’. 26 While there is a general consensus on the interpretation of the term “exploration” as referring to discovery activities of the space environment for scientific reasons, a large disagreement exists concerning the term ‘use’.27 In this context the Board of Directors of the International Institute of Space Law (IISL) hold that there is no international agreement whether the right of “free use” includes the right to take and consume nonrenewable natural resources, including minerals and water on celestial bodies.28 </w:t>
      </w:r>
      <w:r w:rsidRPr="00DC1951">
        <w:rPr>
          <w:rStyle w:val="StyleUnderline"/>
        </w:rPr>
        <w:t xml:space="preserve">The authors of this article are of the opinion that </w:t>
      </w:r>
      <w:r w:rsidRPr="00FD7047">
        <w:rPr>
          <w:rStyle w:val="Emphasis"/>
        </w:rPr>
        <w:t xml:space="preserve">the term </w:t>
      </w:r>
      <w:r w:rsidRPr="00DC1951">
        <w:rPr>
          <w:rStyle w:val="Emphasis"/>
          <w:highlight w:val="yellow"/>
        </w:rPr>
        <w:t xml:space="preserve">“use” seems to be broad enough to encompass the exploitation of </w:t>
      </w:r>
      <w:r w:rsidRPr="00DC1951">
        <w:rPr>
          <w:rStyle w:val="StyleUnderline"/>
        </w:rPr>
        <w:t>natural</w:t>
      </w:r>
      <w:r w:rsidRPr="00DC1951">
        <w:rPr>
          <w:rStyle w:val="Emphasis"/>
          <w:highlight w:val="yellow"/>
        </w:rPr>
        <w:t xml:space="preserve"> resources</w:t>
      </w:r>
      <w:r w:rsidRPr="00DC1951">
        <w:rPr>
          <w:rStyle w:val="StyleUnderline"/>
        </w:rPr>
        <w:t xml:space="preserve">. </w:t>
      </w:r>
      <w:r w:rsidRPr="00DC1951">
        <w:rPr>
          <w:sz w:val="16"/>
        </w:rPr>
        <w:t xml:space="preserve">Pursuant to the Vienna Convention on the Law of Treaties, a treaty shall be interpreted in good faith in accordance with the ordinary meaning to be given to the terms of the treaty in their context and in the light of its object and purpose. </w:t>
      </w:r>
      <w:r w:rsidRPr="00FD7047">
        <w:rPr>
          <w:rStyle w:val="Emphasis"/>
        </w:rPr>
        <w:t>First</w:t>
      </w:r>
      <w:r w:rsidRPr="00DC1951">
        <w:rPr>
          <w:rStyle w:val="StyleUnderline"/>
        </w:rPr>
        <w:t>, the term “</w:t>
      </w:r>
      <w:r w:rsidRPr="00DC1951">
        <w:rPr>
          <w:rStyle w:val="Emphasis"/>
          <w:highlight w:val="yellow"/>
        </w:rPr>
        <w:t>use</w:t>
      </w:r>
      <w:r w:rsidRPr="00DC1951">
        <w:rPr>
          <w:rStyle w:val="StyleUnderline"/>
        </w:rPr>
        <w:t xml:space="preserve">” usually </w:t>
      </w:r>
      <w:r w:rsidRPr="00DC1951">
        <w:rPr>
          <w:rStyle w:val="Emphasis"/>
          <w:highlight w:val="yellow"/>
        </w:rPr>
        <w:t>refers to both the non-economic and economic utilization</w:t>
      </w:r>
      <w:r w:rsidRPr="00DC1951">
        <w:rPr>
          <w:rStyle w:val="StyleUnderline"/>
        </w:rPr>
        <w:t xml:space="preserve"> and, </w:t>
      </w:r>
      <w:r w:rsidRPr="008F3521">
        <w:rPr>
          <w:rStyle w:val="Emphasis"/>
          <w:highlight w:val="yellow"/>
        </w:rPr>
        <w:t xml:space="preserve">thus, </w:t>
      </w:r>
      <w:r w:rsidRPr="00FD7047">
        <w:rPr>
          <w:rStyle w:val="Emphasis"/>
        </w:rPr>
        <w:t xml:space="preserve">the </w:t>
      </w:r>
      <w:r w:rsidRPr="008F3521">
        <w:rPr>
          <w:rStyle w:val="Emphasis"/>
          <w:highlight w:val="yellow"/>
        </w:rPr>
        <w:t xml:space="preserve">use </w:t>
      </w:r>
      <w:r w:rsidRPr="00FD7047">
        <w:rPr>
          <w:rStyle w:val="Emphasis"/>
        </w:rPr>
        <w:t xml:space="preserve">of outer space for economic ends </w:t>
      </w:r>
      <w:r w:rsidRPr="008F3521">
        <w:rPr>
          <w:rStyle w:val="Emphasis"/>
          <w:highlight w:val="yellow"/>
        </w:rPr>
        <w:t xml:space="preserve">can include exploitation with </w:t>
      </w:r>
      <w:r w:rsidRPr="00FD7047">
        <w:rPr>
          <w:rStyle w:val="Emphasis"/>
        </w:rPr>
        <w:t>the objective of making</w:t>
      </w:r>
      <w:r w:rsidRPr="00DC1951">
        <w:rPr>
          <w:rStyle w:val="StyleUnderline"/>
        </w:rPr>
        <w:t xml:space="preserve"> economic </w:t>
      </w:r>
      <w:r w:rsidRPr="008F3521">
        <w:rPr>
          <w:rStyle w:val="Emphasis"/>
          <w:highlight w:val="yellow"/>
        </w:rPr>
        <w:t>profit</w:t>
      </w:r>
      <w:r w:rsidRPr="00DC1951">
        <w:rPr>
          <w:sz w:val="16"/>
        </w:rPr>
        <w:t xml:space="preserve">.29 </w:t>
      </w:r>
      <w:r w:rsidRPr="00FD7047">
        <w:rPr>
          <w:rStyle w:val="Emphasis"/>
        </w:rPr>
        <w:t xml:space="preserve">Second, </w:t>
      </w:r>
      <w:r w:rsidRPr="008F3521">
        <w:rPr>
          <w:rStyle w:val="Emphasis"/>
          <w:highlight w:val="yellow"/>
        </w:rPr>
        <w:t xml:space="preserve">the OST’s preamble reveals that the treaty does not aim to restrict </w:t>
      </w:r>
      <w:r w:rsidRPr="00FD7047">
        <w:rPr>
          <w:rStyle w:val="Emphasis"/>
        </w:rPr>
        <w:t>the use of outer space</w:t>
      </w:r>
      <w:r w:rsidRPr="008F3521">
        <w:rPr>
          <w:rStyle w:val="Emphasis"/>
          <w:highlight w:val="yellow"/>
        </w:rPr>
        <w:t>, but rather to promote</w:t>
      </w:r>
      <w:r w:rsidRPr="00DC1951">
        <w:rPr>
          <w:rStyle w:val="StyleUnderline"/>
        </w:rPr>
        <w:t xml:space="preserve"> free </w:t>
      </w:r>
      <w:r w:rsidRPr="008F3521">
        <w:rPr>
          <w:rStyle w:val="Emphasis"/>
          <w:highlight w:val="yellow"/>
        </w:rPr>
        <w:t>exploration and use</w:t>
      </w:r>
      <w:r w:rsidRPr="00DC1951">
        <w:rPr>
          <w:rStyle w:val="StyleUnderline"/>
        </w:rPr>
        <w:t xml:space="preserve"> of outer </w:t>
      </w:r>
      <w:r w:rsidRPr="00FD7047">
        <w:rPr>
          <w:rStyle w:val="StyleUnderline"/>
        </w:rPr>
        <w:t xml:space="preserve">space </w:t>
      </w:r>
      <w:r w:rsidRPr="00FD7047">
        <w:rPr>
          <w:rStyle w:val="Emphasis"/>
        </w:rPr>
        <w:t>and the opposite interpretation would lead to an unnecessary impediment to the development of the uses of outer space</w:t>
      </w:r>
      <w:r w:rsidRPr="00DC1951">
        <w:rPr>
          <w:rStyle w:val="StyleUnderline"/>
        </w:rPr>
        <w:t>.</w:t>
      </w:r>
      <w:r w:rsidRPr="00DC1951">
        <w:rPr>
          <w:sz w:val="16"/>
        </w:rPr>
        <w:t>30 What is more, these conclusions may also be derived from the Moon Agreement. Although this agreement has been ratified only by 18 states, it may help understand the meaning of the international space law principles enshrined in the OST. The preamble of the Moon Agreement refers to the “benefits which may be derived from the exploitation of the natural resources of the moon and other celestial bodies,” and art 11 envisages the establishment of an international regime to govern the exploitation of natural resources of the Moon. In addition, Hobe argues, that specific uses are only excluded if they are explicitly excluded in other provisions of the OST, such as prohibition of certain military activities.31</w:t>
      </w:r>
    </w:p>
    <w:p w14:paraId="785C45FC" w14:textId="77777777" w:rsidR="006A4369" w:rsidRPr="00DC1951" w:rsidRDefault="006A4369" w:rsidP="006A4369">
      <w:pPr>
        <w:ind w:left="720"/>
        <w:rPr>
          <w:sz w:val="16"/>
          <w:szCs w:val="16"/>
        </w:rPr>
      </w:pPr>
      <w:r w:rsidRPr="00DC1951">
        <w:rPr>
          <w:sz w:val="16"/>
          <w:szCs w:val="16"/>
        </w:rPr>
        <w:t xml:space="preserve">2.2.2. Does the Utilization of Space Resources Contradict the Principle of </w:t>
      </w:r>
      <w:proofErr w:type="spellStart"/>
      <w:r w:rsidRPr="00DC1951">
        <w:rPr>
          <w:sz w:val="16"/>
          <w:szCs w:val="16"/>
        </w:rPr>
        <w:t>NonAppropriation</w:t>
      </w:r>
      <w:proofErr w:type="spellEnd"/>
      <w:r w:rsidRPr="00DC1951">
        <w:rPr>
          <w:sz w:val="16"/>
          <w:szCs w:val="16"/>
        </w:rPr>
        <w:t>?</w:t>
      </w:r>
    </w:p>
    <w:p w14:paraId="06F5DB46" w14:textId="77777777" w:rsidR="006A4369" w:rsidRPr="00DC1951" w:rsidRDefault="006A4369" w:rsidP="006A4369">
      <w:pPr>
        <w:ind w:left="720"/>
        <w:rPr>
          <w:sz w:val="16"/>
        </w:rPr>
      </w:pPr>
      <w:r w:rsidRPr="00FD7047">
        <w:rPr>
          <w:rStyle w:val="StyleUnderline"/>
        </w:rPr>
        <w:t xml:space="preserve">The principle of </w:t>
      </w:r>
      <w:r w:rsidRPr="00FD7047">
        <w:rPr>
          <w:rStyle w:val="Emphasis"/>
        </w:rPr>
        <w:t>non-appropriation is one of the</w:t>
      </w:r>
      <w:r w:rsidRPr="00FD7047">
        <w:rPr>
          <w:rStyle w:val="StyleUnderline"/>
        </w:rPr>
        <w:t xml:space="preserve"> most fundamental </w:t>
      </w:r>
      <w:r w:rsidRPr="00FD7047">
        <w:rPr>
          <w:rStyle w:val="Emphasis"/>
        </w:rPr>
        <w:t>rules regulating</w:t>
      </w:r>
      <w:r w:rsidRPr="00FD7047">
        <w:rPr>
          <w:rStyle w:val="StyleUnderline"/>
        </w:rPr>
        <w:t xml:space="preserve"> the exploration and use of outer </w:t>
      </w:r>
      <w:r w:rsidRPr="00FD7047">
        <w:rPr>
          <w:rStyle w:val="Emphasis"/>
        </w:rPr>
        <w:t>space</w:t>
      </w:r>
      <w:r w:rsidRPr="00FD7047">
        <w:rPr>
          <w:rStyle w:val="StyleUnderline"/>
        </w:rPr>
        <w:t>.</w:t>
      </w:r>
      <w:r w:rsidRPr="00FD7047">
        <w:rPr>
          <w:sz w:val="16"/>
        </w:rPr>
        <w:t xml:space="preserve"> Art II of the OST reads as follows: “Outer space, including the Moon and other celestial bodies, is not subject to national appropriation by claim of sovereignty, by means of use or occupation, or by any other means.” </w:t>
      </w:r>
      <w:proofErr w:type="gramStart"/>
      <w:r w:rsidRPr="00FD7047">
        <w:rPr>
          <w:rStyle w:val="Emphasis"/>
        </w:rPr>
        <w:t>As a consequence</w:t>
      </w:r>
      <w:proofErr w:type="gramEnd"/>
      <w:r w:rsidRPr="00FD7047">
        <w:rPr>
          <w:rStyle w:val="Emphasis"/>
        </w:rPr>
        <w:t xml:space="preserve">, </w:t>
      </w:r>
      <w:r w:rsidRPr="008F3521">
        <w:rPr>
          <w:rStyle w:val="Emphasis"/>
          <w:highlight w:val="yellow"/>
        </w:rPr>
        <w:t>outer space is</w:t>
      </w:r>
      <w:r w:rsidRPr="00DC1951">
        <w:rPr>
          <w:rStyle w:val="StyleUnderline"/>
        </w:rPr>
        <w:t xml:space="preserve"> generally </w:t>
      </w:r>
      <w:r w:rsidRPr="008F3521">
        <w:rPr>
          <w:rStyle w:val="Emphasis"/>
          <w:highlight w:val="yellow"/>
        </w:rPr>
        <w:t xml:space="preserve">understood as a res </w:t>
      </w:r>
      <w:r w:rsidRPr="008F3521">
        <w:rPr>
          <w:rStyle w:val="Emphasis"/>
          <w:highlight w:val="yellow"/>
        </w:rPr>
        <w:lastRenderedPageBreak/>
        <w:t>communis omnium</w:t>
      </w:r>
      <w:r w:rsidRPr="00DC1951">
        <w:rPr>
          <w:sz w:val="16"/>
        </w:rPr>
        <w:t xml:space="preserve">, 32 </w:t>
      </w:r>
      <w:r w:rsidRPr="00DC1951">
        <w:rPr>
          <w:rStyle w:val="StyleUnderline"/>
        </w:rPr>
        <w:t xml:space="preserve">in its legal </w:t>
      </w:r>
      <w:proofErr w:type="spellStart"/>
      <w:r w:rsidRPr="00DC1951">
        <w:rPr>
          <w:rStyle w:val="StyleUnderline"/>
        </w:rPr>
        <w:t>characterisation</w:t>
      </w:r>
      <w:proofErr w:type="spellEnd"/>
      <w:r w:rsidRPr="00DC1951">
        <w:rPr>
          <w:rStyle w:val="StyleUnderline"/>
        </w:rPr>
        <w:t xml:space="preserve"> </w:t>
      </w:r>
      <w:r w:rsidRPr="005A0D99">
        <w:rPr>
          <w:rStyle w:val="Emphasis"/>
          <w:highlight w:val="yellow"/>
        </w:rPr>
        <w:t>si</w:t>
      </w:r>
      <w:r w:rsidRPr="008F3521">
        <w:rPr>
          <w:rStyle w:val="Emphasis"/>
          <w:highlight w:val="yellow"/>
        </w:rPr>
        <w:t xml:space="preserve">milar to the law governing the high seas or the deep seabed. An analysis of </w:t>
      </w:r>
      <w:r w:rsidRPr="00FD7047">
        <w:rPr>
          <w:rStyle w:val="Emphasis"/>
        </w:rPr>
        <w:t xml:space="preserve">these already </w:t>
      </w:r>
      <w:r w:rsidRPr="008F3521">
        <w:rPr>
          <w:rStyle w:val="Emphasis"/>
          <w:highlight w:val="yellow"/>
        </w:rPr>
        <w:t xml:space="preserve">existing regimes </w:t>
      </w:r>
      <w:r w:rsidRPr="00FD7047">
        <w:rPr>
          <w:rStyle w:val="Emphasis"/>
        </w:rPr>
        <w:t xml:space="preserve">based on the non-appropriation principle </w:t>
      </w:r>
      <w:r w:rsidRPr="008F3521">
        <w:rPr>
          <w:rStyle w:val="Emphasis"/>
          <w:highlight w:val="yellow"/>
        </w:rPr>
        <w:t xml:space="preserve">reveals </w:t>
      </w:r>
      <w:r w:rsidRPr="00FD7047">
        <w:rPr>
          <w:rStyle w:val="Emphasis"/>
        </w:rPr>
        <w:t xml:space="preserve">that an </w:t>
      </w:r>
      <w:r w:rsidRPr="008F3521">
        <w:rPr>
          <w:rStyle w:val="Emphasis"/>
          <w:highlight w:val="yellow"/>
        </w:rPr>
        <w:t>exploitation of</w:t>
      </w:r>
      <w:r w:rsidRPr="00DC1951">
        <w:rPr>
          <w:rStyle w:val="StyleUnderline"/>
        </w:rPr>
        <w:t xml:space="preserve"> natural </w:t>
      </w:r>
      <w:r w:rsidRPr="008F3521">
        <w:rPr>
          <w:rStyle w:val="Emphasis"/>
          <w:highlight w:val="yellow"/>
        </w:rPr>
        <w:t xml:space="preserve">resources is </w:t>
      </w:r>
      <w:r w:rsidRPr="00FD7047">
        <w:rPr>
          <w:rStyle w:val="Emphasis"/>
        </w:rPr>
        <w:t xml:space="preserve">perfectly </w:t>
      </w:r>
      <w:r w:rsidRPr="008F3521">
        <w:rPr>
          <w:rStyle w:val="Emphasis"/>
          <w:highlight w:val="yellow"/>
        </w:rPr>
        <w:t xml:space="preserve">compatible with </w:t>
      </w:r>
      <w:r w:rsidRPr="00FD7047">
        <w:rPr>
          <w:rStyle w:val="Emphasis"/>
        </w:rPr>
        <w:t xml:space="preserve">the principle of </w:t>
      </w:r>
      <w:r w:rsidRPr="008F3521">
        <w:rPr>
          <w:rStyle w:val="Emphasis"/>
          <w:highlight w:val="yellow"/>
        </w:rPr>
        <w:t>nonappropriati</w:t>
      </w:r>
      <w:r w:rsidRPr="00FB2756">
        <w:rPr>
          <w:rStyle w:val="Emphasis"/>
          <w:highlight w:val="yellow"/>
        </w:rPr>
        <w:t>on</w:t>
      </w:r>
      <w:r w:rsidRPr="00DC1951">
        <w:rPr>
          <w:sz w:val="16"/>
        </w:rPr>
        <w:t xml:space="preserve">.33 </w:t>
      </w:r>
      <w:r w:rsidRPr="00FD7047">
        <w:rPr>
          <w:rStyle w:val="StyleUnderline"/>
        </w:rPr>
        <w:t xml:space="preserve">Additionally, </w:t>
      </w:r>
      <w:r w:rsidRPr="00FD7047">
        <w:rPr>
          <w:rStyle w:val="Emphasis"/>
        </w:rPr>
        <w:t>even the Moon Agreement suggests that the exploitation of</w:t>
      </w:r>
      <w:r w:rsidRPr="00FD7047">
        <w:rPr>
          <w:rStyle w:val="StyleUnderline"/>
        </w:rPr>
        <w:t xml:space="preserve"> the natural </w:t>
      </w:r>
      <w:r w:rsidRPr="00FD7047">
        <w:rPr>
          <w:rStyle w:val="Emphasis"/>
        </w:rPr>
        <w:t>resources</w:t>
      </w:r>
      <w:r w:rsidRPr="00FD7047">
        <w:rPr>
          <w:rStyle w:val="StyleUnderline"/>
        </w:rPr>
        <w:t xml:space="preserve"> of the moon </w:t>
      </w:r>
      <w:r w:rsidRPr="00FD7047">
        <w:rPr>
          <w:rStyle w:val="Emphasis"/>
        </w:rPr>
        <w:t>does not constitute a means of appropriation</w:t>
      </w:r>
      <w:r w:rsidRPr="00FD7047">
        <w:rPr>
          <w:sz w:val="16"/>
        </w:rPr>
        <w:t>. In particular, art 11 of the Moon Agreement reiterates that</w:t>
      </w:r>
      <w:r w:rsidRPr="00DC1951">
        <w:rPr>
          <w:sz w:val="16"/>
        </w:rPr>
        <w:t xml:space="preserve"> outer space is not subject to national </w:t>
      </w:r>
      <w:proofErr w:type="gramStart"/>
      <w:r w:rsidRPr="00DC1951">
        <w:rPr>
          <w:sz w:val="16"/>
        </w:rPr>
        <w:t>appropriation</w:t>
      </w:r>
      <w:proofErr w:type="gramEnd"/>
      <w:r w:rsidRPr="00DC1951">
        <w:rPr>
          <w:sz w:val="16"/>
        </w:rPr>
        <w:t xml:space="preserve"> and it explicitly envisages the establishment of an international legal regime to govern the exploitation of space resources.34</w:t>
      </w:r>
    </w:p>
    <w:p w14:paraId="6A9F0E48" w14:textId="77777777" w:rsidR="006A4369" w:rsidRPr="006A4369" w:rsidRDefault="006A4369" w:rsidP="006A4369"/>
    <w:p w14:paraId="095C3ABE" w14:textId="1B40C42F" w:rsidR="006A4369" w:rsidRDefault="004776C9" w:rsidP="004776C9">
      <w:pPr>
        <w:pStyle w:val="Heading2"/>
      </w:pPr>
      <w:r>
        <w:lastRenderedPageBreak/>
        <w:t>Legal Trust CP</w:t>
      </w:r>
    </w:p>
    <w:p w14:paraId="6337876B" w14:textId="77777777" w:rsidR="002F163D" w:rsidRPr="006735FE" w:rsidRDefault="002F163D" w:rsidP="002F163D">
      <w:pPr>
        <w:pStyle w:val="Heading4"/>
      </w:pPr>
      <w:r w:rsidRPr="006735FE">
        <w:t>TEXT: The Outer Space Treaty ought to be amended to establish an international legal trust system governing outer space</w:t>
      </w:r>
      <w:proofErr w:type="gramStart"/>
      <w:r w:rsidRPr="006735FE">
        <w:t xml:space="preserve">.  </w:t>
      </w:r>
      <w:proofErr w:type="gramEnd"/>
    </w:p>
    <w:p w14:paraId="64530D8E" w14:textId="77777777" w:rsidR="002F163D" w:rsidRPr="006735FE" w:rsidRDefault="002F163D" w:rsidP="002F163D">
      <w:pPr>
        <w:pStyle w:val="Heading4"/>
      </w:pPr>
      <w:r w:rsidRPr="006735FE">
        <w:t>The Legal trust would include private property rights and would ensure the sustainable development as well as the equitable distribution of space resources</w:t>
      </w:r>
      <w:proofErr w:type="gramStart"/>
      <w:r w:rsidRPr="006735FE">
        <w:t xml:space="preserve">.  </w:t>
      </w:r>
      <w:proofErr w:type="gramEnd"/>
    </w:p>
    <w:p w14:paraId="613BD9D3" w14:textId="77777777" w:rsidR="002F163D" w:rsidRDefault="002F163D" w:rsidP="002F163D">
      <w:proofErr w:type="spellStart"/>
      <w:r w:rsidRPr="003A76E9">
        <w:rPr>
          <w:rStyle w:val="Style13ptBold"/>
        </w:rPr>
        <w:t>Fino</w:t>
      </w:r>
      <w:proofErr w:type="spellEnd"/>
      <w:r w:rsidRPr="003A76E9">
        <w:rPr>
          <w:rStyle w:val="Style13ptBold"/>
        </w:rPr>
        <w:t xml:space="preserve"> ’20</w:t>
      </w:r>
      <w:r>
        <w:t xml:space="preserve"> – Ivan </w:t>
      </w:r>
      <w:proofErr w:type="spellStart"/>
      <w:r>
        <w:t>Fino</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14"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50205A4E" w14:textId="77777777" w:rsidR="002F163D" w:rsidRDefault="002F163D" w:rsidP="002F163D"/>
    <w:p w14:paraId="04353656" w14:textId="77777777" w:rsidR="002F163D" w:rsidRPr="00081D48" w:rsidRDefault="002F163D" w:rsidP="002F163D">
      <w:pPr>
        <w:rPr>
          <w:rStyle w:val="StyleUnderline"/>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844299">
        <w:t xml:space="preserve">. </w:t>
      </w:r>
      <w:r w:rsidRPr="00081D48">
        <w:rPr>
          <w:rStyle w:val="Emphasis"/>
          <w:highlight w:val="green"/>
        </w:rPr>
        <w:t>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 xml:space="preserve">Private companies would rely on property rights, while the benefit-sharing could be used to </w:t>
      </w:r>
      <w:r w:rsidRPr="00081D48">
        <w:rPr>
          <w:rStyle w:val="Emphasis"/>
          <w:highlight w:val="green"/>
        </w:rPr>
        <w:lastRenderedPageBreak/>
        <w:t>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 xml:space="preserve">. </w:t>
      </w:r>
    </w:p>
    <w:p w14:paraId="2B84381C" w14:textId="3B90BCB5" w:rsidR="006A4369" w:rsidRDefault="004776C9" w:rsidP="004776C9">
      <w:pPr>
        <w:pStyle w:val="Heading2"/>
      </w:pPr>
      <w:r>
        <w:lastRenderedPageBreak/>
        <w:t>Asteroid mining DA</w:t>
      </w:r>
    </w:p>
    <w:p w14:paraId="2536A36F" w14:textId="77777777" w:rsidR="00C36734" w:rsidRDefault="00C36734" w:rsidP="00C36734">
      <w:pPr>
        <w:pStyle w:val="Heading4"/>
      </w:pPr>
      <w:r>
        <w:t>The private sector is essential for asteroid mining – competition is key and government development is not effective, efficient, or cheap enough. Thiessen 21:</w:t>
      </w:r>
    </w:p>
    <w:p w14:paraId="3C289305" w14:textId="77777777" w:rsidR="00C36734" w:rsidRDefault="00C36734" w:rsidP="00C36734">
      <w:r>
        <w:t>Marc Thiessen, 6-1, 21, Washington Post, Opinion: SpaceX’s success is one small step for man, one giant leap for capitalism, https://www.washingtonpost.com/opinions/2020/06/01/spacexs-success-is-one-small-step-man-one-giant-leap-capitalism/</w:t>
      </w:r>
    </w:p>
    <w:p w14:paraId="7B9CFB68" w14:textId="77777777" w:rsidR="00C36734" w:rsidRDefault="00C36734" w:rsidP="00C36734">
      <w:pPr>
        <w:rPr>
          <w:sz w:val="16"/>
          <w:szCs w:val="16"/>
        </w:rPr>
      </w:pPr>
      <w:r>
        <w:rPr>
          <w:sz w:val="16"/>
          <w:szCs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Pr>
          <w:u w:val="single"/>
        </w:rPr>
        <w:t xml:space="preserve">SpaceX has given us an </w:t>
      </w:r>
      <w:r>
        <w:rPr>
          <w:b/>
          <w:u w:val="single"/>
        </w:rPr>
        <w:t>incredible testament to the power of American free enterprise.</w:t>
      </w:r>
      <w:r>
        <w:rPr>
          <w:sz w:val="16"/>
          <w:szCs w:val="16"/>
        </w:rPr>
        <w:t xml:space="preserve"> While the left is advocating unprecedented government intervention in almost every sector of the U.S. economy, from health care to energy, </w:t>
      </w:r>
      <w:r>
        <w:rPr>
          <w:b/>
          <w:u w:val="single"/>
        </w:rPr>
        <w:t xml:space="preserve">today Americans are celebrating the successful privatization of space travel. </w:t>
      </w:r>
      <w:r>
        <w:rPr>
          <w:sz w:val="16"/>
          <w:szCs w:val="16"/>
        </w:rPr>
        <w:t xml:space="preserve">If you want to see the difference between what government and private enterprise can do, consider: </w:t>
      </w:r>
      <w:r>
        <w:rPr>
          <w:u w:val="singl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Pr>
          <w:sz w:val="16"/>
          <w:szCs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Pr>
          <w:u w:val="single"/>
        </w:rPr>
        <w:t>That last development will save the taxpayers incredible amounts of money.</w:t>
      </w:r>
      <w:r>
        <w:rPr>
          <w:sz w:val="16"/>
          <w:szCs w:val="16"/>
        </w:rPr>
        <w:t xml:space="preserve"> </w:t>
      </w:r>
      <w:r>
        <w:rPr>
          <w:highlight w:val="yellow"/>
          <w:u w:val="single"/>
        </w:rPr>
        <w:t>The cost to NASA</w:t>
      </w:r>
      <w:r>
        <w:rPr>
          <w:u w:val="single"/>
        </w:rPr>
        <w:t xml:space="preserve"> for launching a man into space on the space shuttle orbiter was </w:t>
      </w:r>
      <w:r>
        <w:rPr>
          <w:b/>
          <w:u w:val="single"/>
        </w:rPr>
        <w:t>$170 million per seat, compared with just $60 million</w:t>
      </w:r>
      <w:r>
        <w:rPr>
          <w:u w:val="single"/>
        </w:rPr>
        <w:t xml:space="preserve"> to $67 million on the Dragon capsule.</w:t>
      </w:r>
      <w:r>
        <w:rPr>
          <w:sz w:val="16"/>
          <w:szCs w:val="16"/>
        </w:rPr>
        <w:t xml:space="preserve"> </w:t>
      </w:r>
      <w:r>
        <w:rPr>
          <w:u w:val="single"/>
        </w:rPr>
        <w:t xml:space="preserve">The cost for the space shuttle </w:t>
      </w:r>
      <w:r>
        <w:rPr>
          <w:highlight w:val="yellow"/>
          <w:u w:val="single"/>
        </w:rPr>
        <w:t xml:space="preserve">to send a kilogram of cargo into to space was $54,500; with the Falcon rocket, the cost is just $2,720 — </w:t>
      </w:r>
      <w:r>
        <w:rPr>
          <w:b/>
          <w:highlight w:val="yellow"/>
          <w:u w:val="single"/>
        </w:rPr>
        <w:t>a decrease of 95 percent.</w:t>
      </w:r>
      <w:r>
        <w:rPr>
          <w:u w:val="single"/>
        </w:rPr>
        <w:t xml:space="preserve"> </w:t>
      </w:r>
      <w:r>
        <w:rPr>
          <w:sz w:val="16"/>
          <w:szCs w:val="16"/>
        </w:rPr>
        <w:t xml:space="preserve">And while </w:t>
      </w:r>
      <w:r>
        <w:rPr>
          <w:u w:val="single"/>
        </w:rPr>
        <w:t xml:space="preserve">the space shuttle cost $27.4 billion to develop, </w:t>
      </w:r>
      <w:r>
        <w:rPr>
          <w:highlight w:val="yellow"/>
          <w:u w:val="single"/>
        </w:rPr>
        <w:t>the Crew Dragon</w:t>
      </w:r>
      <w:r>
        <w:rPr>
          <w:u w:val="single"/>
        </w:rPr>
        <w:t xml:space="preserve"> </w:t>
      </w:r>
      <w:r>
        <w:rPr>
          <w:highlight w:val="yellow"/>
          <w:u w:val="single"/>
        </w:rPr>
        <w:t>was</w:t>
      </w:r>
      <w:r>
        <w:rPr>
          <w:u w:val="single"/>
        </w:rPr>
        <w:t xml:space="preserve"> designed and built for just $1.7 </w:t>
      </w:r>
      <w:r>
        <w:rPr>
          <w:b/>
          <w:u w:val="single"/>
        </w:rPr>
        <w:t xml:space="preserve">billion — making it </w:t>
      </w:r>
      <w:r>
        <w:rPr>
          <w:b/>
          <w:highlight w:val="yellow"/>
          <w:u w:val="single"/>
        </w:rPr>
        <w:t>the lowest-cost spacecraft developed in six decades.</w:t>
      </w:r>
      <w:r>
        <w:rPr>
          <w:sz w:val="16"/>
          <w:szCs w:val="16"/>
        </w:rPr>
        <w:t xml:space="preserve"> </w:t>
      </w:r>
      <w:r>
        <w:rPr>
          <w:u w:val="single"/>
        </w:rPr>
        <w:t>SpaceX did it in six years — far faster than the time it took to develop the space shuttle.</w:t>
      </w:r>
      <w:r>
        <w:rPr>
          <w:sz w:val="16"/>
          <w:szCs w:val="16"/>
        </w:rPr>
        <w:t xml:space="preserve"> </w:t>
      </w:r>
      <w:r>
        <w:rPr>
          <w:b/>
          <w:i/>
          <w:highlight w:val="yellow"/>
          <w:u w:val="single"/>
        </w:rPr>
        <w:t xml:space="preserve">The private sector does it better, cheaper, </w:t>
      </w:r>
      <w:proofErr w:type="gramStart"/>
      <w:r>
        <w:rPr>
          <w:b/>
          <w:i/>
          <w:highlight w:val="yellow"/>
          <w:u w:val="single"/>
        </w:rPr>
        <w:t>faster</w:t>
      </w:r>
      <w:proofErr w:type="gramEnd"/>
      <w:r>
        <w:rPr>
          <w:b/>
          <w:i/>
          <w:highlight w:val="yellow"/>
          <w:u w:val="single"/>
        </w:rPr>
        <w:t xml:space="preserve"> and more efficiently than government</w:t>
      </w:r>
      <w:r>
        <w:rPr>
          <w:sz w:val="16"/>
          <w:szCs w:val="16"/>
          <w:highlight w:val="yellow"/>
        </w:rPr>
        <w:t>.</w:t>
      </w:r>
      <w:r>
        <w:rPr>
          <w:sz w:val="16"/>
          <w:szCs w:val="16"/>
        </w:rPr>
        <w:t xml:space="preserve"> </w:t>
      </w:r>
      <w:r>
        <w:rPr>
          <w:b/>
          <w:u w:val="single"/>
        </w:rPr>
        <w:t xml:space="preserve">Why? Competition. </w:t>
      </w:r>
      <w:r>
        <w:rPr>
          <w:sz w:val="16"/>
          <w:szCs w:val="16"/>
        </w:rPr>
        <w:t xml:space="preserve">Today, </w:t>
      </w:r>
      <w:r>
        <w:rPr>
          <w:u w:val="single"/>
        </w:rPr>
        <w:t>SpaceX has to compete with a constellation of private companies</w:t>
      </w:r>
      <w:r>
        <w:rPr>
          <w:sz w:val="16"/>
          <w:szCs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Pr>
          <w:u w:val="single"/>
        </w:rPr>
        <w:t xml:space="preserve">In the race to put the first privately launched man into orbit, upstart SpaceX had to beat aerospace behemoth Boeing and its </w:t>
      </w:r>
      <w:proofErr w:type="spellStart"/>
      <w:r>
        <w:rPr>
          <w:u w:val="single"/>
        </w:rPr>
        <w:t>Starliner</w:t>
      </w:r>
      <w:proofErr w:type="spellEnd"/>
      <w:r>
        <w:rPr>
          <w:u w:val="single"/>
        </w:rPr>
        <w:t xml:space="preserve"> capsule to the punch. </w:t>
      </w:r>
      <w:r>
        <w:rPr>
          <w:sz w:val="16"/>
          <w:szCs w:val="16"/>
        </w:rPr>
        <w:t xml:space="preserve">It did so — for more than $1 billion less than its competitor. </w:t>
      </w:r>
      <w:r>
        <w:rPr>
          <w:b/>
          <w:u w:val="single"/>
        </w:rPr>
        <w:t xml:space="preserve">That spirit of </w:t>
      </w:r>
      <w:r>
        <w:rPr>
          <w:b/>
          <w:highlight w:val="yellow"/>
          <w:u w:val="single"/>
        </w:rPr>
        <w:t>competition</w:t>
      </w:r>
      <w:r>
        <w:rPr>
          <w:b/>
          <w:u w:val="single"/>
        </w:rPr>
        <w:t xml:space="preserve"> </w:t>
      </w:r>
      <w:r>
        <w:rPr>
          <w:b/>
          <w:highlight w:val="yellow"/>
          <w:u w:val="single"/>
        </w:rPr>
        <w:t>and innovation will revolutionize space travel</w:t>
      </w:r>
      <w:r>
        <w:rPr>
          <w:b/>
          <w:u w:val="single"/>
        </w:rPr>
        <w:t xml:space="preserve"> in the years ahead.</w:t>
      </w:r>
      <w:r>
        <w:rPr>
          <w:sz w:val="16"/>
          <w:szCs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Pr>
          <w:sz w:val="16"/>
          <w:szCs w:val="16"/>
        </w:rPr>
        <w:t>knows.</w:t>
      </w:r>
      <w:proofErr w:type="gramEnd"/>
      <w:r>
        <w:rPr>
          <w:sz w:val="16"/>
          <w:szCs w:val="16"/>
        </w:rPr>
        <w:t xml:space="preserve"> But this much is certain: </w:t>
      </w:r>
      <w:r>
        <w:rPr>
          <w:b/>
          <w:u w:val="single"/>
        </w:rPr>
        <w:t>Private-sector innovation is opening the door to a new era of space exploration</w:t>
      </w:r>
      <w:r>
        <w:rPr>
          <w:sz w:val="16"/>
          <w:szCs w:val="16"/>
        </w:rPr>
        <w:t>. Wouldn’t it be ironic if, just as capitalism is allowing us to explore the farthest reaches of our solar system, Americans decided to embrace socialism back here on Earth?</w:t>
      </w:r>
    </w:p>
    <w:p w14:paraId="5065C7C1" w14:textId="77777777" w:rsidR="00C36734" w:rsidRDefault="00C36734" w:rsidP="00C36734"/>
    <w:p w14:paraId="6BAD246E" w14:textId="77777777" w:rsidR="00C36734" w:rsidRDefault="00C36734" w:rsidP="00C36734">
      <w:pPr>
        <w:pStyle w:val="Heading4"/>
      </w:pPr>
      <w:r>
        <w:lastRenderedPageBreak/>
        <w:t>Eliminating property rights scares investors away and spills over to other space activities. Freeland 05</w:t>
      </w:r>
    </w:p>
    <w:p w14:paraId="6C5B90AF" w14:textId="77777777" w:rsidR="00C36734" w:rsidRDefault="00C36734" w:rsidP="00C36734">
      <w:pPr>
        <w:rPr>
          <w:sz w:val="16"/>
          <w:szCs w:val="16"/>
        </w:rPr>
      </w:pPr>
      <w:r>
        <w:rPr>
          <w:sz w:val="16"/>
          <w:szCs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5">
        <w:r>
          <w:rPr>
            <w:color w:val="000000"/>
            <w:sz w:val="16"/>
            <w:szCs w:val="16"/>
          </w:rPr>
          <w:t>https://chicagounbound.uchicago.edu/cgi/viewcontent.cgi?article=1269&amp;context=cjil</w:t>
        </w:r>
      </w:hyperlink>
    </w:p>
    <w:p w14:paraId="0FCA8C2D" w14:textId="77777777" w:rsidR="00C36734" w:rsidRDefault="00C36734" w:rsidP="00C36734">
      <w:pPr>
        <w:rPr>
          <w:sz w:val="12"/>
          <w:szCs w:val="12"/>
        </w:rPr>
      </w:pPr>
      <w:r>
        <w:rPr>
          <w:sz w:val="12"/>
          <w:szCs w:val="12"/>
        </w:rPr>
        <w:t xml:space="preserve">V. THE NEED FOR CELESTIAL PROPERTY RIGHTS? ¶ </w:t>
      </w:r>
      <w:r>
        <w:rPr>
          <w:u w:val="single"/>
        </w:rPr>
        <w:t>The</w:t>
      </w:r>
      <w:r>
        <w:rPr>
          <w:sz w:val="12"/>
          <w:szCs w:val="12"/>
        </w:rPr>
        <w:t xml:space="preserve"> fundamental </w:t>
      </w:r>
      <w:r>
        <w:rPr>
          <w:u w:val="single"/>
        </w:rPr>
        <w:t>principle of "non-appropriation"</w:t>
      </w:r>
      <w:r>
        <w:rPr>
          <w:sz w:val="12"/>
          <w:szCs w:val="12"/>
        </w:rPr>
        <w:t xml:space="preserve"> upon which the international law of outer space </w:t>
      </w:r>
      <w:r>
        <w:rPr>
          <w:u w:val="single"/>
        </w:rPr>
        <w:t>is</w:t>
      </w:r>
      <w:r>
        <w:rPr>
          <w:sz w:val="12"/>
          <w:szCs w:val="12"/>
        </w:rPr>
        <w:t xml:space="preserve"> based stems from the desire of the international community </w:t>
      </w:r>
      <w:r>
        <w:rPr>
          <w:u w:val="single"/>
        </w:rPr>
        <w:t>to ensure that outer space remains an area beyond the jurisdiction of any state</w:t>
      </w:r>
      <w:r>
        <w:rPr>
          <w:sz w:val="12"/>
          <w:szCs w:val="12"/>
        </w:rPr>
        <w:t xml:space="preserve">(s). Similar ideals emerge from UNCLOS (in relation to the High Seas) as well as the Antarctic Treaty, 42 although in the case of the latter treaty, it was </w:t>
      </w:r>
      <w:proofErr w:type="spellStart"/>
      <w:r>
        <w:rPr>
          <w:sz w:val="12"/>
          <w:szCs w:val="12"/>
        </w:rPr>
        <w:t>finalised</w:t>
      </w:r>
      <w:proofErr w:type="spellEnd"/>
      <w:r>
        <w:rPr>
          <w:sz w:val="12"/>
          <w:szCs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Pr>
          <w:u w:val="single"/>
        </w:rPr>
        <w:t>Even though</w:t>
      </w:r>
      <w:r>
        <w:rPr>
          <w:sz w:val="12"/>
          <w:szCs w:val="12"/>
        </w:rPr>
        <w:t xml:space="preserve"> both the scope for space activities and </w:t>
      </w:r>
      <w:r>
        <w:rPr>
          <w:u w:val="single"/>
        </w:rPr>
        <w:t xml:space="preserve">the number of private participants </w:t>
      </w:r>
      <w:proofErr w:type="gramStart"/>
      <w:r>
        <w:rPr>
          <w:u w:val="single"/>
        </w:rPr>
        <w:t>have</w:t>
      </w:r>
      <w:proofErr w:type="gramEnd"/>
      <w:r>
        <w:rPr>
          <w:u w:val="single"/>
        </w:rPr>
        <w:t xml:space="preserve"> expanded significantly since these treaties were </w:t>
      </w:r>
      <w:proofErr w:type="spellStart"/>
      <w:r>
        <w:rPr>
          <w:u w:val="single"/>
        </w:rPr>
        <w:t>finalised</w:t>
      </w:r>
      <w:proofErr w:type="spellEnd"/>
      <w:r>
        <w:rPr>
          <w:u w:val="single"/>
        </w:rPr>
        <w:t>,</w:t>
      </w:r>
      <w:r>
        <w:rPr>
          <w:sz w:val="12"/>
          <w:szCs w:val="12"/>
        </w:rPr>
        <w:t xml:space="preserve"> it has still been suggested that the </w:t>
      </w:r>
      <w:proofErr w:type="spellStart"/>
      <w:r>
        <w:rPr>
          <w:highlight w:val="yellow"/>
          <w:u w:val="single"/>
        </w:rPr>
        <w:t>nonappropriation</w:t>
      </w:r>
      <w:proofErr w:type="spellEnd"/>
      <w:r>
        <w:rPr>
          <w:sz w:val="12"/>
          <w:szCs w:val="12"/>
        </w:rPr>
        <w:t xml:space="preserve"> principle </w:t>
      </w:r>
      <w:r>
        <w:rPr>
          <w:highlight w:val="yellow"/>
          <w:u w:val="single"/>
        </w:rPr>
        <w:t>constitutes</w:t>
      </w:r>
      <w:r>
        <w:rPr>
          <w:u w:val="single"/>
        </w:rPr>
        <w:t xml:space="preserve"> "</w:t>
      </w:r>
      <w:r>
        <w:rPr>
          <w:b/>
          <w:highlight w:val="yellow"/>
          <w:u w:val="single"/>
        </w:rPr>
        <w:t>an absolute barrier</w:t>
      </w:r>
      <w:r>
        <w:rPr>
          <w:u w:val="single"/>
        </w:rPr>
        <w:t xml:space="preserve"> in the realization of every kind of space activity.</w:t>
      </w:r>
      <w:r>
        <w:rPr>
          <w:sz w:val="12"/>
          <w:szCs w:val="12"/>
        </w:rPr>
        <w:t xml:space="preserve">, 4 ' </w:t>
      </w:r>
      <w:r>
        <w:rPr>
          <w:b/>
          <w:highlight w:val="yellow"/>
          <w:u w:val="single"/>
        </w:rPr>
        <w:t xml:space="preserve">The </w:t>
      </w:r>
      <w:r>
        <w:rPr>
          <w:b/>
          <w:u w:val="single"/>
        </w:rPr>
        <w:t xml:space="preserve">amount of </w:t>
      </w:r>
      <w:r>
        <w:rPr>
          <w:b/>
          <w:highlight w:val="yellow"/>
          <w:u w:val="single"/>
        </w:rPr>
        <w:t>capital</w:t>
      </w:r>
      <w:r>
        <w:rPr>
          <w:b/>
          <w:u w:val="single"/>
        </w:rPr>
        <w:t xml:space="preserve"> expenditure </w:t>
      </w:r>
      <w:r>
        <w:rPr>
          <w:b/>
          <w:highlight w:val="yellow"/>
          <w:u w:val="single"/>
        </w:rPr>
        <w:t>required to research, scope, trial, and implement a new space activity is significant.</w:t>
      </w:r>
      <w:r>
        <w:rPr>
          <w:sz w:val="12"/>
          <w:szCs w:val="12"/>
        </w:rPr>
        <w:t xml:space="preserve"> </w:t>
      </w:r>
      <w:r>
        <w:rPr>
          <w:u w:val="single"/>
        </w:rPr>
        <w:t xml:space="preserve">To bring this activity to the point where it can represent </w:t>
      </w:r>
      <w:r>
        <w:rPr>
          <w:highlight w:val="yellow"/>
          <w:u w:val="single"/>
        </w:rPr>
        <w:t>a</w:t>
      </w:r>
      <w:r>
        <w:rPr>
          <w:u w:val="single"/>
        </w:rPr>
        <w:t xml:space="preserve"> viable "stand alone" </w:t>
      </w:r>
      <w:r>
        <w:rPr>
          <w:highlight w:val="yellow"/>
          <w:u w:val="single"/>
        </w:rPr>
        <w:t xml:space="preserve">commercial venture </w:t>
      </w:r>
      <w:r>
        <w:rPr>
          <w:b/>
          <w:highlight w:val="yellow"/>
          <w:u w:val="single"/>
        </w:rPr>
        <w:t>takes many years and almost limitless funding.</w:t>
      </w:r>
      <w:r>
        <w:rPr>
          <w:sz w:val="12"/>
          <w:szCs w:val="12"/>
        </w:rPr>
        <w:t xml:space="preserve"> </w:t>
      </w:r>
      <w:r>
        <w:rPr>
          <w:highlight w:val="yellow"/>
          <w:u w:val="single"/>
        </w:rPr>
        <w:t>From the perspective of a private enterprise</w:t>
      </w:r>
      <w:r>
        <w:rPr>
          <w:u w:val="single"/>
        </w:rPr>
        <w:t xml:space="preserve"> </w:t>
      </w:r>
      <w:r>
        <w:rPr>
          <w:sz w:val="12"/>
          <w:szCs w:val="12"/>
        </w:rPr>
        <w:t>contemplating such an activity</w:t>
      </w:r>
      <w:r>
        <w:rPr>
          <w:u w:val="single"/>
        </w:rPr>
        <w:t xml:space="preserve">, </w:t>
      </w:r>
      <w:r>
        <w:rPr>
          <w:highlight w:val="yellow"/>
          <w:u w:val="single"/>
        </w:rPr>
        <w:t>it would</w:t>
      </w:r>
      <w:r>
        <w:rPr>
          <w:u w:val="single"/>
        </w:rPr>
        <w:t xml:space="preserve"> quite obviously </w:t>
      </w:r>
      <w:r>
        <w:rPr>
          <w:highlight w:val="yellow"/>
          <w:u w:val="single"/>
        </w:rPr>
        <w:t>be an important element in its decision</w:t>
      </w:r>
      <w:r>
        <w:rPr>
          <w:u w:val="single"/>
        </w:rPr>
        <w:t xml:space="preserve"> to devote resources to this activity </w:t>
      </w:r>
      <w:r>
        <w:rPr>
          <w:highlight w:val="yellow"/>
          <w:u w:val="single"/>
        </w:rPr>
        <w:t>that it is able to secure</w:t>
      </w:r>
      <w:r>
        <w:rPr>
          <w:u w:val="single"/>
        </w:rPr>
        <w:t xml:space="preserve"> the highest degree of </w:t>
      </w:r>
      <w:r>
        <w:rPr>
          <w:highlight w:val="yellow"/>
          <w:u w:val="single"/>
        </w:rPr>
        <w:t xml:space="preserve">legal rights </w:t>
      </w:r>
      <w:proofErr w:type="gramStart"/>
      <w:r>
        <w:rPr>
          <w:highlight w:val="yellow"/>
          <w:u w:val="single"/>
        </w:rPr>
        <w:t>in order to</w:t>
      </w:r>
      <w:proofErr w:type="gramEnd"/>
      <w:r>
        <w:rPr>
          <w:highlight w:val="yellow"/>
          <w:u w:val="single"/>
        </w:rPr>
        <w:t xml:space="preserve"> protect its investment.</w:t>
      </w:r>
      <w:r>
        <w:rPr>
          <w:sz w:val="12"/>
          <w:szCs w:val="12"/>
        </w:rPr>
        <w:t xml:space="preserve"> </w:t>
      </w:r>
      <w:r>
        <w:rPr>
          <w:b/>
          <w:highlight w:val="yellow"/>
          <w:u w:val="single"/>
        </w:rPr>
        <w:t>Security</w:t>
      </w:r>
      <w:r>
        <w:rPr>
          <w:highlight w:val="yellow"/>
          <w:u w:val="single"/>
        </w:rPr>
        <w:t xml:space="preserve"> of patent and other</w:t>
      </w:r>
      <w:r>
        <w:rPr>
          <w:u w:val="single"/>
        </w:rPr>
        <w:t xml:space="preserve"> </w:t>
      </w:r>
      <w:r>
        <w:rPr>
          <w:highlight w:val="yellow"/>
          <w:u w:val="single"/>
        </w:rPr>
        <w:t>i</w:t>
      </w:r>
      <w:r>
        <w:rPr>
          <w:u w:val="single"/>
        </w:rPr>
        <w:t xml:space="preserve">ntellectual </w:t>
      </w:r>
      <w:r>
        <w:rPr>
          <w:highlight w:val="yellow"/>
          <w:u w:val="single"/>
        </w:rPr>
        <w:t>p</w:t>
      </w:r>
      <w:r>
        <w:rPr>
          <w:u w:val="single"/>
        </w:rPr>
        <w:t xml:space="preserve">roperty rights, for example, </w:t>
      </w:r>
      <w:r>
        <w:rPr>
          <w:highlight w:val="yellow"/>
          <w:u w:val="single"/>
        </w:rPr>
        <w:t>are vital</w:t>
      </w:r>
      <w:r>
        <w:rPr>
          <w:u w:val="single"/>
        </w:rPr>
        <w:t xml:space="preserve"> prerequisites for private enterprise research activity on the ISS</w:t>
      </w:r>
      <w:r>
        <w:rPr>
          <w:sz w:val="12"/>
          <w:szCs w:val="12"/>
        </w:rPr>
        <w:t xml:space="preserve">, and these rights are specifically addressed by the ISS Agreement between the partners to the project and were applicable to the experiments undertaken by Mark Shuttleworth when he was onboard the ISS.46 </w:t>
      </w:r>
    </w:p>
    <w:p w14:paraId="687064E6" w14:textId="77777777" w:rsidR="00C36734" w:rsidRDefault="00C36734" w:rsidP="00C36734">
      <w:pPr>
        <w:rPr>
          <w:b/>
          <w:u w:val="single"/>
        </w:rPr>
      </w:pPr>
    </w:p>
    <w:p w14:paraId="3ADBC17E" w14:textId="5057458B" w:rsidR="00C36734" w:rsidRDefault="00C36734" w:rsidP="00C36734">
      <w:pPr>
        <w:pStyle w:val="Heading4"/>
      </w:pPr>
      <w:r>
        <w:t>Asteroid mining can happen with private sector innovation and is key to solve climate change and asteroid collisions. Taylor 19</w:t>
      </w:r>
    </w:p>
    <w:p w14:paraId="1B9AD4DE" w14:textId="77777777" w:rsidR="00C36734" w:rsidRDefault="00C36734" w:rsidP="00C36734">
      <w:r>
        <w:rPr>
          <w:rFonts w:ascii="Cambria" w:eastAsia="Cambria" w:hAnsi="Cambria" w:cs="Cambria"/>
        </w:rPr>
        <w:t>Chris Taylor [</w:t>
      </w:r>
      <w:proofErr w:type="gramStart"/>
      <w:r>
        <w:rPr>
          <w:rFonts w:ascii="Cambria" w:eastAsia="Cambria" w:hAnsi="Cambria" w:cs="Cambria"/>
        </w:rPr>
        <w:t>journalist,  was</w:t>
      </w:r>
      <w:proofErr w:type="gramEnd"/>
      <w:r>
        <w:rPr>
          <w:rFonts w:ascii="Cambria" w:eastAsia="Cambria" w:hAnsi="Cambria" w:cs="Cambria"/>
        </w:rPr>
        <w:t xml:space="preserve"> </w:t>
      </w:r>
      <w:r>
        <w:rPr>
          <w:rFonts w:ascii="Cambria" w:eastAsia="Cambria" w:hAnsi="Cambria" w:cs="Cambria"/>
          <w:color w:val="0A1829"/>
        </w:rPr>
        <w:t>senior news writer for Time.com</w:t>
      </w:r>
      <w:r>
        <w:rPr>
          <w:rFonts w:ascii="Cambria" w:eastAsia="Cambria" w:hAnsi="Cambria" w:cs="Cambria"/>
        </w:rPr>
        <w:t xml:space="preserve">, </w:t>
      </w:r>
      <w:r>
        <w:rPr>
          <w:rFonts w:ascii="Cambria" w:eastAsia="Cambria" w:hAnsi="Cambria" w:cs="Cambria"/>
          <w:color w:val="0A1829"/>
        </w:rPr>
        <w:t>San Francisco bureau chief for Time magazine</w:t>
      </w:r>
      <w:r>
        <w:rPr>
          <w:rFonts w:ascii="Cambria" w:eastAsia="Cambria" w:hAnsi="Cambria" w:cs="Cambria"/>
        </w:rPr>
        <w:t>],</w:t>
      </w:r>
      <w:r>
        <w:t xml:space="preserve"> 19 - ("How asteroid mining will save the Earth — and mint trillionaires," Mashable, 2019, accessed 12-13-2021, https://mashable.com/feature/asteroid-mining-space-economy)//ML</w:t>
      </w:r>
    </w:p>
    <w:p w14:paraId="1DE5172D" w14:textId="77777777" w:rsidR="00C36734" w:rsidRDefault="00C36734" w:rsidP="00C36734">
      <w:pPr>
        <w:rPr>
          <w:sz w:val="12"/>
          <w:szCs w:val="12"/>
        </w:rPr>
      </w:pPr>
      <w:r>
        <w:rPr>
          <w:sz w:val="12"/>
          <w:szCs w:val="12"/>
        </w:rPr>
        <w:t xml:space="preserve">How much, exactly? We’re only just beginning to </w:t>
      </w:r>
      <w:r w:rsidRPr="00C36734">
        <w:rPr>
          <w:sz w:val="12"/>
          <w:szCs w:val="12"/>
        </w:rPr>
        <w:t>guess</w:t>
      </w:r>
      <w:r w:rsidRPr="00C36734">
        <w:rPr>
          <w:u w:val="single"/>
        </w:rPr>
        <w:t>. </w:t>
      </w:r>
      <w:proofErr w:type="spellStart"/>
      <w:r w:rsidRPr="00C36734">
        <w:fldChar w:fldCharType="begin"/>
      </w:r>
      <w:r w:rsidRPr="00C36734">
        <w:instrText xml:space="preserve"> HYPERLINK "http://www.asterank.com/" \h </w:instrText>
      </w:r>
      <w:r w:rsidRPr="00C36734">
        <w:fldChar w:fldCharType="separate"/>
      </w:r>
      <w:r w:rsidRPr="00C36734">
        <w:rPr>
          <w:u w:val="single"/>
        </w:rPr>
        <w:t>Asteran</w:t>
      </w:r>
      <w:r w:rsidRPr="00C36734">
        <w:rPr>
          <w:u w:val="single"/>
        </w:rPr>
        <w:fldChar w:fldCharType="end"/>
      </w:r>
      <w:hyperlink r:id="rId16">
        <w:r w:rsidRPr="00C36734">
          <w:rPr>
            <w:u w:val="single"/>
          </w:rPr>
          <w:t>k</w:t>
        </w:r>
        <w:proofErr w:type="spellEnd"/>
      </w:hyperlink>
      <w:r w:rsidRPr="00C36734">
        <w:rPr>
          <w:u w:val="single"/>
        </w:rPr>
        <w:t xml:space="preserve">, a service that keeps track of some 6,000 asteroids in NASA’s database, prices out the estimated mineral content in each one in the current world market. More than 500 are listed as “&gt;$100 trillion.” The estimated profit on just the top 10 asteroids judged “most cost effective” — that is, the easiest to reach and to mine, subtracting rocket fuel and other operating costs, is around $1.5 </w:t>
      </w:r>
      <w:proofErr w:type="gramStart"/>
      <w:r w:rsidRPr="00C36734">
        <w:rPr>
          <w:u w:val="single"/>
        </w:rPr>
        <w:t>trillion.¶</w:t>
      </w:r>
      <w:proofErr w:type="gramEnd"/>
      <w:r w:rsidRPr="00C36734">
        <w:rPr>
          <w:u w:val="single"/>
        </w:rPr>
        <w:t xml:space="preserve"> </w:t>
      </w:r>
      <w:r w:rsidRPr="00C36734">
        <w:rPr>
          <w:sz w:val="12"/>
          <w:szCs w:val="12"/>
        </w:rPr>
        <w:t>Is</w:t>
      </w:r>
      <w:r>
        <w:rPr>
          <w:sz w:val="12"/>
          <w:szCs w:val="12"/>
        </w:rPr>
        <w:t xml:space="preserve">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Pr>
          <w:sz w:val="12"/>
          <w:szCs w:val="12"/>
        </w:rPr>
        <w:t>source?¶</w:t>
      </w:r>
      <w:proofErr w:type="gramEnd"/>
      <w:r>
        <w:rPr>
          <w:sz w:val="12"/>
          <w:szCs w:val="12"/>
        </w:rPr>
        <w:t xml:space="preserve"> As a side project</w:t>
      </w:r>
      <w:r>
        <w:rPr>
          <w:u w:val="single"/>
        </w:rPr>
        <w:t xml:space="preserve">, </w:t>
      </w:r>
      <w:r>
        <w:rPr>
          <w:highlight w:val="yellow"/>
          <w:u w:val="single"/>
        </w:rPr>
        <w:t xml:space="preserve">space mining can </w:t>
      </w:r>
      <w:r w:rsidRPr="00C36734">
        <w:rPr>
          <w:u w:val="single"/>
        </w:rPr>
        <w:t xml:space="preserve">grab water from the rocks and comets — water which, with a little processing makes rocket fuel. Which in turn </w:t>
      </w:r>
      <w:r>
        <w:rPr>
          <w:highlight w:val="yellow"/>
          <w:u w:val="single"/>
        </w:rPr>
        <w:t>make</w:t>
      </w:r>
      <w:r w:rsidRPr="00C36734">
        <w:rPr>
          <w:u w:val="single"/>
        </w:rPr>
        <w:t>s even more currently unimaginable space</w:t>
      </w:r>
      <w:r>
        <w:rPr>
          <w:highlight w:val="yellow"/>
          <w:u w:val="single"/>
        </w:rPr>
        <w:t xml:space="preserve"> operations possible</w:t>
      </w:r>
      <w:r>
        <w:rPr>
          <w:u w:val="single"/>
        </w:rPr>
        <w:t xml:space="preserve">, </w:t>
      </w:r>
      <w:r w:rsidRPr="00C36734">
        <w:rPr>
          <w:u w:val="single"/>
        </w:rPr>
        <w:t>including ones</w:t>
      </w:r>
      <w:r>
        <w:rPr>
          <w:highlight w:val="yellow"/>
          <w:u w:val="single"/>
        </w:rPr>
        <w:t xml:space="preserve"> that could give the planet all the energy it needs to avert climate catastrophe</w:t>
      </w:r>
      <w:r>
        <w:rPr>
          <w:u w:val="single"/>
        </w:rPr>
        <w:t>.</w:t>
      </w:r>
      <w:r>
        <w:rPr>
          <w:sz w:val="12"/>
          <w:szCs w:val="12"/>
        </w:rPr>
        <w:t xml:space="preserve"> Cislunar space — the bit around us and the moon, the local neighborhood, basically — is about to get very </w:t>
      </w:r>
      <w:proofErr w:type="gramStart"/>
      <w:r>
        <w:rPr>
          <w:sz w:val="12"/>
          <w:szCs w:val="12"/>
        </w:rPr>
        <w:t>interesting.¶</w:t>
      </w:r>
      <w:proofErr w:type="gramEnd"/>
      <w:r>
        <w:rPr>
          <w:sz w:val="12"/>
          <w:szCs w:val="12"/>
        </w:rPr>
        <w:t xml:space="preserve"> It’s hard, even for the most asteroid-minded visionaries, to truly believe the full scope of this future space economy right now. Just as hard as it would have been in 1945, when an engineer named </w:t>
      </w:r>
      <w:proofErr w:type="spellStart"/>
      <w:r>
        <w:rPr>
          <w:sz w:val="12"/>
          <w:szCs w:val="12"/>
        </w:rPr>
        <w:t>Vannevar</w:t>
      </w:r>
      <w:proofErr w:type="spellEnd"/>
      <w:r>
        <w:rPr>
          <w:sz w:val="12"/>
          <w:szCs w:val="12"/>
        </w:rPr>
        <w:t xml:space="preserve"> Bush first proposed </w:t>
      </w:r>
      <w:hyperlink r:id="rId17">
        <w:r>
          <w:rPr>
            <w:color w:val="000000"/>
            <w:sz w:val="12"/>
            <w:szCs w:val="12"/>
          </w:rPr>
          <w:t>a vast library of shared knowledge that people the world over would access via personal computers</w:t>
        </w:r>
      </w:hyperlink>
      <w:r>
        <w:rPr>
          <w:sz w:val="12"/>
          <w:szCs w:val="12"/>
        </w:rPr>
        <w:t xml:space="preserve">, to see that mushroom into a global network of streaming movies and grandmas posting photos and trolls and spies who move the needle on presidential elections. ¶ No technology’s pioneer can predict its second-order </w:t>
      </w:r>
      <w:proofErr w:type="gramStart"/>
      <w:r>
        <w:rPr>
          <w:sz w:val="12"/>
          <w:szCs w:val="12"/>
        </w:rPr>
        <w:t>effects.¶</w:t>
      </w:r>
      <w:proofErr w:type="gramEnd"/>
      <w:r>
        <w:rPr>
          <w:sz w:val="12"/>
          <w:szCs w:val="1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w:t>
      </w:r>
      <w:r>
        <w:rPr>
          <w:sz w:val="12"/>
          <w:szCs w:val="12"/>
        </w:rPr>
        <w:lastRenderedPageBreak/>
        <w:t>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Pr>
          <w:sz w:val="12"/>
          <w:szCs w:val="12"/>
        </w:rPr>
        <w:t>.)¶</w:t>
      </w:r>
      <w:proofErr w:type="gramEnd"/>
      <w:r>
        <w:rPr>
          <w:sz w:val="12"/>
          <w:szCs w:val="1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8">
        <w:r>
          <w:rPr>
            <w:color w:val="000000"/>
            <w:sz w:val="12"/>
            <w:szCs w:val="12"/>
          </w:rPr>
          <w:t>declared The Space Review</w:t>
        </w:r>
      </w:hyperlink>
      <w:r>
        <w:rPr>
          <w:sz w:val="12"/>
          <w:szCs w:val="12"/>
        </w:rPr>
        <w:t xml:space="preserve">, one of the few online publications to even pay </w:t>
      </w:r>
      <w:proofErr w:type="gramStart"/>
      <w:r>
        <w:rPr>
          <w:sz w:val="12"/>
          <w:szCs w:val="12"/>
        </w:rPr>
        <w:t>attention.¶</w:t>
      </w:r>
      <w:proofErr w:type="gramEnd"/>
      <w:r>
        <w:rPr>
          <w:sz w:val="12"/>
          <w:szCs w:val="12"/>
        </w:rPr>
        <w:t xml:space="preserve"> That’s also to be expected. After all, anyone trying to build Google in 1945 would go bankrupt. Just as the internet needed a half-dozen major leaps forward in computing before it could even exist, space industry needs its launch </w:t>
      </w:r>
      <w:proofErr w:type="gramStart"/>
      <w:r>
        <w:rPr>
          <w:sz w:val="12"/>
          <w:szCs w:val="12"/>
        </w:rPr>
        <w:t>infrastructure.¶</w:t>
      </w:r>
      <w:proofErr w:type="gramEnd"/>
      <w:r>
        <w:rPr>
          <w:sz w:val="12"/>
          <w:szCs w:val="12"/>
        </w:rPr>
        <w:t xml:space="preserve"> Currently, the world’s richest person and its most well-known entrepreneur, </w:t>
      </w:r>
      <w:r>
        <w:rPr>
          <w:u w:val="single"/>
        </w:rPr>
        <w:t xml:space="preserve">Jeff </w:t>
      </w:r>
      <w:r>
        <w:rPr>
          <w:highlight w:val="yellow"/>
          <w:u w:val="single"/>
        </w:rPr>
        <w:t>Bezos</w:t>
      </w:r>
      <w:r>
        <w:rPr>
          <w:u w:val="single"/>
        </w:rPr>
        <w:t xml:space="preserve"> </w:t>
      </w:r>
      <w:r>
        <w:rPr>
          <w:highlight w:val="yellow"/>
          <w:u w:val="single"/>
        </w:rPr>
        <w:t>and</w:t>
      </w:r>
      <w:r>
        <w:rPr>
          <w:u w:val="single"/>
        </w:rPr>
        <w:t xml:space="preserve"> Elon </w:t>
      </w:r>
      <w:r>
        <w:rPr>
          <w:highlight w:val="yellow"/>
          <w:u w:val="single"/>
        </w:rPr>
        <w:t>Musk</w:t>
      </w:r>
      <w:r>
        <w:rPr>
          <w:u w:val="single"/>
        </w:rPr>
        <w:t>, respectively</w:t>
      </w:r>
      <w:r>
        <w:rPr>
          <w:highlight w:val="yellow"/>
          <w:u w:val="single"/>
        </w:rPr>
        <w:t>, are working on the</w:t>
      </w:r>
      <w:r>
        <w:rPr>
          <w:u w:val="single"/>
        </w:rPr>
        <w:t xml:space="preserve"> relatively </w:t>
      </w:r>
      <w:r>
        <w:rPr>
          <w:highlight w:val="yellow"/>
          <w:u w:val="single"/>
        </w:rPr>
        <w:t>cheap reusable rockets asteroid pioneers will need</w:t>
      </w:r>
      <w:r>
        <w:rPr>
          <w:u w:val="single"/>
        </w:rPr>
        <w:t>.</w:t>
      </w:r>
      <w:r>
        <w:rPr>
          <w:sz w:val="12"/>
          <w:szCs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Pr>
          <w:u w:val="single"/>
        </w:rPr>
        <w:t xml:space="preserve">Japan’s Hayabusa 2 spacecraft has been in orbit around asteroid </w:t>
      </w:r>
      <w:proofErr w:type="spellStart"/>
      <w:r>
        <w:rPr>
          <w:u w:val="single"/>
        </w:rPr>
        <w:t>Ryugu</w:t>
      </w:r>
      <w:proofErr w:type="spellEnd"/>
      <w:r>
        <w:rPr>
          <w:u w:val="single"/>
        </w:rPr>
        <w:t xml:space="preserve"> for the last year and a half, learning everything it can. (</w:t>
      </w:r>
      <w:proofErr w:type="spellStart"/>
      <w:r>
        <w:rPr>
          <w:u w:val="single"/>
        </w:rPr>
        <w:t>Ryugu</w:t>
      </w:r>
      <w:proofErr w:type="spellEnd"/>
      <w:r>
        <w:rPr>
          <w:u w:val="single"/>
        </w:rPr>
        <w:t xml:space="preserve">, worth $30 billion according to </w:t>
      </w:r>
      <w:proofErr w:type="spellStart"/>
      <w:r>
        <w:rPr>
          <w:u w:val="single"/>
        </w:rPr>
        <w:t>Asterank</w:t>
      </w:r>
      <w:proofErr w:type="spellEnd"/>
      <w:r>
        <w:rPr>
          <w:u w:val="single"/>
        </w:rPr>
        <w:t xml:space="preserve">, is the website's #1 most cost-effective target.) The craft dropped </w:t>
      </w:r>
      <w:hyperlink r:id="rId19">
        <w:r>
          <w:rPr>
            <w:u w:val="single"/>
          </w:rPr>
          <w:t>tiny hopping robot rovers</w:t>
        </w:r>
      </w:hyperlink>
      <w:r>
        <w:rPr>
          <w:u w:val="single"/>
        </w:rPr>
        <w:t xml:space="preserve"> and a </w:t>
      </w:r>
      <w:hyperlink r:id="rId20">
        <w:r>
          <w:rPr>
            <w:u w:val="single"/>
          </w:rPr>
          <w:t>small bomb</w:t>
        </w:r>
      </w:hyperlink>
      <w:r>
        <w:rPr>
          <w:u w:val="single"/>
        </w:rPr>
        <w:t xml:space="preserve"> on its target; pictures of the small crater that resulted were released afterward</w:t>
      </w:r>
      <w:r>
        <w:rPr>
          <w:sz w:val="12"/>
          <w:szCs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21">
        <w:r>
          <w:rPr>
            <w:color w:val="000000"/>
            <w:sz w:val="12"/>
            <w:szCs w:val="12"/>
          </w:rPr>
          <w:t>NASA has proved it in the lab</w:t>
        </w:r>
      </w:hyperlink>
      <w:r>
        <w:rPr>
          <w:sz w:val="12"/>
          <w:szCs w:val="12"/>
        </w:rPr>
        <w:t xml:space="preserve">). It’ll just take more </w:t>
      </w:r>
      <w:proofErr w:type="gramStart"/>
      <w:r>
        <w:rPr>
          <w:sz w:val="12"/>
          <w:szCs w:val="12"/>
        </w:rPr>
        <w:t>time.¶</w:t>
      </w:r>
      <w:proofErr w:type="gramEnd"/>
      <w:r>
        <w:rPr>
          <w:sz w:val="12"/>
          <w:szCs w:val="1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Pr>
          <w:sz w:val="12"/>
          <w:szCs w:val="12"/>
        </w:rPr>
        <w:t>notice.¶</w:t>
      </w:r>
      <w:proofErr w:type="gramEnd"/>
      <w:r>
        <w:rPr>
          <w:sz w:val="12"/>
          <w:szCs w:val="12"/>
        </w:rPr>
        <w:t xml:space="preserve"> </w:t>
      </w:r>
      <w:r>
        <w:rPr>
          <w:highlight w:val="yellow"/>
          <w:u w:val="single"/>
        </w:rPr>
        <w:t>The possibility of private missions to asteroids,</w:t>
      </w:r>
      <w:r>
        <w:rPr>
          <w:u w:val="single"/>
        </w:rPr>
        <w:t xml:space="preserve"> with or without a human crew, </w:t>
      </w:r>
      <w:r>
        <w:rPr>
          <w:highlight w:val="yellow"/>
          <w:u w:val="single"/>
        </w:rPr>
        <w:t>is almost here</w:t>
      </w:r>
      <w:r>
        <w:rPr>
          <w:u w:val="single"/>
        </w:rPr>
        <w:t>. Th</w:t>
      </w:r>
      <w:r>
        <w:rPr>
          <w:sz w:val="12"/>
          <w:szCs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Pr>
          <w:sz w:val="12"/>
          <w:szCs w:val="12"/>
        </w:rPr>
        <w:t>Vannevar</w:t>
      </w:r>
      <w:proofErr w:type="spellEnd"/>
      <w:r>
        <w:rPr>
          <w:sz w:val="12"/>
          <w:szCs w:val="12"/>
        </w:rPr>
        <w:t xml:space="preserve"> Bush’s idea? You’d let the new economy and its benefits play out in the form of a </w:t>
      </w:r>
      <w:proofErr w:type="gramStart"/>
      <w:r>
        <w:rPr>
          <w:sz w:val="12"/>
          <w:szCs w:val="12"/>
        </w:rPr>
        <w:t>novel.¶</w:t>
      </w:r>
      <w:proofErr w:type="gramEnd"/>
      <w:r>
        <w:rPr>
          <w:sz w:val="12"/>
          <w:szCs w:val="12"/>
        </w:rPr>
        <w:t xml:space="preserve"> As Hayabusa dropped a bomb on </w:t>
      </w:r>
      <w:proofErr w:type="spellStart"/>
      <w:r>
        <w:rPr>
          <w:sz w:val="12"/>
          <w:szCs w:val="12"/>
        </w:rPr>
        <w:t>Ryugu</w:t>
      </w:r>
      <w:proofErr w:type="spellEnd"/>
      <w:r>
        <w:rPr>
          <w:sz w:val="12"/>
          <w:szCs w:val="12"/>
        </w:rPr>
        <w:t xml:space="preserve">, Daniel Suarez was making the exact same asteroid the target of his fiction. Suarez is a tech consultant and developer turned New York Times bestselling author. His novels thus far have been techno-thrillers: his debut, </w:t>
      </w:r>
      <w:hyperlink r:id="rId22">
        <w:r>
          <w:rPr>
            <w:color w:val="000000"/>
            <w:sz w:val="12"/>
            <w:szCs w:val="12"/>
          </w:rPr>
          <w:t>Daemon</w:t>
        </w:r>
      </w:hyperlink>
      <w:r>
        <w:rPr>
          <w:sz w:val="12"/>
          <w:szCs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23">
        <w:r>
          <w:rPr>
            <w:color w:val="000000"/>
            <w:sz w:val="12"/>
            <w:szCs w:val="12"/>
          </w:rPr>
          <w:t>Delta-v</w:t>
        </w:r>
      </w:hyperlink>
      <w:r>
        <w:rPr>
          <w:sz w:val="12"/>
          <w:szCs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Pr>
          <w:sz w:val="12"/>
          <w:szCs w:val="12"/>
        </w:rPr>
        <w:t>nauts</w:t>
      </w:r>
      <w:proofErr w:type="spellEnd"/>
      <w:r>
        <w:rPr>
          <w:sz w:val="12"/>
          <w:szCs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4">
        <w:r>
          <w:rPr>
            <w:color w:val="000000"/>
            <w:sz w:val="12"/>
            <w:szCs w:val="12"/>
          </w:rPr>
          <w:t>mountain of debt</w:t>
        </w:r>
      </w:hyperlink>
      <w:r>
        <w:rPr>
          <w:sz w:val="12"/>
          <w:szCs w:val="12"/>
        </w:rPr>
        <w:t xml:space="preserve">. It has to keep growing or it will implode, so we might as well take the majority of the industrial growth off-world where it can’t do any more harm to the </w:t>
      </w:r>
      <w:proofErr w:type="gramStart"/>
      <w:r>
        <w:rPr>
          <w:sz w:val="12"/>
          <w:szCs w:val="12"/>
        </w:rPr>
        <w:t>biosphere.¶</w:t>
      </w:r>
      <w:proofErr w:type="gramEnd"/>
      <w:r>
        <w:rPr>
          <w:sz w:val="12"/>
          <w:szCs w:val="12"/>
        </w:rPr>
        <w:t xml:space="preserve"> Secondly, there’s the climate change fix. </w:t>
      </w:r>
      <w:r>
        <w:rPr>
          <w:u w:val="single"/>
        </w:rPr>
        <w:t xml:space="preserve">Suarez sees </w:t>
      </w:r>
      <w:r>
        <w:rPr>
          <w:highlight w:val="yellow"/>
          <w:u w:val="single"/>
        </w:rPr>
        <w:t>asteroid mining</w:t>
      </w:r>
      <w:r>
        <w:rPr>
          <w:u w:val="single"/>
        </w:rPr>
        <w:t xml:space="preserve"> as </w:t>
      </w:r>
      <w:r>
        <w:rPr>
          <w:highlight w:val="yellow"/>
          <w:u w:val="single"/>
        </w:rPr>
        <w:t xml:space="preserve">the only way we’re going to build </w:t>
      </w:r>
      <w:hyperlink r:id="rId25">
        <w:r>
          <w:rPr>
            <w:highlight w:val="yellow"/>
            <w:u w:val="single"/>
          </w:rPr>
          <w:t>solar power satellites</w:t>
        </w:r>
      </w:hyperlink>
      <w:r>
        <w:rPr>
          <w:u w:val="single"/>
        </w:rPr>
        <w:t>.</w:t>
      </w:r>
      <w:r>
        <w:rPr>
          <w:sz w:val="12"/>
          <w:szCs w:val="12"/>
        </w:rPr>
        <w:t xml:space="preserve"> </w:t>
      </w:r>
      <w:r>
        <w:rPr>
          <w:highlight w:val="yellow"/>
          <w:u w:val="single"/>
        </w:rPr>
        <w:t>Which</w:t>
      </w:r>
      <w:r>
        <w:rPr>
          <w:sz w:val="12"/>
          <w:szCs w:val="12"/>
        </w:rPr>
        <w:t xml:space="preserve">, as you </w:t>
      </w:r>
      <w:r>
        <w:rPr>
          <w:u w:val="single"/>
        </w:rPr>
        <w:t xml:space="preserve">probably know, </w:t>
      </w:r>
      <w:r>
        <w:rPr>
          <w:highlight w:val="yellow"/>
          <w:u w:val="single"/>
        </w:rPr>
        <w:t>is a form of uninterrupted solar power</w:t>
      </w:r>
      <w:r>
        <w:rPr>
          <w:u w:val="single"/>
        </w:rPr>
        <w:t xml:space="preserve"> collection </w:t>
      </w:r>
      <w:r>
        <w:rPr>
          <w:highlight w:val="yellow"/>
          <w:u w:val="single"/>
        </w:rPr>
        <w:t>that is</w:t>
      </w:r>
      <w:r>
        <w:rPr>
          <w:u w:val="single"/>
        </w:rPr>
        <w:t xml:space="preserve"> theoretically </w:t>
      </w:r>
      <w:r>
        <w:rPr>
          <w:highlight w:val="yellow"/>
          <w:u w:val="single"/>
        </w:rPr>
        <w:t>more effective</w:t>
      </w:r>
      <w:r>
        <w:rPr>
          <w:u w:val="single"/>
        </w:rPr>
        <w:t xml:space="preserve">, inch for inch, </w:t>
      </w:r>
      <w:r>
        <w:rPr>
          <w:highlight w:val="yellow"/>
          <w:u w:val="single"/>
        </w:rPr>
        <w:t>than any solar panels on Earth at high noon, but operating 24/</w:t>
      </w:r>
      <w:r>
        <w:rPr>
          <w:u w:val="single"/>
        </w:rPr>
        <w:t>7.</w:t>
      </w:r>
      <w:r>
        <w:rPr>
          <w:sz w:val="12"/>
          <w:szCs w:val="12"/>
        </w:rPr>
        <w:t xml:space="preserve"> (In space, basically, it’s always double high noon). ¶ </w:t>
      </w:r>
      <w:r>
        <w:rPr>
          <w:highlight w:val="yellow"/>
          <w:u w:val="single"/>
        </w:rPr>
        <w:t>The power collected is beamed back to</w:t>
      </w:r>
      <w:r>
        <w:rPr>
          <w:u w:val="single"/>
        </w:rPr>
        <w:t xml:space="preserve"> large receptors on </w:t>
      </w:r>
      <w:r>
        <w:rPr>
          <w:highlight w:val="yellow"/>
          <w:u w:val="single"/>
        </w:rPr>
        <w:t>Earth</w:t>
      </w:r>
      <w:r>
        <w:rPr>
          <w:u w:val="single"/>
        </w:rPr>
        <w:t xml:space="preserve"> with large, low-power microwaves, which researchers think will be harmless enough to let humans and animals pass through the beam. </w:t>
      </w:r>
      <w:r>
        <w:rPr>
          <w:highlight w:val="yellow"/>
          <w:u w:val="single"/>
        </w:rPr>
        <w:t>A space solar power array</w:t>
      </w:r>
      <w:r>
        <w:rPr>
          <w:u w:val="single"/>
        </w:rPr>
        <w:t xml:space="preserve"> like </w:t>
      </w:r>
      <w:hyperlink r:id="rId26" w:anchor="2d3f78a54386">
        <w:r>
          <w:rPr>
            <w:u w:val="single"/>
          </w:rPr>
          <w:t>the one China is said to be working on</w:t>
        </w:r>
      </w:hyperlink>
      <w:r>
        <w:rPr>
          <w:u w:val="single"/>
        </w:rPr>
        <w:t xml:space="preserve"> </w:t>
      </w:r>
      <w:r>
        <w:rPr>
          <w:highlight w:val="yellow"/>
          <w:u w:val="single"/>
        </w:rPr>
        <w:t>could reliably supply</w:t>
      </w:r>
      <w:r>
        <w:rPr>
          <w:u w:val="single"/>
        </w:rPr>
        <w:t xml:space="preserve"> 2,000 gigawatts — or </w:t>
      </w:r>
      <w:r>
        <w:rPr>
          <w:highlight w:val="yellow"/>
          <w:u w:val="single"/>
        </w:rPr>
        <w:t>over 1,000 times more power than the largest solar farm currently in existence</w:t>
      </w:r>
      <w:r>
        <w:rPr>
          <w:sz w:val="12"/>
          <w:szCs w:val="12"/>
        </w:rPr>
        <w:t xml:space="preserve">. ¶ </w:t>
      </w:r>
      <w:r>
        <w:rPr>
          <w:u w:val="single"/>
        </w:rPr>
        <w:t>“</w:t>
      </w:r>
      <w:r>
        <w:rPr>
          <w:highlight w:val="yellow"/>
          <w:u w:val="single"/>
        </w:rPr>
        <w:t>We're looking at a 20-year window to completely replace human civilization's power infrastructure</w:t>
      </w:r>
      <w:r>
        <w:rPr>
          <w:sz w:val="12"/>
          <w:szCs w:val="12"/>
        </w:rPr>
        <w:t xml:space="preserve">,” Suarez told me, citing the report of the Intergovernmental Panel on Climate Change on the coming catastrophe. Solar satellite technology “has existed since the 1970s. </w:t>
      </w:r>
      <w:r>
        <w:rPr>
          <w:highlight w:val="yellow"/>
          <w:u w:val="single"/>
        </w:rPr>
        <w:t>What we were missing is millions of tons of construction materials in orbit. Asteroid mining can place it there</w:t>
      </w:r>
      <w:proofErr w:type="gramStart"/>
      <w:r>
        <w:rPr>
          <w:u w:val="single"/>
        </w:rPr>
        <w:t>.”¶</w:t>
      </w:r>
      <w:proofErr w:type="gramEnd"/>
      <w:r>
        <w:rPr>
          <w:sz w:val="12"/>
          <w:szCs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Pr>
          <w:sz w:val="12"/>
          <w:szCs w:val="12"/>
        </w:rPr>
        <w:t>grasping,</w:t>
      </w:r>
      <w:proofErr w:type="gramEnd"/>
      <w:r>
        <w:rPr>
          <w:sz w:val="12"/>
          <w:szCs w:val="12"/>
        </w:rPr>
        <w:t xml:space="preserve"> how relatively easy it is to ship stuff in zero-G environments. ¶ Robot craft can move 10-meter boulders like they’re nothing. You bring it all back to sell to companies that will refine and synthesize it in orbit for a myriad of purposes. </w:t>
      </w:r>
      <w:r>
        <w:rPr>
          <w:u w:val="single"/>
        </w:rPr>
        <w:t xml:space="preserve">Big pharma, to take one controversial industry, would </w:t>
      </w:r>
      <w:hyperlink r:id="rId27">
        <w:r>
          <w:rPr>
            <w:u w:val="single"/>
          </w:rPr>
          <w:t>benefit by taking its manufacturing off-world</w:t>
        </w:r>
      </w:hyperlink>
      <w:r>
        <w:rPr>
          <w:u w:val="single"/>
        </w:rPr>
        <w:t xml:space="preserve">. The molecular structure of many chemicals grows better in </w:t>
      </w:r>
      <w:proofErr w:type="gramStart"/>
      <w:r>
        <w:rPr>
          <w:u w:val="single"/>
        </w:rPr>
        <w:t>microgravity.¶</w:t>
      </w:r>
      <w:proofErr w:type="gramEnd"/>
      <w:r>
        <w:rPr>
          <w:u w:val="single"/>
        </w:rPr>
        <w:t xml:space="preserve"> </w:t>
      </w:r>
      <w:r>
        <w:rPr>
          <w:sz w:val="12"/>
          <w:szCs w:val="12"/>
        </w:rPr>
        <w:t xml:space="preserve">The expectation is that a lot of these space businesses — and all the orbital infrastructure designed to support them — will be automated, controlled </w:t>
      </w:r>
      <w:r w:rsidRPr="00C36734">
        <w:rPr>
          <w:sz w:val="12"/>
          <w:szCs w:val="12"/>
        </w:rPr>
        <w:t xml:space="preserve">remotely via telepresence, and monitored by AI. But Suarez is adamant </w:t>
      </w:r>
      <w:r w:rsidRPr="00C36734">
        <w:rPr>
          <w:u w:val="single"/>
        </w:rPr>
        <w:t xml:space="preserve">that thousands if not millions of actual human workers will thrive in the space economy, even as robots take their jobs in old industries back on </w:t>
      </w:r>
      <w:proofErr w:type="gramStart"/>
      <w:r w:rsidRPr="00C36734">
        <w:rPr>
          <w:u w:val="single"/>
        </w:rPr>
        <w:t>Earth.¶</w:t>
      </w:r>
      <w:proofErr w:type="gramEnd"/>
      <w:r w:rsidRPr="00C36734">
        <w:rPr>
          <w:u w:val="single"/>
        </w:rPr>
        <w:t xml:space="preserve"> </w:t>
      </w:r>
      <w:r w:rsidRPr="00C36734">
        <w:rPr>
          <w:sz w:val="12"/>
          <w:szCs w:val="1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C36734">
        <w:rPr>
          <w:sz w:val="12"/>
          <w:szCs w:val="12"/>
        </w:rPr>
        <w:t>.”¶</w:t>
      </w:r>
      <w:proofErr w:type="gramEnd"/>
      <w:r w:rsidRPr="00C36734">
        <w:rPr>
          <w:sz w:val="12"/>
          <w:szCs w:val="12"/>
        </w:rPr>
        <w:t xml:space="preserve"> </w:t>
      </w:r>
      <w:r w:rsidRPr="00C36734">
        <w:rPr>
          <w:u w:val="single"/>
        </w:rPr>
        <w:t>Which is another way startups back on Earth will get rich in the new economy: designing and building those robots, the nearest thing to selling picks and shovels to prospectors in the space gold rush. Thousands of humans in space at any one time will also require the design and construction of stations that spin to create artificial gravity</w:t>
      </w:r>
      <w:r w:rsidRPr="00C36734">
        <w:rPr>
          <w:sz w:val="12"/>
          <w:szCs w:val="12"/>
        </w:rPr>
        <w:t xml:space="preserve">. Again, this isn’t a great stretch: Using centrifugal force to simulate </w:t>
      </w:r>
      <w:r w:rsidRPr="00C36734">
        <w:rPr>
          <w:sz w:val="12"/>
          <w:szCs w:val="12"/>
        </w:rPr>
        <w:lastRenderedPageBreak/>
        <w:t>gravity in space was first proposed by scientists in the 19th century. NASA has had workable designs for spinning</w:t>
      </w:r>
      <w:r>
        <w:rPr>
          <w:sz w:val="12"/>
          <w:szCs w:val="12"/>
        </w:rPr>
        <w:t xml:space="preserve"> cislunar habitats called </w:t>
      </w:r>
      <w:hyperlink r:id="rId28">
        <w:r>
          <w:rPr>
            <w:color w:val="000000"/>
            <w:sz w:val="12"/>
            <w:szCs w:val="12"/>
          </w:rPr>
          <w:t>O’Neill cylinders</w:t>
        </w:r>
      </w:hyperlink>
      <w:r>
        <w:rPr>
          <w:sz w:val="12"/>
          <w:szCs w:val="12"/>
        </w:rPr>
        <w:t xml:space="preserve"> since the 1970s. We just haven’t funded them. ¶ But the trillionaires clearly </w:t>
      </w:r>
      <w:proofErr w:type="gramStart"/>
      <w:r>
        <w:rPr>
          <w:sz w:val="12"/>
          <w:szCs w:val="12"/>
        </w:rPr>
        <w:t>will.¶</w:t>
      </w:r>
      <w:proofErr w:type="gramEnd"/>
      <w:r>
        <w:rPr>
          <w:sz w:val="12"/>
          <w:szCs w:val="1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Pr>
          <w:highlight w:val="yellow"/>
          <w:u w:val="single"/>
        </w:rPr>
        <w:t>For those who worry about asteroids that could wipe out civilization</w:t>
      </w:r>
      <w:r>
        <w:rPr>
          <w:u w:val="single"/>
        </w:rPr>
        <w:t xml:space="preserve"> — though luckily, </w:t>
      </w:r>
      <w:hyperlink r:id="rId29">
        <w:r>
          <w:rPr>
            <w:u w:val="single"/>
          </w:rPr>
          <w:t>this isn't likely to happen any time soon</w:t>
        </w:r>
      </w:hyperlink>
      <w:r>
        <w:rPr>
          <w:u w:val="single"/>
        </w:rPr>
        <w:t xml:space="preserve"> — </w:t>
      </w:r>
      <w:r>
        <w:rPr>
          <w:highlight w:val="yellow"/>
          <w:u w:val="single"/>
        </w:rPr>
        <w:t>here is a way for humanity to get proficient in moving them out of the way, fast</w:t>
      </w:r>
      <w:r>
        <w:rPr>
          <w:u w:val="single"/>
        </w:rPr>
        <w:t xml:space="preserve">. Indeed, </w:t>
      </w:r>
      <w:r>
        <w:rPr>
          <w:highlight w:val="yellow"/>
          <w:u w:val="single"/>
        </w:rPr>
        <w:t xml:space="preserve">the National Space Society has offered </w:t>
      </w:r>
      <w:hyperlink r:id="rId30">
        <w:r>
          <w:rPr>
            <w:highlight w:val="yellow"/>
            <w:u w:val="single"/>
          </w:rPr>
          <w:t>a proposal</w:t>
        </w:r>
      </w:hyperlink>
      <w:r>
        <w:rPr>
          <w:highlight w:val="yellow"/>
          <w:u w:val="single"/>
        </w:rPr>
        <w:t xml:space="preserve"> to capture the asteroid </w:t>
      </w:r>
      <w:proofErr w:type="spellStart"/>
      <w:r>
        <w:rPr>
          <w:highlight w:val="yellow"/>
          <w:u w:val="single"/>
        </w:rPr>
        <w:t>Aphosi</w:t>
      </w:r>
      <w:r>
        <w:rPr>
          <w:u w:val="single"/>
        </w:rPr>
        <w:t>s</w:t>
      </w:r>
      <w:proofErr w:type="spellEnd"/>
      <w:r>
        <w:rPr>
          <w:u w:val="single"/>
        </w:rPr>
        <w:t xml:space="preserve"> (which is set to miss Earth in the year 2029, but </w:t>
      </w:r>
      <w:hyperlink r:id="rId31">
        <w:r>
          <w:rPr>
            <w:u w:val="single"/>
          </w:rPr>
          <w:t>not by a very comfortable margin</w:t>
        </w:r>
      </w:hyperlink>
      <w:r>
        <w:rPr>
          <w:u w:val="single"/>
        </w:rPr>
        <w:t xml:space="preserve">), </w:t>
      </w:r>
      <w:r>
        <w:rPr>
          <w:highlight w:val="yellow"/>
          <w:u w:val="single"/>
        </w:rPr>
        <w:t>keep it in orbit, and turn it into 150 small solar-power satellites,</w:t>
      </w:r>
      <w:r>
        <w:rPr>
          <w:u w:val="single"/>
        </w:rPr>
        <w:t xml:space="preserve"> as a proof of concept.</w:t>
      </w:r>
      <w:r>
        <w:rPr>
          <w:sz w:val="12"/>
          <w:szCs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32">
        <w:r>
          <w:rPr>
            <w:color w:val="000000"/>
            <w:sz w:val="12"/>
            <w:szCs w:val="12"/>
          </w:rPr>
          <w:t>distant planet made entirely of diamond</w:t>
        </w:r>
      </w:hyperlink>
      <w:r>
        <w:rPr>
          <w:sz w:val="12"/>
          <w:szCs w:val="1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Pr>
          <w:sz w:val="12"/>
          <w:szCs w:val="12"/>
        </w:rPr>
        <w:t>shoes.¶</w:t>
      </w:r>
      <w:proofErr w:type="gramEnd"/>
      <w:r>
        <w:rPr>
          <w:sz w:val="12"/>
          <w:szCs w:val="12"/>
        </w:rPr>
        <w:t xml:space="preserve"> For investors and entrepreneurs, there is the thrill of racing to be the first member of the four-comma club. (</w:t>
      </w:r>
      <w:hyperlink r:id="rId33">
        <w:r>
          <w:rPr>
            <w:color w:val="000000"/>
            <w:sz w:val="12"/>
            <w:szCs w:val="12"/>
          </w:rPr>
          <w:t>Neil deGrasse Tyson believes that the first trillionaire will be an asteroid mining mogul</w:t>
        </w:r>
      </w:hyperlink>
      <w:r>
        <w:rPr>
          <w:sz w:val="12"/>
          <w:szCs w:val="1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Pr>
          <w:sz w:val="12"/>
          <w:szCs w:val="12"/>
        </w:rPr>
        <w:t>wealth.¶</w:t>
      </w:r>
      <w:proofErr w:type="gramEnd"/>
      <w:r>
        <w:rPr>
          <w:sz w:val="12"/>
          <w:szCs w:val="1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Pr>
          <w:sz w:val="12"/>
          <w:szCs w:val="12"/>
        </w:rPr>
        <w:t>moguls.¶</w:t>
      </w:r>
      <w:proofErr w:type="gramEnd"/>
      <w:r>
        <w:rPr>
          <w:sz w:val="12"/>
          <w:szCs w:val="1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Pr>
          <w:sz w:val="12"/>
          <w:szCs w:val="12"/>
        </w:rPr>
        <w:t>the human race</w:t>
      </w:r>
      <w:proofErr w:type="gramEnd"/>
      <w:r>
        <w:rPr>
          <w:sz w:val="12"/>
          <w:szCs w:val="1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Pr>
          <w:sz w:val="12"/>
          <w:szCs w:val="12"/>
        </w:rPr>
        <w:t>space.¶</w:t>
      </w:r>
      <w:proofErr w:type="gramEnd"/>
      <w:r>
        <w:rPr>
          <w:sz w:val="12"/>
          <w:szCs w:val="12"/>
        </w:rPr>
        <w:t xml:space="preserve"> Whereas the truth is</w:t>
      </w:r>
      <w:r>
        <w:rPr>
          <w:u w:val="single"/>
        </w:rPr>
        <w:t xml:space="preserve">, this is exactly the version of capitalism humanity has needed all along: the kind where there is no ecosystem to destroy, no marginalized group to make miserable. </w:t>
      </w:r>
      <w:r>
        <w:rPr>
          <w:sz w:val="12"/>
          <w:szCs w:val="12"/>
        </w:rPr>
        <w:t>A safe, dead space where capitalism’s most enthusiastic pioneers can go nuts to their hearts’ content, so long as they clean up their space junk. ¶ (</w:t>
      </w:r>
      <w:hyperlink r:id="rId34">
        <w:r>
          <w:rPr>
            <w:color w:val="000000"/>
            <w:sz w:val="12"/>
            <w:szCs w:val="12"/>
          </w:rPr>
          <w:t>Space junk</w:t>
        </w:r>
      </w:hyperlink>
      <w:r>
        <w:rPr>
          <w:sz w:val="12"/>
          <w:szCs w:val="12"/>
        </w:rPr>
        <w:t xml:space="preserve"> is a real problem in orbital space because it has thousands of vulnerable satellites clustered closely together around our little blue rock. The vast emptiness of cislunar space, not so much</w:t>
      </w:r>
      <w:proofErr w:type="gramStart"/>
      <w:r>
        <w:rPr>
          <w:sz w:val="12"/>
          <w:szCs w:val="12"/>
        </w:rPr>
        <w:t>.)¶</w:t>
      </w:r>
      <w:proofErr w:type="gramEnd"/>
      <w:r>
        <w:rPr>
          <w:sz w:val="12"/>
          <w:szCs w:val="12"/>
        </w:rPr>
        <w:t xml:space="preserve"> </w:t>
      </w:r>
      <w:r>
        <w:rPr>
          <w:u w:val="singl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Pr>
          <w:u w:val="single"/>
        </w:rPr>
        <w:t>planet.¶</w:t>
      </w:r>
      <w:proofErr w:type="gramEnd"/>
      <w:r>
        <w:rPr>
          <w:u w:val="single"/>
        </w:rPr>
        <w:t xml:space="preserve"> </w:t>
      </w:r>
      <w:r>
        <w:rPr>
          <w:sz w:val="12"/>
          <w:szCs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168C78C6" w14:textId="77777777" w:rsidR="00C36734" w:rsidRDefault="00C36734" w:rsidP="00C36734">
      <w:pPr>
        <w:pStyle w:val="Heading4"/>
      </w:pPr>
      <w:r>
        <w:t xml:space="preserve">An asteroid collision would ensure </w:t>
      </w:r>
      <w:r>
        <w:rPr>
          <w:u w:val="single"/>
        </w:rPr>
        <w:t>extinction</w:t>
      </w:r>
      <w:r>
        <w:t xml:space="preserve"> – would fundamentally alter the biosphere, don’t underestimate its risk. Hudson 19</w:t>
      </w:r>
    </w:p>
    <w:p w14:paraId="26020BA3" w14:textId="77777777" w:rsidR="00C36734" w:rsidRDefault="00C36734" w:rsidP="00C36734">
      <w:r>
        <w:t xml:space="preserve">Wesley Hudson ’19, news reporter for Express, “Asteroid alert: NASA warning as </w:t>
      </w:r>
      <w:proofErr w:type="spellStart"/>
      <w:r>
        <w:t>kilometre</w:t>
      </w:r>
      <w:proofErr w:type="spellEnd"/>
      <w:r>
        <w:t xml:space="preserve"> long space rock set to skim Earth at 25,000mph”, 8/28/19, Express, https://www.express.co.uk/news/science/1170826/asteroid-news-NASA-latest-space-rock-asteroid-1998-HL1-earth-danger-apocalypse</w:t>
      </w:r>
    </w:p>
    <w:p w14:paraId="4F30FBBF" w14:textId="48118976" w:rsidR="00C36734" w:rsidRPr="00C36734" w:rsidRDefault="00C36734" w:rsidP="00C36734">
      <w:r>
        <w:rPr>
          <w:highlight w:val="cyan"/>
          <w:u w:val="single"/>
        </w:rPr>
        <w:t>AN ASTEROID</w:t>
      </w:r>
      <w:r>
        <w:rPr>
          <w:u w:val="single"/>
        </w:rPr>
        <w:t xml:space="preserve"> almost a </w:t>
      </w:r>
      <w:proofErr w:type="spellStart"/>
      <w:r>
        <w:rPr>
          <w:u w:val="single"/>
        </w:rPr>
        <w:t>kilometre</w:t>
      </w:r>
      <w:proofErr w:type="spellEnd"/>
      <w:r>
        <w:rPr>
          <w:u w:val="single"/>
        </w:rPr>
        <w:t xml:space="preserve"> wide </w:t>
      </w:r>
      <w:r>
        <w:rPr>
          <w:highlight w:val="cyan"/>
          <w:u w:val="single"/>
        </w:rPr>
        <w:t>is</w:t>
      </w:r>
      <w:r>
        <w:rPr>
          <w:u w:val="single"/>
        </w:rPr>
        <w:t xml:space="preserve"> currently </w:t>
      </w:r>
      <w:r>
        <w:rPr>
          <w:highlight w:val="cyan"/>
          <w:u w:val="single"/>
        </w:rPr>
        <w:t>barreling through space at more than 25,000mph and is due to skim the earth</w:t>
      </w:r>
      <w:r>
        <w:rPr>
          <w:u w:val="single"/>
        </w:rPr>
        <w:t xml:space="preserve"> </w:t>
      </w:r>
      <w:r>
        <w:t xml:space="preserve">towards the end of October. </w:t>
      </w:r>
      <w:r>
        <w:rPr>
          <w:u w:val="single"/>
        </w:rPr>
        <w:t>NASA’s</w:t>
      </w:r>
      <w:r>
        <w:t xml:space="preserve"> Jet Propulsion Laboratory (</w:t>
      </w:r>
      <w:r>
        <w:rPr>
          <w:u w:val="single"/>
        </w:rPr>
        <w:t>JPL</w:t>
      </w:r>
      <w:r>
        <w:t xml:space="preserve">) </w:t>
      </w:r>
      <w:r>
        <w:rPr>
          <w:u w:val="singl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Pr>
          <w:u w:val="single"/>
        </w:rPr>
        <w:t>The daunting moment will mark anther journey around the sun for the asteroid since it was discovered in 1998. The asteroid will be travelling at a staggering speed of over 25,000mph as it barrels past the Earth</w:t>
      </w:r>
      <w:r>
        <w:t xml:space="preserve">. The JPL predict the asteroid could be between 440m and 990m wide. </w:t>
      </w:r>
      <w:r>
        <w:rPr>
          <w:u w:val="single"/>
        </w:rPr>
        <w:t>At its largest an asteroid of this size is bigger than the tallest building in the world</w:t>
      </w:r>
      <w:r>
        <w:t xml:space="preserve">, the Burj Khalifa in Dubai. Even at </w:t>
      </w:r>
      <w:proofErr w:type="spellStart"/>
      <w:r>
        <w:t>it’s</w:t>
      </w:r>
      <w:proofErr w:type="spellEnd"/>
      <w:r>
        <w:t xml:space="preserve"> smallest, 1998 HL1 is still bigger than The Shard. Since it was discovered, 1998 HL1 has been seen up to 408 times. An NEO is an asteroid or comet which is on an orbital path intersecting that of the Earth's. </w:t>
      </w:r>
      <w:r>
        <w:rPr>
          <w:highlight w:val="cyan"/>
          <w:u w:val="single"/>
        </w:rPr>
        <w:t>This</w:t>
      </w:r>
      <w:r>
        <w:rPr>
          <w:u w:val="single"/>
        </w:rPr>
        <w:t xml:space="preserve"> asteroid </w:t>
      </w:r>
      <w:r>
        <w:rPr>
          <w:highlight w:val="cyan"/>
          <w:u w:val="single"/>
        </w:rPr>
        <w:t xml:space="preserve">will miss </w:t>
      </w:r>
      <w:r>
        <w:rPr>
          <w:u w:val="single"/>
        </w:rPr>
        <w:t>the Earth by almost four million miles</w:t>
      </w:r>
      <w:r>
        <w:t xml:space="preserve">. </w:t>
      </w:r>
      <w:r>
        <w:rPr>
          <w:highlight w:val="cyan"/>
          <w:u w:val="single"/>
        </w:rPr>
        <w:t xml:space="preserve">If it were to strike </w:t>
      </w:r>
      <w:r>
        <w:rPr>
          <w:u w:val="single"/>
        </w:rPr>
        <w:t xml:space="preserve">the </w:t>
      </w:r>
      <w:r>
        <w:rPr>
          <w:u w:val="single"/>
        </w:rPr>
        <w:lastRenderedPageBreak/>
        <w:t xml:space="preserve">Earth, </w:t>
      </w:r>
      <w:r>
        <w:rPr>
          <w:highlight w:val="cyan"/>
          <w:u w:val="single"/>
        </w:rPr>
        <w:t>an asteroid of this size would cause catastrophic damage</w:t>
      </w:r>
      <w:r>
        <w:t xml:space="preserve">. </w:t>
      </w:r>
      <w:r>
        <w:rPr>
          <w:u w:val="single"/>
        </w:rPr>
        <w:t>The extinction of the dinosaurs</w:t>
      </w:r>
      <w:r>
        <w:t xml:space="preserve"> in the Cretaceous-Tertiary event 65million years ago </w:t>
      </w:r>
      <w:r>
        <w:rPr>
          <w:u w:val="single"/>
        </w:rPr>
        <w:t>is famously believed to have been caused by a massive asteroid impact.</w:t>
      </w:r>
      <w:r>
        <w:t xml:space="preserve"> The Chicxulub Crater in Mexico is the </w:t>
      </w:r>
      <w:proofErr w:type="gramStart"/>
      <w:r>
        <w:t>most commonly accepted</w:t>
      </w:r>
      <w:proofErr w:type="gramEnd"/>
      <w:r>
        <w:t xml:space="preserve"> point of impact, with the responsible body thought to be around 10km in diameter. A car-sized asteroid is estimated to hit the Earth roughly once a year. </w:t>
      </w:r>
      <w:proofErr w:type="gramStart"/>
      <w:r>
        <w:t>The majority of</w:t>
      </w:r>
      <w:proofErr w:type="gramEnd"/>
      <w:r>
        <w:t xml:space="preserve"> asteroids on track for the planet are usually burnt up as they enter the Earth's atmosphere. </w:t>
      </w:r>
      <w:r>
        <w:rPr>
          <w:u w:val="single"/>
        </w:rPr>
        <w:t>NASA administrator</w:t>
      </w:r>
      <w:r>
        <w:t xml:space="preserve"> Jim </w:t>
      </w:r>
      <w:proofErr w:type="spellStart"/>
      <w:r>
        <w:rPr>
          <w:highlight w:val="cyan"/>
          <w:u w:val="single"/>
        </w:rPr>
        <w:t>Bridenstine</w:t>
      </w:r>
      <w:proofErr w:type="spellEnd"/>
      <w:r>
        <w:rPr>
          <w:u w:val="single"/>
        </w:rPr>
        <w:t xml:space="preserve"> has previously </w:t>
      </w:r>
      <w:r>
        <w:rPr>
          <w:highlight w:val="cyan"/>
          <w:u w:val="single"/>
        </w:rPr>
        <w:t>warned a potential</w:t>
      </w:r>
      <w:r>
        <w:rPr>
          <w:u w:val="single"/>
        </w:rPr>
        <w:t xml:space="preserve"> asteroid </w:t>
      </w:r>
      <w:r>
        <w:rPr>
          <w:highlight w:val="cyan"/>
          <w:u w:val="single"/>
        </w:rPr>
        <w:t xml:space="preserve">collision is </w:t>
      </w:r>
      <w:r>
        <w:rPr>
          <w:b/>
          <w:highlight w:val="cyan"/>
          <w:u w:val="single"/>
        </w:rPr>
        <w:t>more likely</w:t>
      </w:r>
      <w:r>
        <w:rPr>
          <w:highlight w:val="cyan"/>
          <w:u w:val="single"/>
        </w:rPr>
        <w:t xml:space="preserve"> </w:t>
      </w:r>
      <w:proofErr w:type="spellStart"/>
      <w:proofErr w:type="gramStart"/>
      <w:r>
        <w:rPr>
          <w:highlight w:val="cyan"/>
          <w:u w:val="single"/>
        </w:rPr>
        <w:t>then</w:t>
      </w:r>
      <w:proofErr w:type="spellEnd"/>
      <w:proofErr w:type="gramEnd"/>
      <w:r>
        <w:rPr>
          <w:highlight w:val="cyan"/>
          <w:u w:val="single"/>
        </w:rPr>
        <w:t xml:space="preserve"> people </w:t>
      </w:r>
      <w:proofErr w:type="spellStart"/>
      <w:r>
        <w:rPr>
          <w:highlight w:val="cyan"/>
          <w:u w:val="single"/>
        </w:rPr>
        <w:t>realise</w:t>
      </w:r>
      <w:proofErr w:type="spellEnd"/>
      <w:r>
        <w:rPr>
          <w:u w:val="single"/>
        </w:rPr>
        <w:t xml:space="preserve">. </w:t>
      </w:r>
      <w:r>
        <w:t>He said: "</w:t>
      </w:r>
      <w:r>
        <w:rPr>
          <w:u w:val="single"/>
        </w:rPr>
        <w:t xml:space="preserve">We have to make sure that people understand that </w:t>
      </w:r>
      <w:r>
        <w:rPr>
          <w:highlight w:val="cyan"/>
          <w:u w:val="single"/>
        </w:rPr>
        <w:t>this is not about Hollywood</w:t>
      </w:r>
      <w:r>
        <w:rPr>
          <w:u w:val="single"/>
        </w:rPr>
        <w:t>, it's not about the movies.</w:t>
      </w:r>
      <w:r>
        <w:t xml:space="preserve"> "</w:t>
      </w:r>
      <w:r>
        <w:rPr>
          <w:highlight w:val="cyan"/>
          <w:u w:val="single"/>
        </w:rPr>
        <w:t>This is about</w:t>
      </w:r>
      <w:r>
        <w:rPr>
          <w:u w:val="single"/>
        </w:rPr>
        <w:t xml:space="preserve"> ultimately </w:t>
      </w:r>
      <w:r>
        <w:rPr>
          <w:highlight w:val="cyan"/>
          <w:u w:val="single"/>
        </w:rPr>
        <w:t>protecting</w:t>
      </w:r>
      <w:r>
        <w:rPr>
          <w:u w:val="single"/>
        </w:rPr>
        <w:t xml:space="preserve"> </w:t>
      </w:r>
      <w:r>
        <w:t xml:space="preserve">the only planet we know, right now, to host life - and that is </w:t>
      </w:r>
      <w:r>
        <w:rPr>
          <w:u w:val="single"/>
        </w:rPr>
        <w:t xml:space="preserve">the planet </w:t>
      </w:r>
      <w:r>
        <w:rPr>
          <w:highlight w:val="cyan"/>
          <w:u w:val="single"/>
        </w:rPr>
        <w:t>Earth</w:t>
      </w:r>
      <w:r>
        <w:t xml:space="preserve">.” </w:t>
      </w:r>
      <w:r>
        <w:rPr>
          <w:u w:val="single"/>
        </w:rPr>
        <w:t>NASA is currently in the process of developing</w:t>
      </w:r>
      <w:r>
        <w:t xml:space="preserve"> the Double Asteroid Redirection Test (</w:t>
      </w:r>
      <w:r>
        <w:rPr>
          <w:u w:val="single"/>
        </w:rPr>
        <w:t>DART</w:t>
      </w:r>
      <w:r>
        <w:t xml:space="preserve">). </w:t>
      </w:r>
      <w:r>
        <w:rPr>
          <w:u w:val="single"/>
        </w:rPr>
        <w:t xml:space="preserve">DART will test if it is possible to redirect asteroids that are threatening to impact with Earth. </w:t>
      </w:r>
      <w:r>
        <w:t xml:space="preserve">SpaceX chief Elon </w:t>
      </w:r>
      <w:r>
        <w:rPr>
          <w:u w:val="single"/>
        </w:rPr>
        <w:t>Musk had previously tweeted fears of a deadly collision that Earth was not prepared for</w:t>
      </w:r>
      <w:r>
        <w:t xml:space="preserve">. </w:t>
      </w:r>
      <w:proofErr w:type="spellStart"/>
      <w:r>
        <w:t>Mr</w:t>
      </w:r>
      <w:proofErr w:type="spellEnd"/>
      <w:r>
        <w:t xml:space="preserve"> Musk tweeted: “</w:t>
      </w:r>
      <w:r>
        <w:rPr>
          <w:b/>
          <w:highlight w:val="cyan"/>
          <w:u w:val="single"/>
        </w:rPr>
        <w:t>A big rock will hit Earth</w:t>
      </w:r>
      <w:r>
        <w:rPr>
          <w:b/>
          <w:u w:val="single"/>
        </w:rPr>
        <w:t xml:space="preserve"> eventually </w:t>
      </w:r>
      <w:r>
        <w:rPr>
          <w:b/>
          <w:highlight w:val="cyan"/>
          <w:u w:val="single"/>
        </w:rPr>
        <w:t>&amp; we</w:t>
      </w:r>
      <w:r>
        <w:rPr>
          <w:b/>
          <w:u w:val="single"/>
        </w:rPr>
        <w:t xml:space="preserve"> currently </w:t>
      </w:r>
      <w:r>
        <w:rPr>
          <w:b/>
          <w:highlight w:val="cyan"/>
          <w:u w:val="single"/>
        </w:rPr>
        <w:t xml:space="preserve">have no </w:t>
      </w:r>
      <w:proofErr w:type="spellStart"/>
      <w:r>
        <w:rPr>
          <w:b/>
          <w:highlight w:val="cyan"/>
          <w:u w:val="single"/>
        </w:rPr>
        <w:t>defence</w:t>
      </w:r>
      <w:proofErr w:type="spellEnd"/>
      <w:r>
        <w:t>.”</w:t>
      </w:r>
    </w:p>
    <w:p w14:paraId="4A992757" w14:textId="60460F8F" w:rsidR="006A4369" w:rsidRDefault="006A4369" w:rsidP="006A4369">
      <w:pPr>
        <w:pStyle w:val="Heading2"/>
      </w:pPr>
      <w:r>
        <w:lastRenderedPageBreak/>
        <w:t>Case</w:t>
      </w:r>
    </w:p>
    <w:p w14:paraId="5A72EAB6" w14:textId="1825015B" w:rsidR="006A4369" w:rsidRDefault="006A4369" w:rsidP="006A4369">
      <w:pPr>
        <w:pStyle w:val="Heading4"/>
        <w:numPr>
          <w:ilvl w:val="0"/>
          <w:numId w:val="12"/>
        </w:numPr>
      </w:pPr>
      <w:r>
        <w:t xml:space="preserve">The aff can’t solve environmental </w:t>
      </w:r>
      <w:r w:rsidR="000066A8">
        <w:t>destruction</w:t>
      </w:r>
      <w:r>
        <w:t xml:space="preserve">—even without special fix </w:t>
      </w:r>
      <w:r w:rsidR="00E34151">
        <w:t>politicians deny that climate change is real and are paid off by fossil fuel companies</w:t>
      </w:r>
    </w:p>
    <w:p w14:paraId="441C7019" w14:textId="7C3D290C" w:rsidR="00F67BEE" w:rsidRPr="00B90ABC" w:rsidRDefault="00F67BEE" w:rsidP="00CC25BB">
      <w:pPr>
        <w:pStyle w:val="Heading4"/>
        <w:numPr>
          <w:ilvl w:val="0"/>
          <w:numId w:val="12"/>
        </w:numPr>
        <w:rPr>
          <w:rStyle w:val="StyleUnderline"/>
          <w:sz w:val="26"/>
          <w:u w:val="none"/>
        </w:rPr>
      </w:pPr>
      <w:r w:rsidRPr="00B90ABC">
        <w:rPr>
          <w:rStyle w:val="StyleUnderline"/>
          <w:sz w:val="26"/>
          <w:u w:val="none"/>
        </w:rPr>
        <w:t>Turn</w:t>
      </w:r>
      <w:r>
        <w:rPr>
          <w:rStyle w:val="StyleUnderline"/>
          <w:sz w:val="26"/>
          <w:u w:val="none"/>
        </w:rPr>
        <w:t xml:space="preserve">-There is no tradeoff between space colonization and climate change AND challenges faced in colonizing space </w:t>
      </w:r>
      <w:proofErr w:type="spellStart"/>
      <w:r>
        <w:rPr>
          <w:rStyle w:val="StyleUnderline"/>
          <w:sz w:val="26"/>
          <w:u w:val="none"/>
        </w:rPr>
        <w:t>inventivizes</w:t>
      </w:r>
      <w:proofErr w:type="spellEnd"/>
      <w:r>
        <w:rPr>
          <w:rStyle w:val="StyleUnderline"/>
          <w:sz w:val="26"/>
          <w:u w:val="none"/>
        </w:rPr>
        <w:t xml:space="preserve"> making earth </w:t>
      </w:r>
      <w:proofErr w:type="spellStart"/>
      <w:r>
        <w:rPr>
          <w:rStyle w:val="StyleUnderline"/>
          <w:sz w:val="26"/>
          <w:u w:val="none"/>
        </w:rPr>
        <w:t>habiltable</w:t>
      </w:r>
      <w:proofErr w:type="spellEnd"/>
      <w:r>
        <w:rPr>
          <w:rStyle w:val="StyleUnderline"/>
          <w:sz w:val="26"/>
          <w:u w:val="none"/>
        </w:rPr>
        <w:t xml:space="preserve">. </w:t>
      </w:r>
    </w:p>
    <w:p w14:paraId="120555F6" w14:textId="77777777" w:rsidR="00F67BEE" w:rsidRPr="00E87294" w:rsidRDefault="00F67BEE" w:rsidP="00F67BEE">
      <w:proofErr w:type="spellStart"/>
      <w:r w:rsidRPr="00F9299D">
        <w:rPr>
          <w:rStyle w:val="Style13ptBold"/>
        </w:rPr>
        <w:t>Szocik</w:t>
      </w:r>
      <w:proofErr w:type="spellEnd"/>
      <w:r w:rsidRPr="00F9299D">
        <w:rPr>
          <w:rStyle w:val="Style13ptBold"/>
        </w:rPr>
        <w:t xml:space="preserve"> 19</w:t>
      </w:r>
      <w:r>
        <w:t xml:space="preserve"> [Konrad </w:t>
      </w:r>
      <w:proofErr w:type="spellStart"/>
      <w:r>
        <w:t>Szocik</w:t>
      </w:r>
      <w:proofErr w:type="spellEnd"/>
      <w:r>
        <w:t xml:space="preserve">, </w:t>
      </w:r>
      <w:proofErr w:type="spellStart"/>
      <w:r>
        <w:t>Ziba</w:t>
      </w:r>
      <w:proofErr w:type="spellEnd"/>
      <w:r>
        <w:t xml:space="preserve"> Norman &amp; Michael J. </w:t>
      </w:r>
      <w:proofErr w:type="spellStart"/>
      <w:proofErr w:type="gramStart"/>
      <w:r>
        <w:t>Reiss“</w:t>
      </w:r>
      <w:proofErr w:type="gramEnd"/>
      <w:r w:rsidRPr="00E87294">
        <w:t>Ethical</w:t>
      </w:r>
      <w:proofErr w:type="spellEnd"/>
      <w:r w:rsidRPr="00E87294">
        <w:t xml:space="preserve"> challenges in human space missions: a space refuge, scientific value, and human</w:t>
      </w:r>
      <w:r>
        <w:t xml:space="preserve"> </w:t>
      </w:r>
      <w:r w:rsidRPr="00E87294">
        <w:t>gene editing for space</w:t>
      </w:r>
      <w:r>
        <w:t>,” Science and Engineering Ethics. 2019 DOI: 10.1007/s11948-019- 00131-1]</w:t>
      </w:r>
    </w:p>
    <w:p w14:paraId="22454B67" w14:textId="77777777" w:rsidR="003E10E7" w:rsidRDefault="00F67BEE" w:rsidP="00F67BEE">
      <w:pPr>
        <w:rPr>
          <w:rStyle w:val="StyleUnderline"/>
          <w:highlight w:val="yellow"/>
        </w:rPr>
      </w:pPr>
      <w:r w:rsidRPr="00E87294">
        <w:rPr>
          <w:rStyle w:val="StyleUnderline"/>
        </w:rPr>
        <w:t>Ian Stoner discusses the duty to preserve the human species in terms of a dilemma between the colonization of Mars and the protection of Earth, and he argues for the latter alternative</w:t>
      </w:r>
      <w:r w:rsidRPr="00E87294">
        <w:rPr>
          <w:sz w:val="16"/>
        </w:rPr>
        <w:t xml:space="preserve"> (Stoner 2017). If one accepts that humans are obliged to settle space to increase the chances for our species’ survival, this goal seems likely to trump other competing values including, for example, the scientific or aesthetic value of a pristine Mars. However, the alternatives of shelters in space and on Earth remain. Advocates of Mars colonization are obliged to find strong reasons to show that space settlement offers extra value when compared with various alternatives of terrestrial </w:t>
      </w:r>
      <w:proofErr w:type="gramStart"/>
      <w:r w:rsidRPr="00E87294">
        <w:rPr>
          <w:sz w:val="16"/>
        </w:rPr>
        <w:t>shelters, and</w:t>
      </w:r>
      <w:proofErr w:type="gramEnd"/>
      <w:r w:rsidRPr="00E87294">
        <w:rPr>
          <w:sz w:val="16"/>
        </w:rPr>
        <w:t xml:space="preserve"> does not threaten other values such as the risk of contamination of Mars or relinquishing environmental protection of Earth (Stoner 2017). </w:t>
      </w:r>
      <w:r w:rsidRPr="00E87294">
        <w:rPr>
          <w:rStyle w:val="StyleUnderline"/>
        </w:rPr>
        <w:t>The simplest response to those who advocate space colonization is that this is an attempt to increase the chances of human survival and should not be seen as an alternative to looking after our Earth.</w:t>
      </w:r>
      <w:r w:rsidRPr="00E87294">
        <w:rPr>
          <w:sz w:val="16"/>
        </w:rPr>
        <w:t xml:space="preserve"> </w:t>
      </w:r>
      <w:r w:rsidRPr="00E87294">
        <w:rPr>
          <w:rStyle w:val="StyleUnderline"/>
        </w:rPr>
        <w:t xml:space="preserve">Indeed, it can even be argued that </w:t>
      </w:r>
      <w:r w:rsidRPr="0082376A">
        <w:rPr>
          <w:rStyle w:val="StyleUnderline"/>
          <w:highlight w:val="yellow"/>
        </w:rPr>
        <w:t>the difficulties</w:t>
      </w:r>
      <w:r w:rsidRPr="00E87294">
        <w:rPr>
          <w:rStyle w:val="StyleUnderline"/>
        </w:rPr>
        <w:t xml:space="preserve"> – and there will be difficulties </w:t>
      </w:r>
      <w:r w:rsidRPr="0082376A">
        <w:rPr>
          <w:rStyle w:val="StyleUnderline"/>
          <w:highlight w:val="yellow"/>
        </w:rPr>
        <w:t>– of establishing a durable colony on Mars will increase the efforts that humans make to protecting our own planet as the risks that there is no ‘Planet B’ become publicly apparent</w:t>
      </w:r>
      <w:r w:rsidRPr="00E87294">
        <w:rPr>
          <w:rStyle w:val="StyleUnderline"/>
        </w:rPr>
        <w:t>.</w:t>
      </w:r>
      <w:r w:rsidRPr="00E87294">
        <w:rPr>
          <w:sz w:val="16"/>
        </w:rPr>
        <w:t xml:space="preserve"> At the same time, the opposite scenario is possible: humans who learn that a safe life beyond Earth (a Mars settlement) is possible may stop caring about planetary protection on Earth. Opponents of Mars colonization need to show that such a space colony does not offer any added value for protecting humanity. </w:t>
      </w:r>
      <w:r w:rsidRPr="00E87294">
        <w:rPr>
          <w:rStyle w:val="StyleUnderline"/>
        </w:rPr>
        <w:t xml:space="preserve">They may argue that </w:t>
      </w:r>
      <w:r w:rsidRPr="0082376A">
        <w:rPr>
          <w:rStyle w:val="StyleUnderline"/>
          <w:highlight w:val="yellow"/>
        </w:rPr>
        <w:t>even if a successful space colony is launched somewhere in space, it will not be self-sustainable over a long period</w:t>
      </w:r>
      <w:r w:rsidRPr="00E87294">
        <w:rPr>
          <w:rStyle w:val="StyleUnderline"/>
        </w:rPr>
        <w:t xml:space="preserve"> of time, and Earth will be still the main homeland for most of humanity.</w:t>
      </w:r>
      <w:r w:rsidRPr="00E87294">
        <w:rPr>
          <w:sz w:val="16"/>
        </w:rPr>
        <w:t xml:space="preserve">3 Reference to terms discussed in existential risk studies may help clear up some conceptual misunderstandings. </w:t>
      </w:r>
      <w:r w:rsidRPr="00E87294">
        <w:rPr>
          <w:rStyle w:val="StyleUnderline"/>
        </w:rPr>
        <w:t xml:space="preserve">Alexey </w:t>
      </w:r>
      <w:proofErr w:type="spellStart"/>
      <w:r w:rsidRPr="00E87294">
        <w:rPr>
          <w:rStyle w:val="StyleUnderline"/>
        </w:rPr>
        <w:t>Turchin</w:t>
      </w:r>
      <w:proofErr w:type="spellEnd"/>
      <w:r w:rsidRPr="00E87294">
        <w:rPr>
          <w:rStyle w:val="StyleUnderline"/>
        </w:rPr>
        <w:t xml:space="preserve"> discusses the ‘Plan A, Plan B’ model for the prevention of catastrophes (</w:t>
      </w:r>
      <w:proofErr w:type="spellStart"/>
      <w:r w:rsidRPr="00E87294">
        <w:rPr>
          <w:rStyle w:val="StyleUnderline"/>
        </w:rPr>
        <w:t>Turchin</w:t>
      </w:r>
      <w:proofErr w:type="spellEnd"/>
      <w:r w:rsidRPr="00E87294">
        <w:rPr>
          <w:rStyle w:val="StyleUnderline"/>
        </w:rPr>
        <w:t xml:space="preserve"> 2018). This model states </w:t>
      </w:r>
      <w:r w:rsidRPr="0082376A">
        <w:rPr>
          <w:rStyle w:val="StyleUnderline"/>
        </w:rPr>
        <w:t>that plan A is aimed at preventing a catastrophe – a so-called problem-centered approach. Plan B is realized when a catastrophe has already happened and is aimed at providing survival – a so-called consequence-centered approach.</w:t>
      </w:r>
      <w:r w:rsidRPr="0082376A">
        <w:rPr>
          <w:sz w:val="16"/>
        </w:rPr>
        <w:t xml:space="preserve"> Another useful distinction is between improbable and bad plans. While some scenarios are worthy of consideration and logically thought-provoking, they are simply unrealistic – this is the case with improbable plans – or hazardous in the </w:t>
      </w:r>
      <w:proofErr w:type="spellStart"/>
      <w:r w:rsidRPr="0082376A">
        <w:rPr>
          <w:sz w:val="16"/>
        </w:rPr>
        <w:t>longterm</w:t>
      </w:r>
      <w:proofErr w:type="spellEnd"/>
      <w:r w:rsidRPr="0082376A">
        <w:rPr>
          <w:sz w:val="16"/>
        </w:rPr>
        <w:t xml:space="preserve"> for humanity – they become bad plans. </w:t>
      </w:r>
      <w:proofErr w:type="spellStart"/>
      <w:r w:rsidRPr="0082376A">
        <w:rPr>
          <w:rStyle w:val="StyleUnderline"/>
        </w:rPr>
        <w:t>Turchin</w:t>
      </w:r>
      <w:proofErr w:type="spellEnd"/>
      <w:r w:rsidRPr="0082376A">
        <w:rPr>
          <w:rStyle w:val="StyleUnderline"/>
        </w:rPr>
        <w:t xml:space="preserve"> notes that plan A, both logically and pragmatically, precedes plan B, and this regularity expresses the rule that it is better to prevent than to cope with adverse consequences.</w:t>
      </w:r>
      <w:r w:rsidRPr="0082376A">
        <w:rPr>
          <w:sz w:val="16"/>
        </w:rPr>
        <w:t xml:space="preserve"> However, </w:t>
      </w:r>
      <w:proofErr w:type="spellStart"/>
      <w:r w:rsidRPr="0082376A">
        <w:rPr>
          <w:sz w:val="16"/>
        </w:rPr>
        <w:t>Turchin’s</w:t>
      </w:r>
      <w:proofErr w:type="spellEnd"/>
      <w:r w:rsidRPr="0082376A">
        <w:rPr>
          <w:sz w:val="16"/>
        </w:rPr>
        <w:t xml:space="preserve"> presumption that prevention is the better and simpler approach to catastrophic risk is not necessarily true for all types of </w:t>
      </w:r>
      <w:proofErr w:type="gramStart"/>
      <w:r w:rsidRPr="0082376A">
        <w:rPr>
          <w:sz w:val="16"/>
        </w:rPr>
        <w:t>catastrophe</w:t>
      </w:r>
      <w:proofErr w:type="gramEnd"/>
      <w:r w:rsidRPr="0082376A">
        <w:rPr>
          <w:sz w:val="16"/>
        </w:rPr>
        <w:t xml:space="preserve">. Consider the case of an asteroid impact. It might be supposed that such a scenario can always be prevented – for instance, by asteroids on collision courses with the Earth being destroyed by us before they reach our planet. </w:t>
      </w:r>
      <w:r w:rsidRPr="0082376A">
        <w:rPr>
          <w:rStyle w:val="StyleUnderline"/>
        </w:rPr>
        <w:t>However, there are good reasons to assume that at some point in the future a collision with an asteroid will be impossible to prevent</w:t>
      </w:r>
      <w:r w:rsidRPr="0082376A">
        <w:rPr>
          <w:sz w:val="16"/>
        </w:rPr>
        <w:t xml:space="preserve"> (</w:t>
      </w:r>
      <w:proofErr w:type="gramStart"/>
      <w:r w:rsidRPr="0082376A">
        <w:rPr>
          <w:sz w:val="16"/>
        </w:rPr>
        <w:t>e.g.</w:t>
      </w:r>
      <w:proofErr w:type="gramEnd"/>
      <w:r w:rsidRPr="0082376A">
        <w:rPr>
          <w:sz w:val="16"/>
        </w:rPr>
        <w:t xml:space="preserve"> because of errors</w:t>
      </w:r>
      <w:r w:rsidRPr="00E87294">
        <w:rPr>
          <w:sz w:val="16"/>
        </w:rPr>
        <w:t xml:space="preserve"> in the technology to detect and destroy such asteroids or because eventually there is an asteroid too massive to deal with). </w:t>
      </w:r>
      <w:r w:rsidRPr="00E87294">
        <w:rPr>
          <w:rStyle w:val="StyleUnderline"/>
        </w:rPr>
        <w:t xml:space="preserve">Another point arises </w:t>
      </w:r>
      <w:proofErr w:type="gramStart"/>
      <w:r w:rsidRPr="00E87294">
        <w:rPr>
          <w:rStyle w:val="StyleUnderline"/>
        </w:rPr>
        <w:t>in regard to</w:t>
      </w:r>
      <w:proofErr w:type="gramEnd"/>
      <w:r w:rsidRPr="00E87294">
        <w:rPr>
          <w:rStyle w:val="StyleUnderline"/>
        </w:rPr>
        <w:t xml:space="preserve"> the distinction between plan A (prevention) and plan B (treatment), namely that the idea of space colonization is a case which challenges this distinction. </w:t>
      </w:r>
      <w:r w:rsidRPr="0082376A">
        <w:rPr>
          <w:rStyle w:val="StyleUnderline"/>
          <w:highlight w:val="yellow"/>
        </w:rPr>
        <w:t xml:space="preserve">While building a space colony requires time and a long-term perspective apparently appropriate for a plan A, building a space colony is </w:t>
      </w:r>
      <w:r w:rsidRPr="0082376A">
        <w:rPr>
          <w:rStyle w:val="StyleUnderline"/>
          <w:highlight w:val="yellow"/>
        </w:rPr>
        <w:lastRenderedPageBreak/>
        <w:t>also an example of plan B’s approach, which is aimed at coping with the consequences of an unavoidable catastrophe</w:t>
      </w:r>
    </w:p>
    <w:p w14:paraId="29DDE179" w14:textId="77777777" w:rsidR="003E10E7" w:rsidRDefault="003E10E7" w:rsidP="00F67BEE">
      <w:pPr>
        <w:rPr>
          <w:rStyle w:val="StyleUnderline"/>
          <w:highlight w:val="yellow"/>
        </w:rPr>
      </w:pPr>
    </w:p>
    <w:p w14:paraId="1A88ACBA" w14:textId="77777777" w:rsidR="003E10E7" w:rsidRDefault="003E10E7" w:rsidP="00F67BEE">
      <w:pPr>
        <w:rPr>
          <w:rStyle w:val="StyleUnderline"/>
          <w:highlight w:val="yellow"/>
        </w:rPr>
      </w:pPr>
    </w:p>
    <w:p w14:paraId="72D72E69" w14:textId="401FAEFB" w:rsidR="00F67BEE" w:rsidRDefault="00F67BEE" w:rsidP="00F67BEE">
      <w:pPr>
        <w:rPr>
          <w:rStyle w:val="StyleUnderline"/>
        </w:rPr>
      </w:pPr>
      <w:r w:rsidRPr="0082376A">
        <w:rPr>
          <w:rStyle w:val="StyleUnderline"/>
          <w:highlight w:val="yellow"/>
        </w:rPr>
        <w:t xml:space="preserve">. </w:t>
      </w:r>
      <w:r w:rsidRPr="0082376A">
        <w:rPr>
          <w:rStyle w:val="StyleUnderline"/>
        </w:rPr>
        <w:t>Humanity is obligated to apply plan B as soon as it detects an unavoidable anthropogenic or exogenous risk to the survival of humanity on the Earth.</w:t>
      </w:r>
      <w:r w:rsidRPr="0082376A">
        <w:rPr>
          <w:sz w:val="16"/>
        </w:rPr>
        <w:t xml:space="preserve"> In some cases, plan B may mean a duty to leave Earth. </w:t>
      </w:r>
      <w:r w:rsidRPr="0082376A">
        <w:rPr>
          <w:rStyle w:val="StyleUnderline"/>
        </w:rPr>
        <w:t xml:space="preserve">In the light of </w:t>
      </w:r>
      <w:proofErr w:type="spellStart"/>
      <w:r w:rsidRPr="0082376A">
        <w:rPr>
          <w:rStyle w:val="StyleUnderline"/>
        </w:rPr>
        <w:t>Turchin’s</w:t>
      </w:r>
      <w:proofErr w:type="spellEnd"/>
      <w:r w:rsidRPr="0082376A">
        <w:rPr>
          <w:rStyle w:val="StyleUnderline"/>
        </w:rPr>
        <w:t xml:space="preserve"> distinction between plans A a</w:t>
      </w:r>
      <w:r w:rsidRPr="00E87294">
        <w:rPr>
          <w:rStyle w:val="StyleUnderline"/>
        </w:rPr>
        <w:t xml:space="preserve">nd B, </w:t>
      </w:r>
      <w:r w:rsidRPr="0082376A">
        <w:rPr>
          <w:rStyle w:val="StyleUnderline"/>
          <w:highlight w:val="yellow"/>
        </w:rPr>
        <w:t>Stoner’s dilemma of colonizing Mars or preventing environmental collapse on Earth becomes a false dichotomy.</w:t>
      </w:r>
      <w:r w:rsidRPr="0082376A">
        <w:rPr>
          <w:sz w:val="16"/>
          <w:highlight w:val="yellow"/>
        </w:rPr>
        <w:t xml:space="preserve"> </w:t>
      </w:r>
      <w:r w:rsidRPr="0082376A">
        <w:rPr>
          <w:rStyle w:val="StyleUnderline"/>
          <w:highlight w:val="yellow"/>
        </w:rPr>
        <w:t xml:space="preserve">Mars colonization – if considered in terms of a space refuge and not in terms of scientific exploration </w:t>
      </w:r>
      <w:r w:rsidRPr="0082376A">
        <w:rPr>
          <w:rStyle w:val="StyleUnderline"/>
        </w:rPr>
        <w:t xml:space="preserve">or resources exploitation </w:t>
      </w:r>
      <w:r w:rsidRPr="0082376A">
        <w:rPr>
          <w:rStyle w:val="StyleUnderline"/>
          <w:highlight w:val="yellow"/>
        </w:rPr>
        <w:t xml:space="preserve">– is not a remedy for ‘routine’ environmental challenges, </w:t>
      </w:r>
      <w:proofErr w:type="gramStart"/>
      <w:r w:rsidRPr="0082376A">
        <w:rPr>
          <w:rStyle w:val="StyleUnderline"/>
          <w:highlight w:val="yellow"/>
        </w:rPr>
        <w:t>i.e.</w:t>
      </w:r>
      <w:proofErr w:type="gramEnd"/>
      <w:r w:rsidRPr="0082376A">
        <w:rPr>
          <w:rStyle w:val="StyleUnderline"/>
          <w:highlight w:val="yellow"/>
        </w:rPr>
        <w:t xml:space="preserve"> environmental challenges other than those which threaten the future of humanity on the Earth.</w:t>
      </w:r>
      <w:r w:rsidRPr="00E87294">
        <w:rPr>
          <w:rStyle w:val="StyleUnderline"/>
        </w:rPr>
        <w:t xml:space="preserve"> </w:t>
      </w:r>
    </w:p>
    <w:p w14:paraId="30273C72" w14:textId="456B6E2B" w:rsidR="0079478D" w:rsidRPr="00B90ABC" w:rsidRDefault="0079478D" w:rsidP="0079478D">
      <w:pPr>
        <w:pStyle w:val="Heading4"/>
        <w:numPr>
          <w:ilvl w:val="0"/>
          <w:numId w:val="12"/>
        </w:numPr>
        <w:rPr>
          <w:rStyle w:val="StyleUnderline"/>
          <w:sz w:val="26"/>
          <w:u w:val="none"/>
        </w:rPr>
      </w:pPr>
      <w:r>
        <w:rPr>
          <w:rStyle w:val="StyleUnderline"/>
          <w:sz w:val="26"/>
          <w:u w:val="none"/>
        </w:rPr>
        <w:t xml:space="preserve">Wealthier countries having more power than less rich countries </w:t>
      </w:r>
      <w:proofErr w:type="gramStart"/>
      <w:r>
        <w:rPr>
          <w:rStyle w:val="StyleUnderline"/>
          <w:sz w:val="26"/>
          <w:u w:val="none"/>
        </w:rPr>
        <w:t>is</w:t>
      </w:r>
      <w:proofErr w:type="gramEnd"/>
      <w:r>
        <w:rPr>
          <w:rStyle w:val="StyleUnderline"/>
          <w:sz w:val="26"/>
          <w:u w:val="none"/>
        </w:rPr>
        <w:t xml:space="preserve"> inevitable—if their companies can’t appropriate space, </w:t>
      </w:r>
      <w:proofErr w:type="spellStart"/>
      <w:r>
        <w:rPr>
          <w:rStyle w:val="StyleUnderline"/>
          <w:sz w:val="26"/>
          <w:u w:val="none"/>
        </w:rPr>
        <w:t>governmets</w:t>
      </w:r>
      <w:proofErr w:type="spellEnd"/>
      <w:r>
        <w:rPr>
          <w:rStyle w:val="StyleUnderline"/>
          <w:sz w:val="26"/>
          <w:u w:val="none"/>
        </w:rPr>
        <w:t xml:space="preserve"> will</w:t>
      </w:r>
    </w:p>
    <w:p w14:paraId="02AC00E0" w14:textId="3D43C3E9" w:rsidR="0079478D" w:rsidRPr="00F67BEE" w:rsidRDefault="0079478D" w:rsidP="0079478D">
      <w:pPr>
        <w:pStyle w:val="Heading4"/>
        <w:rPr>
          <w:rStyle w:val="Style13ptBold"/>
          <w:sz w:val="22"/>
          <w:u w:val="single"/>
        </w:rPr>
      </w:pPr>
    </w:p>
    <w:p w14:paraId="4B970CB1" w14:textId="12645FA2" w:rsidR="000270B5" w:rsidRDefault="000270B5" w:rsidP="00E34151">
      <w:pPr>
        <w:pStyle w:val="Heading3"/>
      </w:pPr>
      <w:r>
        <w:lastRenderedPageBreak/>
        <w:t>UV flood</w:t>
      </w:r>
    </w:p>
    <w:p w14:paraId="62FCF583" w14:textId="3F8FD52C" w:rsidR="00845BB7" w:rsidRPr="002C6DE8" w:rsidRDefault="00845BB7" w:rsidP="00845BB7">
      <w:pPr>
        <w:pStyle w:val="Heading4"/>
      </w:pPr>
      <w:r w:rsidRPr="002C6DE8">
        <w:t>pandemics won’t cause human extinction</w:t>
      </w:r>
    </w:p>
    <w:p w14:paraId="1D637C6E" w14:textId="77777777" w:rsidR="00845BB7" w:rsidRPr="002C6DE8" w:rsidRDefault="00845BB7" w:rsidP="00845BB7">
      <w:r w:rsidRPr="002C6DE8">
        <w:t xml:space="preserve">Sebastian </w:t>
      </w:r>
      <w:r w:rsidRPr="002C6DE8">
        <w:rPr>
          <w:rStyle w:val="Style13ptBold"/>
        </w:rPr>
        <w:t>Farquhar</w:t>
      </w:r>
      <w:r w:rsidRPr="002C6DE8">
        <w:t xml:space="preserve"> 1/23/</w:t>
      </w:r>
      <w:r w:rsidRPr="002C6DE8">
        <w:rPr>
          <w:rStyle w:val="Style13ptBold"/>
        </w:rPr>
        <w:t>17</w:t>
      </w:r>
      <w:r w:rsidRPr="002C6DE8">
        <w:t>, director at Oxford's Global Priorities Project, Owen Cotton-Barratt, a Lecturer in Mathematics at St Hugh’s College, Oxford, John Halstead, Stefan Schubert, Haydn Belfield, Andrew Snyder-Beattie, "Existential Risk Diplomacy and Governance", GLOBAL PRIORITIES PROJECT 2017, https://www.fhi.ox.ac.uk/wp-content/uploads/Existential-Risks-2017-01-23.pdf</w:t>
      </w:r>
    </w:p>
    <w:p w14:paraId="0F422D07" w14:textId="77777777" w:rsidR="003E10E7" w:rsidRDefault="00845BB7" w:rsidP="00845BB7">
      <w:pPr>
        <w:rPr>
          <w:rStyle w:val="Emphasis"/>
        </w:rPr>
      </w:pPr>
      <w:r w:rsidRPr="002C6DE8">
        <w:rPr>
          <w:sz w:val="16"/>
        </w:rPr>
        <w:t xml:space="preserve">1.1.3 Engineered pandemics </w:t>
      </w:r>
      <w:proofErr w:type="gramStart"/>
      <w:r w:rsidRPr="002C6DE8">
        <w:rPr>
          <w:sz w:val="16"/>
        </w:rPr>
        <w:t>For</w:t>
      </w:r>
      <w:proofErr w:type="gramEnd"/>
      <w:r w:rsidRPr="002C6DE8">
        <w:rPr>
          <w:sz w:val="16"/>
        </w:rPr>
        <w:t xml:space="preserve"> most of human history, natural pandemics have posed the greatest risk of mass global</w:t>
      </w:r>
      <w:r w:rsidRPr="002C6DE8">
        <w:rPr>
          <w:rStyle w:val="StyleUnderline"/>
        </w:rPr>
        <w:t xml:space="preserve"> </w:t>
      </w:r>
      <w:r w:rsidRPr="002C6DE8">
        <w:rPr>
          <w:sz w:val="16"/>
        </w:rPr>
        <w:t>fatalities</w:t>
      </w:r>
      <w:r w:rsidRPr="002C6DE8">
        <w:rPr>
          <w:rStyle w:val="StyleUnderline"/>
        </w:rPr>
        <w:t>.</w:t>
      </w:r>
      <w:r w:rsidRPr="002C6DE8">
        <w:rPr>
          <w:sz w:val="16"/>
        </w:rPr>
        <w:t xml:space="preserve">37 However, there are some reasons to believe that </w:t>
      </w:r>
      <w:r w:rsidRPr="002C6DE8">
        <w:rPr>
          <w:rStyle w:val="Emphasis"/>
          <w:highlight w:val="cyan"/>
        </w:rPr>
        <w:t>natural pandemics are very unlikely to cause human extinction</w:t>
      </w:r>
      <w:r w:rsidRPr="002C6DE8">
        <w:rPr>
          <w:sz w:val="16"/>
        </w:rPr>
        <w:t xml:space="preserve">. Analysis of the International Union for Conservation of Nature (IUCN) red list database has shown that </w:t>
      </w:r>
      <w:r w:rsidRPr="002C6DE8">
        <w:rPr>
          <w:rStyle w:val="StyleUnderline"/>
          <w:highlight w:val="cyan"/>
        </w:rPr>
        <w:t xml:space="preserve">of </w:t>
      </w:r>
      <w:r w:rsidRPr="002C6DE8">
        <w:rPr>
          <w:rStyle w:val="StyleUnderline"/>
        </w:rPr>
        <w:t xml:space="preserve">the 833 recorded </w:t>
      </w:r>
      <w:r w:rsidRPr="002C6DE8">
        <w:rPr>
          <w:sz w:val="16"/>
        </w:rPr>
        <w:t xml:space="preserve">plant and animal </w:t>
      </w:r>
      <w:r w:rsidRPr="002C6DE8">
        <w:rPr>
          <w:rStyle w:val="StyleUnderline"/>
          <w:highlight w:val="cyan"/>
        </w:rPr>
        <w:t>species extinctions</w:t>
      </w:r>
      <w:r w:rsidRPr="002C6DE8">
        <w:rPr>
          <w:sz w:val="16"/>
        </w:rPr>
        <w:t xml:space="preserve"> known to have occurred </w:t>
      </w:r>
      <w:r w:rsidRPr="002C6DE8">
        <w:rPr>
          <w:rStyle w:val="StyleUnderline"/>
        </w:rPr>
        <w:t xml:space="preserve">since 1500, </w:t>
      </w:r>
      <w:r w:rsidRPr="002C6DE8">
        <w:rPr>
          <w:rStyle w:val="StyleUnderline"/>
          <w:highlight w:val="cyan"/>
        </w:rPr>
        <w:t>less than 4%</w:t>
      </w:r>
      <w:r w:rsidRPr="002C6DE8">
        <w:rPr>
          <w:rStyle w:val="StyleUnderline"/>
        </w:rPr>
        <w:t xml:space="preserve"> (31 species) </w:t>
      </w:r>
      <w:r w:rsidRPr="002C6DE8">
        <w:rPr>
          <w:rStyle w:val="StyleUnderline"/>
          <w:highlight w:val="cyan"/>
        </w:rPr>
        <w:t>were</w:t>
      </w:r>
      <w:r w:rsidRPr="002C6DE8">
        <w:rPr>
          <w:rStyle w:val="StyleUnderline"/>
        </w:rPr>
        <w:t xml:space="preserve"> ascribed to </w:t>
      </w:r>
      <w:r w:rsidRPr="002C6DE8">
        <w:rPr>
          <w:rStyle w:val="StyleUnderline"/>
          <w:highlight w:val="cyan"/>
        </w:rPr>
        <w:t>infectious disease</w:t>
      </w:r>
      <w:r w:rsidRPr="002C6DE8">
        <w:rPr>
          <w:sz w:val="16"/>
        </w:rPr>
        <w:t xml:space="preserve">.38 </w:t>
      </w:r>
      <w:r w:rsidRPr="002C6DE8">
        <w:rPr>
          <w:rStyle w:val="StyleUnderline"/>
          <w:highlight w:val="cyan"/>
        </w:rPr>
        <w:t>None</w:t>
      </w:r>
      <w:r w:rsidRPr="002C6DE8">
        <w:rPr>
          <w:rStyle w:val="StyleUnderline"/>
        </w:rPr>
        <w:t xml:space="preserve"> of the mammals and amphibians on this list </w:t>
      </w:r>
      <w:r w:rsidRPr="002C6DE8">
        <w:rPr>
          <w:rStyle w:val="StyleUnderline"/>
          <w:highlight w:val="cyan"/>
        </w:rPr>
        <w:t>were globally dispersed, and other factors</w:t>
      </w:r>
      <w:r w:rsidRPr="002C6DE8">
        <w:rPr>
          <w:rStyle w:val="StyleUnderline"/>
        </w:rPr>
        <w:t xml:space="preserve"> aside from infectious disease also </w:t>
      </w:r>
      <w:r w:rsidRPr="002C6DE8">
        <w:rPr>
          <w:rStyle w:val="StyleUnderline"/>
          <w:highlight w:val="cyan"/>
        </w:rPr>
        <w:t>contributed</w:t>
      </w:r>
      <w:r w:rsidRPr="002C6DE8">
        <w:rPr>
          <w:rStyle w:val="StyleUnderline"/>
        </w:rPr>
        <w:t xml:space="preserve"> to their extinction. It therefore seems that </w:t>
      </w:r>
      <w:r w:rsidRPr="002C6DE8">
        <w:rPr>
          <w:rStyle w:val="StyleUnderline"/>
          <w:highlight w:val="cyan"/>
        </w:rPr>
        <w:t>our</w:t>
      </w:r>
      <w:r w:rsidRPr="002C6DE8">
        <w:rPr>
          <w:rStyle w:val="StyleUnderline"/>
        </w:rPr>
        <w:t xml:space="preserve"> own </w:t>
      </w:r>
      <w:r w:rsidRPr="002C6DE8">
        <w:rPr>
          <w:rStyle w:val="StyleUnderline"/>
          <w:highlight w:val="cyan"/>
        </w:rPr>
        <w:t>species</w:t>
      </w:r>
      <w:r w:rsidRPr="002C6DE8">
        <w:rPr>
          <w:rStyle w:val="StyleUnderline"/>
        </w:rPr>
        <w:t xml:space="preserve">, which </w:t>
      </w:r>
      <w:r w:rsidRPr="002C6DE8">
        <w:rPr>
          <w:rStyle w:val="StyleUnderline"/>
          <w:highlight w:val="cyan"/>
        </w:rPr>
        <w:t>is</w:t>
      </w:r>
      <w:r w:rsidRPr="002C6DE8">
        <w:rPr>
          <w:rStyle w:val="StyleUnderline"/>
        </w:rPr>
        <w:t xml:space="preserve"> very </w:t>
      </w:r>
      <w:r w:rsidRPr="002C6DE8">
        <w:rPr>
          <w:rStyle w:val="Emphasis"/>
          <w:highlight w:val="cyan"/>
        </w:rPr>
        <w:t>numerous</w:t>
      </w:r>
      <w:r w:rsidRPr="002C6DE8">
        <w:rPr>
          <w:rStyle w:val="StyleUnderline"/>
        </w:rPr>
        <w:t xml:space="preserve">, globally </w:t>
      </w:r>
      <w:r w:rsidRPr="002C6DE8">
        <w:rPr>
          <w:rStyle w:val="Emphasis"/>
          <w:highlight w:val="cyan"/>
        </w:rPr>
        <w:t>dispersed</w:t>
      </w:r>
      <w:r w:rsidRPr="002C6DE8">
        <w:rPr>
          <w:rStyle w:val="StyleUnderline"/>
          <w:highlight w:val="cyan"/>
        </w:rPr>
        <w:t>, and capable of</w:t>
      </w:r>
      <w:r w:rsidRPr="002C6DE8">
        <w:rPr>
          <w:rStyle w:val="StyleUnderline"/>
        </w:rPr>
        <w:t xml:space="preserve"> a </w:t>
      </w:r>
      <w:r w:rsidRPr="002C6DE8">
        <w:rPr>
          <w:rStyle w:val="Emphasis"/>
          <w:highlight w:val="cyan"/>
        </w:rPr>
        <w:t>rational response</w:t>
      </w:r>
      <w:r w:rsidRPr="002C6DE8">
        <w:rPr>
          <w:rStyle w:val="StyleUnderline"/>
        </w:rPr>
        <w:t xml:space="preserve"> to problems, </w:t>
      </w:r>
      <w:r w:rsidRPr="002C6DE8">
        <w:rPr>
          <w:rStyle w:val="Emphasis"/>
          <w:highlight w:val="cyan"/>
        </w:rPr>
        <w:t>is very unlikely to be killed off by a natural pandemic</w:t>
      </w:r>
    </w:p>
    <w:p w14:paraId="60C39D1E" w14:textId="77777777" w:rsidR="003E10E7" w:rsidRDefault="003E10E7" w:rsidP="00845BB7">
      <w:pPr>
        <w:rPr>
          <w:rStyle w:val="Emphasis"/>
        </w:rPr>
      </w:pPr>
    </w:p>
    <w:p w14:paraId="2FB58D5D" w14:textId="78C60BE7" w:rsidR="00845BB7" w:rsidRPr="00C45831" w:rsidRDefault="00845BB7" w:rsidP="00845BB7">
      <w:pPr>
        <w:rPr>
          <w:sz w:val="16"/>
        </w:rPr>
      </w:pPr>
      <w:r w:rsidRPr="002C6DE8">
        <w:rPr>
          <w:sz w:val="16"/>
        </w:rPr>
        <w:t xml:space="preserve">. One underlying explanation for this is that </w:t>
      </w:r>
      <w:r w:rsidRPr="002C6DE8">
        <w:rPr>
          <w:rStyle w:val="StyleUnderline"/>
          <w:highlight w:val="cyan"/>
        </w:rPr>
        <w:t>highly lethal pathogens</w:t>
      </w:r>
      <w:r w:rsidRPr="002C6DE8">
        <w:rPr>
          <w:rStyle w:val="StyleUnderline"/>
        </w:rPr>
        <w:t xml:space="preserve"> can </w:t>
      </w:r>
      <w:r w:rsidRPr="002C6DE8">
        <w:rPr>
          <w:rStyle w:val="StyleUnderline"/>
          <w:highlight w:val="cyan"/>
        </w:rPr>
        <w:t>kill their hosts before they</w:t>
      </w:r>
      <w:r w:rsidRPr="002C6DE8">
        <w:rPr>
          <w:rStyle w:val="StyleUnderline"/>
        </w:rPr>
        <w:t xml:space="preserve"> have a chance to </w:t>
      </w:r>
      <w:r w:rsidRPr="002C6DE8">
        <w:rPr>
          <w:rStyle w:val="StyleUnderline"/>
          <w:highlight w:val="cyan"/>
        </w:rPr>
        <w:t xml:space="preserve">spread, so </w:t>
      </w:r>
      <w:r w:rsidRPr="002C6DE8">
        <w:rPr>
          <w:rStyle w:val="Emphasis"/>
          <w:highlight w:val="cyan"/>
        </w:rPr>
        <w:t>there is a selective pressure for pathogens not to be highly lethal</w:t>
      </w:r>
      <w:r w:rsidRPr="002C6DE8">
        <w:rPr>
          <w:rStyle w:val="StyleUnderline"/>
        </w:rPr>
        <w:t>. Therefore, pathogens are likely to co-evolve with their hosts rather than kill all possible hosts</w:t>
      </w:r>
      <w:r w:rsidRPr="002C6DE8">
        <w:rPr>
          <w:sz w:val="16"/>
        </w:rPr>
        <w:t>.39</w:t>
      </w:r>
    </w:p>
    <w:p w14:paraId="5EB1CC09" w14:textId="28CFEBD5" w:rsidR="00E34151" w:rsidRDefault="00E34151" w:rsidP="00E34151">
      <w:pPr>
        <w:pStyle w:val="Heading3"/>
      </w:pPr>
      <w:r>
        <w:lastRenderedPageBreak/>
        <w:t>Ozone depletion</w:t>
      </w:r>
    </w:p>
    <w:p w14:paraId="5D0EEAB0" w14:textId="77777777" w:rsidR="00E34151" w:rsidRPr="00C830B9" w:rsidRDefault="00E34151" w:rsidP="00E34151">
      <w:pPr>
        <w:pStyle w:val="Heading4"/>
        <w:numPr>
          <w:ilvl w:val="0"/>
          <w:numId w:val="13"/>
        </w:numPr>
        <w:tabs>
          <w:tab w:val="num" w:pos="360"/>
        </w:tabs>
        <w:ind w:left="0" w:firstLine="0"/>
      </w:pPr>
      <w:r>
        <w:t>Tourism thumps</w:t>
      </w:r>
    </w:p>
    <w:p w14:paraId="204E3795" w14:textId="77777777" w:rsidR="00E34151" w:rsidRPr="00C93278" w:rsidRDefault="00E34151" w:rsidP="00E34151">
      <w:r w:rsidRPr="00380BBD">
        <w:rPr>
          <w:rStyle w:val="Style13ptBold"/>
        </w:rPr>
        <w:t>Marais 21</w:t>
      </w:r>
      <w:r>
        <w:t xml:space="preserve"> </w:t>
      </w:r>
      <w:r w:rsidRPr="00C93278">
        <w:t>Eloise Marais 7-19-2021 "Space tourism: rockets emit 100 times more CO₂ per passenger than flights – imagine a whole industry"</w:t>
      </w:r>
      <w:r>
        <w:t xml:space="preserve"> </w:t>
      </w:r>
      <w:hyperlink r:id="rId35" w:history="1">
        <w:r w:rsidRPr="00303412">
          <w:rPr>
            <w:rStyle w:val="Hyperlink"/>
          </w:rPr>
          <w:t>https://theconversation.com/space-tourism-rockets-emit-100-times-more-co-per-passenger-than-flights-imagine-a-whole-industry-164601</w:t>
        </w:r>
      </w:hyperlink>
      <w:r>
        <w:t xml:space="preserve"> (</w:t>
      </w:r>
      <w:r w:rsidRPr="00380BBD">
        <w:t>Associate Professor in Physical Geography, UCL</w:t>
      </w:r>
      <w:r>
        <w:t xml:space="preserve">)//Elmer </w:t>
      </w:r>
    </w:p>
    <w:p w14:paraId="73B71A34" w14:textId="77777777" w:rsidR="00E34151" w:rsidRPr="00623EDB" w:rsidRDefault="00E34151" w:rsidP="00E34151">
      <w:r w:rsidRPr="00834DCF">
        <w:t xml:space="preserve">The </w:t>
      </w:r>
      <w:r w:rsidRPr="00834DCF">
        <w:rPr>
          <w:rStyle w:val="Emphasis"/>
        </w:rPr>
        <w:t>commercial race</w:t>
      </w:r>
      <w:r w:rsidRPr="00834DCF">
        <w:t xml:space="preserve"> to get tourists </w:t>
      </w:r>
      <w:r w:rsidRPr="00834DCF">
        <w:rPr>
          <w:rStyle w:val="Emphasis"/>
        </w:rPr>
        <w:t>to space</w:t>
      </w:r>
      <w:r w:rsidRPr="00834DCF">
        <w:t xml:space="preserve"> is </w:t>
      </w:r>
      <w:r w:rsidRPr="00834DCF">
        <w:rPr>
          <w:rStyle w:val="Emphasis"/>
        </w:rPr>
        <w:t>heating up</w:t>
      </w:r>
      <w:r w:rsidRPr="00834DCF">
        <w:rPr>
          <w:rStyle w:val="StyleUnderline"/>
        </w:rPr>
        <w:t xml:space="preserve"> </w:t>
      </w:r>
      <w:r w:rsidRPr="00834DCF">
        <w:t xml:space="preserve">between Virgin Group founder Sir Richard Branson and former Amazon CEO Jeff Bezos. On Sunday 11 July, Branson ascended 80 km to reach the edge of space in his piloted Virgin Galactic VSS Unity spaceplane. Bezos’ autonomous Blue Origin rocket is due to launch on July 20, coinciding with the anniversary of the Apollo 11 Moon landing. Though Bezos loses to Branson in time, he is set to reach higher altitudes (about 120 km). 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 Bezos boasts his Blue Origin rockets are greener than Branson’s VSS Unity. The Blue Engine 3 (BE-3) will launch Bezos, his brother and two guests into space using liquid hydrogen and liquid oxygen propellants. VSS Unity used a hybrid propellant comprised of a solid carbon-based fuel, hydroxyl-terminated polybutadiene (HTPB), and a liquid oxidant, nitrous oxide (laughing gas). The </w:t>
      </w:r>
      <w:r w:rsidRPr="00970852">
        <w:rPr>
          <w:rStyle w:val="Emphasis"/>
          <w:highlight w:val="green"/>
        </w:rPr>
        <w:t>SpaceX Falcon series of reusable rockets</w:t>
      </w:r>
      <w:r w:rsidRPr="00970852">
        <w:rPr>
          <w:highlight w:val="green"/>
        </w:rPr>
        <w:t xml:space="preserve"> </w:t>
      </w:r>
      <w:r w:rsidRPr="00834DCF">
        <w:t xml:space="preserve">will propel the Crew Dragon into orbit </w:t>
      </w:r>
      <w:r w:rsidRPr="00970852">
        <w:rPr>
          <w:rStyle w:val="Emphasis"/>
          <w:highlight w:val="green"/>
        </w:rPr>
        <w:t>using</w:t>
      </w:r>
      <w:r w:rsidRPr="00970852">
        <w:rPr>
          <w:highlight w:val="green"/>
        </w:rPr>
        <w:t xml:space="preserve"> </w:t>
      </w:r>
      <w:r w:rsidRPr="00970852">
        <w:rPr>
          <w:rStyle w:val="Emphasis"/>
          <w:highlight w:val="green"/>
        </w:rPr>
        <w:t>liquid kerosene and liquid oxygen</w:t>
      </w:r>
      <w:r w:rsidRPr="00623EDB">
        <w:t xml:space="preserve">. </w:t>
      </w:r>
      <w:r w:rsidRPr="00970852">
        <w:rPr>
          <w:rStyle w:val="Emphasis"/>
          <w:highlight w:val="green"/>
        </w:rPr>
        <w:t>Burning</w:t>
      </w:r>
      <w:r w:rsidRPr="001F4A28">
        <w:rPr>
          <w:rStyle w:val="StyleUnderline"/>
        </w:rPr>
        <w:t xml:space="preserve"> these </w:t>
      </w:r>
      <w:r w:rsidRPr="00970852">
        <w:rPr>
          <w:rStyle w:val="Emphasis"/>
          <w:highlight w:val="green"/>
        </w:rPr>
        <w:t>propellants</w:t>
      </w:r>
      <w:r w:rsidRPr="001F4A28">
        <w:rPr>
          <w:rStyle w:val="StyleUnderline"/>
        </w:rPr>
        <w:t xml:space="preserve"> provides the energy needed to launch rockets into space while also </w:t>
      </w:r>
      <w:r w:rsidRPr="00970852">
        <w:rPr>
          <w:rStyle w:val="Emphasis"/>
          <w:highlight w:val="green"/>
          <w:bdr w:val="single" w:sz="18" w:space="0" w:color="auto"/>
        </w:rPr>
        <w:t>generating greenhouse gases and air pollutants</w:t>
      </w:r>
      <w:r w:rsidRPr="001F4A28">
        <w:rPr>
          <w:rStyle w:val="StyleUnderline"/>
        </w:rPr>
        <w:t xml:space="preserve">. </w:t>
      </w:r>
      <w:r w:rsidRPr="00834DCF">
        <w:rPr>
          <w:rStyle w:val="Emphasis"/>
        </w:rPr>
        <w:t xml:space="preserve">Large quantities of water </w:t>
      </w:r>
      <w:proofErr w:type="spellStart"/>
      <w:r w:rsidRPr="00834DCF">
        <w:rPr>
          <w:rStyle w:val="Emphasis"/>
        </w:rPr>
        <w:t>vapour</w:t>
      </w:r>
      <w:proofErr w:type="spellEnd"/>
      <w:r w:rsidRPr="00834DCF">
        <w:rPr>
          <w:rStyle w:val="StyleUnderline"/>
        </w:rPr>
        <w:t xml:space="preserve"> are </w:t>
      </w:r>
      <w:r w:rsidRPr="00834DCF">
        <w:rPr>
          <w:rStyle w:val="Emphasis"/>
        </w:rPr>
        <w:t>produced</w:t>
      </w:r>
      <w:r w:rsidRPr="00834DCF">
        <w:rPr>
          <w:rStyle w:val="StyleUnderline"/>
        </w:rPr>
        <w:t xml:space="preserve"> by burning the BE-3 propellant, while combustion of both the VSS Unity and Falcon fuels </w:t>
      </w:r>
      <w:r w:rsidRPr="00834DCF">
        <w:rPr>
          <w:rStyle w:val="Emphasis"/>
        </w:rPr>
        <w:t>produces</w:t>
      </w:r>
      <w:r w:rsidRPr="00834DCF">
        <w:rPr>
          <w:rStyle w:val="StyleUnderline"/>
        </w:rPr>
        <w:t xml:space="preserve"> CO₂, </w:t>
      </w:r>
      <w:r w:rsidRPr="00834DCF">
        <w:rPr>
          <w:rStyle w:val="Emphasis"/>
        </w:rPr>
        <w:t>soot</w:t>
      </w:r>
      <w:r w:rsidRPr="00834DCF">
        <w:rPr>
          <w:rStyle w:val="StyleUnderline"/>
        </w:rPr>
        <w:t xml:space="preserve"> and some water </w:t>
      </w:r>
      <w:proofErr w:type="spellStart"/>
      <w:r w:rsidRPr="00834DCF">
        <w:rPr>
          <w:rStyle w:val="StyleUnderline"/>
        </w:rPr>
        <w:t>vapour</w:t>
      </w:r>
      <w:proofErr w:type="spellEnd"/>
      <w:r w:rsidRPr="00834DCF">
        <w:rPr>
          <w:rStyle w:val="StyleUnderline"/>
        </w:rPr>
        <w:t xml:space="preserve">. The nitrogen-based oxidant used by VSS Unity also </w:t>
      </w:r>
      <w:r w:rsidRPr="00834DCF">
        <w:rPr>
          <w:rStyle w:val="Emphasis"/>
        </w:rPr>
        <w:t>generates nitrogen oxides</w:t>
      </w:r>
      <w:r w:rsidRPr="00834DCF">
        <w:rPr>
          <w:rStyle w:val="StyleUnderline"/>
        </w:rPr>
        <w:t xml:space="preserve">, compounds </w:t>
      </w:r>
      <w:r w:rsidRPr="00834DCF">
        <w:rPr>
          <w:rStyle w:val="Emphasis"/>
        </w:rPr>
        <w:t>that contribute to air pollution</w:t>
      </w:r>
      <w:r w:rsidRPr="00834DCF">
        <w:rPr>
          <w:rStyle w:val="StyleUnderline"/>
        </w:rPr>
        <w:t xml:space="preserve"> closer to Earth. Roughly two-thirds of the propellant exhaust is released into the stratosphere (12 km-50 km) and mesosphere (50 km-85 km), where it can persist for at least two to three years. The very high temperatures during launch and re-entry (when the protective heat shields of the returning crafts burn up) also convert stable nitrogen in the air into reactive nitrogen oxides. </w:t>
      </w:r>
      <w:r w:rsidRPr="00834DCF">
        <w:rPr>
          <w:rStyle w:val="Emphasis"/>
        </w:rPr>
        <w:t xml:space="preserve">These gases and particles have many </w:t>
      </w:r>
      <w:r w:rsidRPr="00834DCF">
        <w:rPr>
          <w:rStyle w:val="Emphasis"/>
          <w:bdr w:val="single" w:sz="18" w:space="0" w:color="auto"/>
        </w:rPr>
        <w:t>negative effects on the atmosphere</w:t>
      </w:r>
      <w:r w:rsidRPr="00834DCF">
        <w:t xml:space="preserve">. </w:t>
      </w:r>
      <w:r w:rsidRPr="00834DCF">
        <w:rPr>
          <w:rStyle w:val="StyleUnderline"/>
        </w:rPr>
        <w:t>In the stratosphere</w:t>
      </w:r>
      <w:r w:rsidRPr="001F4A28">
        <w:rPr>
          <w:rStyle w:val="StyleUnderline"/>
        </w:rPr>
        <w:t xml:space="preserve">, nitrogen oxides and chemicals formed from the breakdown of water </w:t>
      </w:r>
      <w:proofErr w:type="spellStart"/>
      <w:r w:rsidRPr="001F4A28">
        <w:rPr>
          <w:rStyle w:val="StyleUnderline"/>
        </w:rPr>
        <w:t>vapour</w:t>
      </w:r>
      <w:proofErr w:type="spellEnd"/>
      <w:r w:rsidRPr="001F4A28">
        <w:rPr>
          <w:rStyle w:val="StyleUnderline"/>
        </w:rPr>
        <w:t xml:space="preserve"> convert ozone into oxygen, </w:t>
      </w:r>
      <w:r w:rsidRPr="00970852">
        <w:rPr>
          <w:rStyle w:val="Emphasis"/>
          <w:highlight w:val="green"/>
        </w:rPr>
        <w:t xml:space="preserve">depleting the ozone layer </w:t>
      </w:r>
      <w:r w:rsidRPr="00834DCF">
        <w:rPr>
          <w:rStyle w:val="Emphasis"/>
        </w:rPr>
        <w:t>which guards life on Earth against harmful UV radiation</w:t>
      </w:r>
      <w:r w:rsidRPr="00834DCF">
        <w:rPr>
          <w:rStyle w:val="StyleUnderline"/>
        </w:rPr>
        <w:t xml:space="preserve">. </w:t>
      </w:r>
      <w:r w:rsidRPr="00834DCF">
        <w:rPr>
          <w:rStyle w:val="Emphasis"/>
        </w:rPr>
        <w:t xml:space="preserve">Water </w:t>
      </w:r>
      <w:proofErr w:type="spellStart"/>
      <w:r w:rsidRPr="00834DCF">
        <w:rPr>
          <w:rStyle w:val="Emphasis"/>
        </w:rPr>
        <w:t>vapour</w:t>
      </w:r>
      <w:proofErr w:type="spellEnd"/>
      <w:r w:rsidRPr="00834DCF">
        <w:rPr>
          <w:rStyle w:val="StyleUnderline"/>
        </w:rPr>
        <w:t xml:space="preserve"> also </w:t>
      </w:r>
      <w:r w:rsidRPr="00834DCF">
        <w:rPr>
          <w:rStyle w:val="Emphasis"/>
        </w:rPr>
        <w:t>produces</w:t>
      </w:r>
      <w:r w:rsidRPr="00834DCF">
        <w:rPr>
          <w:rStyle w:val="StyleUnderline"/>
        </w:rPr>
        <w:t xml:space="preserve"> </w:t>
      </w:r>
      <w:r w:rsidRPr="00834DCF">
        <w:rPr>
          <w:rStyle w:val="Emphasis"/>
        </w:rPr>
        <w:t>stratospheric clouds</w:t>
      </w:r>
      <w:r w:rsidRPr="00834DCF">
        <w:rPr>
          <w:rStyle w:val="StyleUnderline"/>
        </w:rPr>
        <w:t xml:space="preserve"> </w:t>
      </w:r>
      <w:r w:rsidRPr="00834DCF">
        <w:rPr>
          <w:rStyle w:val="Emphasis"/>
        </w:rPr>
        <w:t>that</w:t>
      </w:r>
      <w:r w:rsidRPr="00834DCF">
        <w:rPr>
          <w:rStyle w:val="StyleUnderline"/>
        </w:rPr>
        <w:t xml:space="preserve"> </w:t>
      </w:r>
      <w:r w:rsidRPr="00834DCF">
        <w:rPr>
          <w:rStyle w:val="Emphasis"/>
        </w:rPr>
        <w:t>provide</w:t>
      </w:r>
      <w:r w:rsidRPr="00834DCF">
        <w:rPr>
          <w:rStyle w:val="StyleUnderline"/>
        </w:rPr>
        <w:t xml:space="preserve"> a surface for this </w:t>
      </w:r>
      <w:r w:rsidRPr="00834DCF">
        <w:rPr>
          <w:rStyle w:val="Emphasis"/>
        </w:rPr>
        <w:t>reaction</w:t>
      </w:r>
      <w:r w:rsidRPr="00834DCF">
        <w:rPr>
          <w:rStyle w:val="StyleUnderline"/>
        </w:rPr>
        <w:t xml:space="preserve"> </w:t>
      </w:r>
      <w:r w:rsidRPr="00834DCF">
        <w:rPr>
          <w:rStyle w:val="Emphasis"/>
          <w:bdr w:val="single" w:sz="18" w:space="0" w:color="auto"/>
        </w:rPr>
        <w:t>to occur at a faster pace</w:t>
      </w:r>
      <w:r w:rsidRPr="00834DCF">
        <w:rPr>
          <w:rStyle w:val="StyleUnderline"/>
        </w:rPr>
        <w:t xml:space="preserve"> than it otherwise would. Space tourism and climate change</w:t>
      </w:r>
      <w:r w:rsidRPr="001F4A28">
        <w:rPr>
          <w:rStyle w:val="StyleUnderline"/>
        </w:rPr>
        <w:t xml:space="preserve"> </w:t>
      </w:r>
      <w:r w:rsidRPr="00970852">
        <w:rPr>
          <w:rStyle w:val="Emphasis"/>
          <w:highlight w:val="green"/>
        </w:rPr>
        <w:t>Exhaust emissions</w:t>
      </w:r>
      <w:r w:rsidRPr="001F4A28">
        <w:rPr>
          <w:rStyle w:val="StyleUnderline"/>
        </w:rPr>
        <w:t xml:space="preserve"> of CO₂ and soot </w:t>
      </w:r>
      <w:r w:rsidRPr="00970852">
        <w:rPr>
          <w:rStyle w:val="Emphasis"/>
          <w:highlight w:val="green"/>
        </w:rPr>
        <w:t>trap heat</w:t>
      </w:r>
      <w:r w:rsidRPr="001F4A28">
        <w:rPr>
          <w:rStyle w:val="StyleUnderline"/>
        </w:rPr>
        <w:t xml:space="preserve"> in the atmosphere, </w:t>
      </w:r>
      <w:r w:rsidRPr="00970852">
        <w:rPr>
          <w:rStyle w:val="Emphasis"/>
          <w:highlight w:val="green"/>
          <w:bdr w:val="single" w:sz="18" w:space="0" w:color="auto"/>
        </w:rPr>
        <w:t>contributing to global warming.</w:t>
      </w:r>
      <w:r w:rsidRPr="001F4A28">
        <w:rPr>
          <w:rStyle w:val="StyleUnderline"/>
        </w:rPr>
        <w:t xml:space="preserve"> Cooling of the atmosphere can also occur, as clouds formed from the emitted water </w:t>
      </w:r>
      <w:proofErr w:type="spellStart"/>
      <w:r w:rsidRPr="001F4A28">
        <w:rPr>
          <w:rStyle w:val="StyleUnderline"/>
        </w:rPr>
        <w:t>vapour</w:t>
      </w:r>
      <w:proofErr w:type="spellEnd"/>
      <w:r w:rsidRPr="001F4A28">
        <w:rPr>
          <w:rStyle w:val="StyleUnderline"/>
        </w:rPr>
        <w:t xml:space="preserve"> reflect incoming sunlight back </w:t>
      </w:r>
      <w:r w:rsidRPr="00834DCF">
        <w:rPr>
          <w:rStyle w:val="StyleUnderline"/>
        </w:rPr>
        <w:t xml:space="preserve">to space. </w:t>
      </w:r>
      <w:r w:rsidRPr="00834DCF">
        <w:rPr>
          <w:rStyle w:val="Emphasis"/>
        </w:rPr>
        <w:t>A depleted ozone layer would also absorb less incoming sunlight</w:t>
      </w:r>
      <w:r w:rsidRPr="00834DCF">
        <w:rPr>
          <w:rStyle w:val="StyleUnderline"/>
        </w:rPr>
        <w:t>, and so heat the stratosphere less</w:t>
      </w:r>
      <w:r w:rsidRPr="00834DCF">
        <w:t xml:space="preserve">. Figuring out the overall effect of rocket launches on the atmosphere will require detailed modelling, </w:t>
      </w:r>
      <w:proofErr w:type="gramStart"/>
      <w:r w:rsidRPr="00834DCF">
        <w:t>in order to</w:t>
      </w:r>
      <w:proofErr w:type="gramEnd"/>
      <w:r w:rsidRPr="00834DCF">
        <w:t xml:space="preserve"> account for these complex processes and the persistence of these pollutants in the upper atmosphere. Equally </w:t>
      </w:r>
      <w:r w:rsidRPr="00834DCF">
        <w:lastRenderedPageBreak/>
        <w:t xml:space="preserve">important is a clear understanding of how the space tourism industry will develop. </w:t>
      </w:r>
      <w:r w:rsidRPr="00834DCF">
        <w:rPr>
          <w:rStyle w:val="StyleUnderline"/>
        </w:rPr>
        <w:t>Virgin Galactic anticipates it will offer 400 spaceflights each year to</w:t>
      </w:r>
      <w:r w:rsidRPr="001F4A28">
        <w:rPr>
          <w:rStyle w:val="StyleUnderline"/>
        </w:rPr>
        <w:t xml:space="preserve"> the privileged few who can afford them. Blue Origin and SpaceX have yet to announce their plans. But globally, </w:t>
      </w:r>
      <w:r w:rsidRPr="00970852">
        <w:rPr>
          <w:rStyle w:val="Emphasis"/>
          <w:highlight w:val="green"/>
        </w:rPr>
        <w:t>rocket launches wouldn’t need to increase by much from the current 100</w:t>
      </w:r>
      <w:r w:rsidRPr="001F4A28">
        <w:rPr>
          <w:rStyle w:val="StyleUnderline"/>
        </w:rPr>
        <w:t xml:space="preserve"> or so performed each year </w:t>
      </w:r>
      <w:r w:rsidRPr="00970852">
        <w:rPr>
          <w:rStyle w:val="Emphasis"/>
          <w:highlight w:val="green"/>
          <w:bdr w:val="single" w:sz="18" w:space="0" w:color="auto"/>
        </w:rPr>
        <w:t>to induce harmful effects that are competitive with other sources, l</w:t>
      </w:r>
      <w:r w:rsidRPr="001F4A28">
        <w:rPr>
          <w:rStyle w:val="StyleUnderline"/>
        </w:rPr>
        <w:t xml:space="preserve">ike ozone-depleting chlorofluorocarbons (CFCs), and CO₂ from aircraft. During launch, rockets can emit between four and ten times more nitrogen oxides than Drax, the largest thermal power plant in the UK, over the same period. CO₂ emissions for the four or so tourists on a space flight will be between 50 and 100 times more than the one to three </w:t>
      </w:r>
      <w:proofErr w:type="spellStart"/>
      <w:r w:rsidRPr="001F4A28">
        <w:rPr>
          <w:rStyle w:val="StyleUnderline"/>
        </w:rPr>
        <w:t>tonnes</w:t>
      </w:r>
      <w:proofErr w:type="spellEnd"/>
      <w:r w:rsidRPr="001F4A28">
        <w:rPr>
          <w:rStyle w:val="StyleUnderline"/>
        </w:rPr>
        <w:t xml:space="preserve"> per passenger on a long-haul flight</w:t>
      </w:r>
      <w:r w:rsidRPr="00623EDB">
        <w:t xml:space="preserve">. </w:t>
      </w:r>
      <w:proofErr w:type="gramStart"/>
      <w:r w:rsidRPr="00623EDB">
        <w:t>In order for</w:t>
      </w:r>
      <w:proofErr w:type="gramEnd"/>
      <w:r w:rsidRPr="00623EDB">
        <w:t xml:space="preserve"> international regulators to keep up with this nascent industry and control its pollution properly, scientists need a better understanding of the effect these billionaire astronauts will have on our planet’s atmosphere.</w:t>
      </w:r>
    </w:p>
    <w:p w14:paraId="52753D3E" w14:textId="77777777" w:rsidR="00E34151" w:rsidRPr="007D0CE1" w:rsidRDefault="00E34151" w:rsidP="00E34151">
      <w:pPr>
        <w:pStyle w:val="Heading4"/>
        <w:numPr>
          <w:ilvl w:val="0"/>
          <w:numId w:val="13"/>
        </w:numPr>
        <w:tabs>
          <w:tab w:val="num" w:pos="360"/>
        </w:tabs>
        <w:ind w:left="0" w:firstLine="0"/>
      </w:pPr>
      <w:r w:rsidRPr="007D0CE1">
        <w:t xml:space="preserve">No </w:t>
      </w:r>
      <w:r>
        <w:t>Ozone Impact</w:t>
      </w:r>
      <w:r w:rsidRPr="007D0CE1">
        <w:t>.</w:t>
      </w:r>
    </w:p>
    <w:p w14:paraId="76BB5334" w14:textId="77777777" w:rsidR="00E34151" w:rsidRPr="007D0CE1" w:rsidRDefault="00E34151" w:rsidP="00E34151">
      <w:r w:rsidRPr="007D0CE1">
        <w:rPr>
          <w:rStyle w:val="Style13ptBold"/>
        </w:rPr>
        <w:t xml:space="preserve">Ridley 14 </w:t>
      </w:r>
      <w:r w:rsidRPr="007D0CE1">
        <w:t xml:space="preserve">(Matthew White Ridley, </w:t>
      </w:r>
      <w:proofErr w:type="gramStart"/>
      <w:r>
        <w:t>BA</w:t>
      </w:r>
      <w:proofErr w:type="gramEnd"/>
      <w:r>
        <w:t xml:space="preserve"> and PhD in Zoology from Oxford</w:t>
      </w:r>
      <w:r w:rsidRPr="007D0CE1">
        <w:t xml:space="preserve">. “THE OZONE HOLE WAS EXAGGERATED AS A PROBLEM,” </w:t>
      </w:r>
      <w:r w:rsidRPr="007D0CE1">
        <w:rPr>
          <w:i/>
          <w:iCs/>
        </w:rPr>
        <w:t>Rational Optimist</w:t>
      </w:r>
      <w:r w:rsidRPr="007D0CE1">
        <w:t xml:space="preserve">, 9/25/14, </w:t>
      </w:r>
      <w:hyperlink r:id="rId36" w:history="1">
        <w:r w:rsidRPr="007D0CE1">
          <w:rPr>
            <w:rStyle w:val="Hyperlink"/>
          </w:rPr>
          <w:t>http://www.rationaloptimist.com/blog/the-ozone-hole-was-exaggerated-as-a-problem.aspx</w:t>
        </w:r>
      </w:hyperlink>
      <w:r w:rsidRPr="007D0CE1">
        <w:t xml:space="preserve">) </w:t>
      </w:r>
      <w:proofErr w:type="spellStart"/>
      <w:r w:rsidRPr="007D0CE1">
        <w:t>dwc</w:t>
      </w:r>
      <w:proofErr w:type="spellEnd"/>
      <w:r w:rsidRPr="007D0CE1">
        <w:t xml:space="preserve"> 19</w:t>
      </w:r>
    </w:p>
    <w:p w14:paraId="0B73F060" w14:textId="77777777" w:rsidR="00E34151" w:rsidRPr="00D87F7D" w:rsidRDefault="00E34151" w:rsidP="00E34151">
      <w:r w:rsidRPr="007D0CE1">
        <w:rPr>
          <w:rStyle w:val="StyleUnderline"/>
        </w:rPr>
        <w:t xml:space="preserve">Serial hyperbole does the environmental movement no </w:t>
      </w:r>
      <w:proofErr w:type="spellStart"/>
      <w:r w:rsidRPr="007D0CE1">
        <w:rPr>
          <w:rStyle w:val="StyleUnderline"/>
        </w:rPr>
        <w:t>favours</w:t>
      </w:r>
      <w:proofErr w:type="spellEnd"/>
      <w:r w:rsidRPr="007D0CE1">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w:t>
      </w:r>
      <w:proofErr w:type="gramStart"/>
      <w:r w:rsidRPr="007D0CE1">
        <w:t xml:space="preserve">.  </w:t>
      </w:r>
      <w:proofErr w:type="gramEnd"/>
      <w:r w:rsidRPr="007D0CE1">
        <w:t xml:space="preserve">For reasons I will explain, this news deserves to be taken with a large pinch of salt. You do not have to dig far to find evidence that </w:t>
      </w:r>
      <w:r w:rsidRPr="007D0CE1">
        <w:rPr>
          <w:rStyle w:val="StyleUnderline"/>
        </w:rPr>
        <w:t xml:space="preserve">the </w:t>
      </w:r>
      <w:r w:rsidRPr="00970852">
        <w:rPr>
          <w:rStyle w:val="Emphasis"/>
          <w:highlight w:val="green"/>
        </w:rPr>
        <w:t>ozone</w:t>
      </w:r>
      <w:r w:rsidRPr="007D0CE1">
        <w:rPr>
          <w:rStyle w:val="StyleUnderline"/>
        </w:rPr>
        <w:t xml:space="preserve"> hole </w:t>
      </w:r>
      <w:r w:rsidRPr="00970852">
        <w:rPr>
          <w:rStyle w:val="Emphasis"/>
          <w:highlight w:val="green"/>
        </w:rPr>
        <w:t>was never</w:t>
      </w:r>
      <w:r w:rsidRPr="007D0CE1">
        <w:rPr>
          <w:rStyle w:val="StyleUnderline"/>
        </w:rPr>
        <w:t xml:space="preserve"> nearly </w:t>
      </w:r>
      <w:r w:rsidRPr="00970852">
        <w:rPr>
          <w:rStyle w:val="Emphasis"/>
          <w:highlight w:val="green"/>
        </w:rPr>
        <w:t>as dangerous as</w:t>
      </w:r>
      <w:r w:rsidRPr="007D0CE1">
        <w:rPr>
          <w:rStyle w:val="StyleUnderline"/>
        </w:rPr>
        <w:t xml:space="preserve"> some </w:t>
      </w:r>
      <w:r w:rsidRPr="00970852">
        <w:rPr>
          <w:rStyle w:val="Emphasis"/>
          <w:highlight w:val="green"/>
        </w:rPr>
        <w:t>people said</w:t>
      </w:r>
      <w:r w:rsidRPr="007D0CE1">
        <w:rPr>
          <w:rStyle w:val="StyleUnderline"/>
        </w:rPr>
        <w:t xml:space="preserve">, that it is not necessarily healing yet </w:t>
      </w:r>
      <w:r w:rsidRPr="00970852">
        <w:rPr>
          <w:rStyle w:val="Emphasis"/>
          <w:highlight w:val="green"/>
        </w:rPr>
        <w:t>and</w:t>
      </w:r>
      <w:r w:rsidRPr="007D0CE1">
        <w:rPr>
          <w:rStyle w:val="StyleUnderline"/>
        </w:rPr>
        <w:t xml:space="preserve"> that it </w:t>
      </w:r>
      <w:r w:rsidRPr="00970852">
        <w:rPr>
          <w:rStyle w:val="Emphasis"/>
          <w:highlight w:val="green"/>
        </w:rPr>
        <w:t>might not have been caused</w:t>
      </w:r>
      <w:r w:rsidRPr="007D0CE1">
        <w:rPr>
          <w:rStyle w:val="StyleUnderline"/>
        </w:rPr>
        <w:t xml:space="preserve"> mainly </w:t>
      </w:r>
      <w:r w:rsidRPr="00970852">
        <w:rPr>
          <w:rStyle w:val="Emphasis"/>
          <w:highlight w:val="green"/>
        </w:rPr>
        <w:t>by CFCs anyway</w:t>
      </w:r>
      <w:proofErr w:type="gramStart"/>
      <w:r w:rsidRPr="007D0CE1">
        <w:rPr>
          <w:rStyle w:val="StyleUnderline"/>
        </w:rPr>
        <w:t>.</w:t>
      </w:r>
      <w:r w:rsidRPr="007D0CE1">
        <w:t xml:space="preserve">  </w:t>
      </w:r>
      <w:proofErr w:type="gramEnd"/>
      <w:r w:rsidRPr="007D0CE1">
        <w:t>The timing of the announcement was plainly political: it came on the 25th anniversary of the treaty, and just before a big United Nations climate conference in New York, the aim of which is to push for a climate treaty modelled on the ozone one</w:t>
      </w:r>
      <w:proofErr w:type="gramStart"/>
      <w:r w:rsidRPr="007D0CE1">
        <w:t xml:space="preserve">.  </w:t>
      </w:r>
      <w:proofErr w:type="gramEnd"/>
      <w:r w:rsidRPr="007D0CE1">
        <w:t xml:space="preserve">Here’s what was </w:t>
      </w:r>
      <w:proofErr w:type="gramStart"/>
      <w:r w:rsidRPr="007D0CE1">
        <w:t>actually announced</w:t>
      </w:r>
      <w:proofErr w:type="gramEnd"/>
      <w:r w:rsidRPr="007D0CE1">
        <w:t xml:space="preserve"> last week, </w:t>
      </w:r>
      <w:r w:rsidRPr="007D0CE1">
        <w:rPr>
          <w:rStyle w:val="StyleUnderline"/>
        </w:rPr>
        <w:t>in the words of a Nasa scientist, Paul Newman: “From 2000 to 2013, ozone levels climbed 4 per cent in the key mid-northern latitudes</w:t>
      </w:r>
      <w:r w:rsidRPr="007D0CE1">
        <w:t>.” That’s a pretty small change and it is in the wrong place. The ozone thinning that worried everybody in the 1980s was over Antarctica</w:t>
      </w:r>
      <w:proofErr w:type="gramStart"/>
      <w:r w:rsidRPr="007D0CE1">
        <w:t xml:space="preserve">.  </w:t>
      </w:r>
      <w:proofErr w:type="gramEnd"/>
      <w:r w:rsidRPr="007D0CE1">
        <w:t xml:space="preserve">Over northern latitudes, ozone concentration has been falling by about 4 per cent each March before recovering. Over Antarctica, since 1980, the ozone concentration has fallen by 40 or 50 per cent each September before the sun rebuilds it. </w:t>
      </w:r>
      <w:proofErr w:type="gramStart"/>
      <w:r w:rsidRPr="007D0CE1">
        <w:t>So</w:t>
      </w:r>
      <w:proofErr w:type="gramEnd"/>
      <w:r w:rsidRPr="007D0CE1">
        <w:t xml:space="preserve"> what’s happening to the Antarctic ozone hole? Thanks to a diligent blogger named Anthony Watts, I came across a press release also from </w:t>
      </w:r>
      <w:r w:rsidRPr="00970852">
        <w:rPr>
          <w:rStyle w:val="Emphasis"/>
          <w:highlight w:val="green"/>
        </w:rPr>
        <w:t>Nasa</w:t>
      </w:r>
      <w:r w:rsidRPr="007D0CE1">
        <w:rPr>
          <w:rStyle w:val="StyleUnderline"/>
        </w:rPr>
        <w:t xml:space="preserve"> about nine months ago, which </w:t>
      </w:r>
      <w:r w:rsidRPr="00970852">
        <w:rPr>
          <w:rStyle w:val="Emphasis"/>
          <w:highlight w:val="green"/>
        </w:rPr>
        <w:t>said</w:t>
      </w:r>
      <w:r w:rsidRPr="007D0CE1">
        <w:rPr>
          <w:rStyle w:val="StyleUnderline"/>
        </w:rPr>
        <w:t xml:space="preserve">: </w:t>
      </w:r>
      <w:proofErr w:type="gramStart"/>
      <w:r w:rsidRPr="007D0CE1">
        <w:rPr>
          <w:rStyle w:val="StyleUnderline"/>
        </w:rPr>
        <w:t>“ Two</w:t>
      </w:r>
      <w:proofErr w:type="gramEnd"/>
      <w:r w:rsidRPr="007D0CE1">
        <w:rPr>
          <w:rStyle w:val="StyleUnderline"/>
        </w:rPr>
        <w:t xml:space="preserve"> </w:t>
      </w:r>
      <w:r w:rsidRPr="00970852">
        <w:rPr>
          <w:rStyle w:val="Emphasis"/>
          <w:highlight w:val="green"/>
        </w:rPr>
        <w:t>new studies show</w:t>
      </w:r>
      <w:r w:rsidRPr="007D0CE1">
        <w:rPr>
          <w:rStyle w:val="StyleUnderline"/>
        </w:rPr>
        <w:t xml:space="preserve"> that signs of recovery are not yet present, and that </w:t>
      </w:r>
      <w:r w:rsidRPr="00970852">
        <w:rPr>
          <w:rStyle w:val="Emphasis"/>
          <w:highlight w:val="green"/>
        </w:rPr>
        <w:t>temperature and winds are</w:t>
      </w:r>
      <w:r w:rsidRPr="007D0CE1">
        <w:rPr>
          <w:rStyle w:val="StyleUnderline"/>
        </w:rPr>
        <w:t xml:space="preserve"> still </w:t>
      </w:r>
      <w:r w:rsidRPr="00970852">
        <w:rPr>
          <w:rStyle w:val="Emphasis"/>
          <w:highlight w:val="green"/>
        </w:rPr>
        <w:t>driving</w:t>
      </w:r>
      <w:r w:rsidRPr="007D0CE1">
        <w:rPr>
          <w:rStyle w:val="StyleUnderline"/>
        </w:rPr>
        <w:t xml:space="preserve"> any annual </w:t>
      </w:r>
      <w:r w:rsidRPr="00970852">
        <w:rPr>
          <w:rStyle w:val="Emphasis"/>
          <w:highlight w:val="green"/>
        </w:rPr>
        <w:t>changes in ozone</w:t>
      </w:r>
      <w:r w:rsidRPr="007D0CE1">
        <w:rPr>
          <w:rStyle w:val="StyleUnderline"/>
        </w:rPr>
        <w:t xml:space="preserve"> hole size</w:t>
      </w:r>
      <w:r w:rsidRPr="007D0CE1">
        <w:t xml:space="preserve">.”  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w:t>
      </w:r>
      <w:r w:rsidRPr="007D0CE1">
        <w:lastRenderedPageBreak/>
        <w:t>hole was each spring before CFCs were invented. All we know is that it varies from year to year</w:t>
      </w:r>
      <w:proofErr w:type="gramStart"/>
      <w:r w:rsidRPr="007D0CE1">
        <w:t xml:space="preserve">.  </w:t>
      </w:r>
      <w:proofErr w:type="gramEnd"/>
      <w:r w:rsidRPr="007D0CE1">
        <w:rPr>
          <w:rStyle w:val="StyleUnderline"/>
        </w:rPr>
        <w:t>How much damage did the ozone hole ever threaten to do anyway?</w:t>
      </w:r>
      <w:r w:rsidRPr="007D0CE1">
        <w:t xml:space="preserve"> 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w:t>
      </w:r>
      <w:r w:rsidRPr="007D0CE1">
        <w:rPr>
          <w:rStyle w:val="StyleUnderline"/>
        </w:rPr>
        <w:t xml:space="preserve">This means that the </w:t>
      </w:r>
      <w:r w:rsidRPr="00970852">
        <w:rPr>
          <w:rStyle w:val="Emphasis"/>
          <w:highlight w:val="green"/>
        </w:rPr>
        <w:t>weak September sunshine</w:t>
      </w:r>
      <w:r w:rsidRPr="007D0CE1">
        <w:rPr>
          <w:rStyle w:val="StyleUnderline"/>
        </w:rPr>
        <w:t xml:space="preserve">, though it feels much the same, </w:t>
      </w:r>
      <w:r w:rsidRPr="00970852">
        <w:rPr>
          <w:rStyle w:val="Emphasis"/>
          <w:highlight w:val="green"/>
        </w:rPr>
        <w:t>has the power to cause sunburn</w:t>
      </w:r>
      <w:r w:rsidRPr="007D0CE1">
        <w:rPr>
          <w:rStyle w:val="StyleUnderline"/>
        </w:rPr>
        <w:t xml:space="preserve"> more like that of latitudes a few hundred miles north. </w:t>
      </w:r>
      <w:r w:rsidRPr="00970852">
        <w:rPr>
          <w:rStyle w:val="Emphasis"/>
          <w:highlight w:val="green"/>
        </w:rPr>
        <w:t>Hardly Armageddon</w:t>
      </w:r>
      <w:proofErr w:type="gramStart"/>
      <w:r w:rsidRPr="007D0CE1">
        <w:t xml:space="preserve">.  </w:t>
      </w:r>
      <w:proofErr w:type="gramEnd"/>
      <w:r w:rsidRPr="007D0CE1">
        <w:rPr>
          <w:rStyle w:val="StyleUnderline"/>
        </w:rPr>
        <w:t>The New York Times reported “an increase in Twilight Zone-type reports of sheep and rabbits with cataracts” in southern Chile</w:t>
      </w:r>
      <w:r w:rsidRPr="007D0CE1">
        <w:t xml:space="preserve">. Not to be outdone, Al Gore wrote that “hunters now report finding blind rabbits; fisherman catch blind salmon”. Zoologists briefly blamed the </w:t>
      </w:r>
      <w:r w:rsidRPr="00970852">
        <w:rPr>
          <w:rStyle w:val="Emphasis"/>
          <w:highlight w:val="green"/>
        </w:rPr>
        <w:t>near extinction</w:t>
      </w:r>
      <w:r w:rsidRPr="007D0CE1">
        <w:rPr>
          <w:rStyle w:val="StyleUnderline"/>
        </w:rPr>
        <w:t xml:space="preserve"> of many amphibian species on thin ozone</w:t>
      </w:r>
      <w:r w:rsidRPr="007D0CE1">
        <w:t xml:space="preserve">. </w:t>
      </w:r>
      <w:r w:rsidRPr="00970852">
        <w:rPr>
          <w:rStyle w:val="Emphasis"/>
          <w:highlight w:val="green"/>
        </w:rPr>
        <w:t>Melanoma</w:t>
      </w:r>
      <w:r w:rsidRPr="007D0CE1">
        <w:t xml:space="preserve"> in people was also said to be on the rise as a result</w:t>
      </w:r>
      <w:proofErr w:type="gramStart"/>
      <w:r w:rsidRPr="007D0CE1">
        <w:t xml:space="preserve">.  </w:t>
      </w:r>
      <w:proofErr w:type="gramEnd"/>
      <w:r w:rsidRPr="007D0CE1">
        <w:rPr>
          <w:rStyle w:val="StyleUnderline"/>
        </w:rPr>
        <w:t xml:space="preserve">This </w:t>
      </w:r>
      <w:r w:rsidRPr="00970852">
        <w:rPr>
          <w:rStyle w:val="Emphasis"/>
          <w:highlight w:val="green"/>
        </w:rPr>
        <w:t>was nonsense.</w:t>
      </w:r>
      <w:r w:rsidRPr="007D0CE1">
        <w:rPr>
          <w:rStyle w:val="StyleUnderline"/>
        </w:rPr>
        <w:t xml:space="preserve"> Frogs were dying out because of a fungal disease spread from Africa — nothing to do with ozone.</w:t>
      </w:r>
      <w:r w:rsidRPr="007D0CE1">
        <w:t xml:space="preserve"> Rabbits and fish blinded by a little extra sunlight proved to be as mythical as unicorns. An eye disease in Chilean sheep was happening outside the ozone-depleted zone and was caused by an infection called pinkeye — nothing to do with UV light. And </w:t>
      </w:r>
      <w:r w:rsidRPr="00970852">
        <w:rPr>
          <w:rStyle w:val="Emphasis"/>
          <w:highlight w:val="green"/>
        </w:rPr>
        <w:t>melanoma</w:t>
      </w:r>
      <w:r w:rsidRPr="007D0CE1">
        <w:rPr>
          <w:rStyle w:val="StyleUnderline"/>
        </w:rPr>
        <w:t xml:space="preserve"> incidence in people </w:t>
      </w:r>
      <w:proofErr w:type="gramStart"/>
      <w:r w:rsidRPr="007D0CE1">
        <w:rPr>
          <w:rStyle w:val="StyleUnderline"/>
        </w:rPr>
        <w:t xml:space="preserve">actually </w:t>
      </w:r>
      <w:r w:rsidRPr="00970852">
        <w:rPr>
          <w:rStyle w:val="Emphasis"/>
          <w:highlight w:val="green"/>
        </w:rPr>
        <w:t>levelled</w:t>
      </w:r>
      <w:proofErr w:type="gramEnd"/>
      <w:r w:rsidRPr="00970852">
        <w:rPr>
          <w:rStyle w:val="Emphasis"/>
          <w:highlight w:val="green"/>
        </w:rPr>
        <w:t xml:space="preserve"> out</w:t>
      </w:r>
      <w:r w:rsidRPr="007D0CE1">
        <w:rPr>
          <w:rStyle w:val="StyleUnderline"/>
        </w:rPr>
        <w:t xml:space="preserve"> during the period </w:t>
      </w:r>
      <w:r w:rsidRPr="00970852">
        <w:rPr>
          <w:rStyle w:val="Emphasis"/>
          <w:highlight w:val="green"/>
        </w:rPr>
        <w:t>when</w:t>
      </w:r>
      <w:r w:rsidRPr="007D0CE1">
        <w:rPr>
          <w:rStyle w:val="StyleUnderline"/>
        </w:rPr>
        <w:t xml:space="preserve"> the </w:t>
      </w:r>
      <w:r w:rsidRPr="00970852">
        <w:rPr>
          <w:rStyle w:val="Emphasis"/>
          <w:highlight w:val="green"/>
        </w:rPr>
        <w:t>ozone got thinner</w:t>
      </w:r>
      <w:r w:rsidRPr="007D0CE1">
        <w:t xml:space="preserve">. </w:t>
      </w:r>
    </w:p>
    <w:p w14:paraId="5139BBC7" w14:textId="64EF5B95" w:rsidR="000066A8" w:rsidRDefault="00DA318E" w:rsidP="00DA318E">
      <w:pPr>
        <w:pStyle w:val="Heading1"/>
      </w:pPr>
      <w:r>
        <w:lastRenderedPageBreak/>
        <w:t>NR card</w:t>
      </w:r>
    </w:p>
    <w:p w14:paraId="4D99473C" w14:textId="14610A02" w:rsidR="00DA318E" w:rsidRDefault="00DA318E" w:rsidP="00DA318E">
      <w:pPr>
        <w:pStyle w:val="Heading2"/>
      </w:pPr>
      <w:r>
        <w:lastRenderedPageBreak/>
        <w:t>Asteroid mining DA</w:t>
      </w:r>
    </w:p>
    <w:p w14:paraId="4818CD06" w14:textId="11D29AC9" w:rsidR="00DA318E" w:rsidRDefault="00DA318E" w:rsidP="00DA318E">
      <w:pPr>
        <w:pStyle w:val="Heading4"/>
      </w:pPr>
      <w:r>
        <w:t>Mining asteroids very profitable</w:t>
      </w:r>
      <w:r>
        <w:t xml:space="preserve">. </w:t>
      </w:r>
      <w:r>
        <w:t>Taylor 19</w:t>
      </w:r>
    </w:p>
    <w:p w14:paraId="7A7E3232" w14:textId="77777777" w:rsidR="00DA318E" w:rsidRDefault="00DA318E" w:rsidP="00DA318E">
      <w:r>
        <w:rPr>
          <w:rFonts w:ascii="Cambria" w:eastAsia="Cambria" w:hAnsi="Cambria" w:cs="Cambria"/>
        </w:rPr>
        <w:t>Chris Taylor [</w:t>
      </w:r>
      <w:proofErr w:type="gramStart"/>
      <w:r>
        <w:rPr>
          <w:rFonts w:ascii="Cambria" w:eastAsia="Cambria" w:hAnsi="Cambria" w:cs="Cambria"/>
        </w:rPr>
        <w:t>journalist,  was</w:t>
      </w:r>
      <w:proofErr w:type="gramEnd"/>
      <w:r>
        <w:rPr>
          <w:rFonts w:ascii="Cambria" w:eastAsia="Cambria" w:hAnsi="Cambria" w:cs="Cambria"/>
        </w:rPr>
        <w:t xml:space="preserve"> </w:t>
      </w:r>
      <w:r>
        <w:rPr>
          <w:rFonts w:ascii="Cambria" w:eastAsia="Cambria" w:hAnsi="Cambria" w:cs="Cambria"/>
          <w:color w:val="0A1829"/>
        </w:rPr>
        <w:t>senior news writer for Time.com</w:t>
      </w:r>
      <w:r>
        <w:rPr>
          <w:rFonts w:ascii="Cambria" w:eastAsia="Cambria" w:hAnsi="Cambria" w:cs="Cambria"/>
        </w:rPr>
        <w:t xml:space="preserve">, </w:t>
      </w:r>
      <w:r>
        <w:rPr>
          <w:rFonts w:ascii="Cambria" w:eastAsia="Cambria" w:hAnsi="Cambria" w:cs="Cambria"/>
          <w:color w:val="0A1829"/>
        </w:rPr>
        <w:t>San Francisco bureau chief for Time magazine</w:t>
      </w:r>
      <w:r>
        <w:rPr>
          <w:rFonts w:ascii="Cambria" w:eastAsia="Cambria" w:hAnsi="Cambria" w:cs="Cambria"/>
        </w:rPr>
        <w:t>],</w:t>
      </w:r>
      <w:r>
        <w:t xml:space="preserve"> 19 - ("How asteroid mining will save the Earth — and mint trillionaires," Mashable, 2019, accessed 12-13-2021, https://mashable.com/feature/asteroid-mining-space-economy)//ML</w:t>
      </w:r>
    </w:p>
    <w:p w14:paraId="5658B242" w14:textId="77777777" w:rsidR="00DA318E" w:rsidRDefault="00DA318E" w:rsidP="00DA318E">
      <w:pPr>
        <w:rPr>
          <w:u w:val="single"/>
        </w:rPr>
      </w:pPr>
      <w:r>
        <w:rPr>
          <w:sz w:val="12"/>
          <w:szCs w:val="12"/>
        </w:rPr>
        <w:t xml:space="preserve">How much, exactly? We’re only just beginning to </w:t>
      </w:r>
      <w:r w:rsidRPr="00C36734">
        <w:rPr>
          <w:sz w:val="12"/>
          <w:szCs w:val="12"/>
        </w:rPr>
        <w:t>guess</w:t>
      </w:r>
      <w:r w:rsidRPr="00C36734">
        <w:rPr>
          <w:u w:val="single"/>
        </w:rPr>
        <w:t>. </w:t>
      </w:r>
      <w:hyperlink r:id="rId37">
        <w:proofErr w:type="spellStart"/>
        <w:r w:rsidRPr="009559E1">
          <w:rPr>
            <w:highlight w:val="yellow"/>
            <w:u w:val="single"/>
          </w:rPr>
          <w:t>Asteran</w:t>
        </w:r>
      </w:hyperlink>
      <w:hyperlink r:id="rId38">
        <w:r w:rsidRPr="009559E1">
          <w:rPr>
            <w:highlight w:val="yellow"/>
            <w:u w:val="single"/>
          </w:rPr>
          <w:t>k</w:t>
        </w:r>
        <w:proofErr w:type="spellEnd"/>
      </w:hyperlink>
      <w:r w:rsidRPr="009559E1">
        <w:rPr>
          <w:highlight w:val="yellow"/>
          <w:u w:val="single"/>
        </w:rPr>
        <w:t>, a service that keeps track of</w:t>
      </w:r>
      <w:r w:rsidRPr="00C36734">
        <w:rPr>
          <w:u w:val="single"/>
        </w:rPr>
        <w:t xml:space="preserve"> some 6,000 </w:t>
      </w:r>
      <w:r w:rsidRPr="009559E1">
        <w:rPr>
          <w:highlight w:val="yellow"/>
          <w:u w:val="single"/>
        </w:rPr>
        <w:t>asteroids</w:t>
      </w:r>
      <w:r w:rsidRPr="00C36734">
        <w:rPr>
          <w:u w:val="single"/>
        </w:rPr>
        <w:t xml:space="preserve"> in NASA’s database, </w:t>
      </w:r>
      <w:r w:rsidRPr="009559E1">
        <w:rPr>
          <w:highlight w:val="yellow"/>
          <w:u w:val="single"/>
        </w:rPr>
        <w:t>prices out the estimated mineral content</w:t>
      </w:r>
      <w:r w:rsidRPr="00C36734">
        <w:rPr>
          <w:u w:val="single"/>
        </w:rPr>
        <w:t xml:space="preserve"> in each one in the current world market</w:t>
      </w:r>
      <w:r w:rsidRPr="009559E1">
        <w:rPr>
          <w:highlight w:val="yellow"/>
          <w:u w:val="single"/>
        </w:rPr>
        <w:t>. More than 500 are listed as “&gt;$100 trillion.”</w:t>
      </w:r>
      <w:r w:rsidRPr="00C36734">
        <w:rPr>
          <w:u w:val="single"/>
        </w:rPr>
        <w:t xml:space="preserve"> </w:t>
      </w:r>
      <w:r w:rsidRPr="009559E1">
        <w:rPr>
          <w:highlight w:val="yellow"/>
          <w:u w:val="single"/>
        </w:rPr>
        <w:t>The</w:t>
      </w:r>
      <w:r w:rsidRPr="00C36734">
        <w:rPr>
          <w:u w:val="single"/>
        </w:rPr>
        <w:t xml:space="preserve"> estimated profit on just the </w:t>
      </w:r>
      <w:r w:rsidRPr="009559E1">
        <w:rPr>
          <w:highlight w:val="yellow"/>
          <w:u w:val="single"/>
        </w:rPr>
        <w:t xml:space="preserve">top 10 asteroids judged “most cost effective” </w:t>
      </w:r>
      <w:r w:rsidRPr="009559E1">
        <w:rPr>
          <w:u w:val="single"/>
        </w:rPr>
        <w:t xml:space="preserve">— that is, the easiest to reach and to mine, subtracting rocket fuel and other operating costs, </w:t>
      </w:r>
      <w:r w:rsidRPr="009559E1">
        <w:rPr>
          <w:highlight w:val="yellow"/>
          <w:u w:val="single"/>
        </w:rPr>
        <w:t xml:space="preserve">is around $1.5 </w:t>
      </w:r>
      <w:proofErr w:type="gramStart"/>
      <w:r w:rsidRPr="009559E1">
        <w:rPr>
          <w:highlight w:val="yellow"/>
          <w:u w:val="single"/>
        </w:rPr>
        <w:t>trillion.¶</w:t>
      </w:r>
      <w:proofErr w:type="gramEnd"/>
    </w:p>
    <w:p w14:paraId="69C998AF" w14:textId="77777777" w:rsidR="00DA318E" w:rsidRPr="00DA318E" w:rsidRDefault="00DA318E" w:rsidP="00DA318E"/>
    <w:sectPr w:rsidR="00DA318E" w:rsidRPr="00DA318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855E84"/>
    <w:multiLevelType w:val="hybridMultilevel"/>
    <w:tmpl w:val="432EC6E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01E4D10"/>
    <w:multiLevelType w:val="hybridMultilevel"/>
    <w:tmpl w:val="432EC6E4"/>
    <w:lvl w:ilvl="0" w:tplc="4E3A8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BF4DB4"/>
    <w:multiLevelType w:val="hybridMultilevel"/>
    <w:tmpl w:val="A74205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53808861">
    <w:abstractNumId w:val="10"/>
  </w:num>
  <w:num w:numId="2" w16cid:durableId="523373113">
    <w:abstractNumId w:val="8"/>
  </w:num>
  <w:num w:numId="3" w16cid:durableId="1176652436">
    <w:abstractNumId w:val="7"/>
  </w:num>
  <w:num w:numId="4" w16cid:durableId="1250044447">
    <w:abstractNumId w:val="6"/>
  </w:num>
  <w:num w:numId="5" w16cid:durableId="451898197">
    <w:abstractNumId w:val="5"/>
  </w:num>
  <w:num w:numId="6" w16cid:durableId="1213806755">
    <w:abstractNumId w:val="9"/>
  </w:num>
  <w:num w:numId="7" w16cid:durableId="687100233">
    <w:abstractNumId w:val="4"/>
  </w:num>
  <w:num w:numId="8" w16cid:durableId="1088887159">
    <w:abstractNumId w:val="3"/>
  </w:num>
  <w:num w:numId="9" w16cid:durableId="188569565">
    <w:abstractNumId w:val="2"/>
  </w:num>
  <w:num w:numId="10" w16cid:durableId="142240515">
    <w:abstractNumId w:val="1"/>
  </w:num>
  <w:num w:numId="11" w16cid:durableId="1004162039">
    <w:abstractNumId w:val="0"/>
  </w:num>
  <w:num w:numId="12" w16cid:durableId="435949452">
    <w:abstractNumId w:val="12"/>
  </w:num>
  <w:num w:numId="13" w16cid:durableId="1402097695">
    <w:abstractNumId w:val="13"/>
  </w:num>
  <w:num w:numId="14" w16cid:durableId="12332004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C1DE0"/>
    <w:rsid w:val="000029E3"/>
    <w:rsid w:val="000029E8"/>
    <w:rsid w:val="00004225"/>
    <w:rsid w:val="000066A8"/>
    <w:rsid w:val="000066CA"/>
    <w:rsid w:val="00007264"/>
    <w:rsid w:val="000076A9"/>
    <w:rsid w:val="00014FAD"/>
    <w:rsid w:val="00015D2A"/>
    <w:rsid w:val="0002490B"/>
    <w:rsid w:val="00026465"/>
    <w:rsid w:val="000270B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DA3"/>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63D"/>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1DE0"/>
    <w:rsid w:val="003C5F4C"/>
    <w:rsid w:val="003D5EA8"/>
    <w:rsid w:val="003D7B28"/>
    <w:rsid w:val="003E10E7"/>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76C9"/>
    <w:rsid w:val="0048047E"/>
    <w:rsid w:val="00482AF9"/>
    <w:rsid w:val="00496BB2"/>
    <w:rsid w:val="004B37B4"/>
    <w:rsid w:val="004B72B4"/>
    <w:rsid w:val="004C0314"/>
    <w:rsid w:val="004C0D3D"/>
    <w:rsid w:val="004C213E"/>
    <w:rsid w:val="004C376C"/>
    <w:rsid w:val="004C657F"/>
    <w:rsid w:val="004D17D8"/>
    <w:rsid w:val="004D52D8"/>
    <w:rsid w:val="004D69A1"/>
    <w:rsid w:val="004E355B"/>
    <w:rsid w:val="005028E5"/>
    <w:rsid w:val="00503735"/>
    <w:rsid w:val="00504284"/>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369"/>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9478D"/>
    <w:rsid w:val="007A1325"/>
    <w:rsid w:val="007A1A18"/>
    <w:rsid w:val="007A3BAF"/>
    <w:rsid w:val="007B53D8"/>
    <w:rsid w:val="007C22C5"/>
    <w:rsid w:val="007C57E1"/>
    <w:rsid w:val="007C5811"/>
    <w:rsid w:val="007D2DF5"/>
    <w:rsid w:val="007D451A"/>
    <w:rsid w:val="007D5E3E"/>
    <w:rsid w:val="007D7596"/>
    <w:rsid w:val="007E242C"/>
    <w:rsid w:val="007E6631"/>
    <w:rsid w:val="007E6EE6"/>
    <w:rsid w:val="00803A12"/>
    <w:rsid w:val="00805417"/>
    <w:rsid w:val="008266F9"/>
    <w:rsid w:val="008267E2"/>
    <w:rsid w:val="00826A9B"/>
    <w:rsid w:val="00834842"/>
    <w:rsid w:val="00840E7B"/>
    <w:rsid w:val="00845BB7"/>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0598B"/>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6734"/>
    <w:rsid w:val="00C3747A"/>
    <w:rsid w:val="00C37F29"/>
    <w:rsid w:val="00C45831"/>
    <w:rsid w:val="00C46105"/>
    <w:rsid w:val="00C56DCC"/>
    <w:rsid w:val="00C57075"/>
    <w:rsid w:val="00C72AFE"/>
    <w:rsid w:val="00C75691"/>
    <w:rsid w:val="00C81619"/>
    <w:rsid w:val="00CA013C"/>
    <w:rsid w:val="00CA6D6D"/>
    <w:rsid w:val="00CC25BB"/>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318E"/>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4151"/>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1B7"/>
    <w:rsid w:val="00F34C06"/>
    <w:rsid w:val="00F43EA3"/>
    <w:rsid w:val="00F50C55"/>
    <w:rsid w:val="00F57FFB"/>
    <w:rsid w:val="00F601E6"/>
    <w:rsid w:val="00F67BEE"/>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7E69EE"/>
  <w14:defaultImageDpi w14:val="300"/>
  <w15:docId w15:val="{EBF68C98-1E88-A840-A965-9878356C3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C1DE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C1DE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C1DE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3C1DE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Spacing4,No Spacing21,no read,Ch"/>
    <w:basedOn w:val="Normal"/>
    <w:next w:val="Normal"/>
    <w:link w:val="Heading4Char"/>
    <w:uiPriority w:val="9"/>
    <w:unhideWhenUsed/>
    <w:qFormat/>
    <w:rsid w:val="003C1DE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C1D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1DE0"/>
  </w:style>
  <w:style w:type="character" w:customStyle="1" w:styleId="Heading1Char">
    <w:name w:val="Heading 1 Char"/>
    <w:aliases w:val="Pocket Char"/>
    <w:basedOn w:val="DefaultParagraphFont"/>
    <w:link w:val="Heading1"/>
    <w:uiPriority w:val="9"/>
    <w:rsid w:val="003C1DE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C1DE0"/>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3C1DE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3C1DE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C1DE0"/>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3C1DE0"/>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B"/>
    <w:basedOn w:val="DefaultParagraphFont"/>
    <w:link w:val="Emphasis1"/>
    <w:uiPriority w:val="20"/>
    <w:qFormat/>
    <w:rsid w:val="003C1DE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C1DE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3C1DE0"/>
    <w:rPr>
      <w:color w:val="auto"/>
      <w:u w:val="none"/>
    </w:rPr>
  </w:style>
  <w:style w:type="paragraph" w:styleId="DocumentMap">
    <w:name w:val="Document Map"/>
    <w:basedOn w:val="Normal"/>
    <w:link w:val="DocumentMapChar"/>
    <w:uiPriority w:val="99"/>
    <w:semiHidden/>
    <w:unhideWhenUsed/>
    <w:rsid w:val="003C1DE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C1DE0"/>
    <w:rPr>
      <w:rFonts w:ascii="Lucida Grande" w:hAnsi="Lucida Grande" w:cs="Lucida Grand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6A4369"/>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6A4369"/>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Card Format,No Spacing51,No Spacing311,ClearFormatting,Clear,DDI Tag,Tag Title,No Spacing11211,No Spacing6,No Spacing7,No Spacing8,No Spacing1111111,No Spacing tnr,ca,card,Small Text,Note Level 21"/>
    <w:basedOn w:val="Heading1"/>
    <w:autoRedefine/>
    <w:uiPriority w:val="99"/>
    <w:qFormat/>
    <w:rsid w:val="00E34151"/>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netary-defense.eu/wp-content/uploads/2020/11/ov18-1-article17-notitle.pdf" TargetMode="External"/><Relationship Id="rId18" Type="http://schemas.openxmlformats.org/officeDocument/2006/relationships/hyperlink" Target="http://www.thespacereview.com/article/3633/1" TargetMode="External"/><Relationship Id="rId26" Type="http://schemas.openxmlformats.org/officeDocument/2006/relationships/hyperlink" Target="https://www.forbes.com/sites/scottsnowden/2019/03/12/solar-power-stations-in-space-could-supply-the-world-with-limitless-energy/" TargetMode="External"/><Relationship Id="rId39" Type="http://schemas.openxmlformats.org/officeDocument/2006/relationships/fontTable" Target="fontTable.xml"/><Relationship Id="rId21" Type="http://schemas.openxmlformats.org/officeDocument/2006/relationships/hyperlink" Target="https://www.nasa.gov/directorates/spacetech/niac/2017_Phase_I_Phase_II/Sustainable_Human_Exploration/" TargetMode="External"/><Relationship Id="rId34" Type="http://schemas.openxmlformats.org/officeDocument/2006/relationships/hyperlink" Target="https://mashable.com/category/space-junk" TargetMode="External"/><Relationship Id="rId7" Type="http://schemas.openxmlformats.org/officeDocument/2006/relationships/settings" Target="settings.xml"/><Relationship Id="rId12" Type="http://schemas.openxmlformats.org/officeDocument/2006/relationships/hyperlink" Target="https://doi.org/10.1007/978-3-319-54463-2_9" TargetMode="External"/><Relationship Id="rId17" Type="http://schemas.openxmlformats.org/officeDocument/2006/relationships/hyperlink" Target="https://en.wikipedia.org/wiki/Memex" TargetMode="External"/><Relationship Id="rId25" Type="http://schemas.openxmlformats.org/officeDocument/2006/relationships/hyperlink" Target="https://en.wikipedia.org/wiki/Space-based_solar_power" TargetMode="External"/><Relationship Id="rId33" Type="http://schemas.openxmlformats.org/officeDocument/2006/relationships/hyperlink" Target="https://www.nbcnews.com/science/space/neil-degrasse-tyson-says-space-ventures-will-spawn-first-trillionaire-n352271" TargetMode="External"/><Relationship Id="rId38" Type="http://schemas.openxmlformats.org/officeDocument/2006/relationships/hyperlink" Target="http://www.asterank.com/" TargetMode="External"/><Relationship Id="rId2" Type="http://schemas.openxmlformats.org/officeDocument/2006/relationships/customXml" Target="../customXml/item2.xml"/><Relationship Id="rId16" Type="http://schemas.openxmlformats.org/officeDocument/2006/relationships/hyperlink" Target="http://www.asterank.com/" TargetMode="External"/><Relationship Id="rId20" Type="http://schemas.openxmlformats.org/officeDocument/2006/relationships/hyperlink" Target="https://www.space.com/japan-hayabusa2-asteroid-bomb-video.html" TargetMode="External"/><Relationship Id="rId29" Type="http://schemas.openxmlformats.org/officeDocument/2006/relationships/hyperlink" Target="https://mashable.com/article/armageddon-asteroid-threa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esearchgate.net/profile/Charles-Cockell/publication/258317782_An_Essay_on_Extraterrestrial_Liberty/links/0c96053053a02cfb24000000/An-Essay-on-Extraterrestrial-Liberty.pdf" TargetMode="External"/><Relationship Id="rId24" Type="http://schemas.openxmlformats.org/officeDocument/2006/relationships/hyperlink" Target="https://www.washingtonpost.com/opinions/the-247-trillion-global-debt-bomb/2018/07/15/64c5bbaa-86c2-11e8-8f6c-46cb43e3f306_story.html?noredirect=on&amp;utm_term=.5fb3ff1155d9" TargetMode="External"/><Relationship Id="rId32" Type="http://schemas.openxmlformats.org/officeDocument/2006/relationships/hyperlink" Target="https://www.nationalgeographic.com/science/phenomena/2014/06/24/diamond-the-size-of-earth/" TargetMode="External"/><Relationship Id="rId37" Type="http://schemas.openxmlformats.org/officeDocument/2006/relationships/hyperlink" Target="http://www.asterank.com/"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chicagounbound.uchicago.edu/cgi/viewcontent.cgi?article=1269&amp;context=cjil" TargetMode="External"/><Relationship Id="rId23"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8" Type="http://schemas.openxmlformats.org/officeDocument/2006/relationships/hyperlink" Target="https://en.wikipedia.org/wiki/O%27Neill_cylinder" TargetMode="External"/><Relationship Id="rId36" Type="http://schemas.openxmlformats.org/officeDocument/2006/relationships/hyperlink" Target="http://www.rationaloptimist.com/blog/the-ozone-hole-was-exaggerated-as-a-problem.aspx" TargetMode="External"/><Relationship Id="rId10" Type="http://schemas.openxmlformats.org/officeDocument/2006/relationships/hyperlink" Target="https://apps.dtic.mil/sti/pdfs/AD1053024.pdf" TargetMode="External"/><Relationship Id="rId19" Type="http://schemas.openxmlformats.org/officeDocument/2006/relationships/hyperlink" Target="https://www.space.com/41941-hayabusa2-asteroid-rovers-hopping-tech.html" TargetMode="External"/><Relationship Id="rId31" Type="http://schemas.openxmlformats.org/officeDocument/2006/relationships/hyperlink" Target="https://www.space.com/asteroid-apophis-2029-flyby-planetary-defense.html" TargetMode="External"/><Relationship Id="rId4" Type="http://schemas.openxmlformats.org/officeDocument/2006/relationships/customXml" Target="../customXml/item4.xml"/><Relationship Id="rId9" Type="http://schemas.openxmlformats.org/officeDocument/2006/relationships/hyperlink" Target="https://www.thespacereview.com/article/3771/1" TargetMode="External"/><Relationship Id="rId14"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22" Type="http://schemas.openxmlformats.org/officeDocument/2006/relationships/hyperlink" Target="https://www.amazon.com/dp/B003QP4NPE/ref=dp-kindle-redirect?_encoding=UTF8&amp;btkr=1" TargetMode="External"/><Relationship Id="rId27" Type="http://schemas.openxmlformats.org/officeDocument/2006/relationships/hyperlink" Target="https://medium.com/fitch-blog/why-is-big-pharma-interested-in-the-space-economy-c078ac1bf67c" TargetMode="External"/><Relationship Id="rId30" Type="http://schemas.openxmlformats.org/officeDocument/2006/relationships/hyperlink" Target="https://space.nss.org/technologies-for-asteroid-capture-into-earth-orbit/" TargetMode="External"/><Relationship Id="rId35" Type="http://schemas.openxmlformats.org/officeDocument/2006/relationships/hyperlink" Target="https://theconversation.com/space-tourism-rockets-emit-100-times-more-co-per-passenger-than-flights-imagine-a-whole-industry-164601"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25</Pages>
  <Words>14092</Words>
  <Characters>80326</Characters>
  <Application>Microsoft Office Word</Application>
  <DocSecurity>0</DocSecurity>
  <Lines>669</Lines>
  <Paragraphs>188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94230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22</cp:revision>
  <dcterms:created xsi:type="dcterms:W3CDTF">2022-04-10T16:49:00Z</dcterms:created>
  <dcterms:modified xsi:type="dcterms:W3CDTF">2022-04-10T18:23:00Z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