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A5F72" w14:textId="77777777" w:rsidR="009409B9" w:rsidRDefault="009409B9" w:rsidP="009409B9">
      <w:pPr>
        <w:pStyle w:val="Heading3"/>
      </w:pPr>
      <w:r>
        <w:t>1</w:t>
      </w:r>
    </w:p>
    <w:p w14:paraId="3F9C70FB" w14:textId="77777777" w:rsidR="009409B9" w:rsidRPr="00DC249D" w:rsidRDefault="009409B9" w:rsidP="009409B9">
      <w:pPr>
        <w:pStyle w:val="Heading4"/>
        <w:rPr>
          <w:rStyle w:val="Style13ptBold"/>
          <w:b/>
        </w:rPr>
      </w:pPr>
      <w:r w:rsidRPr="00DC249D">
        <w:rPr>
          <w:rStyle w:val="Style13ptBold"/>
          <w:b/>
        </w:rPr>
        <w:t xml:space="preserve">Interp: The affirmative must eliminate private claims of ownership in outer space not merely restrict appropriation for particular uses. </w:t>
      </w:r>
    </w:p>
    <w:p w14:paraId="6FA71B7B" w14:textId="77777777" w:rsidR="009409B9" w:rsidRPr="00DC249D" w:rsidRDefault="009409B9" w:rsidP="009409B9">
      <w:pPr>
        <w:pStyle w:val="Heading4"/>
        <w:rPr>
          <w:rStyle w:val="Style13ptBold"/>
          <w:b/>
        </w:rPr>
      </w:pPr>
      <w:r w:rsidRPr="00DC249D">
        <w:rPr>
          <w:rStyle w:val="Style13ptBold"/>
          <w:b/>
        </w:rPr>
        <w:t xml:space="preserve">This is the distinction between the non-appropriation principle and regulations on the use of space. Easy test – if the aff allows the same piece of space to be appropriated for a different use case, or under different conditions, it’s not topical. </w:t>
      </w:r>
    </w:p>
    <w:p w14:paraId="78D636C4" w14:textId="77777777" w:rsidR="009409B9" w:rsidRPr="00B61B8D" w:rsidRDefault="009409B9" w:rsidP="009409B9">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4CFFEB6C" w14:textId="77777777" w:rsidR="009409B9" w:rsidRDefault="009409B9" w:rsidP="009409B9">
      <w:pPr>
        <w:ind w:left="720"/>
        <w:rPr>
          <w:rStyle w:val="StyleUnderline"/>
        </w:rPr>
      </w:pPr>
      <w:r w:rsidRPr="00B61B8D">
        <w:rPr>
          <w:rStyle w:val="Emphasis"/>
          <w:highlight w:val="yellow"/>
        </w:rPr>
        <w:t>The non-appropriation doctrine restricts parties from making sovereign claims over</w:t>
      </w:r>
      <w:r w:rsidRPr="00B61B8D">
        <w:rPr>
          <w:rStyle w:val="StyleUnderline"/>
        </w:rPr>
        <w:t xml:space="preserve"> underlying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proofErr w:type="spellStart"/>
      <w:r w:rsidRPr="00B61B8D">
        <w:rPr>
          <w:rStyle w:val="Emphasis"/>
          <w:highlight w:val="yellow"/>
        </w:rPr>
        <w:t>nonappropriation</w:t>
      </w:r>
      <w:proofErr w:type="spellEnd"/>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10F76F92" w14:textId="77777777" w:rsidR="009409B9" w:rsidRPr="00304DC1" w:rsidRDefault="009409B9" w:rsidP="009409B9">
      <w:pPr>
        <w:pStyle w:val="Heading4"/>
      </w:pPr>
      <w:r w:rsidRPr="00304DC1">
        <w:lastRenderedPageBreak/>
        <w:t xml:space="preserve">Prefer it - </w:t>
      </w:r>
    </w:p>
    <w:p w14:paraId="7F7FE5A3" w14:textId="77777777" w:rsidR="009409B9" w:rsidRDefault="009409B9" w:rsidP="009409B9">
      <w:pPr>
        <w:pStyle w:val="Heading4"/>
        <w:numPr>
          <w:ilvl w:val="0"/>
          <w:numId w:val="12"/>
        </w:numPr>
        <w:tabs>
          <w:tab w:val="num" w:pos="360"/>
        </w:tabs>
        <w:ind w:left="360"/>
      </w:pPr>
      <w:r>
        <w:t>Ground—To restrict private property rights in outer space they would have to create private property rights in space because there currently are none. All negative positions have to be based on private property rights being good so they can delink any disad. The most equitable division of ground is that the aff bans and the neg regulates</w:t>
      </w:r>
    </w:p>
    <w:p w14:paraId="6899A7DB" w14:textId="77777777" w:rsidR="009409B9" w:rsidRDefault="009409B9" w:rsidP="009409B9">
      <w:pPr>
        <w:pStyle w:val="Heading4"/>
        <w:numPr>
          <w:ilvl w:val="0"/>
          <w:numId w:val="12"/>
        </w:numPr>
        <w:tabs>
          <w:tab w:val="num" w:pos="360"/>
        </w:tabs>
        <w:ind w:left="360"/>
      </w:pPr>
      <w:r>
        <w:t>Shiftiness—The aff just defends restricting property rights in space so they become a moving target in the 1ar. If I say that they don’t solve because they don’t eliminate property rights, they will say that the restrictions are big and if I read a disad based on private property rights being good they will say that the restrictions will be tiny</w:t>
      </w:r>
    </w:p>
    <w:p w14:paraId="69C97052" w14:textId="77777777" w:rsidR="009409B9" w:rsidRPr="001006D6" w:rsidRDefault="009409B9" w:rsidP="009409B9">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6FE6EBFA" w14:textId="77777777" w:rsidR="009409B9" w:rsidRPr="00DC249D" w:rsidRDefault="009409B9" w:rsidP="009409B9"/>
    <w:p w14:paraId="08F7CF22" w14:textId="77777777" w:rsidR="009409B9" w:rsidRDefault="009409B9" w:rsidP="009409B9">
      <w:pPr>
        <w:pStyle w:val="Heading3"/>
      </w:pPr>
      <w:r>
        <w:lastRenderedPageBreak/>
        <w:t>2</w:t>
      </w:r>
    </w:p>
    <w:p w14:paraId="25D201D4" w14:textId="77777777" w:rsidR="009409B9" w:rsidRPr="00DC249D" w:rsidRDefault="009409B9" w:rsidP="009409B9">
      <w:pPr>
        <w:pStyle w:val="Heading4"/>
      </w:pPr>
      <w:r w:rsidRPr="006735FE">
        <w:t xml:space="preserve">TEXT: The Outer Space Treaty ought to be amended to establish an international legal trust system governing outer space.  </w:t>
      </w:r>
    </w:p>
    <w:p w14:paraId="049CD785" w14:textId="1C184F17" w:rsidR="009409B9" w:rsidRPr="00E17E3B" w:rsidRDefault="009409B9" w:rsidP="009409B9">
      <w:pPr>
        <w:rPr>
          <w:rStyle w:val="Style13ptBold"/>
          <w:b w:val="0"/>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w:t>
        </w:r>
        <w:r w:rsidRPr="00543220">
          <w:rPr>
            <w:rStyle w:val="Hyperlink"/>
          </w:rPr>
          <w:t>t</w:t>
        </w:r>
        <w:r w:rsidRPr="00543220">
          <w:rPr>
            <w:rStyle w:val="Hyperlink"/>
          </w:rPr>
          <w:t>ps://doi.org/10.1007/978-3-030-65013-1_7</w:t>
        </w:r>
      </w:hyperlink>
      <w:r>
        <w:t>]CT</w:t>
      </w:r>
    </w:p>
    <w:p w14:paraId="1004B0F5" w14:textId="77777777" w:rsidR="009409B9" w:rsidRPr="00096ED2" w:rsidRDefault="009409B9" w:rsidP="009409B9">
      <w:pPr>
        <w:rPr>
          <w:rStyle w:val="StyleUnderline"/>
        </w:rPr>
      </w:pPr>
      <w:r w:rsidRPr="00B03DF7">
        <w:t xml:space="preserve">7.5 </w:t>
      </w:r>
      <w:r w:rsidRPr="00096ED2">
        <w:rPr>
          <w:rStyle w:val="StyleUnderline"/>
        </w:rPr>
        <w:t>A Proposal for an International Legal Trust System</w:t>
      </w:r>
    </w:p>
    <w:p w14:paraId="1F055DDB" w14:textId="77777777" w:rsidR="009409B9" w:rsidRPr="007E21E4" w:rsidRDefault="009409B9" w:rsidP="009409B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2BEE4C8A" w14:textId="77777777" w:rsidR="009409B9" w:rsidRPr="00C04897" w:rsidRDefault="009409B9" w:rsidP="009409B9">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FFB0386" w14:textId="77777777" w:rsidR="009409B9" w:rsidRDefault="009409B9" w:rsidP="009409B9">
      <w:r>
        <w:t>7.6 The Functioning of the International Legal Trust System</w:t>
      </w:r>
    </w:p>
    <w:p w14:paraId="0BC33121" w14:textId="77777777" w:rsidR="009409B9" w:rsidRPr="007E21E4" w:rsidRDefault="009409B9" w:rsidP="009409B9">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A4085CB" w14:textId="77777777" w:rsidR="009409B9" w:rsidRDefault="009409B9" w:rsidP="009409B9"/>
    <w:p w14:paraId="7859AF88" w14:textId="77777777" w:rsidR="009409B9" w:rsidRPr="006735FE" w:rsidRDefault="009409B9" w:rsidP="009409B9">
      <w:pPr>
        <w:pStyle w:val="Heading4"/>
      </w:pPr>
      <w:r w:rsidRPr="006735FE">
        <w:t>The legal trust would incentivize investment in space while preventing conflict and ensuring sustainable development and the equitable distributions of resources.</w:t>
      </w:r>
    </w:p>
    <w:p w14:paraId="23AFFF1A" w14:textId="77777777" w:rsidR="009409B9" w:rsidRDefault="009409B9" w:rsidP="009409B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1DA4450" w14:textId="77777777" w:rsidR="009409B9" w:rsidRDefault="009409B9" w:rsidP="009409B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1D7B8FED" w14:textId="77777777" w:rsidR="009409B9" w:rsidRDefault="009409B9" w:rsidP="009409B9">
      <w:pPr>
        <w:pStyle w:val="Heading3"/>
      </w:pPr>
      <w:r>
        <w:lastRenderedPageBreak/>
        <w:t>3</w:t>
      </w:r>
    </w:p>
    <w:p w14:paraId="284D28ED" w14:textId="77777777" w:rsidR="009409B9" w:rsidRPr="0032404C" w:rsidRDefault="009409B9" w:rsidP="009409B9">
      <w:pPr>
        <w:pStyle w:val="Heading4"/>
      </w:pPr>
      <w:r>
        <w:t xml:space="preserve">Asteroid mining is crucial for space colonization – it’ll provide the necessary financial incentives, materials, and tech to create space settlements. </w:t>
      </w:r>
      <w:proofErr w:type="spellStart"/>
      <w:r>
        <w:t>Sonter</w:t>
      </w:r>
      <w:proofErr w:type="spellEnd"/>
      <w:r>
        <w:t xml:space="preserve"> 06:</w:t>
      </w:r>
    </w:p>
    <w:p w14:paraId="3327DDEC" w14:textId="77777777" w:rsidR="009409B9" w:rsidRPr="0032404C" w:rsidRDefault="009409B9" w:rsidP="009409B9">
      <w:r w:rsidRPr="0032404C">
        <w:t xml:space="preserve">Mark </w:t>
      </w:r>
      <w:proofErr w:type="spellStart"/>
      <w:r w:rsidRPr="0032404C">
        <w:t>Sonter</w:t>
      </w:r>
      <w:proofErr w:type="spellEnd"/>
      <w:r w:rsidRPr="0032404C">
        <w:t xml:space="preserve"> {2 years as a high school science teacher, 6 years as a University Physics lecturer in Papua New Guinea, postgraduate studies in medical physics, and 28 years in uranium mining radiation safety management, including 5 years as Corporate Safety Manager for a major mining corporation. Mark was a visiting scholar at U of Arizona in 1995, and during 1995-97 wrote a research thesis on the Technical and Economic Feasibility of Mining the Near-Earth Asteroids.&amp;</w:t>
      </w:r>
      <w:proofErr w:type="spellStart"/>
      <w:r w:rsidRPr="0032404C">
        <w:t>nbsp</w:t>
      </w:r>
      <w:proofErr w:type="spellEnd"/>
      <w:r w:rsidRPr="0032404C">
        <w:t>; He was granted funding &amp;</w:t>
      </w:r>
      <w:proofErr w:type="spellStart"/>
      <w:r w:rsidRPr="0032404C">
        <w:t>nbsp;by</w:t>
      </w:r>
      <w:proofErr w:type="spellEnd"/>
      <w:r w:rsidRPr="0032404C">
        <w:t xml:space="preserve"> the Foundation for International Non-governmental Development of Space (FINDS) to develop concepts for mining the near-Earth asteroids., }, 6 - ("Asteroid Mining: Key to the Space Economy," Space, 2-9-2006, https://www.space.com/2032-asteroid-mining-key-space-economy.html)//marlborough-wr/</w:t>
      </w:r>
    </w:p>
    <w:p w14:paraId="1B7967B3" w14:textId="77777777" w:rsidR="009409B9" w:rsidRPr="0032404C" w:rsidRDefault="009409B9" w:rsidP="009409B9">
      <w:pPr>
        <w:ind w:left="720"/>
        <w:rPr>
          <w:rStyle w:val="StyleUnderline"/>
        </w:rPr>
      </w:pPr>
      <w:r w:rsidRPr="0032404C">
        <w:rPr>
          <w:sz w:val="12"/>
        </w:rPr>
        <w:t xml:space="preserve">The Near Earth </w:t>
      </w:r>
      <w:r w:rsidRPr="0032404C">
        <w:rPr>
          <w:rStyle w:val="StyleUnderline"/>
          <w:highlight w:val="yellow"/>
        </w:rPr>
        <w:t>Asteroids</w:t>
      </w:r>
      <w:r w:rsidRPr="0032404C">
        <w:rPr>
          <w:sz w:val="12"/>
        </w:rPr>
        <w:t xml:space="preserve"> offer both threat and promise. They present the threat of planetary impact with regional or global disaster. And they also </w:t>
      </w:r>
      <w:r w:rsidRPr="0032404C">
        <w:rPr>
          <w:rStyle w:val="StyleUnderline"/>
          <w:highlight w:val="yellow"/>
        </w:rPr>
        <w:t>offer the</w:t>
      </w:r>
      <w:r w:rsidRPr="0032404C">
        <w:rPr>
          <w:rStyle w:val="StyleUnderline"/>
        </w:rPr>
        <w:t xml:space="preserve"> promise of </w:t>
      </w:r>
      <w:r w:rsidRPr="0032404C">
        <w:rPr>
          <w:rStyle w:val="StyleUnderline"/>
          <w:highlight w:val="yellow"/>
        </w:rPr>
        <w:t>resources to support</w:t>
      </w:r>
      <w:r w:rsidRPr="0032404C">
        <w:rPr>
          <w:sz w:val="12"/>
        </w:rPr>
        <w:t xml:space="preserve"> humanity's long-term prosperity on Earth, and our </w:t>
      </w:r>
      <w:r w:rsidRPr="0032404C">
        <w:rPr>
          <w:rStyle w:val="Emphasis"/>
          <w:highlight w:val="yellow"/>
        </w:rPr>
        <w:t>movement into</w:t>
      </w:r>
      <w:r w:rsidRPr="0032404C">
        <w:rPr>
          <w:rStyle w:val="Emphasis"/>
        </w:rPr>
        <w:t xml:space="preserve"> space </w:t>
      </w:r>
      <w:r w:rsidRPr="00C2421D">
        <w:rPr>
          <w:rStyle w:val="Emphasis"/>
        </w:rPr>
        <w:t xml:space="preserve">and </w:t>
      </w:r>
      <w:r w:rsidRPr="0032404C">
        <w:rPr>
          <w:rStyle w:val="Emphasis"/>
          <w:highlight w:val="yellow"/>
        </w:rPr>
        <w:t>the solar system.</w:t>
      </w:r>
      <w:r w:rsidRPr="0032404C">
        <w:rPr>
          <w:sz w:val="12"/>
          <w:highlight w:val="yellow"/>
        </w:rPr>
        <w:t xml:space="preserve"> </w:t>
      </w:r>
      <w:r w:rsidRPr="0032404C">
        <w:rPr>
          <w:rStyle w:val="StyleUnderline"/>
          <w:highlight w:val="yellow"/>
        </w:rPr>
        <w:t xml:space="preserve">The technologies needed to return </w:t>
      </w:r>
      <w:proofErr w:type="spellStart"/>
      <w:r w:rsidRPr="0032404C">
        <w:rPr>
          <w:rStyle w:val="StyleUnderline"/>
          <w:highlight w:val="yellow"/>
        </w:rPr>
        <w:t>asteroidal</w:t>
      </w:r>
      <w:proofErr w:type="spellEnd"/>
      <w:r w:rsidRPr="0032404C">
        <w:rPr>
          <w:rStyle w:val="StyleUnderline"/>
          <w:highlight w:val="yellow"/>
        </w:rPr>
        <w:t xml:space="preserve"> resources to Earth Orbit</w:t>
      </w:r>
      <w:r w:rsidRPr="0032404C">
        <w:rPr>
          <w:sz w:val="12"/>
        </w:rPr>
        <w:t xml:space="preserve"> (and </w:t>
      </w:r>
      <w:r w:rsidRPr="0032404C">
        <w:rPr>
          <w:rStyle w:val="Emphasis"/>
        </w:rPr>
        <w:t xml:space="preserve">thus </w:t>
      </w:r>
      <w:r w:rsidRPr="0032404C">
        <w:rPr>
          <w:rStyle w:val="Emphasis"/>
          <w:highlight w:val="yellow"/>
        </w:rPr>
        <w:t>catalyze our colonization of space</w:t>
      </w:r>
      <w:r w:rsidRPr="0032404C">
        <w:rPr>
          <w:sz w:val="12"/>
        </w:rPr>
        <w:t xml:space="preserve">) will also enable the deflection of at least some of the impact-threat objects. </w:t>
      </w:r>
      <w:r w:rsidRPr="0032404C">
        <w:rPr>
          <w:rStyle w:val="Emphasis"/>
        </w:rPr>
        <w:t>We should develop these technologies, with all due speed!</w:t>
      </w:r>
      <w:r>
        <w:rPr>
          <w:rStyle w:val="Emphasis"/>
        </w:rPr>
        <w:t xml:space="preserve"> </w:t>
      </w:r>
      <w:r w:rsidRPr="0032404C">
        <w:rPr>
          <w:rStyle w:val="StyleUnderline"/>
          <w:highlight w:val="yellow"/>
        </w:rPr>
        <w:t>Development and operation of future</w:t>
      </w:r>
      <w:r w:rsidRPr="0032404C">
        <w:rPr>
          <w:rStyle w:val="StyleUnderline"/>
        </w:rPr>
        <w:t xml:space="preserve"> in-orbit </w:t>
      </w:r>
      <w:r w:rsidRPr="0032404C">
        <w:rPr>
          <w:rStyle w:val="StyleUnderline"/>
          <w:highlight w:val="yellow"/>
        </w:rPr>
        <w:t>infrastructure</w:t>
      </w:r>
      <w:r w:rsidRPr="0032404C">
        <w:rPr>
          <w:sz w:val="12"/>
        </w:rPr>
        <w:t xml:space="preserve"> (for example, orbital hotels, satellite solar power stations, earth-moon transport node satellites, zero-g manufacturing facilities) </w:t>
      </w:r>
      <w:r w:rsidRPr="0032404C">
        <w:rPr>
          <w:rStyle w:val="Emphasis"/>
          <w:highlight w:val="yellow"/>
        </w:rPr>
        <w:t>will require large masses of materials</w:t>
      </w:r>
      <w:r w:rsidRPr="0032404C">
        <w:rPr>
          <w:sz w:val="12"/>
          <w:highlight w:val="yellow"/>
        </w:rPr>
        <w:t xml:space="preserve"> </w:t>
      </w:r>
      <w:r w:rsidRPr="0032404C">
        <w:rPr>
          <w:rStyle w:val="StyleUnderline"/>
          <w:highlight w:val="yellow"/>
        </w:rPr>
        <w:t>for construction, shielding, and ballast</w:t>
      </w:r>
      <w:r w:rsidRPr="0032404C">
        <w:rPr>
          <w:rStyle w:val="StyleUnderline"/>
        </w:rPr>
        <w:t xml:space="preserve">; and also large quantities of propellant for station-keeping and orbit-change maneuvers, and for </w:t>
      </w:r>
      <w:proofErr w:type="spellStart"/>
      <w:r w:rsidRPr="0032404C">
        <w:rPr>
          <w:rStyle w:val="StyleUnderline"/>
        </w:rPr>
        <w:t>fuelling</w:t>
      </w:r>
      <w:proofErr w:type="spellEnd"/>
      <w:r w:rsidRPr="0032404C">
        <w:rPr>
          <w:rStyle w:val="StyleUnderline"/>
        </w:rPr>
        <w:t xml:space="preserve"> craft departing for lunar or interplanetary destinations.</w:t>
      </w:r>
      <w:r>
        <w:rPr>
          <w:rStyle w:val="StyleUnderline"/>
        </w:rPr>
        <w:t xml:space="preserve"> </w:t>
      </w:r>
      <w:r w:rsidRPr="0032404C">
        <w:rPr>
          <w:sz w:val="12"/>
        </w:rPr>
        <w:t xml:space="preserve">Spectroscopic studies suggest, and 'ground-truth' chemical assays of meteorites confirm, that a wide range of resources are present in asteroids and comets, including nickel-iron metal, silicate minerals, semiconductor and platinum group metals, water, bituminous hydrocarbons, and trapped or frozen gases including carbon dioxide and ammonia. As one startling pointer to the unexpected riches in asteroids, many stony and stony-iron meteorites contain Platinum Group Metals at grades of up to 100 ppm (or 100 grams per ton). Operating open pit platinum and gold mines in South Africa and elsewhere mine ores of grade 5 to 10 ppm, so grades of 10 to 20 times higher would be regarded as spectacular if available in quantity, on Earth. Water is an obvious first, and key, potential product from asteroid mines, as it could be used for return trip propulsion via steam rocket. About 10% of Near-Earth Asteroids are energetically more accessible (easier to get to) than the Moon (i.e. under 6 km/s from LEO), and a substantial minority of these have return-to-Earth transfer orbit injection delta-v's of only 1 to 2 km/s. Return of resources from some of these NEAs to low or high earth orbit may therefore be competitive versus earth-sourced supplies. Our knowledge of asteroids and comets has expanded dramatically in the last ten years, with images and spectra of asteroids and comets from flybys, rendezvous, and impacts (for example asteroids </w:t>
      </w:r>
      <w:proofErr w:type="spellStart"/>
      <w:r w:rsidRPr="0032404C">
        <w:rPr>
          <w:sz w:val="12"/>
        </w:rPr>
        <w:t>Gaspra</w:t>
      </w:r>
      <w:proofErr w:type="spellEnd"/>
      <w:r w:rsidRPr="0032404C">
        <w:rPr>
          <w:sz w:val="12"/>
        </w:rPr>
        <w:t xml:space="preserve">, Ida, Mathilde, the vast image collection from Eros, Itokawa, and others; comets Halley, </w:t>
      </w:r>
      <w:proofErr w:type="spellStart"/>
      <w:r w:rsidRPr="0032404C">
        <w:rPr>
          <w:sz w:val="12"/>
        </w:rPr>
        <w:t>Borrelly</w:t>
      </w:r>
      <w:proofErr w:type="spellEnd"/>
      <w:r w:rsidRPr="0032404C">
        <w:rPr>
          <w:sz w:val="12"/>
        </w:rPr>
        <w:t xml:space="preserve">, Tempel-1, and Wild-2. And radar images of asteroids </w:t>
      </w:r>
      <w:proofErr w:type="spellStart"/>
      <w:r w:rsidRPr="0032404C">
        <w:rPr>
          <w:sz w:val="12"/>
        </w:rPr>
        <w:t>Toutatis</w:t>
      </w:r>
      <w:proofErr w:type="spellEnd"/>
      <w:r w:rsidRPr="0032404C">
        <w:rPr>
          <w:sz w:val="12"/>
        </w:rPr>
        <w:t xml:space="preserve">, Castalia, </w:t>
      </w:r>
      <w:proofErr w:type="spellStart"/>
      <w:r w:rsidRPr="0032404C">
        <w:rPr>
          <w:sz w:val="12"/>
        </w:rPr>
        <w:t>Geographos</w:t>
      </w:r>
      <w:proofErr w:type="spellEnd"/>
      <w:r w:rsidRPr="0032404C">
        <w:rPr>
          <w:sz w:val="12"/>
        </w:rPr>
        <w:t xml:space="preserve">, </w:t>
      </w:r>
      <w:proofErr w:type="spellStart"/>
      <w:r w:rsidRPr="0032404C">
        <w:rPr>
          <w:sz w:val="12"/>
        </w:rPr>
        <w:t>Kleopatra</w:t>
      </w:r>
      <w:proofErr w:type="spellEnd"/>
      <w:r w:rsidRPr="0032404C">
        <w:rPr>
          <w:sz w:val="12"/>
        </w:rPr>
        <w:t xml:space="preserve">, </w:t>
      </w:r>
      <w:proofErr w:type="spellStart"/>
      <w:r w:rsidRPr="0032404C">
        <w:rPr>
          <w:sz w:val="12"/>
        </w:rPr>
        <w:t>Golevka</w:t>
      </w:r>
      <w:proofErr w:type="spellEnd"/>
      <w:r w:rsidRPr="0032404C">
        <w:rPr>
          <w:sz w:val="12"/>
        </w:rPr>
        <w:t xml:space="preserve"> and other... These images show extraordinary variations in structure, strength, porosity, surface features. The total number of identified NEAs has increased from about 300 to more than 3,000 in the period 1995 to 2005. 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 These are also the bodies which humanity should want to learn about in terms of surface properties and strength so as to plan deflection missions, in case we should ever find one on a collision course with us. Professor John Lewis has pointed out (in Mining the Sky) that the resources of the solar system (the most accessible of which being those in the NEAs) can permanently support in first-world comfort some quadrillion people. In other words, the resources of the solar system are essentially infinite... And they are there for us to use, to invest consciousness into the universe, no less. It's time for humankind to come out of its shell, and begin to grow!! So </w:t>
      </w:r>
      <w:r w:rsidRPr="0032404C">
        <w:rPr>
          <w:rStyle w:val="StyleUnderline"/>
        </w:rPr>
        <w:t xml:space="preserve">both </w:t>
      </w:r>
      <w:r w:rsidRPr="0032404C">
        <w:rPr>
          <w:rStyle w:val="StyleUnderline"/>
          <w:highlight w:val="yellow"/>
        </w:rPr>
        <w:t>for</w:t>
      </w:r>
      <w:r w:rsidRPr="0032404C">
        <w:rPr>
          <w:rStyle w:val="StyleUnderline"/>
        </w:rPr>
        <w:t xml:space="preserve"> species protection and for </w:t>
      </w:r>
      <w:r w:rsidRPr="0032404C">
        <w:rPr>
          <w:rStyle w:val="StyleUnderline"/>
          <w:highlight w:val="yellow"/>
        </w:rPr>
        <w:t>the expansion of humanity into the solar system, we need to characterize these objects and learn how to mine and manage them.</w:t>
      </w:r>
      <w:r>
        <w:rPr>
          <w:rStyle w:val="StyleUnderline"/>
        </w:rPr>
        <w:t xml:space="preserve"> </w:t>
      </w:r>
      <w:r w:rsidRPr="0032404C">
        <w:rPr>
          <w:sz w:val="12"/>
        </w:rPr>
        <w:t xml:space="preserve">Once we learn how to work on, handle, and modify the orbits of small near-earth objects, we will have achieved, as a species, both the capability to access the vast resources of the asteroids, and also the capability to protect our planet from identified collision threats. Since the competing source of raw materials is "delivery by launch from Earth," which imposes a launch cost per kilogram presently above $10,000 per kg, this same figure represents the upper bound of what recovered </w:t>
      </w:r>
      <w:proofErr w:type="spellStart"/>
      <w:r w:rsidRPr="0032404C">
        <w:rPr>
          <w:sz w:val="12"/>
        </w:rPr>
        <w:t>asteroidal</w:t>
      </w:r>
      <w:proofErr w:type="spellEnd"/>
      <w:r w:rsidRPr="0032404C">
        <w:rPr>
          <w:sz w:val="12"/>
        </w:rPr>
        <w:t xml:space="preserve"> material would be presently worth in low earth orbit. Future large scale economic activity in orbit is unlikely to develop however until launch cost drops to something in the range $500 to $1,000 per kilogram to LEO. At that point, any demand for material in orbit which can be satisfied at equal or lower cost by resources recovered from asteroids, will confer on these </w:t>
      </w:r>
      <w:proofErr w:type="spellStart"/>
      <w:r w:rsidRPr="0032404C">
        <w:rPr>
          <w:sz w:val="12"/>
        </w:rPr>
        <w:t>asteroidal</w:t>
      </w:r>
      <w:proofErr w:type="spellEnd"/>
      <w:r w:rsidRPr="0032404C">
        <w:rPr>
          <w:sz w:val="12"/>
        </w:rPr>
        <w:t xml:space="preserve"> resources an equivalent value as ore in true mining engineering terms, i.e., that which can be mined, have valuable product recovered from it, to be sold for a profit. Now, $500,000 per ton product is extraordinarily valuable, and is certainly worth chasing! Note that the </w:t>
      </w:r>
      <w:proofErr w:type="spellStart"/>
      <w:r w:rsidRPr="0032404C">
        <w:rPr>
          <w:sz w:val="12"/>
        </w:rPr>
        <w:t>asteroidal</w:t>
      </w:r>
      <w:proofErr w:type="spellEnd"/>
      <w:r w:rsidRPr="0032404C">
        <w:rPr>
          <w:sz w:val="12"/>
        </w:rPr>
        <w:t xml:space="preserve"> materials we are talking about are, simply, water, nickel-iron metal, hydrocarbons, and silicate rock. Purified, and made available in low earth orbit, they will be worth something like $500,000 per ton, by virtue of having avoided terrestrial gravity's "launch cost levy." These are values up there with optical glass, doped semiconductors, specialty isotopes for research or medicine, diamonds, some pharmaceuticals, illicit drugs. On the mining scene, the only metal which has ever been so valuable was radium, which in the 1920's reached the fabulous value of $200,000 per gram! Platinum Group Metals (which are present in metallic and silicate asteroids, as proved by the "ground truth" of meteorite finds) have a value presently in the order of $1,000 per ounce or $30 per gram. Vastly expanded use in catalysts and for fuel cells will enhance their value, and PGM recovery from asteroid impact sites on the Moon is the basis of Dennis Wingo's book, "</w:t>
      </w:r>
      <w:proofErr w:type="spellStart"/>
      <w:r w:rsidRPr="0032404C">
        <w:rPr>
          <w:sz w:val="12"/>
        </w:rPr>
        <w:t>Moonrush</w:t>
      </w:r>
      <w:proofErr w:type="spellEnd"/>
      <w:r w:rsidRPr="0032404C">
        <w:rPr>
          <w:sz w:val="12"/>
        </w:rPr>
        <w:t xml:space="preserve">." When will we see asteroid mining start? Well, it will only become viable once the human-presence commercial in-orbit economy takes off. Only then will there be a market. And that can only happen after NASA ceases acting as a near-monopolist launch provider and thwarter of competition, and reverts to being a customer instead. A developing in-space economy will build the technical capability to access NEAs, almost automatically. And regardless of the legal arguments about mineral claims in outer space, once the first </w:t>
      </w:r>
      <w:r w:rsidRPr="0032404C">
        <w:rPr>
          <w:sz w:val="12"/>
        </w:rPr>
        <w:lastRenderedPageBreak/>
        <w:t xml:space="preserve">resource recovery mission is successful, what's the bets on a surge in interest similar to the dotcom-boom and biotech-boom? </w:t>
      </w:r>
      <w:r w:rsidRPr="0032404C">
        <w:rPr>
          <w:rStyle w:val="StyleUnderline"/>
        </w:rPr>
        <w:t xml:space="preserve">The first successful </w:t>
      </w:r>
      <w:r w:rsidRPr="0032404C">
        <w:rPr>
          <w:rStyle w:val="StyleUnderline"/>
          <w:highlight w:val="yellow"/>
        </w:rPr>
        <w:t>venturers will develop immense proprietary knowledge, and make a mint.</w:t>
      </w:r>
      <w:r>
        <w:rPr>
          <w:rStyle w:val="StyleUnderline"/>
        </w:rPr>
        <w:t xml:space="preserve"> </w:t>
      </w:r>
      <w:r w:rsidRPr="0032404C">
        <w:rPr>
          <w:sz w:val="12"/>
        </w:rPr>
        <w:t xml:space="preserve">And some as-yet unidentified (but almost certainly already discovered) </w:t>
      </w:r>
      <w:r w:rsidRPr="0032404C">
        <w:rPr>
          <w:rStyle w:val="StyleUnderline"/>
          <w:highlight w:val="yellow"/>
        </w:rPr>
        <w:t>NEAs will be the company-making mines of the 21st century.</w:t>
      </w:r>
    </w:p>
    <w:p w14:paraId="1B8C0403" w14:textId="77777777" w:rsidR="009409B9" w:rsidRPr="00A667AA" w:rsidRDefault="009409B9" w:rsidP="009409B9">
      <w:pPr>
        <w:pStyle w:val="Heading4"/>
        <w:rPr>
          <w:rStyle w:val="Style13ptBold"/>
          <w:b/>
        </w:rPr>
      </w:pPr>
      <w:r w:rsidRPr="00A667AA">
        <w:rPr>
          <w:rStyle w:val="Style13ptBold"/>
          <w:b/>
        </w:rPr>
        <w:t>AND</w:t>
      </w:r>
      <w:r>
        <w:rPr>
          <w:rStyle w:val="Style13ptBold"/>
          <w:b/>
        </w:rPr>
        <w:t xml:space="preserve"> the non-appropriation principle sets a bad precedent that scares away investors</w:t>
      </w:r>
      <w:r w:rsidRPr="00A667AA">
        <w:rPr>
          <w:rStyle w:val="Style13ptBold"/>
          <w:b/>
        </w:rPr>
        <w:t xml:space="preserve"> – no incentives, and would result in conflict. </w:t>
      </w:r>
    </w:p>
    <w:p w14:paraId="6582B397" w14:textId="77777777" w:rsidR="009409B9" w:rsidRDefault="009409B9" w:rsidP="009409B9">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https://digitalcommons.law.byu.edu/ilmr/vol1/iss1/7]CT</w:t>
      </w:r>
    </w:p>
    <w:p w14:paraId="62309327" w14:textId="77777777" w:rsidR="009409B9" w:rsidRPr="00C5308A" w:rsidRDefault="009409B9" w:rsidP="009409B9">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7C8A1D33" w14:textId="77777777" w:rsidR="009409B9" w:rsidRPr="00CE3DBF" w:rsidRDefault="009409B9" w:rsidP="009409B9">
      <w:pPr>
        <w:ind w:left="720"/>
        <w:rPr>
          <w:rStyle w:val="StyleUnderlin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actually slowed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598F2C28" w14:textId="77777777" w:rsidR="009409B9" w:rsidRPr="00C5308A" w:rsidRDefault="009409B9" w:rsidP="009409B9">
      <w:pPr>
        <w:ind w:left="720"/>
        <w:rPr>
          <w:sz w:val="16"/>
          <w:szCs w:val="16"/>
        </w:rPr>
      </w:pPr>
      <w:r w:rsidRPr="00C5308A">
        <w:rPr>
          <w:sz w:val="16"/>
          <w:szCs w:val="16"/>
        </w:rPr>
        <w:t xml:space="preserve">While there is little past precedent to justify it, and little present sentiment to support it, the current corpus juris </w:t>
      </w:r>
      <w:proofErr w:type="spellStart"/>
      <w:r w:rsidRPr="00C5308A">
        <w:rPr>
          <w:sz w:val="16"/>
          <w:szCs w:val="16"/>
        </w:rPr>
        <w:t>spatialis</w:t>
      </w:r>
      <w:proofErr w:type="spellEnd"/>
      <w:r w:rsidRPr="00C5308A">
        <w:rPr>
          <w:sz w:val="16"/>
          <w:szCs w:val="16"/>
        </w:rPr>
        <w:t xml:space="preserve"> clings to the idea that in the future, humans will be able to share the resources of space in common. One commentator illustrates these idealistic ideas and assumptions: </w:t>
      </w:r>
    </w:p>
    <w:p w14:paraId="649DD378" w14:textId="77777777" w:rsidR="009409B9" w:rsidRPr="00C5308A" w:rsidRDefault="009409B9" w:rsidP="009409B9">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are able to co-operate, and that they will indeed do so whenever dealing with outer space ventures. While the global effort in researching, developing and exploring space for the sheer joy of the information obtained, accomplished in the spirit of teamwork is a noble goal, it is clear that a world full of economic strife is ripe to intervene.64 </w:t>
      </w:r>
    </w:p>
    <w:p w14:paraId="15C693BD" w14:textId="77777777" w:rsidR="009409B9" w:rsidRPr="00C5308A" w:rsidRDefault="009409B9" w:rsidP="009409B9">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7E1E77C6" w14:textId="77777777" w:rsidR="009409B9" w:rsidRPr="00C5308A" w:rsidRDefault="009409B9" w:rsidP="009409B9">
      <w:pPr>
        <w:ind w:left="720"/>
        <w:rPr>
          <w:sz w:val="16"/>
          <w:szCs w:val="16"/>
        </w:rPr>
      </w:pPr>
      <w:r w:rsidRPr="00C5308A">
        <w:rPr>
          <w:sz w:val="16"/>
          <w:szCs w:val="16"/>
        </w:rPr>
        <w:lastRenderedPageBreak/>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C5308A">
        <w:rPr>
          <w:sz w:val="16"/>
          <w:szCs w:val="16"/>
        </w:rPr>
        <w:t>spatialis</w:t>
      </w:r>
      <w:proofErr w:type="spellEnd"/>
      <w:r w:rsidRPr="00C5308A">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reverted back to the individual ownership system from which they came. 66 </w:t>
      </w:r>
    </w:p>
    <w:p w14:paraId="71E5D705" w14:textId="77777777" w:rsidR="009409B9" w:rsidRPr="004110EF" w:rsidRDefault="009409B9" w:rsidP="009409B9">
      <w:pPr>
        <w:ind w:left="720"/>
        <w:rPr>
          <w:rStyle w:val="StyleUnderline"/>
        </w:rPr>
      </w:pPr>
      <w:r w:rsidRPr="00CE3DBF">
        <w:rPr>
          <w:rStyle w:val="StyleUnderline"/>
        </w:rPr>
        <w:t xml:space="preserve">The second problem with using res communis as a basis for property endowment in outer space law is the </w:t>
      </w:r>
      <w:r w:rsidRPr="004110EF">
        <w:rPr>
          <w:rStyle w:val="StyleUnderline"/>
        </w:rPr>
        <w:t>damaging effect of individual appropriation on the community when scarcity arises.</w:t>
      </w:r>
      <w:r w:rsidRPr="004110EF">
        <w:rPr>
          <w:sz w:val="16"/>
        </w:rPr>
        <w:t xml:space="preserve"> </w:t>
      </w:r>
      <w:r w:rsidRPr="004110EF">
        <w:rPr>
          <w:rStyle w:val="Emphasis"/>
        </w:rPr>
        <w:t>Even in a res communis society</w:t>
      </w:r>
      <w:r w:rsidRPr="004110EF">
        <w:rPr>
          <w:rStyle w:val="StyleUnderline"/>
        </w:rPr>
        <w:t xml:space="preserve"> where the community owns all property, </w:t>
      </w:r>
      <w:r w:rsidRPr="004110EF">
        <w:rPr>
          <w:rStyle w:val="Emphasis"/>
        </w:rPr>
        <w:t>individual members</w:t>
      </w:r>
      <w:r w:rsidRPr="004110EF">
        <w:rPr>
          <w:rStyle w:val="StyleUnderline"/>
        </w:rPr>
        <w:t xml:space="preserve"> of the community </w:t>
      </w:r>
      <w:r w:rsidRPr="004110EF">
        <w:rPr>
          <w:rStyle w:val="Emphasis"/>
        </w:rPr>
        <w:t>nonetheless use certain parts of</w:t>
      </w:r>
      <w:r w:rsidRPr="004110EF">
        <w:rPr>
          <w:rStyle w:val="StyleUnderline"/>
        </w:rPr>
        <w:t xml:space="preserve"> that </w:t>
      </w:r>
      <w:r w:rsidRPr="004110EF">
        <w:rPr>
          <w:rStyle w:val="Emphasis"/>
        </w:rPr>
        <w:t>property</w:t>
      </w:r>
      <w:r w:rsidRPr="004110EF">
        <w:rPr>
          <w:rStyle w:val="StyleUnderline"/>
        </w:rPr>
        <w:t xml:space="preserve"> to the exclusion of the rest of the community.</w:t>
      </w:r>
      <w:r w:rsidRPr="004110EF">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as long as there IS "'enough and as good left in common for others.71 </w:t>
      </w:r>
      <w:r w:rsidRPr="004110EF">
        <w:rPr>
          <w:rStyle w:val="StyleUnderline"/>
        </w:rPr>
        <w:t xml:space="preserve">However, </w:t>
      </w:r>
      <w:r w:rsidRPr="004110EF">
        <w:rPr>
          <w:rStyle w:val="Emphasis"/>
        </w:rPr>
        <w:t>when there IS scarcity, the rights of the community against the individual become</w:t>
      </w:r>
      <w:r w:rsidRPr="004110EF">
        <w:rPr>
          <w:rStyle w:val="StyleUnderline"/>
        </w:rPr>
        <w:t xml:space="preserve"> increasingly </w:t>
      </w:r>
      <w:r w:rsidRPr="004110EF">
        <w:rPr>
          <w:rStyle w:val="Emphasis"/>
        </w:rPr>
        <w:t>hostile</w:t>
      </w:r>
      <w:r w:rsidRPr="004110EF">
        <w:rPr>
          <w:rStyle w:val="StyleUnderline"/>
        </w:rPr>
        <w:t xml:space="preserve">. </w:t>
      </w:r>
    </w:p>
    <w:p w14:paraId="692B5A93" w14:textId="622631C1" w:rsidR="00292DDD" w:rsidRDefault="009409B9" w:rsidP="00292DDD">
      <w:pPr>
        <w:ind w:left="720"/>
      </w:pPr>
      <w:r w:rsidRPr="004110EF">
        <w:rPr>
          <w:rStyle w:val="Emphasis"/>
        </w:rPr>
        <w:t>In outer space, scarcity will always be an Issue</w:t>
      </w:r>
      <w:r w:rsidRPr="004110EF">
        <w:rPr>
          <w:rStyle w:val="StyleUnderline"/>
        </w:rPr>
        <w:t xml:space="preserve"> and thus will limit the utility of res communis based on Lockean principles of property endowment.72 </w:t>
      </w:r>
      <w:r w:rsidRPr="004110EF">
        <w:rPr>
          <w:rStyle w:val="Emphasis"/>
        </w:rPr>
        <w:t xml:space="preserve">The universe </w:t>
      </w:r>
      <w:r w:rsidRPr="004110EF">
        <w:rPr>
          <w:rStyle w:val="StyleUnderline"/>
        </w:rPr>
        <w:t xml:space="preserve">potentially </w:t>
      </w:r>
      <w:r w:rsidRPr="004110EF">
        <w:rPr>
          <w:rStyle w:val="Emphasis"/>
        </w:rPr>
        <w:t>may contain billions of solar systems</w:t>
      </w:r>
      <w:r w:rsidRPr="004110EF">
        <w:rPr>
          <w:rStyle w:val="StyleUnderline"/>
        </w:rPr>
        <w:t xml:space="preserve"> and planets, </w:t>
      </w:r>
      <w:r w:rsidRPr="004110EF">
        <w:rPr>
          <w:rStyle w:val="Emphasis"/>
        </w:rPr>
        <w:t>but some celestial bodies may prove to be gold mines, while others prove to be "the Sahara</w:t>
      </w:r>
      <w:r w:rsidRPr="004110EF">
        <w:rPr>
          <w:rStyle w:val="StyleUnderline"/>
        </w:rPr>
        <w:t xml:space="preserve">."73 </w:t>
      </w:r>
      <w:r w:rsidRPr="004110EF">
        <w:rPr>
          <w:rStyle w:val="Emphasis"/>
        </w:rPr>
        <w:t>More important</w:t>
      </w:r>
      <w:r w:rsidRPr="004110EF">
        <w:rPr>
          <w:rStyle w:val="StyleUnderline"/>
        </w:rPr>
        <w:t xml:space="preserve"> than the scarcity of limited resources, however, is </w:t>
      </w:r>
      <w:r w:rsidRPr="004110EF">
        <w:rPr>
          <w:rStyle w:val="Emphasis"/>
        </w:rPr>
        <w:t>the scarcity created by human lifespan and technological limitations</w:t>
      </w:r>
      <w:r w:rsidRPr="004110EF">
        <w:rPr>
          <w:rStyle w:val="StyleUnderline"/>
        </w:rPr>
        <w:t xml:space="preserve">. </w:t>
      </w:r>
      <w:r w:rsidRPr="004110EF">
        <w:rPr>
          <w:rStyle w:val="Emphasis"/>
        </w:rPr>
        <w:t>The time that space travel</w:t>
      </w:r>
      <w:r w:rsidRPr="004110EF">
        <w:rPr>
          <w:rStyle w:val="StyleUnderline"/>
        </w:rPr>
        <w:t xml:space="preserve"> presently </w:t>
      </w:r>
      <w:r w:rsidRPr="004110EF">
        <w:rPr>
          <w:rStyle w:val="Emphasis"/>
        </w:rPr>
        <w:t>takes</w:t>
      </w:r>
      <w:r w:rsidRPr="004110EF">
        <w:rPr>
          <w:rStyle w:val="StyleUnderline"/>
        </w:rPr>
        <w:t xml:space="preserve"> in comparison to the average human life span </w:t>
      </w:r>
      <w:r w:rsidRPr="004110EF">
        <w:rPr>
          <w:rStyle w:val="Emphasis"/>
        </w:rPr>
        <w:t>limits our ability to exploit</w:t>
      </w:r>
      <w:r w:rsidRPr="004110EF">
        <w:rPr>
          <w:rStyle w:val="StyleUnderline"/>
        </w:rPr>
        <w:t xml:space="preserve"> celestial </w:t>
      </w:r>
      <w:r w:rsidRPr="004110EF">
        <w:rPr>
          <w:rStyle w:val="Emphasis"/>
        </w:rPr>
        <w:t>resources</w:t>
      </w:r>
      <w:r w:rsidRPr="004110EF">
        <w:rPr>
          <w:rStyle w:val="StyleUnderline"/>
        </w:rPr>
        <w:t>. Furthermore</w:t>
      </w:r>
      <w:r w:rsidRPr="004110EF">
        <w:rPr>
          <w:rStyle w:val="Emphasis"/>
        </w:rPr>
        <w:t xml:space="preserve">, technological limitations already have created </w:t>
      </w:r>
      <w:r w:rsidRPr="004110EF">
        <w:rPr>
          <w:rStyle w:val="StyleUnderline"/>
        </w:rPr>
        <w:t xml:space="preserve">issues of </w:t>
      </w:r>
      <w:r w:rsidRPr="004110EF">
        <w:rPr>
          <w:rStyle w:val="Emphasis"/>
        </w:rPr>
        <w:t>scarcity: such as</w:t>
      </w:r>
      <w:r w:rsidRPr="004110EF">
        <w:rPr>
          <w:rStyle w:val="StyleUnderline"/>
        </w:rPr>
        <w:t xml:space="preserve"> the increasing problems of </w:t>
      </w:r>
      <w:r w:rsidRPr="004110EF">
        <w:rPr>
          <w:rStyle w:val="Emphasis"/>
        </w:rPr>
        <w:t xml:space="preserve">satellite positioning and traffic in </w:t>
      </w:r>
      <w:r w:rsidRPr="004110EF">
        <w:rPr>
          <w:rStyle w:val="StyleUnderline"/>
        </w:rPr>
        <w:t xml:space="preserve">geostationary </w:t>
      </w:r>
      <w:r w:rsidRPr="004110EF">
        <w:rPr>
          <w:rStyle w:val="Emphasis"/>
        </w:rPr>
        <w:t>orbit</w:t>
      </w:r>
      <w:r w:rsidRPr="004110EF">
        <w:t>.</w:t>
      </w:r>
      <w:r>
        <w:t xml:space="preserve"> </w:t>
      </w:r>
    </w:p>
    <w:p w14:paraId="44758CBC" w14:textId="3F3EAD18" w:rsidR="00292DDD" w:rsidRDefault="00292DDD" w:rsidP="00292DDD">
      <w:pPr>
        <w:pStyle w:val="Heading4"/>
      </w:pPr>
      <w:r>
        <w:t xml:space="preserve">Lunar exploration is key to space settlement – </w:t>
      </w:r>
      <w:r w:rsidRPr="000C14B3">
        <w:rPr>
          <w:u w:val="single"/>
        </w:rPr>
        <w:t>very feasible</w:t>
      </w:r>
      <w:r>
        <w:t xml:space="preserve"> and necessary </w:t>
      </w:r>
      <w:r w:rsidRPr="000C14B3">
        <w:rPr>
          <w:u w:val="single"/>
        </w:rPr>
        <w:t>first step</w:t>
      </w:r>
      <w:r>
        <w:t xml:space="preserve"> to further settlement. </w:t>
      </w:r>
    </w:p>
    <w:p w14:paraId="6CA4EDAC" w14:textId="77777777" w:rsidR="00292DDD" w:rsidRDefault="00292DDD" w:rsidP="00292DDD">
      <w:r w:rsidRPr="001E0C1E">
        <w:rPr>
          <w:rStyle w:val="Style13ptBold"/>
        </w:rPr>
        <w:t>Lowman 08</w:t>
      </w:r>
      <w:r>
        <w:t xml:space="preserve"> [Paul Lowman JR, “Why Go Back to the Moon?,” NASA, 01/14/2008. </w:t>
      </w:r>
      <w:hyperlink r:id="rId12" w:history="1">
        <w:r w:rsidRPr="00BB3482">
          <w:rPr>
            <w:rStyle w:val="Hyperlink"/>
          </w:rPr>
          <w:t>https://www.nasa.gov/centers/goddard/news/series/moon/why_go_back.html</w:t>
        </w:r>
      </w:hyperlink>
      <w:r>
        <w:t>] CT</w:t>
      </w:r>
    </w:p>
    <w:p w14:paraId="0E3ED679" w14:textId="77777777" w:rsidR="00292DDD" w:rsidRPr="00767372" w:rsidRDefault="00292DDD" w:rsidP="00292DDD">
      <w:pPr>
        <w:ind w:left="720"/>
        <w:rPr>
          <w:sz w:val="16"/>
        </w:rPr>
      </w:pPr>
      <w:r w:rsidRPr="00767372">
        <w:rPr>
          <w:sz w:val="16"/>
        </w:rPr>
        <w:t xml:space="preserve">Returning to the 21st century: Given these splendid accomplishments by astronauts on the Moon, why bother to go back? Should we not "declare victory" and stay on (or near) Earth? Here are some reasons go back, although not necessarily to "colonize" the Moon. </w:t>
      </w:r>
      <w:r w:rsidRPr="003444EF">
        <w:rPr>
          <w:rStyle w:val="StyleUnderline"/>
        </w:rPr>
        <w:t xml:space="preserve">First, and most fundamental: the last few decades of space exploration and astronomy have shown that </w:t>
      </w:r>
      <w:r w:rsidRPr="00767372">
        <w:rPr>
          <w:rStyle w:val="Emphasis"/>
          <w:highlight w:val="yellow"/>
        </w:rPr>
        <w:t>the universe is</w:t>
      </w:r>
      <w:r w:rsidRPr="00767372">
        <w:rPr>
          <w:rStyle w:val="Emphasis"/>
        </w:rPr>
        <w:t xml:space="preserve"> </w:t>
      </w:r>
      <w:r w:rsidRPr="003444EF">
        <w:rPr>
          <w:rStyle w:val="StyleUnderline"/>
        </w:rPr>
        <w:t xml:space="preserve">violent and </w:t>
      </w:r>
      <w:r w:rsidRPr="00767372">
        <w:rPr>
          <w:rStyle w:val="Emphasis"/>
          <w:highlight w:val="yellow"/>
        </w:rPr>
        <w:t>dangerous</w:t>
      </w:r>
      <w:r w:rsidRPr="003444EF">
        <w:rPr>
          <w:rStyle w:val="StyleUnderline"/>
        </w:rPr>
        <w:t>, at least with respect to human life.</w:t>
      </w:r>
      <w:r w:rsidRPr="00767372">
        <w:rPr>
          <w:sz w:val="16"/>
        </w:rPr>
        <w:t xml:space="preserve"> To give a pertinent example: in 1908 an object of unknown nature – probably a comet – hit Siberia with a force equivalent to a hydrogen bomb. Had this impact happened a few hours later, allowing for the Earth’s rotation, this object would have destroyed St. Petersburg and probably much else. Going back some 65 million years, it is now essentially proven that an even greater impact wiped out not only the dinosaurs but most species living on Earth at the time. The importance of catastrophic impacts has only been demonstrated in recent decades, and space exploration has played a key role. </w:t>
      </w:r>
      <w:r w:rsidRPr="003444EF">
        <w:rPr>
          <w:rStyle w:val="StyleUnderline"/>
        </w:rPr>
        <w:t xml:space="preserve">The bleak conclusion to which these facts point is that </w:t>
      </w:r>
      <w:r w:rsidRPr="00767372">
        <w:rPr>
          <w:rStyle w:val="Emphasis"/>
          <w:highlight w:val="yellow"/>
        </w:rPr>
        <w:t>humanity is vulnerable as long as we are confined to one planet</w:t>
      </w:r>
      <w:r w:rsidRPr="003444EF">
        <w:rPr>
          <w:rStyle w:val="StyleUnderline"/>
        </w:rPr>
        <w:t>.</w:t>
      </w:r>
      <w:r w:rsidRPr="00767372">
        <w:rPr>
          <w:sz w:val="16"/>
        </w:rPr>
        <w:t xml:space="preserve"> Obviously, we must increase our efforts to preserve this planet and its biosphere, an effort in which NASA satellites have played a vital role </w:t>
      </w:r>
      <w:r w:rsidRPr="00767372">
        <w:rPr>
          <w:sz w:val="16"/>
        </w:rPr>
        <w:lastRenderedPageBreak/>
        <w:t xml:space="preserve">for many years. </w:t>
      </w:r>
      <w:r w:rsidRPr="003444EF">
        <w:rPr>
          <w:rStyle w:val="StyleUnderline"/>
        </w:rPr>
        <w:t xml:space="preserve">But </w:t>
      </w:r>
      <w:r w:rsidRPr="00767372">
        <w:rPr>
          <w:rStyle w:val="Emphasis"/>
          <w:highlight w:val="yellow"/>
        </w:rPr>
        <w:t>uncontrollable external events may destroy our</w:t>
      </w:r>
      <w:r w:rsidRPr="003444EF">
        <w:rPr>
          <w:rStyle w:val="StyleUnderline"/>
        </w:rPr>
        <w:t xml:space="preserve"> civilization, perhaps our </w:t>
      </w:r>
      <w:r w:rsidRPr="00767372">
        <w:rPr>
          <w:rStyle w:val="Emphasis"/>
          <w:highlight w:val="yellow"/>
        </w:rPr>
        <w:t>species</w:t>
      </w:r>
      <w:r w:rsidRPr="003444EF">
        <w:rPr>
          <w:rStyle w:val="StyleUnderline"/>
        </w:rPr>
        <w:t xml:space="preserve">. </w:t>
      </w:r>
      <w:r w:rsidRPr="00767372">
        <w:rPr>
          <w:rStyle w:val="Emphasis"/>
          <w:highlight w:val="yellow"/>
        </w:rPr>
        <w:t>We can increase our chances of long-term survival by dispersal</w:t>
      </w:r>
      <w:r w:rsidRPr="003444EF">
        <w:rPr>
          <w:rStyle w:val="StyleUnderline"/>
        </w:rPr>
        <w:t xml:space="preserve"> to other sites in the solar system.</w:t>
      </w:r>
      <w:r w:rsidRPr="00767372">
        <w:rPr>
          <w:sz w:val="16"/>
        </w:rPr>
        <w:t xml:space="preserve"> Where can we go? At the moment, human life exists only on the Earth. </w:t>
      </w:r>
      <w:r w:rsidRPr="003444EF">
        <w:rPr>
          <w:rStyle w:val="StyleUnderline"/>
        </w:rPr>
        <w:t xml:space="preserve">But with modern technology, </w:t>
      </w:r>
      <w:r w:rsidRPr="00767372">
        <w:rPr>
          <w:rStyle w:val="Emphasis"/>
          <w:highlight w:val="yellow"/>
        </w:rPr>
        <w:t>there are several</w:t>
      </w:r>
      <w:r w:rsidRPr="003444EF">
        <w:rPr>
          <w:rStyle w:val="StyleUnderline"/>
        </w:rPr>
        <w:t xml:space="preserve"> other </w:t>
      </w:r>
      <w:r w:rsidRPr="00767372">
        <w:rPr>
          <w:rStyle w:val="Emphasis"/>
          <w:highlight w:val="yellow"/>
        </w:rPr>
        <w:t>possibilities, starting with the Moon</w:t>
      </w:r>
      <w:r w:rsidRPr="003444EF">
        <w:rPr>
          <w:rStyle w:val="StyleUnderline"/>
        </w:rPr>
        <w:t xml:space="preserve"> itself.</w:t>
      </w:r>
      <w:r w:rsidRPr="00767372">
        <w:rPr>
          <w:sz w:val="16"/>
        </w:rPr>
        <w:t xml:space="preserve">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w:t>
      </w:r>
      <w:r w:rsidRPr="003444EF">
        <w:rPr>
          <w:rStyle w:val="StyleUnderline"/>
        </w:rPr>
        <w:t xml:space="preserve">However, it is clear that a </w:t>
      </w:r>
      <w:r w:rsidRPr="00767372">
        <w:rPr>
          <w:rStyle w:val="Emphasis"/>
          <w:highlight w:val="yellow"/>
        </w:rPr>
        <w:t>lunar outpost</w:t>
      </w:r>
      <w:r w:rsidRPr="00767372">
        <w:rPr>
          <w:rStyle w:val="Emphasis"/>
        </w:rPr>
        <w:t xml:space="preserve"> </w:t>
      </w:r>
      <w:r w:rsidRPr="003444EF">
        <w:rPr>
          <w:rStyle w:val="StyleUnderline"/>
        </w:rPr>
        <w:t>comparable to, for example, the Little America of the 1930s</w:t>
      </w:r>
      <w:r w:rsidRPr="00767372">
        <w:rPr>
          <w:rStyle w:val="Emphasis"/>
          <w:highlight w:val="yellow"/>
        </w:rPr>
        <w:t>, is quite feasible</w:t>
      </w:r>
      <w:r w:rsidRPr="003444EF">
        <w:rPr>
          <w:rStyle w:val="StyleUnderline"/>
        </w:rPr>
        <w:t>.</w:t>
      </w:r>
      <w:r w:rsidRPr="00767372">
        <w:rPr>
          <w:sz w:val="16"/>
        </w:rPr>
        <w:t xml:space="preserve"> 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w:t>
      </w:r>
      <w:r w:rsidRPr="00FC3343">
        <w:rPr>
          <w:rStyle w:val="StyleUnderline"/>
        </w:rPr>
        <w:t xml:space="preserve">The Moon is a whole planet, so to speak, whose value is only beginning to be appreciated. </w:t>
      </w:r>
      <w:r w:rsidRPr="00767372">
        <w:rPr>
          <w:rStyle w:val="Emphasis"/>
          <w:highlight w:val="yellow"/>
        </w:rPr>
        <w:t>The Moon is</w:t>
      </w:r>
      <w:r w:rsidRPr="00FC3343">
        <w:rPr>
          <w:rStyle w:val="StyleUnderline"/>
        </w:rPr>
        <w:t xml:space="preserve"> not only an interesting object of study, but </w:t>
      </w:r>
      <w:r w:rsidRPr="00767372">
        <w:rPr>
          <w:rStyle w:val="Emphasis"/>
          <w:highlight w:val="yellow"/>
        </w:rPr>
        <w:t>a valuable base for study of the entire Universe</w:t>
      </w:r>
      <w:r w:rsidRPr="00FC3343">
        <w:rPr>
          <w:rStyle w:val="StyleUnderline"/>
        </w:rPr>
        <w:t xml:space="preserve">, by providing a site for astronomy at all wavelengths from gamma rays to extremely long radio waves. </w:t>
      </w:r>
      <w:r w:rsidRPr="00767372">
        <w:rPr>
          <w:sz w:val="16"/>
        </w:rPr>
        <w:t xml:space="preserve">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w:t>
      </w:r>
      <w:proofErr w:type="spellStart"/>
      <w:r w:rsidRPr="00767372">
        <w:rPr>
          <w:sz w:val="16"/>
        </w:rPr>
        <w:t>Lagrangian</w:t>
      </w:r>
      <w:proofErr w:type="spellEnd"/>
      <w:r w:rsidRPr="00767372">
        <w:rPr>
          <w:sz w:val="16"/>
        </w:rPr>
        <w:t xml:space="preserve">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The Moon may offer mineral resources, so to speak, of great value on Earth.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 helium 3 would be extremely valuable for fusion reactors because it does not make the reactor radioactive. A more practicable use of helium 3, being tested at the University of Wisconsin, is the production of short-lived medical isotopes. Such isotopes must now be manufactured in cyclotrons and quickly delivered before they decay. But Dr. Schmitt suggests that small helium 3 reactors could produce such isotopes at the hospital. In any event, research on the use of helium 3 would clearly benefit if large quantities could be exported to the </w:t>
      </w:r>
      <w:r w:rsidRPr="00946304">
        <w:rPr>
          <w:rStyle w:val="StyleUnderline"/>
        </w:rPr>
        <w:t>Earth. Returning to the most important reason for a new lunar program, dispersal of the human species, the most promising site for such dispersal is obviously Mars, now known to have an atmosphere and water.</w:t>
      </w:r>
      <w:r w:rsidRPr="00767372">
        <w:rPr>
          <w:sz w:val="16"/>
        </w:rPr>
        <w:t xml:space="preserve">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 A second Earth, so to speak, would greatly improve our chances of surviving cosmic catastrophes. </w:t>
      </w:r>
      <w:r w:rsidRPr="007B43BF">
        <w:rPr>
          <w:rStyle w:val="StyleUnderline"/>
        </w:rPr>
        <w:t xml:space="preserve">Where does the Moon fit into this possibility? First, </w:t>
      </w:r>
      <w:r w:rsidRPr="00767372">
        <w:rPr>
          <w:rStyle w:val="Emphasis"/>
          <w:highlight w:val="yellow"/>
        </w:rPr>
        <w:t>it would</w:t>
      </w:r>
      <w:r w:rsidRPr="007B43BF">
        <w:rPr>
          <w:rStyle w:val="StyleUnderline"/>
        </w:rPr>
        <w:t xml:space="preserve"> continue to </w:t>
      </w:r>
      <w:r w:rsidRPr="00767372">
        <w:rPr>
          <w:rStyle w:val="Emphasis"/>
          <w:highlight w:val="yellow"/>
        </w:rPr>
        <w:t>give us experience with</w:t>
      </w:r>
      <w:r w:rsidRPr="007B43BF">
        <w:rPr>
          <w:rStyle w:val="StyleUnderline"/>
        </w:rPr>
        <w:t xml:space="preserve"> short </w:t>
      </w:r>
      <w:r w:rsidRPr="00767372">
        <w:rPr>
          <w:rStyle w:val="Emphasis"/>
          <w:highlight w:val="yellow"/>
        </w:rPr>
        <w:t>interplanetary trips</w:t>
      </w:r>
      <w:r w:rsidRPr="007B43BF">
        <w:rPr>
          <w:rStyle w:val="StyleUnderline"/>
        </w:rPr>
        <w:t xml:space="preserve">, which is what the Apollo missions were. These would demonstrably be relatively short and safe compared to Mars voyages, but would provide invaluable test flights, so to speak. More important, </w:t>
      </w:r>
      <w:r w:rsidRPr="00767372">
        <w:rPr>
          <w:rStyle w:val="Emphasis"/>
          <w:highlight w:val="yellow"/>
        </w:rPr>
        <w:t>shelters, vehicles, and other equipment built for the Moon could be</w:t>
      </w:r>
      <w:r w:rsidRPr="007B43BF">
        <w:rPr>
          <w:rStyle w:val="StyleUnderline"/>
        </w:rPr>
        <w:t xml:space="preserve"> over-designed, and with modification could be </w:t>
      </w:r>
      <w:r w:rsidRPr="00767372">
        <w:rPr>
          <w:rStyle w:val="Emphasis"/>
          <w:highlight w:val="yellow"/>
        </w:rPr>
        <w:t>used on Mars after being demonstrated at a lunar outpost</w:t>
      </w:r>
      <w:r w:rsidRPr="007B43BF">
        <w:rPr>
          <w:rStyle w:val="StyleUnderline"/>
        </w:rPr>
        <w:t>.</w:t>
      </w:r>
      <w:r w:rsidRPr="00767372">
        <w:rPr>
          <w:sz w:val="16"/>
        </w:rPr>
        <w:t xml:space="preserve"> Where could humanity expand to beyond Mars and the Moon? At this point, still early in the history of space exploration, it is impossible to say. </w:t>
      </w:r>
      <w:r w:rsidRPr="00946304">
        <w:rPr>
          <w:rStyle w:val="StyleUnderline"/>
        </w:rPr>
        <w:t xml:space="preserve">The Galilean satellites of Jupiter, in particular Ganymede, might be habitable, but we venture here far into the field of science fiction. However, </w:t>
      </w:r>
      <w:r w:rsidRPr="000F3636">
        <w:rPr>
          <w:rStyle w:val="Emphasis"/>
          <w:highlight w:val="yellow"/>
        </w:rPr>
        <w:t>an outpost on the Moon is clearly possible, and would provide an invaluable stepping-stone to Mars.</w:t>
      </w:r>
      <w:r w:rsidRPr="00946304">
        <w:rPr>
          <w:rStyle w:val="StyleUnderline"/>
        </w:rPr>
        <w:t xml:space="preserve"> </w:t>
      </w:r>
      <w:r w:rsidRPr="00767372">
        <w:rPr>
          <w:sz w:val="16"/>
        </w:rPr>
        <w:t xml:space="preserve">A species living </w:t>
      </w:r>
      <w:r w:rsidRPr="00767372">
        <w:rPr>
          <w:sz w:val="16"/>
        </w:rPr>
        <w:lastRenderedPageBreak/>
        <w:t xml:space="preserve">on three planets would be far more likely to have a long history than one living only on the Earth. To put the arguments for a return to the Moon, and a lunar outpost, in the most general terms: the Moon is essentially a whole planet, one that has so far been barely touched. But this new planet is only a few days travel away and we have already camped on it. To turn our backs on the Moon would be equivalent to European exploration stopping after Columbus’s few landings, or China’s destruction of its giant ships to concentrate on domestic problems in the 15th century. </w:t>
      </w:r>
    </w:p>
    <w:p w14:paraId="1BB6A485" w14:textId="77777777" w:rsidR="00292DDD" w:rsidRDefault="00292DDD" w:rsidP="00292DDD">
      <w:pPr>
        <w:ind w:left="720"/>
        <w:rPr>
          <w:sz w:val="16"/>
        </w:rPr>
      </w:pPr>
    </w:p>
    <w:p w14:paraId="448E9119" w14:textId="20C39280" w:rsidR="00292DDD" w:rsidRPr="00BB1495" w:rsidRDefault="00292DDD" w:rsidP="00292DDD">
      <w:pPr>
        <w:pStyle w:val="Heading4"/>
      </w:pPr>
      <w:r>
        <w:t xml:space="preserve">Private companies are key to lunar exploration and space settlement. </w:t>
      </w:r>
    </w:p>
    <w:p w14:paraId="2A542574" w14:textId="29520B10" w:rsidR="00292DDD" w:rsidRDefault="00292DDD" w:rsidP="00292DDD">
      <w:r w:rsidRPr="00EF164F">
        <w:rPr>
          <w:rStyle w:val="Style13ptBold"/>
        </w:rPr>
        <w:t>Pearson 21</w:t>
      </w:r>
      <w:r>
        <w:t xml:space="preserve"> [Ezzy Pearson, “How humanity will return to the Moon: The future of lunar exploration,” Science Focus, 06/12/2021. </w:t>
      </w:r>
      <w:hyperlink r:id="rId13" w:history="1">
        <w:r w:rsidRPr="00BB3482">
          <w:rPr>
            <w:rStyle w:val="Hyperlink"/>
          </w:rPr>
          <w:t>https://www.sciencefocus.com/space/future-of-moon-exploration/</w:t>
        </w:r>
      </w:hyperlink>
      <w:r>
        <w:t>] CT</w:t>
      </w:r>
    </w:p>
    <w:p w14:paraId="3B558CC6" w14:textId="77777777" w:rsidR="00D241BB" w:rsidRDefault="00292DDD" w:rsidP="00292DDD">
      <w:pPr>
        <w:ind w:left="720"/>
        <w:rPr>
          <w:rStyle w:val="StyleUnderline"/>
        </w:rPr>
      </w:pPr>
      <w:r w:rsidRPr="006247CD">
        <w:rPr>
          <w:sz w:val="16"/>
        </w:rPr>
        <w:t xml:space="preserve">For almost 40 years, our nearest cosmic </w:t>
      </w:r>
      <w:proofErr w:type="spellStart"/>
      <w:r w:rsidRPr="006247CD">
        <w:rPr>
          <w:sz w:val="16"/>
        </w:rPr>
        <w:t>neighbour</w:t>
      </w:r>
      <w:proofErr w:type="spellEnd"/>
      <w:r w:rsidRPr="006247CD">
        <w:rPr>
          <w:sz w:val="16"/>
        </w:rPr>
        <w:t xml:space="preserve">, the Moon, was left alone as we looked elsewhere in the Solar System. That changed in 2013, when China’s </w:t>
      </w:r>
      <w:proofErr w:type="spellStart"/>
      <w:r w:rsidRPr="006247CD">
        <w:rPr>
          <w:sz w:val="16"/>
        </w:rPr>
        <w:t>Chang’e</w:t>
      </w:r>
      <w:proofErr w:type="spellEnd"/>
      <w:r w:rsidRPr="006247CD">
        <w:rPr>
          <w:sz w:val="16"/>
        </w:rPr>
        <w:t xml:space="preserve"> 3 lander touched down on the lunar surface. Since then there’s been an explosion of interest in the Moon. NASA, China and even private companies are racing back to it, with dozens of robotic and human missions being planned. </w:t>
      </w:r>
      <w:r w:rsidRPr="001E0C1E">
        <w:rPr>
          <w:rStyle w:val="Emphasis"/>
          <w:highlight w:val="yellow"/>
        </w:rPr>
        <w:t>Things are set to get</w:t>
      </w:r>
      <w:r w:rsidRPr="00D33F43">
        <w:rPr>
          <w:rStyle w:val="StyleUnderline"/>
        </w:rPr>
        <w:t xml:space="preserve"> a lot more </w:t>
      </w:r>
      <w:r w:rsidRPr="001E0C1E">
        <w:rPr>
          <w:rStyle w:val="Emphasis"/>
          <w:highlight w:val="yellow"/>
        </w:rPr>
        <w:t>crowded on the lunar surface</w:t>
      </w:r>
      <w:r w:rsidRPr="00D33F43">
        <w:rPr>
          <w:rStyle w:val="StyleUnderline"/>
        </w:rPr>
        <w:t xml:space="preserve"> over the coming decade, but this time, we’ll be staying. “</w:t>
      </w:r>
      <w:r w:rsidRPr="001E0C1E">
        <w:rPr>
          <w:rStyle w:val="Emphasis"/>
          <w:highlight w:val="yellow"/>
        </w:rPr>
        <w:t>We know the Moon has</w:t>
      </w:r>
      <w:r w:rsidRPr="00D33F43">
        <w:rPr>
          <w:rStyle w:val="StyleUnderline"/>
        </w:rPr>
        <w:t xml:space="preserve"> potential </w:t>
      </w:r>
      <w:r w:rsidRPr="001E0C1E">
        <w:rPr>
          <w:rStyle w:val="Emphasis"/>
          <w:highlight w:val="yellow"/>
        </w:rPr>
        <w:t>resources that will be useful for space exploration</w:t>
      </w:r>
      <w:r w:rsidRPr="00D33F43">
        <w:rPr>
          <w:rStyle w:val="StyleUnderline"/>
        </w:rPr>
        <w:t>,” says Ian Crawford, a professor in planetary science from Birkbeck, University of London</w:t>
      </w:r>
      <w:r w:rsidRPr="00D1398B">
        <w:rPr>
          <w:rStyle w:val="StyleUnderline"/>
        </w:rPr>
        <w:t xml:space="preserve">. “Particularly </w:t>
      </w:r>
      <w:r w:rsidRPr="001E0C1E">
        <w:rPr>
          <w:rStyle w:val="Emphasis"/>
          <w:highlight w:val="yellow"/>
        </w:rPr>
        <w:t>water ice</w:t>
      </w:r>
      <w:r w:rsidRPr="00D1398B">
        <w:rPr>
          <w:rStyle w:val="StyleUnderline"/>
        </w:rPr>
        <w:t xml:space="preserve"> trapped in the very dark shadows of craters at the poles.”</w:t>
      </w:r>
      <w:r w:rsidRPr="006247CD">
        <w:rPr>
          <w:sz w:val="16"/>
        </w:rPr>
        <w:t xml:space="preserve"> Unlike Earth, the Moon’s axis isn’t tilted at a large angle, so the Sun is constantly overhead when you’re at the lunar equator. If you’re at the lunar poles however, the Sun’s always on the horizon, creating long, permanent shadows in the surrounding craters. Hidden from the Sun for billions of years, temperatures in those craters are low enough that water ice has been able to survive in them and it’s this that’s captured everyone’s interest. “</w:t>
      </w:r>
      <w:r w:rsidRPr="00D1398B">
        <w:rPr>
          <w:rStyle w:val="StyleUnderline"/>
        </w:rPr>
        <w:t xml:space="preserve">Water is </w:t>
      </w:r>
      <w:r w:rsidRPr="001E0C1E">
        <w:rPr>
          <w:rStyle w:val="Emphasis"/>
          <w:highlight w:val="yellow"/>
        </w:rPr>
        <w:t>an extremely useful substance for space exploration,</w:t>
      </w:r>
      <w:r w:rsidRPr="00D1398B">
        <w:rPr>
          <w:rStyle w:val="StyleUnderline"/>
        </w:rPr>
        <w:t xml:space="preserve"> certainly in the context of human exploration,” says Crawford. “It’s a requirement for life, but </w:t>
      </w:r>
      <w:r w:rsidRPr="001E0C1E">
        <w:rPr>
          <w:rStyle w:val="Emphasis"/>
          <w:highlight w:val="yellow"/>
        </w:rPr>
        <w:t>can also be broken down into oxygen and hydrogen. Combined</w:t>
      </w:r>
      <w:r w:rsidRPr="00D1398B">
        <w:rPr>
          <w:rStyle w:val="StyleUnderline"/>
        </w:rPr>
        <w:t xml:space="preserve">, </w:t>
      </w:r>
      <w:r w:rsidRPr="001E0C1E">
        <w:rPr>
          <w:rStyle w:val="Emphasis"/>
          <w:highlight w:val="yellow"/>
        </w:rPr>
        <w:t>they’re</w:t>
      </w:r>
      <w:r w:rsidRPr="00D1398B">
        <w:rPr>
          <w:rStyle w:val="StyleUnderline"/>
        </w:rPr>
        <w:t xml:space="preserve"> a useful </w:t>
      </w:r>
      <w:r w:rsidRPr="001E0C1E">
        <w:rPr>
          <w:rStyle w:val="Emphasis"/>
          <w:highlight w:val="yellow"/>
        </w:rPr>
        <w:t>rocket propellant.”</w:t>
      </w:r>
      <w:r w:rsidRPr="006247CD">
        <w:rPr>
          <w:sz w:val="16"/>
        </w:rPr>
        <w:t xml:space="preserve"> Though planetary geologists have seen signs of lunar ice for years, the first definitive proof of the presence of water came in 2018, following detailed analysis by NASA’s Moon Mineralogy Mapper on the Indian lunar orbiter Chandrayaan-1. </w:t>
      </w:r>
      <w:r w:rsidRPr="001E0C1E">
        <w:rPr>
          <w:rStyle w:val="Emphasis"/>
          <w:highlight w:val="yellow"/>
        </w:rPr>
        <w:t>While we</w:t>
      </w:r>
      <w:r w:rsidRPr="00D1398B">
        <w:rPr>
          <w:rStyle w:val="StyleUnderline"/>
        </w:rPr>
        <w:t xml:space="preserve"> have plenty of </w:t>
      </w:r>
      <w:r w:rsidRPr="001E0C1E">
        <w:rPr>
          <w:rStyle w:val="Emphasis"/>
          <w:highlight w:val="yellow"/>
        </w:rPr>
        <w:t>water</w:t>
      </w:r>
      <w:r w:rsidRPr="00D1398B">
        <w:rPr>
          <w:rStyle w:val="StyleUnderline"/>
        </w:rPr>
        <w:t xml:space="preserve"> here </w:t>
      </w:r>
      <w:r w:rsidRPr="001E0C1E">
        <w:rPr>
          <w:rStyle w:val="Emphasis"/>
          <w:highlight w:val="yellow"/>
        </w:rPr>
        <w:t>on Earth, it’s heavy</w:t>
      </w:r>
      <w:r w:rsidRPr="00D1398B">
        <w:rPr>
          <w:rStyle w:val="StyleUnderline"/>
        </w:rPr>
        <w:t xml:space="preserve"> – each cubic </w:t>
      </w:r>
      <w:proofErr w:type="spellStart"/>
      <w:r w:rsidRPr="00D1398B">
        <w:rPr>
          <w:rStyle w:val="StyleUnderline"/>
        </w:rPr>
        <w:t>metre</w:t>
      </w:r>
      <w:proofErr w:type="spellEnd"/>
      <w:r w:rsidRPr="00D1398B">
        <w:rPr>
          <w:rStyle w:val="StyleUnderline"/>
        </w:rPr>
        <w:t xml:space="preserve"> weighs 1,000kg. </w:t>
      </w:r>
      <w:r w:rsidRPr="001E0C1E">
        <w:rPr>
          <w:rStyle w:val="Emphasis"/>
          <w:highlight w:val="yellow"/>
        </w:rPr>
        <w:t>Launching it</w:t>
      </w:r>
      <w:r w:rsidRPr="00D1398B">
        <w:rPr>
          <w:rStyle w:val="StyleUnderline"/>
        </w:rPr>
        <w:t xml:space="preserve"> into </w:t>
      </w:r>
      <w:r w:rsidRPr="001E0C1E">
        <w:rPr>
          <w:rStyle w:val="Emphasis"/>
          <w:highlight w:val="yellow"/>
        </w:rPr>
        <w:t>space takes a huge amount of energy</w:t>
      </w:r>
      <w:r w:rsidRPr="00D1398B">
        <w:rPr>
          <w:rStyle w:val="StyleUnderline"/>
        </w:rPr>
        <w:t xml:space="preserve">. If, instead, we could find </w:t>
      </w:r>
      <w:r w:rsidRPr="001E0C1E">
        <w:rPr>
          <w:rStyle w:val="Emphasis"/>
          <w:highlight w:val="yellow"/>
        </w:rPr>
        <w:t>a way to harvest</w:t>
      </w:r>
      <w:r w:rsidRPr="00D1398B">
        <w:rPr>
          <w:rStyle w:val="StyleUnderline"/>
        </w:rPr>
        <w:t xml:space="preserve"> water </w:t>
      </w:r>
      <w:r w:rsidRPr="001E0C1E">
        <w:rPr>
          <w:rStyle w:val="Emphasis"/>
          <w:highlight w:val="yellow"/>
        </w:rPr>
        <w:t>beyond Earth</w:t>
      </w:r>
      <w:r w:rsidRPr="00D1398B">
        <w:rPr>
          <w:rStyle w:val="StyleUnderline"/>
        </w:rPr>
        <w:t xml:space="preserve">’s gravitational pull, it </w:t>
      </w:r>
      <w:r w:rsidRPr="001E0C1E">
        <w:rPr>
          <w:rStyle w:val="Emphasis"/>
          <w:highlight w:val="yellow"/>
        </w:rPr>
        <w:t>would allow for</w:t>
      </w:r>
      <w:r w:rsidRPr="00D1398B">
        <w:rPr>
          <w:rStyle w:val="StyleUnderline"/>
        </w:rPr>
        <w:t xml:space="preserve"> bigger and </w:t>
      </w:r>
      <w:r w:rsidRPr="001E0C1E">
        <w:rPr>
          <w:rStyle w:val="Emphasis"/>
          <w:highlight w:val="yellow"/>
        </w:rPr>
        <w:t>more ambitious projects</w:t>
      </w:r>
      <w:r w:rsidRPr="00D1398B">
        <w:rPr>
          <w:rStyle w:val="StyleUnderline"/>
        </w:rPr>
        <w:t xml:space="preserve">, both </w:t>
      </w:r>
      <w:r w:rsidRPr="001E0C1E">
        <w:rPr>
          <w:rStyle w:val="Emphasis"/>
          <w:highlight w:val="yellow"/>
        </w:rPr>
        <w:t>on the Moon and beyond</w:t>
      </w:r>
      <w:r w:rsidRPr="00D1398B">
        <w:rPr>
          <w:rStyle w:val="StyleUnderline"/>
        </w:rPr>
        <w:t xml:space="preserve">. “If we’re going to engage in a </w:t>
      </w:r>
      <w:proofErr w:type="spellStart"/>
      <w:r w:rsidRPr="00D1398B">
        <w:rPr>
          <w:rStyle w:val="StyleUnderline"/>
        </w:rPr>
        <w:t>programme</w:t>
      </w:r>
      <w:proofErr w:type="spellEnd"/>
      <w:r w:rsidRPr="00D1398B">
        <w:rPr>
          <w:rStyle w:val="StyleUnderline"/>
        </w:rPr>
        <w:t xml:space="preserve"> of human space exploration, the Moon is the obvious place to start,” says Crawford.</w:t>
      </w:r>
      <w:r w:rsidRPr="006247CD">
        <w:rPr>
          <w:sz w:val="16"/>
        </w:rPr>
        <w:t xml:space="preserve"> While there appears to be water at both poles, it’s most concentrated in the south. A region known as the South Pole-Aitken Basin – the Moon’s largest impact crater – is home to several large deposits of ice. What’s not clear, however, is what form the ice takes. “We’re still in the initial prospecting phase,” says Crawford. “We don’t know whether we should be investigating big blocks of ice here and there, or just tiny, micron-sized grains of ice mixed in with the lunar soil.” NASA is planning a mission to send the Volatiles Investigating Polar Exploration Rover (VIPER) to the Aitken Basin in 2023. Once there, it will </w:t>
      </w:r>
      <w:r w:rsidRPr="00E9136B">
        <w:rPr>
          <w:sz w:val="16"/>
        </w:rPr>
        <w:t xml:space="preserve">drive into the shadow of one of the craters to investigate the ice on the surface and, with its drill, two </w:t>
      </w:r>
      <w:proofErr w:type="spellStart"/>
      <w:r w:rsidRPr="00E9136B">
        <w:rPr>
          <w:sz w:val="16"/>
        </w:rPr>
        <w:t>metres</w:t>
      </w:r>
      <w:proofErr w:type="spellEnd"/>
      <w:r w:rsidRPr="00E9136B">
        <w:rPr>
          <w:sz w:val="16"/>
        </w:rPr>
        <w:t xml:space="preserve"> below it. </w:t>
      </w:r>
      <w:r w:rsidRPr="00E9136B">
        <w:rPr>
          <w:rStyle w:val="Emphasis"/>
        </w:rPr>
        <w:t>The water is also of</w:t>
      </w:r>
      <w:r w:rsidRPr="00E9136B">
        <w:rPr>
          <w:rStyle w:val="StyleUnderline"/>
        </w:rPr>
        <w:t xml:space="preserve"> particular </w:t>
      </w:r>
      <w:r w:rsidRPr="00E9136B">
        <w:rPr>
          <w:rStyle w:val="Emphasis"/>
        </w:rPr>
        <w:t>interest to scientists</w:t>
      </w:r>
      <w:r w:rsidRPr="00E9136B">
        <w:rPr>
          <w:rStyle w:val="StyleUnderline"/>
        </w:rPr>
        <w:t xml:space="preserve">. As it has remained undisturbed for millions, or sometimes billions, of years, </w:t>
      </w:r>
      <w:r w:rsidRPr="00E9136B">
        <w:rPr>
          <w:rStyle w:val="Emphasis"/>
        </w:rPr>
        <w:t>it gives planetary geologists a window into the past.</w:t>
      </w:r>
      <w:r w:rsidRPr="00E9136B">
        <w:rPr>
          <w:sz w:val="16"/>
        </w:rPr>
        <w:t xml:space="preserve"> “The Moon is very ancient and geologically inactive, which means that it’s sort of a museum to the evolution of rocky planets – [its rocks hold] a record of its earliest evolution from shortly after its formation,” says Crawford. The ice could act as an archive, detailing how water was brought to the Moon by comets and asteroids. As these would have also carried water to our planet, such an understanding would tell us as much about the history of Earth as it does the Moon. </w:t>
      </w:r>
      <w:r w:rsidRPr="00E9136B">
        <w:rPr>
          <w:rStyle w:val="StyleUnderline"/>
        </w:rPr>
        <w:t xml:space="preserve">While many </w:t>
      </w:r>
      <w:r w:rsidRPr="00E9136B">
        <w:rPr>
          <w:rStyle w:val="Emphasis"/>
        </w:rPr>
        <w:t>missions would like to follow the water and explore the polar regions</w:t>
      </w:r>
      <w:r w:rsidRPr="00E9136B">
        <w:rPr>
          <w:rStyle w:val="StyleUnderline"/>
        </w:rPr>
        <w:t>, this</w:t>
      </w:r>
      <w:r w:rsidRPr="002635D5">
        <w:rPr>
          <w:rStyle w:val="StyleUnderline"/>
        </w:rPr>
        <w:t xml:space="preserve"> isn’t without its challenges. Until now, most lunar missions have touched down around the sunlit equator where solar panels can easily supply power.</w:t>
      </w:r>
      <w:r w:rsidRPr="006247CD">
        <w:rPr>
          <w:sz w:val="16"/>
        </w:rPr>
        <w:t xml:space="preserve"> It’s much trickier when you’re heading somewhere that’s in permanent darkness. Some early missions, such as VIPER, will use rechargeable batteries to undertake brief sojourns into the shadows, but longer-term missions will require more thought. </w:t>
      </w:r>
      <w:r w:rsidRPr="001E0C1E">
        <w:rPr>
          <w:rStyle w:val="Emphasis"/>
          <w:highlight w:val="yellow"/>
        </w:rPr>
        <w:t>If</w:t>
      </w:r>
      <w:r w:rsidRPr="005A4B06">
        <w:rPr>
          <w:rStyle w:val="StyleUnderline"/>
        </w:rPr>
        <w:t xml:space="preserve"> future </w:t>
      </w:r>
      <w:r w:rsidRPr="001E0C1E">
        <w:rPr>
          <w:rStyle w:val="Emphasis"/>
          <w:highlight w:val="yellow"/>
        </w:rPr>
        <w:lastRenderedPageBreak/>
        <w:t>astronauts plan on mining</w:t>
      </w:r>
      <w:r w:rsidRPr="005A4B06">
        <w:rPr>
          <w:rStyle w:val="StyleUnderline"/>
        </w:rPr>
        <w:t xml:space="preserve"> the lunar </w:t>
      </w:r>
      <w:r w:rsidRPr="001E0C1E">
        <w:rPr>
          <w:rStyle w:val="Emphasis"/>
          <w:highlight w:val="yellow"/>
        </w:rPr>
        <w:t>ice, they’ll need a permanent base</w:t>
      </w:r>
      <w:r w:rsidRPr="005A4B06">
        <w:rPr>
          <w:rStyle w:val="StyleUnderline"/>
        </w:rPr>
        <w:t xml:space="preserve"> to do so and that will require a very specific location to prosper.</w:t>
      </w:r>
      <w:r w:rsidRPr="006247CD">
        <w:rPr>
          <w:sz w:val="16"/>
        </w:rPr>
        <w:t xml:space="preserve"> “The best place, if you could find it on the Moon, would be a permanently shadowed area with water, near a peak with persistent light that could stay sunlit almost all year for power from solar panels, and a cave for shelter,” says John Thornton from Astrobotic, the company contracted by NASA to transport VIPER to the Moon. “Caves provide a nice, thermal environment underground. If we could find that location, there’s no doubt that’s going to be the place where a human settlement pops-up.” Once a spot is found, it then becomes a case of building a base. Initially, this will probably be done with structures transported from Earth, though weight and size restrictions on launch vehicles will limit what can be sent, so it would be much better to build a base in situ. Fortunately, there are building materials everywhere on the Moon. </w:t>
      </w:r>
      <w:r w:rsidRPr="005A4B06">
        <w:rPr>
          <w:rStyle w:val="StyleUnderline"/>
        </w:rPr>
        <w:t xml:space="preserve">Several </w:t>
      </w:r>
      <w:r w:rsidRPr="001E0C1E">
        <w:rPr>
          <w:rStyle w:val="Emphasis"/>
          <w:highlight w:val="yellow"/>
        </w:rPr>
        <w:t>projects are looking at harvesting</w:t>
      </w:r>
      <w:r w:rsidRPr="005A4B06">
        <w:rPr>
          <w:rStyle w:val="StyleUnderline"/>
        </w:rPr>
        <w:t xml:space="preserve"> regolith – the fine layer of </w:t>
      </w:r>
      <w:r w:rsidRPr="001E0C1E">
        <w:rPr>
          <w:rStyle w:val="Emphasis"/>
          <w:highlight w:val="yellow"/>
        </w:rPr>
        <w:t>dust</w:t>
      </w:r>
      <w:r w:rsidRPr="005A4B06">
        <w:rPr>
          <w:rStyle w:val="StyleUnderline"/>
        </w:rPr>
        <w:t xml:space="preserve"> created by micrometeorites </w:t>
      </w:r>
      <w:proofErr w:type="spellStart"/>
      <w:r w:rsidRPr="005A4B06">
        <w:rPr>
          <w:rStyle w:val="StyleUnderline"/>
        </w:rPr>
        <w:t>pulverising</w:t>
      </w:r>
      <w:proofErr w:type="spellEnd"/>
      <w:r w:rsidRPr="005A4B06">
        <w:rPr>
          <w:rStyle w:val="StyleUnderline"/>
        </w:rPr>
        <w:t xml:space="preserve"> lunar rocks – </w:t>
      </w:r>
      <w:r w:rsidRPr="001E0C1E">
        <w:rPr>
          <w:rStyle w:val="Emphasis"/>
          <w:highlight w:val="yellow"/>
        </w:rPr>
        <w:t>and using it to 3D print structures</w:t>
      </w:r>
      <w:r w:rsidRPr="005A4B06">
        <w:rPr>
          <w:rStyle w:val="StyleUnderline"/>
        </w:rPr>
        <w:t>.</w:t>
      </w:r>
      <w:r w:rsidRPr="006247CD">
        <w:rPr>
          <w:sz w:val="16"/>
        </w:rPr>
        <w:t xml:space="preserve"> In the longer term, it could be possible to extract iron and titanium from lunar rocks. We’d need to build a refinery to process them, but having access to such metals beyond Earth’s gravity would allow us to build much larger structures and spacecraft. The Clementine spacecraft, launched in January 1994, detected the highest levels of the metals around the lunar mare – the dark regions created by ancient lava flows. As an added bonus, most of the ores are oxides, so they’d produce oxygen as a by-product. </w:t>
      </w:r>
      <w:r w:rsidRPr="0068794E">
        <w:rPr>
          <w:rStyle w:val="StyleUnderline"/>
        </w:rPr>
        <w:t xml:space="preserve">But not all potential lunar resources are as easy to extract. There are an estimated billion </w:t>
      </w:r>
      <w:proofErr w:type="spellStart"/>
      <w:r w:rsidRPr="0068794E">
        <w:rPr>
          <w:rStyle w:val="StyleUnderline"/>
        </w:rPr>
        <w:t>tonnes</w:t>
      </w:r>
      <w:proofErr w:type="spellEnd"/>
      <w:r w:rsidRPr="0068794E">
        <w:rPr>
          <w:rStyle w:val="StyleUnderline"/>
        </w:rPr>
        <w:t xml:space="preserve"> of </w:t>
      </w:r>
      <w:r w:rsidRPr="001E0C1E">
        <w:rPr>
          <w:rStyle w:val="Emphasis"/>
          <w:highlight w:val="yellow"/>
        </w:rPr>
        <w:t>helium-3, a potential fuel source</w:t>
      </w:r>
      <w:r w:rsidRPr="0068794E">
        <w:rPr>
          <w:rStyle w:val="StyleUnderline"/>
        </w:rPr>
        <w:t xml:space="preserve">, on the lunar surface, but extracting it </w:t>
      </w:r>
      <w:r w:rsidRPr="001E0C1E">
        <w:rPr>
          <w:rStyle w:val="Emphasis"/>
          <w:highlight w:val="yellow"/>
        </w:rPr>
        <w:t>would require a huge industrial complex</w:t>
      </w:r>
      <w:r w:rsidRPr="001E0C1E">
        <w:rPr>
          <w:rStyle w:val="Emphasis"/>
        </w:rPr>
        <w:t xml:space="preserve"> </w:t>
      </w:r>
      <w:r w:rsidRPr="0068794E">
        <w:rPr>
          <w:rStyle w:val="StyleUnderline"/>
        </w:rPr>
        <w:t xml:space="preserve">mining hundreds of </w:t>
      </w:r>
      <w:proofErr w:type="spellStart"/>
      <w:r w:rsidRPr="0068794E">
        <w:rPr>
          <w:rStyle w:val="StyleUnderline"/>
        </w:rPr>
        <w:t>tonnes</w:t>
      </w:r>
      <w:proofErr w:type="spellEnd"/>
      <w:r w:rsidRPr="0068794E">
        <w:rPr>
          <w:rStyle w:val="StyleUnderline"/>
        </w:rPr>
        <w:t xml:space="preserve"> of regolith every second – a prospect that’s centuries away from being feasible, even under the most ambitious circumstances. </w:t>
      </w:r>
      <w:r w:rsidRPr="001E0C1E">
        <w:rPr>
          <w:rStyle w:val="Emphasis"/>
          <w:highlight w:val="yellow"/>
        </w:rPr>
        <w:t>Such ambitious plans can’t be undertaken alone</w:t>
      </w:r>
      <w:r w:rsidRPr="0068794E">
        <w:rPr>
          <w:rStyle w:val="StyleUnderline"/>
        </w:rPr>
        <w:t>, however.</w:t>
      </w:r>
      <w:r w:rsidRPr="006247CD">
        <w:rPr>
          <w:sz w:val="16"/>
        </w:rPr>
        <w:t xml:space="preserve"> Currently there are two superpowers working to put humans on the Moon: the US and China. Though US law prevents the two from collaborating, they’re both reaching out to other nations to help them achieve their goal. “Lunar exploration can become a tremendous focus for international cooperation, which I think would be highly desirable, especially in today’s international climate,” says Crawford. Despite having only sent its first ‘taikonaut’ into space in 2003, China’s space </w:t>
      </w:r>
      <w:proofErr w:type="spellStart"/>
      <w:r w:rsidRPr="006247CD">
        <w:rPr>
          <w:sz w:val="16"/>
        </w:rPr>
        <w:t>programme</w:t>
      </w:r>
      <w:proofErr w:type="spellEnd"/>
      <w:r w:rsidRPr="006247CD">
        <w:rPr>
          <w:sz w:val="16"/>
        </w:rPr>
        <w:t xml:space="preserve"> is making great strides. Its </w:t>
      </w:r>
      <w:proofErr w:type="spellStart"/>
      <w:r w:rsidRPr="006247CD">
        <w:rPr>
          <w:sz w:val="16"/>
        </w:rPr>
        <w:t>Chang’e</w:t>
      </w:r>
      <w:proofErr w:type="spellEnd"/>
      <w:r w:rsidRPr="006247CD">
        <w:rPr>
          <w:sz w:val="16"/>
        </w:rPr>
        <w:t xml:space="preserve"> series of robotic lunar missions has been wildly successful and saw the first landing on the far side of the Moon in 2019 (</w:t>
      </w:r>
      <w:proofErr w:type="spellStart"/>
      <w:r w:rsidRPr="006247CD">
        <w:rPr>
          <w:sz w:val="16"/>
        </w:rPr>
        <w:t>Chang’e</w:t>
      </w:r>
      <w:proofErr w:type="spellEnd"/>
      <w:r w:rsidRPr="006247CD">
        <w:rPr>
          <w:sz w:val="16"/>
        </w:rPr>
        <w:t xml:space="preserve"> 4) and plans to return the first samples from the lunar south pole with </w:t>
      </w:r>
      <w:proofErr w:type="spellStart"/>
      <w:r w:rsidRPr="006247CD">
        <w:rPr>
          <w:sz w:val="16"/>
        </w:rPr>
        <w:t>Chang’e</w:t>
      </w:r>
      <w:proofErr w:type="spellEnd"/>
      <w:r w:rsidRPr="006247CD">
        <w:rPr>
          <w:sz w:val="16"/>
        </w:rPr>
        <w:t xml:space="preserve"> 6 (due to launch in 2023). The </w:t>
      </w:r>
      <w:proofErr w:type="spellStart"/>
      <w:r w:rsidRPr="006247CD">
        <w:rPr>
          <w:sz w:val="16"/>
        </w:rPr>
        <w:t>Chang’e</w:t>
      </w:r>
      <w:proofErr w:type="spellEnd"/>
      <w:r w:rsidRPr="006247CD">
        <w:rPr>
          <w:sz w:val="16"/>
        </w:rPr>
        <w:t xml:space="preserve"> 4 mission carried instruments from the Netherlands, Sweden and Germany, while European astronauts have already run several training exercises alongside their Chinese counterparts. Though the Chinese are secretive about their precise plans, they’ve made it clear that these missions are a precursor to a lunar landing mission. With several decades more experience to call upon, the US efforts are a little more mature. Their current plans are </w:t>
      </w:r>
      <w:proofErr w:type="spellStart"/>
      <w:r w:rsidRPr="006247CD">
        <w:rPr>
          <w:sz w:val="16"/>
        </w:rPr>
        <w:t>centred</w:t>
      </w:r>
      <w:proofErr w:type="spellEnd"/>
      <w:r w:rsidRPr="006247CD">
        <w:rPr>
          <w:sz w:val="16"/>
        </w:rPr>
        <w:t xml:space="preserve"> around the Gateway, a lunar station that would orbit the Moon. The station would act as a staging post for missions to the lunar surface, and potentially Mars and beyond. The Japanese, Canadian and European space agencies have all signed up to help, agreeing to build parts of the station on the promise of one day sending their own astronauts to the Moon. The first sections of the Gateway are due to fly in 2023, with operations starting in 2026. Meanwhile NASA is already planning the Artemis mission, which will send the first woman to the lunar surface by </w:t>
      </w:r>
      <w:r w:rsidRPr="008061C6">
        <w:rPr>
          <w:sz w:val="16"/>
        </w:rPr>
        <w:t xml:space="preserve">2024. </w:t>
      </w:r>
      <w:r w:rsidRPr="008061C6">
        <w:rPr>
          <w:rStyle w:val="Emphasis"/>
        </w:rPr>
        <w:t>These ambitions are also helping to foster</w:t>
      </w:r>
      <w:r w:rsidRPr="008061C6">
        <w:rPr>
          <w:rStyle w:val="StyleUnderline"/>
        </w:rPr>
        <w:t xml:space="preserve"> a branch of space exploration that’s blossomed over the last decade: </w:t>
      </w:r>
      <w:r w:rsidRPr="008061C6">
        <w:rPr>
          <w:rStyle w:val="Emphasis"/>
        </w:rPr>
        <w:t>private enterprise</w:t>
      </w:r>
      <w:r w:rsidRPr="00F241C2">
        <w:rPr>
          <w:rStyle w:val="Emphasis"/>
          <w:highlight w:val="yellow"/>
        </w:rPr>
        <w:t>. To encourage the growth of the</w:t>
      </w:r>
      <w:r w:rsidRPr="00DA1ED2">
        <w:rPr>
          <w:rStyle w:val="StyleUnderline"/>
        </w:rPr>
        <w:t xml:space="preserve"> space </w:t>
      </w:r>
      <w:r w:rsidRPr="00F241C2">
        <w:rPr>
          <w:rStyle w:val="Emphasis"/>
          <w:highlight w:val="yellow"/>
        </w:rPr>
        <w:t>sector, NASA</w:t>
      </w:r>
      <w:r w:rsidRPr="00F241C2">
        <w:rPr>
          <w:rStyle w:val="Emphasis"/>
        </w:rPr>
        <w:t xml:space="preserve"> </w:t>
      </w:r>
      <w:r w:rsidRPr="00DA1ED2">
        <w:rPr>
          <w:rStyle w:val="StyleUnderline"/>
        </w:rPr>
        <w:t xml:space="preserve">set up the Commercial Lunar Payload Services initiative, </w:t>
      </w:r>
      <w:r w:rsidRPr="00F241C2">
        <w:rPr>
          <w:rStyle w:val="Emphasis"/>
          <w:highlight w:val="yellow"/>
        </w:rPr>
        <w:t>asking companies to transport the space agency’s science instruments to the Moon</w:t>
      </w:r>
      <w:r w:rsidRPr="00DA1ED2">
        <w:rPr>
          <w:rStyle w:val="StyleUnderline"/>
        </w:rPr>
        <w:t xml:space="preserve">. </w:t>
      </w:r>
    </w:p>
    <w:p w14:paraId="7D460433" w14:textId="77777777" w:rsidR="00D241BB" w:rsidRDefault="00D241BB" w:rsidP="00292DDD">
      <w:pPr>
        <w:ind w:left="720"/>
        <w:rPr>
          <w:rStyle w:val="StyleUnderline"/>
        </w:rPr>
      </w:pPr>
    </w:p>
    <w:p w14:paraId="0904E5AB" w14:textId="77777777" w:rsidR="00D241BB" w:rsidRDefault="00D241BB" w:rsidP="00292DDD">
      <w:pPr>
        <w:ind w:left="720"/>
        <w:rPr>
          <w:rStyle w:val="StyleUnderline"/>
        </w:rPr>
      </w:pPr>
    </w:p>
    <w:p w14:paraId="792D8D6F" w14:textId="021C0BFF" w:rsidR="00292DDD" w:rsidRPr="00E03924" w:rsidRDefault="00292DDD" w:rsidP="00292DDD">
      <w:pPr>
        <w:ind w:left="720"/>
        <w:rPr>
          <w:rStyle w:val="Style13ptBold"/>
          <w:b w:val="0"/>
          <w:bCs/>
          <w:strike/>
          <w:sz w:val="16"/>
        </w:rPr>
      </w:pPr>
      <w:r w:rsidRPr="00E03924">
        <w:rPr>
          <w:rStyle w:val="StyleUnderline"/>
          <w:strike/>
        </w:rPr>
        <w:t>“NASA has plans to buy at least two lunar missions per year for the next eight to 10 years,” says Thornton. “</w:t>
      </w:r>
      <w:r w:rsidRPr="00E03924">
        <w:rPr>
          <w:rStyle w:val="Emphasis"/>
          <w:strike/>
          <w:highlight w:val="yellow"/>
        </w:rPr>
        <w:t xml:space="preserve">This is a first step towards </w:t>
      </w:r>
      <w:proofErr w:type="spellStart"/>
      <w:r w:rsidRPr="00E03924">
        <w:rPr>
          <w:rStyle w:val="Emphasis"/>
          <w:strike/>
          <w:highlight w:val="yellow"/>
        </w:rPr>
        <w:t>commercialisation</w:t>
      </w:r>
      <w:proofErr w:type="spellEnd"/>
      <w:r w:rsidRPr="00E03924">
        <w:rPr>
          <w:rStyle w:val="Emphasis"/>
          <w:strike/>
          <w:highlight w:val="yellow"/>
        </w:rPr>
        <w:t xml:space="preserve"> of routine, regular transport to the Moon</w:t>
      </w:r>
      <w:r w:rsidRPr="00E03924">
        <w:rPr>
          <w:rStyle w:val="StyleUnderline"/>
          <w:strike/>
        </w:rPr>
        <w:t xml:space="preserve">.” As well as being </w:t>
      </w:r>
      <w:r w:rsidRPr="00E03924">
        <w:rPr>
          <w:rStyle w:val="Emphasis"/>
          <w:strike/>
          <w:highlight w:val="yellow"/>
        </w:rPr>
        <w:t>much cheaper</w:t>
      </w:r>
      <w:r w:rsidRPr="00E03924">
        <w:rPr>
          <w:rStyle w:val="StyleUnderline"/>
          <w:strike/>
        </w:rPr>
        <w:t xml:space="preserve"> for NASA, it </w:t>
      </w:r>
      <w:r w:rsidRPr="00E03924">
        <w:rPr>
          <w:rStyle w:val="Emphasis"/>
          <w:strike/>
          <w:highlight w:val="yellow"/>
        </w:rPr>
        <w:t>also creates opportunities for those with a much smaller budget</w:t>
      </w:r>
      <w:r w:rsidRPr="00E03924">
        <w:rPr>
          <w:rStyle w:val="StyleUnderline"/>
          <w:strike/>
        </w:rPr>
        <w:t>.</w:t>
      </w:r>
      <w:r w:rsidRPr="00E03924">
        <w:rPr>
          <w:strike/>
          <w:sz w:val="16"/>
        </w:rPr>
        <w:t xml:space="preserve"> In late 2021, </w:t>
      </w:r>
      <w:r w:rsidRPr="00E03924">
        <w:rPr>
          <w:rStyle w:val="StyleUnderline"/>
          <w:strike/>
        </w:rPr>
        <w:t xml:space="preserve">Astrobotic will be sending its Peregrine lander to the Moon with a dozen NASA instruments, but it also has room to transport other projects at the cost of $1.2m per kilo </w:t>
      </w:r>
      <w:r w:rsidRPr="00E03924">
        <w:rPr>
          <w:strike/>
          <w:sz w:val="16"/>
        </w:rPr>
        <w:t>(</w:t>
      </w:r>
      <w:proofErr w:type="spellStart"/>
      <w:r w:rsidRPr="00E03924">
        <w:rPr>
          <w:strike/>
          <w:sz w:val="16"/>
        </w:rPr>
        <w:t>approx</w:t>
      </w:r>
      <w:proofErr w:type="spellEnd"/>
      <w:r w:rsidRPr="00E03924">
        <w:rPr>
          <w:strike/>
          <w:sz w:val="16"/>
        </w:rPr>
        <w:t xml:space="preserve"> £850,000). That might sound a lot, but in spaceflight terms it’s a bargain</w:t>
      </w:r>
      <w:r w:rsidRPr="00E03924">
        <w:rPr>
          <w:rStyle w:val="StyleUnderline"/>
          <w:strike/>
        </w:rPr>
        <w:t xml:space="preserve">. “We have </w:t>
      </w:r>
      <w:r w:rsidRPr="00E03924">
        <w:rPr>
          <w:rStyle w:val="Emphasis"/>
          <w:strike/>
        </w:rPr>
        <w:t>a broad array of customers</w:t>
      </w:r>
      <w:r w:rsidRPr="00E03924">
        <w:rPr>
          <w:rStyle w:val="StyleUnderline"/>
          <w:strike/>
        </w:rPr>
        <w:t xml:space="preserve">, even just on our first mission,” says Thornton, who has seen </w:t>
      </w:r>
      <w:r w:rsidRPr="00E03924">
        <w:rPr>
          <w:rStyle w:val="Emphasis"/>
          <w:strike/>
        </w:rPr>
        <w:t xml:space="preserve">universities, companies </w:t>
      </w:r>
      <w:r w:rsidRPr="00E03924">
        <w:rPr>
          <w:rStyle w:val="StyleUnderline"/>
          <w:strike/>
        </w:rPr>
        <w:t xml:space="preserve">and even </w:t>
      </w:r>
      <w:r w:rsidRPr="00E03924">
        <w:rPr>
          <w:rStyle w:val="StyleUnderline"/>
          <w:strike/>
        </w:rPr>
        <w:lastRenderedPageBreak/>
        <w:t xml:space="preserve">private individuals </w:t>
      </w:r>
      <w:r w:rsidRPr="00E03924">
        <w:rPr>
          <w:rStyle w:val="Emphasis"/>
          <w:strike/>
        </w:rPr>
        <w:t>sign up to hitch a ride</w:t>
      </w:r>
      <w:r w:rsidRPr="00E03924">
        <w:rPr>
          <w:rStyle w:val="StyleUnderline"/>
          <w:strike/>
        </w:rPr>
        <w:t>. “</w:t>
      </w:r>
      <w:r w:rsidRPr="00E03924">
        <w:rPr>
          <w:strike/>
          <w:sz w:val="16"/>
        </w:rPr>
        <w:t>We have a payload from the UK that’s actually a fun little walking rover that’s going to walk across the surface.” Alongside Astrobotic are many other companies all preparing to head to the lunar surface. Though none of them has successfully landed yet, there’s no shortage of passengers waiting to hitch a ride. The lunar surface is about to get busier than it’s ever been.</w:t>
      </w:r>
    </w:p>
    <w:p w14:paraId="26797EB3" w14:textId="77777777" w:rsidR="00292DDD" w:rsidRPr="007956E0" w:rsidRDefault="00292DDD" w:rsidP="00292DDD">
      <w:pPr>
        <w:rPr>
          <w:u w:val="single"/>
        </w:rPr>
      </w:pPr>
    </w:p>
    <w:p w14:paraId="7FCAD508" w14:textId="2C887DC5" w:rsidR="00292DDD" w:rsidRPr="00A667AA" w:rsidRDefault="00292DDD" w:rsidP="00292DDD">
      <w:pPr>
        <w:pStyle w:val="Heading4"/>
        <w:rPr>
          <w:rStyle w:val="Style13ptBold"/>
          <w:b/>
        </w:rPr>
      </w:pPr>
      <w:r w:rsidRPr="00A667AA">
        <w:rPr>
          <w:rStyle w:val="Style13ptBold"/>
          <w:b/>
        </w:rPr>
        <w:t xml:space="preserve">Space Settlement is coming now and prevents inevitable extinction. </w:t>
      </w:r>
    </w:p>
    <w:p w14:paraId="235B86EC" w14:textId="77777777" w:rsidR="00292DDD" w:rsidRPr="007D591F" w:rsidRDefault="00292DDD" w:rsidP="00292DDD">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4" w:history="1">
        <w:r w:rsidRPr="007D591F">
          <w:rPr>
            <w:rStyle w:val="Hyperlink"/>
          </w:rPr>
          <w:t>https://apps.dtic.mil/sti/pdfs/AD1053024.pdf</w:t>
        </w:r>
      </w:hyperlink>
      <w:r w:rsidRPr="007D591F">
        <w:t>] CT</w:t>
      </w:r>
    </w:p>
    <w:p w14:paraId="0953DEAF" w14:textId="77777777" w:rsidR="00292DDD" w:rsidRDefault="00292DDD" w:rsidP="00292DDD">
      <w:pPr>
        <w:ind w:left="720"/>
        <w:rPr>
          <w:sz w:val="16"/>
          <w:szCs w:val="16"/>
        </w:rPr>
      </w:pPr>
      <w:r>
        <w:rPr>
          <w:sz w:val="16"/>
          <w:szCs w:val="16"/>
        </w:rPr>
        <w:t>Why the United States Needs to Think About Space Colonization Now</w:t>
      </w:r>
    </w:p>
    <w:p w14:paraId="37C60DAB" w14:textId="77777777" w:rsidR="00D241BB" w:rsidRDefault="00292DDD" w:rsidP="003670AF">
      <w:pPr>
        <w:ind w:left="720"/>
        <w:rPr>
          <w:rStyle w:val="Emphasis"/>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xml:space="preserve">. </w:t>
      </w:r>
      <w:r w:rsidRPr="004A25E3">
        <w:rPr>
          <w:rStyle w:val="Emphasis"/>
        </w:rPr>
        <w:t>This will be</w:t>
      </w:r>
      <w:r w:rsidRPr="004A25E3">
        <w:rPr>
          <w:rStyle w:val="StyleUnderline"/>
        </w:rPr>
        <w:t xml:space="preserve"> best </w:t>
      </w:r>
      <w:r w:rsidRPr="004A25E3">
        <w:rPr>
          <w:rStyle w:val="Emphasis"/>
        </w:rPr>
        <w:t>achieved through public-private partnerships</w:t>
      </w:r>
      <w:r w:rsidRPr="004A25E3">
        <w:rPr>
          <w:rStyle w:val="StyleUnderline"/>
        </w:rPr>
        <w:t xml:space="preserve"> and international colla</w:t>
      </w:r>
      <w:r w:rsidRPr="001A0B1B">
        <w:rPr>
          <w:rStyle w:val="StyleUnderline"/>
        </w:rPr>
        <w:t>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Even if this timeline misses its ambitious deadline by a decade</w:t>
      </w:r>
      <w:r w:rsidRPr="004A25E3">
        <w:rPr>
          <w:rStyle w:val="StyleUnderline"/>
        </w:rPr>
        <w:t xml:space="preserve">, </w:t>
      </w:r>
      <w:r w:rsidRPr="004A25E3">
        <w:rPr>
          <w:rStyle w:val="Emphasis"/>
        </w:rPr>
        <w:t>humanity will be a multi-planetary species in</w:t>
      </w:r>
      <w:r w:rsidRPr="004A25E3">
        <w:rPr>
          <w:rStyle w:val="StyleUnderline"/>
        </w:rPr>
        <w:t xml:space="preserve"> many </w:t>
      </w:r>
      <w:r w:rsidRPr="004A25E3">
        <w:rPr>
          <w:rStyle w:val="Emphasis"/>
        </w:rPr>
        <w:t>readers’ lifetimes</w:t>
      </w:r>
      <w:r w:rsidRPr="004A25E3">
        <w:rPr>
          <w:rStyle w:val="StyleUnderline"/>
        </w:rPr>
        <w:t>.</w:t>
      </w:r>
      <w:r w:rsidRPr="004A25E3">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w:t>
      </w:r>
      <w:r w:rsidRPr="007D591F">
        <w:rPr>
          <w:sz w:val="16"/>
        </w:rPr>
        <w:t xml:space="preserve">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4A25E3">
        <w:rPr>
          <w:rStyle w:val="StyleUnderline"/>
        </w:rPr>
        <w:t xml:space="preserve">Space </w:t>
      </w:r>
      <w:r w:rsidRPr="004A25E3">
        <w:rPr>
          <w:rStyle w:val="Emphasis"/>
        </w:rPr>
        <w:t>colonization is more important to our species than the economic benefits of a space economy</w:t>
      </w:r>
      <w:r w:rsidRPr="004A25E3">
        <w:rPr>
          <w:rStyle w:val="StyleUnderline"/>
        </w:rPr>
        <w:t xml:space="preserve"> and the conquests of exploration.</w:t>
      </w:r>
      <w:r w:rsidRPr="004A25E3">
        <w:rPr>
          <w:sz w:val="16"/>
        </w:rPr>
        <w:t xml:space="preserve"> </w:t>
      </w:r>
      <w:r w:rsidRPr="004A25E3">
        <w:rPr>
          <w:rStyle w:val="StyleUnderline"/>
        </w:rPr>
        <w:t>The current world population is 7.4 billion people</w:t>
      </w:r>
      <w:r w:rsidRPr="001A0B1B">
        <w:rPr>
          <w:rStyle w:val="StyleUnderline"/>
        </w:rPr>
        <w:t>.18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 xml:space="preserve">is destroyed by an asteroid strike, </w:t>
      </w:r>
      <w:r w:rsidRPr="00AC6CD9">
        <w:rPr>
          <w:rStyle w:val="Emphasis"/>
          <w:highlight w:val="yellow"/>
        </w:rPr>
        <w:lastRenderedPageBreak/>
        <w:t>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p>
    <w:p w14:paraId="6103228B" w14:textId="77777777" w:rsidR="00D241BB" w:rsidRDefault="00D241BB" w:rsidP="003670AF">
      <w:pPr>
        <w:ind w:left="720"/>
        <w:rPr>
          <w:rStyle w:val="Emphasis"/>
        </w:rPr>
      </w:pPr>
    </w:p>
    <w:p w14:paraId="5060556A" w14:textId="77777777" w:rsidR="00D241BB" w:rsidRDefault="00D241BB" w:rsidP="003670AF">
      <w:pPr>
        <w:ind w:left="720"/>
        <w:rPr>
          <w:rStyle w:val="Emphasis"/>
        </w:rPr>
      </w:pPr>
    </w:p>
    <w:p w14:paraId="2A59E1E0" w14:textId="50510CAE" w:rsidR="009409B9" w:rsidRPr="003670AF" w:rsidRDefault="00292DDD" w:rsidP="003670AF">
      <w:pPr>
        <w:ind w:left="720"/>
        <w:rPr>
          <w:u w:val="single"/>
        </w:rPr>
      </w:pP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 xml:space="preserve">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w:t>
      </w:r>
      <w:r w:rsidRPr="004A25E3">
        <w:rPr>
          <w:sz w:val="16"/>
        </w:rPr>
        <w:t>feel that colonization is going to happen, no matter what governments do.</w:t>
      </w:r>
      <w:r w:rsidRPr="004A25E3">
        <w:rPr>
          <w:rStyle w:val="StyleUnderline"/>
        </w:rPr>
        <w:t xml:space="preserve">27 If colonization is going to happen, then </w:t>
      </w:r>
      <w:r w:rsidRPr="004A25E3">
        <w:rPr>
          <w:rStyle w:val="Emphasis"/>
        </w:rPr>
        <w:t>it is in the</w:t>
      </w:r>
      <w:r w:rsidRPr="004A25E3">
        <w:rPr>
          <w:rStyle w:val="StyleUnderline"/>
        </w:rPr>
        <w:t xml:space="preserve"> United </w:t>
      </w:r>
      <w:r w:rsidRPr="004A25E3">
        <w:rPr>
          <w:rStyle w:val="Emphasis"/>
        </w:rPr>
        <w:t>States’ best interest to develop a legal framework that supports the efforts and protect</w:t>
      </w:r>
      <w:r w:rsidRPr="004A25E3">
        <w:rPr>
          <w:rStyle w:val="StyleUnderline"/>
        </w:rPr>
        <w:t xml:space="preserve">s our </w:t>
      </w:r>
      <w:r w:rsidRPr="004A25E3">
        <w:rPr>
          <w:rStyle w:val="Emphasis"/>
        </w:rPr>
        <w:t>citizens who</w:t>
      </w:r>
      <w:r w:rsidRPr="004A25E3">
        <w:rPr>
          <w:rStyle w:val="StyleUnderline"/>
        </w:rPr>
        <w:t xml:space="preserve"> will travel to and </w:t>
      </w:r>
      <w:r w:rsidRPr="004A25E3">
        <w:rPr>
          <w:rStyle w:val="Emphasis"/>
        </w:rPr>
        <w:t>live in these habitats.</w:t>
      </w:r>
      <w:r w:rsidRPr="004A25E3">
        <w:rPr>
          <w:rStyle w:val="StyleUnderline"/>
        </w:rPr>
        <w:t xml:space="preserve"> </w:t>
      </w:r>
      <w:r w:rsidRPr="004A25E3">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4A25E3">
        <w:rPr>
          <w:rStyle w:val="StyleUnderline"/>
        </w:rPr>
        <w:t xml:space="preserve">Finally, as humanity expands away from the surface of the Earth, it is important </w:t>
      </w:r>
      <w:r w:rsidRPr="004A25E3">
        <w:rPr>
          <w:rStyle w:val="Emphasis"/>
        </w:rPr>
        <w:t>to create a free society based on the principles of the Rule of Law</w:t>
      </w:r>
      <w:r w:rsidRPr="004A25E3">
        <w:rPr>
          <w:rStyle w:val="StyleUnderline"/>
        </w:rPr>
        <w:t xml:space="preserve"> rather than some other form of government, or an anarchistic company town.</w:t>
      </w:r>
    </w:p>
    <w:p w14:paraId="2A10C462" w14:textId="42FCFDA9" w:rsidR="009409B9" w:rsidRDefault="009409B9" w:rsidP="00832E6B">
      <w:pPr>
        <w:pStyle w:val="Heading2"/>
      </w:pPr>
      <w:r>
        <w:lastRenderedPageBreak/>
        <w:t>CASE</w:t>
      </w:r>
    </w:p>
    <w:p w14:paraId="0B9D40DC" w14:textId="77777777" w:rsidR="009409B9" w:rsidRDefault="009409B9" w:rsidP="009409B9">
      <w:pPr>
        <w:pStyle w:val="Heading3"/>
      </w:pPr>
      <w:r>
        <w:lastRenderedPageBreak/>
        <w:t>AT space war</w:t>
      </w:r>
    </w:p>
    <w:p w14:paraId="2ACDEEB2" w14:textId="77777777" w:rsidR="009409B9" w:rsidRPr="00E03924" w:rsidRDefault="009409B9" w:rsidP="009409B9">
      <w:pPr>
        <w:pStyle w:val="Heading4"/>
        <w:rPr>
          <w:strike/>
        </w:rPr>
      </w:pPr>
      <w:r w:rsidRPr="00E03924">
        <w:rPr>
          <w:strike/>
        </w:rPr>
        <w:t>Space commercialization is a strong constraint on conflict – solves space war</w:t>
      </w:r>
    </w:p>
    <w:p w14:paraId="394AF409" w14:textId="77777777" w:rsidR="009409B9" w:rsidRPr="00E03924" w:rsidRDefault="009409B9" w:rsidP="009409B9">
      <w:pPr>
        <w:rPr>
          <w:strike/>
        </w:rPr>
      </w:pPr>
      <w:r w:rsidRPr="00E03924">
        <w:rPr>
          <w:strike/>
        </w:rPr>
        <w:t xml:space="preserve">Wendy N. Whitman </w:t>
      </w:r>
      <w:r w:rsidRPr="00E03924">
        <w:rPr>
          <w:b/>
          <w:bCs/>
          <w:strike/>
          <w:sz w:val="26"/>
          <w:szCs w:val="26"/>
        </w:rPr>
        <w:t>Cobb 20</w:t>
      </w:r>
      <w:r w:rsidRPr="00E03924">
        <w:rPr>
          <w:strike/>
        </w:rPr>
        <w:t xml:space="preserve">, is currently an associate professor of strategy and security studies at the US Air Force's School of Advanced Air and Space Studies, 7-21-2020, "Privatizing Peace: How Commerce Can Reduce Conflict in Space," Routledge &amp; CRC Press, </w:t>
      </w:r>
      <w:hyperlink r:id="rId15" w:history="1">
        <w:r w:rsidRPr="00E03924">
          <w:rPr>
            <w:rStyle w:val="Hyperlink"/>
            <w:strike/>
          </w:rPr>
          <w:t>https://www.routledge.com/Privatizing-Peace-How-Commerce-Can-Reduce-Conflict-in-Space/Cobb/p/book/9780367337834</w:t>
        </w:r>
      </w:hyperlink>
      <w:r w:rsidRPr="00E03924">
        <w:rPr>
          <w:strike/>
        </w:rPr>
        <w:t xml:space="preserve"> // </w:t>
      </w:r>
      <w:proofErr w:type="spellStart"/>
      <w:r w:rsidRPr="00E03924">
        <w:rPr>
          <w:strike/>
        </w:rPr>
        <w:t>AAli</w:t>
      </w:r>
      <w:proofErr w:type="spellEnd"/>
    </w:p>
    <w:p w14:paraId="0B80E127" w14:textId="77777777" w:rsidR="009409B9" w:rsidRPr="00E03924" w:rsidRDefault="009409B9" w:rsidP="009409B9">
      <w:pPr>
        <w:rPr>
          <w:strike/>
          <w:u w:val="single"/>
        </w:rPr>
      </w:pPr>
      <w:r w:rsidRPr="00E03924">
        <w:rPr>
          <w:strike/>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E03924">
        <w:rPr>
          <w:rStyle w:val="StyleUnderline"/>
          <w:strike/>
        </w:rPr>
        <w:t xml:space="preserve">peace ensues when states lack differences worthy of costly conflict."31 </w:t>
      </w:r>
      <w:r w:rsidRPr="00E03924">
        <w:rPr>
          <w:rStyle w:val="Emphasis"/>
          <w:strike/>
          <w:highlight w:val="yellow"/>
        </w:rPr>
        <w:t>If the costs of conflict are too high</w:t>
      </w:r>
      <w:r w:rsidRPr="00E03924">
        <w:rPr>
          <w:rStyle w:val="StyleUnderline"/>
          <w:strike/>
        </w:rPr>
        <w:t xml:space="preserve">, then </w:t>
      </w:r>
      <w:r w:rsidRPr="00E03924">
        <w:rPr>
          <w:rStyle w:val="Emphasis"/>
          <w:strike/>
          <w:highlight w:val="yellow"/>
        </w:rPr>
        <w:t>states should be more unlikely to engage in it</w:t>
      </w:r>
      <w:r w:rsidRPr="00E03924">
        <w:rPr>
          <w:strike/>
          <w:sz w:val="16"/>
        </w:rPr>
        <w:t xml:space="preserve">. To this end, </w:t>
      </w:r>
      <w:r w:rsidRPr="00E03924">
        <w:rPr>
          <w:rStyle w:val="StyleUnderline"/>
          <w:strike/>
          <w:highlight w:val="yellow"/>
        </w:rPr>
        <w:t>economic globalization</w:t>
      </w:r>
      <w:r w:rsidRPr="00E03924">
        <w:rPr>
          <w:rStyle w:val="StyleUnderline"/>
          <w:strike/>
        </w:rPr>
        <w:t xml:space="preserve"> can provide the means through which costs are raised.</w:t>
      </w:r>
      <w:r w:rsidRPr="00E03924">
        <w:rPr>
          <w:strike/>
          <w:sz w:val="16"/>
        </w:rPr>
        <w:t xml:space="preserve"> “</w:t>
      </w:r>
      <w:r w:rsidRPr="00E03924">
        <w:rPr>
          <w:rStyle w:val="StyleUnderline"/>
          <w:strike/>
        </w:rPr>
        <w:t xml:space="preserve">The integration of world markets not only </w:t>
      </w:r>
      <w:r w:rsidRPr="00E03924">
        <w:rPr>
          <w:rStyle w:val="StyleUnderline"/>
          <w:strike/>
          <w:highlight w:val="yellow"/>
        </w:rPr>
        <w:t>facilitates commerce</w:t>
      </w:r>
      <w:r w:rsidRPr="00E03924">
        <w:rPr>
          <w:rStyle w:val="StyleUnderline"/>
          <w:strike/>
        </w:rPr>
        <w:t>, but also creates new interests inimical to war</w:t>
      </w:r>
      <w:r w:rsidRPr="00E03924">
        <w:rPr>
          <w:strike/>
          <w:sz w:val="16"/>
        </w:rPr>
        <w:t xml:space="preserve">. </w:t>
      </w:r>
      <w:r w:rsidRPr="00E03924">
        <w:rPr>
          <w:rStyle w:val="StyleUnderline"/>
          <w:strike/>
          <w:highlight w:val="yellow"/>
        </w:rPr>
        <w:t>Financial interdependence</w:t>
      </w:r>
      <w:r w:rsidRPr="00E03924">
        <w:rPr>
          <w:rStyle w:val="StyleUnderline"/>
          <w:strike/>
        </w:rPr>
        <w:t xml:space="preserve"> </w:t>
      </w:r>
      <w:r w:rsidRPr="00E03924">
        <w:rPr>
          <w:rStyle w:val="StyleUnderline"/>
          <w:strike/>
          <w:highlight w:val="yellow"/>
        </w:rPr>
        <w:t>ensures</w:t>
      </w:r>
      <w:r w:rsidRPr="00E03924">
        <w:rPr>
          <w:rStyle w:val="StyleUnderline"/>
          <w:strike/>
        </w:rPr>
        <w:t xml:space="preserve"> that </w:t>
      </w:r>
      <w:r w:rsidRPr="00E03924">
        <w:rPr>
          <w:rStyle w:val="StyleUnderline"/>
          <w:strike/>
          <w:highlight w:val="yellow"/>
        </w:rPr>
        <w:t>damage</w:t>
      </w:r>
      <w:r w:rsidRPr="00E03924">
        <w:rPr>
          <w:rStyle w:val="StyleUnderline"/>
          <w:strike/>
        </w:rPr>
        <w:t xml:space="preserve"> inflicted on one economy </w:t>
      </w:r>
      <w:r w:rsidRPr="00E03924">
        <w:rPr>
          <w:rStyle w:val="StyleUnderline"/>
          <w:strike/>
          <w:highlight w:val="yellow"/>
        </w:rPr>
        <w:t>travels</w:t>
      </w:r>
      <w:r w:rsidRPr="00E03924">
        <w:rPr>
          <w:rStyle w:val="StyleUnderline"/>
          <w:strike/>
        </w:rPr>
        <w:t xml:space="preserve"> through the global system, </w:t>
      </w:r>
      <w:r w:rsidRPr="00E03924">
        <w:rPr>
          <w:rStyle w:val="Emphasis"/>
          <w:strike/>
          <w:highlight w:val="yellow"/>
        </w:rPr>
        <w:t>afflicting</w:t>
      </w:r>
      <w:r w:rsidRPr="00E03924">
        <w:rPr>
          <w:rStyle w:val="StyleUnderline"/>
          <w:strike/>
        </w:rPr>
        <w:t xml:space="preserve"> even </w:t>
      </w:r>
      <w:r w:rsidRPr="00E03924">
        <w:rPr>
          <w:rStyle w:val="Emphasis"/>
          <w:strike/>
          <w:highlight w:val="yellow"/>
        </w:rPr>
        <w:t>aggressors</w:t>
      </w:r>
      <w:r w:rsidRPr="00E03924">
        <w:rPr>
          <w:strike/>
          <w:sz w:val="16"/>
        </w:rPr>
        <w:t>."32 Focusing his analysis primarily on the influence of capitalism, Gartzke's findings suggest that states with markets more closely tied to the global economy are far less likely to experience a militarized dispute.</w:t>
      </w:r>
    </w:p>
    <w:p w14:paraId="6A4A4D83" w14:textId="77777777" w:rsidR="009409B9" w:rsidRPr="00E03924" w:rsidRDefault="009409B9" w:rsidP="009409B9">
      <w:pPr>
        <w:rPr>
          <w:strike/>
          <w:sz w:val="16"/>
        </w:rPr>
      </w:pPr>
      <w:r w:rsidRPr="00E03924">
        <w:rPr>
          <w:strike/>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E03924">
        <w:rPr>
          <w:rStyle w:val="StyleUnderline"/>
          <w:strike/>
        </w:rPr>
        <w:t>The commercial peace thesis emphasizes the role of trade and the connections made through it to explain a lack of conflict</w:t>
      </w:r>
      <w:r w:rsidRPr="00E03924">
        <w:rPr>
          <w:strike/>
          <w:sz w:val="16"/>
        </w:rPr>
        <w:t xml:space="preserve">. Han </w:t>
      </w:r>
      <w:proofErr w:type="spellStart"/>
      <w:r w:rsidRPr="00E03924">
        <w:rPr>
          <w:strike/>
          <w:sz w:val="16"/>
        </w:rPr>
        <w:t>Dorussen</w:t>
      </w:r>
      <w:proofErr w:type="spellEnd"/>
      <w:r w:rsidRPr="00E03924">
        <w:rPr>
          <w:strike/>
          <w:sz w:val="16"/>
        </w:rPr>
        <w:t xml:space="preserve"> and Hugh Ward write:</w:t>
      </w:r>
    </w:p>
    <w:p w14:paraId="3F8C8B35" w14:textId="77777777" w:rsidR="009409B9" w:rsidRPr="00E03924" w:rsidRDefault="009409B9" w:rsidP="009409B9">
      <w:pPr>
        <w:rPr>
          <w:strike/>
          <w:sz w:val="16"/>
        </w:rPr>
      </w:pPr>
      <w:r w:rsidRPr="00E03924">
        <w:rPr>
          <w:strike/>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0DC54A52" w14:textId="77777777" w:rsidR="009409B9" w:rsidRPr="00E03924" w:rsidRDefault="009409B9" w:rsidP="009409B9">
      <w:pPr>
        <w:rPr>
          <w:strike/>
          <w:sz w:val="16"/>
        </w:rPr>
      </w:pPr>
      <w:r w:rsidRPr="00E03924">
        <w:rPr>
          <w:strike/>
          <w:sz w:val="16"/>
        </w:rPr>
        <w:t>peaceful 35</w:t>
      </w:r>
    </w:p>
    <w:p w14:paraId="64C0EC00" w14:textId="77777777" w:rsidR="009409B9" w:rsidRPr="00E03924" w:rsidRDefault="009409B9" w:rsidP="009409B9">
      <w:pPr>
        <w:rPr>
          <w:rStyle w:val="Emphasis"/>
          <w:strike/>
        </w:rPr>
      </w:pPr>
      <w:r w:rsidRPr="00E03924">
        <w:rPr>
          <w:strike/>
          <w:sz w:val="16"/>
        </w:rPr>
        <w:t xml:space="preserve">Given the </w:t>
      </w:r>
      <w:r w:rsidRPr="00E03924">
        <w:rPr>
          <w:rStyle w:val="StyleUnderline"/>
          <w:strike/>
        </w:rPr>
        <w:t xml:space="preserve">interconnectedness of the global economy to space-based assets, a version of the commercial peace thesis can be used to argue that </w:t>
      </w:r>
      <w:r w:rsidRPr="00E03924">
        <w:rPr>
          <w:rStyle w:val="StyleUnderline"/>
          <w:strike/>
          <w:highlight w:val="yellow"/>
        </w:rPr>
        <w:t>the chance of conflict in space is less</w:t>
      </w:r>
      <w:r w:rsidRPr="00E03924">
        <w:rPr>
          <w:rStyle w:val="StyleUnderline"/>
          <w:strike/>
        </w:rPr>
        <w:t xml:space="preserve"> than is commonly understood or recognized precisely </w:t>
      </w:r>
      <w:r w:rsidRPr="00E03924">
        <w:rPr>
          <w:rStyle w:val="StyleUnderline"/>
          <w:strike/>
          <w:highlight w:val="yellow"/>
        </w:rPr>
        <w:t>because</w:t>
      </w:r>
      <w:r w:rsidRPr="00E03924">
        <w:rPr>
          <w:rStyle w:val="StyleUnderline"/>
          <w:strike/>
        </w:rPr>
        <w:t xml:space="preserve"> of the extent to which </w:t>
      </w:r>
      <w:r w:rsidRPr="00E03924">
        <w:rPr>
          <w:rStyle w:val="Emphasis"/>
          <w:strike/>
          <w:highlight w:val="yellow"/>
        </w:rPr>
        <w:t>the global economy has become dependent on space-</w:t>
      </w:r>
      <w:r w:rsidRPr="00E03924">
        <w:rPr>
          <w:rStyle w:val="Emphasis"/>
          <w:strike/>
        </w:rPr>
        <w:t xml:space="preserve">based </w:t>
      </w:r>
      <w:r w:rsidRPr="00E03924">
        <w:rPr>
          <w:rStyle w:val="Emphasis"/>
          <w:strike/>
          <w:highlight w:val="yellow"/>
        </w:rPr>
        <w:t>assets.</w:t>
      </w:r>
    </w:p>
    <w:p w14:paraId="582AAF63" w14:textId="77777777" w:rsidR="009409B9" w:rsidRPr="00E03924" w:rsidRDefault="009409B9" w:rsidP="009409B9">
      <w:pPr>
        <w:rPr>
          <w:strike/>
          <w:u w:val="single"/>
        </w:rPr>
      </w:pPr>
      <w:r w:rsidRPr="00E03924">
        <w:rPr>
          <w:strike/>
          <w:sz w:val="16"/>
        </w:rPr>
        <w:t xml:space="preserve">To understand this argument, consider a scenario in which </w:t>
      </w:r>
      <w:r w:rsidRPr="00E03924">
        <w:rPr>
          <w:rStyle w:val="StyleUnderline"/>
          <w:strike/>
          <w:highlight w:val="yellow"/>
        </w:rPr>
        <w:t>Russia</w:t>
      </w:r>
      <w:r w:rsidRPr="00E03924">
        <w:rPr>
          <w:rStyle w:val="StyleUnderline"/>
          <w:strike/>
        </w:rPr>
        <w:t xml:space="preserve">, in preparation for a new assault on Eastern Europe, </w:t>
      </w:r>
      <w:r w:rsidRPr="00E03924">
        <w:rPr>
          <w:rStyle w:val="StyleUnderline"/>
          <w:strike/>
          <w:highlight w:val="yellow"/>
        </w:rPr>
        <w:t>attacks a key US military satellite</w:t>
      </w:r>
      <w:r w:rsidRPr="00E03924">
        <w:rPr>
          <w:rStyle w:val="StyleUnderline"/>
          <w:strike/>
        </w:rPr>
        <w:t xml:space="preserve"> with the purpose of disrupting and disabling military communications in Europe.</w:t>
      </w:r>
      <w:r w:rsidRPr="00E03924">
        <w:rPr>
          <w:strike/>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E03924">
        <w:rPr>
          <w:rStyle w:val="StyleUnderline"/>
          <w:strike/>
        </w:rPr>
        <w:t xml:space="preserve">the </w:t>
      </w:r>
      <w:r w:rsidRPr="00E03924">
        <w:rPr>
          <w:rStyle w:val="StyleUnderline"/>
          <w:strike/>
          <w:highlight w:val="yellow"/>
        </w:rPr>
        <w:t>debris cloud</w:t>
      </w:r>
      <w:r w:rsidRPr="00E03924">
        <w:rPr>
          <w:rStyle w:val="StyleUnderline"/>
          <w:strike/>
        </w:rPr>
        <w:t xml:space="preserve"> created from the attack could have disastrous consequences beyond military communications Much like the movie Gravity, the debris cloud could cause a chain reaction, </w:t>
      </w:r>
      <w:r w:rsidRPr="00E03924">
        <w:rPr>
          <w:strike/>
          <w:sz w:val="16"/>
        </w:rPr>
        <w:t xml:space="preserve">hitting and disabling </w:t>
      </w:r>
      <w:r w:rsidRPr="00E03924">
        <w:rPr>
          <w:rStyle w:val="StyleUnderline"/>
          <w:strike/>
          <w:highlight w:val="yellow"/>
        </w:rPr>
        <w:t>dismantling other satellites</w:t>
      </w:r>
      <w:r w:rsidRPr="00E03924">
        <w:rPr>
          <w:rStyle w:val="StyleUnderline"/>
          <w:strike/>
        </w:rPr>
        <w:t xml:space="preserve"> that would in turn disrupt </w:t>
      </w:r>
      <w:r w:rsidRPr="00E03924">
        <w:rPr>
          <w:rStyle w:val="StyleUnderline"/>
          <w:strike/>
          <w:highlight w:val="yellow"/>
        </w:rPr>
        <w:t>civilian communications, business transactions</w:t>
      </w:r>
      <w:r w:rsidRPr="00E03924">
        <w:rPr>
          <w:rStyle w:val="StyleUnderline"/>
          <w:strike/>
        </w:rPr>
        <w:t xml:space="preserve">, and perhaps even </w:t>
      </w:r>
      <w:r w:rsidRPr="00E03924">
        <w:rPr>
          <w:rStyle w:val="StyleUnderline"/>
          <w:strike/>
          <w:highlight w:val="yellow"/>
        </w:rPr>
        <w:t>Russian military satellite</w:t>
      </w:r>
      <w:r w:rsidRPr="00E03924">
        <w:rPr>
          <w:rStyle w:val="StyleUnderline"/>
          <w:strike/>
        </w:rPr>
        <w:t>s</w:t>
      </w:r>
      <w:r w:rsidRPr="00E03924">
        <w:rPr>
          <w:strike/>
          <w:sz w:val="16"/>
        </w:rPr>
        <w:t xml:space="preserve">. </w:t>
      </w:r>
      <w:r w:rsidRPr="00E03924">
        <w:rPr>
          <w:rStyle w:val="StyleUnderline"/>
          <w:strike/>
        </w:rPr>
        <w:t xml:space="preserve">The economic effects of lost satellites would not be restricted to one country alone; </w:t>
      </w:r>
      <w:r w:rsidRPr="00E03924">
        <w:rPr>
          <w:rStyle w:val="StyleUnderline"/>
          <w:strike/>
        </w:rPr>
        <w:lastRenderedPageBreak/>
        <w:t xml:space="preserve">the global economic consequences in terms of </w:t>
      </w:r>
      <w:r w:rsidRPr="00E03924">
        <w:rPr>
          <w:rStyle w:val="StyleUnderline"/>
          <w:strike/>
          <w:highlight w:val="yellow"/>
        </w:rPr>
        <w:t>lost property</w:t>
      </w:r>
      <w:r w:rsidRPr="00E03924">
        <w:rPr>
          <w:rStyle w:val="StyleUnderline"/>
          <w:strike/>
        </w:rPr>
        <w:t xml:space="preserve"> (satellites), lost </w:t>
      </w:r>
      <w:r w:rsidRPr="00E03924">
        <w:rPr>
          <w:rStyle w:val="StyleUnderline"/>
          <w:strike/>
          <w:highlight w:val="yellow"/>
        </w:rPr>
        <w:t>transactions, and financial havoc</w:t>
      </w:r>
      <w:r w:rsidRPr="00E03924">
        <w:rPr>
          <w:rStyle w:val="StyleUnderline"/>
          <w:strike/>
        </w:rPr>
        <w:t xml:space="preserve"> would echo throughout the world, including in Russia itse</w:t>
      </w:r>
      <w:r w:rsidRPr="00E03924">
        <w:rPr>
          <w:strike/>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78975EAD" w14:textId="77777777" w:rsidR="009409B9" w:rsidRPr="00E03924" w:rsidRDefault="009409B9" w:rsidP="009409B9">
      <w:pPr>
        <w:rPr>
          <w:strike/>
          <w:u w:val="single"/>
        </w:rPr>
      </w:pPr>
      <w:r w:rsidRPr="00E03924">
        <w:rPr>
          <w:strike/>
          <w:sz w:val="16"/>
        </w:rPr>
        <w:t xml:space="preserve">While the previous scenario highlights several reasons why it would not be in Russia's best interest to attack a US satellite, this book argues that the </w:t>
      </w:r>
      <w:r w:rsidRPr="00E03924">
        <w:rPr>
          <w:rStyle w:val="StyleUnderline"/>
          <w:strike/>
          <w:highlight w:val="yellow"/>
        </w:rPr>
        <w:t>economic</w:t>
      </w:r>
      <w:r w:rsidRPr="00E03924">
        <w:rPr>
          <w:strike/>
          <w:sz w:val="16"/>
        </w:rPr>
        <w:t xml:space="preserve"> argument </w:t>
      </w:r>
      <w:r w:rsidRPr="00E03924">
        <w:rPr>
          <w:rStyle w:val="StyleUnderline"/>
          <w:strike/>
          <w:highlight w:val="yellow"/>
        </w:rPr>
        <w:t>is</w:t>
      </w:r>
      <w:r w:rsidRPr="00E03924">
        <w:rPr>
          <w:strike/>
          <w:sz w:val="16"/>
        </w:rPr>
        <w:t xml:space="preserve"> both the strongest and the </w:t>
      </w:r>
      <w:r w:rsidRPr="00E03924">
        <w:rPr>
          <w:rStyle w:val="StyleUnderline"/>
          <w:strike/>
          <w:highlight w:val="yellow"/>
        </w:rPr>
        <w:t>most restraining</w:t>
      </w:r>
      <w:r w:rsidRPr="00E03924">
        <w:rPr>
          <w:rStyle w:val="StyleUnderline"/>
          <w:strike/>
        </w:rPr>
        <w:t xml:space="preserve"> especially </w:t>
      </w:r>
      <w:r w:rsidRPr="00E03924">
        <w:rPr>
          <w:rStyle w:val="StyleUnderline"/>
          <w:strike/>
          <w:highlight w:val="yellow"/>
        </w:rPr>
        <w:t>as space becomes more</w:t>
      </w:r>
      <w:r w:rsidRPr="00E03924">
        <w:rPr>
          <w:rStyle w:val="StyleUnderline"/>
          <w:strike/>
        </w:rPr>
        <w:t xml:space="preserve"> congested, competitive, contested, and </w:t>
      </w:r>
      <w:r w:rsidRPr="00E03924">
        <w:rPr>
          <w:rStyle w:val="StyleUnderline"/>
          <w:strike/>
          <w:highlight w:val="yellow"/>
        </w:rPr>
        <w:t>commercialized</w:t>
      </w:r>
      <w:r w:rsidRPr="00E03924">
        <w:rPr>
          <w:strike/>
          <w:sz w:val="16"/>
        </w:rPr>
        <w:t>. The emergence of private space companies enhances this argument. "</w:t>
      </w:r>
      <w:r w:rsidRPr="00E03924">
        <w:rPr>
          <w:rStyle w:val="StyleUnderline"/>
          <w:strike/>
        </w:rPr>
        <w:t xml:space="preserve">In the commercial sector, </w:t>
      </w:r>
      <w:r w:rsidRPr="00E03924">
        <w:rPr>
          <w:rStyle w:val="StyleUnderline"/>
          <w:strike/>
          <w:highlight w:val="yellow"/>
        </w:rPr>
        <w:t xml:space="preserve">companies need reliability and legal enforcement </w:t>
      </w:r>
      <w:r w:rsidRPr="00E03924">
        <w:rPr>
          <w:rStyle w:val="StyleUnderline"/>
          <w:strike/>
        </w:rPr>
        <w:t>mechanisms if they are going to operate profitably in a shared environment</w:t>
      </w:r>
      <w:r w:rsidRPr="00E03924">
        <w:rPr>
          <w:strike/>
          <w:sz w:val="16"/>
        </w:rPr>
        <w:t>."36 In order to foster the growing area of space commercialization, com</w:t>
      </w:r>
      <w:r w:rsidRPr="00E03924">
        <w:rPr>
          <w:rStyle w:val="StyleUnderline"/>
          <w:strike/>
        </w:rPr>
        <w:t>panies must be assured that the activities they undertake in space will be protected in some way or, at a minimum, allowed to proceed to the extent where they can reap the profit</w:t>
      </w:r>
      <w:r w:rsidRPr="00E03924">
        <w:rPr>
          <w:strike/>
          <w:sz w:val="16"/>
        </w:rPr>
        <w:t xml:space="preserve">. </w:t>
      </w:r>
      <w:r w:rsidRPr="00E03924">
        <w:rPr>
          <w:rStyle w:val="StyleUnderline"/>
          <w:strike/>
        </w:rPr>
        <w:t xml:space="preserve">This could be done through international organizations that would provide some sort of space traffic control, but </w:t>
      </w:r>
      <w:r w:rsidRPr="00E03924">
        <w:rPr>
          <w:rStyle w:val="Emphasis"/>
          <w:strike/>
          <w:highlight w:val="yellow"/>
        </w:rPr>
        <w:t>the likelihood of a major international breakthrough on rules regarding space is unlikely in the near term</w:t>
      </w:r>
      <w:r w:rsidRPr="00E03924">
        <w:rPr>
          <w:rStyle w:val="StyleUnderline"/>
          <w:strike/>
        </w:rPr>
        <w:t xml:space="preserve">. Therefore, </w:t>
      </w:r>
      <w:r w:rsidRPr="00E03924">
        <w:rPr>
          <w:rStyle w:val="Emphasis"/>
          <w:strike/>
          <w:highlight w:val="yellow"/>
        </w:rPr>
        <w:t xml:space="preserve">actors must rely on </w:t>
      </w:r>
      <w:r w:rsidRPr="00E03924">
        <w:rPr>
          <w:rStyle w:val="StyleUnderline"/>
          <w:strike/>
        </w:rPr>
        <w:t>the</w:t>
      </w:r>
      <w:r w:rsidRPr="00E03924">
        <w:rPr>
          <w:rStyle w:val="Emphasis"/>
          <w:strike/>
        </w:rPr>
        <w:t xml:space="preserve"> </w:t>
      </w:r>
      <w:r w:rsidRPr="00E03924">
        <w:rPr>
          <w:rStyle w:val="Emphasis"/>
          <w:strike/>
          <w:highlight w:val="yellow"/>
        </w:rPr>
        <w:t xml:space="preserve">protections afforded </w:t>
      </w:r>
      <w:r w:rsidRPr="00E03924">
        <w:rPr>
          <w:rStyle w:val="Emphasis"/>
          <w:strike/>
        </w:rPr>
        <w:t xml:space="preserve">them </w:t>
      </w:r>
      <w:r w:rsidRPr="00E03924">
        <w:rPr>
          <w:rStyle w:val="Emphasis"/>
          <w:strike/>
          <w:highlight w:val="yellow"/>
        </w:rPr>
        <w:t xml:space="preserve">by an </w:t>
      </w:r>
      <w:r w:rsidRPr="00E03924">
        <w:rPr>
          <w:rStyle w:val="Emphasis"/>
          <w:strike/>
        </w:rPr>
        <w:t xml:space="preserve">increasingly </w:t>
      </w:r>
      <w:r w:rsidRPr="00E03924">
        <w:rPr>
          <w:rStyle w:val="Emphasis"/>
          <w:strike/>
          <w:highlight w:val="yellow"/>
        </w:rPr>
        <w:t xml:space="preserve">globalized economy that is </w:t>
      </w:r>
      <w:r w:rsidRPr="00E03924">
        <w:rPr>
          <w:rStyle w:val="Emphasis"/>
          <w:strike/>
        </w:rPr>
        <w:t xml:space="preserve">ever more </w:t>
      </w:r>
      <w:r w:rsidRPr="00E03924">
        <w:rPr>
          <w:rStyle w:val="Emphasis"/>
          <w:strike/>
          <w:highlight w:val="yellow"/>
        </w:rPr>
        <w:t>dependent on space-based assets</w:t>
      </w:r>
      <w:r w:rsidRPr="00E03924">
        <w:rPr>
          <w:rStyle w:val="StyleUnderline"/>
          <w:strike/>
        </w:rPr>
        <w:t>.</w:t>
      </w:r>
    </w:p>
    <w:p w14:paraId="6217FA66" w14:textId="77777777" w:rsidR="009409B9" w:rsidRPr="0008103A" w:rsidRDefault="009409B9" w:rsidP="009409B9">
      <w:pPr>
        <w:pStyle w:val="Heading4"/>
        <w:rPr>
          <w:u w:val="single"/>
        </w:rPr>
      </w:pPr>
      <w:r w:rsidRPr="0008103A">
        <w:rPr>
          <w:u w:val="single"/>
        </w:rPr>
        <w:t>No space war</w:t>
      </w:r>
      <w:r>
        <w:t xml:space="preserve"> and terrestrial conflict </w:t>
      </w:r>
      <w:r w:rsidRPr="0008103A">
        <w:rPr>
          <w:u w:val="single"/>
        </w:rPr>
        <w:t>turns it</w:t>
      </w:r>
    </w:p>
    <w:p w14:paraId="4CEDF618" w14:textId="77777777" w:rsidR="009409B9" w:rsidRPr="002E52B2" w:rsidRDefault="009409B9" w:rsidP="009409B9">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6006C4CB" w14:textId="2FBD8112" w:rsidR="009409B9" w:rsidRDefault="009409B9" w:rsidP="009409B9">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a,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5EE17ED1" w14:textId="77777777" w:rsidR="002D4F13" w:rsidRPr="00F35F0D" w:rsidRDefault="002D4F13" w:rsidP="002D4F13">
      <w:pPr>
        <w:pStyle w:val="Heading4"/>
        <w:rPr>
          <w:rFonts w:cs="Arial"/>
          <w:b w:val="0"/>
          <w:bCs w:val="0"/>
        </w:rPr>
      </w:pPr>
      <w:r w:rsidRPr="00F35F0D">
        <w:rPr>
          <w:rFonts w:cs="Arial"/>
          <w:u w:val="single"/>
        </w:rPr>
        <w:lastRenderedPageBreak/>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BCB0B2B" w14:textId="77777777" w:rsidR="002D4F13" w:rsidRPr="00F35F0D" w:rsidRDefault="002D4F13" w:rsidP="002D4F13">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778320A" w14:textId="77777777" w:rsidR="002D4F13" w:rsidRDefault="002D4F13" w:rsidP="002D4F13">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140D5779" w14:textId="77777777" w:rsidR="002D4F13" w:rsidRDefault="002D4F13" w:rsidP="009409B9">
      <w:pPr>
        <w:rPr>
          <w:sz w:val="16"/>
        </w:rPr>
      </w:pPr>
    </w:p>
    <w:p w14:paraId="11848589" w14:textId="77777777" w:rsidR="00CC3A02" w:rsidRPr="00FC68DA" w:rsidRDefault="00CC3A02" w:rsidP="00CC3A02">
      <w:pPr>
        <w:pStyle w:val="Heading4"/>
      </w:pPr>
      <w:r>
        <w:t xml:space="preserve">No Russia escalation or </w:t>
      </w:r>
      <w:proofErr w:type="spellStart"/>
      <w:r>
        <w:t>miscalc</w:t>
      </w:r>
      <w:proofErr w:type="spellEnd"/>
    </w:p>
    <w:p w14:paraId="24039490" w14:textId="77777777" w:rsidR="00CC3A02" w:rsidRDefault="00CC3A02" w:rsidP="00CC3A02">
      <w:r>
        <w:t xml:space="preserve">Simon </w:t>
      </w:r>
      <w:proofErr w:type="spellStart"/>
      <w:r w:rsidRPr="005C67B7">
        <w:rPr>
          <w:rStyle w:val="Style13ptBold"/>
        </w:rPr>
        <w:t>Saradzhyan</w:t>
      </w:r>
      <w:proofErr w:type="spellEnd"/>
      <w:r w:rsidRPr="005C67B7">
        <w:rPr>
          <w:rStyle w:val="Style13ptBold"/>
        </w:rPr>
        <w:t xml:space="preserve"> 19</w:t>
      </w:r>
      <w:r>
        <w:t xml:space="preserve">, MPA from Harvard University, Founding Director of Russia Matters, Assistant Director of the U.S.-Russia Initiative to Prevent Nuclear Terrorism at the </w:t>
      </w:r>
      <w:proofErr w:type="spellStart"/>
      <w:r>
        <w:t>Belfer</w:t>
      </w:r>
      <w:proofErr w:type="spellEnd"/>
      <w:r>
        <w:t xml:space="preserve"> Center for Science and International Affairs, “How High Is Risk of Nuclear War Between Russia and US?”, Russia Matters – Blog of the </w:t>
      </w:r>
      <w:proofErr w:type="spellStart"/>
      <w:r>
        <w:t>Belfer</w:t>
      </w:r>
      <w:proofErr w:type="spellEnd"/>
      <w:r>
        <w:t xml:space="preserve"> Center for Science and International Affairs at Harvard University, 8/6/2019, https://www.russiamatters.org/blog/how-high-risk-nuclear-war-between-russia-and-us</w:t>
      </w:r>
    </w:p>
    <w:p w14:paraId="5C71C10A" w14:textId="77777777" w:rsidR="00D241BB" w:rsidRDefault="00CC3A02" w:rsidP="00CC3A02">
      <w:pPr>
        <w:rPr>
          <w:rStyle w:val="StyleUnderline"/>
          <w:highlight w:val="cyan"/>
        </w:rPr>
      </w:pPr>
      <w:r w:rsidRPr="005C67B7">
        <w:rPr>
          <w:rStyle w:val="StyleUnderline"/>
        </w:rPr>
        <w:t>The scenario</w:t>
      </w:r>
      <w:r>
        <w:t xml:space="preserve"> Moniz and Nunn outline </w:t>
      </w:r>
      <w:r w:rsidRPr="005C67B7">
        <w:rPr>
          <w:rStyle w:val="StyleUnderline"/>
        </w:rPr>
        <w:t xml:space="preserve">is not without contestable points. For instance, </w:t>
      </w:r>
      <w:r w:rsidRPr="005C67B7">
        <w:rPr>
          <w:rStyle w:val="Emphasis"/>
          <w:highlight w:val="cyan"/>
        </w:rPr>
        <w:t>even if</w:t>
      </w:r>
      <w:r w:rsidRPr="005C67B7">
        <w:rPr>
          <w:rStyle w:val="StyleUnderline"/>
          <w:highlight w:val="cyan"/>
        </w:rPr>
        <w:t xml:space="preserve"> Russia’s </w:t>
      </w:r>
      <w:r w:rsidRPr="005C67B7">
        <w:rPr>
          <w:rStyle w:val="Emphasis"/>
          <w:highlight w:val="cyan"/>
        </w:rPr>
        <w:t>e</w:t>
      </w:r>
      <w:r w:rsidRPr="005C67B7">
        <w:rPr>
          <w:rStyle w:val="StyleUnderline"/>
        </w:rPr>
        <w:t xml:space="preserve">arly </w:t>
      </w:r>
      <w:r w:rsidRPr="005C67B7">
        <w:rPr>
          <w:rStyle w:val="Emphasis"/>
          <w:highlight w:val="cyan"/>
        </w:rPr>
        <w:t>w</w:t>
      </w:r>
      <w:r w:rsidRPr="005C67B7">
        <w:rPr>
          <w:rStyle w:val="StyleUnderline"/>
        </w:rPr>
        <w:t xml:space="preserve">arning </w:t>
      </w:r>
      <w:r w:rsidRPr="005C67B7">
        <w:rPr>
          <w:rStyle w:val="Emphasis"/>
          <w:highlight w:val="cyan"/>
        </w:rPr>
        <w:t>s</w:t>
      </w:r>
      <w:r w:rsidRPr="005C67B7">
        <w:rPr>
          <w:rStyle w:val="StyleUnderline"/>
        </w:rPr>
        <w:t>ystem—</w:t>
      </w:r>
      <w:r w:rsidRPr="005C67B7">
        <w:rPr>
          <w:rStyle w:val="StyleUnderline"/>
          <w:highlight w:val="cyan"/>
        </w:rPr>
        <w:t>which includes not only</w:t>
      </w:r>
      <w:r>
        <w:t xml:space="preserve"> over-the-horizon </w:t>
      </w:r>
      <w:proofErr w:type="spellStart"/>
      <w:r>
        <w:t>Daryal</w:t>
      </w:r>
      <w:proofErr w:type="spellEnd"/>
      <w:r>
        <w:t xml:space="preserve"> and Voronezh </w:t>
      </w:r>
      <w:r w:rsidRPr="005C67B7">
        <w:rPr>
          <w:rStyle w:val="Emphasis"/>
          <w:highlight w:val="cyan"/>
        </w:rPr>
        <w:t>radar</w:t>
      </w:r>
      <w:r w:rsidRPr="005C67B7">
        <w:rPr>
          <w:rStyle w:val="StyleUnderline"/>
        </w:rPr>
        <w:t xml:space="preserve"> systems, </w:t>
      </w:r>
      <w:r w:rsidRPr="005C67B7">
        <w:rPr>
          <w:rStyle w:val="StyleUnderline"/>
          <w:highlight w:val="cyan"/>
        </w:rPr>
        <w:t>but</w:t>
      </w:r>
      <w:r w:rsidRPr="005C67B7">
        <w:rPr>
          <w:rStyle w:val="StyleUnderline"/>
        </w:rPr>
        <w:t xml:space="preserve"> also </w:t>
      </w:r>
      <w:r w:rsidRPr="005C67B7">
        <w:rPr>
          <w:rStyle w:val="Emphasis"/>
          <w:highlight w:val="cyan"/>
        </w:rPr>
        <w:t>satellites</w:t>
      </w:r>
      <w:r w:rsidRPr="005C67B7">
        <w:rPr>
          <w:rStyle w:val="StyleUnderline"/>
          <w:highlight w:val="cyan"/>
        </w:rPr>
        <w:t>—issues a false alert</w:t>
      </w:r>
      <w:r>
        <w:t xml:space="preserve"> due to a cyber-attack, </w:t>
      </w:r>
      <w:r w:rsidRPr="005C67B7">
        <w:rPr>
          <w:rStyle w:val="StyleUnderline"/>
        </w:rPr>
        <w:t xml:space="preserve">Russia’s S-400 and </w:t>
      </w:r>
      <w:r w:rsidRPr="005C67B7">
        <w:rPr>
          <w:rStyle w:val="StyleUnderline"/>
          <w:highlight w:val="cyan"/>
        </w:rPr>
        <w:t xml:space="preserve">other </w:t>
      </w:r>
      <w:r w:rsidRPr="005C67B7">
        <w:rPr>
          <w:rStyle w:val="Emphasis"/>
          <w:highlight w:val="cyan"/>
        </w:rPr>
        <w:t>air defense</w:t>
      </w:r>
      <w:r w:rsidRPr="005C67B7">
        <w:rPr>
          <w:rStyle w:val="Emphasis"/>
        </w:rPr>
        <w:t xml:space="preserve"> systems’ </w:t>
      </w:r>
      <w:r w:rsidRPr="005C67B7">
        <w:rPr>
          <w:rStyle w:val="Emphasis"/>
          <w:highlight w:val="cyan"/>
        </w:rPr>
        <w:t>radars</w:t>
      </w:r>
      <w:r w:rsidRPr="005C67B7">
        <w:rPr>
          <w:rStyle w:val="StyleUnderline"/>
        </w:rPr>
        <w:t xml:space="preserve"> would </w:t>
      </w:r>
      <w:r w:rsidRPr="005C67B7">
        <w:rPr>
          <w:rStyle w:val="Emphasis"/>
          <w:highlight w:val="cyan"/>
        </w:rPr>
        <w:t>remain functioning</w:t>
      </w:r>
      <w:r w:rsidRPr="005C67B7">
        <w:rPr>
          <w:rStyle w:val="StyleUnderline"/>
          <w:highlight w:val="cyan"/>
        </w:rPr>
        <w:t>. These</w:t>
      </w:r>
      <w:r w:rsidRPr="005C67B7">
        <w:rPr>
          <w:rStyle w:val="StyleUnderline"/>
        </w:rPr>
        <w:t xml:space="preserve"> radars, which </w:t>
      </w:r>
      <w:r w:rsidRPr="005C67B7">
        <w:rPr>
          <w:rStyle w:val="Emphasis"/>
          <w:highlight w:val="cyan"/>
        </w:rPr>
        <w:t>operate independently</w:t>
      </w:r>
      <w:r w:rsidRPr="005C67B7">
        <w:rPr>
          <w:rStyle w:val="StyleUnderline"/>
        </w:rPr>
        <w:t xml:space="preserve"> of Russia’s</w:t>
      </w:r>
      <w:r>
        <w:t xml:space="preserve"> System of Warning of Missile Attack </w:t>
      </w:r>
      <w:r w:rsidRPr="005C67B7">
        <w:rPr>
          <w:rStyle w:val="StyleUnderline"/>
        </w:rPr>
        <w:t xml:space="preserve">(SPRN), are </w:t>
      </w:r>
      <w:r w:rsidRPr="005C67B7">
        <w:rPr>
          <w:rStyle w:val="StyleUnderline"/>
          <w:highlight w:val="cyan"/>
        </w:rPr>
        <w:t>capable of detecting</w:t>
      </w:r>
      <w:r w:rsidRPr="005C67B7">
        <w:rPr>
          <w:rStyle w:val="StyleUnderline"/>
        </w:rPr>
        <w:t xml:space="preserve"> targets up to </w:t>
      </w:r>
      <w:r w:rsidRPr="005C67B7">
        <w:rPr>
          <w:rStyle w:val="StyleUnderline"/>
          <w:highlight w:val="cyan"/>
        </w:rPr>
        <w:t xml:space="preserve">600 </w:t>
      </w:r>
      <w:r w:rsidRPr="005C67B7">
        <w:rPr>
          <w:rStyle w:val="Emphasis"/>
          <w:highlight w:val="cyan"/>
        </w:rPr>
        <w:t>k</w:t>
      </w:r>
      <w:r w:rsidRPr="005C67B7">
        <w:rPr>
          <w:rStyle w:val="StyleUnderline"/>
        </w:rPr>
        <w:t>ilo</w:t>
      </w:r>
      <w:r w:rsidRPr="005C67B7">
        <w:rPr>
          <w:rStyle w:val="Emphasis"/>
          <w:highlight w:val="cyan"/>
        </w:rPr>
        <w:t>m</w:t>
      </w:r>
      <w:r w:rsidRPr="005C67B7">
        <w:rPr>
          <w:rStyle w:val="StyleUnderline"/>
        </w:rPr>
        <w:t xml:space="preserve">eters </w:t>
      </w:r>
      <w:r w:rsidRPr="005C67B7">
        <w:rPr>
          <w:rStyle w:val="StyleUnderline"/>
          <w:highlight w:val="cyan"/>
        </w:rPr>
        <w:t>away</w:t>
      </w:r>
      <w:r w:rsidRPr="005C67B7">
        <w:rPr>
          <w:rStyle w:val="StyleUnderline"/>
        </w:rPr>
        <w:t>, which would enable their crews to verify if an air attack is evolving east of Berlin or Warsaw</w:t>
      </w:r>
      <w:r>
        <w:t xml:space="preserve">. As important, </w:t>
      </w:r>
      <w:r w:rsidRPr="005C67B7">
        <w:rPr>
          <w:rStyle w:val="StyleUnderline"/>
          <w:highlight w:val="cyan"/>
        </w:rPr>
        <w:t>neither</w:t>
      </w:r>
      <w:r w:rsidRPr="005C67B7">
        <w:rPr>
          <w:rStyle w:val="StyleUnderline"/>
        </w:rPr>
        <w:t xml:space="preserve"> of the </w:t>
      </w:r>
      <w:r w:rsidRPr="005C67B7">
        <w:rPr>
          <w:rStyle w:val="StyleUnderline"/>
          <w:highlight w:val="cyan"/>
        </w:rPr>
        <w:t>scenarios</w:t>
      </w:r>
    </w:p>
    <w:p w14:paraId="221EFD33" w14:textId="77777777" w:rsidR="00D241BB" w:rsidRDefault="00D241BB" w:rsidP="00CC3A02">
      <w:pPr>
        <w:rPr>
          <w:rStyle w:val="StyleUnderline"/>
          <w:highlight w:val="cyan"/>
        </w:rPr>
      </w:pPr>
    </w:p>
    <w:p w14:paraId="64B59400" w14:textId="77777777" w:rsidR="00D241BB" w:rsidRDefault="00D241BB" w:rsidP="00CC3A02">
      <w:pPr>
        <w:rPr>
          <w:rStyle w:val="StyleUnderline"/>
          <w:highlight w:val="cyan"/>
        </w:rPr>
      </w:pPr>
    </w:p>
    <w:p w14:paraId="64A0CA3D" w14:textId="77777777" w:rsidR="00D241BB" w:rsidRPr="008D5C58" w:rsidRDefault="00D241BB" w:rsidP="00CC3A02">
      <w:pPr>
        <w:rPr>
          <w:rStyle w:val="StyleUnderline"/>
          <w:strike/>
          <w:highlight w:val="cyan"/>
        </w:rPr>
      </w:pPr>
    </w:p>
    <w:p w14:paraId="38673034" w14:textId="24FBA2C9" w:rsidR="00CC3A02" w:rsidRPr="008D5C58" w:rsidRDefault="00CC3A02" w:rsidP="00CC3A02">
      <w:pPr>
        <w:rPr>
          <w:strike/>
        </w:rPr>
      </w:pPr>
      <w:r w:rsidRPr="008D5C58">
        <w:rPr>
          <w:rStyle w:val="StyleUnderline"/>
          <w:strike/>
          <w:highlight w:val="cyan"/>
        </w:rPr>
        <w:t xml:space="preserve"> for use</w:t>
      </w:r>
      <w:r w:rsidRPr="008D5C58">
        <w:rPr>
          <w:rStyle w:val="StyleUnderline"/>
          <w:strike/>
        </w:rPr>
        <w:t xml:space="preserve"> of nuclear weapons</w:t>
      </w:r>
      <w:r w:rsidRPr="008D5C58">
        <w:rPr>
          <w:strike/>
        </w:rPr>
        <w:t xml:space="preserve">, which </w:t>
      </w:r>
      <w:r w:rsidRPr="008D5C58">
        <w:rPr>
          <w:rStyle w:val="StyleUnderline"/>
          <w:strike/>
          <w:highlight w:val="cyan"/>
        </w:rPr>
        <w:t>are</w:t>
      </w:r>
      <w:r w:rsidRPr="008D5C58">
        <w:rPr>
          <w:rStyle w:val="StyleUnderline"/>
          <w:strike/>
        </w:rPr>
        <w:t xml:space="preserve"> described </w:t>
      </w:r>
      <w:r w:rsidRPr="008D5C58">
        <w:rPr>
          <w:rStyle w:val="StyleUnderline"/>
          <w:strike/>
          <w:highlight w:val="cyan"/>
        </w:rPr>
        <w:t>in Russia’s</w:t>
      </w:r>
      <w:r w:rsidRPr="008D5C58">
        <w:rPr>
          <w:rStyle w:val="StyleUnderline"/>
          <w:strike/>
        </w:rPr>
        <w:t xml:space="preserve"> current military </w:t>
      </w:r>
      <w:r w:rsidRPr="008D5C58">
        <w:rPr>
          <w:rStyle w:val="StyleUnderline"/>
          <w:strike/>
          <w:highlight w:val="cyan"/>
        </w:rPr>
        <w:t>doctrine</w:t>
      </w:r>
      <w:r w:rsidRPr="008D5C58">
        <w:rPr>
          <w:strike/>
        </w:rPr>
        <w:t xml:space="preserve">, align with Moniz’s and Nunn’s scenario. The 2014 document states that “the Russian Federation shall reserve the right to use nuclear weapons” in two scenarios (or a combination of the two). One is “in response to the use of nuclear and other types of weapons of mass destruction against it </w:t>
      </w:r>
      <w:r w:rsidRPr="008D5C58">
        <w:rPr>
          <w:strike/>
        </w:rPr>
        <w:lastRenderedPageBreak/>
        <w:t xml:space="preserve">and/or its allies.” The other is “the event of aggression against the Russian Federation with the use of conventional weapons when the very existence of the state is in jeopardy.” </w:t>
      </w:r>
      <w:r w:rsidRPr="008D5C58">
        <w:rPr>
          <w:rStyle w:val="StyleUnderline"/>
          <w:strike/>
          <w:highlight w:val="cyan"/>
        </w:rPr>
        <w:t>The scenario</w:t>
      </w:r>
      <w:r w:rsidRPr="008D5C58">
        <w:rPr>
          <w:strike/>
        </w:rPr>
        <w:t xml:space="preserve"> Moniz and Nunn describe </w:t>
      </w:r>
      <w:r w:rsidRPr="008D5C58">
        <w:rPr>
          <w:rStyle w:val="StyleUnderline"/>
          <w:strike/>
          <w:highlight w:val="cyan"/>
        </w:rPr>
        <w:t xml:space="preserve">does not feature use of </w:t>
      </w:r>
      <w:r w:rsidRPr="008D5C58">
        <w:rPr>
          <w:rStyle w:val="Emphasis"/>
          <w:strike/>
          <w:highlight w:val="cyan"/>
        </w:rPr>
        <w:t>w</w:t>
      </w:r>
      <w:r w:rsidRPr="008D5C58">
        <w:rPr>
          <w:rStyle w:val="StyleUnderline"/>
          <w:strike/>
        </w:rPr>
        <w:t xml:space="preserve">eapons of </w:t>
      </w:r>
      <w:r w:rsidRPr="008D5C58">
        <w:rPr>
          <w:rStyle w:val="Emphasis"/>
          <w:strike/>
          <w:highlight w:val="cyan"/>
        </w:rPr>
        <w:t>m</w:t>
      </w:r>
      <w:r w:rsidRPr="008D5C58">
        <w:rPr>
          <w:rStyle w:val="StyleUnderline"/>
          <w:strike/>
        </w:rPr>
        <w:t xml:space="preserve">ass </w:t>
      </w:r>
      <w:r w:rsidRPr="008D5C58">
        <w:rPr>
          <w:rStyle w:val="Emphasis"/>
          <w:strike/>
          <w:highlight w:val="cyan"/>
        </w:rPr>
        <w:t>d</w:t>
      </w:r>
      <w:r w:rsidRPr="008D5C58">
        <w:rPr>
          <w:rStyle w:val="StyleUnderline"/>
          <w:strike/>
        </w:rPr>
        <w:t xml:space="preserve">estruction by NATO </w:t>
      </w:r>
      <w:r w:rsidRPr="008D5C58">
        <w:rPr>
          <w:rStyle w:val="StyleUnderline"/>
          <w:strike/>
          <w:highlight w:val="cyan"/>
        </w:rPr>
        <w:t>against Russia</w:t>
      </w:r>
      <w:r w:rsidRPr="008D5C58">
        <w:rPr>
          <w:rStyle w:val="StyleUnderline"/>
          <w:strike/>
        </w:rPr>
        <w:t xml:space="preserve"> or its allies, nor can NATO air strikes on the Kaliningrad exclave</w:t>
      </w:r>
      <w:r w:rsidRPr="008D5C58">
        <w:rPr>
          <w:strike/>
        </w:rPr>
        <w:t xml:space="preserve">, located more than 900 kilometers away from Moscow, </w:t>
      </w:r>
      <w:r w:rsidRPr="008D5C58">
        <w:rPr>
          <w:rStyle w:val="StyleUnderline"/>
          <w:strike/>
        </w:rPr>
        <w:t>qualify as a situation that jeopardizes the very existence of the Russian state</w:t>
      </w:r>
      <w:r w:rsidRPr="008D5C58">
        <w:rPr>
          <w:strike/>
        </w:rPr>
        <w:t xml:space="preserve">. In fact, the authors themselves point out that the proposition that Russia plans to use nukes for purposes of </w:t>
      </w:r>
      <w:r w:rsidRPr="008D5C58">
        <w:rPr>
          <w:rStyle w:val="Emphasis"/>
          <w:strike/>
          <w:highlight w:val="cyan"/>
        </w:rPr>
        <w:t>“escalating to de-escalate”</w:t>
      </w:r>
      <w:r w:rsidRPr="008D5C58">
        <w:rPr>
          <w:rStyle w:val="StyleUnderline"/>
          <w:strike/>
          <w:highlight w:val="cyan"/>
        </w:rPr>
        <w:t xml:space="preserve"> is</w:t>
      </w:r>
      <w:r w:rsidRPr="008D5C58">
        <w:rPr>
          <w:strike/>
        </w:rPr>
        <w:t xml:space="preserve"> “often denied by Russian officials and academics.” Russian experts are not the only ones who are skeptical of the de-escalation proposition. For instance, Dr. Olga </w:t>
      </w:r>
      <w:proofErr w:type="spellStart"/>
      <w:r w:rsidRPr="008D5C58">
        <w:rPr>
          <w:strike/>
        </w:rPr>
        <w:t>Oliker</w:t>
      </w:r>
      <w:proofErr w:type="spellEnd"/>
      <w:r w:rsidRPr="008D5C58">
        <w:rPr>
          <w:strike/>
        </w:rPr>
        <w:t xml:space="preserve">, one of America’s leading experts on Russian nuclear posture, has presented evidence showing why Russia’s so-called de-escalation strategy is </w:t>
      </w:r>
      <w:r w:rsidRPr="008D5C58">
        <w:rPr>
          <w:rStyle w:val="StyleUnderline"/>
          <w:strike/>
        </w:rPr>
        <w:t>likely a “</w:t>
      </w:r>
      <w:r w:rsidRPr="008D5C58">
        <w:rPr>
          <w:rStyle w:val="Emphasis"/>
          <w:strike/>
          <w:highlight w:val="cyan"/>
        </w:rPr>
        <w:t>non-existent</w:t>
      </w:r>
      <w:r w:rsidRPr="008D5C58">
        <w:rPr>
          <w:rStyle w:val="StyleUnderline"/>
          <w:strike/>
        </w:rPr>
        <w:t xml:space="preserve"> problem.”</w:t>
      </w:r>
      <w:r w:rsidRPr="008D5C58">
        <w:rPr>
          <w:strike/>
        </w:rPr>
        <w:t xml:space="preserve"> Also, if we were to define risk as a combination of probability and consequences, then the latter would have been graver in the 1980s, when the combined number of U.S. and Russian nuclear weapons peaked, according to the Federation of American Scientists.</w:t>
      </w:r>
    </w:p>
    <w:p w14:paraId="69B11733" w14:textId="77777777" w:rsidR="00CC3A02" w:rsidRPr="008D5C58" w:rsidRDefault="00CC3A02" w:rsidP="00CC3A02">
      <w:pPr>
        <w:pStyle w:val="Heading4"/>
        <w:rPr>
          <w:strike/>
        </w:rPr>
      </w:pPr>
      <w:r w:rsidRPr="008D5C58">
        <w:rPr>
          <w:strike/>
        </w:rPr>
        <w:t xml:space="preserve">No </w:t>
      </w:r>
      <w:proofErr w:type="spellStart"/>
      <w:r w:rsidRPr="008D5C58">
        <w:rPr>
          <w:strike/>
        </w:rPr>
        <w:t>miscalc</w:t>
      </w:r>
      <w:proofErr w:type="spellEnd"/>
      <w:r w:rsidRPr="008D5C58">
        <w:rPr>
          <w:strike/>
        </w:rPr>
        <w:t xml:space="preserve"> or escalation</w:t>
      </w:r>
    </w:p>
    <w:p w14:paraId="49D3F756" w14:textId="77777777" w:rsidR="00CC3A02" w:rsidRPr="008D5C58" w:rsidRDefault="00CC3A02" w:rsidP="00CC3A02">
      <w:pPr>
        <w:rPr>
          <w:strike/>
        </w:rPr>
      </w:pPr>
      <w:r w:rsidRPr="008D5C58">
        <w:rPr>
          <w:strike/>
        </w:rPr>
        <w:t xml:space="preserve">James </w:t>
      </w:r>
      <w:proofErr w:type="spellStart"/>
      <w:r w:rsidRPr="008D5C58">
        <w:rPr>
          <w:rStyle w:val="Style13ptBold"/>
          <w:strike/>
        </w:rPr>
        <w:t>Pavur</w:t>
      </w:r>
      <w:proofErr w:type="spellEnd"/>
      <w:r w:rsidRPr="008D5C58">
        <w:rPr>
          <w:rStyle w:val="Style13ptBold"/>
          <w:strike/>
        </w:rPr>
        <w:t xml:space="preserve"> 19</w:t>
      </w:r>
      <w:r w:rsidRPr="008D5C58">
        <w:rPr>
          <w:strike/>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8D5C58">
        <w:rPr>
          <w:strike/>
        </w:rPr>
        <w:t>Minárik</w:t>
      </w:r>
      <w:proofErr w:type="spellEnd"/>
      <w:r w:rsidRPr="008D5C58">
        <w:rPr>
          <w:strike/>
        </w:rPr>
        <w:t xml:space="preserve">, S. </w:t>
      </w:r>
      <w:proofErr w:type="spellStart"/>
      <w:r w:rsidRPr="008D5C58">
        <w:rPr>
          <w:strike/>
        </w:rPr>
        <w:t>Alatalu</w:t>
      </w:r>
      <w:proofErr w:type="spellEnd"/>
      <w:r w:rsidRPr="008D5C58">
        <w:rPr>
          <w:strike/>
        </w:rPr>
        <w:t xml:space="preserve">, S. Biondi, M. Signoretti, I. </w:t>
      </w:r>
      <w:proofErr w:type="spellStart"/>
      <w:r w:rsidRPr="008D5C58">
        <w:rPr>
          <w:strike/>
        </w:rPr>
        <w:t>Tolga</w:t>
      </w:r>
      <w:proofErr w:type="spellEnd"/>
      <w:r w:rsidRPr="008D5C58">
        <w:rPr>
          <w:strike/>
        </w:rPr>
        <w:t xml:space="preserve">, G. </w:t>
      </w:r>
      <w:proofErr w:type="spellStart"/>
      <w:r w:rsidRPr="008D5C58">
        <w:rPr>
          <w:strike/>
        </w:rPr>
        <w:t>Visky</w:t>
      </w:r>
      <w:proofErr w:type="spellEnd"/>
      <w:r w:rsidRPr="008D5C58">
        <w:rPr>
          <w:strike/>
        </w:rPr>
        <w:t xml:space="preserve"> (Eds.), </w:t>
      </w:r>
      <w:hyperlink r:id="rId16" w:history="1">
        <w:r w:rsidRPr="008D5C58">
          <w:rPr>
            <w:strike/>
          </w:rPr>
          <w:t>https://ccdcoe.org/uploads/2019/06/Art_12_The-Cyber-ASAT.pdf</w:t>
        </w:r>
      </w:hyperlink>
    </w:p>
    <w:p w14:paraId="63C48917" w14:textId="77777777" w:rsidR="00CC3A02" w:rsidRPr="008D5C58" w:rsidRDefault="00CC3A02" w:rsidP="00CC3A02">
      <w:pPr>
        <w:rPr>
          <w:strike/>
          <w:sz w:val="16"/>
        </w:rPr>
      </w:pPr>
      <w:r w:rsidRPr="008D5C58">
        <w:rPr>
          <w:strike/>
          <w:sz w:val="16"/>
        </w:rPr>
        <w:t xml:space="preserve">A. Limited Accessibility Space is difficult. Over 60 years have passed since the first Sputnik launch and only nine countries (ten including the EU) have orbital launch capabilities. Moreover, </w:t>
      </w:r>
      <w:r w:rsidRPr="008D5C58">
        <w:rPr>
          <w:rStyle w:val="StyleUnderline"/>
          <w:strike/>
        </w:rPr>
        <w:t xml:space="preserve">a launch </w:t>
      </w:r>
      <w:proofErr w:type="spellStart"/>
      <w:r w:rsidRPr="008D5C58">
        <w:rPr>
          <w:rStyle w:val="StyleUnderline"/>
          <w:strike/>
        </w:rPr>
        <w:t>programme</w:t>
      </w:r>
      <w:proofErr w:type="spellEnd"/>
      <w:r w:rsidRPr="008D5C58">
        <w:rPr>
          <w:rStyle w:val="StyleUnderline"/>
          <w:strike/>
        </w:rPr>
        <w:t xml:space="preserve"> alone does not guarantee the </w:t>
      </w:r>
      <w:r w:rsidRPr="008D5C58">
        <w:rPr>
          <w:rStyle w:val="Emphasis"/>
          <w:strike/>
        </w:rPr>
        <w:t>resources</w:t>
      </w:r>
      <w:r w:rsidRPr="008D5C58">
        <w:rPr>
          <w:rStyle w:val="StyleUnderline"/>
          <w:strike/>
        </w:rPr>
        <w:t xml:space="preserve"> and </w:t>
      </w:r>
      <w:r w:rsidRPr="008D5C58">
        <w:rPr>
          <w:rStyle w:val="Emphasis"/>
          <w:strike/>
        </w:rPr>
        <w:t>precision required</w:t>
      </w:r>
      <w:r w:rsidRPr="008D5C58">
        <w:rPr>
          <w:rStyle w:val="StyleUnderline"/>
          <w:strike/>
        </w:rPr>
        <w:t xml:space="preserve"> to </w:t>
      </w:r>
      <w:r w:rsidRPr="008D5C58">
        <w:rPr>
          <w:rStyle w:val="Emphasis"/>
          <w:strike/>
        </w:rPr>
        <w:t>operate a meaningful ASAT capability</w:t>
      </w:r>
      <w:r w:rsidRPr="008D5C58">
        <w:rPr>
          <w:rStyle w:val="StyleUnderline"/>
          <w:strike/>
        </w:rPr>
        <w:t>.</w:t>
      </w:r>
      <w:r w:rsidRPr="008D5C58">
        <w:rPr>
          <w:strike/>
          <w:sz w:val="16"/>
        </w:rPr>
        <w:t xml:space="preserve"> Given this, one possible reason why </w:t>
      </w:r>
      <w:r w:rsidRPr="008D5C58">
        <w:rPr>
          <w:rStyle w:val="Emphasis"/>
          <w:strike/>
          <w:highlight w:val="cyan"/>
        </w:rPr>
        <w:t>space wars have not broken out</w:t>
      </w:r>
      <w:r w:rsidRPr="008D5C58">
        <w:rPr>
          <w:strike/>
          <w:sz w:val="16"/>
        </w:rPr>
        <w:t xml:space="preserve"> is simply </w:t>
      </w:r>
      <w:r w:rsidRPr="008D5C58">
        <w:rPr>
          <w:rStyle w:val="StyleUnderline"/>
          <w:strike/>
        </w:rPr>
        <w:t>because only the US has ever had the ability to fight one</w:t>
      </w:r>
      <w:r w:rsidRPr="008D5C58">
        <w:rPr>
          <w:strike/>
          <w:sz w:val="16"/>
        </w:rPr>
        <w:t xml:space="preserve"> [21, p. 402], [22, pp. 419–420]. </w:t>
      </w:r>
      <w:r w:rsidRPr="008D5C58">
        <w:rPr>
          <w:rStyle w:val="StyleUnderline"/>
          <w:strike/>
        </w:rPr>
        <w:t xml:space="preserve">Although launch technology may become cheaper and easier, it is unclear to what extent these advances will be distributed among presently non-spacefaring nations. </w:t>
      </w:r>
      <w:r w:rsidRPr="008D5C58">
        <w:rPr>
          <w:rStyle w:val="Emphasis"/>
          <w:strike/>
          <w:highlight w:val="cyan"/>
        </w:rPr>
        <w:t>Limited access to orbit</w:t>
      </w:r>
      <w:r w:rsidRPr="008D5C58">
        <w:rPr>
          <w:rStyle w:val="StyleUnderline"/>
          <w:strike/>
        </w:rPr>
        <w:t xml:space="preserve"> necessarily </w:t>
      </w:r>
      <w:r w:rsidRPr="008D5C58">
        <w:rPr>
          <w:rStyle w:val="StyleUnderline"/>
          <w:strike/>
          <w:highlight w:val="cyan"/>
        </w:rPr>
        <w:t>reduces</w:t>
      </w:r>
      <w:r w:rsidRPr="008D5C58">
        <w:rPr>
          <w:rStyle w:val="StyleUnderline"/>
          <w:strike/>
        </w:rPr>
        <w:t xml:space="preserve"> the </w:t>
      </w:r>
      <w:r w:rsidRPr="008D5C58">
        <w:rPr>
          <w:rStyle w:val="StyleUnderline"/>
          <w:strike/>
          <w:highlight w:val="cyan"/>
        </w:rPr>
        <w:t>scenarios which could</w:t>
      </w:r>
      <w:r w:rsidRPr="008D5C58">
        <w:rPr>
          <w:rStyle w:val="StyleUnderline"/>
          <w:strike/>
        </w:rPr>
        <w:t xml:space="preserve"> plausibly </w:t>
      </w:r>
      <w:r w:rsidRPr="008D5C58">
        <w:rPr>
          <w:rStyle w:val="StyleUnderline"/>
          <w:strike/>
          <w:highlight w:val="cyan"/>
        </w:rPr>
        <w:t>escalate</w:t>
      </w:r>
      <w:r w:rsidRPr="008D5C58">
        <w:rPr>
          <w:rStyle w:val="StyleUnderline"/>
          <w:strike/>
        </w:rPr>
        <w:t xml:space="preserve"> to ASAT usage.</w:t>
      </w:r>
      <w:r w:rsidRPr="008D5C58">
        <w:rPr>
          <w:strike/>
          <w:sz w:val="16"/>
        </w:rPr>
        <w:t xml:space="preserve"> Only major conflicts between the handful of states with ‘space club’ membership could be considered possible flashpoints. Even then, the </w:t>
      </w:r>
      <w:r w:rsidRPr="008D5C58">
        <w:rPr>
          <w:rStyle w:val="Emphasis"/>
          <w:strike/>
          <w:highlight w:val="cyan"/>
        </w:rPr>
        <w:t>fragility of</w:t>
      </w:r>
      <w:r w:rsidRPr="008D5C58">
        <w:rPr>
          <w:rStyle w:val="Emphasis"/>
          <w:strike/>
        </w:rPr>
        <w:t xml:space="preserve"> an attacker’s </w:t>
      </w:r>
      <w:r w:rsidRPr="008D5C58">
        <w:rPr>
          <w:rStyle w:val="Emphasis"/>
          <w:strike/>
          <w:highlight w:val="cyan"/>
        </w:rPr>
        <w:t>own</w:t>
      </w:r>
      <w:r w:rsidRPr="008D5C58">
        <w:rPr>
          <w:rStyle w:val="Emphasis"/>
          <w:strike/>
        </w:rPr>
        <w:t xml:space="preserve"> space </w:t>
      </w:r>
      <w:r w:rsidRPr="008D5C58">
        <w:rPr>
          <w:rStyle w:val="Emphasis"/>
          <w:strike/>
          <w:highlight w:val="cyan"/>
        </w:rPr>
        <w:t>assets</w:t>
      </w:r>
      <w:r w:rsidRPr="008D5C58">
        <w:rPr>
          <w:rStyle w:val="StyleUnderline"/>
          <w:strike/>
          <w:highlight w:val="cyan"/>
        </w:rPr>
        <w:t xml:space="preserve"> creates </w:t>
      </w:r>
      <w:r w:rsidRPr="008D5C58">
        <w:rPr>
          <w:rStyle w:val="Emphasis"/>
          <w:strike/>
          <w:highlight w:val="cyan"/>
        </w:rPr>
        <w:t>de-escalatory pressures</w:t>
      </w:r>
      <w:r w:rsidRPr="008D5C58">
        <w:rPr>
          <w:rStyle w:val="StyleUnderline"/>
          <w:strike/>
          <w:highlight w:val="cyan"/>
        </w:rPr>
        <w:t xml:space="preserve"> due to</w:t>
      </w:r>
      <w:r w:rsidRPr="008D5C58">
        <w:rPr>
          <w:rStyle w:val="StyleUnderline"/>
          <w:strike/>
        </w:rPr>
        <w:t xml:space="preserve"> the </w:t>
      </w:r>
      <w:r w:rsidRPr="008D5C58">
        <w:rPr>
          <w:rStyle w:val="Emphasis"/>
          <w:strike/>
          <w:highlight w:val="cyan"/>
        </w:rPr>
        <w:t>deterrent effect of retal</w:t>
      </w:r>
      <w:r w:rsidRPr="008D5C58">
        <w:rPr>
          <w:rStyle w:val="Emphasis"/>
          <w:strike/>
        </w:rPr>
        <w:t>iation</w:t>
      </w:r>
      <w:r w:rsidRPr="008D5C58">
        <w:rPr>
          <w:rStyle w:val="StyleUnderline"/>
          <w:strike/>
        </w:rPr>
        <w:t>. Since</w:t>
      </w:r>
      <w:r w:rsidRPr="008D5C58">
        <w:rPr>
          <w:strike/>
          <w:sz w:val="16"/>
        </w:rPr>
        <w:t xml:space="preserve"> the earliest days of </w:t>
      </w:r>
      <w:r w:rsidRPr="008D5C58">
        <w:rPr>
          <w:rStyle w:val="StyleUnderline"/>
          <w:strike/>
        </w:rPr>
        <w:t xml:space="preserve">the space race, dominant </w:t>
      </w:r>
      <w:r w:rsidRPr="008D5C58">
        <w:rPr>
          <w:rStyle w:val="StyleUnderline"/>
          <w:strike/>
          <w:highlight w:val="cyan"/>
        </w:rPr>
        <w:t>powers</w:t>
      </w:r>
      <w:r w:rsidRPr="008D5C58">
        <w:rPr>
          <w:rStyle w:val="StyleUnderline"/>
          <w:strike/>
        </w:rPr>
        <w:t xml:space="preserve"> have recognized this dynamic and </w:t>
      </w:r>
      <w:r w:rsidRPr="008D5C58">
        <w:rPr>
          <w:rStyle w:val="StyleUnderline"/>
          <w:strike/>
          <w:highlight w:val="cyan"/>
        </w:rPr>
        <w:t>demonstrated</w:t>
      </w:r>
      <w:r w:rsidRPr="008D5C58">
        <w:rPr>
          <w:rStyle w:val="StyleUnderline"/>
          <w:strike/>
        </w:rPr>
        <w:t xml:space="preserve"> an inclination </w:t>
      </w:r>
      <w:r w:rsidRPr="008D5C58">
        <w:rPr>
          <w:rStyle w:val="Emphasis"/>
          <w:strike/>
          <w:highlight w:val="cyan"/>
        </w:rPr>
        <w:t>towards de-escalatory</w:t>
      </w:r>
      <w:r w:rsidRPr="008D5C58">
        <w:rPr>
          <w:rStyle w:val="Emphasis"/>
          <w:strike/>
        </w:rPr>
        <w:t xml:space="preserve"> space </w:t>
      </w:r>
      <w:r w:rsidRPr="008D5C58">
        <w:rPr>
          <w:rStyle w:val="Emphasis"/>
          <w:strike/>
          <w:highlight w:val="cyan"/>
        </w:rPr>
        <w:t>strategies</w:t>
      </w:r>
      <w:r w:rsidRPr="008D5C58">
        <w:rPr>
          <w:strike/>
          <w:sz w:val="16"/>
        </w:rPr>
        <w:t xml:space="preserve"> [23]. B. Attributable Norms </w:t>
      </w:r>
      <w:r w:rsidRPr="008D5C58">
        <w:rPr>
          <w:rStyle w:val="StyleUnderline"/>
          <w:strike/>
        </w:rPr>
        <w:t>There</w:t>
      </w:r>
      <w:r w:rsidRPr="008D5C58">
        <w:rPr>
          <w:strike/>
          <w:sz w:val="16"/>
        </w:rPr>
        <w:t xml:space="preserve"> also </w:t>
      </w:r>
      <w:r w:rsidRPr="008D5C58">
        <w:rPr>
          <w:rStyle w:val="StyleUnderline"/>
          <w:strike/>
        </w:rPr>
        <w:t xml:space="preserve">exists a </w:t>
      </w:r>
      <w:r w:rsidRPr="008D5C58">
        <w:rPr>
          <w:rStyle w:val="Emphasis"/>
          <w:strike/>
        </w:rPr>
        <w:t>long-standing normative framework</w:t>
      </w:r>
      <w:r w:rsidRPr="008D5C58">
        <w:rPr>
          <w:rStyle w:val="StyleUnderline"/>
          <w:strike/>
        </w:rPr>
        <w:t xml:space="preserve"> </w:t>
      </w:r>
      <w:proofErr w:type="spellStart"/>
      <w:r w:rsidRPr="008D5C58">
        <w:rPr>
          <w:rStyle w:val="StyleUnderline"/>
          <w:strike/>
        </w:rPr>
        <w:t>favouring</w:t>
      </w:r>
      <w:proofErr w:type="spellEnd"/>
      <w:r w:rsidRPr="008D5C58">
        <w:rPr>
          <w:rStyle w:val="StyleUnderline"/>
          <w:strike/>
        </w:rPr>
        <w:t xml:space="preserve"> the </w:t>
      </w:r>
      <w:r w:rsidRPr="008D5C58">
        <w:rPr>
          <w:rStyle w:val="Emphasis"/>
          <w:strike/>
        </w:rPr>
        <w:t>peaceful use of space</w:t>
      </w:r>
      <w:r w:rsidRPr="008D5C58">
        <w:rPr>
          <w:rStyle w:val="StyleUnderline"/>
          <w:strike/>
        </w:rPr>
        <w:t>.</w:t>
      </w:r>
      <w:r w:rsidRPr="008D5C58">
        <w:rPr>
          <w:strike/>
          <w:sz w:val="16"/>
        </w:rPr>
        <w:t xml:space="preserve"> The effectiveness of this regime, </w:t>
      </w:r>
      <w:proofErr w:type="spellStart"/>
      <w:r w:rsidRPr="008D5C58">
        <w:rPr>
          <w:strike/>
          <w:sz w:val="16"/>
        </w:rPr>
        <w:t>centred</w:t>
      </w:r>
      <w:proofErr w:type="spellEnd"/>
      <w:r w:rsidRPr="008D5C58">
        <w:rPr>
          <w:strike/>
          <w:sz w:val="16"/>
        </w:rPr>
        <w:t xml:space="preserve"> around the Outer Space Treaty </w:t>
      </w:r>
      <w:r w:rsidRPr="008D5C58">
        <w:rPr>
          <w:rStyle w:val="StyleUnderline"/>
          <w:strike/>
          <w:highlight w:val="cyan"/>
        </w:rPr>
        <w:t>(</w:t>
      </w:r>
      <w:r w:rsidRPr="008D5C58">
        <w:rPr>
          <w:rStyle w:val="Emphasis"/>
          <w:strike/>
          <w:highlight w:val="cyan"/>
        </w:rPr>
        <w:t>OST</w:t>
      </w:r>
      <w:r w:rsidRPr="008D5C58">
        <w:rPr>
          <w:rStyle w:val="StyleUnderline"/>
          <w:strike/>
          <w:highlight w:val="cyan"/>
        </w:rPr>
        <w:t>)</w:t>
      </w:r>
      <w:r w:rsidRPr="008D5C58">
        <w:rPr>
          <w:strike/>
          <w:sz w:val="16"/>
          <w:highlight w:val="cyan"/>
        </w:rPr>
        <w:t>,</w:t>
      </w:r>
      <w:r w:rsidRPr="008D5C58">
        <w:rPr>
          <w:strike/>
          <w:sz w:val="16"/>
        </w:rPr>
        <w:t xml:space="preserve"> is highly contentious and many have pointed out its serious legal and political shortcomings [24]–[26]. Nevertheless, this status quo framework has somehow </w:t>
      </w:r>
      <w:r w:rsidRPr="008D5C58">
        <w:rPr>
          <w:rStyle w:val="StyleUnderline"/>
          <w:strike/>
          <w:highlight w:val="cyan"/>
        </w:rPr>
        <w:t>supported</w:t>
      </w:r>
      <w:r w:rsidRPr="008D5C58">
        <w:rPr>
          <w:rStyle w:val="StyleUnderline"/>
          <w:strike/>
        </w:rPr>
        <w:t xml:space="preserve"> over </w:t>
      </w:r>
      <w:r w:rsidRPr="008D5C58">
        <w:rPr>
          <w:rStyle w:val="Emphasis"/>
          <w:strike/>
          <w:highlight w:val="cyan"/>
        </w:rPr>
        <w:t>six decades of</w:t>
      </w:r>
      <w:r w:rsidRPr="008D5C58">
        <w:rPr>
          <w:rStyle w:val="Emphasis"/>
          <w:strike/>
        </w:rPr>
        <w:t xml:space="preserve"> relative </w:t>
      </w:r>
      <w:r w:rsidRPr="008D5C58">
        <w:rPr>
          <w:rStyle w:val="Emphasis"/>
          <w:strike/>
          <w:highlight w:val="cyan"/>
        </w:rPr>
        <w:t>peace</w:t>
      </w:r>
      <w:r w:rsidRPr="008D5C58">
        <w:rPr>
          <w:rStyle w:val="StyleUnderline"/>
          <w:strike/>
        </w:rPr>
        <w:t xml:space="preserve"> in orbit.</w:t>
      </w:r>
      <w:r w:rsidRPr="008D5C58">
        <w:rPr>
          <w:strike/>
          <w:sz w:val="16"/>
        </w:rPr>
        <w:t xml:space="preserve"> Over these six decades, </w:t>
      </w:r>
      <w:r w:rsidRPr="008D5C58">
        <w:rPr>
          <w:rStyle w:val="Emphasis"/>
          <w:strike/>
        </w:rPr>
        <w:t>norms have become deeply ingrained</w:t>
      </w:r>
      <w:r w:rsidRPr="008D5C58">
        <w:rPr>
          <w:rStyle w:val="StyleUnderline"/>
          <w:strike/>
        </w:rPr>
        <w:t xml:space="preserve"> into the way states describe and perceive space weaponization.</w:t>
      </w:r>
      <w:r w:rsidRPr="008D5C58">
        <w:rPr>
          <w:strike/>
          <w:sz w:val="16"/>
        </w:rPr>
        <w:t xml:space="preserve"> This de facto codification was dramatically demonstrated in 2005 when the US found itself on the short end of a 160-1 UN vote after opposing a non-binding resolution on space weaponization. </w:t>
      </w:r>
      <w:r w:rsidRPr="008D5C58">
        <w:rPr>
          <w:rStyle w:val="StyleUnderline"/>
          <w:strike/>
        </w:rPr>
        <w:t>Although states have occasionally pushed the boundaries of these norms, this</w:t>
      </w:r>
      <w:r w:rsidRPr="008D5C58">
        <w:rPr>
          <w:strike/>
          <w:sz w:val="16"/>
        </w:rPr>
        <w:t xml:space="preserve"> has typically </w:t>
      </w:r>
      <w:r w:rsidRPr="008D5C58">
        <w:rPr>
          <w:rStyle w:val="StyleUnderline"/>
          <w:strike/>
        </w:rPr>
        <w:t>occurred through incremental legal re-interpretation</w:t>
      </w:r>
      <w:r w:rsidRPr="008D5C58">
        <w:rPr>
          <w:strike/>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8D5C58">
        <w:rPr>
          <w:rStyle w:val="Emphasis"/>
          <w:strike/>
          <w:highlight w:val="cyan"/>
        </w:rPr>
        <w:t>states perceive</w:t>
      </w:r>
      <w:r w:rsidRPr="008D5C58">
        <w:rPr>
          <w:rStyle w:val="Emphasis"/>
          <w:strike/>
        </w:rPr>
        <w:t xml:space="preserve"> real </w:t>
      </w:r>
      <w:r w:rsidRPr="008D5C58">
        <w:rPr>
          <w:rStyle w:val="Emphasis"/>
          <w:strike/>
          <w:highlight w:val="cyan"/>
        </w:rPr>
        <w:t>costs</w:t>
      </w:r>
      <w:r w:rsidRPr="008D5C58">
        <w:rPr>
          <w:rStyle w:val="StyleUnderline"/>
          <w:strike/>
          <w:highlight w:val="cyan"/>
        </w:rPr>
        <w:t xml:space="preserve"> to breaking this</w:t>
      </w:r>
      <w:r w:rsidRPr="008D5C58">
        <w:rPr>
          <w:rStyle w:val="StyleUnderline"/>
          <w:strike/>
        </w:rPr>
        <w:t xml:space="preserve"> normative </w:t>
      </w:r>
      <w:r w:rsidRPr="008D5C58">
        <w:rPr>
          <w:rStyle w:val="StyleUnderline"/>
          <w:strike/>
          <w:highlight w:val="cyan"/>
        </w:rPr>
        <w:t>tradition and</w:t>
      </w:r>
      <w:r w:rsidRPr="008D5C58">
        <w:rPr>
          <w:rStyle w:val="StyleUnderline"/>
          <w:strike/>
        </w:rPr>
        <w:t xml:space="preserve"> may even </w:t>
      </w:r>
      <w:r w:rsidRPr="008D5C58">
        <w:rPr>
          <w:rStyle w:val="Emphasis"/>
          <w:strike/>
          <w:highlight w:val="cyan"/>
        </w:rPr>
        <w:t>moderate</w:t>
      </w:r>
      <w:r w:rsidRPr="008D5C58">
        <w:rPr>
          <w:rStyle w:val="Emphasis"/>
          <w:strike/>
        </w:rPr>
        <w:t xml:space="preserve"> their </w:t>
      </w:r>
      <w:proofErr w:type="spellStart"/>
      <w:r w:rsidRPr="008D5C58">
        <w:rPr>
          <w:rStyle w:val="Emphasis"/>
          <w:strike/>
          <w:highlight w:val="cyan"/>
        </w:rPr>
        <w:t>behaviours</w:t>
      </w:r>
      <w:proofErr w:type="spellEnd"/>
      <w:r w:rsidRPr="008D5C58">
        <w:rPr>
          <w:rStyle w:val="StyleUnderline"/>
          <w:strike/>
        </w:rPr>
        <w:t xml:space="preserve"> accordingly.</w:t>
      </w:r>
      <w:r w:rsidRPr="008D5C58">
        <w:rPr>
          <w:strike/>
          <w:sz w:val="16"/>
        </w:rPr>
        <w:t xml:space="preserve"> One further factor supporting this norms </w:t>
      </w:r>
      <w:r w:rsidRPr="008D5C58">
        <w:rPr>
          <w:strike/>
          <w:sz w:val="16"/>
        </w:rPr>
        <w:lastRenderedPageBreak/>
        <w:t xml:space="preserve">regime is the </w:t>
      </w:r>
      <w:r w:rsidRPr="008D5C58">
        <w:rPr>
          <w:rStyle w:val="Emphasis"/>
          <w:strike/>
        </w:rPr>
        <w:t>high degree of attributability</w:t>
      </w:r>
      <w:r w:rsidRPr="008D5C58">
        <w:rPr>
          <w:rStyle w:val="StyleUnderline"/>
          <w:strike/>
        </w:rPr>
        <w:t xml:space="preserve"> surrounding ASAT weapons.</w:t>
      </w:r>
      <w:r w:rsidRPr="008D5C58">
        <w:rPr>
          <w:strike/>
          <w:sz w:val="16"/>
        </w:rPr>
        <w:t xml:space="preserve"> For kinetic ASAT technology, </w:t>
      </w:r>
      <w:r w:rsidRPr="008D5C58">
        <w:rPr>
          <w:rStyle w:val="Emphasis"/>
          <w:strike/>
          <w:highlight w:val="cyan"/>
        </w:rPr>
        <w:t>plausible deniability</w:t>
      </w:r>
      <w:r w:rsidRPr="008D5C58">
        <w:rPr>
          <w:rStyle w:val="StyleUnderline"/>
          <w:strike/>
          <w:highlight w:val="cyan"/>
        </w:rPr>
        <w:t xml:space="preserve"> and </w:t>
      </w:r>
      <w:r w:rsidRPr="008D5C58">
        <w:rPr>
          <w:rStyle w:val="Emphasis"/>
          <w:strike/>
          <w:highlight w:val="cyan"/>
        </w:rPr>
        <w:t>stealth</w:t>
      </w:r>
      <w:r w:rsidRPr="008D5C58">
        <w:rPr>
          <w:rStyle w:val="StyleUnderline"/>
          <w:strike/>
          <w:highlight w:val="cyan"/>
        </w:rPr>
        <w:t xml:space="preserve"> are</w:t>
      </w:r>
      <w:r w:rsidRPr="008D5C58">
        <w:rPr>
          <w:rStyle w:val="StyleUnderline"/>
          <w:strike/>
        </w:rPr>
        <w:t xml:space="preserve"> essentially </w:t>
      </w:r>
      <w:r w:rsidRPr="008D5C58">
        <w:rPr>
          <w:rStyle w:val="Emphasis"/>
          <w:strike/>
          <w:highlight w:val="cyan"/>
        </w:rPr>
        <w:t>impossible</w:t>
      </w:r>
      <w:r w:rsidRPr="008D5C58">
        <w:rPr>
          <w:rStyle w:val="StyleUnderline"/>
          <w:strike/>
        </w:rPr>
        <w:t>.</w:t>
      </w:r>
      <w:r w:rsidRPr="008D5C58">
        <w:rPr>
          <w:strike/>
          <w:sz w:val="16"/>
        </w:rPr>
        <w:t xml:space="preserve"> The literally explosive act of launching a rocket cannot evade detection and, if used offensively, retaliation. </w:t>
      </w:r>
      <w:r w:rsidRPr="008D5C58">
        <w:rPr>
          <w:rStyle w:val="StyleUnderline"/>
          <w:strike/>
        </w:rPr>
        <w:t xml:space="preserve">This imposes </w:t>
      </w:r>
      <w:r w:rsidRPr="008D5C58">
        <w:rPr>
          <w:rStyle w:val="Emphasis"/>
          <w:strike/>
        </w:rPr>
        <w:t>high diplomatic costs</w:t>
      </w:r>
      <w:r w:rsidRPr="008D5C58">
        <w:rPr>
          <w:rStyle w:val="StyleUnderline"/>
          <w:strike/>
        </w:rPr>
        <w:t xml:space="preserve"> on ASAT usage </w:t>
      </w:r>
      <w:r w:rsidRPr="008D5C58">
        <w:rPr>
          <w:strike/>
          <w:sz w:val="16"/>
        </w:rPr>
        <w:t xml:space="preserve">and testing, particularly during peacetime. C. Environmental Interdependence </w:t>
      </w:r>
      <w:r w:rsidRPr="008D5C58">
        <w:rPr>
          <w:rStyle w:val="StyleUnderline"/>
          <w:strike/>
        </w:rPr>
        <w:t xml:space="preserve">A third </w:t>
      </w:r>
      <w:r w:rsidRPr="008D5C58">
        <w:rPr>
          <w:rStyle w:val="StyleUnderline"/>
          <w:strike/>
          <w:highlight w:val="cyan"/>
        </w:rPr>
        <w:t>stabilizing force relates to</w:t>
      </w:r>
      <w:r w:rsidRPr="008D5C58">
        <w:rPr>
          <w:rStyle w:val="StyleUnderline"/>
          <w:strike/>
        </w:rPr>
        <w:t xml:space="preserve"> the </w:t>
      </w:r>
      <w:r w:rsidRPr="008D5C58">
        <w:rPr>
          <w:rStyle w:val="Emphasis"/>
          <w:strike/>
        </w:rPr>
        <w:t xml:space="preserve">orbital </w:t>
      </w:r>
      <w:r w:rsidRPr="008D5C58">
        <w:rPr>
          <w:rStyle w:val="Emphasis"/>
          <w:strike/>
          <w:highlight w:val="cyan"/>
        </w:rPr>
        <w:t>debris consequences</w:t>
      </w:r>
      <w:r w:rsidRPr="008D5C58">
        <w:rPr>
          <w:strike/>
        </w:rPr>
        <w:t xml:space="preserve"> </w:t>
      </w:r>
      <w:r w:rsidRPr="008D5C58">
        <w:rPr>
          <w:strike/>
          <w:sz w:val="16"/>
        </w:rPr>
        <w:t xml:space="preserve">of ASATs. China’s 2007 ASAT demonstration was the largest debris-generating event in history, as the targeted satellite dissipated into thousands of dangerous debris particles [28, p. 4]. </w:t>
      </w:r>
      <w:r w:rsidRPr="008D5C58">
        <w:rPr>
          <w:rStyle w:val="StyleUnderline"/>
          <w:strike/>
        </w:rPr>
        <w:t xml:space="preserve">Since debris particles are </w:t>
      </w:r>
      <w:r w:rsidRPr="008D5C58">
        <w:rPr>
          <w:rStyle w:val="StyleUnderline"/>
          <w:strike/>
          <w:highlight w:val="cyan"/>
        </w:rPr>
        <w:t>indiscriminate</w:t>
      </w:r>
      <w:r w:rsidRPr="008D5C58">
        <w:rPr>
          <w:rStyle w:val="StyleUnderline"/>
          <w:strike/>
        </w:rPr>
        <w:t xml:space="preserve"> and unpredictable, </w:t>
      </w:r>
      <w:r w:rsidRPr="008D5C58">
        <w:rPr>
          <w:rStyle w:val="StyleUnderline"/>
          <w:strike/>
          <w:highlight w:val="cyan"/>
        </w:rPr>
        <w:t>they</w:t>
      </w:r>
      <w:r w:rsidRPr="008D5C58">
        <w:rPr>
          <w:rStyle w:val="StyleUnderline"/>
          <w:strike/>
        </w:rPr>
        <w:t xml:space="preserve"> often </w:t>
      </w:r>
      <w:r w:rsidRPr="008D5C58">
        <w:rPr>
          <w:rStyle w:val="StyleUnderline"/>
          <w:strike/>
          <w:highlight w:val="cyan"/>
        </w:rPr>
        <w:t>threaten</w:t>
      </w:r>
      <w:r w:rsidRPr="008D5C58">
        <w:rPr>
          <w:rStyle w:val="StyleUnderline"/>
          <w:strike/>
        </w:rPr>
        <w:t xml:space="preserve"> the </w:t>
      </w:r>
      <w:r w:rsidRPr="008D5C58">
        <w:rPr>
          <w:rStyle w:val="StyleUnderline"/>
          <w:strike/>
          <w:highlight w:val="cyan"/>
        </w:rPr>
        <w:t>attacker’s own</w:t>
      </w:r>
      <w:r w:rsidRPr="008D5C58">
        <w:rPr>
          <w:rStyle w:val="StyleUnderline"/>
          <w:strike/>
        </w:rPr>
        <w:t xml:space="preserve"> space </w:t>
      </w:r>
      <w:r w:rsidRPr="008D5C58">
        <w:rPr>
          <w:rStyle w:val="StyleUnderline"/>
          <w:strike/>
          <w:highlight w:val="cyan"/>
        </w:rPr>
        <w:t>assets</w:t>
      </w:r>
      <w:r w:rsidRPr="008D5C58">
        <w:rPr>
          <w:strike/>
          <w:sz w:val="16"/>
        </w:rPr>
        <w:t xml:space="preserve"> [22, p. 420]. This is compounded by Kessler syndrome, a phenomenon whereby orbital debris ‘breeds’ as large pieces of debris collide and disintegrate. As space debris remains in orbit for hundreds of years, the </w:t>
      </w:r>
      <w:r w:rsidRPr="008D5C58">
        <w:rPr>
          <w:rStyle w:val="Emphasis"/>
          <w:strike/>
        </w:rPr>
        <w:t>cascade effect</w:t>
      </w:r>
      <w:r w:rsidRPr="008D5C58">
        <w:rPr>
          <w:rStyle w:val="StyleUnderline"/>
          <w:strike/>
        </w:rPr>
        <w:t xml:space="preserve"> of an ASAT attack can constrain the attacker’s long-term use of space</w:t>
      </w:r>
      <w:r w:rsidRPr="008D5C58">
        <w:rPr>
          <w:strike/>
          <w:sz w:val="16"/>
        </w:rPr>
        <w:t xml:space="preserve"> [29, pp. 295– 296]. Any state with kinetic ASAT capabilities will likely also operate satellites of its own, and they are necessarily exposed to this collateral damage threat.</w:t>
      </w:r>
      <w:r w:rsidRPr="008D5C58">
        <w:rPr>
          <w:rStyle w:val="StyleUnderline"/>
          <w:strike/>
        </w:rPr>
        <w:t xml:space="preserve"> Space debris thus acts as a strong strategic deterrent to ASAT usage.</w:t>
      </w:r>
    </w:p>
    <w:p w14:paraId="05CC11F3" w14:textId="77777777" w:rsidR="00CC3A02" w:rsidRPr="008D5C58" w:rsidRDefault="00CC3A02" w:rsidP="00CC3A02">
      <w:pPr>
        <w:rPr>
          <w:strike/>
        </w:rPr>
      </w:pPr>
    </w:p>
    <w:p w14:paraId="4475FD98" w14:textId="23AB468E" w:rsidR="00CC3A02" w:rsidRPr="008D5C58" w:rsidRDefault="00CC3A02" w:rsidP="00CC3A02">
      <w:pPr>
        <w:pStyle w:val="Heading4"/>
        <w:numPr>
          <w:ilvl w:val="0"/>
          <w:numId w:val="12"/>
        </w:numPr>
        <w:rPr>
          <w:strike/>
        </w:rPr>
      </w:pPr>
      <w:r w:rsidRPr="008D5C58">
        <w:rPr>
          <w:strike/>
        </w:rPr>
        <w:t>The CP solves the entirety of the advantage—it would determine</w:t>
      </w:r>
    </w:p>
    <w:p w14:paraId="54981B1B" w14:textId="7319134C" w:rsidR="00E42E4C" w:rsidRPr="008D5C58" w:rsidRDefault="00E42E4C" w:rsidP="00F601E6">
      <w:pPr>
        <w:rPr>
          <w:strike/>
        </w:rPr>
      </w:pPr>
    </w:p>
    <w:p w14:paraId="1C29B0A9" w14:textId="77777777" w:rsidR="00B25DB7" w:rsidRPr="008D5C58" w:rsidRDefault="00B25DB7" w:rsidP="00B25DB7">
      <w:pPr>
        <w:pStyle w:val="Heading4"/>
        <w:rPr>
          <w:strike/>
        </w:rPr>
      </w:pPr>
      <w:r w:rsidRPr="008D5C58">
        <w:rPr>
          <w:strike/>
        </w:rPr>
        <w:t>The private sector is essential for asteroid mining – competition is key and government development is not effective, efficient, or cheap enough. Thiessen 21:</w:t>
      </w:r>
    </w:p>
    <w:p w14:paraId="066B0197" w14:textId="77777777" w:rsidR="00B25DB7" w:rsidRPr="008D5C58" w:rsidRDefault="00B25DB7" w:rsidP="00B25DB7">
      <w:pPr>
        <w:rPr>
          <w:strike/>
        </w:rPr>
      </w:pPr>
      <w:r w:rsidRPr="008D5C58">
        <w:rPr>
          <w:strike/>
        </w:rPr>
        <w:t>Marc Thiessen, 6-1, 21, Washington Post, Opinion: SpaceX’s success is one small step for man, one giant leap for capitalism, https://www.washingtonpost.com/opinions/2020/06/01/spacexs-success-is-one-small-step-man-one-giant-leap-capitalism/</w:t>
      </w:r>
    </w:p>
    <w:p w14:paraId="5228A830" w14:textId="77777777" w:rsidR="00B25DB7" w:rsidRPr="008D5C58" w:rsidRDefault="00B25DB7" w:rsidP="00B25DB7">
      <w:pPr>
        <w:rPr>
          <w:strike/>
          <w:sz w:val="16"/>
          <w:szCs w:val="16"/>
        </w:rPr>
      </w:pPr>
      <w:r w:rsidRPr="008D5C58">
        <w:rPr>
          <w:strike/>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8D5C58">
        <w:rPr>
          <w:strike/>
          <w:u w:val="single"/>
        </w:rPr>
        <w:t xml:space="preserve">SpaceX has given us an </w:t>
      </w:r>
      <w:r w:rsidRPr="008D5C58">
        <w:rPr>
          <w:b/>
          <w:strike/>
          <w:u w:val="single"/>
        </w:rPr>
        <w:t>incredible testament to the power of American free enterprise.</w:t>
      </w:r>
      <w:r w:rsidRPr="008D5C58">
        <w:rPr>
          <w:strike/>
          <w:sz w:val="16"/>
          <w:szCs w:val="16"/>
        </w:rPr>
        <w:t xml:space="preserve"> While the left is advocating unprecedented government intervention in almost every sector of the U.S. economy, from health care to energy, </w:t>
      </w:r>
      <w:r w:rsidRPr="008D5C58">
        <w:rPr>
          <w:b/>
          <w:strike/>
          <w:u w:val="single"/>
        </w:rPr>
        <w:t xml:space="preserve">today Americans are celebrating the successful privatization of space travel. </w:t>
      </w:r>
      <w:r w:rsidRPr="008D5C58">
        <w:rPr>
          <w:strike/>
          <w:sz w:val="16"/>
          <w:szCs w:val="16"/>
        </w:rPr>
        <w:t xml:space="preserve">If you want to see the difference between what government and private enterprise can do, consider: </w:t>
      </w:r>
      <w:r w:rsidRPr="008D5C58">
        <w:rPr>
          <w:strike/>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8D5C58">
        <w:rPr>
          <w:strike/>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8D5C58">
        <w:rPr>
          <w:strike/>
          <w:u w:val="single"/>
        </w:rPr>
        <w:t>That last development will save the taxpayers incredible amounts of money.</w:t>
      </w:r>
      <w:r w:rsidRPr="008D5C58">
        <w:rPr>
          <w:strike/>
          <w:sz w:val="16"/>
          <w:szCs w:val="16"/>
        </w:rPr>
        <w:t xml:space="preserve"> </w:t>
      </w:r>
      <w:r w:rsidRPr="008D5C58">
        <w:rPr>
          <w:strike/>
          <w:highlight w:val="yellow"/>
          <w:u w:val="single"/>
        </w:rPr>
        <w:t>The cost to NASA</w:t>
      </w:r>
      <w:r w:rsidRPr="008D5C58">
        <w:rPr>
          <w:strike/>
          <w:u w:val="single"/>
        </w:rPr>
        <w:t xml:space="preserve"> for launching a man into space on the space shuttle orbiter was </w:t>
      </w:r>
      <w:r w:rsidRPr="008D5C58">
        <w:rPr>
          <w:b/>
          <w:strike/>
          <w:u w:val="single"/>
        </w:rPr>
        <w:t>$170 million per seat, compared with just $60 million</w:t>
      </w:r>
      <w:r w:rsidRPr="008D5C58">
        <w:rPr>
          <w:strike/>
          <w:u w:val="single"/>
        </w:rPr>
        <w:t xml:space="preserve"> to $67 million on the Dragon capsule.</w:t>
      </w:r>
      <w:r w:rsidRPr="008D5C58">
        <w:rPr>
          <w:strike/>
          <w:sz w:val="16"/>
          <w:szCs w:val="16"/>
        </w:rPr>
        <w:t xml:space="preserve"> </w:t>
      </w:r>
      <w:r w:rsidRPr="008D5C58">
        <w:rPr>
          <w:strike/>
          <w:u w:val="single"/>
        </w:rPr>
        <w:t xml:space="preserve">The cost for the space shuttle </w:t>
      </w:r>
      <w:r w:rsidRPr="008D5C58">
        <w:rPr>
          <w:strike/>
          <w:highlight w:val="yellow"/>
          <w:u w:val="single"/>
        </w:rPr>
        <w:t xml:space="preserve">to send a kilogram of cargo into to space was $54,500; with the Falcon rocket, the cost is just $2,720 — </w:t>
      </w:r>
      <w:r w:rsidRPr="008D5C58">
        <w:rPr>
          <w:b/>
          <w:strike/>
          <w:highlight w:val="yellow"/>
          <w:u w:val="single"/>
        </w:rPr>
        <w:t>a decrease of 95 percent.</w:t>
      </w:r>
      <w:r w:rsidRPr="008D5C58">
        <w:rPr>
          <w:strike/>
          <w:u w:val="single"/>
        </w:rPr>
        <w:t xml:space="preserve"> </w:t>
      </w:r>
      <w:r w:rsidRPr="008D5C58">
        <w:rPr>
          <w:strike/>
          <w:sz w:val="16"/>
          <w:szCs w:val="16"/>
        </w:rPr>
        <w:t xml:space="preserve">And while </w:t>
      </w:r>
      <w:r w:rsidRPr="008D5C58">
        <w:rPr>
          <w:strike/>
          <w:u w:val="single"/>
        </w:rPr>
        <w:t xml:space="preserve">the space shuttle cost $27.4 billion to develop, </w:t>
      </w:r>
      <w:r w:rsidRPr="008D5C58">
        <w:rPr>
          <w:strike/>
          <w:highlight w:val="yellow"/>
          <w:u w:val="single"/>
        </w:rPr>
        <w:t>the Crew Dragon</w:t>
      </w:r>
      <w:r w:rsidRPr="008D5C58">
        <w:rPr>
          <w:strike/>
          <w:u w:val="single"/>
        </w:rPr>
        <w:t xml:space="preserve"> </w:t>
      </w:r>
      <w:r w:rsidRPr="008D5C58">
        <w:rPr>
          <w:strike/>
          <w:highlight w:val="yellow"/>
          <w:u w:val="single"/>
        </w:rPr>
        <w:t>was</w:t>
      </w:r>
      <w:r w:rsidRPr="008D5C58">
        <w:rPr>
          <w:strike/>
          <w:u w:val="single"/>
        </w:rPr>
        <w:t xml:space="preserve"> designed and built for just $1.7 </w:t>
      </w:r>
      <w:r w:rsidRPr="008D5C58">
        <w:rPr>
          <w:b/>
          <w:strike/>
          <w:u w:val="single"/>
        </w:rPr>
        <w:t xml:space="preserve">billion — making it </w:t>
      </w:r>
      <w:r w:rsidRPr="008D5C58">
        <w:rPr>
          <w:b/>
          <w:strike/>
          <w:highlight w:val="yellow"/>
          <w:u w:val="single"/>
        </w:rPr>
        <w:t>the lowest-cost spacecraft developed in six decades.</w:t>
      </w:r>
      <w:r w:rsidRPr="008D5C58">
        <w:rPr>
          <w:strike/>
          <w:sz w:val="16"/>
          <w:szCs w:val="16"/>
        </w:rPr>
        <w:t xml:space="preserve"> </w:t>
      </w:r>
      <w:r w:rsidRPr="008D5C58">
        <w:rPr>
          <w:strike/>
          <w:u w:val="single"/>
        </w:rPr>
        <w:t>SpaceX did it in six years — far faster than the time it took to develop the space shuttle.</w:t>
      </w:r>
      <w:r w:rsidRPr="008D5C58">
        <w:rPr>
          <w:strike/>
          <w:sz w:val="16"/>
          <w:szCs w:val="16"/>
        </w:rPr>
        <w:t xml:space="preserve"> </w:t>
      </w:r>
      <w:r w:rsidRPr="008D5C58">
        <w:rPr>
          <w:b/>
          <w:i/>
          <w:strike/>
          <w:highlight w:val="yellow"/>
          <w:u w:val="single"/>
        </w:rPr>
        <w:t xml:space="preserve">The private sector does it better, cheaper, faster and </w:t>
      </w:r>
      <w:r w:rsidRPr="008D5C58">
        <w:rPr>
          <w:b/>
          <w:i/>
          <w:strike/>
          <w:highlight w:val="yellow"/>
          <w:u w:val="single"/>
        </w:rPr>
        <w:lastRenderedPageBreak/>
        <w:t>more efficiently than government</w:t>
      </w:r>
      <w:r w:rsidRPr="008D5C58">
        <w:rPr>
          <w:strike/>
          <w:sz w:val="16"/>
          <w:szCs w:val="16"/>
          <w:highlight w:val="yellow"/>
        </w:rPr>
        <w:t>.</w:t>
      </w:r>
      <w:r w:rsidRPr="008D5C58">
        <w:rPr>
          <w:strike/>
          <w:sz w:val="16"/>
          <w:szCs w:val="16"/>
        </w:rPr>
        <w:t xml:space="preserve"> </w:t>
      </w:r>
      <w:r w:rsidRPr="008D5C58">
        <w:rPr>
          <w:b/>
          <w:strike/>
          <w:u w:val="single"/>
        </w:rPr>
        <w:t xml:space="preserve">Why? Competition. </w:t>
      </w:r>
      <w:r w:rsidRPr="008D5C58">
        <w:rPr>
          <w:strike/>
          <w:sz w:val="16"/>
          <w:szCs w:val="16"/>
        </w:rPr>
        <w:t xml:space="preserve">Today, </w:t>
      </w:r>
      <w:r w:rsidRPr="008D5C58">
        <w:rPr>
          <w:strike/>
          <w:u w:val="single"/>
        </w:rPr>
        <w:t>SpaceX has to compete with a constellation of private companies</w:t>
      </w:r>
      <w:r w:rsidRPr="008D5C58">
        <w:rPr>
          <w:strike/>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D5C58">
        <w:rPr>
          <w:strike/>
          <w:u w:val="single"/>
        </w:rPr>
        <w:t xml:space="preserve">In the race to put the first privately launched man into orbit, upstart SpaceX had to beat aerospace behemoth Boeing and its </w:t>
      </w:r>
      <w:proofErr w:type="spellStart"/>
      <w:r w:rsidRPr="008D5C58">
        <w:rPr>
          <w:strike/>
          <w:u w:val="single"/>
        </w:rPr>
        <w:t>Starliner</w:t>
      </w:r>
      <w:proofErr w:type="spellEnd"/>
      <w:r w:rsidRPr="008D5C58">
        <w:rPr>
          <w:strike/>
          <w:u w:val="single"/>
        </w:rPr>
        <w:t xml:space="preserve"> capsule to the punch. </w:t>
      </w:r>
      <w:r w:rsidRPr="008D5C58">
        <w:rPr>
          <w:strike/>
          <w:sz w:val="16"/>
          <w:szCs w:val="16"/>
        </w:rPr>
        <w:t xml:space="preserve">It did so — for more than $1 billion less than its competitor. </w:t>
      </w:r>
      <w:r w:rsidRPr="008D5C58">
        <w:rPr>
          <w:b/>
          <w:strike/>
          <w:u w:val="single"/>
        </w:rPr>
        <w:t xml:space="preserve">That spirit of </w:t>
      </w:r>
      <w:r w:rsidRPr="008D5C58">
        <w:rPr>
          <w:b/>
          <w:strike/>
          <w:highlight w:val="yellow"/>
          <w:u w:val="single"/>
        </w:rPr>
        <w:t>competition</w:t>
      </w:r>
      <w:r w:rsidRPr="008D5C58">
        <w:rPr>
          <w:b/>
          <w:strike/>
          <w:u w:val="single"/>
        </w:rPr>
        <w:t xml:space="preserve"> </w:t>
      </w:r>
      <w:r w:rsidRPr="008D5C58">
        <w:rPr>
          <w:b/>
          <w:strike/>
          <w:highlight w:val="yellow"/>
          <w:u w:val="single"/>
        </w:rPr>
        <w:t>and innovation will revolutionize space travel</w:t>
      </w:r>
      <w:r w:rsidRPr="008D5C58">
        <w:rPr>
          <w:b/>
          <w:strike/>
          <w:u w:val="single"/>
        </w:rPr>
        <w:t xml:space="preserve"> in the years ahead.</w:t>
      </w:r>
      <w:r w:rsidRPr="008D5C58">
        <w:rPr>
          <w:strike/>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8D5C58">
        <w:rPr>
          <w:b/>
          <w:strike/>
          <w:u w:val="single"/>
        </w:rPr>
        <w:t>Private-sector innovation is opening the door to a new era of space exploration</w:t>
      </w:r>
      <w:r w:rsidRPr="008D5C58">
        <w:rPr>
          <w:strike/>
          <w:sz w:val="16"/>
          <w:szCs w:val="16"/>
        </w:rPr>
        <w:t>. Wouldn’t it be ironic if, just as capitalism is allowing us to explore the farthest reaches of our solar system, Americans decided to embrace socialism back here on Earth?</w:t>
      </w:r>
    </w:p>
    <w:p w14:paraId="7CC92B53" w14:textId="77777777" w:rsidR="00B25DB7" w:rsidRPr="008D5C58" w:rsidRDefault="00B25DB7" w:rsidP="00B25DB7">
      <w:pPr>
        <w:pStyle w:val="Heading4"/>
        <w:rPr>
          <w:strike/>
        </w:rPr>
      </w:pPr>
      <w:r w:rsidRPr="008D5C58">
        <w:rPr>
          <w:strike/>
        </w:rPr>
        <w:t>Asteroid mining can happen with private sector innovation and is key to solve asteroid collisions. Taylor 19</w:t>
      </w:r>
    </w:p>
    <w:p w14:paraId="4C9012F3" w14:textId="77777777" w:rsidR="00B25DB7" w:rsidRPr="008D5C58" w:rsidRDefault="00B25DB7" w:rsidP="00B25DB7">
      <w:pPr>
        <w:rPr>
          <w:strike/>
        </w:rPr>
      </w:pPr>
      <w:r w:rsidRPr="008D5C58">
        <w:rPr>
          <w:rFonts w:ascii="Cambria" w:eastAsia="Cambria" w:hAnsi="Cambria" w:cs="Cambria"/>
          <w:strike/>
        </w:rPr>
        <w:t xml:space="preserve">Chris Taylor [journalist,  was </w:t>
      </w:r>
      <w:r w:rsidRPr="008D5C58">
        <w:rPr>
          <w:rFonts w:ascii="Cambria" w:eastAsia="Cambria" w:hAnsi="Cambria" w:cs="Cambria"/>
          <w:strike/>
          <w:color w:val="0A1829"/>
        </w:rPr>
        <w:t>senior news writer for Time.com</w:t>
      </w:r>
      <w:r w:rsidRPr="008D5C58">
        <w:rPr>
          <w:rFonts w:ascii="Cambria" w:eastAsia="Cambria" w:hAnsi="Cambria" w:cs="Cambria"/>
          <w:strike/>
        </w:rPr>
        <w:t xml:space="preserve">, </w:t>
      </w:r>
      <w:r w:rsidRPr="008D5C58">
        <w:rPr>
          <w:rFonts w:ascii="Cambria" w:eastAsia="Cambria" w:hAnsi="Cambria" w:cs="Cambria"/>
          <w:strike/>
          <w:color w:val="0A1829"/>
        </w:rPr>
        <w:t>San Francisco bureau chief for Time magazine</w:t>
      </w:r>
      <w:r w:rsidRPr="008D5C58">
        <w:rPr>
          <w:rFonts w:ascii="Cambria" w:eastAsia="Cambria" w:hAnsi="Cambria" w:cs="Cambria"/>
          <w:strike/>
        </w:rPr>
        <w:t>],</w:t>
      </w:r>
      <w:r w:rsidRPr="008D5C58">
        <w:rPr>
          <w:strike/>
        </w:rPr>
        <w:t xml:space="preserve"> 19 - ("How asteroid mining will save the Earth — and mint trillionaires," Mashable, 2019, accessed 12-13-2021, https://mashable.com/feature/asteroid-mining-space-economy)//ML</w:t>
      </w:r>
    </w:p>
    <w:p w14:paraId="4E33E199" w14:textId="77777777" w:rsidR="00B25DB7" w:rsidRPr="008D5C58" w:rsidRDefault="00B25DB7" w:rsidP="00B25DB7">
      <w:pPr>
        <w:rPr>
          <w:strike/>
          <w:sz w:val="12"/>
          <w:szCs w:val="12"/>
        </w:rPr>
      </w:pPr>
      <w:r w:rsidRPr="008D5C58">
        <w:rPr>
          <w:strike/>
          <w:sz w:val="12"/>
          <w:szCs w:val="12"/>
        </w:rPr>
        <w:t>How much, exactly? We’re only just beginning to guess</w:t>
      </w:r>
      <w:r w:rsidRPr="008D5C58">
        <w:rPr>
          <w:strike/>
          <w:u w:val="single"/>
        </w:rPr>
        <w:t>. </w:t>
      </w:r>
      <w:proofErr w:type="spellStart"/>
      <w:r w:rsidRPr="008D5C58">
        <w:rPr>
          <w:strike/>
        </w:rPr>
        <w:fldChar w:fldCharType="begin"/>
      </w:r>
      <w:r w:rsidRPr="008D5C58">
        <w:rPr>
          <w:strike/>
        </w:rPr>
        <w:instrText xml:space="preserve"> HYPERLINK "http://www.asterank.com/" \h </w:instrText>
      </w:r>
      <w:r w:rsidRPr="008D5C58">
        <w:rPr>
          <w:strike/>
        </w:rPr>
        <w:fldChar w:fldCharType="separate"/>
      </w:r>
      <w:r w:rsidRPr="008D5C58">
        <w:rPr>
          <w:strike/>
          <w:highlight w:val="yellow"/>
          <w:u w:val="single"/>
        </w:rPr>
        <w:t>Asteran</w:t>
      </w:r>
      <w:r w:rsidRPr="008D5C58">
        <w:rPr>
          <w:strike/>
          <w:highlight w:val="yellow"/>
          <w:u w:val="single"/>
        </w:rPr>
        <w:fldChar w:fldCharType="end"/>
      </w:r>
      <w:hyperlink r:id="rId17">
        <w:r w:rsidRPr="008D5C58">
          <w:rPr>
            <w:strike/>
            <w:u w:val="single"/>
          </w:rPr>
          <w:t>k</w:t>
        </w:r>
        <w:proofErr w:type="spellEnd"/>
      </w:hyperlink>
      <w:r w:rsidRPr="008D5C58">
        <w:rPr>
          <w:strike/>
          <w:u w:val="single"/>
        </w:rPr>
        <w:t xml:space="preserve">, </w:t>
      </w:r>
      <w:r w:rsidRPr="008D5C58">
        <w:rPr>
          <w:strike/>
          <w:highlight w:val="yellow"/>
          <w:u w:val="single"/>
        </w:rPr>
        <w:t>a</w:t>
      </w:r>
      <w:r w:rsidRPr="008D5C58">
        <w:rPr>
          <w:strike/>
          <w:u w:val="single"/>
        </w:rPr>
        <w:t xml:space="preserve"> </w:t>
      </w:r>
      <w:r w:rsidRPr="008D5C58">
        <w:rPr>
          <w:strike/>
          <w:highlight w:val="yellow"/>
          <w:u w:val="single"/>
        </w:rPr>
        <w:t>service</w:t>
      </w:r>
      <w:r w:rsidRPr="008D5C58">
        <w:rPr>
          <w:strike/>
          <w:u w:val="single"/>
        </w:rPr>
        <w:t xml:space="preserve"> </w:t>
      </w:r>
      <w:r w:rsidRPr="008D5C58">
        <w:rPr>
          <w:strike/>
          <w:highlight w:val="yellow"/>
          <w:u w:val="single"/>
        </w:rPr>
        <w:t>that keeps track of</w:t>
      </w:r>
      <w:r w:rsidRPr="008D5C58">
        <w:rPr>
          <w:strike/>
          <w:u w:val="single"/>
        </w:rPr>
        <w:t xml:space="preserve"> some 6,000 </w:t>
      </w:r>
      <w:r w:rsidRPr="008D5C58">
        <w:rPr>
          <w:strike/>
          <w:highlight w:val="yellow"/>
          <w:u w:val="single"/>
        </w:rPr>
        <w:t>asteroids</w:t>
      </w:r>
      <w:r w:rsidRPr="008D5C58">
        <w:rPr>
          <w:strike/>
          <w:u w:val="single"/>
        </w:rPr>
        <w:t xml:space="preserve"> in NASA’s database, </w:t>
      </w:r>
      <w:r w:rsidRPr="008D5C58">
        <w:rPr>
          <w:strike/>
          <w:highlight w:val="yellow"/>
          <w:u w:val="single"/>
        </w:rPr>
        <w:t>prices</w:t>
      </w:r>
      <w:r w:rsidRPr="008D5C58">
        <w:rPr>
          <w:strike/>
          <w:u w:val="single"/>
        </w:rPr>
        <w:t xml:space="preserve"> out the </w:t>
      </w:r>
      <w:r w:rsidRPr="008D5C58">
        <w:rPr>
          <w:strike/>
          <w:highlight w:val="yellow"/>
          <w:u w:val="single"/>
        </w:rPr>
        <w:t>estimated mineral content</w:t>
      </w:r>
      <w:r w:rsidRPr="008D5C58">
        <w:rPr>
          <w:strike/>
          <w:u w:val="single"/>
        </w:rPr>
        <w:t xml:space="preserve"> in each one in the current world market. </w:t>
      </w:r>
      <w:r w:rsidRPr="008D5C58">
        <w:rPr>
          <w:strike/>
          <w:highlight w:val="yellow"/>
          <w:u w:val="single"/>
        </w:rPr>
        <w:t>More than 500 are listed as “&gt;$100 trillion</w:t>
      </w:r>
      <w:r w:rsidRPr="008D5C58">
        <w:rPr>
          <w:strike/>
          <w:u w:val="single"/>
        </w:rPr>
        <w:t xml:space="preserve">.” </w:t>
      </w:r>
      <w:r w:rsidRPr="008D5C58">
        <w:rPr>
          <w:strike/>
          <w:highlight w:val="yellow"/>
          <w:u w:val="single"/>
        </w:rPr>
        <w:t>The</w:t>
      </w:r>
      <w:r w:rsidRPr="008D5C58">
        <w:rPr>
          <w:strike/>
          <w:u w:val="single"/>
        </w:rPr>
        <w:t xml:space="preserve"> estimated </w:t>
      </w:r>
      <w:r w:rsidRPr="008D5C58">
        <w:rPr>
          <w:strike/>
          <w:highlight w:val="yellow"/>
          <w:u w:val="single"/>
        </w:rPr>
        <w:t>profit on just the top 10 asteroids judged “most cost effective”</w:t>
      </w:r>
      <w:r w:rsidRPr="008D5C58">
        <w:rPr>
          <w:strike/>
          <w:u w:val="single"/>
        </w:rPr>
        <w:t xml:space="preserve"> — that is, the easiest to reach and to mine, subtracting rocket fuel and other operating costs, </w:t>
      </w:r>
      <w:r w:rsidRPr="008D5C58">
        <w:rPr>
          <w:strike/>
          <w:highlight w:val="yellow"/>
          <w:u w:val="single"/>
        </w:rPr>
        <w:t>is</w:t>
      </w:r>
      <w:r w:rsidRPr="008D5C58">
        <w:rPr>
          <w:strike/>
          <w:u w:val="single"/>
        </w:rPr>
        <w:t xml:space="preserve"> around </w:t>
      </w:r>
      <w:r w:rsidRPr="008D5C58">
        <w:rPr>
          <w:strike/>
          <w:highlight w:val="yellow"/>
          <w:u w:val="single"/>
        </w:rPr>
        <w:t>$1.5 trillion</w:t>
      </w:r>
      <w:r w:rsidRPr="008D5C58">
        <w:rPr>
          <w:strike/>
          <w:u w:val="single"/>
        </w:rPr>
        <w:t xml:space="preserve">.¶ </w:t>
      </w:r>
      <w:r w:rsidRPr="008D5C58">
        <w:rPr>
          <w:strike/>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8D5C58">
        <w:rPr>
          <w:strike/>
          <w:u w:val="single"/>
        </w:rPr>
        <w:t>, space mining can grab water from the rocks and comets — water which, with a little processing makes rocket fuel. Which in turn makes even more currently unimaginable space operations possible, including ones that could give the planet all the energy it needs to avert climate catastrophe.</w:t>
      </w:r>
      <w:r w:rsidRPr="008D5C58">
        <w:rPr>
          <w:strike/>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8D5C58">
        <w:rPr>
          <w:strike/>
          <w:sz w:val="12"/>
          <w:szCs w:val="12"/>
        </w:rPr>
        <w:t>Vannevar</w:t>
      </w:r>
      <w:proofErr w:type="spellEnd"/>
      <w:r w:rsidRPr="008D5C58">
        <w:rPr>
          <w:strike/>
          <w:sz w:val="12"/>
          <w:szCs w:val="12"/>
        </w:rPr>
        <w:t xml:space="preserve"> Bush first proposed </w:t>
      </w:r>
      <w:hyperlink r:id="rId18">
        <w:r w:rsidRPr="008D5C58">
          <w:rPr>
            <w:strike/>
            <w:color w:val="000000"/>
            <w:sz w:val="12"/>
            <w:szCs w:val="12"/>
          </w:rPr>
          <w:t>a vast library of shared knowledge that people the world over would access via personal computers</w:t>
        </w:r>
      </w:hyperlink>
      <w:r w:rsidRPr="008D5C58">
        <w:rPr>
          <w:strike/>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9">
        <w:r w:rsidRPr="008D5C58">
          <w:rPr>
            <w:strike/>
            <w:color w:val="000000"/>
            <w:sz w:val="12"/>
            <w:szCs w:val="12"/>
          </w:rPr>
          <w:t>declared The Space Review</w:t>
        </w:r>
      </w:hyperlink>
      <w:r w:rsidRPr="008D5C58">
        <w:rPr>
          <w:strike/>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8D5C58">
        <w:rPr>
          <w:strike/>
          <w:u w:val="single"/>
        </w:rPr>
        <w:t xml:space="preserve">Jeff </w:t>
      </w:r>
      <w:r w:rsidRPr="008D5C58">
        <w:rPr>
          <w:strike/>
          <w:highlight w:val="yellow"/>
          <w:u w:val="single"/>
        </w:rPr>
        <w:t>Bezos</w:t>
      </w:r>
      <w:r w:rsidRPr="008D5C58">
        <w:rPr>
          <w:strike/>
          <w:u w:val="single"/>
        </w:rPr>
        <w:t xml:space="preserve"> </w:t>
      </w:r>
      <w:r w:rsidRPr="008D5C58">
        <w:rPr>
          <w:strike/>
          <w:highlight w:val="yellow"/>
          <w:u w:val="single"/>
        </w:rPr>
        <w:t>and</w:t>
      </w:r>
      <w:r w:rsidRPr="008D5C58">
        <w:rPr>
          <w:strike/>
          <w:u w:val="single"/>
        </w:rPr>
        <w:t xml:space="preserve"> Elon </w:t>
      </w:r>
      <w:r w:rsidRPr="008D5C58">
        <w:rPr>
          <w:strike/>
          <w:highlight w:val="yellow"/>
          <w:u w:val="single"/>
        </w:rPr>
        <w:t>Musk</w:t>
      </w:r>
      <w:r w:rsidRPr="008D5C58">
        <w:rPr>
          <w:strike/>
          <w:u w:val="single"/>
        </w:rPr>
        <w:t>, respectively</w:t>
      </w:r>
      <w:r w:rsidRPr="008D5C58">
        <w:rPr>
          <w:strike/>
          <w:highlight w:val="yellow"/>
          <w:u w:val="single"/>
        </w:rPr>
        <w:t>, are working on the</w:t>
      </w:r>
      <w:r w:rsidRPr="008D5C58">
        <w:rPr>
          <w:strike/>
          <w:u w:val="single"/>
        </w:rPr>
        <w:t xml:space="preserve"> relatively </w:t>
      </w:r>
      <w:r w:rsidRPr="008D5C58">
        <w:rPr>
          <w:strike/>
          <w:highlight w:val="yellow"/>
          <w:u w:val="single"/>
        </w:rPr>
        <w:t>cheap reusable rockets asteroid pioneers will need</w:t>
      </w:r>
      <w:r w:rsidRPr="008D5C58">
        <w:rPr>
          <w:strike/>
          <w:u w:val="single"/>
        </w:rPr>
        <w:t>.</w:t>
      </w:r>
      <w:r w:rsidRPr="008D5C58">
        <w:rPr>
          <w:strike/>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8D5C58">
        <w:rPr>
          <w:strike/>
          <w:u w:val="single"/>
        </w:rPr>
        <w:t xml:space="preserve">Japan’s Hayabusa 2 spacecraft has been in orbit around asteroid </w:t>
      </w:r>
      <w:proofErr w:type="spellStart"/>
      <w:r w:rsidRPr="008D5C58">
        <w:rPr>
          <w:strike/>
          <w:u w:val="single"/>
        </w:rPr>
        <w:t>Ryugu</w:t>
      </w:r>
      <w:proofErr w:type="spellEnd"/>
      <w:r w:rsidRPr="008D5C58">
        <w:rPr>
          <w:strike/>
          <w:u w:val="single"/>
        </w:rPr>
        <w:t xml:space="preserve"> for the last year and a half, learning everything it can. (</w:t>
      </w:r>
      <w:proofErr w:type="spellStart"/>
      <w:r w:rsidRPr="008D5C58">
        <w:rPr>
          <w:strike/>
          <w:u w:val="single"/>
        </w:rPr>
        <w:t>Ryugu</w:t>
      </w:r>
      <w:proofErr w:type="spellEnd"/>
      <w:r w:rsidRPr="008D5C58">
        <w:rPr>
          <w:strike/>
          <w:u w:val="single"/>
        </w:rPr>
        <w:t xml:space="preserve">, worth $30 billion according to </w:t>
      </w:r>
      <w:proofErr w:type="spellStart"/>
      <w:r w:rsidRPr="008D5C58">
        <w:rPr>
          <w:strike/>
          <w:u w:val="single"/>
        </w:rPr>
        <w:t>Asterank</w:t>
      </w:r>
      <w:proofErr w:type="spellEnd"/>
      <w:r w:rsidRPr="008D5C58">
        <w:rPr>
          <w:strike/>
          <w:u w:val="single"/>
        </w:rPr>
        <w:t xml:space="preserve">, is the website's #1 most cost-effective target.) The craft dropped </w:t>
      </w:r>
      <w:hyperlink r:id="rId20">
        <w:r w:rsidRPr="008D5C58">
          <w:rPr>
            <w:strike/>
            <w:u w:val="single"/>
          </w:rPr>
          <w:t>tiny hopping robot rovers</w:t>
        </w:r>
      </w:hyperlink>
      <w:r w:rsidRPr="008D5C58">
        <w:rPr>
          <w:strike/>
          <w:u w:val="single"/>
        </w:rPr>
        <w:t xml:space="preserve"> and a </w:t>
      </w:r>
      <w:hyperlink r:id="rId21">
        <w:r w:rsidRPr="008D5C58">
          <w:rPr>
            <w:strike/>
            <w:u w:val="single"/>
          </w:rPr>
          <w:t>small bomb</w:t>
        </w:r>
      </w:hyperlink>
      <w:r w:rsidRPr="008D5C58">
        <w:rPr>
          <w:strike/>
          <w:u w:val="single"/>
        </w:rPr>
        <w:t xml:space="preserve"> on its target; pictures of the small crater that resulted were released afterward</w:t>
      </w:r>
      <w:r w:rsidRPr="008D5C58">
        <w:rPr>
          <w:strike/>
          <w:sz w:val="12"/>
          <w:szCs w:val="12"/>
        </w:rPr>
        <w:t xml:space="preserve">s.¶ Officially, the mission is to help us </w:t>
      </w:r>
      <w:r w:rsidRPr="008D5C58">
        <w:rPr>
          <w:strike/>
          <w:sz w:val="12"/>
          <w:szCs w:val="12"/>
        </w:rPr>
        <w:lastRenderedPageBreak/>
        <w:t xml:space="preserve">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2">
        <w:r w:rsidRPr="008D5C58">
          <w:rPr>
            <w:strike/>
            <w:color w:val="000000"/>
            <w:sz w:val="12"/>
            <w:szCs w:val="12"/>
          </w:rPr>
          <w:t>NASA has proved it in the lab</w:t>
        </w:r>
      </w:hyperlink>
      <w:r w:rsidRPr="008D5C58">
        <w:rPr>
          <w:strike/>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8D5C58">
        <w:rPr>
          <w:strike/>
          <w:highlight w:val="yellow"/>
          <w:u w:val="single"/>
        </w:rPr>
        <w:t>The possibility of private missions to asteroids,</w:t>
      </w:r>
      <w:r w:rsidRPr="008D5C58">
        <w:rPr>
          <w:strike/>
          <w:u w:val="single"/>
        </w:rPr>
        <w:t xml:space="preserve"> with or without a human crew, </w:t>
      </w:r>
      <w:r w:rsidRPr="008D5C58">
        <w:rPr>
          <w:strike/>
          <w:highlight w:val="yellow"/>
          <w:u w:val="single"/>
        </w:rPr>
        <w:t>is almost here</w:t>
      </w:r>
      <w:r w:rsidRPr="008D5C58">
        <w:rPr>
          <w:strike/>
          <w:u w:val="single"/>
        </w:rPr>
        <w:t>. Th</w:t>
      </w:r>
      <w:r w:rsidRPr="008D5C58">
        <w:rPr>
          <w:strike/>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8D5C58">
        <w:rPr>
          <w:strike/>
          <w:sz w:val="12"/>
          <w:szCs w:val="12"/>
        </w:rPr>
        <w:t>Vannevar</w:t>
      </w:r>
      <w:proofErr w:type="spellEnd"/>
      <w:r w:rsidRPr="008D5C58">
        <w:rPr>
          <w:strike/>
          <w:sz w:val="12"/>
          <w:szCs w:val="12"/>
        </w:rPr>
        <w:t xml:space="preserve"> Bush’s idea? You’d let the new economy and its benefits play out in the form of a novel.¶ As Hayabusa dropped a bomb on </w:t>
      </w:r>
      <w:proofErr w:type="spellStart"/>
      <w:r w:rsidRPr="008D5C58">
        <w:rPr>
          <w:strike/>
          <w:sz w:val="12"/>
          <w:szCs w:val="12"/>
        </w:rPr>
        <w:t>Ryugu</w:t>
      </w:r>
      <w:proofErr w:type="spellEnd"/>
      <w:r w:rsidRPr="008D5C58">
        <w:rPr>
          <w:strike/>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23">
        <w:r w:rsidRPr="008D5C58">
          <w:rPr>
            <w:strike/>
            <w:color w:val="000000"/>
            <w:sz w:val="12"/>
            <w:szCs w:val="12"/>
          </w:rPr>
          <w:t>Daemon</w:t>
        </w:r>
      </w:hyperlink>
      <w:r w:rsidRPr="008D5C58">
        <w:rPr>
          <w:strike/>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4">
        <w:r w:rsidRPr="008D5C58">
          <w:rPr>
            <w:strike/>
            <w:color w:val="000000"/>
            <w:sz w:val="12"/>
            <w:szCs w:val="12"/>
          </w:rPr>
          <w:t>Delta-v</w:t>
        </w:r>
      </w:hyperlink>
      <w:r w:rsidRPr="008D5C58">
        <w:rPr>
          <w:strike/>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8D5C58">
        <w:rPr>
          <w:strike/>
          <w:sz w:val="12"/>
          <w:szCs w:val="12"/>
        </w:rPr>
        <w:t>nauts</w:t>
      </w:r>
      <w:proofErr w:type="spellEnd"/>
      <w:r w:rsidRPr="008D5C58">
        <w:rPr>
          <w:strike/>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5">
        <w:r w:rsidRPr="008D5C58">
          <w:rPr>
            <w:strike/>
            <w:color w:val="000000"/>
            <w:sz w:val="12"/>
            <w:szCs w:val="12"/>
          </w:rPr>
          <w:t>mountain of debt</w:t>
        </w:r>
      </w:hyperlink>
      <w:r w:rsidRPr="008D5C58">
        <w:rPr>
          <w:strike/>
          <w:sz w:val="12"/>
          <w:szCs w:val="12"/>
        </w:rPr>
        <w:t xml:space="preserve">. It has to keep growing or it will implode, so we might as well take the majority of the industrial growth off-world where it can’t do any more harm to the biosphere.¶ Secondly, there’s the climate change fix. </w:t>
      </w:r>
      <w:r w:rsidRPr="008D5C58">
        <w:rPr>
          <w:strike/>
          <w:u w:val="single"/>
        </w:rPr>
        <w:t xml:space="preserve">Suarez sees asteroid mining as the only way we’re going to build </w:t>
      </w:r>
      <w:hyperlink r:id="rId26">
        <w:r w:rsidRPr="008D5C58">
          <w:rPr>
            <w:strike/>
            <w:u w:val="single"/>
          </w:rPr>
          <w:t>solar power satellites</w:t>
        </w:r>
      </w:hyperlink>
      <w:r w:rsidRPr="008D5C58">
        <w:rPr>
          <w:strike/>
          <w:u w:val="single"/>
        </w:rPr>
        <w:t>.</w:t>
      </w:r>
      <w:r w:rsidRPr="008D5C58">
        <w:rPr>
          <w:strike/>
          <w:sz w:val="12"/>
          <w:szCs w:val="12"/>
        </w:rPr>
        <w:t xml:space="preserve"> </w:t>
      </w:r>
      <w:r w:rsidRPr="008D5C58">
        <w:rPr>
          <w:strike/>
          <w:u w:val="single"/>
        </w:rPr>
        <w:t>Which</w:t>
      </w:r>
      <w:r w:rsidRPr="008D5C58">
        <w:rPr>
          <w:strike/>
          <w:sz w:val="12"/>
          <w:szCs w:val="12"/>
        </w:rPr>
        <w:t xml:space="preserve">, as you </w:t>
      </w:r>
      <w:r w:rsidRPr="008D5C58">
        <w:rPr>
          <w:strike/>
          <w:u w:val="single"/>
        </w:rPr>
        <w:t>probably know, is a form of uninterrupted solar power collection that is theoretically more effective, inch for inch, than any solar panels on Earth at high noon, but operating 24/7.</w:t>
      </w:r>
      <w:r w:rsidRPr="008D5C58">
        <w:rPr>
          <w:strike/>
          <w:sz w:val="12"/>
          <w:szCs w:val="12"/>
        </w:rPr>
        <w:t xml:space="preserve"> (In space, basically, it’s always double high noon). ¶ </w:t>
      </w:r>
      <w:r w:rsidRPr="008D5C58">
        <w:rPr>
          <w:strike/>
          <w:u w:val="single"/>
        </w:rPr>
        <w:t xml:space="preserve">The power collected is beamed back to large receptors on Earth with large, low-power microwaves, which researchers think will be harmless enough to let humans and animals pass through the beam. A space solar power array like </w:t>
      </w:r>
      <w:hyperlink r:id="rId27" w:anchor="2d3f78a54386">
        <w:r w:rsidRPr="008D5C58">
          <w:rPr>
            <w:strike/>
            <w:u w:val="single"/>
          </w:rPr>
          <w:t>the one China is said to be working on</w:t>
        </w:r>
      </w:hyperlink>
      <w:r w:rsidRPr="008D5C58">
        <w:rPr>
          <w:strike/>
          <w:u w:val="single"/>
        </w:rPr>
        <w:t xml:space="preserve"> could reliably supply 2,000 gigawatts — or over 1,000 times more power than the largest solar farm currently in existence</w:t>
      </w:r>
      <w:r w:rsidRPr="008D5C58">
        <w:rPr>
          <w:strike/>
          <w:sz w:val="12"/>
          <w:szCs w:val="12"/>
        </w:rPr>
        <w:t xml:space="preserve">. ¶ </w:t>
      </w:r>
      <w:r w:rsidRPr="008D5C58">
        <w:rPr>
          <w:strike/>
          <w:u w:val="single"/>
        </w:rPr>
        <w:t>“We're looking at a 20-year window to completely replace human civilization's power infrastructure</w:t>
      </w:r>
      <w:r w:rsidRPr="008D5C58">
        <w:rPr>
          <w:strike/>
          <w:sz w:val="12"/>
          <w:szCs w:val="12"/>
        </w:rPr>
        <w:t xml:space="preserve">,” Suarez told me, citing the report of the Intergovernmental Panel on Climate Change on the coming catastrophe. Solar satellite technology “has existed since the 1970s. </w:t>
      </w:r>
      <w:r w:rsidRPr="008D5C58">
        <w:rPr>
          <w:strike/>
          <w:u w:val="single"/>
        </w:rPr>
        <w:t>What we were missing is millions of tons of construction materials in orbit. Asteroid mining can place it there.”¶</w:t>
      </w:r>
      <w:r w:rsidRPr="008D5C58">
        <w:rPr>
          <w:strike/>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8D5C58">
        <w:rPr>
          <w:strike/>
          <w:u w:val="single"/>
        </w:rPr>
        <w:t xml:space="preserve">Big pharma, to take one controversial industry, would </w:t>
      </w:r>
      <w:hyperlink r:id="rId28">
        <w:r w:rsidRPr="008D5C58">
          <w:rPr>
            <w:strike/>
            <w:u w:val="single"/>
          </w:rPr>
          <w:t>benefit by taking its manufacturing off-world</w:t>
        </w:r>
      </w:hyperlink>
      <w:r w:rsidRPr="008D5C58">
        <w:rPr>
          <w:strike/>
          <w:u w:val="single"/>
        </w:rPr>
        <w:t xml:space="preserve">. The molecular structure of many chemicals grows better in microgravity.¶ </w:t>
      </w:r>
      <w:r w:rsidRPr="008D5C58">
        <w:rPr>
          <w:strike/>
          <w:sz w:val="12"/>
          <w:szCs w:val="12"/>
        </w:rPr>
        <w:t xml:space="preserve">The expectation is that a lot of these space businesses — and all the orbital infrastructure designed to support them — will be automated, controlled remotely via telepresence, and monitored by AI. But Suarez is adamant </w:t>
      </w:r>
      <w:r w:rsidRPr="008D5C58">
        <w:rPr>
          <w:strike/>
          <w:u w:val="single"/>
        </w:rPr>
        <w:t xml:space="preserve">that thousands if not millions of actual human workers will thrive in the space economy, even as robots take their jobs in old industries back on Earth.¶ </w:t>
      </w:r>
      <w:r w:rsidRPr="008D5C58">
        <w:rPr>
          <w:strike/>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8D5C58">
        <w:rPr>
          <w:strike/>
          <w:u w:val="singl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8D5C58">
        <w:rPr>
          <w:strike/>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9">
        <w:r w:rsidRPr="008D5C58">
          <w:rPr>
            <w:strike/>
            <w:color w:val="000000"/>
            <w:sz w:val="12"/>
            <w:szCs w:val="12"/>
          </w:rPr>
          <w:t>O’Neill cylinders</w:t>
        </w:r>
      </w:hyperlink>
      <w:r w:rsidRPr="008D5C58">
        <w:rPr>
          <w:strike/>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8D5C58">
        <w:rPr>
          <w:strike/>
          <w:highlight w:val="yellow"/>
          <w:u w:val="single"/>
        </w:rPr>
        <w:t>For those who worry about asteroids that could wipe out civilization</w:t>
      </w:r>
      <w:r w:rsidRPr="008D5C58">
        <w:rPr>
          <w:strike/>
          <w:u w:val="single"/>
        </w:rPr>
        <w:t xml:space="preserve"> — though luckily, </w:t>
      </w:r>
      <w:hyperlink r:id="rId30">
        <w:r w:rsidRPr="008D5C58">
          <w:rPr>
            <w:strike/>
            <w:u w:val="single"/>
          </w:rPr>
          <w:t>this isn't likely to happen any time soon</w:t>
        </w:r>
      </w:hyperlink>
      <w:r w:rsidRPr="008D5C58">
        <w:rPr>
          <w:strike/>
          <w:u w:val="single"/>
        </w:rPr>
        <w:t xml:space="preserve"> — </w:t>
      </w:r>
      <w:r w:rsidRPr="008D5C58">
        <w:rPr>
          <w:strike/>
          <w:highlight w:val="yellow"/>
          <w:u w:val="single"/>
        </w:rPr>
        <w:t>here is a way for humanity to get proficient in moving them out of the way, fast</w:t>
      </w:r>
      <w:r w:rsidRPr="008D5C58">
        <w:rPr>
          <w:strike/>
          <w:u w:val="single"/>
        </w:rPr>
        <w:t xml:space="preserve">. Indeed, </w:t>
      </w:r>
      <w:r w:rsidRPr="008D5C58">
        <w:rPr>
          <w:strike/>
          <w:highlight w:val="yellow"/>
          <w:u w:val="single"/>
        </w:rPr>
        <w:t xml:space="preserve">the National Space Society has offered </w:t>
      </w:r>
      <w:hyperlink r:id="rId31">
        <w:r w:rsidRPr="008D5C58">
          <w:rPr>
            <w:strike/>
            <w:highlight w:val="yellow"/>
            <w:u w:val="single"/>
          </w:rPr>
          <w:t>a proposal</w:t>
        </w:r>
      </w:hyperlink>
      <w:r w:rsidRPr="008D5C58">
        <w:rPr>
          <w:strike/>
          <w:highlight w:val="yellow"/>
          <w:u w:val="single"/>
        </w:rPr>
        <w:t xml:space="preserve"> to capture the asteroid </w:t>
      </w:r>
      <w:proofErr w:type="spellStart"/>
      <w:r w:rsidRPr="008D5C58">
        <w:rPr>
          <w:strike/>
          <w:highlight w:val="yellow"/>
          <w:u w:val="single"/>
        </w:rPr>
        <w:t>Aphosi</w:t>
      </w:r>
      <w:r w:rsidRPr="008D5C58">
        <w:rPr>
          <w:strike/>
          <w:u w:val="single"/>
        </w:rPr>
        <w:t>s</w:t>
      </w:r>
      <w:proofErr w:type="spellEnd"/>
      <w:r w:rsidRPr="008D5C58">
        <w:rPr>
          <w:strike/>
          <w:u w:val="single"/>
        </w:rPr>
        <w:t xml:space="preserve"> (which is set to miss Earth in the year 2029, but </w:t>
      </w:r>
      <w:hyperlink r:id="rId32">
        <w:r w:rsidRPr="008D5C58">
          <w:rPr>
            <w:strike/>
            <w:u w:val="single"/>
          </w:rPr>
          <w:t>not by a very comfortable margin</w:t>
        </w:r>
      </w:hyperlink>
      <w:r w:rsidRPr="008D5C58">
        <w:rPr>
          <w:strike/>
          <w:u w:val="single"/>
        </w:rPr>
        <w:t xml:space="preserve">), </w:t>
      </w:r>
      <w:r w:rsidRPr="008D5C58">
        <w:rPr>
          <w:strike/>
          <w:highlight w:val="yellow"/>
          <w:u w:val="single"/>
        </w:rPr>
        <w:t>keep it in orbit, and turn it into 150 small solar-power satellites,</w:t>
      </w:r>
      <w:r w:rsidRPr="008D5C58">
        <w:rPr>
          <w:strike/>
          <w:u w:val="single"/>
        </w:rPr>
        <w:t xml:space="preserve"> as a proof of concept.</w:t>
      </w:r>
      <w:r w:rsidRPr="008D5C58">
        <w:rPr>
          <w:strike/>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3">
        <w:r w:rsidRPr="008D5C58">
          <w:rPr>
            <w:strike/>
            <w:color w:val="000000"/>
            <w:sz w:val="12"/>
            <w:szCs w:val="12"/>
          </w:rPr>
          <w:t>distant planet made entirely of diamond</w:t>
        </w:r>
      </w:hyperlink>
      <w:r w:rsidRPr="008D5C58">
        <w:rPr>
          <w:strike/>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4">
        <w:r w:rsidRPr="008D5C58">
          <w:rPr>
            <w:strike/>
            <w:color w:val="000000"/>
            <w:sz w:val="12"/>
            <w:szCs w:val="12"/>
          </w:rPr>
          <w:t>Neil deGrasse Tyson believes that the first trillionaire will be an asteroid mining mogul</w:t>
        </w:r>
      </w:hyperlink>
      <w:r w:rsidRPr="008D5C58">
        <w:rPr>
          <w:strike/>
          <w:sz w:val="12"/>
          <w:szCs w:val="12"/>
        </w:rPr>
        <w:t xml:space="preserve">; Suarez isn’t sure whether they’ll be the first, but he suspects that asteroid mining “will mint more trillionaires than any industry in history.”) ¶ For the regular guy </w:t>
      </w:r>
      <w:r w:rsidRPr="008D5C58">
        <w:rPr>
          <w:strike/>
          <w:sz w:val="12"/>
          <w:szCs w:val="12"/>
        </w:rPr>
        <w:lastRenderedPageBreak/>
        <w:t>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8D5C58">
        <w:rPr>
          <w:strike/>
          <w:u w:val="single"/>
        </w:rPr>
        <w:t xml:space="preserve">, this is exactly the version of capitalism humanity has needed all along: the kind where there is no ecosystem to destroy, no marginalized group to make miserable. </w:t>
      </w:r>
      <w:r w:rsidRPr="008D5C58">
        <w:rPr>
          <w:strike/>
          <w:sz w:val="12"/>
          <w:szCs w:val="12"/>
        </w:rPr>
        <w:t>A safe, dead space where capitalism’s most enthusiastic pioneers can go nuts to their hearts’ content, so long as they clean up their space junk. ¶ (</w:t>
      </w:r>
      <w:hyperlink r:id="rId35">
        <w:r w:rsidRPr="008D5C58">
          <w:rPr>
            <w:strike/>
            <w:color w:val="000000"/>
            <w:sz w:val="12"/>
            <w:szCs w:val="12"/>
          </w:rPr>
          <w:t>Space junk</w:t>
        </w:r>
      </w:hyperlink>
      <w:r w:rsidRPr="008D5C58">
        <w:rPr>
          <w:strike/>
          <w:sz w:val="12"/>
          <w:szCs w:val="12"/>
        </w:rPr>
        <w:t xml:space="preserve"> is a real problem in orbital space because it has thousands of vulnerable satellites clustered closely together around our little blue rock. The vast emptiness of cislunar space, not so much.)¶ </w:t>
      </w:r>
      <w:r w:rsidRPr="008D5C58">
        <w:rPr>
          <w:strike/>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8D5C58">
        <w:rPr>
          <w:strike/>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76284F2" w14:textId="77777777" w:rsidR="00B25DB7" w:rsidRPr="008D5C58" w:rsidRDefault="00B25DB7" w:rsidP="00B25DB7">
      <w:pPr>
        <w:pStyle w:val="Heading4"/>
        <w:rPr>
          <w:strike/>
        </w:rPr>
      </w:pPr>
      <w:r w:rsidRPr="008D5C58">
        <w:rPr>
          <w:strike/>
        </w:rPr>
        <w:t xml:space="preserve">An asteroid collision would ensure </w:t>
      </w:r>
      <w:r w:rsidRPr="008D5C58">
        <w:rPr>
          <w:strike/>
          <w:u w:val="single"/>
        </w:rPr>
        <w:t>extinction</w:t>
      </w:r>
      <w:r w:rsidRPr="008D5C58">
        <w:rPr>
          <w:strike/>
        </w:rPr>
        <w:t xml:space="preserve"> – would fundamentally alter the biosphere, don’t underestimate its risk. Hudson 19</w:t>
      </w:r>
    </w:p>
    <w:p w14:paraId="59931400" w14:textId="77777777" w:rsidR="00B25DB7" w:rsidRPr="008D5C58" w:rsidRDefault="00B25DB7" w:rsidP="00B25DB7">
      <w:pPr>
        <w:rPr>
          <w:strike/>
        </w:rPr>
      </w:pPr>
      <w:r w:rsidRPr="008D5C58">
        <w:rPr>
          <w:strike/>
        </w:rPr>
        <w:t xml:space="preserve">Wesley Hudson ’19, news reporter for Express, “Asteroid alert: NASA warning as </w:t>
      </w:r>
      <w:proofErr w:type="spellStart"/>
      <w:r w:rsidRPr="008D5C58">
        <w:rPr>
          <w:strike/>
        </w:rPr>
        <w:t>kilometre</w:t>
      </w:r>
      <w:proofErr w:type="spellEnd"/>
      <w:r w:rsidRPr="008D5C58">
        <w:rPr>
          <w:strike/>
        </w:rPr>
        <w:t xml:space="preserve"> long space rock set to skim Earth at 25,000mph”, 8/28/19, Express, https://www.express.co.uk/news/science/1170826/asteroid-news-NASA-latest-space-rock-asteroid-1998-HL1-earth-danger-apocalypse</w:t>
      </w:r>
    </w:p>
    <w:p w14:paraId="7A7326E7" w14:textId="77777777" w:rsidR="00B25DB7" w:rsidRPr="008D5C58" w:rsidRDefault="00B25DB7" w:rsidP="00B25DB7">
      <w:pPr>
        <w:rPr>
          <w:strike/>
        </w:rPr>
      </w:pPr>
      <w:r w:rsidRPr="008D5C58">
        <w:rPr>
          <w:strike/>
          <w:highlight w:val="cyan"/>
          <w:u w:val="single"/>
        </w:rPr>
        <w:t>AN ASTEROID</w:t>
      </w:r>
      <w:r w:rsidRPr="008D5C58">
        <w:rPr>
          <w:strike/>
          <w:u w:val="single"/>
        </w:rPr>
        <w:t xml:space="preserve"> almost a </w:t>
      </w:r>
      <w:proofErr w:type="spellStart"/>
      <w:r w:rsidRPr="008D5C58">
        <w:rPr>
          <w:strike/>
          <w:u w:val="single"/>
        </w:rPr>
        <w:t>kilometre</w:t>
      </w:r>
      <w:proofErr w:type="spellEnd"/>
      <w:r w:rsidRPr="008D5C58">
        <w:rPr>
          <w:strike/>
          <w:u w:val="single"/>
        </w:rPr>
        <w:t xml:space="preserve"> wide </w:t>
      </w:r>
      <w:r w:rsidRPr="008D5C58">
        <w:rPr>
          <w:strike/>
          <w:highlight w:val="cyan"/>
          <w:u w:val="single"/>
        </w:rPr>
        <w:t>is</w:t>
      </w:r>
      <w:r w:rsidRPr="008D5C58">
        <w:rPr>
          <w:strike/>
          <w:u w:val="single"/>
        </w:rPr>
        <w:t xml:space="preserve"> currently </w:t>
      </w:r>
      <w:r w:rsidRPr="008D5C58">
        <w:rPr>
          <w:strike/>
          <w:highlight w:val="cyan"/>
          <w:u w:val="single"/>
        </w:rPr>
        <w:t>barreling through space at more than 25,000mph and is due to skim the earth</w:t>
      </w:r>
      <w:r w:rsidRPr="008D5C58">
        <w:rPr>
          <w:strike/>
          <w:u w:val="single"/>
        </w:rPr>
        <w:t xml:space="preserve"> </w:t>
      </w:r>
      <w:r w:rsidRPr="008D5C58">
        <w:rPr>
          <w:strike/>
        </w:rPr>
        <w:t xml:space="preserve">towards the end of October. </w:t>
      </w:r>
      <w:r w:rsidRPr="008D5C58">
        <w:rPr>
          <w:strike/>
          <w:u w:val="single"/>
        </w:rPr>
        <w:t>NASA’s</w:t>
      </w:r>
      <w:r w:rsidRPr="008D5C58">
        <w:rPr>
          <w:strike/>
        </w:rPr>
        <w:t xml:space="preserve"> Jet Propulsion Laboratory (</w:t>
      </w:r>
      <w:r w:rsidRPr="008D5C58">
        <w:rPr>
          <w:strike/>
          <w:u w:val="single"/>
        </w:rPr>
        <w:t>JPL</w:t>
      </w:r>
      <w:r w:rsidRPr="008D5C58">
        <w:rPr>
          <w:strike/>
        </w:rPr>
        <w:t xml:space="preserve">) </w:t>
      </w:r>
      <w:r w:rsidRPr="008D5C58">
        <w:rPr>
          <w:strike/>
          <w:u w:val="single"/>
        </w:rPr>
        <w:t>claim the space rock will shoot past the earth within a “close” proximity of the planet</w:t>
      </w:r>
      <w:r w:rsidRPr="008D5C58">
        <w:rPr>
          <w:strike/>
        </w:rPr>
        <w:t xml:space="preserve"> in the early hours of October 26. The asteroid, dubbed 1998 HL1, is a so-called Near-Earth Object (NEO) flying on a Close Approach Trajectory. NASA expects the 1998 HL1 to come flying by dangerously close around 1.21am BST (17.21pm PDT). </w:t>
      </w:r>
      <w:r w:rsidRPr="008D5C58">
        <w:rPr>
          <w:strike/>
          <w:u w:val="single"/>
        </w:rPr>
        <w:t>The daunting moment will mark anther journey around the sun for the asteroid since it was discovered in 1998. The asteroid will be travelling at a staggering speed of over 25,000mph as it barrels past the Earth</w:t>
      </w:r>
      <w:r w:rsidRPr="008D5C58">
        <w:rPr>
          <w:strike/>
        </w:rPr>
        <w:t xml:space="preserve">. The JPL predict the asteroid could be between 440m and 990m wide. </w:t>
      </w:r>
      <w:r w:rsidRPr="008D5C58">
        <w:rPr>
          <w:strike/>
          <w:u w:val="single"/>
        </w:rPr>
        <w:t>At its largest an asteroid of this size is bigger than the tallest building in the world</w:t>
      </w:r>
      <w:r w:rsidRPr="008D5C58">
        <w:rPr>
          <w:strike/>
        </w:rPr>
        <w:t xml:space="preserve">, the Burj Khalifa in Dubai. Even at </w:t>
      </w:r>
      <w:proofErr w:type="spellStart"/>
      <w:r w:rsidRPr="008D5C58">
        <w:rPr>
          <w:strike/>
        </w:rPr>
        <w:t>it’s</w:t>
      </w:r>
      <w:proofErr w:type="spellEnd"/>
      <w:r w:rsidRPr="008D5C58">
        <w:rPr>
          <w:strike/>
        </w:rPr>
        <w:t xml:space="preserve"> smallest, 1998 HL1 is still bigger than The Shard. Since it was discovered, 1998 HL1 has been seen up to 408 times. An NEO is an asteroid or comet which is on an orbital path intersecting that of the Earth's. </w:t>
      </w:r>
      <w:r w:rsidRPr="008D5C58">
        <w:rPr>
          <w:strike/>
          <w:highlight w:val="cyan"/>
          <w:u w:val="single"/>
        </w:rPr>
        <w:t>This</w:t>
      </w:r>
      <w:r w:rsidRPr="008D5C58">
        <w:rPr>
          <w:strike/>
          <w:u w:val="single"/>
        </w:rPr>
        <w:t xml:space="preserve"> asteroid </w:t>
      </w:r>
      <w:r w:rsidRPr="008D5C58">
        <w:rPr>
          <w:strike/>
          <w:highlight w:val="cyan"/>
          <w:u w:val="single"/>
        </w:rPr>
        <w:t xml:space="preserve">will miss </w:t>
      </w:r>
      <w:r w:rsidRPr="008D5C58">
        <w:rPr>
          <w:strike/>
          <w:u w:val="single"/>
        </w:rPr>
        <w:t>the Earth by almost four million miles</w:t>
      </w:r>
      <w:r w:rsidRPr="008D5C58">
        <w:rPr>
          <w:strike/>
        </w:rPr>
        <w:t xml:space="preserve">. </w:t>
      </w:r>
      <w:r w:rsidRPr="008D5C58">
        <w:rPr>
          <w:strike/>
          <w:highlight w:val="cyan"/>
          <w:u w:val="single"/>
        </w:rPr>
        <w:t xml:space="preserve">If it were to strike </w:t>
      </w:r>
      <w:r w:rsidRPr="008D5C58">
        <w:rPr>
          <w:strike/>
          <w:u w:val="single"/>
        </w:rPr>
        <w:t xml:space="preserve">the Earth, </w:t>
      </w:r>
      <w:r w:rsidRPr="008D5C58">
        <w:rPr>
          <w:strike/>
          <w:highlight w:val="cyan"/>
          <w:u w:val="single"/>
        </w:rPr>
        <w:t>an asteroid of this size would cause catastrophic damage</w:t>
      </w:r>
      <w:r w:rsidRPr="008D5C58">
        <w:rPr>
          <w:strike/>
        </w:rPr>
        <w:t xml:space="preserve">. </w:t>
      </w:r>
      <w:r w:rsidRPr="008D5C58">
        <w:rPr>
          <w:strike/>
          <w:u w:val="single"/>
        </w:rPr>
        <w:t>The extinction of the dinosaurs</w:t>
      </w:r>
      <w:r w:rsidRPr="008D5C58">
        <w:rPr>
          <w:strike/>
        </w:rPr>
        <w:t xml:space="preserve"> in the Cretaceous-Tertiary event 65million years ago </w:t>
      </w:r>
      <w:r w:rsidRPr="008D5C58">
        <w:rPr>
          <w:strike/>
          <w:u w:val="single"/>
        </w:rPr>
        <w:t>is famously believed to have been caused by a massive asteroid impact.</w:t>
      </w:r>
      <w:r w:rsidRPr="008D5C58">
        <w:rPr>
          <w:strike/>
        </w:rP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8D5C58">
        <w:rPr>
          <w:strike/>
          <w:u w:val="single"/>
        </w:rPr>
        <w:t>NASA administrator</w:t>
      </w:r>
      <w:r w:rsidRPr="008D5C58">
        <w:rPr>
          <w:strike/>
        </w:rPr>
        <w:t xml:space="preserve"> Jim </w:t>
      </w:r>
      <w:proofErr w:type="spellStart"/>
      <w:r w:rsidRPr="008D5C58">
        <w:rPr>
          <w:strike/>
          <w:highlight w:val="cyan"/>
          <w:u w:val="single"/>
        </w:rPr>
        <w:t>Bridenstine</w:t>
      </w:r>
      <w:proofErr w:type="spellEnd"/>
      <w:r w:rsidRPr="008D5C58">
        <w:rPr>
          <w:strike/>
          <w:u w:val="single"/>
        </w:rPr>
        <w:t xml:space="preserve"> has previously </w:t>
      </w:r>
      <w:r w:rsidRPr="008D5C58">
        <w:rPr>
          <w:strike/>
          <w:highlight w:val="cyan"/>
          <w:u w:val="single"/>
        </w:rPr>
        <w:t>warned a potential</w:t>
      </w:r>
      <w:r w:rsidRPr="008D5C58">
        <w:rPr>
          <w:strike/>
          <w:u w:val="single"/>
        </w:rPr>
        <w:t xml:space="preserve"> asteroid </w:t>
      </w:r>
      <w:r w:rsidRPr="008D5C58">
        <w:rPr>
          <w:strike/>
          <w:highlight w:val="cyan"/>
          <w:u w:val="single"/>
        </w:rPr>
        <w:t xml:space="preserve">collision is </w:t>
      </w:r>
      <w:r w:rsidRPr="008D5C58">
        <w:rPr>
          <w:b/>
          <w:strike/>
          <w:highlight w:val="cyan"/>
          <w:u w:val="single"/>
        </w:rPr>
        <w:t>more likely</w:t>
      </w:r>
      <w:r w:rsidRPr="008D5C58">
        <w:rPr>
          <w:strike/>
          <w:highlight w:val="cyan"/>
          <w:u w:val="single"/>
        </w:rPr>
        <w:t xml:space="preserve"> </w:t>
      </w:r>
      <w:proofErr w:type="spellStart"/>
      <w:r w:rsidRPr="008D5C58">
        <w:rPr>
          <w:strike/>
          <w:highlight w:val="cyan"/>
          <w:u w:val="single"/>
        </w:rPr>
        <w:t>then</w:t>
      </w:r>
      <w:proofErr w:type="spellEnd"/>
      <w:r w:rsidRPr="008D5C58">
        <w:rPr>
          <w:strike/>
          <w:highlight w:val="cyan"/>
          <w:u w:val="single"/>
        </w:rPr>
        <w:t xml:space="preserve"> people </w:t>
      </w:r>
      <w:proofErr w:type="spellStart"/>
      <w:r w:rsidRPr="008D5C58">
        <w:rPr>
          <w:strike/>
          <w:highlight w:val="cyan"/>
          <w:u w:val="single"/>
        </w:rPr>
        <w:t>realise</w:t>
      </w:r>
      <w:proofErr w:type="spellEnd"/>
      <w:r w:rsidRPr="008D5C58">
        <w:rPr>
          <w:strike/>
          <w:u w:val="single"/>
        </w:rPr>
        <w:t xml:space="preserve">. </w:t>
      </w:r>
      <w:r w:rsidRPr="008D5C58">
        <w:rPr>
          <w:strike/>
        </w:rPr>
        <w:t>He said: "</w:t>
      </w:r>
      <w:r w:rsidRPr="008D5C58">
        <w:rPr>
          <w:strike/>
          <w:u w:val="single"/>
        </w:rPr>
        <w:t xml:space="preserve">We have to make sure that people understand that </w:t>
      </w:r>
      <w:r w:rsidRPr="008D5C58">
        <w:rPr>
          <w:strike/>
          <w:highlight w:val="cyan"/>
          <w:u w:val="single"/>
        </w:rPr>
        <w:t>this is not about Hollywood</w:t>
      </w:r>
      <w:r w:rsidRPr="008D5C58">
        <w:rPr>
          <w:strike/>
          <w:u w:val="single"/>
        </w:rPr>
        <w:t>, it's not about the movies.</w:t>
      </w:r>
      <w:r w:rsidRPr="008D5C58">
        <w:rPr>
          <w:strike/>
        </w:rPr>
        <w:t xml:space="preserve"> "</w:t>
      </w:r>
      <w:r w:rsidRPr="008D5C58">
        <w:rPr>
          <w:strike/>
          <w:highlight w:val="cyan"/>
          <w:u w:val="single"/>
        </w:rPr>
        <w:t>This is about</w:t>
      </w:r>
      <w:r w:rsidRPr="008D5C58">
        <w:rPr>
          <w:strike/>
          <w:u w:val="single"/>
        </w:rPr>
        <w:t xml:space="preserve"> ultimately </w:t>
      </w:r>
      <w:r w:rsidRPr="008D5C58">
        <w:rPr>
          <w:strike/>
          <w:highlight w:val="cyan"/>
          <w:u w:val="single"/>
        </w:rPr>
        <w:t>protecting</w:t>
      </w:r>
      <w:r w:rsidRPr="008D5C58">
        <w:rPr>
          <w:strike/>
          <w:u w:val="single"/>
        </w:rPr>
        <w:t xml:space="preserve"> </w:t>
      </w:r>
      <w:r w:rsidRPr="008D5C58">
        <w:rPr>
          <w:strike/>
        </w:rPr>
        <w:t xml:space="preserve">the only planet we know, right now, to host life - and that is </w:t>
      </w:r>
      <w:r w:rsidRPr="008D5C58">
        <w:rPr>
          <w:strike/>
          <w:u w:val="single"/>
        </w:rPr>
        <w:t xml:space="preserve">the planet </w:t>
      </w:r>
      <w:r w:rsidRPr="008D5C58">
        <w:rPr>
          <w:strike/>
          <w:highlight w:val="cyan"/>
          <w:u w:val="single"/>
        </w:rPr>
        <w:t>Earth</w:t>
      </w:r>
      <w:r w:rsidRPr="008D5C58">
        <w:rPr>
          <w:strike/>
        </w:rPr>
        <w:t xml:space="preserve">.” </w:t>
      </w:r>
      <w:r w:rsidRPr="008D5C58">
        <w:rPr>
          <w:strike/>
          <w:u w:val="single"/>
        </w:rPr>
        <w:t>NASA is currently in the process of developing</w:t>
      </w:r>
      <w:r w:rsidRPr="008D5C58">
        <w:rPr>
          <w:strike/>
        </w:rPr>
        <w:t xml:space="preserve"> the Double Asteroid Redirection Test (</w:t>
      </w:r>
      <w:r w:rsidRPr="008D5C58">
        <w:rPr>
          <w:strike/>
          <w:u w:val="single"/>
        </w:rPr>
        <w:t>DART</w:t>
      </w:r>
      <w:r w:rsidRPr="008D5C58">
        <w:rPr>
          <w:strike/>
        </w:rPr>
        <w:t xml:space="preserve">). </w:t>
      </w:r>
      <w:r w:rsidRPr="008D5C58">
        <w:rPr>
          <w:strike/>
          <w:u w:val="single"/>
        </w:rPr>
        <w:t xml:space="preserve">DART will test if it is possible to </w:t>
      </w:r>
      <w:r w:rsidRPr="008D5C58">
        <w:rPr>
          <w:strike/>
          <w:u w:val="single"/>
        </w:rPr>
        <w:lastRenderedPageBreak/>
        <w:t xml:space="preserve">redirect asteroids that are threatening to impact with Earth. </w:t>
      </w:r>
      <w:r w:rsidRPr="008D5C58">
        <w:rPr>
          <w:strike/>
        </w:rPr>
        <w:t xml:space="preserve">SpaceX chief Elon </w:t>
      </w:r>
      <w:r w:rsidRPr="008D5C58">
        <w:rPr>
          <w:strike/>
          <w:u w:val="single"/>
        </w:rPr>
        <w:t>Musk had previously tweeted fears of a deadly collision that Earth was not prepared for</w:t>
      </w:r>
      <w:r w:rsidRPr="008D5C58">
        <w:rPr>
          <w:strike/>
        </w:rPr>
        <w:t xml:space="preserve">. </w:t>
      </w:r>
      <w:proofErr w:type="spellStart"/>
      <w:r w:rsidRPr="008D5C58">
        <w:rPr>
          <w:strike/>
        </w:rPr>
        <w:t>Mr</w:t>
      </w:r>
      <w:proofErr w:type="spellEnd"/>
      <w:r w:rsidRPr="008D5C58">
        <w:rPr>
          <w:strike/>
        </w:rPr>
        <w:t xml:space="preserve"> Musk tweeted: “</w:t>
      </w:r>
      <w:r w:rsidRPr="008D5C58">
        <w:rPr>
          <w:b/>
          <w:strike/>
          <w:highlight w:val="cyan"/>
          <w:u w:val="single"/>
        </w:rPr>
        <w:t>A big rock will hit Earth</w:t>
      </w:r>
      <w:r w:rsidRPr="008D5C58">
        <w:rPr>
          <w:b/>
          <w:strike/>
          <w:u w:val="single"/>
        </w:rPr>
        <w:t xml:space="preserve"> eventually </w:t>
      </w:r>
      <w:r w:rsidRPr="008D5C58">
        <w:rPr>
          <w:b/>
          <w:strike/>
          <w:highlight w:val="cyan"/>
          <w:u w:val="single"/>
        </w:rPr>
        <w:t>&amp; we</w:t>
      </w:r>
      <w:r w:rsidRPr="008D5C58">
        <w:rPr>
          <w:b/>
          <w:strike/>
          <w:u w:val="single"/>
        </w:rPr>
        <w:t xml:space="preserve"> currently </w:t>
      </w:r>
      <w:r w:rsidRPr="008D5C58">
        <w:rPr>
          <w:b/>
          <w:strike/>
          <w:highlight w:val="cyan"/>
          <w:u w:val="single"/>
        </w:rPr>
        <w:t xml:space="preserve">have no </w:t>
      </w:r>
      <w:proofErr w:type="spellStart"/>
      <w:r w:rsidRPr="008D5C58">
        <w:rPr>
          <w:b/>
          <w:strike/>
          <w:highlight w:val="cyan"/>
          <w:u w:val="single"/>
        </w:rPr>
        <w:t>defence</w:t>
      </w:r>
      <w:proofErr w:type="spellEnd"/>
      <w:r w:rsidRPr="008D5C58">
        <w:rPr>
          <w:strike/>
        </w:rPr>
        <w:t>.”</w:t>
      </w:r>
    </w:p>
    <w:p w14:paraId="24062E44" w14:textId="77777777" w:rsidR="00B25DB7" w:rsidRPr="008D5C58" w:rsidRDefault="00B25DB7" w:rsidP="00F601E6">
      <w:pPr>
        <w:rPr>
          <w:strike/>
        </w:rPr>
      </w:pPr>
    </w:p>
    <w:sectPr w:rsidR="00B25DB7" w:rsidRPr="008D5C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F9737B7"/>
    <w:multiLevelType w:val="hybridMultilevel"/>
    <w:tmpl w:val="17EE6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155816"/>
    <w:multiLevelType w:val="hybridMultilevel"/>
    <w:tmpl w:val="E920F796"/>
    <w:lvl w:ilvl="0" w:tplc="C57CC1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C02461"/>
    <w:multiLevelType w:val="hybridMultilevel"/>
    <w:tmpl w:val="69266BAA"/>
    <w:lvl w:ilvl="0" w:tplc="FCC00E7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8E026E"/>
    <w:multiLevelType w:val="hybridMultilevel"/>
    <w:tmpl w:val="8F6EFFB0"/>
    <w:lvl w:ilvl="0" w:tplc="A7AE3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5F5EC3"/>
    <w:multiLevelType w:val="hybridMultilevel"/>
    <w:tmpl w:val="F0BE739E"/>
    <w:lvl w:ilvl="0" w:tplc="605072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8861628">
    <w:abstractNumId w:val="10"/>
  </w:num>
  <w:num w:numId="2" w16cid:durableId="1602955591">
    <w:abstractNumId w:val="8"/>
  </w:num>
  <w:num w:numId="3" w16cid:durableId="753358165">
    <w:abstractNumId w:val="7"/>
  </w:num>
  <w:num w:numId="4" w16cid:durableId="1320958250">
    <w:abstractNumId w:val="6"/>
  </w:num>
  <w:num w:numId="5" w16cid:durableId="1955015607">
    <w:abstractNumId w:val="5"/>
  </w:num>
  <w:num w:numId="6" w16cid:durableId="607664473">
    <w:abstractNumId w:val="9"/>
  </w:num>
  <w:num w:numId="7" w16cid:durableId="1668360676">
    <w:abstractNumId w:val="4"/>
  </w:num>
  <w:num w:numId="8" w16cid:durableId="1696691028">
    <w:abstractNumId w:val="3"/>
  </w:num>
  <w:num w:numId="9" w16cid:durableId="1211647494">
    <w:abstractNumId w:val="2"/>
  </w:num>
  <w:num w:numId="10" w16cid:durableId="2006593307">
    <w:abstractNumId w:val="1"/>
  </w:num>
  <w:num w:numId="11" w16cid:durableId="12077763">
    <w:abstractNumId w:val="0"/>
  </w:num>
  <w:num w:numId="12" w16cid:durableId="540442233">
    <w:abstractNumId w:val="13"/>
  </w:num>
  <w:num w:numId="13" w16cid:durableId="1174761630">
    <w:abstractNumId w:val="16"/>
  </w:num>
  <w:num w:numId="14" w16cid:durableId="999314104">
    <w:abstractNumId w:val="15"/>
  </w:num>
  <w:num w:numId="15" w16cid:durableId="544483240">
    <w:abstractNumId w:val="11"/>
  </w:num>
  <w:num w:numId="16" w16cid:durableId="270826203">
    <w:abstractNumId w:val="12"/>
  </w:num>
  <w:num w:numId="17" w16cid:durableId="1942495009">
    <w:abstractNumId w:val="17"/>
  </w:num>
  <w:num w:numId="18" w16cid:durableId="1607810541">
    <w:abstractNumId w:val="14"/>
  </w:num>
  <w:num w:numId="19" w16cid:durableId="1565602557">
    <w:abstractNumId w:val="19"/>
  </w:num>
  <w:num w:numId="20" w16cid:durableId="1261839780">
    <w:abstractNumId w:val="20"/>
  </w:num>
  <w:num w:numId="21" w16cid:durableId="109459626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19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951"/>
    <w:rsid w:val="000D26A6"/>
    <w:rsid w:val="000D2B90"/>
    <w:rsid w:val="000D6ED8"/>
    <w:rsid w:val="000D717B"/>
    <w:rsid w:val="00100B28"/>
    <w:rsid w:val="001046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FEC"/>
    <w:rsid w:val="00235F7B"/>
    <w:rsid w:val="002502CF"/>
    <w:rsid w:val="00267EBB"/>
    <w:rsid w:val="0027023B"/>
    <w:rsid w:val="00272F3F"/>
    <w:rsid w:val="00274EDB"/>
    <w:rsid w:val="0027729E"/>
    <w:rsid w:val="002843B2"/>
    <w:rsid w:val="00284ED6"/>
    <w:rsid w:val="00290C5A"/>
    <w:rsid w:val="00290C92"/>
    <w:rsid w:val="00292DDD"/>
    <w:rsid w:val="0029647A"/>
    <w:rsid w:val="00296504"/>
    <w:rsid w:val="002B5511"/>
    <w:rsid w:val="002B7ACF"/>
    <w:rsid w:val="002D4F1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2C14"/>
    <w:rsid w:val="00364ADF"/>
    <w:rsid w:val="00365C8D"/>
    <w:rsid w:val="003670AF"/>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15E"/>
    <w:rsid w:val="003E34DB"/>
    <w:rsid w:val="003E5302"/>
    <w:rsid w:val="003E5BF1"/>
    <w:rsid w:val="003F2452"/>
    <w:rsid w:val="003F41EA"/>
    <w:rsid w:val="003F7DF0"/>
    <w:rsid w:val="004039AF"/>
    <w:rsid w:val="00407AFF"/>
    <w:rsid w:val="004110EF"/>
    <w:rsid w:val="0041155D"/>
    <w:rsid w:val="004170BF"/>
    <w:rsid w:val="004270E3"/>
    <w:rsid w:val="004339F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5E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430"/>
    <w:rsid w:val="007C22C5"/>
    <w:rsid w:val="007C57E1"/>
    <w:rsid w:val="007C5811"/>
    <w:rsid w:val="007D2DF5"/>
    <w:rsid w:val="007D451A"/>
    <w:rsid w:val="007D5E3E"/>
    <w:rsid w:val="007D7596"/>
    <w:rsid w:val="007E242C"/>
    <w:rsid w:val="007E6631"/>
    <w:rsid w:val="00803A12"/>
    <w:rsid w:val="00805417"/>
    <w:rsid w:val="008061C6"/>
    <w:rsid w:val="008266F9"/>
    <w:rsid w:val="008267E2"/>
    <w:rsid w:val="00826A9B"/>
    <w:rsid w:val="00832E6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5C58"/>
    <w:rsid w:val="008D724A"/>
    <w:rsid w:val="008E7A3E"/>
    <w:rsid w:val="008F41FD"/>
    <w:rsid w:val="008F4479"/>
    <w:rsid w:val="008F4BA0"/>
    <w:rsid w:val="00901726"/>
    <w:rsid w:val="00920E6A"/>
    <w:rsid w:val="00925E57"/>
    <w:rsid w:val="00931816"/>
    <w:rsid w:val="00932C71"/>
    <w:rsid w:val="009409B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DB7"/>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A02"/>
    <w:rsid w:val="00CC7A4E"/>
    <w:rsid w:val="00CD1359"/>
    <w:rsid w:val="00CD4C83"/>
    <w:rsid w:val="00D01EDC"/>
    <w:rsid w:val="00D078AA"/>
    <w:rsid w:val="00D10058"/>
    <w:rsid w:val="00D11978"/>
    <w:rsid w:val="00D14964"/>
    <w:rsid w:val="00D15E30"/>
    <w:rsid w:val="00D16129"/>
    <w:rsid w:val="00D241BB"/>
    <w:rsid w:val="00D25DBD"/>
    <w:rsid w:val="00D26929"/>
    <w:rsid w:val="00D30CBD"/>
    <w:rsid w:val="00D30D9E"/>
    <w:rsid w:val="00D33908"/>
    <w:rsid w:val="00D354F2"/>
    <w:rsid w:val="00D36C30"/>
    <w:rsid w:val="00D37C90"/>
    <w:rsid w:val="00D43A8C"/>
    <w:rsid w:val="00D4757B"/>
    <w:rsid w:val="00D53072"/>
    <w:rsid w:val="00D61A4E"/>
    <w:rsid w:val="00D634EA"/>
    <w:rsid w:val="00D713A1"/>
    <w:rsid w:val="00D77956"/>
    <w:rsid w:val="00D80F0C"/>
    <w:rsid w:val="00D92077"/>
    <w:rsid w:val="00D934D2"/>
    <w:rsid w:val="00D951E2"/>
    <w:rsid w:val="00D9565A"/>
    <w:rsid w:val="00DB2337"/>
    <w:rsid w:val="00DB5F87"/>
    <w:rsid w:val="00DB699B"/>
    <w:rsid w:val="00DC0376"/>
    <w:rsid w:val="00DC099B"/>
    <w:rsid w:val="00DC2BE5"/>
    <w:rsid w:val="00DD4CD4"/>
    <w:rsid w:val="00DD65A2"/>
    <w:rsid w:val="00DD6770"/>
    <w:rsid w:val="00DE0749"/>
    <w:rsid w:val="00DE0D54"/>
    <w:rsid w:val="00DE1CE2"/>
    <w:rsid w:val="00DE58AF"/>
    <w:rsid w:val="00DF1210"/>
    <w:rsid w:val="00DF31E9"/>
    <w:rsid w:val="00DF400D"/>
    <w:rsid w:val="00DF5C23"/>
    <w:rsid w:val="00E01DAD"/>
    <w:rsid w:val="00E021DC"/>
    <w:rsid w:val="00E03924"/>
    <w:rsid w:val="00E03F91"/>
    <w:rsid w:val="00E064EF"/>
    <w:rsid w:val="00E064F2"/>
    <w:rsid w:val="00E0717B"/>
    <w:rsid w:val="00E15598"/>
    <w:rsid w:val="00E20D65"/>
    <w:rsid w:val="00E31953"/>
    <w:rsid w:val="00E353A2"/>
    <w:rsid w:val="00E36881"/>
    <w:rsid w:val="00E42E4C"/>
    <w:rsid w:val="00E47013"/>
    <w:rsid w:val="00E541F9"/>
    <w:rsid w:val="00E57B79"/>
    <w:rsid w:val="00E63419"/>
    <w:rsid w:val="00E64496"/>
    <w:rsid w:val="00E72115"/>
    <w:rsid w:val="00E8322E"/>
    <w:rsid w:val="00E903E0"/>
    <w:rsid w:val="00E9136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97774"/>
  <w14:defaultImageDpi w14:val="300"/>
  <w15:docId w15:val="{CBE7CE4A-EFB4-3C43-AF7D-A803E7F8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09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319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19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19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319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19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953"/>
  </w:style>
  <w:style w:type="character" w:customStyle="1" w:styleId="Heading1Char">
    <w:name w:val="Heading 1 Char"/>
    <w:aliases w:val="Pocket Char"/>
    <w:basedOn w:val="DefaultParagraphFont"/>
    <w:link w:val="Heading1"/>
    <w:uiPriority w:val="9"/>
    <w:rsid w:val="00E319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19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195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319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195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31953"/>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E3195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3195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E31953"/>
    <w:rPr>
      <w:color w:val="auto"/>
      <w:u w:val="none"/>
    </w:rPr>
  </w:style>
  <w:style w:type="paragraph" w:styleId="DocumentMap">
    <w:name w:val="Document Map"/>
    <w:basedOn w:val="Normal"/>
    <w:link w:val="DocumentMapChar"/>
    <w:uiPriority w:val="99"/>
    <w:semiHidden/>
    <w:unhideWhenUsed/>
    <w:rsid w:val="00E319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1953"/>
    <w:rPr>
      <w:rFonts w:ascii="Lucida Grande" w:hAnsi="Lucida Grande" w:cs="Lucida Grande"/>
    </w:rPr>
  </w:style>
  <w:style w:type="paragraph" w:customStyle="1" w:styleId="Emphasis1">
    <w:name w:val="Emphasis1"/>
    <w:basedOn w:val="Normal"/>
    <w:link w:val="Emphasis"/>
    <w:autoRedefine/>
    <w:uiPriority w:val="20"/>
    <w:qFormat/>
    <w:rsid w:val="009409B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409B9"/>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409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40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focus.com/space/future-of-moon-exploration/" TargetMode="External"/><Relationship Id="rId18" Type="http://schemas.openxmlformats.org/officeDocument/2006/relationships/hyperlink" Target="https://en.wikipedia.org/wiki/Memex" TargetMode="External"/><Relationship Id="rId26" Type="http://schemas.openxmlformats.org/officeDocument/2006/relationships/hyperlink" Target="https://en.wikipedia.org/wiki/Space-based_solar_power" TargetMode="External"/><Relationship Id="rId21" Type="http://schemas.openxmlformats.org/officeDocument/2006/relationships/hyperlink" Target="https://www.space.com/japan-hayabusa2-asteroid-bomb-video.html" TargetMode="External"/><Relationship Id="rId34" Type="http://schemas.openxmlformats.org/officeDocument/2006/relationships/hyperlink" Target="https://www.nbcnews.com/science/space/neil-degrasse-tyson-says-space-ventures-will-spawn-first-trillionaire-n352271" TargetMode="External"/><Relationship Id="rId7" Type="http://schemas.openxmlformats.org/officeDocument/2006/relationships/settings" Target="settings.xml"/><Relationship Id="rId12" Type="http://schemas.openxmlformats.org/officeDocument/2006/relationships/hyperlink" Target="https://www.nasa.gov/centers/goddard/news/series/moon/why_go_back.html" TargetMode="External"/><Relationship Id="rId17" Type="http://schemas.openxmlformats.org/officeDocument/2006/relationships/hyperlink" Target="http://www.asterank.com/" TargetMode="External"/><Relationship Id="rId25" Type="http://schemas.openxmlformats.org/officeDocument/2006/relationships/hyperlink" Target="https://www.washingtonpost.com/opinions/the-247-trillion-global-debt-bomb/2018/07/15/64c5bbaa-86c2-11e8-8f6c-46cb43e3f306_story.html?noredirect=on&amp;utm_term=.5fb3ff1155d9" TargetMode="External"/><Relationship Id="rId33"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ccdcoe.org/uploads/2019/06/Art_12_The-Cyber-ASAT.pdf" TargetMode="External"/><Relationship Id="rId20" Type="http://schemas.openxmlformats.org/officeDocument/2006/relationships/hyperlink" Target="https://www.space.com/41941-hayabusa2-asteroid-rovers-hopping-tech.html" TargetMode="External"/><Relationship Id="rId29" Type="http://schemas.openxmlformats.org/officeDocument/2006/relationships/hyperlink" Target="https://en.wikipedia.org/wiki/O%27Neill_cylin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2" Type="http://schemas.openxmlformats.org/officeDocument/2006/relationships/hyperlink" Target="https://www.space.com/asteroid-apophis-2029-flyby-planetary-defense.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outledge.com/Privatizing-Peace-How-Commerce-Can-Reduce-Conflict-in-Space/Cobb/p/book/9780367337834" TargetMode="External"/><Relationship Id="rId23" Type="http://schemas.openxmlformats.org/officeDocument/2006/relationships/hyperlink" Target="https://www.amazon.com/dp/B003QP4NPE/ref=dp-kindle-redirect?_encoding=UTF8&amp;btkr=1" TargetMode="External"/><Relationship Id="rId28" Type="http://schemas.openxmlformats.org/officeDocument/2006/relationships/hyperlink" Target="https://medium.com/fitch-blog/why-is-big-pharma-interested-in-the-space-economy-c078ac1bf67c" TargetMode="External"/><Relationship Id="rId36" Type="http://schemas.openxmlformats.org/officeDocument/2006/relationships/fontTable" Target="fontTable.xml"/><Relationship Id="rId10" Type="http://schemas.openxmlformats.org/officeDocument/2006/relationships/hyperlink" Target="https://doi.org/10.1007/978-3-030-65013-1_7" TargetMode="External"/><Relationship Id="rId19" Type="http://schemas.openxmlformats.org/officeDocument/2006/relationships/hyperlink" Target="http://www.thespacereview.com/article/3633/1" TargetMode="External"/><Relationship Id="rId31" Type="http://schemas.openxmlformats.org/officeDocument/2006/relationships/hyperlink" Target="https://space.nss.org/technologies-for-asteroid-capture-into-earth-orbit/"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s://apps.dtic.mil/sti/pdfs/AD1053024.pdf" TargetMode="External"/><Relationship Id="rId22" Type="http://schemas.openxmlformats.org/officeDocument/2006/relationships/hyperlink" Target="https://www.nasa.gov/directorates/spacetech/niac/2017_Phase_I_Phase_II/Sustainable_Human_Exploration/" TargetMode="External"/><Relationship Id="rId27" Type="http://schemas.openxmlformats.org/officeDocument/2006/relationships/hyperlink" Target="https://www.forbes.com/sites/scottsnowden/2019/03/12/solar-power-stations-in-space-could-supply-the-world-with-limitless-energy/" TargetMode="External"/><Relationship Id="rId30" Type="http://schemas.openxmlformats.org/officeDocument/2006/relationships/hyperlink" Target="https://mashable.com/article/armageddon-asteroid-threat" TargetMode="External"/><Relationship Id="rId35" Type="http://schemas.openxmlformats.org/officeDocument/2006/relationships/hyperlink" Target="https://mashable.com/category/space-jun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23</Pages>
  <Words>13956</Words>
  <Characters>79554</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28</cp:revision>
  <dcterms:created xsi:type="dcterms:W3CDTF">2022-04-09T19:19:00Z</dcterms:created>
  <dcterms:modified xsi:type="dcterms:W3CDTF">2022-04-09T20:23:00Z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