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02F1B" w14:textId="4C8E941C" w:rsidR="00443ABC" w:rsidRDefault="00443ABC" w:rsidP="008C33D8">
      <w:pPr>
        <w:pStyle w:val="Heading2"/>
      </w:pPr>
      <w:r>
        <w:t>Climate cp</w:t>
      </w:r>
    </w:p>
    <w:p w14:paraId="57B8EEE9" w14:textId="6B406065" w:rsidR="00443ABC" w:rsidRDefault="00443ABC" w:rsidP="00443ABC">
      <w:pPr>
        <w:rPr>
          <w:rStyle w:val="Style13ptBold"/>
        </w:rPr>
      </w:pPr>
      <w:r>
        <w:rPr>
          <w:rStyle w:val="Style13ptBold"/>
        </w:rPr>
        <w:t xml:space="preserve">The member nations of the World Trade Organization should implement the climate change prevention measures proposed in the </w:t>
      </w:r>
      <w:proofErr w:type="spellStart"/>
      <w:r w:rsidR="00BA6C57">
        <w:rPr>
          <w:rStyle w:val="Style13ptBold"/>
        </w:rPr>
        <w:t>Azevêdo</w:t>
      </w:r>
      <w:proofErr w:type="spellEnd"/>
      <w:r w:rsidR="00BA6C57">
        <w:rPr>
          <w:rStyle w:val="Style13ptBold"/>
        </w:rPr>
        <w:t xml:space="preserve"> </w:t>
      </w:r>
      <w:r>
        <w:rPr>
          <w:rStyle w:val="Style13ptBold"/>
        </w:rPr>
        <w:t>15 card</w:t>
      </w:r>
    </w:p>
    <w:p w14:paraId="451CDF2A" w14:textId="345C65C4" w:rsidR="00443ABC" w:rsidRDefault="00443ABC" w:rsidP="00443ABC">
      <w:proofErr w:type="spellStart"/>
      <w:r>
        <w:rPr>
          <w:rStyle w:val="Style13ptBold"/>
        </w:rPr>
        <w:t>Azevêdo</w:t>
      </w:r>
      <w:proofErr w:type="spellEnd"/>
      <w:r>
        <w:rPr>
          <w:rStyle w:val="Style13ptBold"/>
        </w:rPr>
        <w:t xml:space="preserve"> 15</w:t>
      </w:r>
      <w:r>
        <w:t xml:space="preserve"> [(Roberto </w:t>
      </w:r>
      <w:proofErr w:type="spellStart"/>
      <w:r>
        <w:t>Azevêdo</w:t>
      </w:r>
      <w:proofErr w:type="spellEnd"/>
      <w:r>
        <w:t xml:space="preserve"> was the sixth Director-General of the WTO. His appointment took effect on 1 September 2013 for a four-year term. In February 2017, WTO members reappointed him for a second term, which began on 1 September 2017. He stepped down as Director-General a year before the expiry of his mandate.)Guardian, 11-23-2015, "World trade has an important role in combating climate change," </w:t>
      </w:r>
      <w:hyperlink r:id="rId9" w:history="1">
        <w:r>
          <w:rPr>
            <w:rStyle w:val="Hyperlink"/>
          </w:rPr>
          <w:t>https://www.theguardian.com/business/economics-blog/2015/nov/23/world-trade-important-role-low-carbon-economy-wto</w:t>
        </w:r>
      </w:hyperlink>
      <w:r>
        <w:t>] ED</w:t>
      </w:r>
    </w:p>
    <w:p w14:paraId="7FAA29F7" w14:textId="77777777" w:rsidR="00443ABC" w:rsidRDefault="00443ABC" w:rsidP="00443ABC">
      <w:r>
        <w:t xml:space="preserve">Like most economic activity, </w:t>
      </w:r>
      <w:r>
        <w:rPr>
          <w:u w:val="single"/>
        </w:rPr>
        <w:t>trade is often linked to carbon emissions, but the world cannot stop trading – not least as trade is essential in achieving many other shared goals</w:t>
      </w:r>
      <w:r>
        <w:t xml:space="preserve">. </w:t>
      </w:r>
      <w:r>
        <w:rPr>
          <w:sz w:val="16"/>
          <w:szCs w:val="16"/>
        </w:rPr>
        <w:t>Trade can help to improve the efficiency of production, it can improve food security and, above</w:t>
      </w:r>
      <w:r>
        <w:rPr>
          <w:sz w:val="16"/>
          <w:szCs w:val="16"/>
        </w:rPr>
        <w:softHyphen/>
        <w:t xml:space="preserve"> all, it has proven to be one of the best anti-</w:t>
      </w:r>
      <w:r>
        <w:rPr>
          <w:sz w:val="16"/>
          <w:szCs w:val="16"/>
        </w:rPr>
        <w:softHyphen/>
        <w:t>poverty tools in history. Trade played a key role in helping us reach the </w:t>
      </w:r>
      <w:hyperlink r:id="rId10" w:history="1">
        <w:r>
          <w:rPr>
            <w:rStyle w:val="Hyperlink"/>
            <w:sz w:val="16"/>
            <w:szCs w:val="16"/>
          </w:rPr>
          <w:t>millennium development goal to cut extreme poverty by half </w:t>
        </w:r>
      </w:hyperlink>
      <w:r>
        <w:rPr>
          <w:sz w:val="16"/>
          <w:szCs w:val="16"/>
        </w:rPr>
        <w:t>– and it is a cross-</w:t>
      </w:r>
      <w:r>
        <w:rPr>
          <w:sz w:val="16"/>
          <w:szCs w:val="16"/>
        </w:rPr>
        <w:softHyphen/>
        <w:t>cutting element in many of the new </w:t>
      </w:r>
      <w:hyperlink r:id="rId11" w:history="1">
        <w:r>
          <w:rPr>
            <w:rStyle w:val="Hyperlink"/>
            <w:sz w:val="16"/>
            <w:szCs w:val="16"/>
          </w:rPr>
          <w:t>sustainable development goals</w:t>
        </w:r>
      </w:hyperlink>
      <w:r>
        <w:rPr>
          <w:sz w:val="16"/>
          <w:szCs w:val="16"/>
        </w:rPr>
        <w:t> agreed at the UN in September, so this work will continue.</w:t>
      </w:r>
    </w:p>
    <w:p w14:paraId="3E18F585" w14:textId="77777777" w:rsidR="00443ABC" w:rsidRDefault="00443ABC" w:rsidP="00443ABC">
      <w:pPr>
        <w:rPr>
          <w:sz w:val="16"/>
          <w:szCs w:val="16"/>
        </w:rPr>
      </w:pPr>
      <w:r>
        <w:rPr>
          <w:b/>
          <w:bCs/>
          <w:u w:val="single"/>
        </w:rPr>
        <w:t>The challenge is not to stop trading but to ensure that trade is an ally in the fight against climate change.</w:t>
      </w:r>
      <w:r>
        <w:rPr>
          <w:u w:val="single"/>
        </w:rPr>
        <w:t xml:space="preserve"> </w:t>
      </w:r>
      <w:r>
        <w:rPr>
          <w:sz w:val="16"/>
          <w:szCs w:val="16"/>
        </w:rPr>
        <w:t>We need to create a virtuous circle of trade and environmental policies which promote sustainable production and consumption while being pro</w:t>
      </w:r>
      <w:r>
        <w:rPr>
          <w:sz w:val="16"/>
          <w:szCs w:val="16"/>
        </w:rPr>
        <w:softHyphen/>
        <w:t>-growth and development.</w:t>
      </w:r>
    </w:p>
    <w:p w14:paraId="5E8FD4D8" w14:textId="77777777" w:rsidR="00443ABC" w:rsidRDefault="00443ABC" w:rsidP="00443ABC">
      <w:pPr>
        <w:rPr>
          <w:sz w:val="16"/>
          <w:szCs w:val="16"/>
        </w:rPr>
      </w:pPr>
      <w:r>
        <w:rPr>
          <w:sz w:val="16"/>
          <w:szCs w:val="16"/>
        </w:rPr>
        <w:t>It is just over 20 years since the signing of the United Nations Framework Convention on Climate Change in 1992 – and it is exactly 20 years since the WTO was created. The world has witnessed a profound transformation in the debate on trade and the environment since then – and a degree of convergence between the two. While international trade flows have increased dramatically over this period, the green economy has been built into business models and investment in renewable energy has been mainstreamed. Standards and technical regulations, which are so vital for the functioning of markets and trade, have followed suit with strengthened environmental requirements.</w:t>
      </w:r>
    </w:p>
    <w:p w14:paraId="4EE54107" w14:textId="77777777" w:rsidR="00443ABC" w:rsidRDefault="00443ABC" w:rsidP="00443ABC">
      <w:pPr>
        <w:rPr>
          <w:b/>
          <w:bCs/>
          <w:u w:val="single"/>
        </w:rPr>
      </w:pPr>
      <w:r>
        <w:t xml:space="preserve">So how can we ensure that trade policy plays its full part in future? First, </w:t>
      </w:r>
      <w:r w:rsidRPr="00BA6C57">
        <w:rPr>
          <w:b/>
          <w:bCs/>
          <w:highlight w:val="yellow"/>
          <w:u w:val="single"/>
        </w:rPr>
        <w:t>we must improve the dissemination of and access to climate</w:t>
      </w:r>
      <w:r w:rsidRPr="00BA6C57">
        <w:rPr>
          <w:b/>
          <w:bCs/>
          <w:highlight w:val="yellow"/>
          <w:u w:val="single"/>
        </w:rPr>
        <w:softHyphen/>
        <w:t>-friendly technologie</w:t>
      </w:r>
      <w:r w:rsidRPr="00BA6C57">
        <w:rPr>
          <w:highlight w:val="yellow"/>
          <w:u w:val="single"/>
        </w:rPr>
        <w:t>s</w:t>
      </w:r>
      <w:r>
        <w:rPr>
          <w:u w:val="single"/>
        </w:rPr>
        <w:t xml:space="preserve">, </w:t>
      </w:r>
      <w:r>
        <w:rPr>
          <w:b/>
          <w:bCs/>
          <w:u w:val="single"/>
        </w:rPr>
        <w:t>goods and services which support the transition towards a low</w:t>
      </w:r>
      <w:r>
        <w:rPr>
          <w:b/>
          <w:bCs/>
          <w:u w:val="single"/>
        </w:rPr>
        <w:softHyphen/>
        <w:t xml:space="preserve"> carbon economy.</w:t>
      </w:r>
      <w:r>
        <w:rPr>
          <w:u w:val="single"/>
        </w:rPr>
        <w:t xml:space="preserve"> In some countries, import tariffs on products such as solar water heaters are over 20%, and wind turbines over 15% –</w:t>
      </w:r>
      <w:r>
        <w:rPr>
          <w:u w:val="single"/>
        </w:rPr>
        <w:softHyphen/>
        <w:t xml:space="preserve"> much higher than the average tariff of 9%. </w:t>
      </w:r>
      <w:r>
        <w:rPr>
          <w:b/>
          <w:bCs/>
          <w:highlight w:val="cyan"/>
          <w:u w:val="single"/>
        </w:rPr>
        <w:t>Making environmental goods</w:t>
      </w:r>
      <w:r>
        <w:rPr>
          <w:b/>
          <w:bCs/>
          <w:u w:val="single"/>
        </w:rPr>
        <w:t xml:space="preserve"> and services </w:t>
      </w:r>
      <w:r>
        <w:rPr>
          <w:b/>
          <w:bCs/>
          <w:highlight w:val="cyan"/>
          <w:u w:val="single"/>
        </w:rPr>
        <w:t>cheaper</w:t>
      </w:r>
      <w:r>
        <w:rPr>
          <w:b/>
          <w:bCs/>
          <w:u w:val="single"/>
        </w:rPr>
        <w:t xml:space="preserve"> </w:t>
      </w:r>
      <w:r>
        <w:rPr>
          <w:b/>
          <w:bCs/>
          <w:highlight w:val="cyan"/>
          <w:u w:val="single"/>
        </w:rPr>
        <w:t>and</w:t>
      </w:r>
      <w:r>
        <w:rPr>
          <w:b/>
          <w:bCs/>
          <w:u w:val="single"/>
        </w:rPr>
        <w:t xml:space="preserve"> more </w:t>
      </w:r>
      <w:r>
        <w:rPr>
          <w:b/>
          <w:bCs/>
          <w:highlight w:val="cyan"/>
          <w:u w:val="single"/>
        </w:rPr>
        <w:t>accessible would</w:t>
      </w:r>
      <w:r>
        <w:rPr>
          <w:b/>
          <w:bCs/>
          <w:u w:val="single"/>
        </w:rPr>
        <w:t xml:space="preserve"> </w:t>
      </w:r>
      <w:r>
        <w:rPr>
          <w:b/>
          <w:bCs/>
          <w:highlight w:val="cyan"/>
          <w:u w:val="single"/>
        </w:rPr>
        <w:t>help</w:t>
      </w:r>
      <w:r>
        <w:rPr>
          <w:b/>
          <w:bCs/>
          <w:u w:val="single"/>
        </w:rPr>
        <w:t xml:space="preserve"> </w:t>
      </w:r>
      <w:r>
        <w:rPr>
          <w:b/>
          <w:bCs/>
          <w:highlight w:val="cyan"/>
          <w:u w:val="single"/>
        </w:rPr>
        <w:t>countries</w:t>
      </w:r>
      <w:r>
        <w:rPr>
          <w:b/>
          <w:bCs/>
          <w:u w:val="single"/>
        </w:rPr>
        <w:t xml:space="preserve"> to leapfrog outmoded technologies and </w:t>
      </w:r>
      <w:r>
        <w:rPr>
          <w:b/>
          <w:bCs/>
          <w:highlight w:val="cyan"/>
          <w:u w:val="single"/>
        </w:rPr>
        <w:t>move quickly to apply climate-</w:t>
      </w:r>
      <w:r>
        <w:rPr>
          <w:b/>
          <w:bCs/>
          <w:highlight w:val="cyan"/>
          <w:u w:val="single"/>
        </w:rPr>
        <w:softHyphen/>
        <w:t>friendly alternatives.</w:t>
      </w:r>
    </w:p>
    <w:p w14:paraId="4BFC8C39" w14:textId="77777777" w:rsidR="00443ABC" w:rsidRDefault="00443ABC" w:rsidP="00443ABC">
      <w:pPr>
        <w:rPr>
          <w:b/>
          <w:bCs/>
          <w:u w:val="single"/>
        </w:rPr>
      </w:pPr>
      <w:r>
        <w:t xml:space="preserve">A </w:t>
      </w:r>
      <w:r>
        <w:rPr>
          <w:b/>
          <w:bCs/>
          <w:u w:val="single"/>
        </w:rPr>
        <w:t xml:space="preserve">group of </w:t>
      </w:r>
      <w:r>
        <w:rPr>
          <w:b/>
          <w:bCs/>
          <w:highlight w:val="cyan"/>
          <w:u w:val="single"/>
        </w:rPr>
        <w:t>WTO members</w:t>
      </w:r>
      <w:r>
        <w:t xml:space="preserve">, who account for the majority of global trade in environmental goods, </w:t>
      </w:r>
      <w:r>
        <w:rPr>
          <w:highlight w:val="cyan"/>
        </w:rPr>
        <w:t xml:space="preserve">are </w:t>
      </w:r>
      <w:r>
        <w:rPr>
          <w:highlight w:val="cyan"/>
          <w:u w:val="single"/>
        </w:rPr>
        <w:t>negotiating an environmental goods agreement to lower</w:t>
      </w:r>
      <w:r>
        <w:rPr>
          <w:u w:val="single"/>
        </w:rPr>
        <w:t xml:space="preserve"> their </w:t>
      </w:r>
      <w:r>
        <w:rPr>
          <w:highlight w:val="cyan"/>
          <w:u w:val="single"/>
        </w:rPr>
        <w:t>trade barriers on</w:t>
      </w:r>
      <w:r>
        <w:rPr>
          <w:u w:val="single"/>
        </w:rPr>
        <w:t xml:space="preserve"> a number of important </w:t>
      </w:r>
      <w:r>
        <w:rPr>
          <w:highlight w:val="cyan"/>
          <w:u w:val="single"/>
        </w:rPr>
        <w:t>environmental products</w:t>
      </w:r>
      <w:r>
        <w:rPr>
          <w:u w:val="single"/>
        </w:rPr>
        <w:t xml:space="preserve">. </w:t>
      </w:r>
      <w:r>
        <w:rPr>
          <w:b/>
          <w:bCs/>
          <w:highlight w:val="cyan"/>
          <w:u w:val="single"/>
        </w:rPr>
        <w:t>Success</w:t>
      </w:r>
      <w:r>
        <w:rPr>
          <w:b/>
          <w:bCs/>
          <w:u w:val="single"/>
        </w:rPr>
        <w:t xml:space="preserve"> here </w:t>
      </w:r>
      <w:r>
        <w:rPr>
          <w:b/>
          <w:bCs/>
          <w:highlight w:val="cyan"/>
          <w:u w:val="single"/>
        </w:rPr>
        <w:t>would help to disseminate</w:t>
      </w:r>
      <w:r>
        <w:rPr>
          <w:b/>
          <w:bCs/>
          <w:u w:val="single"/>
        </w:rPr>
        <w:t xml:space="preserve"> cutting-</w:t>
      </w:r>
      <w:r>
        <w:rPr>
          <w:b/>
          <w:bCs/>
          <w:u w:val="single"/>
        </w:rPr>
        <w:softHyphen/>
        <w:t xml:space="preserve">edge </w:t>
      </w:r>
      <w:r>
        <w:rPr>
          <w:b/>
          <w:bCs/>
          <w:highlight w:val="cyan"/>
          <w:u w:val="single"/>
        </w:rPr>
        <w:t>technologies</w:t>
      </w:r>
      <w:r>
        <w:rPr>
          <w:b/>
          <w:bCs/>
          <w:u w:val="single"/>
        </w:rPr>
        <w:t xml:space="preserve">, </w:t>
      </w:r>
      <w:r>
        <w:rPr>
          <w:u w:val="single"/>
        </w:rPr>
        <w:t xml:space="preserve">such as those identified by the Intergovernmental Panel on Climate Change (IPCC), at much lower costs </w:t>
      </w:r>
      <w:r>
        <w:rPr>
          <w:highlight w:val="cyan"/>
          <w:u w:val="single"/>
        </w:rPr>
        <w:t>while</w:t>
      </w:r>
      <w:r>
        <w:rPr>
          <w:u w:val="single"/>
        </w:rPr>
        <w:t xml:space="preserve"> </w:t>
      </w:r>
      <w:r>
        <w:rPr>
          <w:b/>
          <w:bCs/>
          <w:u w:val="single"/>
        </w:rPr>
        <w:t xml:space="preserve">also </w:t>
      </w:r>
      <w:r>
        <w:rPr>
          <w:b/>
          <w:bCs/>
          <w:highlight w:val="cyan"/>
          <w:u w:val="single"/>
        </w:rPr>
        <w:t>stimulating innovation and strengthening the green economy</w:t>
      </w:r>
      <w:r>
        <w:rPr>
          <w:b/>
          <w:bCs/>
          <w:u w:val="single"/>
        </w:rPr>
        <w:t xml:space="preserve"> around the world. Although these tariff reductions are being taken forward by a group of WTO members, the benefits would apply to the whole WTO membership.</w:t>
      </w:r>
    </w:p>
    <w:p w14:paraId="329C4904" w14:textId="77777777" w:rsidR="00443ABC" w:rsidRDefault="00443ABC" w:rsidP="00443ABC">
      <w:pPr>
        <w:rPr>
          <w:u w:val="single"/>
        </w:rPr>
      </w:pPr>
      <w:r>
        <w:t xml:space="preserve">Second, we can make trade more efficient overall. </w:t>
      </w:r>
      <w:r>
        <w:rPr>
          <w:highlight w:val="cyan"/>
          <w:u w:val="single"/>
        </w:rPr>
        <w:t>Trade is</w:t>
      </w:r>
      <w:r>
        <w:rPr>
          <w:u w:val="single"/>
        </w:rPr>
        <w:t xml:space="preserve"> often </w:t>
      </w:r>
      <w:r>
        <w:rPr>
          <w:highlight w:val="cyan"/>
          <w:u w:val="single"/>
        </w:rPr>
        <w:t>linked to</w:t>
      </w:r>
      <w:r>
        <w:rPr>
          <w:u w:val="single"/>
        </w:rPr>
        <w:t xml:space="preserve"> carbon </w:t>
      </w:r>
      <w:r>
        <w:rPr>
          <w:highlight w:val="cyan"/>
          <w:u w:val="single"/>
        </w:rPr>
        <w:t>emissions</w:t>
      </w:r>
      <w:r>
        <w:rPr>
          <w:u w:val="single"/>
        </w:rPr>
        <w:t xml:space="preserve"> – particularly </w:t>
      </w:r>
      <w:r>
        <w:rPr>
          <w:highlight w:val="cyan"/>
          <w:u w:val="single"/>
        </w:rPr>
        <w:t>through</w:t>
      </w:r>
      <w:r>
        <w:rPr>
          <w:u w:val="single"/>
        </w:rPr>
        <w:t xml:space="preserve"> international </w:t>
      </w:r>
      <w:r>
        <w:rPr>
          <w:highlight w:val="cyan"/>
          <w:u w:val="single"/>
        </w:rPr>
        <w:t>transportation</w:t>
      </w:r>
      <w:r>
        <w:rPr>
          <w:u w:val="single"/>
        </w:rPr>
        <w:t xml:space="preserve">. </w:t>
      </w:r>
      <w:r>
        <w:rPr>
          <w:sz w:val="16"/>
          <w:szCs w:val="16"/>
        </w:rPr>
        <w:t xml:space="preserve">Although 80% of trade volume </w:t>
      </w:r>
      <w:proofErr w:type="spellStart"/>
      <w:r>
        <w:rPr>
          <w:sz w:val="16"/>
          <w:szCs w:val="16"/>
        </w:rPr>
        <w:t>utilises</w:t>
      </w:r>
      <w:proofErr w:type="spellEnd"/>
      <w:r>
        <w:rPr>
          <w:sz w:val="16"/>
          <w:szCs w:val="16"/>
        </w:rPr>
        <w:t xml:space="preserve"> sea transport which has the lowest level of emissions of any form of transport, there is scope to do more. The International Maritime </w:t>
      </w:r>
      <w:proofErr w:type="spellStart"/>
      <w:r>
        <w:rPr>
          <w:sz w:val="16"/>
          <w:szCs w:val="16"/>
        </w:rPr>
        <w:t>Organisation</w:t>
      </w:r>
      <w:proofErr w:type="spellEnd"/>
      <w:r>
        <w:rPr>
          <w:sz w:val="16"/>
          <w:szCs w:val="16"/>
        </w:rPr>
        <w:t xml:space="preserve"> and the International Civil Aviation </w:t>
      </w:r>
      <w:proofErr w:type="spellStart"/>
      <w:r>
        <w:rPr>
          <w:sz w:val="16"/>
          <w:szCs w:val="16"/>
        </w:rPr>
        <w:t>Organisation</w:t>
      </w:r>
      <w:proofErr w:type="spellEnd"/>
      <w:r>
        <w:rPr>
          <w:sz w:val="16"/>
          <w:szCs w:val="16"/>
        </w:rPr>
        <w:t xml:space="preserve"> are working to find a global solution to emissions in the maritime and aviation sectors – and </w:t>
      </w:r>
      <w:r>
        <w:rPr>
          <w:sz w:val="16"/>
          <w:szCs w:val="16"/>
        </w:rPr>
        <w:lastRenderedPageBreak/>
        <w:t>we should support these efforts</w:t>
      </w:r>
      <w:r>
        <w:t>.</w:t>
      </w:r>
      <w:r>
        <w:rPr>
          <w:u w:val="single"/>
        </w:rPr>
        <w:t xml:space="preserve"> </w:t>
      </w:r>
      <w:r w:rsidRPr="00BA6C57">
        <w:rPr>
          <w:highlight w:val="yellow"/>
          <w:u w:val="single"/>
        </w:rPr>
        <w:t>By streamlining customs</w:t>
      </w:r>
      <w:r>
        <w:rPr>
          <w:u w:val="single"/>
        </w:rPr>
        <w:t xml:space="preserve"> processes, </w:t>
      </w:r>
      <w:r w:rsidRPr="00BA6C57">
        <w:rPr>
          <w:highlight w:val="yellow"/>
          <w:u w:val="single"/>
        </w:rPr>
        <w:t>we also can reduce some transport emissions</w:t>
      </w:r>
      <w:r>
        <w:rPr>
          <w:u w:val="single"/>
        </w:rPr>
        <w:t xml:space="preserve"> and cut the energy required to keep perishable goods fresh while they wait to cross the border.</w:t>
      </w:r>
    </w:p>
    <w:p w14:paraId="30A9DDEB" w14:textId="77777777" w:rsidR="00443ABC" w:rsidRDefault="00443ABC" w:rsidP="00443ABC">
      <w:pPr>
        <w:rPr>
          <w:b/>
          <w:bCs/>
          <w:u w:val="single"/>
        </w:rPr>
      </w:pPr>
      <w:r>
        <w:t xml:space="preserve">The </w:t>
      </w:r>
      <w:r w:rsidRPr="00BA6C57">
        <w:rPr>
          <w:highlight w:val="yellow"/>
          <w:u w:val="single"/>
        </w:rPr>
        <w:t>WTO’s trade facilitation agreement will deliver this while also helping businesses to grow</w:t>
      </w:r>
      <w:r>
        <w:rPr>
          <w:u w:val="single"/>
        </w:rPr>
        <w:t xml:space="preserve"> – green businesses included – and reducing trading costs by over 14% on average, and more for the poorest countries</w:t>
      </w:r>
      <w:r>
        <w:t xml:space="preserve">. </w:t>
      </w:r>
      <w:r>
        <w:rPr>
          <w:highlight w:val="cyan"/>
          <w:u w:val="single"/>
        </w:rPr>
        <w:t>Associated with every environmental good is a</w:t>
      </w:r>
      <w:r>
        <w:rPr>
          <w:u w:val="single"/>
        </w:rPr>
        <w:t xml:space="preserve"> dense </w:t>
      </w:r>
      <w:r>
        <w:rPr>
          <w:highlight w:val="cyan"/>
          <w:u w:val="single"/>
        </w:rPr>
        <w:t>value chain of other</w:t>
      </w:r>
      <w:r>
        <w:rPr>
          <w:u w:val="single"/>
        </w:rPr>
        <w:t xml:space="preserve"> </w:t>
      </w:r>
      <w:r>
        <w:rPr>
          <w:highlight w:val="cyan"/>
          <w:u w:val="single"/>
        </w:rPr>
        <w:t>goods</w:t>
      </w:r>
      <w:r>
        <w:rPr>
          <w:u w:val="single"/>
        </w:rPr>
        <w:t xml:space="preserve"> and services suppliers. </w:t>
      </w:r>
      <w:r>
        <w:rPr>
          <w:b/>
          <w:bCs/>
          <w:u w:val="single"/>
        </w:rPr>
        <w:t>A wind turbine, for instance, consists of more than 8,000 component parts</w:t>
      </w:r>
      <w:r w:rsidRPr="00BA6C57">
        <w:rPr>
          <w:b/>
          <w:bCs/>
          <w:highlight w:val="yellow"/>
          <w:u w:val="single"/>
        </w:rPr>
        <w:t xml:space="preserve">. Cutting the time that it takes to move these parts across borders would lower costs and help make climate </w:t>
      </w:r>
      <w:r w:rsidRPr="00BA6C57">
        <w:rPr>
          <w:b/>
          <w:bCs/>
          <w:highlight w:val="yellow"/>
          <w:u w:val="single"/>
        </w:rPr>
        <w:softHyphen/>
        <w:t>friendly technologies more available.</w:t>
      </w:r>
      <w:r>
        <w:rPr>
          <w:b/>
          <w:bCs/>
          <w:u w:val="single"/>
        </w:rPr>
        <w:t xml:space="preserve"> I hope that green businesses will use this opportunity.</w:t>
      </w:r>
    </w:p>
    <w:p w14:paraId="14D4DC87" w14:textId="1DBB4540" w:rsidR="00443ABC" w:rsidRPr="00443ABC" w:rsidRDefault="00443ABC" w:rsidP="00443ABC">
      <w:pPr>
        <w:rPr>
          <w:u w:val="single"/>
        </w:rPr>
      </w:pPr>
      <w:r>
        <w:t xml:space="preserve">The international community is facing a historic test. </w:t>
      </w:r>
      <w:r>
        <w:rPr>
          <w:u w:val="single"/>
        </w:rPr>
        <w:t>We must ensure that the trade, development and environmental agendas complement each other. I am optimistic that we will rise to the challenge.</w:t>
      </w:r>
    </w:p>
    <w:p w14:paraId="4CF32947" w14:textId="7645572F" w:rsidR="008C33D8" w:rsidRDefault="008C33D8" w:rsidP="008C33D8">
      <w:pPr>
        <w:pStyle w:val="Heading2"/>
      </w:pPr>
      <w:r>
        <w:lastRenderedPageBreak/>
        <w:t>Innovation DA</w:t>
      </w:r>
    </w:p>
    <w:p w14:paraId="7B45796E" w14:textId="77777777" w:rsidR="00117FFB" w:rsidRPr="00405D88" w:rsidRDefault="00117FFB" w:rsidP="00117FFB">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335079A2" w14:textId="77777777" w:rsidR="00117FFB" w:rsidRPr="00405D88" w:rsidRDefault="00117FFB" w:rsidP="00117FFB">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1571265" w14:textId="77777777" w:rsidR="00117FFB" w:rsidRPr="00405D88" w:rsidRDefault="00117FFB" w:rsidP="00117FFB">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4697EA9" w14:textId="77777777" w:rsidR="00117FFB" w:rsidRPr="00405D88" w:rsidRDefault="00117FFB" w:rsidP="00117FFB">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0E2D0EA9" w14:textId="77777777" w:rsidR="00117FFB" w:rsidRPr="00405D88" w:rsidRDefault="00117FFB" w:rsidP="00117FFB">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71982735" w14:textId="77777777" w:rsidR="00117FFB" w:rsidRPr="00405D88" w:rsidRDefault="00117FFB" w:rsidP="00117FFB">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752516D5" w14:textId="77777777" w:rsidR="00117FFB" w:rsidRPr="009026E1" w:rsidRDefault="00117FFB" w:rsidP="00117FFB">
      <w:pPr>
        <w:pStyle w:val="Heading4"/>
      </w:pPr>
      <w:r>
        <w:lastRenderedPageBreak/>
        <w:t>This sets a precedent that spills over to all future diseases – Hopkins 21:</w:t>
      </w:r>
    </w:p>
    <w:p w14:paraId="2AE9EFE0" w14:textId="77777777" w:rsidR="00117FFB" w:rsidRPr="00405D88" w:rsidRDefault="00117FFB" w:rsidP="00117FFB">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6BA44003" w14:textId="77777777" w:rsidR="00117FFB" w:rsidRPr="00856058" w:rsidRDefault="00117FFB" w:rsidP="00117FFB">
      <w:pPr>
        <w:ind w:left="720"/>
        <w:rPr>
          <w:sz w:val="12"/>
        </w:rPr>
      </w:pPr>
      <w:r w:rsidRPr="00405D88">
        <w:rPr>
          <w:sz w:val="12"/>
        </w:rPr>
        <w:t xml:space="preserve">The Biden administration’s unexpected support for </w:t>
      </w:r>
      <w:hyperlink r:id="rId12"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3" w:history="1">
        <w:proofErr w:type="spellStart"/>
        <w:r w:rsidRPr="00405D88">
          <w:rPr>
            <w:rStyle w:val="Hyperlink"/>
            <w:rFonts w:eastAsiaTheme="majorEastAsia"/>
            <w:sz w:val="12"/>
          </w:rPr>
          <w:t>Moderna</w:t>
        </w:r>
        <w:proofErr w:type="spellEnd"/>
      </w:hyperlink>
      <w:r w:rsidRPr="00405D88">
        <w:rPr>
          <w:sz w:val="12"/>
        </w:rPr>
        <w:t xml:space="preserve"> Inc., </w:t>
      </w:r>
      <w:hyperlink r:id="rId14" w:history="1">
        <w:r w:rsidRPr="00405D88">
          <w:rPr>
            <w:rStyle w:val="Hyperlink"/>
            <w:rFonts w:eastAsiaTheme="majorEastAsia"/>
            <w:sz w:val="12"/>
          </w:rPr>
          <w:t xml:space="preserve">MRNA -4.12% </w:t>
        </w:r>
      </w:hyperlink>
      <w:hyperlink r:id="rId15" w:history="1">
        <w:r w:rsidRPr="00405D88">
          <w:rPr>
            <w:rStyle w:val="Hyperlink"/>
            <w:rFonts w:eastAsiaTheme="majorEastAsia"/>
            <w:sz w:val="12"/>
          </w:rPr>
          <w:t>Pfizer</w:t>
        </w:r>
      </w:hyperlink>
      <w:r w:rsidRPr="00405D88">
        <w:rPr>
          <w:sz w:val="12"/>
        </w:rPr>
        <w:t xml:space="preserve"> Inc. </w:t>
      </w:r>
      <w:hyperlink r:id="rId16"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1738928D" w14:textId="77777777" w:rsidR="00117FFB" w:rsidRPr="00405D88" w:rsidRDefault="00117FFB" w:rsidP="00117FFB">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705AEE95" w14:textId="77777777" w:rsidR="00117FFB" w:rsidRPr="00405D88" w:rsidRDefault="00117FFB" w:rsidP="00117FFB">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B7FAF48" w14:textId="77777777" w:rsidR="00117FFB" w:rsidRPr="00405D88" w:rsidRDefault="00117FFB" w:rsidP="00117FFB">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w:t>
      </w:r>
      <w:proofErr w:type="spellStart"/>
      <w:r w:rsidRPr="00405D88">
        <w:rPr>
          <w:sz w:val="8"/>
        </w:rPr>
        <w:t>indus</w:t>
      </w:r>
      <w:proofErr w:type="spellEnd"/>
      <w:r w:rsidRPr="00405D88">
        <w:rPr>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1C743F64" w14:textId="77777777" w:rsidR="00117FFB" w:rsidRPr="00405D88" w:rsidRDefault="00117FFB" w:rsidP="00117FFB">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32B097E6" w14:textId="77777777" w:rsidR="00117FFB" w:rsidRPr="00405D88" w:rsidRDefault="00117FFB" w:rsidP="00117FFB">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3BC031B7" w14:textId="77777777" w:rsidR="00117FFB" w:rsidRPr="00405D88" w:rsidRDefault="00117FFB" w:rsidP="00117FFB">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whose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77F9801A" w14:textId="77777777" w:rsidR="008C33D8" w:rsidRPr="008C33D8" w:rsidRDefault="008C33D8" w:rsidP="008C33D8"/>
    <w:p w14:paraId="4E812DD0" w14:textId="77777777" w:rsidR="00C13C34" w:rsidRPr="00F105BA" w:rsidRDefault="00C13C34" w:rsidP="00C13C34">
      <w:pPr>
        <w:pStyle w:val="Heading2"/>
      </w:pPr>
      <w:r w:rsidRPr="00F105BA">
        <w:lastRenderedPageBreak/>
        <w:t>Politics DA</w:t>
      </w:r>
    </w:p>
    <w:p w14:paraId="4CC75855" w14:textId="77777777" w:rsidR="00C13C34" w:rsidRPr="00F105BA" w:rsidRDefault="00C13C34" w:rsidP="00C13C34">
      <w:pPr>
        <w:keepNext/>
        <w:keepLines/>
        <w:spacing w:before="40" w:after="0"/>
        <w:outlineLvl w:val="3"/>
        <w:rPr>
          <w:rFonts w:eastAsia="MS Gothic" w:cs="Times New Roman"/>
          <w:b/>
          <w:iCs/>
          <w:sz w:val="26"/>
        </w:rPr>
      </w:pPr>
      <w:r w:rsidRPr="00F105BA">
        <w:rPr>
          <w:rFonts w:eastAsia="MS Gothic" w:cs="Times New Roman"/>
          <w:b/>
          <w:iCs/>
          <w:sz w:val="26"/>
        </w:rPr>
        <w:t>Biden not pushing</w:t>
      </w:r>
      <w:r w:rsidRPr="00F105BA">
        <w:rPr>
          <w:rFonts w:eastAsia="MS Gothic" w:cs="Times New Roman"/>
          <w:b/>
          <w:i/>
          <w:iCs/>
          <w:sz w:val="26"/>
        </w:rPr>
        <w:t xml:space="preserve"> </w:t>
      </w:r>
      <w:r w:rsidRPr="00F105BA">
        <w:rPr>
          <w:rFonts w:eastAsia="MS Gothic" w:cs="Times New Roman"/>
          <w:b/>
          <w:iCs/>
          <w:sz w:val="26"/>
        </w:rPr>
        <w:t>the waiver</w:t>
      </w:r>
    </w:p>
    <w:p w14:paraId="16949191" w14:textId="77777777" w:rsidR="00C13C34" w:rsidRPr="00F105BA" w:rsidRDefault="00C13C34" w:rsidP="00C13C34">
      <w:pPr>
        <w:rPr>
          <w:rFonts w:eastAsia="Cambria"/>
        </w:rPr>
      </w:pPr>
      <w:r w:rsidRPr="00F105BA">
        <w:rPr>
          <w:rFonts w:eastAsia="Cambria"/>
          <w:b/>
          <w:bCs/>
        </w:rPr>
        <w:t>Ramachandran, 8-21</w:t>
      </w:r>
      <w:r w:rsidRPr="00F105BA">
        <w:rPr>
          <w:rFonts w:eastAsia="Cambria"/>
        </w:rPr>
        <w:t>, 21, Reshma Ramachandran is a family medicine physician and fellow at the National Clinician Scholars Program at Yale University. She sits on the board of the non-profit organization Universities Allied for Essential Medicines North America, and is a member of the People's Vaccine Alliance and co-host of the Free The Vaccine campaign. Asia Russell is the Executive Director of the non-profit Health GAP, a member of the People's Vaccine Alliance and partner organization of the Free The Vaccine campaign, CNN, Biden's failing global Covid-19 response, https://www.cnn.com/2021/08/21/opinions/biden-global-covid-response-ramachandran-russell/index.html</w:t>
      </w:r>
    </w:p>
    <w:p w14:paraId="5CA1359A" w14:textId="77777777" w:rsidR="00C13C34" w:rsidRPr="00F105BA" w:rsidRDefault="00C13C34" w:rsidP="00C13C34">
      <w:pPr>
        <w:ind w:left="720"/>
        <w:rPr>
          <w:rFonts w:eastAsia="Cambria"/>
          <w:sz w:val="12"/>
        </w:rPr>
      </w:pPr>
      <w:r w:rsidRPr="00F105BA">
        <w:rPr>
          <w:rFonts w:eastAsia="Cambria"/>
          <w:sz w:val="12"/>
        </w:rPr>
        <w:t xml:space="preserve">Reallocating excess doses and relying on pharmaceutical companies looking to profit off the prolongation of the pandemic that has driven demand for additional booster doses will not be enough to end this crisis. </w:t>
      </w:r>
      <w:r w:rsidRPr="00F105BA">
        <w:rPr>
          <w:rFonts w:eastAsia="Cambria"/>
          <w:b/>
          <w:bCs/>
          <w:highlight w:val="yellow"/>
          <w:u w:val="single"/>
        </w:rPr>
        <w:t>Despite his promise to support an IP waiver for Covid-19 vaccines, Biden has done</w:t>
      </w:r>
      <w:r w:rsidRPr="00F105BA">
        <w:rPr>
          <w:rFonts w:eastAsia="Cambria"/>
          <w:b/>
          <w:bCs/>
          <w:u w:val="single"/>
        </w:rPr>
        <w:t xml:space="preserve"> seemingly </w:t>
      </w:r>
      <w:r w:rsidRPr="00F105BA">
        <w:rPr>
          <w:rFonts w:eastAsia="Cambria"/>
          <w:b/>
          <w:bCs/>
          <w:highlight w:val="yellow"/>
          <w:u w:val="single"/>
        </w:rPr>
        <w:t>little to encourage</w:t>
      </w:r>
      <w:r w:rsidRPr="00F105BA">
        <w:rPr>
          <w:rFonts w:eastAsia="Cambria"/>
          <w:b/>
          <w:bCs/>
          <w:u w:val="single"/>
        </w:rPr>
        <w:t xml:space="preserve"> his counterparts in </w:t>
      </w:r>
      <w:r w:rsidRPr="00F105BA">
        <w:rPr>
          <w:rFonts w:eastAsia="Cambria"/>
          <w:b/>
          <w:bCs/>
          <w:highlight w:val="yellow"/>
          <w:u w:val="single"/>
        </w:rPr>
        <w:t>other wealthy nations including the E</w:t>
      </w:r>
      <w:r w:rsidRPr="00F105BA">
        <w:rPr>
          <w:rFonts w:eastAsia="Cambria"/>
          <w:b/>
          <w:bCs/>
          <w:u w:val="single"/>
        </w:rPr>
        <w:t xml:space="preserve">uropean </w:t>
      </w:r>
      <w:r w:rsidRPr="00F105BA">
        <w:rPr>
          <w:rFonts w:eastAsia="Cambria"/>
          <w:b/>
          <w:bCs/>
          <w:highlight w:val="yellow"/>
          <w:u w:val="single"/>
        </w:rPr>
        <w:t>U</w:t>
      </w:r>
      <w:r w:rsidRPr="00F105BA">
        <w:rPr>
          <w:rFonts w:eastAsia="Cambria"/>
          <w:b/>
          <w:bCs/>
          <w:u w:val="single"/>
        </w:rPr>
        <w:t xml:space="preserve">nion </w:t>
      </w:r>
      <w:r w:rsidRPr="00F105BA">
        <w:rPr>
          <w:rFonts w:eastAsia="Cambria"/>
          <w:b/>
          <w:bCs/>
          <w:highlight w:val="yellow"/>
          <w:u w:val="single"/>
        </w:rPr>
        <w:t>and</w:t>
      </w:r>
      <w:r w:rsidRPr="00F105BA">
        <w:rPr>
          <w:rFonts w:eastAsia="Cambria"/>
          <w:b/>
          <w:bCs/>
          <w:u w:val="single"/>
        </w:rPr>
        <w:t xml:space="preserve"> </w:t>
      </w:r>
      <w:r w:rsidRPr="00F105BA">
        <w:rPr>
          <w:rFonts w:eastAsia="Cambria"/>
          <w:b/>
          <w:bCs/>
          <w:highlight w:val="yellow"/>
          <w:u w:val="single"/>
        </w:rPr>
        <w:t>U</w:t>
      </w:r>
      <w:r w:rsidRPr="00F105BA">
        <w:rPr>
          <w:rFonts w:eastAsia="Cambria"/>
          <w:b/>
          <w:bCs/>
          <w:u w:val="single"/>
        </w:rPr>
        <w:t xml:space="preserve">nited </w:t>
      </w:r>
      <w:r w:rsidRPr="00F105BA">
        <w:rPr>
          <w:rFonts w:eastAsia="Cambria"/>
          <w:b/>
          <w:bCs/>
          <w:highlight w:val="yellow"/>
          <w:u w:val="single"/>
        </w:rPr>
        <w:t>K</w:t>
      </w:r>
      <w:r w:rsidRPr="00F105BA">
        <w:rPr>
          <w:rFonts w:eastAsia="Cambria"/>
          <w:b/>
          <w:bCs/>
          <w:u w:val="single"/>
        </w:rPr>
        <w:t xml:space="preserve">ingdom </w:t>
      </w:r>
      <w:r w:rsidRPr="00F105BA">
        <w:rPr>
          <w:rFonts w:eastAsia="Cambria"/>
          <w:b/>
          <w:bCs/>
          <w:highlight w:val="yellow"/>
          <w:u w:val="single"/>
        </w:rPr>
        <w:t>to do the same</w:t>
      </w:r>
      <w:r w:rsidRPr="00F105BA">
        <w:rPr>
          <w:rFonts w:eastAsia="Cambria"/>
          <w:sz w:val="12"/>
        </w:rPr>
        <w:t>; instead, these nations have continued to obstruct the waiver at the World Trade Organization (WTO). Going beyond a single statement of support, President Biden should champion this proposal and leverage his strong personal connections with allies to ensure its prompt passage and enactment at the WTO.</w:t>
      </w:r>
    </w:p>
    <w:p w14:paraId="2F922B30" w14:textId="77777777" w:rsidR="00C13C34" w:rsidRPr="00F105BA" w:rsidRDefault="00C13C34" w:rsidP="00C13C34">
      <w:pPr>
        <w:keepNext/>
        <w:keepLines/>
        <w:spacing w:before="40" w:after="0"/>
        <w:outlineLvl w:val="3"/>
        <w:rPr>
          <w:rFonts w:eastAsia="MS Gothic" w:cs="Times New Roman"/>
          <w:b/>
          <w:iCs/>
          <w:sz w:val="26"/>
        </w:rPr>
      </w:pPr>
      <w:r w:rsidRPr="00F105BA">
        <w:rPr>
          <w:rFonts w:eastAsia="MS Gothic" w:cs="Times New Roman"/>
          <w:b/>
          <w:iCs/>
          <w:sz w:val="26"/>
        </w:rPr>
        <w:t>Biden going weak on IPR burns capital and trades-off with other agenda items. Arun 21:</w:t>
      </w:r>
    </w:p>
    <w:p w14:paraId="158FACE7" w14:textId="77777777" w:rsidR="00C13C34" w:rsidRPr="00F105BA" w:rsidRDefault="00C13C34" w:rsidP="00C13C34">
      <w:pPr>
        <w:rPr>
          <w:rFonts w:eastAsia="Cambria"/>
        </w:rPr>
      </w:pPr>
      <w:r w:rsidRPr="00F105BA">
        <w:rPr>
          <w:rFonts w:eastAsia="Cambria"/>
        </w:rPr>
        <w:t>TK Arun, April 15, 2021, Economic times, View: With the US sitting on a pile of vaccines, Biden needs to change tack on policy that harms the world, https://economictimes.indiatimes.com/news/economy/foreign-trade/view-with-the-us-sitting-on-a-pile-of-vaccines-biden-needs-to-changes-tack-on-policy-that-harms-the-world/articleshow/82058647.cms?from=mdr</w:t>
      </w:r>
    </w:p>
    <w:p w14:paraId="43E8D2F0" w14:textId="77777777" w:rsidR="00C13C34" w:rsidRPr="00F105BA" w:rsidRDefault="00C13C34" w:rsidP="00C13C34">
      <w:pPr>
        <w:ind w:left="720"/>
        <w:rPr>
          <w:rFonts w:eastAsia="Cambria"/>
          <w:b/>
          <w:bCs/>
          <w:u w:val="single"/>
        </w:rPr>
      </w:pPr>
      <w:r w:rsidRPr="00F105BA">
        <w:rPr>
          <w:rFonts w:eastAsia="Cambria"/>
          <w:sz w:val="12"/>
        </w:rPr>
        <w:t>So</w:t>
      </w:r>
      <w:r w:rsidRPr="00F105BA">
        <w:rPr>
          <w:sz w:val="12"/>
        </w:rPr>
        <w:t>, what</w:t>
      </w:r>
      <w:r w:rsidRPr="00F105BA">
        <w:rPr>
          <w:rFonts w:eastAsia="Cambria"/>
          <w:b/>
          <w:bCs/>
          <w:u w:val="single"/>
        </w:rPr>
        <w:t xml:space="preserve"> </w:t>
      </w:r>
      <w:r w:rsidRPr="00F105BA">
        <w:rPr>
          <w:rFonts w:eastAsia="Cambria"/>
          <w:b/>
          <w:bCs/>
          <w:highlight w:val="yellow"/>
          <w:u w:val="single"/>
        </w:rPr>
        <w:t>can Biden</w:t>
      </w:r>
      <w:r w:rsidRPr="00F105BA">
        <w:rPr>
          <w:rFonts w:eastAsia="Cambria"/>
          <w:b/>
          <w:bCs/>
          <w:u w:val="single"/>
        </w:rPr>
        <w:t xml:space="preserve"> </w:t>
      </w:r>
      <w:r w:rsidRPr="00F105BA">
        <w:rPr>
          <w:sz w:val="12"/>
        </w:rPr>
        <w:t xml:space="preserve">do, </w:t>
      </w:r>
      <w:r w:rsidRPr="00F105BA">
        <w:rPr>
          <w:rFonts w:eastAsia="Cambria"/>
          <w:sz w:val="12"/>
        </w:rPr>
        <w:t xml:space="preserve">to scale up vaccine production? Remove export restrictions. Buy out the intellectual property rights (IPRs) of successful vaccine candidates, </w:t>
      </w:r>
      <w:r w:rsidRPr="00F105BA">
        <w:rPr>
          <w:rStyle w:val="StyleUnderline"/>
          <w:highlight w:val="yellow"/>
        </w:rPr>
        <w:t>strip vaccine know-how of patents and royalties</w:t>
      </w:r>
      <w:r w:rsidRPr="00F105BA">
        <w:rPr>
          <w:rFonts w:eastAsia="Cambria"/>
          <w:b/>
          <w:bCs/>
          <w:u w:val="single"/>
        </w:rPr>
        <w:t xml:space="preserve">, </w:t>
      </w:r>
      <w:r w:rsidRPr="00F105BA">
        <w:rPr>
          <w:sz w:val="12"/>
        </w:rPr>
        <w:t xml:space="preserve">and make it available as a global public good. This is tactically superior to waiving IPR at the World Trade </w:t>
      </w:r>
      <w:proofErr w:type="spellStart"/>
      <w:r w:rsidRPr="00F105BA">
        <w:rPr>
          <w:sz w:val="12"/>
        </w:rPr>
        <w:t>Organisation</w:t>
      </w:r>
      <w:proofErr w:type="spellEnd"/>
      <w:r w:rsidRPr="00F105BA">
        <w:rPr>
          <w:sz w:val="12"/>
        </w:rPr>
        <w:t xml:space="preserve"> (WTO) for Biden, as the</w:t>
      </w:r>
      <w:r w:rsidRPr="00F105BA">
        <w:rPr>
          <w:rFonts w:eastAsia="Cambria"/>
          <w:b/>
          <w:bCs/>
          <w:u w:val="single"/>
        </w:rPr>
        <w:t xml:space="preserve"> </w:t>
      </w:r>
      <w:r w:rsidRPr="00F105BA">
        <w:rPr>
          <w:rFonts w:eastAsia="Cambria"/>
          <w:b/>
          <w:bCs/>
          <w:highlight w:val="yellow"/>
          <w:u w:val="single"/>
        </w:rPr>
        <w:t>Republicans have already started a campaign against such threats to capitalism and Biden needs all the political capital he has to push his American Jobs Plan through the Senate</w:t>
      </w:r>
      <w:r w:rsidRPr="00F105BA">
        <w:rPr>
          <w:rFonts w:eastAsia="Cambria"/>
          <w:b/>
          <w:bCs/>
          <w:u w:val="single"/>
        </w:rPr>
        <w:t>.</w:t>
      </w:r>
    </w:p>
    <w:p w14:paraId="55F123CB" w14:textId="77777777" w:rsidR="00C13C34" w:rsidRPr="00F105BA" w:rsidRDefault="00C13C34" w:rsidP="00C13C34">
      <w:pPr>
        <w:pStyle w:val="Heading4"/>
      </w:pPr>
      <w:r w:rsidRPr="00F105BA">
        <w:t>The infrastructure and budget bills are on the knife’s edge to pass.</w:t>
      </w:r>
    </w:p>
    <w:p w14:paraId="1EF6FE16" w14:textId="77777777" w:rsidR="00C13C34" w:rsidRPr="00F105BA" w:rsidRDefault="00C13C34" w:rsidP="00C13C34">
      <w:proofErr w:type="spellStart"/>
      <w:r w:rsidRPr="00F105BA">
        <w:rPr>
          <w:rStyle w:val="Style13ptBold"/>
        </w:rPr>
        <w:t>Grandoni</w:t>
      </w:r>
      <w:proofErr w:type="spellEnd"/>
      <w:r w:rsidRPr="00F105BA">
        <w:rPr>
          <w:rStyle w:val="Style13ptBold"/>
        </w:rPr>
        <w:t xml:space="preserve"> &amp; Dennis 8/11 - </w:t>
      </w:r>
      <w:r w:rsidRPr="00F105BA">
        <w:t xml:space="preserve">Dino </w:t>
      </w:r>
      <w:proofErr w:type="spellStart"/>
      <w:r w:rsidRPr="00F105BA">
        <w:t>Grandoni</w:t>
      </w:r>
      <w:proofErr w:type="spellEnd"/>
      <w:r w:rsidRPr="00F105BA">
        <w:t xml:space="preserve"> and Brady Dennis [Environment reporters], “Biden aims for sweeping climate action as infrastructure, budget bills advance,” </w:t>
      </w:r>
      <w:r w:rsidRPr="00F105BA">
        <w:rPr>
          <w:i/>
        </w:rPr>
        <w:t>Washington Post</w:t>
      </w:r>
      <w:r w:rsidRPr="00F105BA">
        <w:t xml:space="preserve"> (Web). 8/11/21. Accessed 9/15/21. &lt;https://www.washingtonpost.com/climate-environment/2021/08/10/biden-climate-congress/&gt; AT</w:t>
      </w:r>
    </w:p>
    <w:p w14:paraId="047E5595" w14:textId="77777777" w:rsidR="00C13C34" w:rsidRPr="00F105BA" w:rsidRDefault="00C13C34" w:rsidP="00C13C34">
      <w:pPr>
        <w:ind w:left="720"/>
        <w:rPr>
          <w:sz w:val="12"/>
        </w:rPr>
      </w:pPr>
      <w:r w:rsidRPr="00F105BA">
        <w:t xml:space="preserve"> </w:t>
      </w:r>
      <w:r w:rsidRPr="00F105BA">
        <w:rPr>
          <w:rStyle w:val="StyleUnderline"/>
        </w:rPr>
        <w:t>The</w:t>
      </w:r>
      <w:r w:rsidRPr="00F105BA">
        <w:rPr>
          <w:sz w:val="12"/>
        </w:rPr>
        <w:t xml:space="preserve"> Senate approved on Tuesday a sweeping bipartisan $1.2 trillion </w:t>
      </w:r>
      <w:r w:rsidRPr="00F105BA">
        <w:rPr>
          <w:rStyle w:val="StyleUnderline"/>
        </w:rPr>
        <w:t>infrastructure bill</w:t>
      </w:r>
      <w:r w:rsidRPr="00F105BA">
        <w:rPr>
          <w:sz w:val="12"/>
        </w:rPr>
        <w:t xml:space="preserve"> with funding for many public works meant to cut climate-warning emissions. A day later</w:t>
      </w:r>
      <w:r w:rsidRPr="00F105BA">
        <w:rPr>
          <w:rStyle w:val="StyleUnderline"/>
        </w:rPr>
        <w:t>,</w:t>
      </w:r>
      <w:r w:rsidRPr="00F105BA">
        <w:rPr>
          <w:sz w:val="12"/>
        </w:rPr>
        <w:t xml:space="preserve"> Democrats in the chamber took a major step to adopt an even bigger, $3.5 trillion </w:t>
      </w:r>
      <w:r w:rsidRPr="00F105BA">
        <w:rPr>
          <w:rStyle w:val="StyleUnderline"/>
        </w:rPr>
        <w:t>budget bill</w:t>
      </w:r>
      <w:r w:rsidRPr="00F105BA">
        <w:rPr>
          <w:sz w:val="12"/>
        </w:rPr>
        <w:t xml:space="preserve"> supporting yet more programs for cleaning up power plants and cars.¶ Each, </w:t>
      </w:r>
      <w:r w:rsidRPr="00F105BA">
        <w:rPr>
          <w:rStyle w:val="StyleUnderline"/>
        </w:rPr>
        <w:t>if passed, would invest billions</w:t>
      </w:r>
      <w:r w:rsidRPr="00F105BA">
        <w:rPr>
          <w:sz w:val="12"/>
        </w:rPr>
        <w:t xml:space="preserve"> of dollars </w:t>
      </w:r>
      <w:r w:rsidRPr="00F105BA">
        <w:rPr>
          <w:rStyle w:val="StyleUnderline"/>
        </w:rPr>
        <w:t>in the</w:t>
      </w:r>
      <w:r w:rsidRPr="00F105BA">
        <w:rPr>
          <w:sz w:val="12"/>
        </w:rPr>
        <w:t xml:space="preserve"> sort of </w:t>
      </w:r>
      <w:r w:rsidRPr="00F105BA">
        <w:rPr>
          <w:rStyle w:val="StyleUnderline"/>
        </w:rPr>
        <w:t>clean energy transition the U</w:t>
      </w:r>
      <w:r w:rsidRPr="00F105BA">
        <w:rPr>
          <w:sz w:val="12"/>
        </w:rPr>
        <w:t xml:space="preserve">nited </w:t>
      </w:r>
      <w:r w:rsidRPr="00F105BA">
        <w:rPr>
          <w:rStyle w:val="StyleUnderline"/>
        </w:rPr>
        <w:t>S</w:t>
      </w:r>
      <w:r w:rsidRPr="00F105BA">
        <w:rPr>
          <w:sz w:val="12"/>
        </w:rPr>
        <w:t xml:space="preserve">tates </w:t>
      </w:r>
      <w:r w:rsidRPr="00F105BA">
        <w:rPr>
          <w:rStyle w:val="StyleUnderline"/>
        </w:rPr>
        <w:t>must make to have any chance</w:t>
      </w:r>
      <w:r w:rsidRPr="00F105BA">
        <w:rPr>
          <w:sz w:val="12"/>
        </w:rPr>
        <w:t xml:space="preserve"> of hitting the goal set by President Biden </w:t>
      </w:r>
      <w:r w:rsidRPr="00F105BA">
        <w:rPr>
          <w:rStyle w:val="StyleUnderline"/>
        </w:rPr>
        <w:t>to cut</w:t>
      </w:r>
      <w:r w:rsidRPr="00F105BA">
        <w:rPr>
          <w:sz w:val="12"/>
        </w:rPr>
        <w:t xml:space="preserve"> the nation’s </w:t>
      </w:r>
      <w:r w:rsidRPr="00F105BA">
        <w:rPr>
          <w:rStyle w:val="StyleUnderline"/>
        </w:rPr>
        <w:t>emissions by</w:t>
      </w:r>
      <w:r w:rsidRPr="00F105BA">
        <w:rPr>
          <w:sz w:val="12"/>
        </w:rPr>
        <w:t xml:space="preserve"> at least </w:t>
      </w:r>
      <w:r w:rsidRPr="00F105BA">
        <w:rPr>
          <w:rStyle w:val="StyleUnderline"/>
        </w:rPr>
        <w:t>50 percent by the end of this decade.</w:t>
      </w:r>
      <w:r w:rsidRPr="00F105BA">
        <w:rPr>
          <w:sz w:val="12"/>
        </w:rPr>
        <w:t xml:space="preserve">¶ “This was one of the most significant legislative days we’ve had in a long time here,” Senate Majority Leader Charles E. Schumer (D-N.Y.) told reporters Wednesday.¶ But </w:t>
      </w:r>
      <w:r w:rsidRPr="00F105BA">
        <w:rPr>
          <w:rStyle w:val="StyleUnderline"/>
          <w:highlight w:val="yellow"/>
        </w:rPr>
        <w:t>both bills face a</w:t>
      </w:r>
      <w:r w:rsidRPr="00F105BA">
        <w:rPr>
          <w:sz w:val="12"/>
        </w:rPr>
        <w:t xml:space="preserve"> potentially </w:t>
      </w:r>
      <w:r w:rsidRPr="00F105BA">
        <w:rPr>
          <w:rStyle w:val="StyleUnderline"/>
          <w:highlight w:val="yellow"/>
        </w:rPr>
        <w:t>bumpy road</w:t>
      </w:r>
      <w:r w:rsidRPr="00F105BA">
        <w:rPr>
          <w:sz w:val="12"/>
        </w:rPr>
        <w:t xml:space="preserve"> ahead. </w:t>
      </w:r>
      <w:r w:rsidRPr="00F105BA">
        <w:rPr>
          <w:rStyle w:val="StyleUnderline"/>
          <w:highlight w:val="yellow"/>
        </w:rPr>
        <w:t>Democrats still need to draft</w:t>
      </w:r>
      <w:r w:rsidRPr="00F105BA">
        <w:rPr>
          <w:sz w:val="12"/>
        </w:rPr>
        <w:t xml:space="preserve"> in committees the details of their massive </w:t>
      </w:r>
      <w:r w:rsidRPr="00F105BA">
        <w:rPr>
          <w:rStyle w:val="StyleUnderline"/>
          <w:highlight w:val="yellow"/>
        </w:rPr>
        <w:t>budget reconciliation</w:t>
      </w:r>
      <w:r w:rsidRPr="00F105BA">
        <w:rPr>
          <w:sz w:val="12"/>
        </w:rPr>
        <w:t xml:space="preserve"> package over the coming weeks, </w:t>
      </w:r>
      <w:r w:rsidRPr="00F105BA">
        <w:rPr>
          <w:rStyle w:val="StyleUnderline"/>
          <w:highlight w:val="yellow"/>
        </w:rPr>
        <w:t>with not a single vote to spare in the 50-50 split Senate</w:t>
      </w:r>
      <w:r w:rsidRPr="00F105BA">
        <w:rPr>
          <w:sz w:val="12"/>
        </w:rPr>
        <w:t xml:space="preserve">. </w:t>
      </w:r>
      <w:r w:rsidRPr="00F105BA">
        <w:rPr>
          <w:rStyle w:val="StyleUnderline"/>
          <w:highlight w:val="yellow"/>
        </w:rPr>
        <w:lastRenderedPageBreak/>
        <w:t>The</w:t>
      </w:r>
      <w:r w:rsidRPr="00F105BA">
        <w:rPr>
          <w:sz w:val="12"/>
        </w:rPr>
        <w:t xml:space="preserve"> bipartisan </w:t>
      </w:r>
      <w:r w:rsidRPr="00F105BA">
        <w:rPr>
          <w:rStyle w:val="StyleUnderline"/>
          <w:highlight w:val="yellow"/>
        </w:rPr>
        <w:t>public-works bill</w:t>
      </w:r>
      <w:r w:rsidRPr="00F105BA">
        <w:rPr>
          <w:sz w:val="12"/>
        </w:rPr>
        <w:t xml:space="preserve">, meanwhile, </w:t>
      </w:r>
      <w:r w:rsidRPr="00F105BA">
        <w:rPr>
          <w:rStyle w:val="StyleUnderline"/>
          <w:highlight w:val="yellow"/>
        </w:rPr>
        <w:t>still needs approval from the House</w:t>
      </w:r>
      <w:r w:rsidRPr="00F105BA">
        <w:rPr>
          <w:sz w:val="12"/>
        </w:rPr>
        <w:t xml:space="preserve">, where progressive Democrats hold significant sway.¶ The moves on Capitol Hill come as hundreds of scientists detailed this week the intensifying fires, floods and other catastrophes that will continue to worsen until humans dramatically scale back greenhouse gas emissions.¶ </w:t>
      </w:r>
      <w:r w:rsidRPr="00F105BA">
        <w:rPr>
          <w:rStyle w:val="StyleUnderline"/>
        </w:rPr>
        <w:t>Scientists</w:t>
      </w:r>
      <w:r w:rsidRPr="00F105BA">
        <w:rPr>
          <w:sz w:val="12"/>
        </w:rPr>
        <w:t xml:space="preserve"> assembled by the United Nations </w:t>
      </w:r>
      <w:r w:rsidRPr="00F105BA">
        <w:rPr>
          <w:rStyle w:val="StyleUnderline"/>
        </w:rPr>
        <w:t>made clear in a landmark report</w:t>
      </w:r>
      <w:r w:rsidRPr="00F105BA">
        <w:rPr>
          <w:sz w:val="12"/>
        </w:rPr>
        <w:t xml:space="preserve"> Monday </w:t>
      </w:r>
      <w:r w:rsidRPr="00F105BA">
        <w:rPr>
          <w:rStyle w:val="StyleUnderline"/>
        </w:rPr>
        <w:t>that time is running out for</w:t>
      </w:r>
      <w:r w:rsidRPr="00F105BA">
        <w:rPr>
          <w:sz w:val="12"/>
        </w:rPr>
        <w:t xml:space="preserve"> the world to make </w:t>
      </w:r>
      <w:r w:rsidRPr="00F105BA">
        <w:rPr>
          <w:rStyle w:val="StyleUnderline"/>
        </w:rPr>
        <w:t>immediate and dramatic cuts to emissions</w:t>
      </w:r>
      <w:r w:rsidRPr="00F105BA">
        <w:rPr>
          <w:sz w:val="12"/>
        </w:rPr>
        <w:t xml:space="preserve"> produced by the burning of fossil fuels and other human activities. U.N. Secretary General António Guterres called the sobering, sprawling report from the Intergovernmental Panel on Climate Change a “code red for humanity.”</w:t>
      </w:r>
    </w:p>
    <w:p w14:paraId="7DA5E275" w14:textId="77777777" w:rsidR="00C13C34" w:rsidRPr="00F105BA" w:rsidRDefault="00C13C34" w:rsidP="00C13C34">
      <w:pPr>
        <w:pStyle w:val="Heading4"/>
        <w:rPr>
          <w:rFonts w:cs="Times New Roman"/>
        </w:rPr>
      </w:pPr>
      <w:r w:rsidRPr="00F105BA">
        <w:rPr>
          <w:rFonts w:cs="Times New Roman"/>
        </w:rPr>
        <w:t>Infrastructure solves the grid – it’s vulnerable now and requires investment</w:t>
      </w:r>
    </w:p>
    <w:p w14:paraId="5FED9E95" w14:textId="77777777" w:rsidR="00C13C34" w:rsidRPr="00F105BA" w:rsidRDefault="00C13C34" w:rsidP="00C13C34">
      <w:proofErr w:type="spellStart"/>
      <w:r w:rsidRPr="00F105BA">
        <w:rPr>
          <w:rStyle w:val="Style13ptBold"/>
        </w:rPr>
        <w:t>Gozdziewski</w:t>
      </w:r>
      <w:proofErr w:type="spellEnd"/>
      <w:r w:rsidRPr="00F105BA">
        <w:rPr>
          <w:rStyle w:val="Style13ptBold"/>
        </w:rPr>
        <w:t xml:space="preserve"> 3/22</w:t>
      </w:r>
      <w:r w:rsidRPr="00F105BA">
        <w:t xml:space="preserve"> - Charles J. </w:t>
      </w:r>
      <w:proofErr w:type="spellStart"/>
      <w:r w:rsidRPr="00F105BA">
        <w:t>Gozdziewski</w:t>
      </w:r>
      <w:proofErr w:type="spellEnd"/>
      <w:r w:rsidRPr="00F105BA">
        <w:t xml:space="preserve"> is the American Council of Engineering Companies' (ACEC) Board Chair. He is also the Chairman Emeritus of Hardesty &amp; Hanover in New York where he oversees transportation planning, construction inspection and support services for highways; all types of movable, fixed and railroad bridges; as well as special structures. 2021 (“Our nation's critical infrastructure is dangerously vulnerable”, available online at </w:t>
      </w:r>
      <w:hyperlink r:id="rId17" w:history="1">
        <w:r w:rsidRPr="00F105BA">
          <w:rPr>
            <w:rStyle w:val="Hyperlink"/>
          </w:rPr>
          <w:t>https://thehill.com/changing-america/opinion/544330-our-nations-critical-infrastructure-is-dangerously-vulnerable?amp</w:t>
        </w:r>
      </w:hyperlink>
      <w:r w:rsidRPr="00F105BA">
        <w:t>, Changing America is a subsidiary of the Hill)</w:t>
      </w:r>
    </w:p>
    <w:p w14:paraId="39E9B28A" w14:textId="77777777" w:rsidR="00C13C34" w:rsidRPr="00F105BA" w:rsidRDefault="00C13C34" w:rsidP="00C13C34">
      <w:pPr>
        <w:rPr>
          <w:rStyle w:val="StyleUnderline"/>
        </w:rPr>
      </w:pPr>
      <w:r w:rsidRPr="00F105BA">
        <w:t xml:space="preserve">The recent historic snowfall in Texas and the ensuing failure of the state's power grid have laid bare what we in the engineering industry have known for a long time - </w:t>
      </w:r>
      <w:r w:rsidRPr="00F105BA">
        <w:rPr>
          <w:rStyle w:val="StyleUnderline"/>
          <w:highlight w:val="yellow"/>
        </w:rPr>
        <w:t xml:space="preserve">our nation's critical </w:t>
      </w:r>
      <w:r w:rsidRPr="00F105BA">
        <w:rPr>
          <w:rStyle w:val="Emphasis"/>
          <w:highlight w:val="yellow"/>
        </w:rPr>
        <w:t>infrastructure is dangerously vulnerable</w:t>
      </w:r>
      <w:r w:rsidRPr="00F105BA">
        <w:rPr>
          <w:rStyle w:val="StyleUnderline"/>
        </w:rPr>
        <w:t xml:space="preserve"> to a wide range of threats. We </w:t>
      </w:r>
      <w:r w:rsidRPr="00F105BA">
        <w:rPr>
          <w:rStyle w:val="StyleUnderline"/>
          <w:highlight w:val="yellow"/>
        </w:rPr>
        <w:t>must act quickly</w:t>
      </w:r>
      <w:r w:rsidRPr="00F105BA">
        <w:rPr>
          <w:rStyle w:val="StyleUnderline"/>
        </w:rPr>
        <w:t xml:space="preserve"> and comprehensively </w:t>
      </w:r>
      <w:r w:rsidRPr="00F105BA">
        <w:rPr>
          <w:rStyle w:val="StyleUnderline"/>
          <w:highlight w:val="yellow"/>
        </w:rPr>
        <w:t>to make</w:t>
      </w:r>
      <w:r w:rsidRPr="00F105BA">
        <w:rPr>
          <w:rStyle w:val="StyleUnderline"/>
        </w:rPr>
        <w:t xml:space="preserve"> our i</w:t>
      </w:r>
      <w:r w:rsidRPr="00F105BA">
        <w:rPr>
          <w:rStyle w:val="StyleUnderline"/>
          <w:highlight w:val="yellow"/>
        </w:rPr>
        <w:t>nfrastructure more resilient</w:t>
      </w:r>
      <w:r w:rsidRPr="00F105BA">
        <w:rPr>
          <w:rStyle w:val="StyleUnderline"/>
        </w:rPr>
        <w:t xml:space="preserve"> because those threats will only become more severe in the future.</w:t>
      </w:r>
    </w:p>
    <w:p w14:paraId="55732E00" w14:textId="77777777" w:rsidR="00C13C34" w:rsidRPr="00F105BA" w:rsidRDefault="00C13C34" w:rsidP="00C13C34">
      <w:pPr>
        <w:rPr>
          <w:rStyle w:val="StyleUnderline"/>
        </w:rPr>
      </w:pPr>
      <w:r w:rsidRPr="00F105BA">
        <w:rPr>
          <w:rStyle w:val="StyleUnderline"/>
        </w:rPr>
        <w:t xml:space="preserve">While the </w:t>
      </w:r>
      <w:r w:rsidRPr="00F105BA">
        <w:rPr>
          <w:rStyle w:val="StyleUnderline"/>
          <w:highlight w:val="yellow"/>
        </w:rPr>
        <w:t>focus</w:t>
      </w:r>
      <w:r w:rsidRPr="00F105BA">
        <w:rPr>
          <w:rStyle w:val="StyleUnderline"/>
        </w:rPr>
        <w:t xml:space="preserve"> right now is justifiably </w:t>
      </w:r>
      <w:r w:rsidRPr="00F105BA">
        <w:rPr>
          <w:rStyle w:val="StyleUnderline"/>
          <w:highlight w:val="yellow"/>
        </w:rPr>
        <w:t>on the</w:t>
      </w:r>
      <w:r w:rsidRPr="00F105BA">
        <w:rPr>
          <w:rStyle w:val="StyleUnderline"/>
        </w:rPr>
        <w:t xml:space="preserve"> energy sector and the </w:t>
      </w:r>
      <w:r w:rsidRPr="00F105BA">
        <w:rPr>
          <w:rStyle w:val="StyleUnderline"/>
          <w:highlight w:val="yellow"/>
        </w:rPr>
        <w:t xml:space="preserve">power grid, </w:t>
      </w:r>
      <w:r w:rsidRPr="00F105BA">
        <w:rPr>
          <w:rStyle w:val="StyleUnderline"/>
        </w:rPr>
        <w:t xml:space="preserve">all of our nation's infrastructure systems - transportation, water, and power - are </w:t>
      </w:r>
      <w:r w:rsidRPr="00F105BA">
        <w:rPr>
          <w:rStyle w:val="StyleUnderline"/>
          <w:highlight w:val="yellow"/>
        </w:rPr>
        <w:t>at risk from extreme weather.</w:t>
      </w:r>
      <w:r w:rsidRPr="00F105BA">
        <w:t xml:space="preserve"> Climate change lies at the heart of this challenge, and to mitigate its effects, </w:t>
      </w:r>
      <w:r w:rsidRPr="00F105BA">
        <w:rPr>
          <w:rStyle w:val="StyleUnderline"/>
        </w:rPr>
        <w:t xml:space="preserve">we must have robust investment to fund the design and construction of the resilient infrastructure our country needs.  </w:t>
      </w:r>
    </w:p>
    <w:p w14:paraId="3EB895FC" w14:textId="77777777" w:rsidR="00C13C34" w:rsidRPr="00F105BA" w:rsidRDefault="00C13C34" w:rsidP="00C13C34">
      <w:pPr>
        <w:rPr>
          <w:rStyle w:val="Emphasis"/>
        </w:rPr>
      </w:pPr>
      <w:r w:rsidRPr="00F105BA">
        <w:t>As engineers, infrastructure is who we are. It is critically entwined in everything we do - from embracing smart cities, to establishing safe protocols in buildings for a post-COVID world, to preparing for the much needed Fourth Industrial Revolution</w:t>
      </w:r>
      <w:r w:rsidRPr="00F105BA">
        <w:rPr>
          <w:rStyle w:val="Emphasis"/>
        </w:rPr>
        <w:t xml:space="preserve">. </w:t>
      </w:r>
      <w:r w:rsidRPr="00F105BA">
        <w:rPr>
          <w:rStyle w:val="Emphasis"/>
          <w:highlight w:val="yellow"/>
        </w:rPr>
        <w:t>The need for</w:t>
      </w:r>
      <w:r w:rsidRPr="00F105BA">
        <w:rPr>
          <w:rStyle w:val="Emphasis"/>
        </w:rPr>
        <w:t xml:space="preserve"> resilience, </w:t>
      </w:r>
      <w:r w:rsidRPr="00F105BA">
        <w:rPr>
          <w:rStyle w:val="Emphasis"/>
          <w:highlight w:val="yellow"/>
        </w:rPr>
        <w:t>sustainability, reliability, and flexibility will become</w:t>
      </w:r>
      <w:r w:rsidRPr="00F105BA">
        <w:rPr>
          <w:rStyle w:val="Emphasis"/>
        </w:rPr>
        <w:t xml:space="preserve"> even </w:t>
      </w:r>
      <w:r w:rsidRPr="00F105BA">
        <w:rPr>
          <w:rStyle w:val="Emphasis"/>
          <w:highlight w:val="yellow"/>
        </w:rPr>
        <w:t>more vital</w:t>
      </w:r>
      <w:r w:rsidRPr="00F105BA">
        <w:rPr>
          <w:rStyle w:val="Emphasis"/>
        </w:rPr>
        <w:t xml:space="preserve"> as we move into the future.</w:t>
      </w:r>
    </w:p>
    <w:p w14:paraId="4A5EB22C" w14:textId="77777777" w:rsidR="00C13C34" w:rsidRPr="00F105BA" w:rsidRDefault="00C13C34" w:rsidP="00C13C34">
      <w:r w:rsidRPr="00F105BA">
        <w:t xml:space="preserve">As leaders in the engineering and design industry, we have both a stake in and a valuable perspective on the policy discussion on infrastructure. Moreover, we are a critical partner in the implementation of that policy and the repair and upgrading of all aspects of our physical infrastructure - including roads, bridges, freight rail, ports, electrical grids, and Internet provision. Each of these components is critical to the health of our physical and built environment.  </w:t>
      </w:r>
    </w:p>
    <w:p w14:paraId="2DE622B8" w14:textId="77777777" w:rsidR="00C13C34" w:rsidRPr="00F105BA" w:rsidRDefault="00C13C34" w:rsidP="00C13C34">
      <w:r w:rsidRPr="00F105BA">
        <w:rPr>
          <w:rStyle w:val="StyleUnderline"/>
        </w:rPr>
        <w:t>Yet our expertise is worth nothing if the public sector clients we serve lack certainty from the federal government that there will be consistent, predictive funding in place to finance the infrastructure improvements we need</w:t>
      </w:r>
      <w:r w:rsidRPr="00F105BA">
        <w:t xml:space="preserve">. No designs will be drawn up and no dirt will be moved. It is imperative that our federal lawmakers act on a transformative infrastructure plan before the current law expires in September. </w:t>
      </w:r>
    </w:p>
    <w:p w14:paraId="70CEB36C" w14:textId="77777777" w:rsidR="00C13C34" w:rsidRPr="00F105BA" w:rsidRDefault="00C13C34" w:rsidP="00C13C34">
      <w:r w:rsidRPr="00F105BA">
        <w:rPr>
          <w:rStyle w:val="Emphasis"/>
          <w:highlight w:val="yellow"/>
        </w:rPr>
        <w:lastRenderedPageBreak/>
        <w:t>Investing now</w:t>
      </w:r>
      <w:r w:rsidRPr="00F105BA">
        <w:rPr>
          <w:rStyle w:val="Emphasis"/>
        </w:rPr>
        <w:t xml:space="preserve"> in a long-term infrastructure bill </w:t>
      </w:r>
      <w:r w:rsidRPr="00F105BA">
        <w:rPr>
          <w:rStyle w:val="Emphasis"/>
          <w:highlight w:val="yellow"/>
        </w:rPr>
        <w:t>will pay dividends</w:t>
      </w:r>
      <w:r w:rsidRPr="00F105BA">
        <w:t xml:space="preserve">, not only to mitigate the effects of a changing climate, but to help our nation recover from the COVID-19 pandemic. Engineers play a substantial role in the health of the national economy. According to the ACEC Research Institute's Industry Impact Series of reports, the Engineering and Design Services sector currently employs 1.5 million Americans directly. Those employees and their companies collectively support another 3 million jobs in the various contracting and other firms with which they work. The Institute's latest study found that each new job created in the Engineering and Design Services industry indirectly creates two additional jobs in related sectors across the economy.  </w:t>
      </w:r>
    </w:p>
    <w:p w14:paraId="44C63A7C" w14:textId="77777777" w:rsidR="00C13C34" w:rsidRPr="00F105BA" w:rsidRDefault="00C13C34" w:rsidP="00C13C34">
      <w:r w:rsidRPr="00F105BA">
        <w:rPr>
          <w:rStyle w:val="StyleUnderline"/>
        </w:rPr>
        <w:t xml:space="preserve">The data shows that </w:t>
      </w:r>
      <w:r w:rsidRPr="00F105BA">
        <w:rPr>
          <w:rStyle w:val="StyleUnderline"/>
          <w:highlight w:val="yellow"/>
        </w:rPr>
        <w:t>investments in infrastructure</w:t>
      </w:r>
      <w:r w:rsidRPr="00F105BA">
        <w:rPr>
          <w:rStyle w:val="StyleUnderline"/>
        </w:rPr>
        <w:t xml:space="preserve"> that support engineering jobs pave the way for economic opportunity. What's more, the designs our industry creates </w:t>
      </w:r>
      <w:r w:rsidRPr="00F105BA">
        <w:rPr>
          <w:rStyle w:val="StyleUnderline"/>
          <w:highlight w:val="yellow"/>
        </w:rPr>
        <w:t>help improve the built environmen</w:t>
      </w:r>
      <w:r w:rsidRPr="00F105BA">
        <w:rPr>
          <w:highlight w:val="yellow"/>
        </w:rPr>
        <w:t>t</w:t>
      </w:r>
      <w:r w:rsidRPr="00F105BA">
        <w:t xml:space="preserve">, making it more resilient to climate change. </w:t>
      </w:r>
      <w:r w:rsidRPr="00F105BA">
        <w:rPr>
          <w:rStyle w:val="StyleUnderline"/>
        </w:rPr>
        <w:t xml:space="preserve">This is a win-win for society, creating a more equitable, environmentally sound, and prosperous built environment resulting in job creation and economic mobility. </w:t>
      </w:r>
      <w:r w:rsidRPr="00F105BA">
        <w:t>We look forward to working with policyholders, members of Congress, and the Biden-Harris Administration to develop sustainable solutions that benefit the country as a whole in the weeks ahead.</w:t>
      </w:r>
    </w:p>
    <w:p w14:paraId="03BE7174" w14:textId="77777777" w:rsidR="00C13C34" w:rsidRPr="00F105BA" w:rsidRDefault="00C13C34" w:rsidP="00C13C34">
      <w:pPr>
        <w:pStyle w:val="Heading4"/>
        <w:rPr>
          <w:rFonts w:cs="Times New Roman"/>
        </w:rPr>
      </w:pPr>
      <w:r w:rsidRPr="00F105BA">
        <w:rPr>
          <w:rFonts w:cs="Times New Roman"/>
        </w:rPr>
        <w:t xml:space="preserve">Loss of critical infrastructure causes </w:t>
      </w:r>
      <w:r w:rsidRPr="00F105BA">
        <w:rPr>
          <w:rFonts w:cs="Times New Roman"/>
          <w:u w:val="single"/>
        </w:rPr>
        <w:t>extinction</w:t>
      </w:r>
    </w:p>
    <w:p w14:paraId="3C1330C7" w14:textId="77777777" w:rsidR="00C13C34" w:rsidRPr="00F105BA" w:rsidRDefault="00C13C34" w:rsidP="00C13C34">
      <w:pPr>
        <w:rPr>
          <w:b/>
          <w:bCs/>
          <w:sz w:val="26"/>
        </w:rPr>
      </w:pPr>
      <w:proofErr w:type="spellStart"/>
      <w:r w:rsidRPr="00F105BA">
        <w:rPr>
          <w:rStyle w:val="Style13ptBold"/>
        </w:rPr>
        <w:t>Friedemann</w:t>
      </w:r>
      <w:proofErr w:type="spellEnd"/>
      <w:r w:rsidRPr="00F105BA">
        <w:rPr>
          <w:rStyle w:val="Style13ptBold"/>
        </w:rPr>
        <w:t xml:space="preserve"> 16 </w:t>
      </w:r>
      <w:r w:rsidRPr="00F105BA">
        <w:t xml:space="preserve">(Alice </w:t>
      </w:r>
      <w:proofErr w:type="spellStart"/>
      <w:r w:rsidRPr="00F105BA">
        <w:t>Friedemann</w:t>
      </w:r>
      <w:proofErr w:type="spellEnd"/>
      <w:r w:rsidRPr="00F105BA">
        <w:t xml:space="preserve">, 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accessed 1/1/19 “Electromagnetic pulse threat to infrastructure (U.S. House hearings)” </w:t>
      </w:r>
      <w:hyperlink r:id="rId18" w:history="1">
        <w:r w:rsidRPr="00F105BA">
          <w:rPr>
            <w:rStyle w:val="Hyperlink"/>
            <w:color w:val="000000"/>
            <w:sz w:val="20"/>
            <w:szCs w:val="20"/>
            <w:u w:val="single"/>
          </w:rPr>
          <w:t>http://energyskeptic.com/2016/the-scariest-u-s-house-session-ever-electromagnetic-pulse-and-the-fall-of-civilization/</w:t>
        </w:r>
      </w:hyperlink>
      <w:r w:rsidRPr="00F105BA">
        <w:rPr>
          <w:rStyle w:val="Hyperlink"/>
          <w:sz w:val="20"/>
          <w:szCs w:val="20"/>
        </w:rPr>
        <w:t>)</w:t>
      </w:r>
    </w:p>
    <w:p w14:paraId="0C41AC71" w14:textId="55298F02" w:rsidR="00C13C34" w:rsidRPr="00C13C34" w:rsidRDefault="00C13C34" w:rsidP="00C13C34">
      <w:pPr>
        <w:rPr>
          <w:szCs w:val="20"/>
          <w:u w:val="single"/>
        </w:rPr>
      </w:pPr>
      <w:r w:rsidRPr="00F105BA">
        <w:rPr>
          <w:rStyle w:val="StyleUnderline"/>
          <w:szCs w:val="20"/>
        </w:rPr>
        <w:t xml:space="preserve">Modern </w:t>
      </w:r>
      <w:r w:rsidRPr="00F105BA">
        <w:rPr>
          <w:rStyle w:val="StyleUnderline"/>
          <w:szCs w:val="20"/>
          <w:highlight w:val="yellow"/>
        </w:rPr>
        <w:t xml:space="preserve">civilization </w:t>
      </w:r>
      <w:r w:rsidRPr="00F105BA">
        <w:rPr>
          <w:rStyle w:val="Emphasis"/>
          <w:szCs w:val="20"/>
          <w:highlight w:val="yellow"/>
        </w:rPr>
        <w:t>cannot exist</w:t>
      </w:r>
      <w:r w:rsidRPr="00F105BA">
        <w:rPr>
          <w:sz w:val="16"/>
          <w:szCs w:val="20"/>
        </w:rPr>
        <w:t xml:space="preserve"> for a protracted period </w:t>
      </w:r>
      <w:r w:rsidRPr="00F105BA">
        <w:rPr>
          <w:rStyle w:val="StyleUnderline"/>
          <w:szCs w:val="20"/>
          <w:highlight w:val="yellow"/>
        </w:rPr>
        <w:t>without</w:t>
      </w:r>
      <w:r w:rsidRPr="00F105BA">
        <w:rPr>
          <w:rStyle w:val="StyleUnderline"/>
          <w:szCs w:val="20"/>
        </w:rPr>
        <w:t xml:space="preserve"> </w:t>
      </w:r>
      <w:r w:rsidRPr="00F105BA">
        <w:rPr>
          <w:rStyle w:val="StyleUnderline"/>
          <w:szCs w:val="20"/>
          <w:highlight w:val="yellow"/>
        </w:rPr>
        <w:t>electricity</w:t>
      </w:r>
      <w:r w:rsidRPr="00F105BA">
        <w:rPr>
          <w:rStyle w:val="StyleUnderline"/>
          <w:szCs w:val="20"/>
        </w:rPr>
        <w:t>. Within days of a blackout across the U.S., a blackout</w:t>
      </w:r>
      <w:r w:rsidRPr="00F105BA">
        <w:rPr>
          <w:sz w:val="16"/>
          <w:szCs w:val="20"/>
        </w:rPr>
        <w:t xml:space="preserve"> that </w:t>
      </w:r>
      <w:r w:rsidRPr="00F105BA">
        <w:rPr>
          <w:rStyle w:val="StyleUnderline"/>
          <w:szCs w:val="20"/>
        </w:rPr>
        <w:t>could</w:t>
      </w:r>
      <w:r w:rsidRPr="00F105BA">
        <w:rPr>
          <w:sz w:val="16"/>
          <w:szCs w:val="20"/>
        </w:rPr>
        <w:t xml:space="preserve"> </w:t>
      </w:r>
      <w:r w:rsidRPr="00F105BA">
        <w:rPr>
          <w:rStyle w:val="Emphasis"/>
          <w:szCs w:val="20"/>
        </w:rPr>
        <w:t>encompass the entire planet</w:t>
      </w:r>
      <w:r w:rsidRPr="00F105BA">
        <w:rPr>
          <w:sz w:val="16"/>
          <w:szCs w:val="20"/>
        </w:rPr>
        <w:t xml:space="preserve">, </w:t>
      </w:r>
      <w:r w:rsidRPr="00F105BA">
        <w:rPr>
          <w:rStyle w:val="StyleUnderline"/>
          <w:szCs w:val="20"/>
        </w:rPr>
        <w:t xml:space="preserve">emergency </w:t>
      </w:r>
      <w:r w:rsidRPr="00F105BA">
        <w:rPr>
          <w:rStyle w:val="StyleUnderline"/>
          <w:szCs w:val="20"/>
          <w:highlight w:val="yellow"/>
        </w:rPr>
        <w:t>generators would run out of fuel</w:t>
      </w:r>
      <w:r w:rsidRPr="00F105BA">
        <w:rPr>
          <w:rStyle w:val="StyleUnderline"/>
          <w:szCs w:val="20"/>
        </w:rPr>
        <w:t xml:space="preserve">, </w:t>
      </w:r>
      <w:r w:rsidRPr="00F105BA">
        <w:rPr>
          <w:rStyle w:val="Emphasis"/>
          <w:highlight w:val="yellow"/>
        </w:rPr>
        <w:t>telecom</w:t>
      </w:r>
      <w:r w:rsidRPr="00F105BA">
        <w:rPr>
          <w:rStyle w:val="StyleUnderline"/>
          <w:szCs w:val="20"/>
        </w:rPr>
        <w:t xml:space="preserve">munications </w:t>
      </w:r>
      <w:r w:rsidRPr="00F105BA">
        <w:rPr>
          <w:rStyle w:val="StyleUnderline"/>
          <w:szCs w:val="20"/>
          <w:highlight w:val="yellow"/>
        </w:rPr>
        <w:t>would cease</w:t>
      </w:r>
      <w:r w:rsidRPr="00F105BA">
        <w:rPr>
          <w:rStyle w:val="StyleUnderline"/>
          <w:szCs w:val="20"/>
        </w:rPr>
        <w:t xml:space="preserve"> as would transportation due to </w:t>
      </w:r>
      <w:r w:rsidRPr="00F105BA">
        <w:rPr>
          <w:rStyle w:val="Emphasis"/>
          <w:szCs w:val="20"/>
        </w:rPr>
        <w:t>gridlock</w:t>
      </w:r>
      <w:r w:rsidRPr="00F105BA">
        <w:rPr>
          <w:rStyle w:val="StyleUnderline"/>
          <w:szCs w:val="20"/>
        </w:rPr>
        <w:t xml:space="preserve">, and eventually </w:t>
      </w:r>
      <w:r w:rsidRPr="00F105BA">
        <w:rPr>
          <w:rStyle w:val="Emphasis"/>
          <w:szCs w:val="20"/>
        </w:rPr>
        <w:t>no fuel</w:t>
      </w:r>
      <w:r w:rsidRPr="00F105BA">
        <w:rPr>
          <w:sz w:val="16"/>
          <w:szCs w:val="20"/>
        </w:rPr>
        <w:t xml:space="preserve">. </w:t>
      </w:r>
      <w:r w:rsidRPr="00F105BA">
        <w:rPr>
          <w:rStyle w:val="StyleUnderline"/>
          <w:szCs w:val="20"/>
          <w:highlight w:val="yellow"/>
        </w:rPr>
        <w:t>Cities would have no</w:t>
      </w:r>
      <w:r w:rsidRPr="00F105BA">
        <w:rPr>
          <w:sz w:val="16"/>
          <w:szCs w:val="20"/>
        </w:rPr>
        <w:t xml:space="preserve"> running </w:t>
      </w:r>
      <w:r w:rsidRPr="00F105BA">
        <w:rPr>
          <w:rStyle w:val="Emphasis"/>
          <w:highlight w:val="yellow"/>
        </w:rPr>
        <w:t>water</w:t>
      </w:r>
      <w:r w:rsidRPr="00F105BA">
        <w:rPr>
          <w:rStyle w:val="StyleUnderline"/>
          <w:szCs w:val="20"/>
          <w:highlight w:val="yellow"/>
        </w:rPr>
        <w:t xml:space="preserve"> and soon</w:t>
      </w:r>
      <w:r w:rsidRPr="00F105BA">
        <w:rPr>
          <w:sz w:val="16"/>
          <w:szCs w:val="20"/>
        </w:rPr>
        <w:t xml:space="preserve">, within a few days, </w:t>
      </w:r>
      <w:r w:rsidRPr="00F105BA">
        <w:rPr>
          <w:rStyle w:val="StyleUnderline"/>
          <w:szCs w:val="20"/>
          <w:highlight w:val="yellow"/>
        </w:rPr>
        <w:t>exhaust</w:t>
      </w:r>
      <w:r w:rsidRPr="00F105BA">
        <w:rPr>
          <w:rStyle w:val="StyleUnderline"/>
          <w:szCs w:val="20"/>
        </w:rPr>
        <w:t xml:space="preserve"> their </w:t>
      </w:r>
      <w:r w:rsidRPr="00F105BA">
        <w:rPr>
          <w:rStyle w:val="Emphasis"/>
          <w:highlight w:val="yellow"/>
        </w:rPr>
        <w:t>food</w:t>
      </w:r>
      <w:r w:rsidRPr="00F105BA">
        <w:rPr>
          <w:rStyle w:val="StyleUnderline"/>
          <w:szCs w:val="20"/>
        </w:rPr>
        <w:t xml:space="preserve"> supplies</w:t>
      </w:r>
      <w:r w:rsidRPr="00F105BA">
        <w:rPr>
          <w:sz w:val="16"/>
          <w:szCs w:val="20"/>
        </w:rPr>
        <w:t xml:space="preserve">. Police, Fire, Emergency Services and </w:t>
      </w:r>
      <w:r w:rsidRPr="00F105BA">
        <w:rPr>
          <w:rStyle w:val="Emphasis"/>
          <w:szCs w:val="20"/>
          <w:highlight w:val="yellow"/>
        </w:rPr>
        <w:t>hospitals cannot</w:t>
      </w:r>
      <w:r w:rsidRPr="00F105BA">
        <w:rPr>
          <w:sz w:val="16"/>
          <w:szCs w:val="20"/>
        </w:rPr>
        <w:t xml:space="preserve"> long </w:t>
      </w:r>
      <w:r w:rsidRPr="00F105BA">
        <w:rPr>
          <w:rStyle w:val="Emphasis"/>
          <w:szCs w:val="20"/>
          <w:highlight w:val="yellow"/>
        </w:rPr>
        <w:t>operate</w:t>
      </w:r>
      <w:r w:rsidRPr="00F105BA">
        <w:rPr>
          <w:rStyle w:val="Emphasis"/>
          <w:szCs w:val="20"/>
        </w:rPr>
        <w:t xml:space="preserve"> in a blackout</w:t>
      </w:r>
      <w:r w:rsidRPr="00F105BA">
        <w:rPr>
          <w:sz w:val="16"/>
          <w:szCs w:val="20"/>
        </w:rPr>
        <w:t xml:space="preserve">. </w:t>
      </w:r>
      <w:r w:rsidRPr="00F105BA">
        <w:rPr>
          <w:rStyle w:val="Emphasis"/>
          <w:szCs w:val="20"/>
        </w:rPr>
        <w:t>Government and Industry</w:t>
      </w:r>
      <w:r w:rsidRPr="00F105BA">
        <w:rPr>
          <w:sz w:val="16"/>
          <w:szCs w:val="20"/>
        </w:rPr>
        <w:t xml:space="preserve"> </w:t>
      </w:r>
      <w:r w:rsidRPr="00F105BA">
        <w:rPr>
          <w:rStyle w:val="StyleUnderline"/>
          <w:szCs w:val="20"/>
        </w:rPr>
        <w:t>also need electricity</w:t>
      </w:r>
      <w:r w:rsidRPr="00F105BA">
        <w:rPr>
          <w:sz w:val="16"/>
          <w:szCs w:val="20"/>
        </w:rPr>
        <w:t xml:space="preserve"> in order to operate. The EMP Commission warns that </w:t>
      </w:r>
      <w:r w:rsidRPr="00F105BA">
        <w:rPr>
          <w:rStyle w:val="StyleUnderline"/>
          <w:szCs w:val="20"/>
        </w:rPr>
        <w:t>a</w:t>
      </w:r>
      <w:r w:rsidRPr="00F105BA">
        <w:rPr>
          <w:sz w:val="16"/>
          <w:szCs w:val="20"/>
        </w:rPr>
        <w:t xml:space="preserve"> natural or nuclear EMP </w:t>
      </w:r>
      <w:r w:rsidRPr="00F105BA">
        <w:rPr>
          <w:rStyle w:val="StyleUnderline"/>
          <w:szCs w:val="20"/>
        </w:rPr>
        <w:t>event</w:t>
      </w:r>
      <w:r w:rsidRPr="00F105BA">
        <w:rPr>
          <w:sz w:val="16"/>
          <w:szCs w:val="20"/>
        </w:rPr>
        <w:t xml:space="preserve">, </w:t>
      </w:r>
      <w:r w:rsidRPr="00F105BA">
        <w:rPr>
          <w:rStyle w:val="StyleUnderline"/>
          <w:szCs w:val="20"/>
        </w:rPr>
        <w:t>given</w:t>
      </w:r>
      <w:r w:rsidRPr="00F105BA">
        <w:rPr>
          <w:sz w:val="16"/>
          <w:szCs w:val="20"/>
        </w:rPr>
        <w:t xml:space="preserve"> current </w:t>
      </w:r>
      <w:r w:rsidRPr="00F105BA">
        <w:rPr>
          <w:rStyle w:val="Emphasis"/>
          <w:szCs w:val="20"/>
          <w:highlight w:val="yellow"/>
        </w:rPr>
        <w:t>unpreparedness</w:t>
      </w:r>
      <w:r w:rsidRPr="00F105BA">
        <w:rPr>
          <w:sz w:val="16"/>
          <w:szCs w:val="20"/>
          <w:highlight w:val="yellow"/>
        </w:rPr>
        <w:t xml:space="preserve">, </w:t>
      </w:r>
      <w:r w:rsidRPr="00F105BA">
        <w:rPr>
          <w:rStyle w:val="StyleUnderline"/>
          <w:szCs w:val="20"/>
          <w:highlight w:val="yellow"/>
        </w:rPr>
        <w:t>would</w:t>
      </w:r>
      <w:r w:rsidRPr="00F105BA">
        <w:rPr>
          <w:sz w:val="16"/>
          <w:szCs w:val="20"/>
        </w:rPr>
        <w:t xml:space="preserve"> likely </w:t>
      </w:r>
      <w:r w:rsidRPr="00F105BA">
        <w:rPr>
          <w:rStyle w:val="StyleUnderline"/>
          <w:szCs w:val="20"/>
          <w:highlight w:val="yellow"/>
        </w:rPr>
        <w:t xml:space="preserve">result in </w:t>
      </w:r>
      <w:r w:rsidRPr="00F105BA">
        <w:rPr>
          <w:rStyle w:val="Emphasis"/>
          <w:szCs w:val="20"/>
          <w:highlight w:val="yellow"/>
        </w:rPr>
        <w:t>societal collapse</w:t>
      </w:r>
      <w:r w:rsidRPr="00F105BA">
        <w:rPr>
          <w:rStyle w:val="StyleUnderline"/>
          <w:szCs w:val="20"/>
        </w:rPr>
        <w:t xml:space="preserve">. </w:t>
      </w:r>
      <w:r w:rsidRPr="00F105BA">
        <w:rPr>
          <w:sz w:val="16"/>
          <w:szCs w:val="2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w:t>
      </w:r>
      <w:r w:rsidRPr="00F105BA">
        <w:rPr>
          <w:sz w:val="16"/>
          <w:szCs w:val="20"/>
        </w:rPr>
        <w:lastRenderedPageBreak/>
        <w:t xml:space="preserve">the Pentagon’s computers. The other radiofrequency weapon was designed to fit inside a small </w:t>
      </w:r>
      <w:proofErr w:type="spellStart"/>
      <w:r w:rsidRPr="00F105BA">
        <w:rPr>
          <w:sz w:val="16"/>
          <w:szCs w:val="20"/>
        </w:rPr>
        <w:t>Volkswagon</w:t>
      </w:r>
      <w:proofErr w:type="spellEnd"/>
      <w:r w:rsidRPr="00F105BA">
        <w:rPr>
          <w:sz w:val="16"/>
          <w:szCs w:val="2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w:t>
      </w:r>
      <w:proofErr w:type="spellStart"/>
      <w:r w:rsidRPr="00F105BA">
        <w:rPr>
          <w:sz w:val="16"/>
          <w:szCs w:val="20"/>
        </w:rPr>
        <w:t>Lukin</w:t>
      </w:r>
      <w:proofErr w:type="spellEnd"/>
      <w:r w:rsidRPr="00F105BA">
        <w:rPr>
          <w:sz w:val="16"/>
          <w:szCs w:val="2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w:t>
      </w:r>
      <w:proofErr w:type="spellStart"/>
      <w:r w:rsidRPr="00F105BA">
        <w:rPr>
          <w:sz w:val="16"/>
          <w:szCs w:val="20"/>
        </w:rPr>
        <w:t>fuzing</w:t>
      </w:r>
      <w:proofErr w:type="spellEnd"/>
      <w:r w:rsidRPr="00F105BA">
        <w:rPr>
          <w:sz w:val="16"/>
          <w:szCs w:val="2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w:t>
      </w:r>
      <w:r w:rsidRPr="00F105BA">
        <w:rPr>
          <w:sz w:val="16"/>
          <w:szCs w:val="20"/>
        </w:rPr>
        <w:lastRenderedPageBreak/>
        <w:t xml:space="preserve">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F105BA">
        <w:rPr>
          <w:rStyle w:val="StyleUnderline"/>
          <w:szCs w:val="20"/>
          <w:highlight w:val="yellow"/>
        </w:rPr>
        <w:t>the</w:t>
      </w:r>
      <w:r w:rsidRPr="00F105BA">
        <w:rPr>
          <w:rStyle w:val="StyleUnderline"/>
          <w:szCs w:val="20"/>
        </w:rPr>
        <w:t xml:space="preserve"> electric </w:t>
      </w:r>
      <w:r w:rsidRPr="00F105BA">
        <w:rPr>
          <w:rStyle w:val="StyleUnderline"/>
          <w:szCs w:val="20"/>
          <w:highlight w:val="yellow"/>
        </w:rPr>
        <w:t xml:space="preserve">grid is the </w:t>
      </w:r>
      <w:r w:rsidRPr="00F105BA">
        <w:rPr>
          <w:rStyle w:val="Emphasis"/>
          <w:szCs w:val="20"/>
          <w:highlight w:val="yellow"/>
        </w:rPr>
        <w:t>most important of all</w:t>
      </w:r>
      <w:r w:rsidRPr="00F105BA">
        <w:rPr>
          <w:rStyle w:val="Emphasis"/>
          <w:szCs w:val="20"/>
        </w:rPr>
        <w:t xml:space="preserve"> </w:t>
      </w:r>
      <w:r w:rsidRPr="00F105BA">
        <w:rPr>
          <w:rStyle w:val="Emphasis"/>
          <w:szCs w:val="20"/>
          <w:highlight w:val="yellow"/>
        </w:rPr>
        <w:t>critical</w:t>
      </w:r>
      <w:r w:rsidRPr="00F105BA">
        <w:rPr>
          <w:rStyle w:val="Emphasis"/>
          <w:szCs w:val="20"/>
        </w:rPr>
        <w:t xml:space="preserve"> </w:t>
      </w:r>
      <w:r w:rsidRPr="00F105BA">
        <w:rPr>
          <w:rStyle w:val="Emphasis"/>
          <w:szCs w:val="20"/>
          <w:highlight w:val="yellow"/>
        </w:rPr>
        <w:t>infrastructures</w:t>
      </w:r>
      <w:r w:rsidRPr="00F105BA">
        <w:rPr>
          <w:sz w:val="16"/>
          <w:szCs w:val="20"/>
        </w:rPr>
        <w:t xml:space="preserve">, </w:t>
      </w:r>
      <w:r w:rsidRPr="00F105BA">
        <w:rPr>
          <w:rStyle w:val="StyleUnderline"/>
          <w:szCs w:val="20"/>
        </w:rPr>
        <w:t xml:space="preserve">and is in fact </w:t>
      </w:r>
      <w:r w:rsidRPr="00F105BA">
        <w:rPr>
          <w:rStyle w:val="StyleUnderline"/>
          <w:szCs w:val="20"/>
          <w:highlight w:val="yellow"/>
        </w:rPr>
        <w:t xml:space="preserve">the </w:t>
      </w:r>
      <w:r w:rsidRPr="00F105BA">
        <w:rPr>
          <w:rStyle w:val="Emphasis"/>
          <w:szCs w:val="20"/>
          <w:highlight w:val="yellow"/>
        </w:rPr>
        <w:t>keystone</w:t>
      </w:r>
      <w:r w:rsidRPr="00F105BA">
        <w:rPr>
          <w:rStyle w:val="Emphasis"/>
          <w:szCs w:val="20"/>
        </w:rPr>
        <w:t xml:space="preserve"> </w:t>
      </w:r>
      <w:r w:rsidRPr="00F105BA">
        <w:rPr>
          <w:rStyle w:val="Emphasis"/>
          <w:szCs w:val="20"/>
          <w:highlight w:val="yellow"/>
        </w:rPr>
        <w:t>supporting</w:t>
      </w:r>
      <w:r w:rsidRPr="00F105BA">
        <w:rPr>
          <w:rStyle w:val="Emphasis"/>
          <w:szCs w:val="20"/>
        </w:rPr>
        <w:t xml:space="preserve"> modern </w:t>
      </w:r>
      <w:r w:rsidRPr="00F105BA">
        <w:rPr>
          <w:rStyle w:val="Emphasis"/>
          <w:szCs w:val="20"/>
          <w:highlight w:val="yellow"/>
        </w:rPr>
        <w:t>civilization</w:t>
      </w:r>
      <w:r w:rsidRPr="00F105BA">
        <w:rPr>
          <w:sz w:val="16"/>
          <w:szCs w:val="20"/>
        </w:rPr>
        <w:t xml:space="preserve">, </w:t>
      </w:r>
      <w:r w:rsidRPr="00F105BA">
        <w:rPr>
          <w:rStyle w:val="StyleUnderline"/>
          <w:szCs w:val="20"/>
        </w:rPr>
        <w:t xml:space="preserve">as it powers </w:t>
      </w:r>
      <w:r w:rsidRPr="00F105BA">
        <w:rPr>
          <w:rStyle w:val="Emphasis"/>
          <w:szCs w:val="20"/>
        </w:rPr>
        <w:t>all the other critical infrastructures</w:t>
      </w:r>
      <w:r w:rsidRPr="00F105BA">
        <w:rPr>
          <w:sz w:val="16"/>
          <w:szCs w:val="20"/>
        </w:rPr>
        <w:t xml:space="preserve">. </w:t>
      </w:r>
      <w:r w:rsidRPr="00F105BA">
        <w:rPr>
          <w:rStyle w:val="StyleUnderline"/>
          <w:szCs w:val="20"/>
        </w:rPr>
        <w:t xml:space="preserve">As of now it is our </w:t>
      </w:r>
      <w:r w:rsidRPr="00F105BA">
        <w:rPr>
          <w:rStyle w:val="Emphasis"/>
          <w:szCs w:val="20"/>
        </w:rPr>
        <w:t>technological Achilles Heel</w:t>
      </w:r>
      <w:r w:rsidRPr="00F105BA">
        <w:rPr>
          <w:sz w:val="16"/>
          <w:szCs w:val="20"/>
        </w:rPr>
        <w:t xml:space="preserve">. The EMP Commission found that, </w:t>
      </w:r>
      <w:r w:rsidRPr="00F105BA">
        <w:rPr>
          <w:rStyle w:val="StyleUnderline"/>
          <w:szCs w:val="20"/>
        </w:rPr>
        <w:t xml:space="preserve">if the electric grid collapses, so too will collapse </w:t>
      </w:r>
      <w:r w:rsidRPr="00F105BA">
        <w:rPr>
          <w:rStyle w:val="Emphasis"/>
          <w:szCs w:val="20"/>
        </w:rPr>
        <w:t>all the other critical infrastructures</w:t>
      </w:r>
      <w:r w:rsidRPr="00F105BA">
        <w:rPr>
          <w:sz w:val="16"/>
          <w:szCs w:val="20"/>
        </w:rPr>
        <w:t xml:space="preserve">. But, if the electric grid can be protected and recovered, so too all the other critical infrastructures can also be restored. </w:t>
      </w:r>
      <w:r w:rsidRPr="00F105BA">
        <w:rPr>
          <w:rStyle w:val="Emphasis"/>
          <w:szCs w:val="20"/>
        </w:rPr>
        <w:t>Transportation</w:t>
      </w:r>
      <w:r w:rsidRPr="00F105BA">
        <w:rPr>
          <w:sz w:val="16"/>
          <w:szCs w:val="20"/>
        </w:rPr>
        <w:t xml:space="preserve"> is a critical infrastructure because modern </w:t>
      </w:r>
      <w:r w:rsidRPr="00F105BA">
        <w:rPr>
          <w:rStyle w:val="StyleUnderline"/>
          <w:szCs w:val="20"/>
        </w:rPr>
        <w:t>civilization cannot exist without the goods and services moved by road, rail, ship, and air</w:t>
      </w:r>
      <w:r w:rsidRPr="00F105BA">
        <w:rPr>
          <w:sz w:val="16"/>
          <w:szCs w:val="20"/>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F105BA">
        <w:rPr>
          <w:rStyle w:val="Emphasis"/>
          <w:szCs w:val="20"/>
        </w:rPr>
        <w:t>Traffic control systems</w:t>
      </w:r>
      <w:r w:rsidRPr="00F105BA">
        <w:rPr>
          <w:sz w:val="16"/>
          <w:szCs w:val="20"/>
        </w:rPr>
        <w:t xml:space="preserve"> that avert traffic jams and collisions for road, rail, and air depend upon electronic systems, that the EMP Commission discovered are especially vulnerable to EMP. </w:t>
      </w:r>
      <w:r w:rsidRPr="00F105BA">
        <w:rPr>
          <w:rStyle w:val="Emphasis"/>
          <w:szCs w:val="20"/>
        </w:rPr>
        <w:t>Communications</w:t>
      </w:r>
      <w:r w:rsidRPr="00F105BA">
        <w:rPr>
          <w:sz w:val="16"/>
          <w:szCs w:val="20"/>
        </w:rPr>
        <w:t xml:space="preserve"> is a critical infrastructure because modern economies and </w:t>
      </w:r>
      <w:r w:rsidRPr="00F105BA">
        <w:rPr>
          <w:rStyle w:val="StyleUnderline"/>
          <w:szCs w:val="20"/>
        </w:rPr>
        <w:t>the cohesion and operation of modern societies depend to a degree unprecedented in history on the rapid movement of information</w:t>
      </w:r>
      <w:r w:rsidRPr="00F105BA">
        <w:rPr>
          <w:sz w:val="16"/>
          <w:szCs w:val="20"/>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F105BA">
        <w:rPr>
          <w:rStyle w:val="Emphasis"/>
          <w:szCs w:val="20"/>
        </w:rPr>
        <w:t>Banking and finance</w:t>
      </w:r>
      <w:r w:rsidRPr="00F105BA">
        <w:rPr>
          <w:sz w:val="16"/>
          <w:szCs w:val="20"/>
        </w:rPr>
        <w:t xml:space="preserve"> </w:t>
      </w:r>
      <w:r w:rsidRPr="00F105BA">
        <w:rPr>
          <w:rStyle w:val="StyleUnderline"/>
          <w:szCs w:val="20"/>
        </w:rPr>
        <w:t>are the critical infrastructure that sustain modern economies.</w:t>
      </w:r>
      <w:r w:rsidRPr="00F105BA">
        <w:rPr>
          <w:sz w:val="16"/>
          <w:szCs w:val="20"/>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F105BA">
        <w:rPr>
          <w:rStyle w:val="StyleUnderline"/>
          <w:szCs w:val="20"/>
        </w:rPr>
        <w:t>without electricity</w:t>
      </w:r>
      <w:r w:rsidRPr="00F105BA">
        <w:rPr>
          <w:sz w:val="16"/>
          <w:szCs w:val="20"/>
        </w:rPr>
        <w:t xml:space="preserve">. The EMP Commission found that </w:t>
      </w:r>
      <w:r w:rsidRPr="00F105BA">
        <w:rPr>
          <w:rStyle w:val="StyleUnderline"/>
          <w:szCs w:val="20"/>
        </w:rPr>
        <w:t>an</w:t>
      </w:r>
      <w:r w:rsidRPr="00F105BA">
        <w:rPr>
          <w:sz w:val="16"/>
          <w:szCs w:val="20"/>
        </w:rPr>
        <w:t xml:space="preserve"> EMP </w:t>
      </w:r>
      <w:r w:rsidRPr="00F105BA">
        <w:rPr>
          <w:rStyle w:val="StyleUnderline"/>
          <w:szCs w:val="20"/>
        </w:rPr>
        <w:t xml:space="preserve">event could transform the modern electronic economy into a </w:t>
      </w:r>
      <w:r w:rsidRPr="00F105BA">
        <w:rPr>
          <w:rStyle w:val="Emphasis"/>
          <w:szCs w:val="20"/>
        </w:rPr>
        <w:t>feudal economy based on barter</w:t>
      </w:r>
      <w:r w:rsidRPr="00F105BA">
        <w:rPr>
          <w:rStyle w:val="StyleUnderline"/>
          <w:szCs w:val="20"/>
        </w:rPr>
        <w:t xml:space="preserve">. </w:t>
      </w:r>
      <w:r w:rsidRPr="00F105BA">
        <w:rPr>
          <w:rStyle w:val="Emphasis"/>
          <w:szCs w:val="20"/>
          <w:highlight w:val="yellow"/>
        </w:rPr>
        <w:t>Food</w:t>
      </w:r>
      <w:r w:rsidRPr="00F105BA">
        <w:rPr>
          <w:sz w:val="16"/>
          <w:szCs w:val="20"/>
        </w:rPr>
        <w:t xml:space="preserve"> </w:t>
      </w:r>
      <w:r w:rsidRPr="00F105BA">
        <w:rPr>
          <w:rStyle w:val="StyleUnderline"/>
          <w:szCs w:val="20"/>
          <w:highlight w:val="yellow"/>
        </w:rPr>
        <w:t>has always been</w:t>
      </w:r>
      <w:r w:rsidRPr="00F105BA">
        <w:rPr>
          <w:sz w:val="16"/>
          <w:szCs w:val="20"/>
          <w:highlight w:val="yellow"/>
        </w:rPr>
        <w:t xml:space="preserve"> </w:t>
      </w:r>
      <w:r w:rsidRPr="00F105BA">
        <w:rPr>
          <w:rStyle w:val="Emphasis"/>
          <w:szCs w:val="20"/>
          <w:highlight w:val="yellow"/>
        </w:rPr>
        <w:t>vital to</w:t>
      </w:r>
      <w:r w:rsidRPr="00F105BA">
        <w:rPr>
          <w:sz w:val="16"/>
          <w:szCs w:val="20"/>
        </w:rPr>
        <w:t xml:space="preserve"> every person and </w:t>
      </w:r>
      <w:r w:rsidRPr="00F105BA">
        <w:rPr>
          <w:rStyle w:val="Emphasis"/>
          <w:szCs w:val="20"/>
        </w:rPr>
        <w:t xml:space="preserve">every </w:t>
      </w:r>
      <w:r w:rsidRPr="00F105BA">
        <w:rPr>
          <w:rStyle w:val="Emphasis"/>
          <w:szCs w:val="20"/>
          <w:highlight w:val="yellow"/>
        </w:rPr>
        <w:t>civilization</w:t>
      </w:r>
      <w:r w:rsidRPr="00F105BA">
        <w:rPr>
          <w:sz w:val="16"/>
          <w:szCs w:val="20"/>
        </w:rPr>
        <w:t xml:space="preserve">. </w:t>
      </w:r>
      <w:r w:rsidRPr="00F105BA">
        <w:rPr>
          <w:rStyle w:val="StyleUnderline"/>
          <w:szCs w:val="20"/>
        </w:rPr>
        <w:t xml:space="preserve">The critical infrastructure for producing, delivering, and storing food depends upon a </w:t>
      </w:r>
      <w:r w:rsidRPr="00F105BA">
        <w:rPr>
          <w:rStyle w:val="Emphasis"/>
          <w:szCs w:val="20"/>
        </w:rPr>
        <w:t>complex web of technology</w:t>
      </w:r>
      <w:r w:rsidRPr="00F105BA">
        <w:rPr>
          <w:rStyle w:val="StyleUnderline"/>
          <w:szCs w:val="20"/>
        </w:rPr>
        <w:t>,</w:t>
      </w:r>
      <w:r w:rsidRPr="00F105BA">
        <w:rPr>
          <w:sz w:val="16"/>
          <w:szCs w:val="20"/>
        </w:rPr>
        <w:t xml:space="preserve"> </w:t>
      </w:r>
      <w:r w:rsidRPr="00F105BA">
        <w:rPr>
          <w:rStyle w:val="StyleUnderline"/>
          <w:szCs w:val="20"/>
        </w:rPr>
        <w:t>including machines for planting and harvesting and packaging, refrigerated vehicles for long-haul transportation, and temperature-controlled warehouses.</w:t>
      </w:r>
      <w:r w:rsidRPr="00F105BA">
        <w:rPr>
          <w:sz w:val="16"/>
          <w:szCs w:val="20"/>
        </w:rPr>
        <w:t xml:space="preserve"> </w:t>
      </w:r>
      <w:r w:rsidRPr="00F105BA">
        <w:rPr>
          <w:rStyle w:val="StyleUnderline"/>
          <w:szCs w:val="20"/>
        </w:rPr>
        <w:t xml:space="preserve">Modern technology enables over </w:t>
      </w:r>
      <w:r w:rsidRPr="00F105BA">
        <w:rPr>
          <w:rStyle w:val="Emphasis"/>
          <w:szCs w:val="20"/>
        </w:rPr>
        <w:t>98 percent of the U.S. National population</w:t>
      </w:r>
      <w:r w:rsidRPr="00F105BA">
        <w:rPr>
          <w:sz w:val="16"/>
          <w:szCs w:val="20"/>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F105BA">
        <w:rPr>
          <w:rStyle w:val="StyleUnderline"/>
          <w:szCs w:val="20"/>
        </w:rPr>
        <w:t xml:space="preserve">Experience with storm-induced blackouts proves that </w:t>
      </w:r>
      <w:r w:rsidRPr="00F105BA">
        <w:rPr>
          <w:rStyle w:val="StyleUnderline"/>
          <w:szCs w:val="20"/>
          <w:highlight w:val="yellow"/>
        </w:rPr>
        <w:t>when</w:t>
      </w:r>
      <w:r w:rsidRPr="00F105BA">
        <w:rPr>
          <w:rStyle w:val="StyleUnderline"/>
          <w:szCs w:val="20"/>
        </w:rPr>
        <w:t xml:space="preserve"> these big </w:t>
      </w:r>
      <w:r w:rsidRPr="00F105BA">
        <w:rPr>
          <w:rStyle w:val="StyleUnderline"/>
          <w:szCs w:val="20"/>
          <w:highlight w:val="yellow"/>
        </w:rPr>
        <w:t>regional food warehouses</w:t>
      </w:r>
      <w:r w:rsidRPr="00F105BA">
        <w:rPr>
          <w:rStyle w:val="StyleUnderline"/>
          <w:szCs w:val="20"/>
        </w:rPr>
        <w:t xml:space="preserve"> </w:t>
      </w:r>
      <w:r w:rsidRPr="00F105BA">
        <w:rPr>
          <w:rStyle w:val="StyleUnderline"/>
          <w:szCs w:val="20"/>
          <w:highlight w:val="yellow"/>
        </w:rPr>
        <w:t>lose</w:t>
      </w:r>
      <w:r w:rsidRPr="00F105BA">
        <w:rPr>
          <w:rStyle w:val="StyleUnderline"/>
          <w:szCs w:val="20"/>
        </w:rPr>
        <w:t xml:space="preserve"> electrical </w:t>
      </w:r>
      <w:r w:rsidRPr="00F105BA">
        <w:rPr>
          <w:rStyle w:val="StyleUnderline"/>
          <w:szCs w:val="20"/>
          <w:highlight w:val="yellow"/>
        </w:rPr>
        <w:t>power</w:t>
      </w:r>
      <w:r w:rsidRPr="00F105BA">
        <w:rPr>
          <w:rStyle w:val="StyleUnderline"/>
          <w:szCs w:val="20"/>
        </w:rPr>
        <w:t xml:space="preserve">, </w:t>
      </w:r>
      <w:r w:rsidRPr="00F105BA">
        <w:rPr>
          <w:rStyle w:val="Emphasis"/>
          <w:szCs w:val="20"/>
          <w:highlight w:val="yellow"/>
        </w:rPr>
        <w:t>most of the food supply will</w:t>
      </w:r>
      <w:r w:rsidRPr="00F105BA">
        <w:rPr>
          <w:rStyle w:val="Emphasis"/>
          <w:szCs w:val="20"/>
        </w:rPr>
        <w:t xml:space="preserve"> rapidly </w:t>
      </w:r>
      <w:r w:rsidRPr="00F105BA">
        <w:rPr>
          <w:rStyle w:val="Emphasis"/>
          <w:szCs w:val="20"/>
          <w:highlight w:val="yellow"/>
        </w:rPr>
        <w:t>spoil</w:t>
      </w:r>
      <w:r w:rsidRPr="00F105BA">
        <w:rPr>
          <w:rStyle w:val="StyleUnderline"/>
          <w:szCs w:val="20"/>
        </w:rPr>
        <w:t>.</w:t>
      </w:r>
      <w:r w:rsidRPr="00F105BA">
        <w:rPr>
          <w:sz w:val="16"/>
          <w:szCs w:val="20"/>
        </w:rPr>
        <w:t xml:space="preserve"> </w:t>
      </w:r>
      <w:r w:rsidRPr="00F105BA">
        <w:rPr>
          <w:rStyle w:val="StyleUnderline"/>
          <w:szCs w:val="20"/>
          <w:highlight w:val="yellow"/>
        </w:rPr>
        <w:t>Farmers</w:t>
      </w:r>
      <w:r w:rsidRPr="00F105BA">
        <w:rPr>
          <w:sz w:val="16"/>
          <w:szCs w:val="20"/>
        </w:rPr>
        <w:t xml:space="preserve">, less than 2 percent of the population as noted above, </w:t>
      </w:r>
      <w:r w:rsidRPr="00F105BA">
        <w:rPr>
          <w:rStyle w:val="Emphasis"/>
          <w:szCs w:val="20"/>
          <w:highlight w:val="yellow"/>
        </w:rPr>
        <w:t>cannot feed</w:t>
      </w:r>
      <w:r w:rsidRPr="00F105BA">
        <w:rPr>
          <w:rStyle w:val="Emphasis"/>
          <w:szCs w:val="20"/>
        </w:rPr>
        <w:t xml:space="preserve"> 310 million </w:t>
      </w:r>
      <w:r w:rsidRPr="00F105BA">
        <w:rPr>
          <w:rStyle w:val="Emphasis"/>
          <w:szCs w:val="20"/>
          <w:highlight w:val="yellow"/>
        </w:rPr>
        <w:t>Americans</w:t>
      </w:r>
      <w:r w:rsidRPr="00F105BA">
        <w:rPr>
          <w:sz w:val="16"/>
          <w:szCs w:val="20"/>
        </w:rPr>
        <w:t xml:space="preserve"> </w:t>
      </w:r>
      <w:r w:rsidRPr="00F105BA">
        <w:rPr>
          <w:rStyle w:val="StyleUnderline"/>
          <w:szCs w:val="20"/>
          <w:highlight w:val="yellow"/>
        </w:rPr>
        <w:t>if deprived of</w:t>
      </w:r>
      <w:r w:rsidRPr="00F105BA">
        <w:rPr>
          <w:rStyle w:val="StyleUnderline"/>
          <w:szCs w:val="20"/>
        </w:rPr>
        <w:t xml:space="preserve"> the means that currently makes possible this </w:t>
      </w:r>
      <w:r w:rsidRPr="00F105BA">
        <w:rPr>
          <w:rStyle w:val="StyleUnderline"/>
          <w:szCs w:val="20"/>
          <w:highlight w:val="yellow"/>
        </w:rPr>
        <w:t>tech</w:t>
      </w:r>
      <w:r w:rsidRPr="00F105BA">
        <w:rPr>
          <w:rStyle w:val="StyleUnderline"/>
          <w:szCs w:val="20"/>
        </w:rPr>
        <w:t xml:space="preserve">nological miracle. </w:t>
      </w:r>
      <w:r w:rsidRPr="00F105BA">
        <w:rPr>
          <w:sz w:val="16"/>
          <w:szCs w:val="20"/>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w:t>
      </w:r>
      <w:r w:rsidRPr="00F105BA">
        <w:rPr>
          <w:sz w:val="16"/>
          <w:szCs w:val="20"/>
        </w:rPr>
        <w:lastRenderedPageBreak/>
        <w:t xml:space="preserve">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F105BA">
        <w:rPr>
          <w:rStyle w:val="StyleUnderline"/>
          <w:szCs w:val="20"/>
        </w:rPr>
        <w:t xml:space="preserve">the worst elements of society and the worst human instincts </w:t>
      </w:r>
      <w:r w:rsidRPr="00F105BA">
        <w:rPr>
          <w:rStyle w:val="Emphasis"/>
          <w:szCs w:val="20"/>
        </w:rPr>
        <w:t>rapidly takeover</w:t>
      </w:r>
      <w:r w:rsidRPr="00F105BA">
        <w:rPr>
          <w:sz w:val="16"/>
          <w:szCs w:val="20"/>
        </w:rPr>
        <w:t xml:space="preserve">. The EMP Commission found that, </w:t>
      </w:r>
      <w:r w:rsidRPr="00F105BA">
        <w:rPr>
          <w:rStyle w:val="StyleUnderline"/>
          <w:szCs w:val="20"/>
        </w:rPr>
        <w:t>given our current</w:t>
      </w:r>
      <w:r w:rsidRPr="00F105BA">
        <w:rPr>
          <w:sz w:val="16"/>
          <w:szCs w:val="20"/>
        </w:rPr>
        <w:t xml:space="preserve"> state of </w:t>
      </w:r>
      <w:r w:rsidRPr="00F105BA">
        <w:rPr>
          <w:rStyle w:val="StyleUnderline"/>
          <w:szCs w:val="20"/>
          <w:highlight w:val="yellow"/>
        </w:rPr>
        <w:t>unpreparedness</w:t>
      </w:r>
      <w:r w:rsidRPr="00F105BA">
        <w:rPr>
          <w:sz w:val="16"/>
          <w:szCs w:val="20"/>
        </w:rPr>
        <w:t xml:space="preserve">, a natural or nuclear EMP event </w:t>
      </w:r>
      <w:r w:rsidRPr="00F105BA">
        <w:rPr>
          <w:rStyle w:val="StyleUnderline"/>
          <w:szCs w:val="20"/>
        </w:rPr>
        <w:t xml:space="preserve">could </w:t>
      </w:r>
      <w:r w:rsidRPr="00F105BA">
        <w:rPr>
          <w:rStyle w:val="StyleUnderline"/>
          <w:szCs w:val="20"/>
          <w:highlight w:val="yellow"/>
        </w:rPr>
        <w:t xml:space="preserve">create </w:t>
      </w:r>
      <w:r w:rsidRPr="00F105BA">
        <w:rPr>
          <w:rStyle w:val="Emphasis"/>
          <w:szCs w:val="20"/>
          <w:highlight w:val="yellow"/>
        </w:rPr>
        <w:t>anarchic conditions</w:t>
      </w:r>
      <w:r w:rsidRPr="00F105BA">
        <w:rPr>
          <w:rStyle w:val="StyleUnderline"/>
          <w:szCs w:val="20"/>
        </w:rPr>
        <w:t xml:space="preserve"> </w:t>
      </w:r>
      <w:r w:rsidRPr="00F105BA">
        <w:rPr>
          <w:rStyle w:val="StyleUnderline"/>
          <w:szCs w:val="20"/>
          <w:highlight w:val="yellow"/>
        </w:rPr>
        <w:t>that</w:t>
      </w:r>
      <w:r w:rsidRPr="00F105BA">
        <w:rPr>
          <w:rStyle w:val="StyleUnderline"/>
          <w:szCs w:val="20"/>
        </w:rPr>
        <w:t xml:space="preserve"> would </w:t>
      </w:r>
      <w:r w:rsidRPr="00F105BA">
        <w:rPr>
          <w:rStyle w:val="Emphasis"/>
          <w:szCs w:val="20"/>
        </w:rPr>
        <w:t xml:space="preserve">profoundly </w:t>
      </w:r>
      <w:r w:rsidRPr="00F105BA">
        <w:rPr>
          <w:rStyle w:val="Emphasis"/>
          <w:szCs w:val="20"/>
          <w:highlight w:val="yellow"/>
        </w:rPr>
        <w:t>challenge</w:t>
      </w:r>
      <w:r w:rsidRPr="00F105BA">
        <w:rPr>
          <w:rStyle w:val="Emphasis"/>
          <w:szCs w:val="20"/>
        </w:rPr>
        <w:t xml:space="preserve"> the </w:t>
      </w:r>
      <w:r w:rsidRPr="00F105BA">
        <w:rPr>
          <w:rStyle w:val="Emphasis"/>
          <w:szCs w:val="20"/>
          <w:highlight w:val="yellow"/>
        </w:rPr>
        <w:t>existence of social order</w:t>
      </w:r>
      <w:r w:rsidRPr="00F105BA">
        <w:rPr>
          <w:rStyle w:val="StyleUnderline"/>
          <w:szCs w:val="20"/>
        </w:rPr>
        <w:t>.</w:t>
      </w:r>
    </w:p>
    <w:p w14:paraId="19C7D66B" w14:textId="7FF244AD" w:rsidR="00E42E4C" w:rsidRDefault="008C33D8" w:rsidP="008C33D8">
      <w:pPr>
        <w:pStyle w:val="Heading2"/>
      </w:pPr>
      <w:r>
        <w:lastRenderedPageBreak/>
        <w:t>Case</w:t>
      </w:r>
    </w:p>
    <w:p w14:paraId="520ADD6A" w14:textId="0C62AB38" w:rsidR="00AC7A85" w:rsidRDefault="00AC7A85" w:rsidP="00AC7A85">
      <w:pPr>
        <w:pStyle w:val="Heading4"/>
      </w:pPr>
      <w:r>
        <w:t>AT WTO</w:t>
      </w:r>
      <w:r w:rsidR="0072175B">
        <w:t xml:space="preserve"> collapse</w:t>
      </w:r>
    </w:p>
    <w:p w14:paraId="05DD1EFA" w14:textId="2A961445" w:rsidR="00AC7A85" w:rsidRDefault="00E60AF7" w:rsidP="00AC7A85">
      <w:pPr>
        <w:pStyle w:val="Heading4"/>
        <w:numPr>
          <w:ilvl w:val="0"/>
          <w:numId w:val="13"/>
        </w:numPr>
      </w:pPr>
      <w:r>
        <w:t>Their own card gives massive thumpers to the aff</w:t>
      </w:r>
      <w:r w:rsidR="0072175B">
        <w:t xml:space="preserve">--Their card’s only </w:t>
      </w:r>
      <w:proofErr w:type="spellStart"/>
      <w:r w:rsidR="0072175B">
        <w:t>ev</w:t>
      </w:r>
      <w:proofErr w:type="spellEnd"/>
      <w:r w:rsidR="0072175B">
        <w:t xml:space="preserve"> for why the waiver is k2 to the WTO is because the people who are pushing for the waiver say so. Marlborough reads yellow</w:t>
      </w:r>
    </w:p>
    <w:p w14:paraId="50CAE291" w14:textId="77777777" w:rsidR="0072175B" w:rsidRDefault="0072175B" w:rsidP="0072175B">
      <w:r>
        <w:rPr>
          <w:b/>
          <w:bCs/>
          <w:sz w:val="26"/>
          <w:szCs w:val="26"/>
        </w:rPr>
        <w:t>Meyer 21</w:t>
      </w:r>
      <w:r>
        <w:t xml:space="preserve"> David Meyer [Senior writer at Fortune Magazine], June 18, 2021, "The WTO's survival hinges on the COVID-19 vaccine patent debate, waiver advocates warn," </w:t>
      </w:r>
      <w:hyperlink r:id="rId19" w:history="1">
        <w:r>
          <w:rPr>
            <w:rStyle w:val="Hyperlink"/>
          </w:rPr>
          <w:t>https://fortune.com/2021/06/18/wto-cov</w:t>
        </w:r>
        <w:r>
          <w:rPr>
            <w:rStyle w:val="Hyperlink"/>
          </w:rPr>
          <w:t>i</w:t>
        </w:r>
        <w:r>
          <w:rPr>
            <w:rStyle w:val="Hyperlink"/>
          </w:rPr>
          <w:t>d-vaccines-patents-waiver-south-africa-trips/</w:t>
        </w:r>
      </w:hyperlink>
      <w:r>
        <w:t xml:space="preserve"> // ash</w:t>
      </w:r>
    </w:p>
    <w:p w14:paraId="0ABCF2B9" w14:textId="1070B7D8" w:rsidR="0072175B" w:rsidRPr="0072175B" w:rsidRDefault="0072175B" w:rsidP="0072175B">
      <w:r w:rsidRPr="0072175B">
        <w:rPr>
          <w:rStyle w:val="StyleUnderline"/>
          <w:highlight w:val="yellow"/>
        </w:rPr>
        <w:t>The W</w:t>
      </w:r>
      <w:r w:rsidRPr="0072175B">
        <w:rPr>
          <w:rStyle w:val="StyleUnderline"/>
        </w:rPr>
        <w:t xml:space="preserve">orld </w:t>
      </w:r>
      <w:r w:rsidRPr="0072175B">
        <w:rPr>
          <w:rStyle w:val="StyleUnderline"/>
          <w:highlight w:val="yellow"/>
        </w:rPr>
        <w:t>T</w:t>
      </w:r>
      <w:r w:rsidRPr="0072175B">
        <w:rPr>
          <w:rStyle w:val="StyleUnderline"/>
        </w:rPr>
        <w:t xml:space="preserve">rade </w:t>
      </w:r>
      <w:r w:rsidRPr="0072175B">
        <w:rPr>
          <w:rStyle w:val="StyleUnderline"/>
          <w:highlight w:val="yellow"/>
        </w:rPr>
        <w:t>O</w:t>
      </w:r>
      <w:r w:rsidRPr="0072175B">
        <w:rPr>
          <w:rStyle w:val="StyleUnderline"/>
        </w:rPr>
        <w:t xml:space="preserve">rganization </w:t>
      </w:r>
      <w:r w:rsidRPr="0072175B">
        <w:rPr>
          <w:rStyle w:val="StyleUnderline"/>
          <w:highlight w:val="yellow"/>
        </w:rPr>
        <w:t>knows all about crises</w:t>
      </w:r>
      <w:r w:rsidRPr="0072175B">
        <w:t xml:space="preserve">. Former U.S. President Donald </w:t>
      </w:r>
      <w:r w:rsidRPr="0072175B">
        <w:rPr>
          <w:rStyle w:val="StyleUnderline"/>
          <w:highlight w:val="yellow"/>
        </w:rPr>
        <w:t>Trump threw a wrench into its core function of resolving trade disputes—a blocker that</w:t>
      </w:r>
      <w:r w:rsidRPr="0072175B">
        <w:rPr>
          <w:rStyle w:val="StyleUnderline"/>
        </w:rPr>
        <w:t xml:space="preserve"> President Joe </w:t>
      </w:r>
      <w:r w:rsidRPr="0072175B">
        <w:rPr>
          <w:rStyle w:val="StyleUnderline"/>
          <w:highlight w:val="yellow"/>
        </w:rPr>
        <w:t>Biden has not yet removed—and there is widespread dissatisfaction over the fairness of the global trade rulebook</w:t>
      </w:r>
      <w:r w:rsidRPr="00095820">
        <w:rPr>
          <w:rStyle w:val="StyleUnderline"/>
        </w:rPr>
        <w:t>.</w:t>
      </w:r>
      <w:r w:rsidRPr="00095820">
        <w:t xml:space="preserve"> </w:t>
      </w:r>
      <w:r w:rsidRPr="00095820">
        <w:rPr>
          <w:rStyle w:val="StyleUnderline"/>
        </w:rPr>
        <w:t>The</w:t>
      </w:r>
      <w:r w:rsidRPr="00095820">
        <w:t xml:space="preserve"> 164-country </w:t>
      </w:r>
      <w:r w:rsidRPr="00095820">
        <w:rPr>
          <w:rStyle w:val="StyleUnderline"/>
        </w:rPr>
        <w:t>organization</w:t>
      </w:r>
      <w:r w:rsidRPr="00095820">
        <w:t>, under the fresh leadership of Nigeria's </w:t>
      </w:r>
      <w:hyperlink r:id="rId20" w:history="1">
        <w:r w:rsidRPr="00095820">
          <w:rPr>
            <w:rStyle w:val="Hyperlink"/>
          </w:rPr>
          <w:t xml:space="preserve">Ngozi </w:t>
        </w:r>
        <w:proofErr w:type="spellStart"/>
        <w:r w:rsidRPr="00095820">
          <w:rPr>
            <w:rStyle w:val="Hyperlink"/>
          </w:rPr>
          <w:t>Okonjo</w:t>
        </w:r>
        <w:proofErr w:type="spellEnd"/>
        <w:r w:rsidRPr="00095820">
          <w:rPr>
            <w:rStyle w:val="Hyperlink"/>
          </w:rPr>
          <w:t>-Iweala</w:t>
        </w:r>
      </w:hyperlink>
      <w:r w:rsidRPr="00095820">
        <w:rPr>
          <w:rStyle w:val="StyleUnderline"/>
        </w:rPr>
        <w:t>, has a lot to fix.</w:t>
      </w:r>
    </w:p>
    <w:p w14:paraId="12FF2F72" w14:textId="2662F209" w:rsidR="0072175B" w:rsidRPr="0072175B" w:rsidRDefault="0072175B" w:rsidP="0072175B">
      <w:pPr>
        <w:rPr>
          <w:b/>
          <w:bCs/>
          <w:szCs w:val="22"/>
        </w:rPr>
      </w:pPr>
      <w:r w:rsidRPr="0072175B">
        <w:rPr>
          <w:b/>
          <w:bCs/>
          <w:szCs w:val="22"/>
        </w:rPr>
        <w:t>&lt;</w:t>
      </w:r>
      <w:r>
        <w:rPr>
          <w:b/>
          <w:bCs/>
          <w:szCs w:val="22"/>
        </w:rPr>
        <w:t>Where Canyon Crest starts reading</w:t>
      </w:r>
      <w:r w:rsidRPr="0072175B">
        <w:rPr>
          <w:b/>
          <w:bCs/>
          <w:szCs w:val="22"/>
        </w:rPr>
        <w:t>&gt;</w:t>
      </w:r>
    </w:p>
    <w:p w14:paraId="1262BF01" w14:textId="13D5FAB2" w:rsidR="0072175B" w:rsidRDefault="0072175B" w:rsidP="0072175B">
      <w:pPr>
        <w:rPr>
          <w:rStyle w:val="StyleUnderline"/>
        </w:rPr>
      </w:pPr>
      <w:r>
        <w:rPr>
          <w:sz w:val="16"/>
        </w:rPr>
        <w:t xml:space="preserve">However, </w:t>
      </w:r>
      <w:r>
        <w:rPr>
          <w:rStyle w:val="StyleUnderline"/>
        </w:rPr>
        <w:t>one crisis is more pressing than the others: the battle over COVID-19 vaccines, and whether the protection of their patents and other intellectual property should be temporarily lifted to boost production and end the pandemic sooner rather than later.</w:t>
      </w:r>
    </w:p>
    <w:p w14:paraId="7146332C" w14:textId="77777777" w:rsidR="0072175B" w:rsidRDefault="0072175B" w:rsidP="0072175B">
      <w:pPr>
        <w:rPr>
          <w:sz w:val="16"/>
        </w:rPr>
      </w:pPr>
      <w:r w:rsidRPr="0072175B">
        <w:rPr>
          <w:rStyle w:val="StyleUnderline"/>
          <w:highlight w:val="yellow"/>
        </w:rPr>
        <w:t>According to some of those pushing for the waiver</w:t>
      </w:r>
      <w:r>
        <w:rPr>
          <w:sz w:val="16"/>
        </w:rPr>
        <w:t>—which was originally proposed last year by India and South Africa</w:t>
      </w:r>
      <w:r w:rsidRPr="0072175B">
        <w:rPr>
          <w:sz w:val="16"/>
          <w:highlight w:val="yellow"/>
        </w:rPr>
        <w:t>—</w:t>
      </w:r>
      <w:r w:rsidRPr="0072175B">
        <w:rPr>
          <w:rStyle w:val="Emphasis"/>
          <w:highlight w:val="yellow"/>
        </w:rPr>
        <w:t>the WTO's future rests on what happens next</w:t>
      </w:r>
      <w:r>
        <w:rPr>
          <w:rStyle w:val="Emphasis"/>
          <w:highlight w:val="cyan"/>
        </w:rPr>
        <w:t>.</w:t>
      </w:r>
    </w:p>
    <w:p w14:paraId="2D260676" w14:textId="77777777" w:rsidR="0072175B" w:rsidRDefault="0072175B" w:rsidP="0072175B">
      <w:pPr>
        <w:rPr>
          <w:sz w:val="16"/>
        </w:rPr>
      </w:pPr>
      <w:r>
        <w:rPr>
          <w:sz w:val="16"/>
        </w:rPr>
        <w:t>"</w:t>
      </w:r>
      <w:r>
        <w:rPr>
          <w:rStyle w:val="Emphasis"/>
        </w:rPr>
        <w:t xml:space="preserve">The </w:t>
      </w:r>
      <w:r>
        <w:rPr>
          <w:rStyle w:val="Emphasis"/>
          <w:highlight w:val="cyan"/>
        </w:rPr>
        <w:t>credibility of the WTO will depend on</w:t>
      </w:r>
      <w:r>
        <w:rPr>
          <w:rStyle w:val="Emphasis"/>
        </w:rPr>
        <w:t xml:space="preserve"> its </w:t>
      </w:r>
      <w:r>
        <w:rPr>
          <w:rStyle w:val="Emphasis"/>
          <w:highlight w:val="cyan"/>
        </w:rPr>
        <w:t>ability to find a meaningful outcome</w:t>
      </w:r>
      <w:r>
        <w:rPr>
          <w:rStyle w:val="Emphasis"/>
        </w:rPr>
        <w:t xml:space="preserve"> on this issue that truly ramps-up and diversifies production</w:t>
      </w:r>
      <w:r>
        <w:rPr>
          <w:sz w:val="16"/>
        </w:rPr>
        <w:t xml:space="preserve">," says </w:t>
      </w:r>
      <w:proofErr w:type="spellStart"/>
      <w:r>
        <w:rPr>
          <w:sz w:val="16"/>
        </w:rPr>
        <w:t>Xolelwa</w:t>
      </w:r>
      <w:proofErr w:type="spellEnd"/>
      <w:r>
        <w:rPr>
          <w:sz w:val="16"/>
        </w:rPr>
        <w:t xml:space="preserve"> </w:t>
      </w:r>
      <w:proofErr w:type="spellStart"/>
      <w:r>
        <w:rPr>
          <w:sz w:val="16"/>
        </w:rPr>
        <w:t>Mlumbi</w:t>
      </w:r>
      <w:proofErr w:type="spellEnd"/>
      <w:r>
        <w:rPr>
          <w:sz w:val="16"/>
        </w:rPr>
        <w:t>-Peter, South Africa's ambassador to the WTO.</w:t>
      </w:r>
    </w:p>
    <w:p w14:paraId="26D2B0DD" w14:textId="77777777" w:rsidR="0072175B" w:rsidRDefault="0072175B" w:rsidP="0072175B">
      <w:r>
        <w:t>"</w:t>
      </w:r>
      <w:r>
        <w:rPr>
          <w:rStyle w:val="StyleUnderline"/>
        </w:rPr>
        <w:t>Final nail in the coffin</w:t>
      </w:r>
      <w:r>
        <w:t>"</w:t>
      </w:r>
    </w:p>
    <w:p w14:paraId="7BD7D983" w14:textId="77777777" w:rsidR="0072175B" w:rsidRDefault="0072175B" w:rsidP="0072175B">
      <w:pPr>
        <w:rPr>
          <w:sz w:val="16"/>
        </w:rPr>
      </w:pPr>
      <w:r>
        <w:rPr>
          <w:rStyle w:val="StyleUnderline"/>
          <w:highlight w:val="cyan"/>
        </w:rPr>
        <w:t>The</w:t>
      </w:r>
      <w:r>
        <w:rPr>
          <w:rStyle w:val="StyleUnderline"/>
        </w:rPr>
        <w:t xml:space="preserve"> Geneva-based </w:t>
      </w:r>
      <w:r>
        <w:rPr>
          <w:rStyle w:val="StyleUnderline"/>
          <w:highlight w:val="cyan"/>
        </w:rPr>
        <w:t>WTO</w:t>
      </w:r>
      <w:r>
        <w:rPr>
          <w:rStyle w:val="StyleUnderline"/>
        </w:rPr>
        <w:t xml:space="preserve"> isn't an organization with power, as such—</w:t>
      </w:r>
      <w:r>
        <w:rPr>
          <w:rStyle w:val="StyleUnderline"/>
          <w:highlight w:val="cyan"/>
        </w:rPr>
        <w:t>it's a framework</w:t>
      </w:r>
      <w:r>
        <w:rPr>
          <w:rStyle w:val="StyleUnderline"/>
        </w:rPr>
        <w:t xml:space="preserve"> within </w:t>
      </w:r>
      <w:r>
        <w:rPr>
          <w:rStyle w:val="StyleUnderline"/>
          <w:highlight w:val="cyan"/>
        </w:rPr>
        <w:t>which</w:t>
      </w:r>
      <w:r>
        <w:rPr>
          <w:rStyle w:val="StyleUnderline"/>
        </w:rPr>
        <w:t xml:space="preserve"> </w:t>
      </w:r>
      <w:r>
        <w:rPr>
          <w:rStyle w:val="StyleUnderline"/>
          <w:highlight w:val="cyan"/>
        </w:rPr>
        <w:t>countries make big decisions about trade</w:t>
      </w:r>
      <w:r>
        <w:rPr>
          <w:rStyle w:val="StyleUnderline"/>
        </w:rPr>
        <w:t>, generally by consensus. It's supposed to be the forum where disputes get settled, because all its members have signed up to the same rules.</w:t>
      </w:r>
      <w:r>
        <w:rPr>
          <w:sz w:val="16"/>
        </w:rPr>
        <w:t xml:space="preserve"> And one of its most important rulebooks is the Agreement on Trade-Related Aspects of Intellectual Property Rights, or TRIPS, which sprang to life alongside the WTO in 1995.</w:t>
      </w:r>
    </w:p>
    <w:p w14:paraId="22C05E84" w14:textId="77777777" w:rsidR="0072175B" w:rsidRDefault="0072175B" w:rsidP="0072175B">
      <w:pPr>
        <w:rPr>
          <w:sz w:val="16"/>
        </w:rPr>
      </w:pPr>
      <w:r>
        <w:rPr>
          <w:rStyle w:val="StyleUnderlin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Pr>
          <w:sz w:val="16"/>
        </w:rPr>
        <w:t xml:space="preserve"> (That waiver was effectively made permanent in 2017.)</w:t>
      </w:r>
    </w:p>
    <w:p w14:paraId="48F6C565" w14:textId="77777777" w:rsidR="0072175B" w:rsidRDefault="0072175B" w:rsidP="0072175B">
      <w:pPr>
        <w:rPr>
          <w:rStyle w:val="StyleUnderline"/>
        </w:rPr>
      </w:pPr>
      <w:r>
        <w:rPr>
          <w:rStyle w:val="StyleUnderline"/>
        </w:rPr>
        <w:t>Consensus is the key here.</w:t>
      </w:r>
    </w:p>
    <w:p w14:paraId="3DFF8C8F" w14:textId="77777777" w:rsidR="0072175B" w:rsidRDefault="0072175B" w:rsidP="0072175B">
      <w:pPr>
        <w:rPr>
          <w:sz w:val="16"/>
          <w:szCs w:val="16"/>
        </w:rPr>
      </w:pPr>
      <w:r>
        <w:rPr>
          <w:sz w:val="16"/>
          <w:szCs w:val="16"/>
        </w:rPr>
        <w:t>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p>
    <w:p w14:paraId="0FC00DC3" w14:textId="77777777" w:rsidR="0072175B" w:rsidRDefault="0072175B" w:rsidP="0072175B">
      <w:pPr>
        <w:rPr>
          <w:sz w:val="16"/>
        </w:rPr>
      </w:pPr>
      <w:r>
        <w:rPr>
          <w:rStyle w:val="StyleUnderline"/>
        </w:rPr>
        <w:t xml:space="preserve">It's a dispute between countries, but </w:t>
      </w:r>
      <w:r>
        <w:rPr>
          <w:rStyle w:val="Emphasis"/>
          <w:highlight w:val="cyan"/>
        </w:rPr>
        <w:t>the result will be on the WTO as a whole</w:t>
      </w:r>
      <w:r>
        <w:rPr>
          <w:sz w:val="16"/>
        </w:rPr>
        <w:t>, say waiver advocates.</w:t>
      </w:r>
    </w:p>
    <w:p w14:paraId="55DCB413" w14:textId="77777777" w:rsidR="0072175B" w:rsidRDefault="0072175B" w:rsidP="0072175B">
      <w:pPr>
        <w:rPr>
          <w:sz w:val="16"/>
        </w:rPr>
      </w:pPr>
      <w:r>
        <w:rPr>
          <w:rStyle w:val="Emphasis"/>
        </w:rPr>
        <w:lastRenderedPageBreak/>
        <w:t>"</w:t>
      </w:r>
      <w:r>
        <w:rPr>
          <w:rStyle w:val="Emphasis"/>
          <w:highlight w:val="cyan"/>
        </w:rPr>
        <w:t>If</w:t>
      </w:r>
      <w:r>
        <w:rPr>
          <w:rStyle w:val="Emphasis"/>
        </w:rPr>
        <w:t xml:space="preserve">, in the face of one of humanity's greatest challenges in a century, </w:t>
      </w:r>
      <w:r>
        <w:rPr>
          <w:rStyle w:val="Emphasis"/>
          <w:highlight w:val="cyan"/>
        </w:rPr>
        <w:t>the WTO</w:t>
      </w:r>
      <w:r>
        <w:rPr>
          <w:rStyle w:val="Emphasis"/>
        </w:rPr>
        <w:t xml:space="preserve"> functionally </w:t>
      </w:r>
      <w:r>
        <w:rPr>
          <w:rStyle w:val="Emphasis"/>
          <w:highlight w:val="cyan"/>
        </w:rPr>
        <w:t>becomes an obstacle</w:t>
      </w:r>
      <w:r>
        <w:rPr>
          <w:rStyle w:val="Emphasis"/>
        </w:rPr>
        <w:t xml:space="preserve"> as in contrast to part of the solution, I think </w:t>
      </w:r>
      <w:r>
        <w:rPr>
          <w:rStyle w:val="Emphasis"/>
          <w:highlight w:val="cyan"/>
        </w:rPr>
        <w:t>it could be the final nail in the</w:t>
      </w:r>
      <w:r>
        <w:rPr>
          <w:rStyle w:val="Emphasis"/>
        </w:rPr>
        <w:t xml:space="preserve"> </w:t>
      </w:r>
      <w:r>
        <w:rPr>
          <w:rStyle w:val="Emphasis"/>
          <w:highlight w:val="cyan"/>
        </w:rPr>
        <w:t>coffin</w:t>
      </w:r>
      <w:r>
        <w:rPr>
          <w:rStyle w:val="Emphasis"/>
        </w:rPr>
        <w:t xml:space="preserve">" </w:t>
      </w:r>
      <w:r>
        <w:rPr>
          <w:rStyle w:val="Emphasis"/>
          <w:highlight w:val="cyan"/>
        </w:rPr>
        <w:t>for the organizatio</w:t>
      </w:r>
      <w:r>
        <w:rPr>
          <w:rStyle w:val="StyleUnderline"/>
          <w:highlight w:val="cyan"/>
        </w:rPr>
        <w:t>n</w:t>
      </w:r>
      <w:r>
        <w:rPr>
          <w:sz w:val="16"/>
        </w:rPr>
        <w:t>, says Lori Wallach, the founder of Public Citizen's Global Trade Watch, a U.S. campaigning group that focuses on the WTO and trade agreements.</w:t>
      </w:r>
    </w:p>
    <w:p w14:paraId="0EF52CA0" w14:textId="77777777" w:rsidR="0072175B" w:rsidRDefault="0072175B" w:rsidP="0072175B">
      <w:pPr>
        <w:rPr>
          <w:rStyle w:val="StyleUnderline"/>
        </w:rPr>
      </w:pPr>
      <w:r>
        <w:rPr>
          <w:rStyle w:val="StyleUnderline"/>
        </w:rPr>
        <w:t>"If the TRIPS waiver is successful, and people see the WTO as being part of the solution—saving lives and livelihoods—it could create goodwill and momentum to address what are still daunting structural problems."</w:t>
      </w:r>
    </w:p>
    <w:p w14:paraId="3A3BE4DC" w14:textId="77777777" w:rsidR="0072175B" w:rsidRPr="0072175B" w:rsidRDefault="0072175B" w:rsidP="0072175B"/>
    <w:p w14:paraId="0EFA0CC7" w14:textId="616C338E" w:rsidR="00AC7A85" w:rsidRDefault="00AC7A85" w:rsidP="00AC7A85">
      <w:pPr>
        <w:pStyle w:val="Heading4"/>
        <w:numPr>
          <w:ilvl w:val="0"/>
          <w:numId w:val="13"/>
        </w:numPr>
      </w:pPr>
      <w:r>
        <w:t xml:space="preserve">countries benefit from free trade which is more beneficial than not having access to vaccines </w:t>
      </w:r>
    </w:p>
    <w:p w14:paraId="29C8EB5C" w14:textId="77777777" w:rsidR="00AC7A85" w:rsidRDefault="00AC7A85" w:rsidP="00AC7A85">
      <w:pPr>
        <w:pStyle w:val="Heading4"/>
        <w:numPr>
          <w:ilvl w:val="0"/>
          <w:numId w:val="13"/>
        </w:numPr>
      </w:pPr>
      <w:r>
        <w:t>counterplan solves---countries will no longer be mad about vaccines because there is not access</w:t>
      </w:r>
    </w:p>
    <w:p w14:paraId="1BFA03B0" w14:textId="77777777" w:rsidR="00AC7A85" w:rsidRDefault="00AC7A85" w:rsidP="00AC7A85">
      <w:pPr>
        <w:pStyle w:val="Heading4"/>
        <w:numPr>
          <w:ilvl w:val="0"/>
          <w:numId w:val="13"/>
        </w:numPr>
      </w:pPr>
      <w:r>
        <w:t xml:space="preserve">nonunique---countries have been mad at the WTO for decades despite </w:t>
      </w:r>
      <w:proofErr w:type="spellStart"/>
      <w:r>
        <w:t>antifree</w:t>
      </w:r>
      <w:proofErr w:type="spellEnd"/>
      <w:r>
        <w:t xml:space="preserve"> trade controversies---deindustrialization, the anti WTO protest in 1999</w:t>
      </w:r>
    </w:p>
    <w:p w14:paraId="59A68540" w14:textId="77777777" w:rsidR="00864920" w:rsidRDefault="00864920" w:rsidP="00864920">
      <w:pPr>
        <w:pStyle w:val="Heading3"/>
      </w:pPr>
      <w:r>
        <w:lastRenderedPageBreak/>
        <w:t>Climate</w:t>
      </w:r>
    </w:p>
    <w:p w14:paraId="6452BC65" w14:textId="77777777" w:rsidR="00864920" w:rsidRDefault="00864920" w:rsidP="00864920">
      <w:pPr>
        <w:pStyle w:val="Heading4"/>
        <w:numPr>
          <w:ilvl w:val="0"/>
          <w:numId w:val="14"/>
        </w:numPr>
      </w:pPr>
      <w:r>
        <w:t>no solvency—their card named numerous other problems that the WTO has to solve in addition to the climate which will come first</w:t>
      </w:r>
    </w:p>
    <w:p w14:paraId="551247DB" w14:textId="77777777" w:rsidR="00864920" w:rsidRPr="008D2939" w:rsidRDefault="00864920" w:rsidP="00864920">
      <w:pPr>
        <w:pStyle w:val="Heading4"/>
        <w:numPr>
          <w:ilvl w:val="0"/>
          <w:numId w:val="14"/>
        </w:numPr>
      </w:pPr>
      <w:r>
        <w:t>current UN climate panel proves that there are other international forms of climate coop</w:t>
      </w:r>
    </w:p>
    <w:p w14:paraId="395B7C3E" w14:textId="77777777" w:rsidR="00864920" w:rsidRPr="002C6DE8" w:rsidRDefault="00864920" w:rsidP="00864920">
      <w:pPr>
        <w:pStyle w:val="Heading4"/>
      </w:pPr>
      <w:r w:rsidRPr="002C6DE8">
        <w:t xml:space="preserve">Warming’s inevitable – </w:t>
      </w:r>
    </w:p>
    <w:p w14:paraId="05BA2EA5" w14:textId="77777777" w:rsidR="00864920" w:rsidRPr="002C6DE8" w:rsidRDefault="00864920" w:rsidP="00864920">
      <w:pPr>
        <w:pStyle w:val="Heading4"/>
      </w:pPr>
      <w:r w:rsidRPr="002C6DE8">
        <w:t xml:space="preserve">A) </w:t>
      </w:r>
      <w:r w:rsidRPr="002C6DE8">
        <w:rPr>
          <w:u w:val="single"/>
        </w:rPr>
        <w:t>Structural threshold</w:t>
      </w:r>
      <w:r w:rsidRPr="002C6DE8">
        <w:t>.</w:t>
      </w:r>
    </w:p>
    <w:p w14:paraId="529C146E" w14:textId="77777777" w:rsidR="00864920" w:rsidRPr="002C6DE8" w:rsidRDefault="00864920" w:rsidP="00864920">
      <w:pPr>
        <w:rPr>
          <w:sz w:val="16"/>
        </w:rPr>
      </w:pPr>
      <w:r w:rsidRPr="002C6DE8">
        <w:rPr>
          <w:rStyle w:val="Style13ptBold"/>
        </w:rPr>
        <w:t>Sherman 17 – citing the Mauna Loa Observatory</w:t>
      </w:r>
      <w:r w:rsidRPr="002C6DE8">
        <w:t xml:space="preserve"> </w:t>
      </w:r>
      <w:r w:rsidRPr="002C6DE8">
        <w:rPr>
          <w:sz w:val="16"/>
        </w:rPr>
        <w:t xml:space="preserve">(Carter; journalist for VICE, citing data from the Mauna Loa Observatory; 4/21/17; “The atmosphere now contains more carbon dioxide than in all of human history”; </w:t>
      </w:r>
      <w:hyperlink r:id="rId21" w:history="1">
        <w:r w:rsidRPr="002C6DE8">
          <w:rPr>
            <w:rStyle w:val="Hyperlink"/>
            <w:sz w:val="16"/>
          </w:rPr>
          <w:t>https://news.vice.com/story/the-atmosphere-now-contains-more-carbon-dioxide-than-in-all-of-human-history</w:t>
        </w:r>
      </w:hyperlink>
      <w:r w:rsidRPr="002C6DE8">
        <w:rPr>
          <w:sz w:val="16"/>
        </w:rPr>
        <w:t xml:space="preserve">; VICE; accessed 5/6/17) </w:t>
      </w:r>
    </w:p>
    <w:p w14:paraId="48C8AB68" w14:textId="77777777" w:rsidR="00864920" w:rsidRPr="002C6DE8" w:rsidRDefault="00864920" w:rsidP="00864920">
      <w:pPr>
        <w:rPr>
          <w:sz w:val="16"/>
        </w:rPr>
      </w:pPr>
      <w:r w:rsidRPr="002C6DE8">
        <w:rPr>
          <w:sz w:val="16"/>
        </w:rPr>
        <w:t xml:space="preserve">One of the most significant contributors to </w:t>
      </w:r>
      <w:r w:rsidRPr="002C6DE8">
        <w:rPr>
          <w:rStyle w:val="StyleUnderline"/>
          <w:highlight w:val="cyan"/>
        </w:rPr>
        <w:t xml:space="preserve">climate change shows </w:t>
      </w:r>
      <w:r w:rsidRPr="002C6DE8">
        <w:rPr>
          <w:rStyle w:val="Emphasis"/>
          <w:highlight w:val="cyan"/>
        </w:rPr>
        <w:t>no signs of slowing</w:t>
      </w:r>
      <w:r w:rsidRPr="002C6DE8">
        <w:rPr>
          <w:rStyle w:val="StyleUnderline"/>
        </w:rPr>
        <w:t xml:space="preserve"> down</w:t>
      </w:r>
      <w:r w:rsidRPr="002C6DE8">
        <w:rPr>
          <w:sz w:val="16"/>
        </w:rPr>
        <w:t xml:space="preserve">. On Tuesday, </w:t>
      </w:r>
      <w:r w:rsidRPr="002C6DE8">
        <w:rPr>
          <w:rStyle w:val="StyleUnderline"/>
        </w:rPr>
        <w:t xml:space="preserve">Hawaii’s Mauna Loa Observatory found that </w:t>
      </w:r>
      <w:r w:rsidRPr="002C6DE8">
        <w:rPr>
          <w:rStyle w:val="StyleUnderline"/>
          <w:highlight w:val="cyan"/>
        </w:rPr>
        <w:t>there is</w:t>
      </w:r>
      <w:r w:rsidRPr="002C6DE8">
        <w:rPr>
          <w:rStyle w:val="StyleUnderline"/>
        </w:rPr>
        <w:t xml:space="preserve"> now </w:t>
      </w:r>
      <w:r w:rsidRPr="002C6DE8">
        <w:rPr>
          <w:rStyle w:val="StyleUnderline"/>
          <w:highlight w:val="cyan"/>
        </w:rPr>
        <w:t>more</w:t>
      </w:r>
      <w:r w:rsidRPr="002C6DE8">
        <w:rPr>
          <w:sz w:val="16"/>
        </w:rPr>
        <w:t xml:space="preserve"> planet-warming </w:t>
      </w:r>
      <w:r w:rsidRPr="002C6DE8">
        <w:rPr>
          <w:rStyle w:val="StyleUnderline"/>
          <w:highlight w:val="cyan"/>
        </w:rPr>
        <w:t>carbon dioxide in the atmosphere than ever</w:t>
      </w:r>
      <w:r w:rsidRPr="002C6DE8">
        <w:rPr>
          <w:sz w:val="16"/>
        </w:rPr>
        <w:t xml:space="preserve"> previously recorded </w:t>
      </w:r>
      <w:r w:rsidRPr="002C6DE8">
        <w:rPr>
          <w:rStyle w:val="StyleUnderline"/>
          <w:highlight w:val="cyan"/>
        </w:rPr>
        <w:t>in</w:t>
      </w:r>
      <w:r w:rsidRPr="002C6DE8">
        <w:rPr>
          <w:rStyle w:val="StyleUnderline"/>
        </w:rPr>
        <w:t xml:space="preserve"> human </w:t>
      </w:r>
      <w:r w:rsidRPr="002C6DE8">
        <w:rPr>
          <w:rStyle w:val="StyleUnderline"/>
          <w:highlight w:val="cyan"/>
        </w:rPr>
        <w:t>history</w:t>
      </w:r>
      <w:r w:rsidRPr="002C6DE8">
        <w:rPr>
          <w:rStyle w:val="StyleUnderline"/>
        </w:rPr>
        <w:t xml:space="preserve"> — </w:t>
      </w:r>
      <w:r w:rsidRPr="002C6DE8">
        <w:rPr>
          <w:rStyle w:val="Emphasis"/>
        </w:rPr>
        <w:t xml:space="preserve">more than </w:t>
      </w:r>
      <w:r w:rsidRPr="002C6DE8">
        <w:rPr>
          <w:rStyle w:val="Emphasis"/>
          <w:highlight w:val="cyan"/>
        </w:rPr>
        <w:t>410 parts per million</w:t>
      </w:r>
      <w:r w:rsidRPr="002C6DE8">
        <w:rPr>
          <w:sz w:val="16"/>
        </w:rPr>
        <w:t xml:space="preserve">. And as the atmosphere continues to trap more heat, </w:t>
      </w:r>
      <w:r w:rsidRPr="002C6DE8">
        <w:rPr>
          <w:rStyle w:val="StyleUnderline"/>
        </w:rPr>
        <w:t xml:space="preserve">Earth’s climate is quickly approaching numbers unseen in the past 50 million years. </w:t>
      </w:r>
      <w:r w:rsidRPr="002C6DE8">
        <w:rPr>
          <w:sz w:val="16"/>
        </w:rPr>
        <w:t xml:space="preserve">This number is likely to increase, since </w:t>
      </w:r>
      <w:r w:rsidRPr="002C6DE8">
        <w:rPr>
          <w:rStyle w:val="StyleUnderline"/>
        </w:rPr>
        <w:t>carbon</w:t>
      </w:r>
      <w:r w:rsidRPr="002C6DE8">
        <w:rPr>
          <w:sz w:val="16"/>
        </w:rPr>
        <w:t xml:space="preserve"> dioxide </w:t>
      </w:r>
      <w:r w:rsidRPr="002C6DE8">
        <w:rPr>
          <w:rStyle w:val="StyleUnderline"/>
        </w:rPr>
        <w:t>emissions</w:t>
      </w:r>
      <w:r w:rsidRPr="002C6DE8">
        <w:rPr>
          <w:sz w:val="16"/>
        </w:rPr>
        <w:t xml:space="preserve"> — a major contributor to climate change, as they block heat from leaving the atmosphere — </w:t>
      </w:r>
      <w:r w:rsidRPr="002C6DE8">
        <w:rPr>
          <w:rStyle w:val="StyleUnderline"/>
        </w:rPr>
        <w:t>can take</w:t>
      </w:r>
      <w:r w:rsidRPr="002C6DE8">
        <w:rPr>
          <w:sz w:val="16"/>
        </w:rPr>
        <w:t xml:space="preserve"> anywhere between 20 and </w:t>
      </w:r>
      <w:r w:rsidRPr="002C6DE8">
        <w:rPr>
          <w:rStyle w:val="StyleUnderline"/>
        </w:rPr>
        <w:t xml:space="preserve">several hundred </w:t>
      </w:r>
      <w:proofErr w:type="spellStart"/>
      <w:r w:rsidRPr="002C6DE8">
        <w:rPr>
          <w:rStyle w:val="StyleUnderline"/>
        </w:rPr>
        <w:t>thousands</w:t>
      </w:r>
      <w:proofErr w:type="spellEnd"/>
      <w:r w:rsidRPr="002C6DE8">
        <w:rPr>
          <w:rStyle w:val="StyleUnderline"/>
        </w:rPr>
        <w:t xml:space="preserve"> years to disappear from the planet.</w:t>
      </w:r>
      <w:r w:rsidRPr="002C6DE8">
        <w:rPr>
          <w:sz w:val="16"/>
        </w:rPr>
        <w:t xml:space="preserve"> So even though global carbon emissions have remained flat for the past three years, those emissions remain extremely difficult to eradicate. Before the industrial age, carbon dioxide levelled off at about 280 parts per million. But in 2013, the Mauna Loa Observatory found that </w:t>
      </w:r>
      <w:r w:rsidRPr="002C6DE8">
        <w:rPr>
          <w:rStyle w:val="StyleUnderline"/>
          <w:highlight w:val="cyan"/>
        </w:rPr>
        <w:t>carbon</w:t>
      </w:r>
      <w:r w:rsidRPr="002C6DE8">
        <w:rPr>
          <w:sz w:val="16"/>
        </w:rPr>
        <w:t xml:space="preserve"> dioxide </w:t>
      </w:r>
      <w:r w:rsidRPr="002C6DE8">
        <w:rPr>
          <w:rStyle w:val="StyleUnderline"/>
          <w:highlight w:val="cyan"/>
        </w:rPr>
        <w:t>levels</w:t>
      </w:r>
      <w:r w:rsidRPr="002C6DE8">
        <w:rPr>
          <w:sz w:val="16"/>
        </w:rPr>
        <w:t xml:space="preserve"> had </w:t>
      </w:r>
      <w:r w:rsidRPr="002C6DE8">
        <w:rPr>
          <w:rStyle w:val="Emphasis"/>
          <w:highlight w:val="cyan"/>
        </w:rPr>
        <w:t>permanently surpassed</w:t>
      </w:r>
      <w:r w:rsidRPr="002C6DE8">
        <w:rPr>
          <w:rStyle w:val="StyleUnderline"/>
        </w:rPr>
        <w:t xml:space="preserve"> the </w:t>
      </w:r>
      <w:r w:rsidRPr="002C6DE8">
        <w:rPr>
          <w:rStyle w:val="StyleUnderline"/>
          <w:highlight w:val="cyan"/>
        </w:rPr>
        <w:t>400 p</w:t>
      </w:r>
      <w:r w:rsidRPr="002C6DE8">
        <w:rPr>
          <w:rStyle w:val="StyleUnderline"/>
        </w:rPr>
        <w:t xml:space="preserve">arts </w:t>
      </w:r>
      <w:r w:rsidRPr="002C6DE8">
        <w:rPr>
          <w:rStyle w:val="StyleUnderline"/>
          <w:highlight w:val="cyan"/>
        </w:rPr>
        <w:t>p</w:t>
      </w:r>
      <w:r w:rsidRPr="002C6DE8">
        <w:rPr>
          <w:rStyle w:val="StyleUnderline"/>
        </w:rPr>
        <w:t xml:space="preserve">er </w:t>
      </w:r>
      <w:r w:rsidRPr="002C6DE8">
        <w:rPr>
          <w:rStyle w:val="StyleUnderline"/>
          <w:highlight w:val="cyan"/>
        </w:rPr>
        <w:t>m</w:t>
      </w:r>
      <w:r w:rsidRPr="002C6DE8">
        <w:rPr>
          <w:rStyle w:val="StyleUnderline"/>
        </w:rPr>
        <w:t>illion mark</w:t>
      </w:r>
      <w:r w:rsidRPr="002C6DE8">
        <w:rPr>
          <w:sz w:val="16"/>
        </w:rPr>
        <w:t xml:space="preserve">. Even at the time, that measurement was extraordinary, because </w:t>
      </w:r>
      <w:r w:rsidRPr="002C6DE8">
        <w:rPr>
          <w:rStyle w:val="StyleUnderline"/>
        </w:rPr>
        <w:t>the atmosphere hadn’t contained that much carbon dioxide in the past 10</w:t>
      </w:r>
      <w:r w:rsidRPr="002C6DE8">
        <w:rPr>
          <w:sz w:val="16"/>
        </w:rPr>
        <w:t xml:space="preserve"> to 15 </w:t>
      </w:r>
      <w:r w:rsidRPr="002C6DE8">
        <w:rPr>
          <w:rStyle w:val="StyleUnderline"/>
        </w:rPr>
        <w:t>million years.</w:t>
      </w:r>
      <w:r w:rsidRPr="002C6DE8">
        <w:rPr>
          <w:sz w:val="16"/>
        </w:rPr>
        <w:t xml:space="preserve"> More than 195 countries pledged to cut down on their greenhouse gas emissions as part of the </w:t>
      </w:r>
      <w:r w:rsidRPr="002C6DE8">
        <w:rPr>
          <w:rStyle w:val="StyleUnderline"/>
          <w:highlight w:val="cyan"/>
        </w:rPr>
        <w:t>Paris</w:t>
      </w:r>
      <w:r w:rsidRPr="002C6DE8">
        <w:rPr>
          <w:sz w:val="16"/>
        </w:rPr>
        <w:t xml:space="preserve"> climate accords, which </w:t>
      </w:r>
      <w:r w:rsidRPr="002C6DE8">
        <w:rPr>
          <w:rStyle w:val="StyleUnderline"/>
          <w:highlight w:val="cyan"/>
        </w:rPr>
        <w:t>aimed to</w:t>
      </w:r>
      <w:r w:rsidRPr="002C6DE8">
        <w:rPr>
          <w:sz w:val="16"/>
        </w:rPr>
        <w:t xml:space="preserve"> help </w:t>
      </w:r>
      <w:r w:rsidRPr="002C6DE8">
        <w:rPr>
          <w:rStyle w:val="StyleUnderline"/>
          <w:highlight w:val="cyan"/>
        </w:rPr>
        <w:t>keep</w:t>
      </w:r>
      <w:r w:rsidRPr="002C6DE8">
        <w:rPr>
          <w:rStyle w:val="StyleUnderline"/>
        </w:rPr>
        <w:t xml:space="preserve"> the global temperature from increasing </w:t>
      </w:r>
      <w:r w:rsidRPr="002C6DE8">
        <w:rPr>
          <w:rStyle w:val="StyleUnderline"/>
          <w:highlight w:val="cyan"/>
        </w:rPr>
        <w:t>two degrees Celsius — the</w:t>
      </w:r>
      <w:r w:rsidRPr="002C6DE8">
        <w:rPr>
          <w:rStyle w:val="StyleUnderline"/>
        </w:rPr>
        <w:t xml:space="preserve"> temperature</w:t>
      </w:r>
      <w:r w:rsidRPr="002C6DE8">
        <w:rPr>
          <w:sz w:val="16"/>
        </w:rPr>
        <w:t xml:space="preserve"> rise </w:t>
      </w:r>
      <w:r w:rsidRPr="002C6DE8">
        <w:rPr>
          <w:rStyle w:val="StyleUnderline"/>
        </w:rPr>
        <w:t>that scientists</w:t>
      </w:r>
      <w:r w:rsidRPr="002C6DE8">
        <w:rPr>
          <w:sz w:val="16"/>
        </w:rPr>
        <w:t xml:space="preserve"> have long </w:t>
      </w:r>
      <w:r w:rsidRPr="002C6DE8">
        <w:rPr>
          <w:rStyle w:val="StyleUnderline"/>
        </w:rPr>
        <w:t xml:space="preserve">cited as an </w:t>
      </w:r>
      <w:r w:rsidRPr="002C6DE8">
        <w:rPr>
          <w:rStyle w:val="Emphasis"/>
          <w:highlight w:val="cyan"/>
        </w:rPr>
        <w:t>irreversible tipping point</w:t>
      </w:r>
      <w:r w:rsidRPr="002C6DE8">
        <w:rPr>
          <w:sz w:val="16"/>
        </w:rPr>
        <w:t xml:space="preserve"> that could potentially leave the planet too hot for human habitation. </w:t>
      </w:r>
      <w:r w:rsidRPr="002C6DE8">
        <w:rPr>
          <w:rStyle w:val="StyleUnderline"/>
          <w:highlight w:val="cyan"/>
        </w:rPr>
        <w:t>This</w:t>
      </w:r>
      <w:r w:rsidRPr="002C6DE8">
        <w:rPr>
          <w:rStyle w:val="StyleUnderline"/>
        </w:rPr>
        <w:t xml:space="preserve"> new</w:t>
      </w:r>
      <w:r w:rsidRPr="002C6DE8">
        <w:rPr>
          <w:sz w:val="16"/>
        </w:rPr>
        <w:t xml:space="preserve"> carbon dioxide </w:t>
      </w:r>
      <w:r w:rsidRPr="002C6DE8">
        <w:rPr>
          <w:rStyle w:val="StyleUnderline"/>
        </w:rPr>
        <w:t xml:space="preserve">measurement </w:t>
      </w:r>
      <w:r w:rsidRPr="002C6DE8">
        <w:rPr>
          <w:rStyle w:val="StyleUnderline"/>
          <w:highlight w:val="cyan"/>
        </w:rPr>
        <w:t xml:space="preserve">is </w:t>
      </w:r>
      <w:r w:rsidRPr="002C6DE8">
        <w:rPr>
          <w:rStyle w:val="Emphasis"/>
          <w:highlight w:val="cyan"/>
        </w:rPr>
        <w:t>not good news</w:t>
      </w:r>
      <w:r w:rsidRPr="002C6DE8">
        <w:rPr>
          <w:rStyle w:val="StyleUnderline"/>
          <w:highlight w:val="cyan"/>
        </w:rPr>
        <w:t xml:space="preserve"> for</w:t>
      </w:r>
      <w:r w:rsidRPr="002C6DE8">
        <w:rPr>
          <w:rStyle w:val="StyleUnderline"/>
        </w:rPr>
        <w:t xml:space="preserve"> people hoping </w:t>
      </w:r>
      <w:r w:rsidRPr="002C6DE8">
        <w:rPr>
          <w:rStyle w:val="StyleUnderline"/>
          <w:highlight w:val="cyan"/>
        </w:rPr>
        <w:t>that effort</w:t>
      </w:r>
      <w:r w:rsidRPr="002C6DE8">
        <w:rPr>
          <w:rStyle w:val="StyleUnderline"/>
        </w:rPr>
        <w:t xml:space="preserve"> is working.</w:t>
      </w:r>
      <w:r w:rsidRPr="002C6DE8">
        <w:rPr>
          <w:sz w:val="16"/>
        </w:rPr>
        <w:t xml:space="preserve"> But it will likely have little impact on U.S. policy, as President Donald </w:t>
      </w:r>
      <w:r w:rsidRPr="002C6DE8">
        <w:rPr>
          <w:rStyle w:val="StyleUnderline"/>
          <w:highlight w:val="cyan"/>
        </w:rPr>
        <w:t>Trump</w:t>
      </w:r>
      <w:r w:rsidRPr="002C6DE8">
        <w:rPr>
          <w:sz w:val="16"/>
        </w:rPr>
        <w:t xml:space="preserve"> already </w:t>
      </w:r>
      <w:r w:rsidRPr="002C6DE8">
        <w:rPr>
          <w:rStyle w:val="StyleUnderline"/>
        </w:rPr>
        <w:t xml:space="preserve">looks prepared to </w:t>
      </w:r>
      <w:r w:rsidRPr="002C6DE8">
        <w:rPr>
          <w:rStyle w:val="Emphasis"/>
          <w:highlight w:val="cyan"/>
        </w:rPr>
        <w:t>gut</w:t>
      </w:r>
      <w:r w:rsidRPr="002C6DE8">
        <w:rPr>
          <w:rStyle w:val="Emphasis"/>
        </w:rPr>
        <w:t xml:space="preserve"> the </w:t>
      </w:r>
      <w:r w:rsidRPr="002C6DE8">
        <w:rPr>
          <w:rStyle w:val="Emphasis"/>
          <w:highlight w:val="cyan"/>
        </w:rPr>
        <w:t>U</w:t>
      </w:r>
      <w:r w:rsidRPr="002C6DE8">
        <w:rPr>
          <w:rStyle w:val="Emphasis"/>
        </w:rPr>
        <w:t xml:space="preserve">nited </w:t>
      </w:r>
      <w:proofErr w:type="spellStart"/>
      <w:r w:rsidRPr="002C6DE8">
        <w:rPr>
          <w:rStyle w:val="Emphasis"/>
          <w:highlight w:val="cyan"/>
        </w:rPr>
        <w:t>S</w:t>
      </w:r>
      <w:r w:rsidRPr="002C6DE8">
        <w:rPr>
          <w:rStyle w:val="Emphasis"/>
        </w:rPr>
        <w:t>tates’s</w:t>
      </w:r>
      <w:proofErr w:type="spellEnd"/>
      <w:r w:rsidRPr="002C6DE8">
        <w:rPr>
          <w:rStyle w:val="Emphasis"/>
        </w:rPr>
        <w:t xml:space="preserve"> </w:t>
      </w:r>
      <w:r w:rsidRPr="002C6DE8">
        <w:rPr>
          <w:rStyle w:val="Emphasis"/>
          <w:highlight w:val="cyan"/>
        </w:rPr>
        <w:t>participation</w:t>
      </w:r>
      <w:r w:rsidRPr="002C6DE8">
        <w:rPr>
          <w:rStyle w:val="StyleUnderline"/>
          <w:highlight w:val="cyan"/>
        </w:rPr>
        <w:t xml:space="preserve"> in</w:t>
      </w:r>
      <w:r w:rsidRPr="002C6DE8">
        <w:rPr>
          <w:sz w:val="16"/>
        </w:rPr>
        <w:t xml:space="preserve"> the </w:t>
      </w:r>
      <w:r w:rsidRPr="002C6DE8">
        <w:rPr>
          <w:rStyle w:val="StyleUnderline"/>
          <w:highlight w:val="cyan"/>
        </w:rPr>
        <w:t>Paris</w:t>
      </w:r>
      <w:r w:rsidRPr="002C6DE8">
        <w:rPr>
          <w:sz w:val="16"/>
        </w:rPr>
        <w:t xml:space="preserve"> accords.</w:t>
      </w:r>
    </w:p>
    <w:p w14:paraId="5564A0C0" w14:textId="77777777" w:rsidR="00864920" w:rsidRPr="002C6DE8" w:rsidRDefault="00864920" w:rsidP="00864920">
      <w:pPr>
        <w:pStyle w:val="Heading4"/>
      </w:pPr>
      <w:r w:rsidRPr="002C6DE8">
        <w:t xml:space="preserve">B) </w:t>
      </w:r>
      <w:r w:rsidRPr="002C6DE8">
        <w:rPr>
          <w:u w:val="single"/>
        </w:rPr>
        <w:t>Best studies</w:t>
      </w:r>
      <w:r w:rsidRPr="002C6DE8">
        <w:t xml:space="preserve">. </w:t>
      </w:r>
    </w:p>
    <w:p w14:paraId="1077DC24" w14:textId="77777777" w:rsidR="00864920" w:rsidRPr="002C6DE8" w:rsidRDefault="00864920" w:rsidP="00864920">
      <w:r w:rsidRPr="002C6DE8">
        <w:rPr>
          <w:rStyle w:val="Style13ptBold"/>
        </w:rPr>
        <w:t>Johnston 17</w:t>
      </w:r>
      <w:r w:rsidRPr="002C6DE8">
        <w:t xml:space="preserve"> </w:t>
      </w:r>
      <w:r w:rsidRPr="002C6DE8">
        <w:rPr>
          <w:sz w:val="16"/>
        </w:rPr>
        <w:t>(Ian; environmental correspondent for the Independent, citing William Nordhaus, Sterling Professor of Economics at Yale University and author of several books on climate change; 1/11/17; “</w:t>
      </w:r>
      <w:r w:rsidRPr="002C6DE8">
        <w:rPr>
          <w:rStyle w:val="Emphasis"/>
          <w:highlight w:val="cyan"/>
        </w:rPr>
        <w:t>Devastating</w:t>
      </w:r>
      <w:r w:rsidRPr="002C6DE8">
        <w:rPr>
          <w:rStyle w:val="StyleUnderline"/>
          <w:highlight w:val="cyan"/>
        </w:rPr>
        <w:t xml:space="preserve"> global warming is </w:t>
      </w:r>
      <w:r w:rsidRPr="002C6DE8">
        <w:rPr>
          <w:rStyle w:val="Emphasis"/>
          <w:highlight w:val="cyan"/>
        </w:rPr>
        <w:t>inevitable</w:t>
      </w:r>
      <w:r w:rsidRPr="002C6DE8">
        <w:rPr>
          <w:sz w:val="16"/>
        </w:rPr>
        <w:t xml:space="preserve"> due to inaction of international community, says leading economist”; </w:t>
      </w:r>
      <w:hyperlink r:id="rId22" w:history="1">
        <w:r w:rsidRPr="002C6DE8">
          <w:rPr>
            <w:rStyle w:val="Hyperlink"/>
            <w:sz w:val="16"/>
          </w:rPr>
          <w:t>http://www.independent.co.uk/environment/deadly-global-warming-is-inevitable-due-to-inaction-feasible-rhetoric-climate-change-fight-paris-a7521111.html</w:t>
        </w:r>
      </w:hyperlink>
      <w:r w:rsidRPr="002C6DE8">
        <w:rPr>
          <w:sz w:val="16"/>
        </w:rPr>
        <w:t>; The Independent; accessed 1/12/16)</w:t>
      </w:r>
    </w:p>
    <w:p w14:paraId="4CBBBF4B" w14:textId="1C3A4ECE" w:rsidR="00864920" w:rsidRPr="00864920" w:rsidRDefault="00864920" w:rsidP="00864920">
      <w:pPr>
        <w:rPr>
          <w:sz w:val="16"/>
        </w:rPr>
      </w:pPr>
      <w:r w:rsidRPr="002C6DE8">
        <w:rPr>
          <w:rStyle w:val="StyleUnderline"/>
        </w:rPr>
        <w:t xml:space="preserve">The world can </w:t>
      </w:r>
      <w:r w:rsidRPr="002C6DE8">
        <w:rPr>
          <w:rStyle w:val="Emphasis"/>
        </w:rPr>
        <w:t xml:space="preserve">no longer avoid </w:t>
      </w:r>
      <w:r w:rsidRPr="002C6DE8">
        <w:rPr>
          <w:rStyle w:val="StyleUnderline"/>
        </w:rPr>
        <w:t>dangerous global warming because countries have done little to tackle the problem apart from</w:t>
      </w:r>
      <w:r w:rsidRPr="002C6DE8">
        <w:rPr>
          <w:sz w:val="16"/>
        </w:rPr>
        <w:t xml:space="preserve"> spout “</w:t>
      </w:r>
      <w:r w:rsidRPr="002C6DE8">
        <w:rPr>
          <w:rStyle w:val="StyleUnderline"/>
        </w:rPr>
        <w:t>rhetoric</w:t>
      </w:r>
      <w:r w:rsidRPr="002C6DE8">
        <w:rPr>
          <w:sz w:val="16"/>
        </w:rPr>
        <w:t xml:space="preserve">”, a leading economist has warned. Professor William </w:t>
      </w:r>
      <w:r w:rsidRPr="002C6DE8">
        <w:rPr>
          <w:rStyle w:val="StyleUnderline"/>
        </w:rPr>
        <w:t>Nordhaus</w:t>
      </w:r>
      <w:r w:rsidRPr="002C6DE8">
        <w:rPr>
          <w:sz w:val="16"/>
        </w:rPr>
        <w:t xml:space="preserve">, of Yale University in the US, </w:t>
      </w:r>
      <w:r w:rsidRPr="002C6DE8">
        <w:rPr>
          <w:rStyle w:val="StyleUnderline"/>
        </w:rPr>
        <w:t xml:space="preserve">said </w:t>
      </w:r>
      <w:r w:rsidRPr="002C6DE8">
        <w:rPr>
          <w:rStyle w:val="StyleUnderline"/>
          <w:highlight w:val="cyan"/>
        </w:rPr>
        <w:t>it was no longer</w:t>
      </w:r>
      <w:r w:rsidRPr="002C6DE8">
        <w:rPr>
          <w:sz w:val="16"/>
        </w:rPr>
        <w:t xml:space="preserve"> practicably </w:t>
      </w:r>
      <w:r w:rsidRPr="002C6DE8">
        <w:rPr>
          <w:rStyle w:val="Emphasis"/>
          <w:highlight w:val="cyan"/>
        </w:rPr>
        <w:t>feasible</w:t>
      </w:r>
      <w:r w:rsidRPr="002C6DE8">
        <w:rPr>
          <w:rStyle w:val="StyleUnderline"/>
          <w:highlight w:val="cyan"/>
        </w:rPr>
        <w:t xml:space="preserve"> to keep</w:t>
      </w:r>
      <w:r w:rsidRPr="002C6DE8">
        <w:rPr>
          <w:sz w:val="16"/>
        </w:rPr>
        <w:t xml:space="preserve"> the level of </w:t>
      </w:r>
      <w:r w:rsidRPr="002C6DE8">
        <w:rPr>
          <w:rStyle w:val="StyleUnderline"/>
          <w:highlight w:val="cyan"/>
        </w:rPr>
        <w:t>warming</w:t>
      </w:r>
      <w:r w:rsidRPr="002C6DE8">
        <w:rPr>
          <w:sz w:val="16"/>
        </w:rPr>
        <w:t xml:space="preserve"> to </w:t>
      </w:r>
      <w:r w:rsidRPr="002C6DE8">
        <w:rPr>
          <w:rStyle w:val="StyleUnderline"/>
          <w:highlight w:val="cyan"/>
        </w:rPr>
        <w:t>within two degrees Celsius</w:t>
      </w:r>
      <w:r w:rsidRPr="002C6DE8">
        <w:rPr>
          <w:sz w:val="16"/>
        </w:rPr>
        <w:t xml:space="preserve"> above pre-industrial levels, </w:t>
      </w:r>
      <w:r w:rsidRPr="002C6DE8">
        <w:rPr>
          <w:rStyle w:val="StyleUnderline"/>
        </w:rPr>
        <w:t>the point at which climatologists believe the world will start to experience</w:t>
      </w:r>
      <w:r w:rsidRPr="002C6DE8">
        <w:rPr>
          <w:sz w:val="16"/>
        </w:rPr>
        <w:t xml:space="preserve"> particularly </w:t>
      </w:r>
      <w:r w:rsidRPr="002C6DE8">
        <w:rPr>
          <w:rStyle w:val="Emphasis"/>
        </w:rPr>
        <w:t>dangerous</w:t>
      </w:r>
      <w:r w:rsidRPr="002C6DE8">
        <w:rPr>
          <w:rStyle w:val="StyleUnderline"/>
        </w:rPr>
        <w:t xml:space="preserve"> climate change. This would see </w:t>
      </w:r>
      <w:r w:rsidRPr="002C6DE8">
        <w:rPr>
          <w:rStyle w:val="Emphasis"/>
          <w:highlight w:val="cyan"/>
        </w:rPr>
        <w:t>devastating storms</w:t>
      </w:r>
      <w:r w:rsidRPr="002C6DE8">
        <w:rPr>
          <w:rStyle w:val="Emphasis"/>
        </w:rPr>
        <w:t xml:space="preserve">, droughts, </w:t>
      </w:r>
      <w:r w:rsidRPr="002C6DE8">
        <w:rPr>
          <w:rStyle w:val="Emphasis"/>
          <w:highlight w:val="cyan"/>
        </w:rPr>
        <w:t>deadly heat waves and floods</w:t>
      </w:r>
      <w:r w:rsidRPr="002C6DE8">
        <w:rPr>
          <w:rStyle w:val="Emphasis"/>
        </w:rPr>
        <w:t xml:space="preserve"> </w:t>
      </w:r>
      <w:r w:rsidRPr="002C6DE8">
        <w:rPr>
          <w:rStyle w:val="StyleUnderline"/>
        </w:rPr>
        <w:t xml:space="preserve">all become significantly more common, </w:t>
      </w:r>
      <w:r w:rsidRPr="002C6DE8">
        <w:rPr>
          <w:rStyle w:val="StyleUnderline"/>
          <w:highlight w:val="cyan"/>
        </w:rPr>
        <w:t>mak</w:t>
      </w:r>
      <w:r w:rsidRPr="002C6DE8">
        <w:rPr>
          <w:rStyle w:val="StyleUnderline"/>
        </w:rPr>
        <w:t>ing</w:t>
      </w:r>
      <w:r w:rsidRPr="002C6DE8">
        <w:rPr>
          <w:sz w:val="16"/>
        </w:rPr>
        <w:t xml:space="preserve"> some areas of </w:t>
      </w:r>
      <w:r w:rsidRPr="002C6DE8">
        <w:rPr>
          <w:rStyle w:val="StyleUnderline"/>
          <w:highlight w:val="cyan"/>
        </w:rPr>
        <w:t>the planet</w:t>
      </w:r>
      <w:r w:rsidRPr="002C6DE8">
        <w:rPr>
          <w:rStyle w:val="StyleUnderline"/>
        </w:rPr>
        <w:t xml:space="preserve"> increasingly </w:t>
      </w:r>
      <w:r w:rsidRPr="002C6DE8">
        <w:rPr>
          <w:rStyle w:val="Emphasis"/>
          <w:highlight w:val="cyan"/>
        </w:rPr>
        <w:t>difficult</w:t>
      </w:r>
      <w:r w:rsidRPr="002C6DE8">
        <w:rPr>
          <w:rStyle w:val="Emphasis"/>
        </w:rPr>
        <w:t xml:space="preserve"> for humans </w:t>
      </w:r>
      <w:r w:rsidRPr="002C6DE8">
        <w:rPr>
          <w:rStyle w:val="Emphasis"/>
          <w:highlight w:val="cyan"/>
        </w:rPr>
        <w:t>to inhabit</w:t>
      </w:r>
      <w:r w:rsidRPr="002C6DE8">
        <w:rPr>
          <w:rStyle w:val="StyleUnderline"/>
        </w:rPr>
        <w:t>.</w:t>
      </w:r>
      <w:r w:rsidRPr="002C6DE8">
        <w:rPr>
          <w:sz w:val="16"/>
        </w:rPr>
        <w:t xml:space="preserve"> The US military, among others, has expressed concern about the security implications of the mass movements of people that such scenarios would likely bring about. Professor Nordhaus, a </w:t>
      </w:r>
      <w:r w:rsidRPr="002C6DE8">
        <w:rPr>
          <w:sz w:val="16"/>
        </w:rPr>
        <w:lastRenderedPageBreak/>
        <w:t>noted expert on the economics of climate change, wrote in a paper called Projections and Uncertainties About Climate Change in an Era of Minimal Climate Policies: “</w:t>
      </w:r>
      <w:r w:rsidRPr="002C6DE8">
        <w:rPr>
          <w:rStyle w:val="StyleUnderline"/>
        </w:rPr>
        <w:t>The international target for climate change with a limit of 2C appears to be infeasible with reasonably accessible technologies</w:t>
      </w:r>
      <w:r w:rsidRPr="002C6DE8">
        <w:rPr>
          <w:sz w:val="16"/>
        </w:rPr>
        <w:t xml:space="preserve">. “And </w:t>
      </w:r>
      <w:r w:rsidRPr="002C6DE8">
        <w:rPr>
          <w:rStyle w:val="StyleUnderline"/>
          <w:highlight w:val="cyan"/>
        </w:rPr>
        <w:t>this is</w:t>
      </w:r>
      <w:r w:rsidRPr="002C6DE8">
        <w:rPr>
          <w:rStyle w:val="StyleUnderline"/>
        </w:rPr>
        <w:t xml:space="preserve"> the case </w:t>
      </w:r>
      <w:r w:rsidRPr="002C6DE8">
        <w:rPr>
          <w:rStyle w:val="StyleUnderline"/>
          <w:highlight w:val="cyan"/>
        </w:rPr>
        <w:t>even with</w:t>
      </w:r>
      <w:r w:rsidRPr="002C6DE8">
        <w:rPr>
          <w:rStyle w:val="StyleUnderline"/>
        </w:rPr>
        <w:t xml:space="preserve"> very </w:t>
      </w:r>
      <w:r w:rsidRPr="002C6DE8">
        <w:rPr>
          <w:rStyle w:val="Emphasis"/>
        </w:rPr>
        <w:t xml:space="preserve">stringent and </w:t>
      </w:r>
      <w:r w:rsidRPr="002C6DE8">
        <w:rPr>
          <w:rStyle w:val="Emphasis"/>
          <w:highlight w:val="cyan"/>
        </w:rPr>
        <w:t>unrealistically ambitious</w:t>
      </w:r>
      <w:r w:rsidRPr="002C6DE8">
        <w:rPr>
          <w:rStyle w:val="Emphasis"/>
        </w:rPr>
        <w:t xml:space="preserve"> </w:t>
      </w:r>
      <w:r w:rsidRPr="002C6DE8">
        <w:rPr>
          <w:rStyle w:val="StyleUnderline"/>
        </w:rPr>
        <w:t xml:space="preserve">abatement </w:t>
      </w:r>
      <w:r w:rsidRPr="002C6DE8">
        <w:rPr>
          <w:rStyle w:val="StyleUnderline"/>
          <w:highlight w:val="cyan"/>
        </w:rPr>
        <w:t>strategies</w:t>
      </w:r>
      <w:r w:rsidRPr="002C6DE8">
        <w:rPr>
          <w:rStyle w:val="StyleUnderline"/>
        </w:rPr>
        <w:t>. “This is</w:t>
      </w:r>
      <w:r w:rsidRPr="002C6DE8">
        <w:rPr>
          <w:sz w:val="16"/>
        </w:rPr>
        <w:t xml:space="preserve"> so </w:t>
      </w:r>
      <w:r w:rsidRPr="002C6DE8">
        <w:rPr>
          <w:rStyle w:val="StyleUnderline"/>
        </w:rPr>
        <w:t>because of the inertia of the climate system, of rapid projected economic growth</w:t>
      </w:r>
      <w:r w:rsidRPr="002C6DE8">
        <w:rPr>
          <w:sz w:val="16"/>
        </w:rPr>
        <w:t xml:space="preserve"> in the near term, </w:t>
      </w:r>
      <w:r w:rsidRPr="002C6DE8">
        <w:rPr>
          <w:rStyle w:val="StyleUnderline"/>
        </w:rPr>
        <w:t>and</w:t>
      </w:r>
      <w:r w:rsidRPr="002C6DE8">
        <w:rPr>
          <w:sz w:val="16"/>
        </w:rPr>
        <w:t xml:space="preserve"> of </w:t>
      </w:r>
      <w:r w:rsidRPr="002C6DE8">
        <w:rPr>
          <w:rStyle w:val="StyleUnderline"/>
        </w:rPr>
        <w:t>revisions in</w:t>
      </w:r>
      <w:r w:rsidRPr="002C6DE8">
        <w:rPr>
          <w:sz w:val="16"/>
        </w:rPr>
        <w:t xml:space="preserve"> several elements of </w:t>
      </w:r>
      <w:r w:rsidRPr="002C6DE8">
        <w:rPr>
          <w:rStyle w:val="StyleUnderline"/>
        </w:rPr>
        <w:t xml:space="preserve">the model. “A target of </w:t>
      </w:r>
      <w:r w:rsidRPr="002C6DE8">
        <w:rPr>
          <w:rStyle w:val="StyleUnderline"/>
          <w:highlight w:val="cyan"/>
        </w:rPr>
        <w:t>2.5C</w:t>
      </w:r>
      <w:r w:rsidRPr="002C6DE8">
        <w:rPr>
          <w:sz w:val="16"/>
        </w:rPr>
        <w:t xml:space="preserve"> is technically feasible but </w:t>
      </w:r>
      <w:r w:rsidRPr="002C6DE8">
        <w:rPr>
          <w:rStyle w:val="StyleUnderline"/>
          <w:highlight w:val="cyan"/>
        </w:rPr>
        <w:t>would require extreme</w:t>
      </w:r>
      <w:r w:rsidRPr="002C6DE8">
        <w:rPr>
          <w:rStyle w:val="StyleUnderline"/>
        </w:rPr>
        <w:t xml:space="preserve"> virtually </w:t>
      </w:r>
      <w:r w:rsidRPr="002C6DE8">
        <w:rPr>
          <w:rStyle w:val="Emphasis"/>
          <w:highlight w:val="cyan"/>
        </w:rPr>
        <w:t>universal</w:t>
      </w:r>
      <w:r w:rsidRPr="002C6DE8">
        <w:rPr>
          <w:rStyle w:val="Emphasis"/>
        </w:rPr>
        <w:t xml:space="preserve"> global </w:t>
      </w:r>
      <w:r w:rsidRPr="002C6DE8">
        <w:rPr>
          <w:rStyle w:val="Emphasis"/>
          <w:highlight w:val="cyan"/>
        </w:rPr>
        <w:t>policy measures</w:t>
      </w:r>
      <w:r w:rsidRPr="002C6DE8">
        <w:rPr>
          <w:sz w:val="16"/>
        </w:rPr>
        <w:t xml:space="preserve">.” He said </w:t>
      </w:r>
      <w:r w:rsidRPr="002C6DE8">
        <w:rPr>
          <w:rStyle w:val="StyleUnderline"/>
        </w:rPr>
        <w:t>in all the world only the European Union had introduced major policies designed to reduce global warming</w:t>
      </w:r>
      <w:r w:rsidRPr="002C6DE8">
        <w:rPr>
          <w:sz w:val="16"/>
        </w:rPr>
        <w:t xml:space="preserve"> – but was scathing about what those would actually achieve. “Notwithstanding what may be called ‘The Rhetoric of Nations’, there has been little progress in taking strong policy measures,” Professor Nordhaus wrote. “For example, of the six largest countries or regions, </w:t>
      </w:r>
      <w:r w:rsidRPr="002C6DE8">
        <w:rPr>
          <w:rStyle w:val="StyleUnderline"/>
        </w:rPr>
        <w:t>only the EU has implemented national climate policies, and the policies of the EU today are very modest</w:t>
      </w:r>
      <w:r w:rsidRPr="002C6DE8">
        <w:rPr>
          <w:sz w:val="16"/>
        </w:rPr>
        <w:t xml:space="preserve">. “Moreover, </w:t>
      </w:r>
      <w:r w:rsidRPr="002C6DE8">
        <w:rPr>
          <w:rStyle w:val="StyleUnderline"/>
        </w:rPr>
        <w:t>from the perspective of political economy in</w:t>
      </w:r>
      <w:r w:rsidRPr="002C6DE8">
        <w:rPr>
          <w:sz w:val="16"/>
        </w:rPr>
        <w:t xml:space="preserve"> different countries as of </w:t>
      </w:r>
      <w:r w:rsidRPr="002C6DE8">
        <w:rPr>
          <w:rStyle w:val="StyleUnderline"/>
        </w:rPr>
        <w:t xml:space="preserve">December 2016, the prospects of strong policy measures appear to be </w:t>
      </w:r>
      <w:r w:rsidRPr="002C6DE8">
        <w:rPr>
          <w:rStyle w:val="Emphasis"/>
        </w:rPr>
        <w:t>dimming</w:t>
      </w:r>
      <w:r w:rsidRPr="002C6DE8">
        <w:rPr>
          <w:rStyle w:val="StyleUnderline"/>
        </w:rPr>
        <w:t xml:space="preserve"> rather than brightening</w:t>
      </w:r>
      <w:r w:rsidRPr="002C6DE8">
        <w:rPr>
          <w:sz w:val="16"/>
        </w:rPr>
        <w:t>.”</w:t>
      </w:r>
    </w:p>
    <w:p w14:paraId="2A45C7B3" w14:textId="3FAF8CDD" w:rsidR="00AC7A85" w:rsidRPr="00AC7A85" w:rsidRDefault="001E3D20" w:rsidP="001E3D20">
      <w:pPr>
        <w:pStyle w:val="Heading3"/>
      </w:pPr>
      <w:r>
        <w:lastRenderedPageBreak/>
        <w:t>trade</w:t>
      </w:r>
    </w:p>
    <w:p w14:paraId="7474B26A" w14:textId="77777777" w:rsidR="00FA0BB5" w:rsidRPr="002C6DE8" w:rsidRDefault="00FA0BB5" w:rsidP="00FA0BB5">
      <w:pPr>
        <w:pStyle w:val="Heading4"/>
      </w:pPr>
      <w:r w:rsidRPr="002C6DE8">
        <w:t>WTO isn't key to future trade AND its current mechanisms are resilient</w:t>
      </w:r>
    </w:p>
    <w:p w14:paraId="3BED83B8" w14:textId="77777777" w:rsidR="00FA0BB5" w:rsidRPr="002C6DE8" w:rsidRDefault="00FA0BB5" w:rsidP="00FA0BB5">
      <w:pPr>
        <w:rPr>
          <w:rStyle w:val="Style13ptBold"/>
        </w:rPr>
      </w:pPr>
      <w:proofErr w:type="spellStart"/>
      <w:r w:rsidRPr="002C6DE8">
        <w:rPr>
          <w:rStyle w:val="Style13ptBold"/>
        </w:rPr>
        <w:t>Drezner</w:t>
      </w:r>
      <w:proofErr w:type="spellEnd"/>
      <w:r w:rsidRPr="002C6DE8">
        <w:rPr>
          <w:rStyle w:val="Style13ptBold"/>
        </w:rPr>
        <w:t xml:space="preserve"> 13</w:t>
      </w:r>
    </w:p>
    <w:p w14:paraId="1D05A2C4" w14:textId="40FB8C65" w:rsidR="00FA0BB5" w:rsidRPr="002C6DE8" w:rsidRDefault="00FA0BB5" w:rsidP="00FA0BB5">
      <w:r w:rsidRPr="002C6DE8">
        <w:t xml:space="preserve">Daniel W. </w:t>
      </w:r>
      <w:proofErr w:type="spellStart"/>
      <w:r w:rsidRPr="002C6DE8">
        <w:t>Drezner</w:t>
      </w:r>
      <w:proofErr w:type="spellEnd"/>
      <w:r w:rsidRPr="002C6DE8">
        <w:t xml:space="preserve"> is professor of international politics at Tufts University's Fletcher School and a contributing editor to Foreign Policy, Foreign Policy, December 3, 2013, "The End of Multilateral Trade?", http://www.foreignpolicy.com/posts/2013/12/03/the_end_of_multilateral_trade</w:t>
      </w:r>
    </w:p>
    <w:p w14:paraId="7C41FCB6" w14:textId="77777777" w:rsidR="00FA0BB5" w:rsidRPr="002C6DE8" w:rsidRDefault="00FA0BB5" w:rsidP="00FA0BB5">
      <w:r w:rsidRPr="002C6DE8">
        <w:t xml:space="preserve">This kind of story is both overly optimistic and overly pessimistic about the state of the WTO.  It's overly optimistic in assuming that, </w:t>
      </w:r>
      <w:r w:rsidRPr="002C6DE8">
        <w:rPr>
          <w:u w:val="single"/>
        </w:rPr>
        <w:t>even if something is negotiated in Bali</w:t>
      </w:r>
      <w:r w:rsidRPr="002C6DE8">
        <w:t xml:space="preserve"> (and the odds aren't great of that happening), </w:t>
      </w:r>
      <w:r w:rsidRPr="002C6DE8">
        <w:rPr>
          <w:rStyle w:val="Emphasis"/>
          <w:highlight w:val="cyan"/>
        </w:rPr>
        <w:t>it's unlikely</w:t>
      </w:r>
      <w:r w:rsidRPr="002C6DE8">
        <w:t xml:space="preserve"> that </w:t>
      </w:r>
      <w:r w:rsidRPr="002C6DE8">
        <w:rPr>
          <w:rStyle w:val="Emphasis"/>
          <w:highlight w:val="cyan"/>
        </w:rPr>
        <w:t>the WTO will ever be</w:t>
      </w:r>
      <w:r w:rsidRPr="002C6DE8">
        <w:rPr>
          <w:rStyle w:val="Emphasis"/>
        </w:rPr>
        <w:t xml:space="preserve"> the </w:t>
      </w:r>
      <w:r w:rsidRPr="002C6DE8">
        <w:rPr>
          <w:rStyle w:val="Emphasis"/>
          <w:highlight w:val="cyan"/>
        </w:rPr>
        <w:t>focal</w:t>
      </w:r>
      <w:r w:rsidRPr="002C6DE8">
        <w:rPr>
          <w:rStyle w:val="Emphasis"/>
        </w:rPr>
        <w:t xml:space="preserve"> point </w:t>
      </w:r>
      <w:r w:rsidRPr="002C6DE8">
        <w:rPr>
          <w:rStyle w:val="Emphasis"/>
          <w:highlight w:val="cyan"/>
        </w:rPr>
        <w:t>for</w:t>
      </w:r>
      <w:r w:rsidRPr="002C6DE8">
        <w:rPr>
          <w:rStyle w:val="Emphasis"/>
        </w:rPr>
        <w:t xml:space="preserve"> comprehensive </w:t>
      </w:r>
      <w:r w:rsidRPr="002C6DE8">
        <w:rPr>
          <w:rStyle w:val="Emphasis"/>
          <w:highlight w:val="cyan"/>
        </w:rPr>
        <w:t>trade</w:t>
      </w:r>
      <w:r w:rsidRPr="002C6DE8">
        <w:rPr>
          <w:rStyle w:val="Emphasis"/>
        </w:rPr>
        <w:t xml:space="preserve"> talks ever </w:t>
      </w:r>
      <w:r w:rsidRPr="002C6DE8">
        <w:rPr>
          <w:rStyle w:val="Emphasis"/>
          <w:highlight w:val="cyan"/>
        </w:rPr>
        <w:t>again</w:t>
      </w:r>
      <w:r w:rsidRPr="002C6DE8">
        <w:t xml:space="preserve">. </w:t>
      </w:r>
      <w:r w:rsidRPr="002C6DE8">
        <w:rPr>
          <w:highlight w:val="cyan"/>
          <w:u w:val="single"/>
        </w:rPr>
        <w:t>Even getting agreement on the "easy" parts</w:t>
      </w:r>
      <w:r w:rsidRPr="002C6DE8">
        <w:rPr>
          <w:u w:val="single"/>
        </w:rPr>
        <w:t xml:space="preserve"> of Doha </w:t>
      </w:r>
      <w:r w:rsidRPr="002C6DE8">
        <w:rPr>
          <w:highlight w:val="cyan"/>
          <w:u w:val="single"/>
        </w:rPr>
        <w:t>has been</w:t>
      </w:r>
      <w:r w:rsidRPr="002C6DE8">
        <w:rPr>
          <w:highlight w:val="cyan"/>
        </w:rPr>
        <w:t xml:space="preserve"> </w:t>
      </w:r>
      <w:r w:rsidRPr="002C6DE8">
        <w:rPr>
          <w:rStyle w:val="Emphasis"/>
          <w:highlight w:val="cyan"/>
        </w:rPr>
        <w:t>super-hard</w:t>
      </w:r>
      <w:r w:rsidRPr="002C6DE8">
        <w:t xml:space="preserve">. </w:t>
      </w:r>
      <w:r w:rsidRPr="002C6DE8">
        <w:rPr>
          <w:highlight w:val="cyan"/>
          <w:u w:val="single"/>
        </w:rPr>
        <w:t>There's very little</w:t>
      </w:r>
      <w:r w:rsidRPr="002C6DE8">
        <w:rPr>
          <w:u w:val="single"/>
        </w:rPr>
        <w:t xml:space="preserve"> </w:t>
      </w:r>
      <w:r w:rsidRPr="002C6DE8">
        <w:rPr>
          <w:highlight w:val="cyan"/>
          <w:u w:val="single"/>
        </w:rPr>
        <w:t>upside</w:t>
      </w:r>
      <w:r w:rsidRPr="002C6DE8">
        <w:rPr>
          <w:u w:val="single"/>
        </w:rPr>
        <w:t xml:space="preserve"> to making the WTO the focal point of new talks</w:t>
      </w:r>
      <w:r w:rsidRPr="002C6DE8">
        <w:t xml:space="preserve">, </w:t>
      </w:r>
      <w:r w:rsidRPr="002C6DE8">
        <w:rPr>
          <w:rStyle w:val="Emphasis"/>
        </w:rPr>
        <w:t xml:space="preserve">especially </w:t>
      </w:r>
      <w:r w:rsidRPr="002C6DE8">
        <w:rPr>
          <w:rStyle w:val="Emphasis"/>
          <w:highlight w:val="cyan"/>
        </w:rPr>
        <w:t>given</w:t>
      </w:r>
      <w:r w:rsidRPr="002C6DE8">
        <w:t xml:space="preserve"> that </w:t>
      </w:r>
      <w:r w:rsidRPr="002C6DE8">
        <w:rPr>
          <w:rStyle w:val="Emphasis"/>
        </w:rPr>
        <w:t>most</w:t>
      </w:r>
      <w:r w:rsidRPr="002C6DE8">
        <w:t xml:space="preserve"> of the regional and bilateral </w:t>
      </w:r>
      <w:r w:rsidRPr="002C6DE8">
        <w:rPr>
          <w:rStyle w:val="Emphasis"/>
          <w:highlight w:val="cyan"/>
        </w:rPr>
        <w:t>trade talks have been of the "open regionalism" variety</w:t>
      </w:r>
      <w:r w:rsidRPr="002C6DE8">
        <w:t xml:space="preserve">. </w:t>
      </w:r>
    </w:p>
    <w:p w14:paraId="0A88C536" w14:textId="77777777" w:rsidR="00FA0BB5" w:rsidRPr="002C6DE8" w:rsidRDefault="00FA0BB5" w:rsidP="00FA0BB5">
      <w:r w:rsidRPr="002C6DE8">
        <w:t xml:space="preserve">On the other hand, </w:t>
      </w:r>
      <w:r w:rsidRPr="002C6DE8">
        <w:rPr>
          <w:rStyle w:val="Emphasis"/>
          <w:highlight w:val="cyan"/>
        </w:rPr>
        <w:t>the "slippery slope" argument of the WTO losing relevance is</w:t>
      </w:r>
      <w:r w:rsidRPr="002C6DE8">
        <w:rPr>
          <w:rStyle w:val="Emphasis"/>
        </w:rPr>
        <w:t xml:space="preserve"> also </w:t>
      </w:r>
      <w:r w:rsidRPr="002C6DE8">
        <w:rPr>
          <w:rStyle w:val="Emphasis"/>
          <w:highlight w:val="cyan"/>
        </w:rPr>
        <w:t>way overplayed</w:t>
      </w:r>
      <w:r w:rsidRPr="002C6DE8">
        <w:t xml:space="preserve">.  Such a statement omits two very important facts.  First, </w:t>
      </w:r>
      <w:r w:rsidRPr="002C6DE8">
        <w:rPr>
          <w:highlight w:val="cyan"/>
          <w:u w:val="single"/>
        </w:rPr>
        <w:t>even if there's no further WTO-guided liberalization, the rounds negotiated to date constitute</w:t>
      </w:r>
      <w:r w:rsidRPr="002C6DE8">
        <w:rPr>
          <w:highlight w:val="cyan"/>
        </w:rPr>
        <w:t xml:space="preserve"> </w:t>
      </w:r>
      <w:r w:rsidRPr="002C6DE8">
        <w:rPr>
          <w:rStyle w:val="Emphasis"/>
          <w:highlight w:val="cyan"/>
        </w:rPr>
        <w:t>far more liberalization than what can be achieved in the future</w:t>
      </w:r>
      <w:r w:rsidRPr="002C6DE8">
        <w:rPr>
          <w:highlight w:val="cyan"/>
        </w:rPr>
        <w:t>.</w:t>
      </w:r>
      <w:r w:rsidRPr="002C6DE8">
        <w:t xml:space="preserve">  In other words, </w:t>
      </w:r>
      <w:r w:rsidRPr="002C6DE8">
        <w:rPr>
          <w:rStyle w:val="Emphasis"/>
          <w:highlight w:val="cyan"/>
        </w:rPr>
        <w:t>the WTO rules still govern a lot of trade</w:t>
      </w:r>
      <w:r w:rsidRPr="002C6DE8">
        <w:rPr>
          <w:rStyle w:val="Emphasis"/>
        </w:rPr>
        <w:t xml:space="preserve">, and </w:t>
      </w:r>
      <w:r w:rsidRPr="002C6DE8">
        <w:rPr>
          <w:rStyle w:val="Emphasis"/>
          <w:highlight w:val="cyan"/>
        </w:rPr>
        <w:t>further liberalization won't erode the WTO</w:t>
      </w:r>
      <w:r w:rsidRPr="002C6DE8">
        <w:rPr>
          <w:rStyle w:val="Emphasis"/>
        </w:rPr>
        <w:t xml:space="preserve">'s bailiwick </w:t>
      </w:r>
      <w:r w:rsidRPr="002C6DE8">
        <w:rPr>
          <w:rStyle w:val="Emphasis"/>
          <w:highlight w:val="cyan"/>
        </w:rPr>
        <w:t>that much.</w:t>
      </w:r>
      <w:r w:rsidRPr="002C6DE8">
        <w:t xml:space="preserve"> </w:t>
      </w:r>
    </w:p>
    <w:p w14:paraId="3C025C18" w14:textId="7C44A41A" w:rsidR="00FA0BB5" w:rsidRDefault="00FA0BB5" w:rsidP="00FA0BB5">
      <w:r w:rsidRPr="002C6DE8">
        <w:t xml:space="preserve">Second, the </w:t>
      </w:r>
      <w:r w:rsidRPr="002C6DE8">
        <w:rPr>
          <w:u w:val="single"/>
        </w:rPr>
        <w:t>WTO's Dispute Settlement</w:t>
      </w:r>
      <w:r w:rsidRPr="002C6DE8">
        <w:t xml:space="preserve"> Understanding </w:t>
      </w:r>
      <w:r w:rsidRPr="002C6DE8">
        <w:rPr>
          <w:u w:val="single"/>
        </w:rPr>
        <w:t>remains the ne plus ultra of enforcement arrangements in global governance</w:t>
      </w:r>
      <w:r w:rsidRPr="002C6DE8">
        <w:t xml:space="preserve">.  Contrary to the WSJ story, </w:t>
      </w:r>
      <w:r w:rsidRPr="002C6DE8">
        <w:rPr>
          <w:rStyle w:val="Emphasis"/>
          <w:highlight w:val="cyan"/>
        </w:rPr>
        <w:t>there is zero evidence</w:t>
      </w:r>
      <w:r w:rsidRPr="002C6DE8">
        <w:t xml:space="preserve"> that </w:t>
      </w:r>
      <w:r w:rsidRPr="002C6DE8">
        <w:rPr>
          <w:rStyle w:val="Emphasis"/>
          <w:highlight w:val="cyan"/>
        </w:rPr>
        <w:t>WTO enforcement has weakened</w:t>
      </w:r>
      <w:r w:rsidRPr="002C6DE8">
        <w:rPr>
          <w:rStyle w:val="Emphasis"/>
        </w:rPr>
        <w:t xml:space="preserve"> as Doha bogged down</w:t>
      </w:r>
      <w:r w:rsidRPr="002C6DE8">
        <w:t xml:space="preserve"> or as protectionism increased after 2008.  </w:t>
      </w:r>
      <w:r w:rsidRPr="002C6DE8">
        <w:rPr>
          <w:u w:val="single"/>
        </w:rPr>
        <w:t xml:space="preserve">That part of </w:t>
      </w:r>
      <w:r w:rsidRPr="002C6DE8">
        <w:rPr>
          <w:highlight w:val="cyan"/>
          <w:u w:val="single"/>
        </w:rPr>
        <w:t>the</w:t>
      </w:r>
      <w:r w:rsidRPr="002C6DE8">
        <w:rPr>
          <w:u w:val="single"/>
        </w:rPr>
        <w:t xml:space="preserve"> trade </w:t>
      </w:r>
      <w:r w:rsidRPr="002C6DE8">
        <w:rPr>
          <w:highlight w:val="cyan"/>
          <w:u w:val="single"/>
        </w:rPr>
        <w:t>system is</w:t>
      </w:r>
      <w:r w:rsidRPr="002C6DE8">
        <w:rPr>
          <w:u w:val="single"/>
        </w:rPr>
        <w:t xml:space="preserve"> still </w:t>
      </w:r>
      <w:r w:rsidRPr="002C6DE8">
        <w:rPr>
          <w:highlight w:val="cyan"/>
          <w:u w:val="single"/>
        </w:rPr>
        <w:t>working</w:t>
      </w:r>
      <w:r w:rsidRPr="002C6DE8">
        <w:rPr>
          <w:u w:val="single"/>
        </w:rPr>
        <w:t xml:space="preserve"> pretty </w:t>
      </w:r>
      <w:r w:rsidRPr="002C6DE8">
        <w:rPr>
          <w:highlight w:val="cyan"/>
          <w:u w:val="single"/>
        </w:rPr>
        <w:t>well</w:t>
      </w:r>
      <w:r w:rsidRPr="002C6DE8">
        <w:t xml:space="preserve">. </w:t>
      </w:r>
    </w:p>
    <w:p w14:paraId="7058857C" w14:textId="0F05D29F" w:rsidR="00FA0038" w:rsidRDefault="00FA0038" w:rsidP="00FA0BB5"/>
    <w:p w14:paraId="6D6DD8E1" w14:textId="77777777" w:rsidR="00FA0038" w:rsidRPr="002C6DE8" w:rsidRDefault="00FA0038" w:rsidP="00FA0BB5"/>
    <w:p w14:paraId="4193D664" w14:textId="77777777" w:rsidR="00FA0BB5" w:rsidRPr="002C6DE8" w:rsidRDefault="00FA0BB5" w:rsidP="00FA0BB5">
      <w:r w:rsidRPr="002C6DE8">
        <w:rPr>
          <w:u w:val="single"/>
        </w:rPr>
        <w:t>For decades, trade commentary has implicitly embraced the "bicycle theory"</w:t>
      </w:r>
      <w:r w:rsidRPr="002C6DE8">
        <w:t xml:space="preserve"> - the </w:t>
      </w:r>
      <w:r w:rsidRPr="002C6DE8">
        <w:rPr>
          <w:u w:val="single"/>
        </w:rPr>
        <w:t>belief</w:t>
      </w:r>
      <w:r w:rsidRPr="002C6DE8">
        <w:t xml:space="preserve"> that </w:t>
      </w:r>
      <w:r w:rsidRPr="002C6DE8">
        <w:rPr>
          <w:u w:val="single"/>
        </w:rPr>
        <w:t>unless</w:t>
      </w:r>
      <w:r w:rsidRPr="002C6DE8">
        <w:t xml:space="preserve"> multilateral </w:t>
      </w:r>
      <w:r w:rsidRPr="002C6DE8">
        <w:rPr>
          <w:u w:val="single"/>
        </w:rPr>
        <w:t>trade liberalization moves ahead, the entire global trade regime will collapse</w:t>
      </w:r>
      <w:r w:rsidRPr="002C6DE8">
        <w:t xml:space="preserve"> because of a lack of forward momentum.  </w:t>
      </w:r>
      <w:r w:rsidRPr="002C6DE8">
        <w:rPr>
          <w:rStyle w:val="Emphasis"/>
        </w:rPr>
        <w:t>The last decade</w:t>
      </w:r>
      <w:r w:rsidRPr="002C6DE8">
        <w:t xml:space="preserve"> -- and particularly the post-2008 period -- </w:t>
      </w:r>
      <w:r w:rsidRPr="002C6DE8">
        <w:rPr>
          <w:rStyle w:val="Emphasis"/>
        </w:rPr>
        <w:t>suggests</w:t>
      </w:r>
      <w:r w:rsidRPr="002C6DE8">
        <w:t xml:space="preserve"> that </w:t>
      </w:r>
      <w:r w:rsidRPr="002C6DE8">
        <w:rPr>
          <w:rStyle w:val="Emphasis"/>
        </w:rPr>
        <w:t>there are limits to that rule of thumb</w:t>
      </w:r>
      <w:r w:rsidRPr="002C6DE8">
        <w:t xml:space="preserve">.  </w:t>
      </w:r>
      <w:r w:rsidRPr="002C6DE8">
        <w:rPr>
          <w:highlight w:val="cyan"/>
          <w:u w:val="single"/>
        </w:rPr>
        <w:t>It is possible for the WTO to matter less on</w:t>
      </w:r>
      <w:r w:rsidRPr="002C6DE8">
        <w:rPr>
          <w:u w:val="single"/>
        </w:rPr>
        <w:t xml:space="preserve"> jump-starting multilateral </w:t>
      </w:r>
      <w:r w:rsidRPr="002C6DE8">
        <w:rPr>
          <w:highlight w:val="cyan"/>
          <w:u w:val="single"/>
        </w:rPr>
        <w:t>trade negotiations</w:t>
      </w:r>
      <w:r w:rsidRPr="002C6DE8">
        <w:rPr>
          <w:highlight w:val="cyan"/>
        </w:rPr>
        <w:t xml:space="preserve"> </w:t>
      </w:r>
      <w:r w:rsidRPr="002C6DE8">
        <w:rPr>
          <w:rStyle w:val="Emphasis"/>
          <w:highlight w:val="cyan"/>
        </w:rPr>
        <w:t>while still mattering a great deal in enforcing the rules of the game</w:t>
      </w:r>
      <w:r w:rsidRPr="002C6DE8">
        <w:rPr>
          <w:highlight w:val="cyan"/>
        </w:rPr>
        <w:t>.</w:t>
      </w:r>
      <w:r w:rsidRPr="002C6DE8">
        <w:t xml:space="preserve"> </w:t>
      </w:r>
    </w:p>
    <w:p w14:paraId="5F9493B7" w14:textId="77777777" w:rsidR="00FA0BB5" w:rsidRPr="002C6DE8" w:rsidRDefault="00FA0BB5" w:rsidP="00FA0BB5">
      <w:pPr>
        <w:pStyle w:val="Heading4"/>
        <w:rPr>
          <w:rFonts w:cs="Times New Roman"/>
        </w:rPr>
      </w:pPr>
      <w:r w:rsidRPr="002C6DE8">
        <w:rPr>
          <w:rFonts w:cs="Times New Roman"/>
        </w:rPr>
        <w:t xml:space="preserve">The WTO </w:t>
      </w:r>
      <w:r w:rsidRPr="002C6DE8">
        <w:rPr>
          <w:rFonts w:cs="Times New Roman"/>
          <w:u w:val="single"/>
        </w:rPr>
        <w:t>doesn’t solve trade</w:t>
      </w:r>
      <w:r w:rsidRPr="002C6DE8">
        <w:rPr>
          <w:rFonts w:cs="Times New Roman"/>
        </w:rPr>
        <w:t xml:space="preserve"> or </w:t>
      </w:r>
      <w:r w:rsidRPr="002C6DE8">
        <w:rPr>
          <w:rFonts w:cs="Times New Roman"/>
          <w:u w:val="single"/>
        </w:rPr>
        <w:t>conflict</w:t>
      </w:r>
      <w:r w:rsidRPr="002C6DE8">
        <w:rPr>
          <w:rFonts w:cs="Times New Roman"/>
        </w:rPr>
        <w:t xml:space="preserve">. </w:t>
      </w:r>
    </w:p>
    <w:p w14:paraId="61F3C811" w14:textId="77777777" w:rsidR="00FA0BB5" w:rsidRPr="002C6DE8" w:rsidRDefault="00FA0BB5" w:rsidP="00FA0BB5">
      <w:r w:rsidRPr="002C6DE8">
        <w:rPr>
          <w:rStyle w:val="Style13ptBold"/>
        </w:rPr>
        <w:t>Hutchinson 13</w:t>
      </w:r>
      <w:r w:rsidRPr="002C6DE8">
        <w:t xml:space="preserve"> — Martin Hutchinson, Business and Economics Editor at United Press International, Former Investment Banker at Citigroup, MBA from Harvard University, B.A. in Mathematics from Cambridge University, 2013 (“WTO Becoming Useless,” </w:t>
      </w:r>
      <w:r w:rsidRPr="002C6DE8">
        <w:rPr>
          <w:i/>
        </w:rPr>
        <w:t xml:space="preserve">Asia Times, </w:t>
      </w:r>
      <w:r w:rsidRPr="002C6DE8">
        <w:t>September 24</w:t>
      </w:r>
      <w:r w:rsidRPr="002C6DE8">
        <w:rPr>
          <w:vertAlign w:val="superscript"/>
        </w:rPr>
        <w:t>th</w:t>
      </w:r>
      <w:r w:rsidRPr="002C6DE8">
        <w:t>, Accessible Online at http://www.atimes.com/atimes/Global_Economy/GECON-01-240913.html, Accessed On 09-28-2016)</w:t>
      </w:r>
    </w:p>
    <w:p w14:paraId="604F264A" w14:textId="77777777" w:rsidR="00FA0BB5" w:rsidRPr="002C6DE8" w:rsidRDefault="00FA0BB5" w:rsidP="00FA0BB5">
      <w:r w:rsidRPr="002C6DE8">
        <w:rPr>
          <w:rStyle w:val="StyleUnderline"/>
          <w:highlight w:val="cyan"/>
        </w:rPr>
        <w:t xml:space="preserve">It </w:t>
      </w:r>
      <w:r w:rsidRPr="002C6DE8">
        <w:rPr>
          <w:rStyle w:val="Emphasis"/>
          <w:highlight w:val="cyan"/>
        </w:rPr>
        <w:t>hasn't</w:t>
      </w:r>
      <w:r w:rsidRPr="002C6DE8">
        <w:rPr>
          <w:rStyle w:val="Emphasis"/>
        </w:rPr>
        <w:t xml:space="preserve"> really </w:t>
      </w:r>
      <w:r w:rsidRPr="002C6DE8">
        <w:rPr>
          <w:rStyle w:val="Emphasis"/>
          <w:highlight w:val="cyan"/>
        </w:rPr>
        <w:t>worked as planned</w:t>
      </w:r>
      <w:r w:rsidRPr="002C6DE8">
        <w:t xml:space="preserve">. In the prosperous 1990s, the WTO's trade adjudication mechanisms functioned well, but since 2001 it has become increasingly ineffectual. However, </w:t>
      </w:r>
      <w:r w:rsidRPr="002C6DE8">
        <w:rPr>
          <w:rStyle w:val="StyleUnderline"/>
        </w:rPr>
        <w:lastRenderedPageBreak/>
        <w:t xml:space="preserve">even at the top of the global boom in </w:t>
      </w:r>
      <w:r w:rsidRPr="002C6DE8">
        <w:rPr>
          <w:rStyle w:val="StyleUnderline"/>
          <w:highlight w:val="cyan"/>
        </w:rPr>
        <w:t>1999</w:t>
      </w:r>
      <w:r w:rsidRPr="002C6DE8">
        <w:rPr>
          <w:rStyle w:val="StyleUnderline"/>
        </w:rPr>
        <w:t xml:space="preserve">, when a new round of </w:t>
      </w:r>
      <w:r w:rsidRPr="002C6DE8">
        <w:rPr>
          <w:rStyle w:val="StyleUnderline"/>
          <w:highlight w:val="cyan"/>
        </w:rPr>
        <w:t>trade talks</w:t>
      </w:r>
      <w:r w:rsidRPr="002C6DE8">
        <w:rPr>
          <w:rStyle w:val="StyleUnderline"/>
        </w:rPr>
        <w:t xml:space="preserve"> was supposed to be launched, the </w:t>
      </w:r>
      <w:r w:rsidRPr="002C6DE8">
        <w:rPr>
          <w:rStyle w:val="StyleUnderline"/>
          <w:highlight w:val="cyan"/>
        </w:rPr>
        <w:t>meeting was disrupted by</w:t>
      </w:r>
      <w:r w:rsidRPr="002C6DE8">
        <w:rPr>
          <w:rStyle w:val="StyleUnderline"/>
        </w:rPr>
        <w:t xml:space="preserve"> </w:t>
      </w:r>
      <w:r w:rsidRPr="002C6DE8">
        <w:rPr>
          <w:rStyle w:val="Emphasis"/>
        </w:rPr>
        <w:t xml:space="preserve">unexpected </w:t>
      </w:r>
      <w:r w:rsidRPr="002C6DE8">
        <w:rPr>
          <w:rStyle w:val="Emphasis"/>
          <w:highlight w:val="cyan"/>
        </w:rPr>
        <w:t>protests</w:t>
      </w:r>
      <w:r w:rsidRPr="002C6DE8">
        <w:rPr>
          <w:rStyle w:val="Emphasis"/>
        </w:rPr>
        <w:t xml:space="preserve"> by the West's economic illiterates</w:t>
      </w:r>
      <w:r w:rsidRPr="002C6DE8">
        <w:rPr>
          <w:rStyle w:val="StyleUnderline"/>
        </w:rPr>
        <w:t xml:space="preserve"> and the </w:t>
      </w:r>
      <w:r w:rsidRPr="002C6DE8">
        <w:rPr>
          <w:rStyle w:val="StyleUnderline"/>
          <w:highlight w:val="cyan"/>
        </w:rPr>
        <w:t xml:space="preserve">world's leaders </w:t>
      </w:r>
      <w:r w:rsidRPr="002C6DE8">
        <w:rPr>
          <w:rStyle w:val="Emphasis"/>
          <w:highlight w:val="cyan"/>
        </w:rPr>
        <w:t>wimped out of</w:t>
      </w:r>
      <w:r w:rsidRPr="002C6DE8">
        <w:rPr>
          <w:rStyle w:val="Emphasis"/>
        </w:rPr>
        <w:t xml:space="preserve"> setting </w:t>
      </w:r>
      <w:r w:rsidRPr="002C6DE8">
        <w:rPr>
          <w:rStyle w:val="Emphasis"/>
          <w:highlight w:val="cyan"/>
        </w:rPr>
        <w:t>the new round</w:t>
      </w:r>
      <w:r w:rsidRPr="002C6DE8">
        <w:rPr>
          <w:rStyle w:val="Emphasis"/>
        </w:rPr>
        <w:t xml:space="preserve"> in progress</w:t>
      </w:r>
      <w:r w:rsidRPr="002C6DE8">
        <w:t>.</w:t>
      </w:r>
      <w:r w:rsidRPr="002C6DE8">
        <w:rPr>
          <w:rStyle w:val="StyleUnderline"/>
        </w:rPr>
        <w:t xml:space="preserve"> </w:t>
      </w:r>
      <w:r w:rsidRPr="002C6DE8">
        <w:t xml:space="preserve">After the shock of the 9/11 attacks, a new </w:t>
      </w:r>
      <w:r w:rsidRPr="002C6DE8">
        <w:rPr>
          <w:rStyle w:val="StyleUnderline"/>
          <w:highlight w:val="cyan"/>
        </w:rPr>
        <w:t>Doha</w:t>
      </w:r>
      <w:r w:rsidRPr="002C6DE8">
        <w:rPr>
          <w:rStyle w:val="StyleUnderline"/>
        </w:rPr>
        <w:t xml:space="preserve"> Round was launched, but it has </w:t>
      </w:r>
      <w:r w:rsidRPr="002C6DE8">
        <w:rPr>
          <w:rStyle w:val="StyleUnderline"/>
          <w:highlight w:val="cyan"/>
        </w:rPr>
        <w:t>made little progress</w:t>
      </w:r>
      <w:r w:rsidRPr="002C6DE8">
        <w:rPr>
          <w:rStyle w:val="StyleUnderline"/>
        </w:rPr>
        <w:t xml:space="preserve"> and is </w:t>
      </w:r>
      <w:r w:rsidRPr="002C6DE8">
        <w:rPr>
          <w:rStyle w:val="Emphasis"/>
        </w:rPr>
        <w:t>now moribund</w:t>
      </w:r>
      <w:r w:rsidRPr="002C6DE8">
        <w:t>. There appear to be a few sticking-point issues, including (</w:t>
      </w:r>
      <w:proofErr w:type="spellStart"/>
      <w:r w:rsidRPr="002C6DE8">
        <w:t>i</w:t>
      </w:r>
      <w:proofErr w:type="spellEnd"/>
      <w:r w:rsidRPr="002C6DE8">
        <w:t xml:space="preserve">) agriculture, where the pampered farmers of the US, </w:t>
      </w:r>
      <w:r w:rsidRPr="002C6DE8">
        <w:rPr>
          <w:rStyle w:val="StyleUnderline"/>
          <w:highlight w:val="cyan"/>
        </w:rPr>
        <w:t xml:space="preserve">the EU and Japan </w:t>
      </w:r>
      <w:r w:rsidRPr="002C6DE8">
        <w:rPr>
          <w:rStyle w:val="Emphasis"/>
          <w:highlight w:val="cyan"/>
        </w:rPr>
        <w:t>will not</w:t>
      </w:r>
      <w:r w:rsidRPr="002C6DE8">
        <w:rPr>
          <w:rStyle w:val="StyleUnderline"/>
          <w:highlight w:val="cyan"/>
        </w:rPr>
        <w:t xml:space="preserve"> open their markets to</w:t>
      </w:r>
      <w:r w:rsidRPr="002C6DE8">
        <w:rPr>
          <w:rStyle w:val="StyleUnderline"/>
        </w:rPr>
        <w:t xml:space="preserve"> cheaper </w:t>
      </w:r>
      <w:r w:rsidRPr="002C6DE8">
        <w:rPr>
          <w:rStyle w:val="StyleUnderline"/>
          <w:highlight w:val="cyan"/>
        </w:rPr>
        <w:t>Third World produce</w:t>
      </w:r>
      <w:r w:rsidRPr="002C6DE8">
        <w:t xml:space="preserve">; (ii) services, where </w:t>
      </w:r>
      <w:r w:rsidRPr="002C6DE8">
        <w:rPr>
          <w:rStyle w:val="StyleUnderline"/>
        </w:rPr>
        <w:t xml:space="preserve">India, Brazil and many emerging markets will not open their markets to </w:t>
      </w:r>
      <w:r w:rsidRPr="002C6DE8">
        <w:rPr>
          <w:rStyle w:val="Emphasis"/>
        </w:rPr>
        <w:t>more-efficient Western producers</w:t>
      </w:r>
      <w:r w:rsidRPr="002C6DE8">
        <w:t xml:space="preserve">; and (iii) intellectual property, where the emerging markets with some justification regard the patent and intellectual property systems of the West as vulgar systems of rent extraction. </w:t>
      </w:r>
      <w:r w:rsidRPr="002C6DE8">
        <w:rPr>
          <w:rStyle w:val="StyleUnderline"/>
        </w:rPr>
        <w:t>Since</w:t>
      </w:r>
      <w:r w:rsidRPr="002C6DE8">
        <w:t xml:space="preserve"> the </w:t>
      </w:r>
      <w:r w:rsidRPr="002C6DE8">
        <w:rPr>
          <w:rStyle w:val="StyleUnderline"/>
        </w:rPr>
        <w:t>2008</w:t>
      </w:r>
      <w:r w:rsidRPr="002C6DE8">
        <w:t xml:space="preserve"> recession, </w:t>
      </w:r>
      <w:r w:rsidRPr="002C6DE8">
        <w:rPr>
          <w:rStyle w:val="StyleUnderline"/>
          <w:highlight w:val="cyan"/>
        </w:rPr>
        <w:t>trade barriers have risen</w:t>
      </w:r>
      <w:r w:rsidRPr="002C6DE8">
        <w:rPr>
          <w:rStyle w:val="StyleUnderline"/>
        </w:rPr>
        <w:t xml:space="preserve"> rather than fallen, </w:t>
      </w:r>
      <w:r w:rsidRPr="002C6DE8">
        <w:rPr>
          <w:rStyle w:val="StyleUnderline"/>
          <w:highlight w:val="cyan"/>
        </w:rPr>
        <w:t xml:space="preserve">with the WTO providing </w:t>
      </w:r>
      <w:r w:rsidRPr="002C6DE8">
        <w:rPr>
          <w:rStyle w:val="Emphasis"/>
          <w:highlight w:val="cyan"/>
        </w:rPr>
        <w:t>only feeble opposition</w:t>
      </w:r>
      <w:r w:rsidRPr="002C6DE8">
        <w:t xml:space="preserve">. What's more, </w:t>
      </w:r>
      <w:r w:rsidRPr="002C6DE8">
        <w:rPr>
          <w:rStyle w:val="StyleUnderline"/>
        </w:rPr>
        <w:t>when the WTO needed a new leader</w:t>
      </w:r>
      <w:r w:rsidRPr="002C6DE8">
        <w:t xml:space="preserve"> in May 2013, instead of selecting a Mexican with a good track record, instrumental in negotiating the North American Free Trade Agreement, </w:t>
      </w:r>
      <w:r w:rsidRPr="002C6DE8">
        <w:rPr>
          <w:rStyle w:val="StyleUnderline"/>
        </w:rPr>
        <w:t xml:space="preserve">the world's emerging markets selected a </w:t>
      </w:r>
      <w:r w:rsidRPr="002C6DE8">
        <w:rPr>
          <w:rStyle w:val="Emphasis"/>
        </w:rPr>
        <w:t>protectionist Brazilian</w:t>
      </w:r>
      <w:r w:rsidRPr="002C6DE8">
        <w:t xml:space="preserve">. (Each country in the WTO has one vote, a spurious excess of democracy. Voting should be trade-weighted, thereby encouraging countries to open their markets and contribute more to world trade.) Roberto Azevedo may surprise us, but it's more likely that he will bring to the WTO the protectionist, statist economic principles that have made Brazil ever the growth economy of the future, never except fleetingly of the present. </w:t>
      </w:r>
    </w:p>
    <w:p w14:paraId="10C026B1" w14:textId="77777777" w:rsidR="0071386E" w:rsidRPr="002C6DE8" w:rsidRDefault="0071386E" w:rsidP="0071386E">
      <w:pPr>
        <w:pStyle w:val="Heading4"/>
      </w:pPr>
      <w:r w:rsidRPr="002C6DE8">
        <w:t>Interdependence doesn’t solve war — ideology outweighs and history disproves.</w:t>
      </w:r>
    </w:p>
    <w:p w14:paraId="36990634" w14:textId="77777777" w:rsidR="0071386E" w:rsidRPr="002C6DE8" w:rsidRDefault="0071386E" w:rsidP="0071386E">
      <w:pPr>
        <w:rPr>
          <w:sz w:val="16"/>
        </w:rPr>
      </w:pPr>
      <w:r w:rsidRPr="002C6DE8">
        <w:rPr>
          <w:rStyle w:val="Style13ptBold"/>
        </w:rPr>
        <w:t>Kat 15</w:t>
      </w:r>
      <w:r w:rsidRPr="002C6DE8">
        <w:t xml:space="preserve"> </w:t>
      </w:r>
      <w:r w:rsidRPr="002C6DE8">
        <w:rPr>
          <w:sz w:val="16"/>
        </w:rPr>
        <w:t xml:space="preserve">— </w:t>
      </w:r>
      <w:proofErr w:type="spellStart"/>
      <w:r w:rsidRPr="002C6DE8">
        <w:rPr>
          <w:sz w:val="16"/>
        </w:rPr>
        <w:t>Mazhid</w:t>
      </w:r>
      <w:proofErr w:type="spellEnd"/>
      <w:r w:rsidRPr="002C6DE8">
        <w:rPr>
          <w:sz w:val="16"/>
        </w:rPr>
        <w:t xml:space="preserve"> Kat, Ph.D. Candidate in International Relations at King's College London, (“A Conceptual Analysis of Realism in International Political Economy,” </w:t>
      </w:r>
      <w:r w:rsidRPr="002C6DE8">
        <w:rPr>
          <w:i/>
          <w:sz w:val="16"/>
        </w:rPr>
        <w:t>E-IR</w:t>
      </w:r>
      <w:r w:rsidRPr="002C6DE8">
        <w:rPr>
          <w:sz w:val="16"/>
        </w:rPr>
        <w:t>, April 16</w:t>
      </w:r>
      <w:r w:rsidRPr="002C6DE8">
        <w:rPr>
          <w:sz w:val="16"/>
          <w:vertAlign w:val="superscript"/>
        </w:rPr>
        <w:t>th</w:t>
      </w:r>
      <w:r w:rsidRPr="002C6DE8">
        <w:rPr>
          <w:sz w:val="16"/>
        </w:rPr>
        <w:t>, Accessible Online at </w:t>
      </w:r>
      <w:hyperlink r:id="rId23" w:tooltip="External link" w:history="1">
        <w:r w:rsidRPr="002C6DE8">
          <w:rPr>
            <w:rStyle w:val="Hyperlink"/>
            <w:sz w:val="16"/>
          </w:rPr>
          <w:t>http://www.e-ir.info...itical-economy/</w:t>
        </w:r>
      </w:hyperlink>
      <w:r w:rsidRPr="002C6DE8">
        <w:rPr>
          <w:sz w:val="16"/>
        </w:rPr>
        <w:t>, Accessed On 02-08-2016)</w:t>
      </w:r>
    </w:p>
    <w:p w14:paraId="278FD1AF" w14:textId="77777777" w:rsidR="0071386E" w:rsidRPr="002C6DE8" w:rsidRDefault="0071386E" w:rsidP="0071386E">
      <w:pPr>
        <w:rPr>
          <w:sz w:val="16"/>
        </w:rPr>
      </w:pPr>
      <w:r w:rsidRPr="002C6DE8">
        <w:rPr>
          <w:sz w:val="16"/>
        </w:rPr>
        <w:t xml:space="preserve">The main critics of realism are </w:t>
      </w:r>
      <w:r w:rsidRPr="002C6DE8">
        <w:rPr>
          <w:rStyle w:val="StyleUnderline"/>
          <w:highlight w:val="cyan"/>
        </w:rPr>
        <w:t>liberals</w:t>
      </w:r>
      <w:r w:rsidRPr="002C6DE8">
        <w:rPr>
          <w:sz w:val="16"/>
        </w:rPr>
        <w:t xml:space="preserve">. They </w:t>
      </w:r>
      <w:r w:rsidRPr="002C6DE8">
        <w:rPr>
          <w:rStyle w:val="StyleUnderline"/>
          <w:highlight w:val="cyan"/>
        </w:rPr>
        <w:t>argue</w:t>
      </w:r>
      <w:r w:rsidRPr="002C6DE8">
        <w:rPr>
          <w:rStyle w:val="StyleUnderline"/>
        </w:rPr>
        <w:t xml:space="preserve"> that growing integration of the world economy and </w:t>
      </w:r>
      <w:r w:rsidRPr="002C6DE8">
        <w:rPr>
          <w:rStyle w:val="StyleUnderline"/>
          <w:highlight w:val="cyan"/>
        </w:rPr>
        <w:t>interdependence</w:t>
      </w:r>
      <w:r w:rsidRPr="002C6DE8">
        <w:rPr>
          <w:rStyle w:val="StyleUnderline"/>
        </w:rPr>
        <w:t xml:space="preserve"> among states will </w:t>
      </w:r>
      <w:r w:rsidRPr="002C6DE8">
        <w:rPr>
          <w:rStyle w:val="StyleUnderline"/>
          <w:highlight w:val="cyan"/>
        </w:rPr>
        <w:t>create</w:t>
      </w:r>
      <w:r w:rsidRPr="002C6DE8">
        <w:rPr>
          <w:rStyle w:val="StyleUnderline"/>
        </w:rPr>
        <w:t xml:space="preserve"> a more peaceful and </w:t>
      </w:r>
      <w:r w:rsidRPr="002C6DE8">
        <w:rPr>
          <w:rStyle w:val="StyleUnderline"/>
          <w:highlight w:val="cyan"/>
        </w:rPr>
        <w:t>stable global order</w:t>
      </w:r>
      <w:r w:rsidRPr="002C6DE8">
        <w:rPr>
          <w:rStyle w:val="StyleUnderline"/>
        </w:rPr>
        <w:t xml:space="preserve"> because aggressive actions will lead to huge economic losses</w:t>
      </w:r>
      <w:r w:rsidRPr="002C6DE8">
        <w:rPr>
          <w:sz w:val="16"/>
        </w:rPr>
        <w:t xml:space="preserve">. However, </w:t>
      </w:r>
      <w:r w:rsidRPr="002C6DE8">
        <w:rPr>
          <w:rStyle w:val="StyleUnderline"/>
          <w:highlight w:val="cyan"/>
        </w:rPr>
        <w:t>this</w:t>
      </w:r>
      <w:r w:rsidRPr="002C6DE8">
        <w:rPr>
          <w:rStyle w:val="StyleUnderline"/>
        </w:rPr>
        <w:t xml:space="preserve"> concept </w:t>
      </w:r>
      <w:r w:rsidRPr="002C6DE8">
        <w:rPr>
          <w:rStyle w:val="StyleUnderline"/>
          <w:highlight w:val="cyan"/>
        </w:rPr>
        <w:t>misses</w:t>
      </w:r>
      <w:r w:rsidRPr="002C6DE8">
        <w:rPr>
          <w:rStyle w:val="StyleUnderline"/>
        </w:rPr>
        <w:t xml:space="preserve"> several </w:t>
      </w:r>
      <w:r w:rsidRPr="002C6DE8">
        <w:rPr>
          <w:rStyle w:val="StyleUnderline"/>
          <w:highlight w:val="cyan"/>
        </w:rPr>
        <w:t>points</w:t>
      </w:r>
      <w:r w:rsidRPr="002C6DE8">
        <w:rPr>
          <w:sz w:val="16"/>
        </w:rPr>
        <w:t xml:space="preserve">. Firstly, </w:t>
      </w:r>
      <w:r w:rsidRPr="002C6DE8">
        <w:rPr>
          <w:rStyle w:val="StyleUnderline"/>
          <w:highlight w:val="cyan"/>
        </w:rPr>
        <w:t xml:space="preserve">even </w:t>
      </w:r>
      <w:r w:rsidRPr="002C6DE8">
        <w:rPr>
          <w:rStyle w:val="StyleUnderline"/>
        </w:rPr>
        <w:t xml:space="preserve">greatly economically </w:t>
      </w:r>
      <w:r w:rsidRPr="002C6DE8">
        <w:rPr>
          <w:rStyle w:val="StyleUnderline"/>
          <w:highlight w:val="cyan"/>
        </w:rPr>
        <w:t>interdependent</w:t>
      </w:r>
      <w:r w:rsidRPr="002C6DE8">
        <w:rPr>
          <w:rStyle w:val="StyleUnderline"/>
        </w:rPr>
        <w:t xml:space="preserve"> </w:t>
      </w:r>
      <w:r w:rsidRPr="002C6DE8">
        <w:rPr>
          <w:rStyle w:val="StyleUnderline"/>
          <w:highlight w:val="cyan"/>
        </w:rPr>
        <w:t>states</w:t>
      </w:r>
      <w:r w:rsidRPr="002C6DE8">
        <w:rPr>
          <w:rStyle w:val="StyleUnderline"/>
        </w:rPr>
        <w:t xml:space="preserve"> </w:t>
      </w:r>
      <w:r w:rsidRPr="002C6DE8">
        <w:rPr>
          <w:rStyle w:val="Emphasis"/>
        </w:rPr>
        <w:t>may </w:t>
      </w:r>
      <w:r w:rsidRPr="002C6DE8">
        <w:rPr>
          <w:rStyle w:val="Emphasis"/>
          <w:highlight w:val="cyan"/>
        </w:rPr>
        <w:t>start wars</w:t>
      </w:r>
      <w:r w:rsidRPr="002C6DE8">
        <w:rPr>
          <w:rStyle w:val="StyleUnderline"/>
        </w:rPr>
        <w:t xml:space="preserve"> with one another, as was seen with </w:t>
      </w:r>
      <w:r w:rsidRPr="002C6DE8">
        <w:rPr>
          <w:rStyle w:val="StyleUnderline"/>
          <w:highlight w:val="cyan"/>
        </w:rPr>
        <w:t xml:space="preserve">the </w:t>
      </w:r>
      <w:r w:rsidRPr="002C6DE8">
        <w:rPr>
          <w:rStyle w:val="Emphasis"/>
          <w:highlight w:val="cyan"/>
        </w:rPr>
        <w:t>British</w:t>
      </w:r>
      <w:r w:rsidRPr="002C6DE8">
        <w:rPr>
          <w:rStyle w:val="Emphasis"/>
        </w:rPr>
        <w:t xml:space="preserve"> Empire</w:t>
      </w:r>
      <w:r w:rsidRPr="002C6DE8">
        <w:rPr>
          <w:rStyle w:val="StyleUnderline"/>
        </w:rPr>
        <w:t xml:space="preserve"> </w:t>
      </w:r>
      <w:r w:rsidRPr="002C6DE8">
        <w:rPr>
          <w:rStyle w:val="StyleUnderline"/>
          <w:highlight w:val="cyan"/>
        </w:rPr>
        <w:t>and</w:t>
      </w:r>
      <w:r w:rsidRPr="002C6DE8">
        <w:rPr>
          <w:rStyle w:val="StyleUnderline"/>
        </w:rPr>
        <w:t xml:space="preserve"> </w:t>
      </w:r>
      <w:r w:rsidRPr="002C6DE8">
        <w:rPr>
          <w:rStyle w:val="Emphasis"/>
          <w:highlight w:val="cyan"/>
        </w:rPr>
        <w:t>Germany</w:t>
      </w:r>
      <w:r w:rsidRPr="002C6DE8">
        <w:rPr>
          <w:rStyle w:val="StyleUnderline"/>
        </w:rPr>
        <w:t xml:space="preserve"> in the </w:t>
      </w:r>
      <w:r w:rsidRPr="002C6DE8">
        <w:rPr>
          <w:rStyle w:val="Emphasis"/>
        </w:rPr>
        <w:t>beginning of the 20th century</w:t>
      </w:r>
      <w:r w:rsidRPr="002C6DE8">
        <w:rPr>
          <w:sz w:val="16"/>
        </w:rPr>
        <w:t xml:space="preserve">.[xxix] Moreover, </w:t>
      </w:r>
      <w:r w:rsidRPr="002C6DE8">
        <w:rPr>
          <w:rStyle w:val="StyleUnderline"/>
          <w:highlight w:val="cyan"/>
        </w:rPr>
        <w:t>interdependence is</w:t>
      </w:r>
      <w:r w:rsidRPr="002C6DE8">
        <w:rPr>
          <w:rStyle w:val="StyleUnderline"/>
        </w:rPr>
        <w:t xml:space="preserve"> usually </w:t>
      </w:r>
      <w:r w:rsidRPr="002C6DE8">
        <w:rPr>
          <w:rStyle w:val="Emphasis"/>
          <w:highlight w:val="cyan"/>
        </w:rPr>
        <w:t>not perfectly symmetrical</w:t>
      </w:r>
      <w:r w:rsidRPr="002C6DE8">
        <w:rPr>
          <w:rStyle w:val="StyleUnderline"/>
        </w:rPr>
        <w:t xml:space="preserve">. In many cases, </w:t>
      </w:r>
      <w:r w:rsidRPr="002C6DE8">
        <w:rPr>
          <w:rStyle w:val="StyleUnderline"/>
          <w:highlight w:val="cyan"/>
        </w:rPr>
        <w:t xml:space="preserve">weak states become </w:t>
      </w:r>
      <w:r w:rsidRPr="002C6DE8">
        <w:rPr>
          <w:rStyle w:val="Emphasis"/>
          <w:highlight w:val="cyan"/>
        </w:rPr>
        <w:t>more dependent</w:t>
      </w:r>
      <w:r w:rsidRPr="002C6DE8">
        <w:rPr>
          <w:rStyle w:val="StyleUnderline"/>
        </w:rPr>
        <w:t xml:space="preserve"> </w:t>
      </w:r>
      <w:r w:rsidRPr="002C6DE8">
        <w:rPr>
          <w:rStyle w:val="StyleUnderline"/>
          <w:highlight w:val="cyan"/>
        </w:rPr>
        <w:t>on major powers</w:t>
      </w:r>
      <w:r w:rsidRPr="002C6DE8">
        <w:rPr>
          <w:sz w:val="16"/>
        </w:rPr>
        <w:t xml:space="preserve">.[xxx] </w:t>
      </w:r>
      <w:r w:rsidRPr="002C6DE8">
        <w:rPr>
          <w:rStyle w:val="StyleUnderline"/>
          <w:highlight w:val="cyan"/>
        </w:rPr>
        <w:t>Leading powers</w:t>
      </w:r>
      <w:r w:rsidRPr="002C6DE8">
        <w:rPr>
          <w:sz w:val="16"/>
        </w:rPr>
        <w:t xml:space="preserve">, in turn, </w:t>
      </w:r>
      <w:r w:rsidRPr="002C6DE8">
        <w:rPr>
          <w:rStyle w:val="StyleUnderline"/>
          <w:highlight w:val="cyan"/>
        </w:rPr>
        <w:t>use</w:t>
      </w:r>
      <w:r w:rsidRPr="002C6DE8">
        <w:rPr>
          <w:rStyle w:val="StyleUnderline"/>
        </w:rPr>
        <w:t xml:space="preserve"> their economic </w:t>
      </w:r>
      <w:r w:rsidRPr="002C6DE8">
        <w:rPr>
          <w:rStyle w:val="StyleUnderline"/>
          <w:highlight w:val="cyan"/>
        </w:rPr>
        <w:t>power to promote</w:t>
      </w:r>
      <w:r w:rsidRPr="002C6DE8">
        <w:rPr>
          <w:rStyle w:val="StyleUnderline"/>
        </w:rPr>
        <w:t xml:space="preserve"> global </w:t>
      </w:r>
      <w:r w:rsidRPr="002C6DE8">
        <w:rPr>
          <w:rStyle w:val="StyleUnderline"/>
          <w:highlight w:val="cyan"/>
        </w:rPr>
        <w:t>regimes</w:t>
      </w:r>
      <w:r w:rsidRPr="002C6DE8">
        <w:rPr>
          <w:rStyle w:val="StyleUnderline"/>
        </w:rPr>
        <w:t xml:space="preserve"> more </w:t>
      </w:r>
      <w:proofErr w:type="spellStart"/>
      <w:r w:rsidRPr="002C6DE8">
        <w:rPr>
          <w:rStyle w:val="Emphasis"/>
          <w:highlight w:val="cyan"/>
        </w:rPr>
        <w:t>favourable</w:t>
      </w:r>
      <w:proofErr w:type="spellEnd"/>
      <w:r w:rsidRPr="002C6DE8">
        <w:rPr>
          <w:rStyle w:val="Emphasis"/>
          <w:highlight w:val="cyan"/>
        </w:rPr>
        <w:t xml:space="preserve"> to themselves</w:t>
      </w:r>
      <w:r w:rsidRPr="002C6DE8">
        <w:rPr>
          <w:rStyle w:val="StyleUnderline"/>
        </w:rPr>
        <w:t xml:space="preserve">. Also, </w:t>
      </w:r>
      <w:r w:rsidRPr="002C6DE8">
        <w:rPr>
          <w:rStyle w:val="StyleUnderline"/>
          <w:highlight w:val="cyan"/>
        </w:rPr>
        <w:t>interdependence</w:t>
      </w:r>
      <w:r w:rsidRPr="002C6DE8">
        <w:rPr>
          <w:rStyle w:val="StyleUnderline"/>
        </w:rPr>
        <w:t xml:space="preserve"> can </w:t>
      </w:r>
      <w:r w:rsidRPr="002C6DE8">
        <w:rPr>
          <w:rStyle w:val="StyleUnderline"/>
          <w:highlight w:val="cyan"/>
        </w:rPr>
        <w:t>le</w:t>
      </w:r>
      <w:r w:rsidRPr="002C6DE8">
        <w:rPr>
          <w:rStyle w:val="StyleUnderline"/>
        </w:rPr>
        <w:t>[</w:t>
      </w:r>
      <w:r w:rsidRPr="002C6DE8">
        <w:rPr>
          <w:rStyle w:val="StyleUnderline"/>
          <w:highlight w:val="cyan"/>
        </w:rPr>
        <w:t>a</w:t>
      </w:r>
      <w:r w:rsidRPr="002C6DE8">
        <w:rPr>
          <w:rStyle w:val="StyleUnderline"/>
        </w:rPr>
        <w:t>]</w:t>
      </w:r>
      <w:r w:rsidRPr="002C6DE8">
        <w:rPr>
          <w:rStyle w:val="StyleUnderline"/>
          <w:highlight w:val="cyan"/>
        </w:rPr>
        <w:t>d</w:t>
      </w:r>
      <w:r w:rsidRPr="002C6DE8">
        <w:rPr>
          <w:rStyle w:val="StyleUnderline"/>
        </w:rPr>
        <w:t xml:space="preserve"> </w:t>
      </w:r>
      <w:r w:rsidRPr="002C6DE8">
        <w:rPr>
          <w:rStyle w:val="StyleUnderline"/>
          <w:highlight w:val="cyan"/>
        </w:rPr>
        <w:t>to economic crises becoming</w:t>
      </w:r>
      <w:r w:rsidRPr="002C6DE8">
        <w:rPr>
          <w:rStyle w:val="StyleUnderline"/>
        </w:rPr>
        <w:t xml:space="preserve"> </w:t>
      </w:r>
      <w:r w:rsidRPr="002C6DE8">
        <w:rPr>
          <w:rStyle w:val="Emphasis"/>
        </w:rPr>
        <w:t xml:space="preserve">more </w:t>
      </w:r>
      <w:r w:rsidRPr="002C6DE8">
        <w:rPr>
          <w:rStyle w:val="Emphasis"/>
          <w:highlight w:val="cyan"/>
        </w:rPr>
        <w:t>wide spread</w:t>
      </w:r>
      <w:r w:rsidRPr="002C6DE8">
        <w:rPr>
          <w:rStyle w:val="StyleUnderline"/>
        </w:rPr>
        <w:t xml:space="preserve">, </w:t>
      </w:r>
      <w:r w:rsidRPr="002C6DE8">
        <w:rPr>
          <w:rStyle w:val="StyleUnderline"/>
          <w:highlight w:val="cyan"/>
        </w:rPr>
        <w:t>which</w:t>
      </w:r>
      <w:r w:rsidRPr="002C6DE8">
        <w:rPr>
          <w:rStyle w:val="StyleUnderline"/>
        </w:rPr>
        <w:t xml:space="preserve"> in turn </w:t>
      </w:r>
      <w:r w:rsidRPr="002C6DE8">
        <w:rPr>
          <w:rStyle w:val="StyleUnderline"/>
          <w:highlight w:val="cyan"/>
        </w:rPr>
        <w:t>leads to</w:t>
      </w:r>
      <w:r w:rsidRPr="002C6DE8">
        <w:rPr>
          <w:rStyle w:val="StyleUnderline"/>
        </w:rPr>
        <w:t xml:space="preserve"> </w:t>
      </w:r>
      <w:r w:rsidRPr="002C6DE8">
        <w:rPr>
          <w:rStyle w:val="Emphasis"/>
        </w:rPr>
        <w:t>negative consequences in different parts of the world</w:t>
      </w:r>
      <w:r w:rsidRPr="002C6DE8">
        <w:rPr>
          <w:rStyle w:val="StyleUnderline"/>
        </w:rPr>
        <w:t>.</w:t>
      </w:r>
      <w:r w:rsidRPr="002C6DE8">
        <w:rPr>
          <w:sz w:val="16"/>
        </w:rPr>
        <w:t xml:space="preserve">[xxxi] For instance, </w:t>
      </w:r>
      <w:r w:rsidRPr="002C6DE8">
        <w:rPr>
          <w:rStyle w:val="StyleUnderline"/>
        </w:rPr>
        <w:t>the Great Depression in the U</w:t>
      </w:r>
      <w:r w:rsidRPr="002C6DE8">
        <w:rPr>
          <w:sz w:val="16"/>
        </w:rPr>
        <w:t xml:space="preserve">nited </w:t>
      </w:r>
      <w:r w:rsidRPr="002C6DE8">
        <w:rPr>
          <w:rStyle w:val="StyleUnderline"/>
        </w:rPr>
        <w:t>S</w:t>
      </w:r>
      <w:r w:rsidRPr="002C6DE8">
        <w:rPr>
          <w:sz w:val="16"/>
        </w:rPr>
        <w:t xml:space="preserve">tates during the 1930s was one of the reasons for huge economic problems in Germany, which </w:t>
      </w:r>
      <w:r w:rsidRPr="002C6DE8">
        <w:rPr>
          <w:rStyle w:val="StyleUnderline"/>
        </w:rPr>
        <w:t>were used by Hitler in his rise to power</w:t>
      </w:r>
      <w:r w:rsidRPr="002C6DE8">
        <w:rPr>
          <w:sz w:val="16"/>
        </w:rPr>
        <w:t xml:space="preserve">. Finally, </w:t>
      </w:r>
      <w:r w:rsidRPr="002C6DE8">
        <w:rPr>
          <w:rStyle w:val="StyleUnderline"/>
        </w:rPr>
        <w:t xml:space="preserve">some </w:t>
      </w:r>
      <w:r w:rsidRPr="002C6DE8">
        <w:rPr>
          <w:rStyle w:val="StyleUnderline"/>
          <w:highlight w:val="cyan"/>
        </w:rPr>
        <w:t xml:space="preserve">states have ideologies which </w:t>
      </w:r>
      <w:r w:rsidRPr="002C6DE8">
        <w:rPr>
          <w:rStyle w:val="Emphasis"/>
          <w:highlight w:val="cyan"/>
        </w:rPr>
        <w:t>prevail over economic interests</w:t>
      </w:r>
      <w:r w:rsidRPr="002C6DE8">
        <w:rPr>
          <w:rStyle w:val="StyleUnderline"/>
        </w:rPr>
        <w:t xml:space="preserve">. For example, North Korea conducts a </w:t>
      </w:r>
      <w:r w:rsidRPr="002C6DE8">
        <w:rPr>
          <w:rStyle w:val="Emphasis"/>
        </w:rPr>
        <w:t>Juche policy of self-sufficiency</w:t>
      </w:r>
      <w:r w:rsidRPr="002C6DE8">
        <w:rPr>
          <w:rStyle w:val="StyleUnderline"/>
        </w:rPr>
        <w:t xml:space="preserve"> and Russia continues to experience </w:t>
      </w:r>
      <w:r w:rsidRPr="002C6DE8">
        <w:rPr>
          <w:rStyle w:val="Emphasis"/>
        </w:rPr>
        <w:t>significant economic losses</w:t>
      </w:r>
      <w:r w:rsidRPr="002C6DE8">
        <w:rPr>
          <w:rStyle w:val="StyleUnderline"/>
        </w:rPr>
        <w:t xml:space="preserve"> because of its imperialistic turn.</w:t>
      </w:r>
    </w:p>
    <w:p w14:paraId="429BBD0C" w14:textId="601BD1D1" w:rsidR="00921CD0" w:rsidRDefault="00B97674" w:rsidP="00B97674">
      <w:pPr>
        <w:pStyle w:val="Heading3"/>
      </w:pPr>
      <w:r>
        <w:lastRenderedPageBreak/>
        <w:t>Future pandemics</w:t>
      </w:r>
    </w:p>
    <w:p w14:paraId="35E0A1C9" w14:textId="08C8013D" w:rsidR="00742321" w:rsidRPr="00742321" w:rsidRDefault="00742321" w:rsidP="00742321">
      <w:pPr>
        <w:pStyle w:val="Heading4"/>
        <w:rPr>
          <w:rStyle w:val="Style13ptBold"/>
          <w:b/>
        </w:rPr>
      </w:pPr>
      <w:r>
        <w:rPr>
          <w:rStyle w:val="Style13ptBold"/>
          <w:b/>
        </w:rPr>
        <w:t xml:space="preserve">No solvency—a waiver is not </w:t>
      </w:r>
      <w:r w:rsidR="008B5983">
        <w:rPr>
          <w:rStyle w:val="Style13ptBold"/>
          <w:b/>
        </w:rPr>
        <w:t>sufficient</w:t>
      </w:r>
    </w:p>
    <w:p w14:paraId="05AB6E72" w14:textId="77777777" w:rsidR="00742321" w:rsidRDefault="00742321" w:rsidP="00742321">
      <w:r>
        <w:rPr>
          <w:rStyle w:val="Style13ptBold"/>
        </w:rPr>
        <w:t>Lindsey 6/3</w:t>
      </w:r>
      <w:r>
        <w:t xml:space="preserve"> Brink Lindsey [Brink Lindsey is Vice President and Director of the Open Society Project at the </w:t>
      </w:r>
      <w:proofErr w:type="spellStart"/>
      <w:r>
        <w:t>Niskanen</w:t>
      </w:r>
      <w:proofErr w:type="spellEnd"/>
      <w:r>
        <w:t xml:space="preserve"> Center. Previously he was the Cato Institute's vice president for research], 6/3/2021, “Why intellectual property and pandemics don’t mix”, </w:t>
      </w:r>
      <w:hyperlink r:id="rId24" w:history="1">
        <w:r>
          <w:rPr>
            <w:rStyle w:val="Hyperlink"/>
          </w:rPr>
          <w:t>https://www.brookin</w:t>
        </w:r>
        <w:r>
          <w:rPr>
            <w:rStyle w:val="Hyperlink"/>
          </w:rPr>
          <w:t>g</w:t>
        </w:r>
        <w:r>
          <w:rPr>
            <w:rStyle w:val="Hyperlink"/>
          </w:rPr>
          <w:t>s.edu/blog/up-front/2021/06/03/why-intellectual-property-and-pandemics-dont-mix/</w:t>
        </w:r>
      </w:hyperlink>
      <w:r>
        <w:t xml:space="preserve"> //</w:t>
      </w:r>
      <w:proofErr w:type="spellStart"/>
      <w:r>
        <w:t>kangu</w:t>
      </w:r>
      <w:proofErr w:type="spellEnd"/>
    </w:p>
    <w:p w14:paraId="1CB8B766" w14:textId="1058DD3F" w:rsidR="00742321" w:rsidRDefault="00742321" w:rsidP="00742321">
      <w:pPr>
        <w:rPr>
          <w:rStyle w:val="Emphasis"/>
        </w:rPr>
      </w:pPr>
      <w:r>
        <w:t>Waiving patent protections is certainly no panacea</w:t>
      </w:r>
      <w:r w:rsidRPr="00742321">
        <w:rPr>
          <w:highlight w:val="yellow"/>
        </w:rPr>
        <w:t xml:space="preserve">. </w:t>
      </w:r>
      <w:r w:rsidRPr="00742321">
        <w:rPr>
          <w:rStyle w:val="StyleUnderline"/>
          <w:highlight w:val="yellow"/>
        </w:rPr>
        <w:t>What is needed</w:t>
      </w:r>
      <w:r>
        <w:rPr>
          <w:rStyle w:val="StyleUnderline"/>
          <w:highlight w:val="cyan"/>
        </w:rPr>
        <w:t xml:space="preserve"> most</w:t>
      </w:r>
      <w:r>
        <w:rPr>
          <w:rStyle w:val="StyleUnderline"/>
        </w:rPr>
        <w:t xml:space="preserve"> </w:t>
      </w:r>
      <w:r w:rsidRPr="00742321">
        <w:rPr>
          <w:rStyle w:val="StyleUnderline"/>
          <w:highlight w:val="yellow"/>
        </w:rPr>
        <w:t xml:space="preserve">urgently is </w:t>
      </w:r>
      <w:r>
        <w:rPr>
          <w:rStyle w:val="StyleUnderline"/>
          <w:highlight w:val="cyan"/>
        </w:rPr>
        <w:t>a</w:t>
      </w:r>
      <w:r>
        <w:rPr>
          <w:rStyle w:val="StyleUnderline"/>
        </w:rPr>
        <w:t xml:space="preserve"> massive </w:t>
      </w:r>
      <w:r>
        <w:rPr>
          <w:rStyle w:val="StyleUnderline"/>
          <w:highlight w:val="cyan"/>
        </w:rPr>
        <w:t>drive</w:t>
      </w:r>
      <w:r>
        <w:rPr>
          <w:rStyle w:val="StyleUnderline"/>
        </w:rPr>
        <w:t xml:space="preserve"> of </w:t>
      </w:r>
      <w:r w:rsidRPr="00742321">
        <w:rPr>
          <w:rStyle w:val="StyleUnderline"/>
          <w:highlight w:val="yellow"/>
        </w:rPr>
        <w:t>technology transfer, capacity expansion, and supply line coordinatio</w:t>
      </w:r>
      <w:r>
        <w:rPr>
          <w:rStyle w:val="StyleUnderline"/>
        </w:rPr>
        <w:t xml:space="preserve">n </w:t>
      </w:r>
      <w:r>
        <w:rPr>
          <w:rStyle w:val="StyleUnderline"/>
          <w:highlight w:val="cyan"/>
        </w:rPr>
        <w:t>to bring vaccine</w:t>
      </w:r>
      <w:r>
        <w:rPr>
          <w:rStyle w:val="StyleUnderline"/>
        </w:rPr>
        <w:t xml:space="preserve"> </w:t>
      </w:r>
      <w:r>
        <w:rPr>
          <w:rStyle w:val="StyleUnderline"/>
          <w:highlight w:val="cyan"/>
        </w:rPr>
        <w:t>supply in line with global demand</w:t>
      </w:r>
      <w:r>
        <w:rPr>
          <w:rStyle w:val="StyleUnderline"/>
        </w:rPr>
        <w:t xml:space="preserve">. </w:t>
      </w:r>
      <w:r w:rsidRPr="00742321">
        <w:rPr>
          <w:rStyle w:val="Emphasis"/>
          <w:highlight w:val="yellow"/>
        </w:rPr>
        <w:t>Dispensing with patents in no way obviates the need</w:t>
      </w:r>
      <w:r>
        <w:rPr>
          <w:rStyle w:val="Emphasis"/>
          <w:highlight w:val="cyan"/>
        </w:rPr>
        <w:t xml:space="preserve"> for</w:t>
      </w:r>
      <w:r>
        <w:rPr>
          <w:rStyle w:val="Emphasis"/>
        </w:rPr>
        <w:t xml:space="preserve"> </w:t>
      </w:r>
      <w:r>
        <w:rPr>
          <w:rStyle w:val="Emphasis"/>
          <w:highlight w:val="cyan"/>
        </w:rPr>
        <w:t xml:space="preserve">governments to fund </w:t>
      </w:r>
      <w:r>
        <w:rPr>
          <w:rStyle w:val="Emphasis"/>
        </w:rPr>
        <w:t>and oversee</w:t>
      </w:r>
      <w:r>
        <w:rPr>
          <w:rStyle w:val="Emphasis"/>
          <w:highlight w:val="cyan"/>
        </w:rPr>
        <w:t xml:space="preserve"> this effort</w:t>
      </w:r>
      <w:r>
        <w:rPr>
          <w:rStyle w:val="Emphasis"/>
        </w:rPr>
        <w:t>.</w:t>
      </w:r>
    </w:p>
    <w:p w14:paraId="75608F6E" w14:textId="77777777" w:rsidR="00742321" w:rsidRDefault="00742321" w:rsidP="00742321">
      <w:r>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w:t>
      </w:r>
      <w:r>
        <w:rPr>
          <w:rStyle w:val="StyleUnderline"/>
        </w:rPr>
        <w:t>most of the world isn’t so lucky. The virus is </w:t>
      </w:r>
      <w:hyperlink r:id="rId25" w:history="1">
        <w:r>
          <w:rPr>
            <w:rStyle w:val="StyleUnderline"/>
          </w:rPr>
          <w:t>currently raging in India and throughout South America</w:t>
        </w:r>
      </w:hyperlink>
      <w:r>
        <w:rPr>
          <w:rStyle w:val="StyleUnderline"/>
        </w:rPr>
        <w:t>, overwhelming health care systems and inflicting suffering and loss on a horrific scale.</w:t>
      </w:r>
      <w:r>
        <w:t xml:space="preserve"> And consider the fact that Australia, which has been successful in suppressing the virus, recently announced it was sticking to plans to keep its borders closed until mid-2022. </w:t>
      </w:r>
      <w:r>
        <w:rPr>
          <w:rStyle w:val="StyleUnderline"/>
        </w:rPr>
        <w:t>Criticisms of the TRIPS waiver that focus only on the next few months are therefore short-sighted: this pandemic could well drag on long enough for elimination of patent restrictions to enable new vaccine producers to make a positive difference.</w:t>
      </w:r>
    </w:p>
    <w:p w14:paraId="146B64D3" w14:textId="77777777" w:rsidR="00742321" w:rsidRDefault="00742321" w:rsidP="00742321">
      <w:r>
        <w:rPr>
          <w:rStyle w:val="StyleUnderline"/>
        </w:rPr>
        <w:t xml:space="preserve">Furthermore, and probably even more important, </w:t>
      </w:r>
      <w:r>
        <w:rPr>
          <w:rStyle w:val="Emphasis"/>
          <w:highlight w:val="cyan"/>
        </w:rPr>
        <w:t>this is almost certainly not the last pandemic</w:t>
      </w:r>
      <w:r>
        <w:rPr>
          <w:rStyle w:val="Emphasis"/>
        </w:rPr>
        <w:t xml:space="preserve"> we will </w:t>
      </w:r>
      <w:r>
        <w:rPr>
          <w:rStyle w:val="StyleUnderline"/>
        </w:rPr>
        <w:t xml:space="preserve">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Pr>
          <w:rStyle w:val="StyleUnderline"/>
          <w:highlight w:val="cyan"/>
        </w:rPr>
        <w:t>Everything we do</w:t>
      </w:r>
      <w:r>
        <w:rPr>
          <w:rStyle w:val="StyleUnderline"/>
        </w:rPr>
        <w:t xml:space="preserve"> and learn in the current crisis </w:t>
      </w:r>
      <w:r>
        <w:rPr>
          <w:rStyle w:val="StyleUnderline"/>
          <w:highlight w:val="cyan"/>
        </w:rPr>
        <w:t>should be viewed</w:t>
      </w:r>
      <w:r>
        <w:rPr>
          <w:rStyle w:val="StyleUnderline"/>
        </w:rPr>
        <w:t xml:space="preserve"> </w:t>
      </w:r>
      <w:r>
        <w:rPr>
          <w:rStyle w:val="StyleUnderline"/>
          <w:highlight w:val="cyan"/>
        </w:rPr>
        <w:t>from the perspective of getting ready for next time</w:t>
      </w:r>
      <w:r>
        <w:rPr>
          <w:highlight w:val="cyan"/>
        </w:rPr>
        <w:t>.</w:t>
      </w:r>
    </w:p>
    <w:p w14:paraId="119FADF1" w14:textId="77777777" w:rsidR="00742321" w:rsidRPr="00FA0BB5" w:rsidRDefault="00742321" w:rsidP="00FA0BB5"/>
    <w:p w14:paraId="7AA1F54C" w14:textId="77777777" w:rsidR="000547D0" w:rsidRPr="00F105BA" w:rsidRDefault="000547D0" w:rsidP="000547D0">
      <w:pPr>
        <w:pStyle w:val="Heading4"/>
      </w:pPr>
      <w:r w:rsidRPr="00F105BA">
        <w:t xml:space="preserve">No solvency – There is no IP barrier in most countries. The fact that they are not manufacturing vaccine shows that they </w:t>
      </w:r>
      <w:r w:rsidRPr="00F105BA">
        <w:rPr>
          <w:i/>
        </w:rPr>
        <w:t>can’t</w:t>
      </w:r>
      <w:r w:rsidRPr="00F105BA">
        <w:t xml:space="preserve"> without compulsory licensing.</w:t>
      </w:r>
    </w:p>
    <w:p w14:paraId="324C694F" w14:textId="77777777" w:rsidR="000547D0" w:rsidRPr="00F105BA" w:rsidRDefault="000547D0" w:rsidP="000547D0">
      <w:pPr>
        <w:rPr>
          <w:rFonts w:eastAsia="Calibri"/>
        </w:rPr>
      </w:pPr>
      <w:proofErr w:type="spellStart"/>
      <w:r w:rsidRPr="00F105BA">
        <w:rPr>
          <w:rFonts w:eastAsia="Calibri"/>
          <w:b/>
          <w:bCs/>
          <w:sz w:val="26"/>
        </w:rPr>
        <w:t>Mercurio</w:t>
      </w:r>
      <w:proofErr w:type="spellEnd"/>
      <w:r w:rsidRPr="00F105BA">
        <w:rPr>
          <w:rFonts w:eastAsia="Calibri"/>
          <w:b/>
          <w:bCs/>
          <w:sz w:val="26"/>
        </w:rPr>
        <w:t xml:space="preserve"> 21</w:t>
      </w:r>
      <w:r w:rsidRPr="00F105BA">
        <w:rPr>
          <w:rFonts w:eastAsia="Calibri"/>
        </w:rPr>
        <w:t xml:space="preserve"> </w:t>
      </w:r>
    </w:p>
    <w:p w14:paraId="3870C98D" w14:textId="77777777" w:rsidR="000547D0" w:rsidRPr="00F105BA" w:rsidRDefault="000547D0" w:rsidP="000547D0">
      <w:pPr>
        <w:rPr>
          <w:rFonts w:eastAsia="Calibri"/>
        </w:rPr>
      </w:pPr>
      <w:proofErr w:type="spellStart"/>
      <w:r w:rsidRPr="00F105BA">
        <w:rPr>
          <w:rStyle w:val="Style13ptBold"/>
        </w:rPr>
        <w:t>Mercurio</w:t>
      </w:r>
      <w:proofErr w:type="spellEnd"/>
      <w:r w:rsidRPr="00F105BA">
        <w:rPr>
          <w:rStyle w:val="Style13ptBold"/>
        </w:rPr>
        <w:t xml:space="preserve"> 2/12 - </w:t>
      </w:r>
      <w:r w:rsidRPr="00F105BA">
        <w:rPr>
          <w:rFonts w:eastAsia="Calibri"/>
        </w:rPr>
        <w:t xml:space="preserve">Bryan </w:t>
      </w:r>
      <w:proofErr w:type="spellStart"/>
      <w:r w:rsidRPr="00F105BA">
        <w:rPr>
          <w:rFonts w:eastAsia="Calibri"/>
        </w:rPr>
        <w:t>Mercurio</w:t>
      </w:r>
      <w:proofErr w:type="spellEnd"/>
      <w:r w:rsidRPr="00F105BA">
        <w:rPr>
          <w:rFonts w:eastAsia="Calibri"/>
        </w:rPr>
        <w:t>; Chinese University of Hong Kong - Faculty of Law, ; 2-12-2021; "</w:t>
      </w:r>
      <w:proofErr w:type="spellStart"/>
      <w:r w:rsidRPr="00F105BA">
        <w:rPr>
          <w:rFonts w:eastAsia="Calibri"/>
        </w:rPr>
        <w:t>Wto</w:t>
      </w:r>
      <w:proofErr w:type="spellEnd"/>
      <w:r w:rsidRPr="00F105BA">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F105BA">
        <w:rPr>
          <w:rFonts w:eastAsia="Calibri"/>
        </w:rPr>
        <w:t>Ssrn</w:t>
      </w:r>
      <w:proofErr w:type="spellEnd"/>
      <w:r w:rsidRPr="00F105BA">
        <w:rPr>
          <w:rFonts w:eastAsia="Calibri"/>
        </w:rPr>
        <w:t xml:space="preserve">: Https://Ssrn.Com/Abstract=3789820 Or Http://Dx.Doi.Org/10.2139/Ssrn.3789820"; https://papers.ssrn.com/sol3/papers.cfm?abstract_id=3789820, accessed 7-21-2021; </w:t>
      </w:r>
      <w:proofErr w:type="spellStart"/>
      <w:r w:rsidRPr="00F105BA">
        <w:rPr>
          <w:rFonts w:eastAsia="Calibri"/>
        </w:rPr>
        <w:t>JPark</w:t>
      </w:r>
      <w:proofErr w:type="spellEnd"/>
    </w:p>
    <w:p w14:paraId="59F0F57F" w14:textId="77777777" w:rsidR="000547D0" w:rsidRPr="00F105BA" w:rsidRDefault="000547D0" w:rsidP="000547D0">
      <w:pPr>
        <w:ind w:left="720"/>
        <w:rPr>
          <w:rFonts w:eastAsia="Calibri"/>
          <w:sz w:val="12"/>
        </w:rPr>
      </w:pPr>
      <w:r w:rsidRPr="00F105BA">
        <w:rPr>
          <w:rFonts w:eastAsia="Calibri"/>
          <w:sz w:val="12"/>
        </w:rPr>
        <w:t xml:space="preserve">Second, the proposed </w:t>
      </w:r>
      <w:r w:rsidRPr="00F105BA">
        <w:rPr>
          <w:rStyle w:val="StyleUnderline"/>
          <w:highlight w:val="yellow"/>
        </w:rPr>
        <w:t>waiver will do nothing to address</w:t>
      </w:r>
      <w:r w:rsidRPr="00F105BA">
        <w:rPr>
          <w:rFonts w:eastAsia="Calibri"/>
          <w:sz w:val="12"/>
        </w:rPr>
        <w:t xml:space="preserve"> the problem of </w:t>
      </w:r>
      <w:r w:rsidRPr="00F105BA">
        <w:rPr>
          <w:rStyle w:val="StyleUnderline"/>
          <w:highlight w:val="yellow"/>
        </w:rPr>
        <w:t>lack of capacity or</w:t>
      </w:r>
      <w:r w:rsidRPr="00F105BA">
        <w:rPr>
          <w:rFonts w:eastAsia="Calibri"/>
          <w:sz w:val="12"/>
        </w:rPr>
        <w:t xml:space="preserve"> the </w:t>
      </w:r>
      <w:r w:rsidRPr="00F105BA">
        <w:rPr>
          <w:rStyle w:val="StyleUnderline"/>
          <w:highlight w:val="yellow"/>
        </w:rPr>
        <w:t>transfer of technology</w:t>
      </w:r>
      <w:r w:rsidRPr="00F105BA">
        <w:rPr>
          <w:rFonts w:eastAsia="Calibri"/>
          <w:sz w:val="12"/>
        </w:rPr>
        <w:t xml:space="preserve"> and goodwill. Pharmaceutical </w:t>
      </w:r>
      <w:r w:rsidRPr="00F105BA">
        <w:rPr>
          <w:rStyle w:val="StyleUnderline"/>
          <w:highlight w:val="yellow"/>
        </w:rPr>
        <w:t xml:space="preserve">companies have not applied for patents in the majority of </w:t>
      </w:r>
      <w:r w:rsidRPr="00F105BA">
        <w:rPr>
          <w:rStyle w:val="StyleUnderline"/>
          <w:highlight w:val="yellow"/>
        </w:rPr>
        <w:lastRenderedPageBreak/>
        <w:t>developing countries</w:t>
      </w:r>
      <w:r w:rsidRPr="00F105BA">
        <w:rPr>
          <w:rFonts w:eastAsia="Calibri"/>
          <w:sz w:val="12"/>
        </w:rPr>
        <w:t xml:space="preserve"> – in such countries, </w:t>
      </w:r>
      <w:r w:rsidRPr="00F105BA">
        <w:rPr>
          <w:rStyle w:val="StyleUnderline"/>
          <w:highlight w:val="yellow"/>
        </w:rPr>
        <w:t>any manufacturer is free to produce and market the vaccine inside</w:t>
      </w:r>
      <w:r w:rsidRPr="00F105BA">
        <w:rPr>
          <w:rFonts w:eastAsia="Calibri"/>
          <w:sz w:val="12"/>
        </w:rPr>
        <w:t xml:space="preserve"> the territory of </w:t>
      </w:r>
      <w:r w:rsidRPr="00F105BA">
        <w:rPr>
          <w:rStyle w:val="StyleUnderline"/>
          <w:highlight w:val="yellow"/>
        </w:rPr>
        <w:t>that country or to export</w:t>
      </w:r>
      <w:r w:rsidRPr="00F105BA">
        <w:rPr>
          <w:rFonts w:eastAsia="Calibri"/>
          <w:sz w:val="12"/>
        </w:rPr>
        <w:t xml:space="preserve"> the vaccine </w:t>
      </w:r>
      <w:r w:rsidRPr="00F105BA">
        <w:rPr>
          <w:rStyle w:val="StyleUnderline"/>
          <w:highlight w:val="yellow"/>
        </w:rPr>
        <w:t>to</w:t>
      </w:r>
      <w:r w:rsidRPr="00F105BA">
        <w:rPr>
          <w:rFonts w:eastAsia="Calibri"/>
          <w:sz w:val="12"/>
        </w:rPr>
        <w:t xml:space="preserve"> other </w:t>
      </w:r>
      <w:r w:rsidRPr="00F105BA">
        <w:rPr>
          <w:rStyle w:val="StyleUnderline"/>
          <w:highlight w:val="yellow"/>
        </w:rPr>
        <w:t>countries where patents have not been filed.</w:t>
      </w:r>
      <w:r w:rsidRPr="00F105BA">
        <w:rPr>
          <w:rFonts w:eastAsia="Calibri"/>
          <w:sz w:val="12"/>
        </w:rPr>
        <w:t xml:space="preserve">33 Patents cannot be the problem in the countries where no patent applications have been filed, but the </w:t>
      </w:r>
      <w:r w:rsidRPr="00F105BA">
        <w:rPr>
          <w:rStyle w:val="StyleUnderline"/>
          <w:highlight w:val="yellow"/>
        </w:rPr>
        <w:t>lack of production</w:t>
      </w:r>
      <w:r w:rsidRPr="00F105BA">
        <w:rPr>
          <w:rFonts w:eastAsia="Calibri"/>
          <w:sz w:val="12"/>
        </w:rPr>
        <w:t xml:space="preserve"> in such countries </w:t>
      </w:r>
      <w:r w:rsidRPr="00F105BA">
        <w:rPr>
          <w:rStyle w:val="StyleUnderline"/>
          <w:highlight w:val="yellow"/>
        </w:rPr>
        <w:t>points to the real problem</w:t>
      </w:r>
      <w:r w:rsidRPr="00F105BA">
        <w:rPr>
          <w:rFonts w:eastAsia="Calibri"/>
          <w:sz w:val="12"/>
        </w:rPr>
        <w:t xml:space="preserve"> – these countries </w:t>
      </w:r>
      <w:r w:rsidRPr="00F105BA">
        <w:rPr>
          <w:rStyle w:val="StyleUnderline"/>
          <w:highlight w:val="yellow"/>
        </w:rPr>
        <w:t>lack manufacturing capacity and capability.</w:t>
      </w:r>
      <w:r w:rsidRPr="00F105BA">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F105BA">
        <w:rPr>
          <w:rStyle w:val="StyleUnderline"/>
          <w:highlight w:val="yellow"/>
        </w:rPr>
        <w:t>Regardless of whether an IP waiver is granted, the remaining countries will be left without enhanced vaccine access and still reliant on imported supplies.</w:t>
      </w:r>
      <w:r w:rsidRPr="00F105BA">
        <w:rPr>
          <w:rFonts w:eastAsia="Calibri"/>
          <w:sz w:val="12"/>
        </w:rPr>
        <w:t xml:space="preserve"> </w:t>
      </w:r>
      <w:r w:rsidRPr="00F105BA">
        <w:rPr>
          <w:sz w:val="12"/>
        </w:rPr>
        <w:t>With prices</w:t>
      </w:r>
      <w:r w:rsidRPr="00F105BA">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F105BA">
        <w:rPr>
          <w:rFonts w:eastAsia="Calibri"/>
          <w:sz w:val="12"/>
        </w:rPr>
        <w:t>licence</w:t>
      </w:r>
      <w:proofErr w:type="spellEnd"/>
      <w:r w:rsidRPr="00F105BA">
        <w:rPr>
          <w:rFonts w:eastAsia="Calibri"/>
          <w:sz w:val="12"/>
        </w:rPr>
        <w:t xml:space="preserv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F105BA">
        <w:rPr>
          <w:rFonts w:eastAsia="Calibri"/>
          <w:sz w:val="12"/>
        </w:rPr>
        <w:t>licence</w:t>
      </w:r>
      <w:proofErr w:type="spellEnd"/>
      <w:r w:rsidRPr="00F105BA">
        <w:rPr>
          <w:rFonts w:eastAsia="Calibri"/>
          <w:sz w:val="12"/>
        </w:rPr>
        <w:t xml:space="preserve"> from the patent holder, as such </w:t>
      </w:r>
      <w:proofErr w:type="spellStart"/>
      <w:r w:rsidRPr="00F105BA">
        <w:rPr>
          <w:rFonts w:eastAsia="Calibri"/>
          <w:sz w:val="12"/>
        </w:rPr>
        <w:t>licences</w:t>
      </w:r>
      <w:proofErr w:type="spellEnd"/>
      <w:r w:rsidRPr="00F105BA">
        <w:rPr>
          <w:rFonts w:eastAsia="Calibri"/>
          <w:sz w:val="12"/>
        </w:rPr>
        <w:t xml:space="preserve"> include provisions for the transfer of technology, know-how and ongoing quality assurance support</w:t>
      </w:r>
    </w:p>
    <w:p w14:paraId="0C06E9B9" w14:textId="77777777" w:rsidR="000547D0" w:rsidRPr="00F105BA" w:rsidRDefault="000547D0" w:rsidP="000547D0">
      <w:pPr>
        <w:pStyle w:val="Heading4"/>
      </w:pPr>
      <w:r w:rsidRPr="00F105BA">
        <w:t>No solvency – the problem is supply. IP has already been voluntarily licensed.</w:t>
      </w:r>
    </w:p>
    <w:p w14:paraId="004116DB" w14:textId="77777777" w:rsidR="000547D0" w:rsidRPr="00F105BA" w:rsidRDefault="000547D0" w:rsidP="000547D0">
      <w:pPr>
        <w:rPr>
          <w:rFonts w:eastAsia="Calibri"/>
        </w:rPr>
      </w:pPr>
      <w:r w:rsidRPr="00F105BA">
        <w:rPr>
          <w:rStyle w:val="Style13ptBold"/>
        </w:rPr>
        <w:t>Tabarrok 21</w:t>
      </w:r>
      <w:r w:rsidRPr="00F105BA">
        <w:rPr>
          <w:rFonts w:eastAsia="Calibri"/>
          <w:b/>
          <w:bCs/>
          <w:sz w:val="26"/>
        </w:rPr>
        <w:t xml:space="preserve"> - </w:t>
      </w:r>
      <w:r w:rsidRPr="00F105BA">
        <w:rPr>
          <w:rFonts w:eastAsia="Calibri"/>
        </w:rPr>
        <w:t xml:space="preserve">Alex Tabarrok (Bartley J. Madden Chair in Economics at the </w:t>
      </w:r>
      <w:proofErr w:type="spellStart"/>
      <w:r w:rsidRPr="00F105BA">
        <w:rPr>
          <w:rFonts w:eastAsia="Calibri"/>
        </w:rPr>
        <w:t>Mercatus</w:t>
      </w:r>
      <w:proofErr w:type="spellEnd"/>
      <w:r w:rsidRPr="00F105BA">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5C168F52" w14:textId="77777777" w:rsidR="000547D0" w:rsidRPr="00F105BA" w:rsidRDefault="000547D0" w:rsidP="000547D0">
      <w:pPr>
        <w:ind w:left="720"/>
        <w:rPr>
          <w:rFonts w:eastAsia="Calibri"/>
          <w:sz w:val="12"/>
        </w:rPr>
      </w:pPr>
      <w:r w:rsidRPr="00F105BA">
        <w:rPr>
          <w:rFonts w:eastAsia="Calibri"/>
          <w:sz w:val="12"/>
        </w:rPr>
        <w:t xml:space="preserve">For the last year and a half I have been shouting from the rooftops, “invest in capacity, build more factories, shore up the supply lines, spend billions to save trillions.” Fortunately, some </w:t>
      </w:r>
      <w:proofErr w:type="spellStart"/>
      <w:r w:rsidRPr="00F105BA">
        <w:rPr>
          <w:rFonts w:eastAsia="Calibri"/>
          <w:sz w:val="12"/>
        </w:rPr>
        <w:t>boffins</w:t>
      </w:r>
      <w:proofErr w:type="spellEnd"/>
      <w:r w:rsidRPr="00F105BA">
        <w:rPr>
          <w:rFonts w:eastAsia="Calibri"/>
          <w:sz w:val="12"/>
        </w:rPr>
        <w:t xml:space="preserve"> in the Biden administration have found a better way, “the US supports the waiver of IP protections on COVID-19 vaccines to help end the pandemic.”¶ Waive IP protections. So simple. Why didn’t I think of that???¶ Patents are not the problem. All of the vaccine manufacturers are trying to increase supply as quickly as possible. Billions of doses are being produced–more than ever before in the history of the world. </w:t>
      </w:r>
      <w:r w:rsidRPr="00F105BA">
        <w:rPr>
          <w:rStyle w:val="StyleUnderline"/>
          <w:highlight w:val="yellow"/>
        </w:rPr>
        <w:t>Licenses are widely available. AstraZeneca</w:t>
      </w:r>
      <w:r w:rsidRPr="00F105BA">
        <w:rPr>
          <w:rFonts w:eastAsia="Calibri"/>
          <w:sz w:val="12"/>
        </w:rPr>
        <w:t xml:space="preserve"> </w:t>
      </w:r>
      <w:r w:rsidRPr="00F105BA">
        <w:rPr>
          <w:rStyle w:val="StyleUnderline"/>
          <w:highlight w:val="yellow"/>
        </w:rPr>
        <w:t>have licensed</w:t>
      </w:r>
      <w:r w:rsidRPr="00F105BA">
        <w:rPr>
          <w:rFonts w:eastAsia="Calibri"/>
          <w:sz w:val="12"/>
        </w:rPr>
        <w:t xml:space="preserve"> their vaccine for production </w:t>
      </w:r>
      <w:r w:rsidRPr="00F105BA">
        <w:rPr>
          <w:rStyle w:val="StyleUnderline"/>
          <w:highlight w:val="yellow"/>
        </w:rPr>
        <w:t>with manufactures around the world</w:t>
      </w:r>
      <w:r w:rsidRPr="00F105BA">
        <w:rPr>
          <w:rFonts w:eastAsia="Calibri"/>
          <w:sz w:val="12"/>
        </w:rPr>
        <w:t xml:space="preserve">, including in India, Brazil, Mexico, Argentina, China and South Africa. </w:t>
      </w:r>
      <w:r w:rsidRPr="00F105BA">
        <w:rPr>
          <w:rStyle w:val="StyleUnderline"/>
          <w:highlight w:val="yellow"/>
        </w:rPr>
        <w:t>J&amp;J’s vaccine has been licensed</w:t>
      </w:r>
      <w:r w:rsidRPr="00F105BA">
        <w:rPr>
          <w:rFonts w:eastAsia="Calibri"/>
          <w:sz w:val="12"/>
        </w:rPr>
        <w:t xml:space="preserve"> for production </w:t>
      </w:r>
      <w:r w:rsidRPr="00F105BA">
        <w:rPr>
          <w:rStyle w:val="StyleUnderline"/>
          <w:highlight w:val="yellow"/>
        </w:rPr>
        <w:t>by multiple firms in the U</w:t>
      </w:r>
      <w:r w:rsidRPr="00F105BA">
        <w:rPr>
          <w:rFonts w:eastAsia="Calibri"/>
          <w:sz w:val="12"/>
        </w:rPr>
        <w:t xml:space="preserve">nited </w:t>
      </w:r>
      <w:r w:rsidRPr="00F105BA">
        <w:rPr>
          <w:rStyle w:val="StyleUnderline"/>
          <w:highlight w:val="yellow"/>
        </w:rPr>
        <w:t>S</w:t>
      </w:r>
      <w:r w:rsidRPr="00F105BA">
        <w:rPr>
          <w:rFonts w:eastAsia="Calibri"/>
          <w:sz w:val="12"/>
        </w:rPr>
        <w:t xml:space="preserve">tates as well as with firms in </w:t>
      </w:r>
      <w:r w:rsidRPr="00F105BA">
        <w:rPr>
          <w:rStyle w:val="StyleUnderline"/>
          <w:highlight w:val="yellow"/>
        </w:rPr>
        <w:t>Spain, South Africa and France.</w:t>
      </w:r>
      <w:r w:rsidRPr="00F105BA">
        <w:rPr>
          <w:rFonts w:eastAsia="Calibri"/>
          <w:sz w:val="12"/>
        </w:rPr>
        <w:t xml:space="preserve"> </w:t>
      </w:r>
      <w:r w:rsidRPr="00F105BA">
        <w:rPr>
          <w:rStyle w:val="StyleUnderline"/>
          <w:highlight w:val="yellow"/>
        </w:rPr>
        <w:t>Sputnik has been licensed</w:t>
      </w:r>
      <w:r w:rsidRPr="00F105BA">
        <w:rPr>
          <w:rFonts w:eastAsia="Calibri"/>
          <w:sz w:val="12"/>
        </w:rPr>
        <w:t xml:space="preserve"> for production by firms </w:t>
      </w:r>
      <w:r w:rsidRPr="00F105BA">
        <w:rPr>
          <w:rStyle w:val="StyleUnderline"/>
          <w:highlight w:val="yellow"/>
        </w:rPr>
        <w:t>in India, China, South Korea, Brazil</w:t>
      </w:r>
      <w:r w:rsidRPr="00F105BA">
        <w:rPr>
          <w:rFonts w:eastAsia="Calibri"/>
          <w:sz w:val="12"/>
        </w:rPr>
        <w:t xml:space="preserve"> and pending EMA approval with firms in </w:t>
      </w:r>
      <w:r w:rsidRPr="00F105BA">
        <w:rPr>
          <w:rStyle w:val="StyleUnderline"/>
          <w:highlight w:val="yellow"/>
        </w:rPr>
        <w:t>Germany and France.</w:t>
      </w:r>
      <w:r w:rsidRPr="00F105BA">
        <w:rPr>
          <w:rFonts w:eastAsia="Calibri"/>
          <w:sz w:val="12"/>
        </w:rPr>
        <w:t xml:space="preserve"> </w:t>
      </w:r>
      <w:proofErr w:type="spellStart"/>
      <w:r w:rsidRPr="00F105BA">
        <w:rPr>
          <w:rStyle w:val="StyleUnderline"/>
          <w:highlight w:val="yellow"/>
        </w:rPr>
        <w:t>Sinopharm</w:t>
      </w:r>
      <w:proofErr w:type="spellEnd"/>
      <w:r w:rsidRPr="00F105BA">
        <w:rPr>
          <w:rStyle w:val="StyleUnderline"/>
          <w:highlight w:val="yellow"/>
        </w:rPr>
        <w:t xml:space="preserve"> has been licensed in the UAE, Egypt and Bangladesh. </w:t>
      </w:r>
      <w:proofErr w:type="spellStart"/>
      <w:r w:rsidRPr="00F105BA">
        <w:rPr>
          <w:rStyle w:val="StyleUnderline"/>
          <w:highlight w:val="yellow"/>
        </w:rPr>
        <w:t>Novavax</w:t>
      </w:r>
      <w:proofErr w:type="spellEnd"/>
      <w:r w:rsidRPr="00F105BA">
        <w:rPr>
          <w:rStyle w:val="StyleUnderline"/>
          <w:highlight w:val="yellow"/>
        </w:rPr>
        <w:t xml:space="preserve"> has licensed</w:t>
      </w:r>
      <w:r w:rsidRPr="00F105BA">
        <w:rPr>
          <w:rFonts w:eastAsia="Calibri"/>
          <w:sz w:val="12"/>
        </w:rPr>
        <w:t xml:space="preserve"> its vaccine for production </w:t>
      </w:r>
      <w:r w:rsidRPr="00F105BA">
        <w:rPr>
          <w:rStyle w:val="StyleUnderline"/>
          <w:highlight w:val="yellow"/>
        </w:rPr>
        <w:t>in South Korea, India, and Japan and it is desperate to find other licensees</w:t>
      </w:r>
      <w:r w:rsidRPr="00F105BA">
        <w:rPr>
          <w:rFonts w:eastAsia="Calibri"/>
          <w:sz w:val="12"/>
        </w:rPr>
        <w:t xml:space="preserve"> but technology transfer isn’t easy and </w:t>
      </w:r>
      <w:r w:rsidRPr="00F105BA">
        <w:rPr>
          <w:rStyle w:val="StyleUnderline"/>
          <w:highlight w:val="yellow"/>
        </w:rPr>
        <w:t xml:space="preserve">there are limited supplies </w:t>
      </w:r>
      <w:r w:rsidRPr="00F105BA">
        <w:rPr>
          <w:sz w:val="12"/>
        </w:rPr>
        <w:t>of raw materials</w:t>
      </w:r>
      <w:r w:rsidRPr="00F105BA">
        <w:rPr>
          <w:rFonts w:eastAsia="Calibri"/>
          <w:sz w:val="12"/>
        </w:rPr>
        <w:t>:¶ Virtually overnight, [</w:t>
      </w:r>
      <w:proofErr w:type="spellStart"/>
      <w:r w:rsidRPr="00F105BA">
        <w:rPr>
          <w:rFonts w:eastAsia="Calibri"/>
          <w:sz w:val="12"/>
        </w:rPr>
        <w:t>Novavax</w:t>
      </w:r>
      <w:proofErr w:type="spellEnd"/>
      <w:r w:rsidRPr="00F105BA">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F105BA">
        <w:rPr>
          <w:rStyle w:val="StyleUnderline"/>
          <w:highlight w:val="yellow"/>
        </w:rPr>
        <w:t>they’ve found themselves short on raw materials as diverse as Chilean tree bark and bioreactor bags.</w:t>
      </w:r>
      <w:r w:rsidRPr="00F105BA">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Plastic bags are a bigger bottleneck than patents. </w:t>
      </w:r>
      <w:r w:rsidRPr="00F105BA">
        <w:rPr>
          <w:rStyle w:val="StyleUnderline"/>
          <w:highlight w:val="yellow"/>
        </w:rPr>
        <w:t xml:space="preserve">The US embargo on vaccine supplies </w:t>
      </w:r>
      <w:r w:rsidRPr="00F105BA">
        <w:rPr>
          <w:sz w:val="12"/>
        </w:rPr>
        <w:t>to India</w:t>
      </w:r>
      <w:r w:rsidRPr="00F105BA">
        <w:rPr>
          <w:rFonts w:eastAsia="Calibri"/>
          <w:sz w:val="12"/>
        </w:rPr>
        <w:t xml:space="preserve"> was precisely that the Biden administration used the DPA to prioritize things like bioreactor bags and filters to US suppliers and that </w:t>
      </w:r>
      <w:r w:rsidRPr="00F105BA">
        <w:rPr>
          <w:rStyle w:val="StyleUnderline"/>
          <w:highlight w:val="yellow"/>
        </w:rPr>
        <w:t>meant</w:t>
      </w:r>
      <w:r w:rsidRPr="00F105BA">
        <w:rPr>
          <w:rFonts w:eastAsia="Calibri"/>
          <w:sz w:val="12"/>
        </w:rPr>
        <w:t xml:space="preserve"> that </w:t>
      </w:r>
      <w:r w:rsidRPr="00F105BA">
        <w:rPr>
          <w:rStyle w:val="StyleUnderline"/>
          <w:highlight w:val="yellow"/>
        </w:rPr>
        <w:t>India</w:t>
      </w:r>
      <w:r w:rsidRPr="00F105BA">
        <w:rPr>
          <w:rFonts w:eastAsia="Calibri"/>
          <w:sz w:val="12"/>
        </w:rPr>
        <w:t xml:space="preserve">’s Serum Institute </w:t>
      </w:r>
      <w:r w:rsidRPr="00F105BA">
        <w:rPr>
          <w:rStyle w:val="StyleUnderline"/>
          <w:highlight w:val="yellow"/>
        </w:rPr>
        <w:t>was having trouble getting</w:t>
      </w:r>
      <w:r w:rsidRPr="00F105BA">
        <w:rPr>
          <w:rFonts w:eastAsia="Calibri"/>
          <w:sz w:val="12"/>
        </w:rPr>
        <w:t xml:space="preserve"> its </w:t>
      </w:r>
      <w:r w:rsidRPr="00F105BA">
        <w:rPr>
          <w:rStyle w:val="StyleUnderline"/>
          <w:highlight w:val="yellow"/>
        </w:rPr>
        <w:t>production lines ready</w:t>
      </w:r>
      <w:r w:rsidRPr="00F105BA">
        <w:rPr>
          <w:rFonts w:eastAsia="Calibri"/>
          <w:sz w:val="12"/>
        </w:rPr>
        <w:t xml:space="preserve"> for </w:t>
      </w:r>
      <w:proofErr w:type="spellStart"/>
      <w:r w:rsidRPr="00F105BA">
        <w:rPr>
          <w:rFonts w:eastAsia="Calibri"/>
          <w:sz w:val="12"/>
        </w:rPr>
        <w:t>Novavax</w:t>
      </w:r>
      <w:proofErr w:type="spellEnd"/>
      <w:r w:rsidRPr="00F105BA">
        <w:rPr>
          <w:rFonts w:eastAsia="Calibri"/>
          <w:sz w:val="12"/>
        </w:rPr>
        <w:t xml:space="preserve">. CureVac, another potential mRNA vaccine, is also finding it difficult to find supplies due to US restrictions (which means supplies are short everywhere). As Derek Lowe said:¶ </w:t>
      </w:r>
      <w:r w:rsidRPr="00F105BA">
        <w:rPr>
          <w:rStyle w:val="StyleUnderline"/>
          <w:highlight w:val="yellow"/>
        </w:rPr>
        <w:t>Abolishing patents will not provide</w:t>
      </w:r>
      <w:r w:rsidRPr="00F105BA">
        <w:rPr>
          <w:rFonts w:eastAsia="Calibri"/>
          <w:sz w:val="12"/>
        </w:rPr>
        <w:t xml:space="preserve"> more shaker bags or more Chilean tree bark, nor provide </w:t>
      </w:r>
      <w:r w:rsidRPr="00F105BA">
        <w:rPr>
          <w:rStyle w:val="StyleUnderline"/>
          <w:highlight w:val="yellow"/>
        </w:rPr>
        <w:t>more</w:t>
      </w:r>
      <w:r w:rsidRPr="00F105BA">
        <w:rPr>
          <w:rFonts w:eastAsia="Calibri"/>
          <w:sz w:val="12"/>
        </w:rPr>
        <w:t xml:space="preserve"> of the </w:t>
      </w:r>
      <w:r w:rsidRPr="00F105BA">
        <w:rPr>
          <w:rStyle w:val="StyleUnderline"/>
          <w:highlight w:val="yellow"/>
        </w:rPr>
        <w:t>key</w:t>
      </w:r>
      <w:r w:rsidRPr="00F105BA">
        <w:rPr>
          <w:rFonts w:eastAsia="Calibri"/>
          <w:sz w:val="12"/>
        </w:rPr>
        <w:t xml:space="preserve"> filtration </w:t>
      </w:r>
      <w:r w:rsidRPr="00F105BA">
        <w:rPr>
          <w:rStyle w:val="StyleUnderline"/>
          <w:highlight w:val="yellow"/>
        </w:rPr>
        <w:t>materials</w:t>
      </w:r>
      <w:r w:rsidRPr="00F105BA">
        <w:rPr>
          <w:rFonts w:eastAsia="Calibri"/>
          <w:sz w:val="12"/>
        </w:rPr>
        <w:t xml:space="preserve"> needed for production. </w:t>
      </w:r>
      <w:r w:rsidRPr="00F105BA">
        <w:rPr>
          <w:rStyle w:val="StyleUnderline"/>
          <w:highlight w:val="yellow"/>
        </w:rPr>
        <w:t>These processes have a lot of</w:t>
      </w:r>
      <w:r w:rsidRPr="00F105BA">
        <w:rPr>
          <w:rFonts w:eastAsia="Calibri"/>
          <w:sz w:val="12"/>
        </w:rPr>
        <w:t xml:space="preserve"> potential </w:t>
      </w:r>
      <w:r w:rsidRPr="00F105BA">
        <w:rPr>
          <w:rStyle w:val="StyleUnderline"/>
          <w:highlight w:val="yellow"/>
        </w:rPr>
        <w:t>choke points and rate-limiting steps</w:t>
      </w:r>
      <w:r w:rsidRPr="00F105BA">
        <w:rPr>
          <w:rFonts w:eastAsia="Calibri"/>
          <w:sz w:val="12"/>
        </w:rPr>
        <w:t xml:space="preserve"> in them, and there is no wand that will wave that complexity away.¶ Technology transfer has been difficult for AstraZeneca–which is one reason they have had production difficulties–and their vaccine uses relatively well understood technology. </w:t>
      </w:r>
      <w:r w:rsidRPr="00F105BA">
        <w:rPr>
          <w:rStyle w:val="StyleUnderline"/>
          <w:highlight w:val="yellow"/>
        </w:rPr>
        <w:t>The mRNA technology is new and has never before been used</w:t>
      </w:r>
      <w:r w:rsidRPr="00F105BA">
        <w:rPr>
          <w:rFonts w:eastAsia="Calibri"/>
          <w:sz w:val="12"/>
        </w:rPr>
        <w:t xml:space="preserve"> to produce at scale. </w:t>
      </w:r>
      <w:r w:rsidRPr="00F105BA">
        <w:rPr>
          <w:rStyle w:val="StyleUnderline"/>
          <w:highlight w:val="yellow"/>
        </w:rPr>
        <w:t xml:space="preserve">Pfizer and </w:t>
      </w:r>
      <w:proofErr w:type="spellStart"/>
      <w:r w:rsidRPr="00F105BA">
        <w:rPr>
          <w:rStyle w:val="StyleUnderline"/>
          <w:highlight w:val="yellow"/>
        </w:rPr>
        <w:t>Moderna</w:t>
      </w:r>
      <w:proofErr w:type="spellEnd"/>
      <w:r w:rsidRPr="00F105BA">
        <w:rPr>
          <w:rStyle w:val="StyleUnderline"/>
          <w:highlight w:val="yellow"/>
        </w:rPr>
        <w:t xml:space="preserve"> had to build factories and distribution systems from scratch. There are no mRNA factories idling on the sidelines.</w:t>
      </w:r>
      <w:r w:rsidRPr="00F105BA">
        <w:rPr>
          <w:rStyle w:val="StyleUnderline"/>
        </w:rPr>
        <w:t xml:space="preserve"> </w:t>
      </w:r>
      <w:r w:rsidRPr="00F105BA">
        <w:rPr>
          <w:rStyle w:val="StyleUnderline"/>
          <w:highlight w:val="yellow"/>
        </w:rPr>
        <w:t xml:space="preserve">If there were, </w:t>
      </w:r>
      <w:proofErr w:type="spellStart"/>
      <w:r w:rsidRPr="00F105BA">
        <w:rPr>
          <w:rStyle w:val="StyleUnderline"/>
          <w:highlight w:val="yellow"/>
        </w:rPr>
        <w:t>Moderna</w:t>
      </w:r>
      <w:proofErr w:type="spellEnd"/>
      <w:r w:rsidRPr="00F105BA">
        <w:rPr>
          <w:rStyle w:val="StyleUnderline"/>
          <w:highlight w:val="yellow"/>
        </w:rPr>
        <w:t xml:space="preserve"> or Pfizer would be happy to license since they are producing in their own factories 24</w:t>
      </w:r>
      <w:r w:rsidRPr="00F105BA">
        <w:rPr>
          <w:rFonts w:eastAsia="Calibri"/>
          <w:sz w:val="12"/>
        </w:rPr>
        <w:t xml:space="preserve"> hours a day, </w:t>
      </w:r>
      <w:r w:rsidRPr="00F105BA">
        <w:rPr>
          <w:rStyle w:val="StyleUnderline"/>
          <w:highlight w:val="yellow"/>
        </w:rPr>
        <w:t>seven</w:t>
      </w:r>
      <w:r w:rsidRPr="00F105BA">
        <w:rPr>
          <w:rFonts w:eastAsia="Calibri"/>
          <w:sz w:val="12"/>
        </w:rPr>
        <w:t xml:space="preserve"> days a week (monopolies restrict supply, remember?). Why do you think China hasn’t yet produced an mRNA vaccine? Hint: it isn’t fear about violating IP. Moreover, even </w:t>
      </w:r>
      <w:proofErr w:type="spellStart"/>
      <w:r w:rsidRPr="00F105BA">
        <w:rPr>
          <w:rFonts w:eastAsia="Calibri"/>
          <w:sz w:val="12"/>
        </w:rPr>
        <w:t>Moderna</w:t>
      </w:r>
      <w:proofErr w:type="spellEnd"/>
      <w:r w:rsidRPr="00F105BA">
        <w:rPr>
          <w:rFonts w:eastAsia="Calibri"/>
          <w:sz w:val="12"/>
        </w:rPr>
        <w:t xml:space="preserve"> and Pfizer don’t yet fully understand their production technology, they are learning by doing every single day. </w:t>
      </w:r>
      <w:proofErr w:type="spellStart"/>
      <w:r w:rsidRPr="00F105BA">
        <w:rPr>
          <w:rFonts w:eastAsia="Calibri"/>
          <w:sz w:val="12"/>
        </w:rPr>
        <w:t>Moderna</w:t>
      </w:r>
      <w:proofErr w:type="spellEnd"/>
      <w:r w:rsidRPr="00F105BA">
        <w:rPr>
          <w:rFonts w:eastAsia="Calibri"/>
          <w:sz w:val="12"/>
        </w:rPr>
        <w:t xml:space="preserve"> has said that they won’t enforce their patents during the pandemic but no one has stepped up to produce because no one else can.¶ The US trade representative’s announcement is virtue signaling to the anti-market left and will do little to nothing to increase supply.</w:t>
      </w:r>
    </w:p>
    <w:p w14:paraId="68852CBB" w14:textId="77777777" w:rsidR="000547D0" w:rsidRPr="00F105BA" w:rsidRDefault="000547D0" w:rsidP="000547D0"/>
    <w:p w14:paraId="5811F865" w14:textId="77777777" w:rsidR="000547D0" w:rsidRPr="00F105BA" w:rsidRDefault="000547D0" w:rsidP="000547D0"/>
    <w:p w14:paraId="44731B33" w14:textId="77777777" w:rsidR="000547D0" w:rsidRPr="00F105BA" w:rsidRDefault="000547D0" w:rsidP="000547D0"/>
    <w:p w14:paraId="0EE74B92" w14:textId="77777777" w:rsidR="000547D0" w:rsidRPr="00F105BA" w:rsidRDefault="000547D0" w:rsidP="000547D0">
      <w:pPr>
        <w:pStyle w:val="Heading4"/>
        <w:rPr>
          <w:rFonts w:eastAsia="SimSun" w:cs="Times New Roman"/>
        </w:rPr>
      </w:pPr>
      <w:r w:rsidRPr="00F105BA">
        <w:t xml:space="preserve">Turn: </w:t>
      </w:r>
      <w:r w:rsidRPr="00F105BA">
        <w:rPr>
          <w:rFonts w:eastAsia="SimSun" w:cs="Times New Roman"/>
        </w:rPr>
        <w:t>Reductions in IPR could result in unsafe or ineffective medicines. Turns solvency because too many people will be afraid of the vaccine to achieve herd immunity.</w:t>
      </w:r>
    </w:p>
    <w:p w14:paraId="5A4AE3EC" w14:textId="77777777" w:rsidR="000547D0" w:rsidRPr="00F105BA" w:rsidRDefault="000547D0" w:rsidP="000547D0">
      <w:pPr>
        <w:rPr>
          <w:rFonts w:eastAsia="Calibri"/>
        </w:rPr>
      </w:pPr>
      <w:r w:rsidRPr="00F105BA">
        <w:rPr>
          <w:rStyle w:val="Style13ptBold"/>
        </w:rPr>
        <w:t>Crosby et al. 21</w:t>
      </w:r>
      <w:r w:rsidRPr="00F105BA">
        <w:rPr>
          <w:rFonts w:eastAsia="Calibri"/>
        </w:rPr>
        <w:t xml:space="preserve">Daniel Crosby, Evan Diamond, Isabel Fernandez De La Cuesta, Jamieson Greer, Jeffrey </w:t>
      </w:r>
      <w:proofErr w:type="spellStart"/>
      <w:r w:rsidRPr="00F105BA">
        <w:rPr>
          <w:rFonts w:eastAsia="Calibri"/>
        </w:rPr>
        <w:t>Telep</w:t>
      </w:r>
      <w:proofErr w:type="spellEnd"/>
      <w:r w:rsidRPr="00F105BA">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F105BA">
        <w:rPr>
          <w:rFonts w:eastAsia="Calibri"/>
        </w:rPr>
        <w:t>JPark</w:t>
      </w:r>
      <w:proofErr w:type="spellEnd"/>
    </w:p>
    <w:p w14:paraId="0616C44E" w14:textId="77777777" w:rsidR="000547D0" w:rsidRPr="00F105BA" w:rsidRDefault="000547D0" w:rsidP="000547D0">
      <w:pPr>
        <w:ind w:left="720"/>
        <w:rPr>
          <w:rFonts w:eastAsia="Calibri"/>
          <w:sz w:val="12"/>
        </w:rPr>
      </w:pPr>
      <w:r w:rsidRPr="00F105BA">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F105BA">
        <w:rPr>
          <w:rStyle w:val="StyleUnderline"/>
          <w:highlight w:val="yellow"/>
        </w:rPr>
        <w:t xml:space="preserve">License agreements </w:t>
      </w:r>
      <w:r w:rsidRPr="00F105BA">
        <w:rPr>
          <w:sz w:val="12"/>
        </w:rPr>
        <w:t>also</w:t>
      </w:r>
      <w:r w:rsidRPr="00F105BA">
        <w:rPr>
          <w:rStyle w:val="StyleUnderline"/>
          <w:highlight w:val="yellow"/>
        </w:rPr>
        <w:t xml:space="preserve"> allow for orderly tech</w:t>
      </w:r>
      <w:r w:rsidRPr="00F105BA">
        <w:rPr>
          <w:sz w:val="12"/>
        </w:rPr>
        <w:t>nology</w:t>
      </w:r>
      <w:r w:rsidRPr="00F105BA">
        <w:rPr>
          <w:rStyle w:val="StyleUnderline"/>
          <w:highlight w:val="yellow"/>
        </w:rPr>
        <w:t xml:space="preserve"> transfer, including </w:t>
      </w:r>
      <w:r w:rsidRPr="00F105BA">
        <w:rPr>
          <w:sz w:val="12"/>
        </w:rPr>
        <w:t xml:space="preserve">of unpatented “trade secret” information and other </w:t>
      </w:r>
      <w:r w:rsidRPr="00F105BA">
        <w:rPr>
          <w:rStyle w:val="StyleUnderline"/>
          <w:highlight w:val="yellow"/>
        </w:rPr>
        <w:t xml:space="preserve">critical “know-how,” that may be essential to efficiently producing </w:t>
      </w:r>
      <w:r w:rsidRPr="00F105BA">
        <w:rPr>
          <w:sz w:val="12"/>
        </w:rPr>
        <w:t>and scaling-up</w:t>
      </w:r>
      <w:r w:rsidRPr="00F105BA">
        <w:rPr>
          <w:rStyle w:val="StyleUnderline"/>
          <w:highlight w:val="yellow"/>
        </w:rPr>
        <w:t xml:space="preserve"> safe and effective versions of </w:t>
      </w:r>
      <w:r w:rsidRPr="00F105BA">
        <w:rPr>
          <w:sz w:val="12"/>
        </w:rPr>
        <w:t>technologically</w:t>
      </w:r>
      <w:r w:rsidRPr="00F105BA">
        <w:rPr>
          <w:rStyle w:val="StyleUnderline"/>
          <w:highlight w:val="yellow"/>
        </w:rPr>
        <w:t xml:space="preserve"> complex vaccines </w:t>
      </w:r>
      <w:r w:rsidRPr="00F105BA">
        <w:rPr>
          <w:sz w:val="12"/>
        </w:rPr>
        <w:t>and biologic</w:t>
      </w:r>
      <w:r w:rsidRPr="00F105BA">
        <w:rPr>
          <w:rStyle w:val="StyleUnderline"/>
          <w:highlight w:val="yellow"/>
        </w:rPr>
        <w:t xml:space="preserve"> drug products. </w:t>
      </w:r>
      <w:r w:rsidRPr="00F105BA">
        <w:rPr>
          <w:sz w:val="12"/>
        </w:rPr>
        <w:t>Under the present TRIPS waiver proposal, however, member countries could try to exploit an extraordinarily broad scope of IP</w:t>
      </w:r>
      <w:r w:rsidRPr="00F105BA">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F105BA">
        <w:rPr>
          <w:sz w:val="12"/>
        </w:rPr>
        <w:t>Vaccine</w:t>
      </w:r>
      <w:r w:rsidRPr="00F105BA">
        <w:rPr>
          <w:rStyle w:val="StyleUnderline"/>
          <w:highlight w:val="yellow"/>
        </w:rPr>
        <w:t xml:space="preserve"> manufacture undertaken by an unauthorized party without the proper </w:t>
      </w:r>
      <w:r w:rsidRPr="00F105BA">
        <w:rPr>
          <w:sz w:val="12"/>
        </w:rPr>
        <w:t>processes and</w:t>
      </w:r>
      <w:r w:rsidRPr="00F105BA">
        <w:rPr>
          <w:rStyle w:val="StyleUnderline"/>
          <w:highlight w:val="yellow"/>
        </w:rPr>
        <w:t xml:space="preserve"> controls could result in a </w:t>
      </w:r>
      <w:r w:rsidRPr="00F105BA">
        <w:rPr>
          <w:sz w:val="12"/>
        </w:rPr>
        <w:t>different</w:t>
      </w:r>
      <w:r w:rsidRPr="00F105BA">
        <w:rPr>
          <w:rStyle w:val="StyleUnderline"/>
          <w:highlight w:val="yellow"/>
        </w:rPr>
        <w:t xml:space="preserve"> product that is </w:t>
      </w:r>
      <w:r w:rsidRPr="00F105BA">
        <w:rPr>
          <w:sz w:val="12"/>
        </w:rPr>
        <w:t>potentially</w:t>
      </w:r>
      <w:r w:rsidRPr="00F105BA">
        <w:rPr>
          <w:rStyle w:val="StyleUnderline"/>
          <w:highlight w:val="yellow"/>
        </w:rPr>
        <w:t xml:space="preserve"> ineffective or results in unwanted health consequences.</w:t>
      </w:r>
      <w:r w:rsidRPr="00F105BA">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3275A992" w14:textId="77777777" w:rsidR="000547D0" w:rsidRPr="00F105BA" w:rsidRDefault="000547D0" w:rsidP="000547D0"/>
    <w:p w14:paraId="66F71995" w14:textId="77777777" w:rsidR="000547D0" w:rsidRPr="00F105BA" w:rsidRDefault="000547D0" w:rsidP="000547D0">
      <w:pPr>
        <w:pStyle w:val="Heading4"/>
      </w:pPr>
      <w:r w:rsidRPr="00F105BA">
        <w:t xml:space="preserve">No solvency - too many jurisdictional barriers, but the </w:t>
      </w:r>
      <w:proofErr w:type="spellStart"/>
      <w:r w:rsidRPr="00F105BA">
        <w:t>squo</w:t>
      </w:r>
      <w:proofErr w:type="spellEnd"/>
      <w:r w:rsidRPr="00F105BA">
        <w:t xml:space="preserve"> solves through cooperation and competition. </w:t>
      </w:r>
      <w:proofErr w:type="spellStart"/>
      <w:r w:rsidRPr="00F105BA">
        <w:t>Mercurio</w:t>
      </w:r>
      <w:proofErr w:type="spellEnd"/>
      <w:r w:rsidRPr="00F105BA">
        <w:t xml:space="preserve"> 6/24</w:t>
      </w:r>
    </w:p>
    <w:p w14:paraId="309D5746" w14:textId="77777777" w:rsidR="000547D0" w:rsidRPr="00F105BA" w:rsidRDefault="000547D0" w:rsidP="000547D0">
      <w:pPr>
        <w:shd w:val="clear" w:color="auto" w:fill="FFFFFF"/>
        <w:spacing w:before="100" w:beforeAutospacing="1" w:after="120" w:line="240" w:lineRule="auto"/>
        <w:rPr>
          <w:rFonts w:ascii="Georgia" w:eastAsia="Times New Roman" w:hAnsi="Georgia" w:cs="Times New Roman"/>
          <w:color w:val="333333"/>
          <w:sz w:val="24"/>
        </w:rPr>
      </w:pPr>
      <w:r w:rsidRPr="00F105BA">
        <w:t xml:space="preserve">Bryan </w:t>
      </w:r>
      <w:proofErr w:type="spellStart"/>
      <w:r w:rsidRPr="00F105BA">
        <w:t>Mercurio</w:t>
      </w:r>
      <w:proofErr w:type="spellEnd"/>
      <w:r w:rsidRPr="00F105BA">
        <w:t xml:space="preserve"> [Simon F.S. Li Professor of Law, The Chinese University of Hong Kong, Shatin, Hong Kong], 6-24-2021, "The IP Waiver for COVID-19: Bad Policy, Bad Precedent," IIC - International Review of Intellectual Property and Competition Law, </w:t>
      </w:r>
      <w:hyperlink r:id="rId26" w:history="1">
        <w:r w:rsidRPr="00F105BA">
          <w:rPr>
            <w:rStyle w:val="Hyperlink"/>
          </w:rPr>
          <w:t>https://link.springer.com/article/10.1007/s40319-021-01083-5 accessed 8/12/2021</w:t>
        </w:r>
      </w:hyperlink>
      <w:r w:rsidRPr="00F105BA">
        <w:t xml:space="preserve"> //JH</w:t>
      </w:r>
    </w:p>
    <w:p w14:paraId="1F29F2B8" w14:textId="77777777" w:rsidR="000547D0" w:rsidRPr="00F105BA" w:rsidRDefault="000547D0" w:rsidP="000547D0">
      <w:pPr>
        <w:ind w:left="720"/>
        <w:rPr>
          <w:rStyle w:val="StyleUnderline"/>
        </w:rPr>
      </w:pPr>
      <w:r w:rsidRPr="00F105BA">
        <w:rPr>
          <w:sz w:val="12"/>
        </w:rPr>
        <w:t xml:space="preserve">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F105BA">
        <w:rPr>
          <w:rStyle w:val="StyleUnderline"/>
          <w:highlight w:val="yellow"/>
        </w:rPr>
        <w:t>IPRs played a large role in the</w:t>
      </w:r>
      <w:r w:rsidRPr="00F105BA">
        <w:rPr>
          <w:rStyle w:val="StyleUnderline"/>
        </w:rPr>
        <w:t xml:space="preserve"> rapid (and unprecedented) </w:t>
      </w:r>
      <w:r w:rsidRPr="00F105BA">
        <w:rPr>
          <w:rStyle w:val="StyleUnderline"/>
          <w:highlight w:val="yellow"/>
        </w:rPr>
        <w:t>development and availability of</w:t>
      </w:r>
      <w:r w:rsidRPr="00F105BA">
        <w:rPr>
          <w:rStyle w:val="StyleUnderline"/>
        </w:rPr>
        <w:t xml:space="preserve"> multiple </w:t>
      </w:r>
      <w:r w:rsidRPr="00F105BA">
        <w:rPr>
          <w:rStyle w:val="StyleUnderline"/>
          <w:highlight w:val="yellow"/>
        </w:rPr>
        <w:t>vaccines</w:t>
      </w:r>
      <w:r w:rsidRPr="00F105BA">
        <w:rPr>
          <w:sz w:val="12"/>
        </w:rPr>
        <w:t>.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27" w:anchor="Fn1" w:history="1">
        <w:r w:rsidRPr="00F105BA">
          <w:rPr>
            <w:rStyle w:val="Hyperlink"/>
            <w:sz w:val="12"/>
          </w:rPr>
          <w:t>Footnote1</w:t>
        </w:r>
      </w:hyperlink>
      <w:r w:rsidRPr="00F105BA">
        <w:rPr>
          <w:sz w:val="12"/>
        </w:rPr>
        <w:t xml:space="preserve"> ¶The proposal, tabled at a meeting of the TRIPS Council in October 2020, calls on Members to waive IPRs relating to and having an impact on the “prevention, </w:t>
      </w:r>
      <w:r w:rsidRPr="00F105BA">
        <w:rPr>
          <w:sz w:val="12"/>
        </w:rPr>
        <w:lastRenderedPageBreak/>
        <w:t>containment or treatment of COVID-19”.</w:t>
      </w:r>
      <w:hyperlink r:id="rId28" w:anchor="Fn2" w:history="1">
        <w:r w:rsidRPr="00F105BA">
          <w:rPr>
            <w:rStyle w:val="Hyperlink"/>
            <w:sz w:val="12"/>
          </w:rPr>
          <w:t>Footnote2</w:t>
        </w:r>
      </w:hyperlink>
      <w:r w:rsidRPr="00F105BA">
        <w:rPr>
          <w:sz w:val="12"/>
        </w:rPr>
        <w:t> The proposal attracted support from the majority of developing country Members,</w:t>
      </w:r>
      <w:hyperlink r:id="rId29" w:anchor="Fn3" w:history="1">
        <w:r w:rsidRPr="00F105BA">
          <w:rPr>
            <w:rStyle w:val="Hyperlink"/>
            <w:sz w:val="12"/>
          </w:rPr>
          <w:t>Footnote3</w:t>
        </w:r>
      </w:hyperlink>
      <w:r w:rsidRPr="00F105BA">
        <w:rPr>
          <w:sz w:val="12"/>
        </w:rPr>
        <w:t> but was opposed by a handful of Members including the United States (US).</w:t>
      </w:r>
      <w:hyperlink r:id="rId30" w:anchor="Fn4" w:history="1">
        <w:r w:rsidRPr="00F105BA">
          <w:rPr>
            <w:rStyle w:val="Hyperlink"/>
            <w:sz w:val="12"/>
          </w:rPr>
          <w:t>Footnote4</w:t>
        </w:r>
      </w:hyperlink>
      <w:r w:rsidRPr="00F105BA">
        <w:rPr>
          <w:sz w:val="12"/>
        </w:rPr>
        <w:t> Given that consensus could not be reached within the deadline of 90 days as set out in Art. IX:3 of the Agreement Establishing the WTO, Members agreed to keep the waiver proposal on the agenda of the TRIPS Council in 2021.</w:t>
      </w:r>
      <w:hyperlink r:id="rId31" w:anchor="Fn5" w:history="1">
        <w:r w:rsidRPr="00F105BA">
          <w:rPr>
            <w:rStyle w:val="Hyperlink"/>
            <w:sz w:val="12"/>
          </w:rPr>
          <w:t>Footnote5</w:t>
        </w:r>
      </w:hyperlink>
      <w:r w:rsidRPr="00F105BA">
        <w:rPr>
          <w:sz w:val="12"/>
        </w:rPr>
        <w:t xml:space="preserve"> ¶On 5 May 2021, the US reversed its position and announced that it would support a waiver for COVID-19 vaccines.</w:t>
      </w:r>
      <w:hyperlink r:id="rId32" w:anchor="Fn6" w:history="1">
        <w:r w:rsidRPr="00F105BA">
          <w:rPr>
            <w:rStyle w:val="Hyperlink"/>
            <w:sz w:val="12"/>
          </w:rPr>
          <w:t>Footnote6</w:t>
        </w:r>
      </w:hyperlink>
      <w:r w:rsidRPr="00F105BA">
        <w:rPr>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3" w:anchor="Fn7" w:history="1">
        <w:r w:rsidRPr="00F105BA">
          <w:rPr>
            <w:rStyle w:val="Hyperlink"/>
            <w:sz w:val="12"/>
          </w:rPr>
          <w:t>Footnote7</w:t>
        </w:r>
      </w:hyperlink>
      <w:r w:rsidRPr="00F105BA">
        <w:rPr>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4" w:anchor="Fn8" w:history="1">
        <w:r w:rsidRPr="00F105BA">
          <w:rPr>
            <w:rStyle w:val="Hyperlink"/>
            <w:sz w:val="12"/>
          </w:rPr>
          <w:t>Footnote8</w:t>
        </w:r>
      </w:hyperlink>
      <w:r w:rsidRPr="00F105BA">
        <w:rPr>
          <w:sz w:val="12"/>
        </w:rPr>
        <w:t xml:space="preserve"> For its part, the EU continues to </w:t>
      </w:r>
      <w:proofErr w:type="spellStart"/>
      <w:r w:rsidRPr="00F105BA">
        <w:rPr>
          <w:sz w:val="12"/>
        </w:rPr>
        <w:t>favour</w:t>
      </w:r>
      <w:proofErr w:type="spellEnd"/>
      <w:r w:rsidRPr="00F105BA">
        <w:rPr>
          <w:sz w:val="12"/>
        </w:rPr>
        <w:t xml:space="preserve"> an approach which makes better use of existing flexibilities available in the TRIPS Agreement.</w:t>
      </w:r>
      <w:hyperlink r:id="rId35" w:anchor="Fn9" w:history="1">
        <w:r w:rsidRPr="00F105BA">
          <w:rPr>
            <w:rStyle w:val="Hyperlink"/>
            <w:sz w:val="12"/>
          </w:rPr>
          <w:t>Footnote9</w:t>
        </w:r>
      </w:hyperlink>
      <w:r w:rsidRPr="00F105BA">
        <w:rPr>
          <w:sz w:val="12"/>
        </w:rPr>
        <w:t xml:space="preserve"> ¶Thus, </w:t>
      </w:r>
      <w:r w:rsidRPr="00F105BA">
        <w:rPr>
          <w:rStyle w:val="StyleUnderline"/>
        </w:rPr>
        <w:t>those expecting quick agreement on the waiver will be disappointed</w:t>
      </w:r>
      <w:r w:rsidRPr="00F105BA">
        <w:rPr>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36" w:anchor="Fn10" w:history="1">
        <w:r w:rsidRPr="00F105BA">
          <w:rPr>
            <w:rStyle w:val="Hyperlink"/>
            <w:sz w:val="12"/>
          </w:rPr>
          <w:t>Footnote10</w:t>
        </w:r>
      </w:hyperlink>
      <w:r w:rsidRPr="00F105BA">
        <w:rPr>
          <w:sz w:val="12"/>
        </w:rPr>
        <w:t> Issues of negotiation will include the scope of the waiver. Whereas the original proposal and its amended form extend the waiver beyond patents and vaccines to include nearly all forms of IP (i.e. copyright,</w:t>
      </w:r>
      <w:hyperlink r:id="rId37" w:anchor="Fn11" w:history="1">
        <w:r w:rsidRPr="00F105BA">
          <w:rPr>
            <w:rStyle w:val="Hyperlink"/>
            <w:sz w:val="12"/>
          </w:rPr>
          <w:t>Footnote11</w:t>
        </w:r>
      </w:hyperlink>
      <w:r w:rsidRPr="00F105BA">
        <w:rPr>
          <w:sz w:val="12"/>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38" w:anchor="Fn12" w:history="1">
        <w:r w:rsidRPr="00F105BA">
          <w:rPr>
            <w:rStyle w:val="Hyperlink"/>
            <w:sz w:val="12"/>
          </w:rPr>
          <w:t>Footnote12</w:t>
        </w:r>
      </w:hyperlink>
      <w:r w:rsidRPr="00F105BA">
        <w:rPr>
          <w:sz w:val="12"/>
        </w:rPr>
        <w:t> (with no requirement on how or the extent to which they are related to or useful in combatting COVID-19), the US and others seem to support a waiver limited to patents and vaccines.</w:t>
      </w:r>
      <w:hyperlink r:id="rId39" w:anchor="Fn13" w:history="1">
        <w:r w:rsidRPr="00F105BA">
          <w:rPr>
            <w:rStyle w:val="Hyperlink"/>
            <w:sz w:val="12"/>
          </w:rPr>
          <w:t>Footnote13</w:t>
        </w:r>
      </w:hyperlink>
      <w:r w:rsidRPr="00F105BA">
        <w:rPr>
          <w:sz w:val="12"/>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40" w:anchor="Fn14" w:history="1">
        <w:r w:rsidRPr="00F105BA">
          <w:rPr>
            <w:rStyle w:val="Hyperlink"/>
            <w:sz w:val="12"/>
          </w:rPr>
          <w:t>Footnote14</w:t>
        </w:r>
      </w:hyperlink>
      <w:r w:rsidRPr="00F105BA">
        <w:rPr>
          <w:sz w:val="12"/>
        </w:rPr>
        <w:t> – as will the request that any action claimed to be taken under the waiver is outside the scope of the WTO’s dispute settlement mechanism.</w:t>
      </w:r>
      <w:hyperlink r:id="rId41" w:anchor="Fn15" w:history="1">
        <w:r w:rsidRPr="00F105BA">
          <w:rPr>
            <w:rStyle w:val="Hyperlink"/>
            <w:sz w:val="12"/>
          </w:rPr>
          <w:t>Footnote15</w:t>
        </w:r>
      </w:hyperlink>
      <w:r w:rsidRPr="00F105BA">
        <w:rPr>
          <w:sz w:val="12"/>
        </w:rPr>
        <w:t xml:space="preserve"> These provisions will almost certainly be opposed by other Members, who would perhaps agree to a time-limited waiver which could be extended rather than an unchallengeable indefinite waiver which will be difficult to reverse. </w:t>
      </w:r>
      <w:r w:rsidRPr="00F105BA">
        <w:rPr>
          <w:rStyle w:val="StyleUnderline"/>
          <w:highlight w:val="yellow"/>
        </w:rPr>
        <w:t>The proposal</w:t>
      </w:r>
      <w:r w:rsidRPr="00F105BA">
        <w:rPr>
          <w:rStyle w:val="StyleUnderline"/>
        </w:rPr>
        <w:t xml:space="preserve"> also </w:t>
      </w:r>
      <w:r w:rsidRPr="00F105BA">
        <w:rPr>
          <w:rStyle w:val="StyleUnderline"/>
          <w:highlight w:val="yellow"/>
        </w:rPr>
        <w:t>fails to mention anything in relation to transparency and notification requirements</w:t>
      </w:r>
      <w:r w:rsidRPr="00F105BA">
        <w:rPr>
          <w:rStyle w:val="StyleUnderline"/>
        </w:rPr>
        <w:t xml:space="preserve"> </w:t>
      </w:r>
      <w:r w:rsidRPr="00F105BA">
        <w:rPr>
          <w:rStyle w:val="StyleUnderline"/>
          <w:highlight w:val="yellow"/>
        </w:rPr>
        <w:t>and lacks safeguards against abuse or diversion</w:t>
      </w:r>
      <w:r w:rsidRPr="00F105BA">
        <w:rPr>
          <w:sz w:val="12"/>
        </w:rPr>
        <w:t>. These points will likely also prove contentious in the negotiations. ¶With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2" w:anchor="Fn16" w:history="1">
        <w:r w:rsidRPr="00F105BA">
          <w:rPr>
            <w:rStyle w:val="Hyperlink"/>
            <w:sz w:val="12"/>
          </w:rPr>
          <w:t>Footnote16</w:t>
        </w:r>
      </w:hyperlink>
      <w:r w:rsidRPr="00F105BA">
        <w:rPr>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F105BA">
        <w:rPr>
          <w:rStyle w:val="StyleUnderline"/>
          <w:highlight w:val="yellow"/>
        </w:rPr>
        <w:t>the proposal contains no</w:t>
      </w:r>
      <w:r w:rsidRPr="00F105BA">
        <w:rPr>
          <w:rStyle w:val="StyleUnderline"/>
        </w:rPr>
        <w:t xml:space="preserve"> limit as to product coverage, scope, notification requirements or </w:t>
      </w:r>
      <w:r w:rsidRPr="00F105BA">
        <w:rPr>
          <w:rStyle w:val="StyleUnderline"/>
          <w:highlight w:val="yellow"/>
        </w:rPr>
        <w:t>safeguards and proposes that the waiver will remain in effect for what could be an indefinite period</w:t>
      </w:r>
      <w:r w:rsidRPr="00F105BA">
        <w:rPr>
          <w:rStyle w:val="StyleUnderline"/>
        </w:rPr>
        <w:t>. This was not a proposal designed to engender quick negotiations and a solution.</w:t>
      </w:r>
      <w:r w:rsidRPr="00F105BA">
        <w:rPr>
          <w:sz w:val="12"/>
        </w:rPr>
        <w:t xml:space="preserve"> Instead, the proposal perhaps reveals India’s and South Africa’s true intent to use the COVID-19 pandemic as an excuse to roll-back IPRs rather than a good-faith effort to rapidly increase access to lifesaving vaccines and treatments around the world. ¶It is not only the length of time which is an issue but also the ultimate impact of the waiver</w:t>
      </w:r>
      <w:r w:rsidRPr="00F105BA">
        <w:rPr>
          <w:rStyle w:val="StyleUnderline"/>
        </w:rPr>
        <w:t xml:space="preserve">. </w:t>
      </w:r>
      <w:r w:rsidRPr="00F105BA">
        <w:rPr>
          <w:rStyle w:val="StyleUnderline"/>
          <w:highlight w:val="yellow"/>
        </w:rPr>
        <w:t>A waiver simply means that a WTO Member would not be in violation of its WTO obligations if it does not protect and enforce the COVID-19-related IPRs for the duration of the waiver</w:t>
      </w:r>
      <w:r w:rsidRPr="00F105BA">
        <w:rPr>
          <w:rStyle w:val="StyleUnderline"/>
        </w:rPr>
        <w:t xml:space="preserve">. The waiver would thus allow Members to deviate from their international obligations but not obligate Members to suspend protection and enforcement of the IPRs. </w:t>
      </w:r>
      <w:r w:rsidRPr="00F105BA">
        <w:rPr>
          <w:rStyle w:val="Emphasis"/>
          <w:highlight w:val="yellow"/>
        </w:rPr>
        <w:t>Members</w:t>
      </w:r>
      <w:r w:rsidRPr="00F105BA">
        <w:rPr>
          <w:rStyle w:val="Emphasis"/>
        </w:rPr>
        <w:t xml:space="preserve"> like the US who support the waiver </w:t>
      </w:r>
      <w:r w:rsidRPr="00F105BA">
        <w:rPr>
          <w:rStyle w:val="Emphasis"/>
          <w:highlight w:val="yellow"/>
        </w:rPr>
        <w:t>may not implement the necessary domestic legislation to waive IPRs within the jurisdiction</w:t>
      </w:r>
      <w:r w:rsidRPr="00F105BA">
        <w:rPr>
          <w:sz w:val="12"/>
        </w:rPr>
        <w:t>. It is questionable whether the US could even legally implement the waiver given that IPRs are a matter of constitutional law.</w:t>
      </w:r>
      <w:hyperlink r:id="rId43" w:anchor="Fn17" w:history="1">
        <w:r w:rsidRPr="00F105BA">
          <w:rPr>
            <w:rStyle w:val="Hyperlink"/>
            <w:sz w:val="12"/>
          </w:rPr>
          <w:t>Footnote17</w:t>
        </w:r>
      </w:hyperlink>
      <w:r w:rsidRPr="00F105BA">
        <w:rPr>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44" w:anchor="Fn18" w:history="1">
        <w:r w:rsidRPr="00F105BA">
          <w:rPr>
            <w:rStyle w:val="Hyperlink"/>
            <w:sz w:val="12"/>
          </w:rPr>
          <w:t>Footnote18</w:t>
        </w:r>
      </w:hyperlink>
      <w:r w:rsidRPr="00F105BA">
        <w:rPr>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45" w:anchor="Fn19" w:history="1">
        <w:r w:rsidRPr="00F105BA">
          <w:rPr>
            <w:rStyle w:val="Hyperlink"/>
            <w:sz w:val="12"/>
          </w:rPr>
          <w:t>Footnote19</w:t>
        </w:r>
      </w:hyperlink>
      <w:r w:rsidRPr="00F105BA">
        <w:rPr>
          <w:sz w:val="12"/>
        </w:rPr>
        <w:t xml:space="preserve"> India’s negotiator to the TRIPS Agreement and longtime WTO staffer, Jayashree </w:t>
      </w:r>
      <w:proofErr w:type="spellStart"/>
      <w:r w:rsidRPr="00F105BA">
        <w:rPr>
          <w:sz w:val="12"/>
        </w:rPr>
        <w:t>Watal</w:t>
      </w:r>
      <w:proofErr w:type="spellEnd"/>
      <w:r w:rsidRPr="00F105BA">
        <w:rPr>
          <w:sz w:val="12"/>
        </w:rPr>
        <w:t>, agrees, stating the proposal is an “indirect attempt to put pressure on the original manufacturers to cooperate [and license production to companies in their countries]”.</w:t>
      </w:r>
      <w:hyperlink r:id="rId46" w:anchor="Fn20" w:history="1">
        <w:r w:rsidRPr="00F105BA">
          <w:rPr>
            <w:rStyle w:val="Hyperlink"/>
            <w:sz w:val="12"/>
          </w:rPr>
          <w:t>Footnote20</w:t>
        </w:r>
      </w:hyperlink>
      <w:r w:rsidRPr="00F105BA">
        <w:rPr>
          <w:sz w:val="12"/>
        </w:rPr>
        <w:t xml:space="preserve"> This view makes sense, as the </w:t>
      </w:r>
      <w:r w:rsidRPr="00F105BA">
        <w:rPr>
          <w:rStyle w:val="StyleUnderline"/>
          <w:highlight w:val="yellow"/>
        </w:rPr>
        <w:t>proponents</w:t>
      </w:r>
      <w:r w:rsidRPr="00F105BA">
        <w:rPr>
          <w:rStyle w:val="StyleUnderline"/>
        </w:rPr>
        <w:t xml:space="preserve"> (and their supporters) </w:t>
      </w:r>
      <w:r w:rsidRPr="00F105BA">
        <w:rPr>
          <w:rStyle w:val="StyleUnderline"/>
          <w:highlight w:val="yellow"/>
        </w:rPr>
        <w:t>have not</w:t>
      </w:r>
      <w:r w:rsidRPr="00F105BA">
        <w:rPr>
          <w:rStyle w:val="StyleUnderline"/>
        </w:rPr>
        <w:t xml:space="preserve"> even </w:t>
      </w:r>
      <w:r w:rsidRPr="00F105BA">
        <w:rPr>
          <w:rStyle w:val="StyleUnderline"/>
          <w:highlight w:val="yellow"/>
        </w:rPr>
        <w:t>pointed to one credible instance where IPRs have blocked the production of a COVID-19 vaccine</w:t>
      </w:r>
      <w:r w:rsidRPr="00F105BA">
        <w:rPr>
          <w:rStyle w:val="StyleUnderline"/>
        </w:rPr>
        <w:t xml:space="preserve">. </w:t>
      </w:r>
      <w:r w:rsidRPr="00F105BA">
        <w:rPr>
          <w:sz w:val="12"/>
        </w:rPr>
        <w:t xml:space="preserve">Moreover, </w:t>
      </w:r>
      <w:r w:rsidRPr="00F105BA">
        <w:rPr>
          <w:rStyle w:val="StyleUnderline"/>
        </w:rPr>
        <w:t xml:space="preserve">it is well known that </w:t>
      </w:r>
      <w:r w:rsidRPr="00F105BA">
        <w:rPr>
          <w:rStyle w:val="Emphasis"/>
          <w:highlight w:val="yellow"/>
        </w:rPr>
        <w:t>the leading vaccines u</w:t>
      </w:r>
      <w:r w:rsidRPr="00F105BA">
        <w:rPr>
          <w:rStyle w:val="Emphasis"/>
        </w:rPr>
        <w:t xml:space="preserve">sing mRNA </w:t>
      </w:r>
      <w:r w:rsidRPr="00F105BA">
        <w:rPr>
          <w:rStyle w:val="Emphasis"/>
          <w:highlight w:val="yellow"/>
        </w:rPr>
        <w:t>are difficult to reproduce and having the “blueprints” does not guarantee safe and effective production</w:t>
      </w:r>
      <w:r w:rsidRPr="00F105BA">
        <w:rPr>
          <w:rStyle w:val="StyleUnderline"/>
        </w:rPr>
        <w:t>.</w:t>
      </w:r>
      <w:r w:rsidRPr="00F105BA">
        <w:rPr>
          <w:sz w:val="12"/>
        </w:rPr>
        <w:t xml:space="preserve"> Simply stated, if a pastry chef provides instructions on how to bake a cake, the cake they bake is still going to be better than cakes baked by novices using the exact same recipe. </w:t>
      </w:r>
      <w:r w:rsidRPr="00F105BA">
        <w:rPr>
          <w:rStyle w:val="StyleUnderline"/>
          <w:highlight w:val="yellow"/>
        </w:rPr>
        <w:t>The know-how and trade secrets are the key</w:t>
      </w:r>
      <w:r w:rsidRPr="00F105BA">
        <w:rPr>
          <w:rStyle w:val="StyleUnderline"/>
        </w:rPr>
        <w:t xml:space="preserve"> ingredient to the manufacture of quality, safe and effective pharmaceuticals or vaccines, and not only is it not transferred through compulsory licenses </w:t>
      </w:r>
      <w:r w:rsidRPr="00F105BA">
        <w:rPr>
          <w:rStyle w:val="StyleUnderline"/>
          <w:highlight w:val="yellow"/>
        </w:rPr>
        <w:t>but it is hard to imagine how any government would force the transfer of such information even under a waiver</w:t>
      </w:r>
      <w:r w:rsidRPr="00F105BA">
        <w:rPr>
          <w:sz w:val="12"/>
        </w:rPr>
        <w:t xml:space="preserve">. </w:t>
      </w:r>
      <w:r w:rsidRPr="00F105BA">
        <w:rPr>
          <w:rStyle w:val="StyleUnderline"/>
        </w:rPr>
        <w:t xml:space="preserve">For this reason, instead of encouraging production everywhere – including in locations where safety and efficacy </w:t>
      </w:r>
      <w:r w:rsidRPr="00F105BA">
        <w:rPr>
          <w:rStyle w:val="StyleUnderline"/>
        </w:rPr>
        <w:lastRenderedPageBreak/>
        <w:t>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sidRPr="00F105BA">
        <w:rPr>
          <w:sz w:val="12"/>
        </w:rPr>
        <w:t xml:space="preserve"> ¶When asked if a waiver would improve vaccine availability and equity, </w:t>
      </w:r>
      <w:proofErr w:type="spellStart"/>
      <w:r w:rsidRPr="00F105BA">
        <w:rPr>
          <w:sz w:val="12"/>
        </w:rPr>
        <w:t>Watal</w:t>
      </w:r>
      <w:proofErr w:type="spellEnd"/>
      <w:r w:rsidRPr="00F105BA">
        <w:rPr>
          <w:sz w:val="12"/>
        </w:rPr>
        <w:t xml:space="preserve"> responded: “No. It won’t. That’s clear.”</w:t>
      </w:r>
      <w:hyperlink r:id="rId47" w:anchor="Fn21" w:history="1">
        <w:r w:rsidRPr="00F105BA">
          <w:rPr>
            <w:rStyle w:val="Hyperlink"/>
            <w:sz w:val="12"/>
          </w:rPr>
          <w:t>Footnote21</w:t>
        </w:r>
      </w:hyperlink>
      <w:r w:rsidRPr="00F105BA">
        <w:rPr>
          <w:sz w:val="12"/>
        </w:rPr>
        <w:t xml:space="preserve"> I share </w:t>
      </w:r>
      <w:proofErr w:type="spellStart"/>
      <w:r w:rsidRPr="00F105BA">
        <w:rPr>
          <w:sz w:val="12"/>
        </w:rPr>
        <w:t>Watal’s</w:t>
      </w:r>
      <w:proofErr w:type="spellEnd"/>
      <w:r w:rsidRPr="00F105BA">
        <w:rPr>
          <w:sz w:val="12"/>
        </w:rPr>
        <w:t xml:space="preserve"> view and do not support a TRIPS waiver for IPRs or even a limited waiver for patents. With evidence mounting that “what the proposal … will definitely not achieve is speeding up the Covid-19 vaccination rate in India or other parts of the Global South”</w:t>
      </w:r>
      <w:hyperlink r:id="rId48" w:anchor="Fn22" w:history="1">
        <w:r w:rsidRPr="00F105BA">
          <w:rPr>
            <w:rStyle w:val="Hyperlink"/>
            <w:sz w:val="12"/>
          </w:rPr>
          <w:t>Footnote22</w:t>
        </w:r>
      </w:hyperlink>
      <w:r w:rsidRPr="00F105BA">
        <w:rPr>
          <w:sz w:val="12"/>
        </w:rPr>
        <w:t> I refuse to sacrifice academic integrity by supporting a proposal simply because it is gaining traction in some circles.</w:t>
      </w:r>
      <w:hyperlink r:id="rId49" w:anchor="Fn23" w:history="1">
        <w:r w:rsidRPr="00F105BA">
          <w:rPr>
            <w:rStyle w:val="Hyperlink"/>
            <w:sz w:val="12"/>
          </w:rPr>
          <w:t>Footnote23</w:t>
        </w:r>
      </w:hyperlink>
      <w:r w:rsidRPr="00F105BA">
        <w:rPr>
          <w:sz w:val="12"/>
        </w:rPr>
        <w:t> </w:t>
      </w:r>
      <w:r w:rsidRPr="00F105BA">
        <w:rPr>
          <w:rStyle w:val="StyleUnderline"/>
          <w:highlight w:val="yellow"/>
        </w:rPr>
        <w:t>IPRs played a key role in delivering vaccines within a year</w:t>
      </w:r>
      <w:r w:rsidRPr="00F105BA">
        <w:rPr>
          <w:rStyle w:val="StyleUnderline"/>
        </w:rPr>
        <w:t xml:space="preserve"> of the discovery of a new pathogen; it seems inexplicable that the world would abandon the system without any evidence that IPRs are limiting during the current crisis</w:t>
      </w:r>
      <w:r w:rsidRPr="00F105BA">
        <w:rPr>
          <w:sz w:val="12"/>
        </w:rPr>
        <w:t>.</w:t>
      </w:r>
      <w:hyperlink r:id="rId50" w:anchor="Fn24" w:history="1">
        <w:r w:rsidRPr="00F105BA">
          <w:rPr>
            <w:rStyle w:val="Hyperlink"/>
            <w:sz w:val="12"/>
          </w:rPr>
          <w:t>Footnote24</w:t>
        </w:r>
      </w:hyperlink>
      <w:r w:rsidRPr="00F105BA">
        <w:rPr>
          <w:sz w:val="12"/>
        </w:rPr>
        <w:t> Moreover</w:t>
      </w:r>
      <w:r w:rsidRPr="00F105BA">
        <w:rPr>
          <w:rStyle w:val="StyleUnderline"/>
        </w:rPr>
        <w:t xml:space="preserve">, </w:t>
      </w:r>
      <w:r w:rsidRPr="00F105BA">
        <w:rPr>
          <w:rStyle w:val="StyleUnderline"/>
          <w:highlight w:val="yellow"/>
        </w:rPr>
        <w:t>innovators have been generous in licensing technology transfer and production and one would be hard-pressed to find credible reports of qualified generic producers being refused a license</w:t>
      </w:r>
      <w:r w:rsidRPr="00F105BA">
        <w:rPr>
          <w:sz w:val="12"/>
        </w:rPr>
        <w:t xml:space="preserve">. This is not surprising, </w:t>
      </w:r>
      <w:r w:rsidRPr="00F105BA">
        <w:rPr>
          <w:rStyle w:val="StyleUnderline"/>
          <w:highlight w:val="yellow"/>
        </w:rPr>
        <w:t xml:space="preserve">since multiple competing vaccines are on the market it </w:t>
      </w:r>
      <w:r w:rsidRPr="00F105BA">
        <w:rPr>
          <w:rStyle w:val="StyleUnderline"/>
        </w:rPr>
        <w:t xml:space="preserve">simply </w:t>
      </w:r>
      <w:r w:rsidRPr="00F105BA">
        <w:rPr>
          <w:rStyle w:val="StyleUnderline"/>
          <w:highlight w:val="yellow"/>
        </w:rPr>
        <w:t>does not make economic sense for innovators to refuse a license – the generic manufacturer would simply obtain a license (and market share) and pay royalties to a competitor.</w:t>
      </w:r>
      <w:r w:rsidRPr="00F105BA">
        <w:rPr>
          <w:sz w:val="12"/>
          <w:highlight w:val="yellow"/>
        </w:rPr>
        <w:t xml:space="preserve"> </w:t>
      </w:r>
      <w:r w:rsidRPr="00F105BA">
        <w:rPr>
          <w:rStyle w:val="StyleUnderline"/>
          <w:highlight w:val="yellow"/>
        </w:rPr>
        <w:t>¶</w:t>
      </w:r>
      <w:r w:rsidRPr="00F105BA">
        <w:rPr>
          <w:rStyle w:val="StyleUnderline"/>
        </w:rPr>
        <w:t xml:space="preserve">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w:t>
      </w:r>
      <w:r w:rsidRPr="00F105BA">
        <w:rPr>
          <w:rStyle w:val="StyleUnderline"/>
          <w:highlight w:val="yellow"/>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275151F7" w14:textId="77777777" w:rsidR="000547D0" w:rsidRPr="00F105BA" w:rsidRDefault="000547D0" w:rsidP="000547D0">
      <w:pPr>
        <w:pStyle w:val="Heading4"/>
      </w:pPr>
      <w:r w:rsidRPr="00F105BA">
        <w:t xml:space="preserve">A TRIPS waiver for Covid takes too long---only vaccine donations solve. </w:t>
      </w:r>
      <w:proofErr w:type="spellStart"/>
      <w:r w:rsidRPr="00F105BA">
        <w:rPr>
          <w:rFonts w:cs="Calibri"/>
        </w:rPr>
        <w:t>Fabricius</w:t>
      </w:r>
      <w:proofErr w:type="spellEnd"/>
      <w:r w:rsidRPr="00F105BA">
        <w:rPr>
          <w:rFonts w:cs="Calibri"/>
        </w:rPr>
        <w:t xml:space="preserve"> 6/25</w:t>
      </w:r>
    </w:p>
    <w:p w14:paraId="75C23164" w14:textId="77777777" w:rsidR="000547D0" w:rsidRPr="00F105BA" w:rsidRDefault="000547D0" w:rsidP="000547D0">
      <w:pPr>
        <w:rPr>
          <w:szCs w:val="22"/>
        </w:rPr>
      </w:pPr>
      <w:r w:rsidRPr="00F105BA">
        <w:rPr>
          <w:szCs w:val="22"/>
        </w:rPr>
        <w:t xml:space="preserve">Peter </w:t>
      </w:r>
      <w:proofErr w:type="spellStart"/>
      <w:r w:rsidRPr="00F105BA">
        <w:rPr>
          <w:szCs w:val="22"/>
        </w:rPr>
        <w:t>Fabricius</w:t>
      </w:r>
      <w:proofErr w:type="spellEnd"/>
      <w:r w:rsidRPr="00F105BA">
        <w:rPr>
          <w:szCs w:val="22"/>
        </w:rPr>
        <w:t xml:space="preserve"> [institute for security services consultant], 6/20 - ("South Africa: Is </w:t>
      </w:r>
      <w:proofErr w:type="spellStart"/>
      <w:r w:rsidRPr="00F105BA">
        <w:rPr>
          <w:szCs w:val="22"/>
        </w:rPr>
        <w:t>Ramaphosa</w:t>
      </w:r>
      <w:proofErr w:type="spellEnd"/>
      <w:r w:rsidRPr="00F105BA">
        <w:rPr>
          <w:szCs w:val="22"/>
        </w:rPr>
        <w:t xml:space="preserve"> Tripping Over a TRIPS Waiver?," </w:t>
      </w:r>
      <w:proofErr w:type="spellStart"/>
      <w:r w:rsidRPr="00F105BA">
        <w:rPr>
          <w:szCs w:val="22"/>
        </w:rPr>
        <w:t>allAfrica</w:t>
      </w:r>
      <w:proofErr w:type="spellEnd"/>
      <w:r w:rsidRPr="00F105BA">
        <w:rPr>
          <w:szCs w:val="22"/>
        </w:rPr>
        <w:t>, 6/25/2021, accessed 6-30-2021, https://allafrica.com/stories/202106260001.html)//ML</w:t>
      </w:r>
    </w:p>
    <w:p w14:paraId="35EDC02A" w14:textId="77777777" w:rsidR="000547D0" w:rsidRPr="00F105BA" w:rsidRDefault="000547D0" w:rsidP="000547D0">
      <w:pPr>
        <w:rPr>
          <w:b/>
          <w:iCs/>
          <w:u w:val="single"/>
        </w:rPr>
      </w:pPr>
      <w:r w:rsidRPr="00F105BA">
        <w:rPr>
          <w:sz w:val="12"/>
          <w:szCs w:val="22"/>
        </w:rPr>
        <w:t xml:space="preserve">His </w:t>
      </w:r>
      <w:proofErr w:type="spellStart"/>
      <w:r w:rsidRPr="00F105BA">
        <w:rPr>
          <w:sz w:val="12"/>
          <w:szCs w:val="22"/>
        </w:rPr>
        <w:t>fervour</w:t>
      </w:r>
      <w:proofErr w:type="spellEnd"/>
      <w:r w:rsidRPr="00F105BA">
        <w:rPr>
          <w:sz w:val="12"/>
          <w:szCs w:val="22"/>
        </w:rPr>
        <w:t xml:space="preserve"> is prompting some suspicion that the waiver campaign is an ideological issue for South Africa and others on the left - who have always been suspicious of big pharma - rather than an objective solution to a crisis. That's because </w:t>
      </w:r>
      <w:r w:rsidRPr="00F105BA">
        <w:rPr>
          <w:rStyle w:val="StyleUnderline"/>
          <w:highlight w:val="yellow"/>
        </w:rPr>
        <w:t>a TRIPS waiver cannot</w:t>
      </w:r>
      <w:r w:rsidRPr="00F105BA">
        <w:rPr>
          <w:rStyle w:val="StyleUnderline"/>
        </w:rPr>
        <w:t xml:space="preserve"> </w:t>
      </w:r>
      <w:r w:rsidRPr="00F105BA">
        <w:rPr>
          <w:rStyle w:val="StyleUnderline"/>
          <w:highlight w:val="yellow"/>
        </w:rPr>
        <w:t>possibly rescue Africa from the</w:t>
      </w:r>
      <w:r w:rsidRPr="00F105BA">
        <w:rPr>
          <w:rStyle w:val="StyleUnderline"/>
        </w:rPr>
        <w:t xml:space="preserve"> immediate grips of the </w:t>
      </w:r>
      <w:r w:rsidRPr="00F105BA">
        <w:rPr>
          <w:rStyle w:val="StyleUnderline"/>
          <w:highlight w:val="yellow"/>
        </w:rPr>
        <w:t>pandemic</w:t>
      </w:r>
      <w:r w:rsidRPr="00F105BA">
        <w:rPr>
          <w:rStyle w:val="StyleUnderline"/>
        </w:rPr>
        <w:t xml:space="preserve">.¶ Even </w:t>
      </w:r>
      <w:r w:rsidRPr="00F105BA">
        <w:rPr>
          <w:rStyle w:val="StyleUnderline"/>
          <w:highlight w:val="yellow"/>
        </w:rPr>
        <w:t>the mRNA project</w:t>
      </w:r>
      <w:r w:rsidRPr="00F105BA">
        <w:rPr>
          <w:rStyle w:val="StyleUnderline"/>
        </w:rPr>
        <w:t xml:space="preserve"> in South Africa </w:t>
      </w:r>
      <w:r w:rsidRPr="00F105BA">
        <w:rPr>
          <w:rStyle w:val="StyleUnderline"/>
          <w:highlight w:val="yellow"/>
        </w:rPr>
        <w:t>would take at least around 12 months before manufacture can begin</w:t>
      </w:r>
      <w:r w:rsidRPr="00F105BA">
        <w:rPr>
          <w:sz w:val="12"/>
          <w:szCs w:val="22"/>
        </w:rPr>
        <w:t xml:space="preserve">, WHO Chief Scientist Soumya Swaminathan said. And this would be </w:t>
      </w:r>
      <w:r w:rsidRPr="00F105BA">
        <w:rPr>
          <w:rStyle w:val="StyleUnderline"/>
          <w:highlight w:val="yellow"/>
        </w:rPr>
        <w:t>with voluntary licensing and full technological cooperation</w:t>
      </w:r>
      <w:r w:rsidRPr="00F105BA">
        <w:rPr>
          <w:rStyle w:val="StyleUnderline"/>
        </w:rPr>
        <w:t xml:space="preserve"> and training from the patents' owners. </w:t>
      </w:r>
      <w:r w:rsidRPr="00F105BA">
        <w:rPr>
          <w:rStyle w:val="StyleUnderline"/>
          <w:highlight w:val="yellow"/>
        </w:rPr>
        <w:t>Manufacturing vaccine</w:t>
      </w:r>
      <w:r w:rsidRPr="00F105BA">
        <w:rPr>
          <w:rStyle w:val="StyleUnderline"/>
        </w:rPr>
        <w:t xml:space="preserve">s from scratch and without that cooperation </w:t>
      </w:r>
      <w:r w:rsidRPr="00F105BA">
        <w:rPr>
          <w:rStyle w:val="StyleUnderline"/>
          <w:highlight w:val="yellow"/>
        </w:rPr>
        <w:t>through a TRIPS waiver would take much longer</w:t>
      </w:r>
      <w:r w:rsidRPr="00F105BA">
        <w:rPr>
          <w:rStyle w:val="StyleUnderline"/>
        </w:rPr>
        <w:t>.¶ The only immediate remedy is a vigorous campaign to pressure rich countries to donate vaccines¶</w:t>
      </w:r>
      <w:r w:rsidRPr="00F105BA">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F105BA">
        <w:rPr>
          <w:rStyle w:val="StyleUnderline"/>
        </w:rPr>
        <w:t xml:space="preserve">most complex technologies, such as </w:t>
      </w:r>
      <w:r w:rsidRPr="00F105BA">
        <w:rPr>
          <w:rStyle w:val="StyleUnderline"/>
          <w:highlight w:val="yellow"/>
        </w:rPr>
        <w:t>vaccines</w:t>
      </w:r>
      <w:r w:rsidRPr="00F105BA">
        <w:rPr>
          <w:rStyle w:val="StyleUnderline"/>
        </w:rPr>
        <w:t>, comprised not only the knowledge, which is patented to prevent copying. It also i</w:t>
      </w:r>
      <w:r w:rsidRPr="00F105BA">
        <w:rPr>
          <w:rStyle w:val="StyleUnderline"/>
          <w:highlight w:val="yellow"/>
        </w:rPr>
        <w:t>nvolve</w:t>
      </w:r>
      <w:r w:rsidRPr="00F105BA">
        <w:rPr>
          <w:rStyle w:val="StyleUnderline"/>
        </w:rPr>
        <w:t xml:space="preserve">d </w:t>
      </w:r>
      <w:r w:rsidRPr="00F105BA">
        <w:rPr>
          <w:rStyle w:val="StyleUnderline"/>
          <w:highlight w:val="yellow"/>
        </w:rPr>
        <w:t>undisclosed information</w:t>
      </w:r>
      <w:r w:rsidRPr="00F105BA">
        <w:rPr>
          <w:rStyle w:val="StyleUnderline"/>
        </w:rPr>
        <w:t xml:space="preserve"> and know-how about quality control measures for production </w:t>
      </w:r>
      <w:r w:rsidRPr="00F105BA">
        <w:rPr>
          <w:rStyle w:val="StyleUnderline"/>
          <w:highlight w:val="yellow"/>
        </w:rPr>
        <w:t>and clinical data</w:t>
      </w:r>
      <w:r w:rsidRPr="00F105BA">
        <w:rPr>
          <w:rStyle w:val="StyleUnderline"/>
        </w:rPr>
        <w:t xml:space="preserve"> required for regulatory clearances.¶ </w:t>
      </w:r>
      <w:r w:rsidRPr="00F105BA">
        <w:rPr>
          <w:rStyle w:val="StyleUnderline"/>
          <w:highlight w:val="yellow"/>
        </w:rPr>
        <w:t>An i</w:t>
      </w:r>
      <w:r w:rsidRPr="00F105BA">
        <w:rPr>
          <w:rStyle w:val="StyleUnderline"/>
        </w:rPr>
        <w:t xml:space="preserve">ntellectual </w:t>
      </w:r>
      <w:r w:rsidRPr="00F105BA">
        <w:rPr>
          <w:rStyle w:val="StyleUnderline"/>
          <w:highlight w:val="yellow"/>
        </w:rPr>
        <w:t>p</w:t>
      </w:r>
      <w:r w:rsidRPr="00F105BA">
        <w:rPr>
          <w:rStyle w:val="StyleUnderline"/>
        </w:rPr>
        <w:t xml:space="preserve">roperty </w:t>
      </w:r>
      <w:r w:rsidRPr="00F105BA">
        <w:rPr>
          <w:rStyle w:val="StyleUnderline"/>
          <w:highlight w:val="yellow"/>
        </w:rPr>
        <w:t>waiver wouldn't give another company access to this</w:t>
      </w:r>
      <w:r w:rsidRPr="00F105BA">
        <w:rPr>
          <w:rStyle w:val="StyleUnderline"/>
        </w:rPr>
        <w:t xml:space="preserve"> deeper level of know-how. Only a cooperative agreement in which the technology owner helped the new manufacturer produce the vaccines could do this</w:t>
      </w:r>
      <w:r w:rsidRPr="00F105BA">
        <w:rPr>
          <w:sz w:val="12"/>
          <w:szCs w:val="22"/>
        </w:rPr>
        <w:t xml:space="preserve">, Pai suggested.¶ Prashant Yadav, an expert on medical supply chains at Harvard Medical School, told ISS Today that </w:t>
      </w:r>
      <w:r w:rsidRPr="00F105BA">
        <w:rPr>
          <w:rStyle w:val="StyleUnderline"/>
          <w:highlight w:val="yellow"/>
        </w:rPr>
        <w:t>it would</w:t>
      </w:r>
      <w:r w:rsidRPr="00F105BA">
        <w:rPr>
          <w:rStyle w:val="StyleUnderline"/>
        </w:rPr>
        <w:t xml:space="preserve"> probably </w:t>
      </w:r>
      <w:r w:rsidRPr="00F105BA">
        <w:rPr>
          <w:rStyle w:val="StyleUnderline"/>
          <w:highlight w:val="yellow"/>
        </w:rPr>
        <w:t>take two to three years to produce a vaccine via a TRIPS waiver</w:t>
      </w:r>
      <w:r w:rsidRPr="00F105BA">
        <w:rPr>
          <w:rStyle w:val="StyleUnderline"/>
        </w:rPr>
        <w:t xml:space="preserve">. First, the waiver would need to be secured, and then the necessary processes worked </w:t>
      </w:r>
      <w:r w:rsidRPr="00F105BA">
        <w:rPr>
          <w:rStyle w:val="StyleUnderline"/>
        </w:rPr>
        <w:lastRenderedPageBreak/>
        <w:t xml:space="preserve">out without the help of the original developer.¶ </w:t>
      </w:r>
      <w:r w:rsidRPr="00F105BA">
        <w:rPr>
          <w:sz w:val="12"/>
          <w:szCs w:val="22"/>
        </w:rPr>
        <w:t xml:space="preserve">Can Africa wait that long? At the launch of the mRNA project this week, Michael Ryan, Head of the WHO's Health Emergencies </w:t>
      </w:r>
      <w:proofErr w:type="spellStart"/>
      <w:r w:rsidRPr="00F105BA">
        <w:rPr>
          <w:sz w:val="12"/>
          <w:szCs w:val="22"/>
        </w:rPr>
        <w:t>Programme</w:t>
      </w:r>
      <w:proofErr w:type="spellEnd"/>
      <w:r w:rsidRPr="00F105BA">
        <w:rPr>
          <w:sz w:val="12"/>
          <w:szCs w:val="22"/>
        </w:rPr>
        <w:t xml:space="preserve">, stressed that manufacturing COVID-19 vaccines in Africa, while commendable, wouldn't address the immediate crisis. </w:t>
      </w:r>
      <w:r w:rsidRPr="00F105BA">
        <w:rPr>
          <w:rStyle w:val="StyleUnderline"/>
          <w:highlight w:val="yellow"/>
        </w:rPr>
        <w:t>The only solution was for rich countries to stop hoarding vaccines immediately</w:t>
      </w:r>
      <w:r w:rsidRPr="00F105BA">
        <w:rPr>
          <w:rStyle w:val="StyleUnderline"/>
        </w:rPr>
        <w:t xml:space="preserve">. </w:t>
      </w:r>
      <w:r w:rsidRPr="00F105BA">
        <w:rPr>
          <w:sz w:val="12"/>
          <w:szCs w:val="22"/>
        </w:rPr>
        <w:t xml:space="preserve">'It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w:t>
      </w:r>
      <w:proofErr w:type="spellStart"/>
      <w:r w:rsidRPr="00F105BA">
        <w:rPr>
          <w:sz w:val="12"/>
          <w:szCs w:val="22"/>
        </w:rPr>
        <w:t>Ramaphosa</w:t>
      </w:r>
      <w:proofErr w:type="spellEnd"/>
      <w:r w:rsidRPr="00F105BA">
        <w:rPr>
          <w:sz w:val="12"/>
          <w:szCs w:val="22"/>
        </w:rPr>
        <w:t xml:space="preserve"> could be right in suspecting that rich countries aren't altruistic enough to donate their 'surplus' vaccines, and so Africa and the rest of the global south must become more self-reliant.</w:t>
      </w:r>
    </w:p>
    <w:p w14:paraId="7CF1E864" w14:textId="77777777" w:rsidR="000547D0" w:rsidRPr="00F105BA" w:rsidRDefault="000547D0" w:rsidP="000547D0">
      <w:pPr>
        <w:pStyle w:val="Heading4"/>
      </w:pPr>
      <w:r w:rsidRPr="00F105BA">
        <w:t>No inherency - The Covid vaccine waiver will pass in the status quo—many countries are switching their positions now . Meyer 6/10</w:t>
      </w:r>
    </w:p>
    <w:p w14:paraId="676D3C10" w14:textId="77777777" w:rsidR="000547D0" w:rsidRPr="00F105BA" w:rsidRDefault="000547D0" w:rsidP="000547D0">
      <w:r w:rsidRPr="00F105BA">
        <w:t>David Meyer [senior writer for fortune], 6/10 - ("COVID-19 vaccine-patent pressure grows in Europe as lawmakers back temporary waiver," Fortune, 6-10-2021, accessed 7-5-2021, https://fortune.com/2021/06/10/covid-vaccine-patent-waiver-european-parliament-commission-wto/)//ML</w:t>
      </w:r>
    </w:p>
    <w:p w14:paraId="64A615D7" w14:textId="77777777" w:rsidR="000547D0" w:rsidRPr="00F105BA" w:rsidRDefault="000547D0" w:rsidP="000547D0">
      <w:pPr>
        <w:ind w:left="720"/>
        <w:rPr>
          <w:rStyle w:val="StyleUnderline"/>
        </w:rPr>
      </w:pPr>
      <w:r w:rsidRPr="00F105BA">
        <w:rPr>
          <w:rStyle w:val="StyleUnderline"/>
          <w:highlight w:val="yellow"/>
        </w:rPr>
        <w:t xml:space="preserve">The </w:t>
      </w:r>
      <w:hyperlink r:id="rId51" w:tgtFrame="_blank" w:history="1">
        <w:r w:rsidRPr="00F105BA">
          <w:rPr>
            <w:rStyle w:val="StyleUnderline"/>
            <w:highlight w:val="yellow"/>
          </w:rPr>
          <w:t>temporary suspension of COVID vaccine patents</w:t>
        </w:r>
      </w:hyperlink>
      <w:r w:rsidRPr="00F105BA">
        <w:rPr>
          <w:sz w:val="12"/>
        </w:rPr>
        <w:t xml:space="preserve">—a move that's intended to help expand manufacturing and speed up the global vaccination drive, thus </w:t>
      </w:r>
      <w:hyperlink r:id="rId52" w:history="1">
        <w:r w:rsidRPr="00F105BA">
          <w:rPr>
            <w:rStyle w:val="Hyperlink"/>
            <w:sz w:val="12"/>
          </w:rPr>
          <w:t>shortening the pandemic</w:t>
        </w:r>
      </w:hyperlink>
      <w:r w:rsidRPr="00F105BA">
        <w:rPr>
          <w:sz w:val="12"/>
        </w:rPr>
        <w:t xml:space="preserve">—was originally proposed by South Africa and India last year. </w:t>
      </w:r>
      <w:r w:rsidRPr="00F105BA">
        <w:rPr>
          <w:rStyle w:val="StyleUnderline"/>
        </w:rPr>
        <w:t xml:space="preserve">Over recent months, </w:t>
      </w:r>
      <w:r w:rsidRPr="00F105BA">
        <w:rPr>
          <w:rStyle w:val="StyleUnderline"/>
          <w:highlight w:val="yellow"/>
        </w:rPr>
        <w:t>it has gained new supporters like the W</w:t>
      </w:r>
      <w:r w:rsidRPr="00F105BA">
        <w:rPr>
          <w:rStyle w:val="StyleUnderline"/>
        </w:rPr>
        <w:t xml:space="preserve">orld </w:t>
      </w:r>
      <w:r w:rsidRPr="00F105BA">
        <w:rPr>
          <w:rStyle w:val="StyleUnderline"/>
          <w:highlight w:val="yellow"/>
        </w:rPr>
        <w:t>H</w:t>
      </w:r>
      <w:r w:rsidRPr="00F105BA">
        <w:rPr>
          <w:rStyle w:val="StyleUnderline"/>
        </w:rPr>
        <w:t xml:space="preserve">ealth </w:t>
      </w:r>
      <w:r w:rsidRPr="00F105BA">
        <w:rPr>
          <w:rStyle w:val="StyleUnderline"/>
          <w:highlight w:val="yellow"/>
        </w:rPr>
        <w:t>O</w:t>
      </w:r>
      <w:r w:rsidRPr="00F105BA">
        <w:rPr>
          <w:rStyle w:val="StyleUnderline"/>
        </w:rPr>
        <w:t xml:space="preserve">rganization (WHO), </w:t>
      </w:r>
      <w:hyperlink r:id="rId53" w:tgtFrame="_blank" w:history="1">
        <w:r w:rsidRPr="00F105BA">
          <w:rPr>
            <w:rStyle w:val="StyleUnderline"/>
            <w:highlight w:val="yellow"/>
          </w:rPr>
          <w:t>the Pope</w:t>
        </w:r>
      </w:hyperlink>
      <w:r w:rsidRPr="00F105BA">
        <w:rPr>
          <w:rStyle w:val="StyleUnderline"/>
          <w:highlight w:val="yellow"/>
        </w:rPr>
        <w:t>, and,</w:t>
      </w:r>
      <w:r w:rsidRPr="00F105BA">
        <w:rPr>
          <w:rStyle w:val="StyleUnderline"/>
        </w:rPr>
        <w:t xml:space="preserve"> crucially, </w:t>
      </w:r>
      <w:hyperlink r:id="rId54" w:history="1">
        <w:r w:rsidRPr="00F105BA">
          <w:rPr>
            <w:rStyle w:val="StyleUnderline"/>
            <w:highlight w:val="yellow"/>
          </w:rPr>
          <w:t>the Biden administration</w:t>
        </w:r>
      </w:hyperlink>
      <w:r w:rsidRPr="00F105BA">
        <w:rPr>
          <w:rStyle w:val="StyleUnderline"/>
        </w:rPr>
        <w:t xml:space="preserve">.¶ </w:t>
      </w:r>
      <w:r w:rsidRPr="00F105BA">
        <w:rPr>
          <w:sz w:val="12"/>
        </w:rPr>
        <w:t xml:space="preserve">However, </w:t>
      </w:r>
      <w:r w:rsidRPr="00F105BA">
        <w:rPr>
          <w:rStyle w:val="StyleUnderline"/>
        </w:rPr>
        <w:t>Europe</w:t>
      </w:r>
      <w:r w:rsidRPr="00F105BA">
        <w:rPr>
          <w:sz w:val="12"/>
        </w:rPr>
        <w:t>—home to major players such as BioNTech and AstraZeneca—</w:t>
      </w:r>
      <w:r w:rsidRPr="00F105BA">
        <w:rPr>
          <w:rStyle w:val="StyleUnderline"/>
        </w:rPr>
        <w:t>has resisted the waiver</w:t>
      </w:r>
      <w:r w:rsidRPr="00F105BA">
        <w:rPr>
          <w:sz w:val="12"/>
        </w:rPr>
        <w:t xml:space="preserve">. Just last week, the European Commission submitted an </w:t>
      </w:r>
      <w:hyperlink r:id="rId55" w:tgtFrame="_blank" w:history="1">
        <w:r w:rsidRPr="00F105BA">
          <w:rPr>
            <w:rStyle w:val="Hyperlink"/>
            <w:sz w:val="12"/>
          </w:rPr>
          <w:t>alternative plan</w:t>
        </w:r>
      </w:hyperlink>
      <w:r w:rsidRPr="00F105BA">
        <w:rPr>
          <w:sz w:val="12"/>
        </w:rPr>
        <w:t xml:space="preserve"> to the World Trade Organization (WTO), proposing other measures such as limits on export restrictions, and the compulsory licensing of the patents in some circumstances.¶ That doesn't go far enough, said </w:t>
      </w:r>
      <w:r w:rsidRPr="00F105BA">
        <w:rPr>
          <w:rStyle w:val="StyleUnderline"/>
          <w:highlight w:val="yellow"/>
        </w:rPr>
        <w:t>members of the European Parliament</w:t>
      </w:r>
      <w:r w:rsidRPr="00F105BA">
        <w:rPr>
          <w:sz w:val="12"/>
        </w:rPr>
        <w:t xml:space="preserve"> on Thursday, as it </w:t>
      </w:r>
      <w:r w:rsidRPr="00F105BA">
        <w:rPr>
          <w:rStyle w:val="StyleUnderline"/>
          <w:highlight w:val="yellow"/>
        </w:rPr>
        <w:t xml:space="preserve">passed </w:t>
      </w:r>
      <w:hyperlink r:id="rId56" w:tgtFrame="_blank" w:history="1">
        <w:r w:rsidRPr="00F105BA">
          <w:rPr>
            <w:rStyle w:val="StyleUnderline"/>
            <w:highlight w:val="yellow"/>
          </w:rPr>
          <w:t>an amendment</w:t>
        </w:r>
      </w:hyperlink>
      <w:r w:rsidRPr="00F105BA">
        <w:rPr>
          <w:rStyle w:val="StyleUnderline"/>
          <w:highlight w:val="yellow"/>
        </w:rPr>
        <w:t xml:space="preserve"> calling for</w:t>
      </w:r>
      <w:r w:rsidRPr="00F105BA">
        <w:rPr>
          <w:rStyle w:val="StyleUnderline"/>
        </w:rPr>
        <w:t xml:space="preserve"> a temporary </w:t>
      </w:r>
      <w:r w:rsidRPr="00F105BA">
        <w:rPr>
          <w:rStyle w:val="StyleUnderline"/>
          <w:highlight w:val="yellow"/>
        </w:rPr>
        <w:t>waiver</w:t>
      </w:r>
      <w:r w:rsidRPr="00F105BA">
        <w:rPr>
          <w:rStyle w:val="StyleUnderline"/>
        </w:rPr>
        <w:t xml:space="preserve"> of the WTO's TRIPS Agreement,</w:t>
      </w:r>
      <w:r w:rsidRPr="00F105BA">
        <w:rPr>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F105BA">
        <w:rPr>
          <w:rStyle w:val="StyleUnderline"/>
          <w:highlight w:val="yellow"/>
        </w:rPr>
        <w:t>the vote sent a strong political message</w:t>
      </w:r>
      <w:r w:rsidRPr="00F105BA">
        <w:rPr>
          <w:sz w:val="12"/>
        </w:rPr>
        <w:t xml:space="preserve"> nonetheless: </w:t>
      </w:r>
      <w:r w:rsidRPr="00F105BA">
        <w:rPr>
          <w:rStyle w:val="StyleUnderline"/>
          <w:highlight w:val="yellow"/>
        </w:rPr>
        <w:t>Europe</w:t>
      </w:r>
      <w:r w:rsidRPr="00F105BA">
        <w:rPr>
          <w:rStyle w:val="StyleUnderline"/>
        </w:rPr>
        <w:t xml:space="preserve">, with its many national votes at the WTO, </w:t>
      </w:r>
      <w:r w:rsidRPr="00F105BA">
        <w:rPr>
          <w:rStyle w:val="StyleUnderline"/>
          <w:highlight w:val="yellow"/>
        </w:rPr>
        <w:t>is</w:t>
      </w:r>
      <w:r w:rsidRPr="00F105BA">
        <w:rPr>
          <w:rStyle w:val="StyleUnderline"/>
        </w:rPr>
        <w:t xml:space="preserve"> gradually </w:t>
      </w:r>
      <w:r w:rsidRPr="00F105BA">
        <w:rPr>
          <w:rStyle w:val="StyleUnderline"/>
          <w:highlight w:val="yellow"/>
        </w:rPr>
        <w:t>shifting to the pro-waiver camp</w:t>
      </w:r>
      <w:r w:rsidRPr="00F105BA">
        <w:rPr>
          <w:rStyle w:val="StyleUnderline"/>
        </w:rPr>
        <w:t xml:space="preserve">.¶ </w:t>
      </w:r>
      <w:r w:rsidRPr="00F105BA">
        <w:rPr>
          <w:sz w:val="12"/>
        </w:rPr>
        <w:t>Within the Parliament—the only EU lawmaking institution whose members are directly elected by citizens—</w:t>
      </w:r>
      <w:hyperlink r:id="rId57" w:tgtFrame="_blank" w:history="1">
        <w:r w:rsidRPr="00F105BA">
          <w:rPr>
            <w:rStyle w:val="Hyperlink"/>
            <w:sz w:val="12"/>
          </w:rPr>
          <w:t>the split</w:t>
        </w:r>
      </w:hyperlink>
      <w:r w:rsidRPr="00F105BA">
        <w:rPr>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w:t>
      </w:r>
      <w:proofErr w:type="spellStart"/>
      <w:r w:rsidRPr="00F105BA">
        <w:rPr>
          <w:sz w:val="12"/>
        </w:rPr>
        <w:t>Brempt</w:t>
      </w:r>
      <w:proofErr w:type="spellEnd"/>
      <w:r w:rsidRPr="00F105BA">
        <w:rPr>
          <w:sz w:val="12"/>
        </w:rPr>
        <w:t>, the S&amp;D's lead negotiator on the subject, in a statement after the vote. "The TRIPS waiver may not prove to be a miracle solution, but it is one of the essential building blocks of a strong global vaccination campaign. Exceptional situations call for exceptional measures.¶ "The alternative proposal submitted by the European Commission to the WTO falls short in the face of the epochal challenge we are facing," she added.¶ But it is not just the European Commission that is becoming more isolated on the issue</w:t>
      </w:r>
      <w:r w:rsidRPr="00F105BA">
        <w:rPr>
          <w:rStyle w:val="StyleUnderline"/>
        </w:rPr>
        <w:t xml:space="preserve">. </w:t>
      </w:r>
      <w:r w:rsidRPr="00F105BA">
        <w:rPr>
          <w:rStyle w:val="StyleUnderline"/>
          <w:highlight w:val="yellow"/>
        </w:rPr>
        <w:t>Germany, too, is increasingly lonely in its opposition to the waiver</w:t>
      </w:r>
      <w:r w:rsidRPr="00F105BA">
        <w:rPr>
          <w:sz w:val="12"/>
        </w:rPr>
        <w:t xml:space="preserve">.¶ French President Emmanuel </w:t>
      </w:r>
      <w:r w:rsidRPr="00F105BA">
        <w:rPr>
          <w:rStyle w:val="StyleUnderline"/>
          <w:highlight w:val="yellow"/>
        </w:rPr>
        <w:t>Macron</w:t>
      </w:r>
      <w:r w:rsidRPr="00F105BA">
        <w:rPr>
          <w:sz w:val="12"/>
        </w:rPr>
        <w:t xml:space="preserve">, who has </w:t>
      </w:r>
      <w:hyperlink r:id="rId58" w:tgtFrame="_blank" w:history="1">
        <w:r w:rsidRPr="00F105BA">
          <w:rPr>
            <w:rStyle w:val="Hyperlink"/>
            <w:sz w:val="12"/>
          </w:rPr>
          <w:t>previously sided</w:t>
        </w:r>
      </w:hyperlink>
      <w:r w:rsidRPr="00F105BA">
        <w:rPr>
          <w:sz w:val="12"/>
        </w:rPr>
        <w:t xml:space="preserve"> with Germany, </w:t>
      </w:r>
      <w:hyperlink r:id="rId59" w:tgtFrame="_blank" w:history="1">
        <w:r w:rsidRPr="00F105BA">
          <w:rPr>
            <w:rStyle w:val="Hyperlink"/>
            <w:sz w:val="12"/>
          </w:rPr>
          <w:t>traveled to South Africa</w:t>
        </w:r>
      </w:hyperlink>
      <w:r w:rsidRPr="00F105BA">
        <w:rPr>
          <w:sz w:val="12"/>
        </w:rPr>
        <w:t xml:space="preserve"> a couple of weeks ago to discuss the waiver with President Cyril </w:t>
      </w:r>
      <w:proofErr w:type="spellStart"/>
      <w:r w:rsidRPr="00F105BA">
        <w:rPr>
          <w:sz w:val="12"/>
        </w:rPr>
        <w:t>Ramaphosa</w:t>
      </w:r>
      <w:proofErr w:type="spellEnd"/>
      <w:r w:rsidRPr="00F105BA">
        <w:rPr>
          <w:sz w:val="12"/>
        </w:rPr>
        <w:t xml:space="preserve">. On Wednesday, just ahead of the G7 summit, </w:t>
      </w:r>
      <w:r w:rsidRPr="00F105BA">
        <w:rPr>
          <w:rStyle w:val="StyleUnderline"/>
        </w:rPr>
        <w:t xml:space="preserve">he flipped and </w:t>
      </w:r>
      <w:r w:rsidRPr="00F105BA">
        <w:rPr>
          <w:rStyle w:val="StyleUnderline"/>
          <w:highlight w:val="yellow"/>
        </w:rPr>
        <w:t>joined the patent-suspension camp.</w:t>
      </w:r>
      <w:r w:rsidRPr="00F105BA">
        <w:rPr>
          <w:rStyle w:val="StyleUnderline"/>
        </w:rPr>
        <w:t xml:space="preserve"> That means at least two G7 leaders (also including U.S. President Joe Biden) now favor the waiver.¶</w:t>
      </w:r>
      <w:r w:rsidRPr="00F105BA">
        <w:rPr>
          <w:sz w:val="12"/>
        </w:rPr>
        <w:t xml:space="preserve"> Add to that the fact that </w:t>
      </w:r>
      <w:r w:rsidRPr="00F105BA">
        <w:rPr>
          <w:rStyle w:val="StyleUnderline"/>
          <w:highlight w:val="yellow"/>
        </w:rPr>
        <w:t>the WTO agreed</w:t>
      </w:r>
      <w:r w:rsidRPr="00F105BA">
        <w:rPr>
          <w:rStyle w:val="StyleUnderline"/>
        </w:rPr>
        <w:t xml:space="preserve"> on Wednesday </w:t>
      </w:r>
      <w:r w:rsidRPr="00F105BA">
        <w:rPr>
          <w:rStyle w:val="StyleUnderline"/>
          <w:highlight w:val="yellow"/>
        </w:rPr>
        <w:t xml:space="preserve">to </w:t>
      </w:r>
      <w:hyperlink r:id="rId60" w:tgtFrame="_blank" w:history="1">
        <w:r w:rsidRPr="00F105BA">
          <w:rPr>
            <w:rStyle w:val="StyleUnderline"/>
            <w:highlight w:val="yellow"/>
          </w:rPr>
          <w:t>fully debate the waiver</w:t>
        </w:r>
      </w:hyperlink>
      <w:r w:rsidRPr="00F105BA">
        <w:rPr>
          <w:rStyle w:val="StyleUnderline"/>
          <w:highlight w:val="yellow"/>
        </w:rPr>
        <w:t>—a step that the EU</w:t>
      </w:r>
      <w:r w:rsidRPr="00F105BA">
        <w:rPr>
          <w:rStyle w:val="StyleUnderline"/>
        </w:rPr>
        <w:t xml:space="preserve"> and some other countries had </w:t>
      </w:r>
      <w:r w:rsidRPr="00F105BA">
        <w:rPr>
          <w:rStyle w:val="StyleUnderline"/>
          <w:highlight w:val="yellow"/>
        </w:rPr>
        <w:t>previously resisted—and it seems the tide may be turning</w:t>
      </w:r>
      <w:r w:rsidRPr="00F105BA">
        <w:rPr>
          <w:rStyle w:val="StyleUnderline"/>
        </w:rPr>
        <w:t>.¶</w:t>
      </w:r>
      <w:r w:rsidRPr="00F105BA">
        <w:rPr>
          <w:sz w:val="12"/>
        </w:rPr>
        <w:t xml:space="preserve"> There is still a way to go, though. World Bank President David </w:t>
      </w:r>
      <w:proofErr w:type="spellStart"/>
      <w:r w:rsidRPr="00F105BA">
        <w:rPr>
          <w:sz w:val="12"/>
        </w:rPr>
        <w:t>Malpass</w:t>
      </w:r>
      <w:proofErr w:type="spellEnd"/>
      <w:r w:rsidRPr="00F105BA">
        <w:rPr>
          <w:sz w:val="12"/>
        </w:rPr>
        <w:t xml:space="preserve"> </w:t>
      </w:r>
      <w:hyperlink r:id="rId61" w:tgtFrame="_blank" w:history="1">
        <w:r w:rsidRPr="00F105BA">
          <w:rPr>
            <w:rStyle w:val="Hyperlink"/>
            <w:sz w:val="12"/>
          </w:rPr>
          <w:t>slammed the waiver idea</w:t>
        </w:r>
      </w:hyperlink>
      <w:r w:rsidRPr="00F105BA">
        <w:rPr>
          <w:sz w:val="12"/>
        </w:rPr>
        <w:t xml:space="preserve"> on Wednesday, saying “it would run the risk of reducing the innovation and the R&amp;D” in the pharmaceutical sector. (</w:t>
      </w:r>
      <w:proofErr w:type="spellStart"/>
      <w:r w:rsidRPr="00F105BA">
        <w:rPr>
          <w:rStyle w:val="StyleUnderline"/>
        </w:rPr>
        <w:t>Malpass</w:t>
      </w:r>
      <w:proofErr w:type="spellEnd"/>
      <w:r w:rsidRPr="00F105BA">
        <w:rPr>
          <w:rStyle w:val="StyleUnderline"/>
        </w:rPr>
        <w:t>, a Trump appointee, is therefore now in opposition to the current White House.)¶</w:t>
      </w:r>
    </w:p>
    <w:p w14:paraId="52A0C5C0" w14:textId="77777777" w:rsidR="000547D0" w:rsidRPr="00750FC6" w:rsidRDefault="000547D0" w:rsidP="000547D0"/>
    <w:p w14:paraId="1916CB62" w14:textId="77777777" w:rsidR="008C33D8" w:rsidRPr="008C33D8" w:rsidRDefault="008C33D8" w:rsidP="008C33D8"/>
    <w:sectPr w:rsidR="008C33D8" w:rsidRPr="008C33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8D0BE5"/>
    <w:multiLevelType w:val="hybridMultilevel"/>
    <w:tmpl w:val="09EA93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9F44A9"/>
    <w:multiLevelType w:val="hybridMultilevel"/>
    <w:tmpl w:val="E2DCC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0E2D02"/>
    <w:multiLevelType w:val="hybridMultilevel"/>
    <w:tmpl w:val="5ABA20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72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7D0"/>
    <w:rsid w:val="0006091E"/>
    <w:rsid w:val="000638C1"/>
    <w:rsid w:val="00065FEE"/>
    <w:rsid w:val="00066E3C"/>
    <w:rsid w:val="00072718"/>
    <w:rsid w:val="0007381E"/>
    <w:rsid w:val="00076094"/>
    <w:rsid w:val="0008785F"/>
    <w:rsid w:val="00090CBE"/>
    <w:rsid w:val="00094DEC"/>
    <w:rsid w:val="00095820"/>
    <w:rsid w:val="000A2D8A"/>
    <w:rsid w:val="000D26A6"/>
    <w:rsid w:val="000D2B90"/>
    <w:rsid w:val="000D6ED8"/>
    <w:rsid w:val="000D717B"/>
    <w:rsid w:val="00100B28"/>
    <w:rsid w:val="00117316"/>
    <w:rsid w:val="00117FFB"/>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D20"/>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620"/>
    <w:rsid w:val="00443ABC"/>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633"/>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2F9"/>
    <w:rsid w:val="006D6AED"/>
    <w:rsid w:val="006E6D0B"/>
    <w:rsid w:val="006F126E"/>
    <w:rsid w:val="006F32C9"/>
    <w:rsid w:val="006F3834"/>
    <w:rsid w:val="006F5693"/>
    <w:rsid w:val="006F5D4C"/>
    <w:rsid w:val="0071386E"/>
    <w:rsid w:val="00717B01"/>
    <w:rsid w:val="0072175B"/>
    <w:rsid w:val="007227D9"/>
    <w:rsid w:val="00723361"/>
    <w:rsid w:val="0072491F"/>
    <w:rsid w:val="00725598"/>
    <w:rsid w:val="007355DE"/>
    <w:rsid w:val="007374A1"/>
    <w:rsid w:val="00742321"/>
    <w:rsid w:val="00752712"/>
    <w:rsid w:val="00753A84"/>
    <w:rsid w:val="007611F5"/>
    <w:rsid w:val="007619E4"/>
    <w:rsid w:val="00761E75"/>
    <w:rsid w:val="0076495E"/>
    <w:rsid w:val="00765FC8"/>
    <w:rsid w:val="00775694"/>
    <w:rsid w:val="00793F46"/>
    <w:rsid w:val="007944BD"/>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2C7"/>
    <w:rsid w:val="008536AF"/>
    <w:rsid w:val="00853D40"/>
    <w:rsid w:val="008564FC"/>
    <w:rsid w:val="0086492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B5983"/>
    <w:rsid w:val="008C0865"/>
    <w:rsid w:val="008C0FA2"/>
    <w:rsid w:val="008C1592"/>
    <w:rsid w:val="008C2342"/>
    <w:rsid w:val="008C33D8"/>
    <w:rsid w:val="008C77B6"/>
    <w:rsid w:val="008D1B91"/>
    <w:rsid w:val="008D2939"/>
    <w:rsid w:val="008D724A"/>
    <w:rsid w:val="008E7A3E"/>
    <w:rsid w:val="008F41FD"/>
    <w:rsid w:val="008F4479"/>
    <w:rsid w:val="008F4BA0"/>
    <w:rsid w:val="00901726"/>
    <w:rsid w:val="00920E6A"/>
    <w:rsid w:val="00921CD0"/>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A85"/>
    <w:rsid w:val="00AC7EA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674"/>
    <w:rsid w:val="00BA17A8"/>
    <w:rsid w:val="00BA3C33"/>
    <w:rsid w:val="00BA6C57"/>
    <w:rsid w:val="00BB0878"/>
    <w:rsid w:val="00BB1879"/>
    <w:rsid w:val="00BC0ABE"/>
    <w:rsid w:val="00BC30DB"/>
    <w:rsid w:val="00BC64FF"/>
    <w:rsid w:val="00BC7C37"/>
    <w:rsid w:val="00BD2244"/>
    <w:rsid w:val="00BE6472"/>
    <w:rsid w:val="00BF29B8"/>
    <w:rsid w:val="00BF46EA"/>
    <w:rsid w:val="00C07769"/>
    <w:rsid w:val="00C07D05"/>
    <w:rsid w:val="00C10856"/>
    <w:rsid w:val="00C13C34"/>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AF7"/>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038"/>
    <w:rsid w:val="00FA0BB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B8DE97"/>
  <w14:defaultImageDpi w14:val="300"/>
  <w15:docId w15:val="{C0C7CEDC-E010-3C4C-BED1-1583CEA30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72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472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72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72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gs,ta,No Spacing1,No Spacing11,T"/>
    <w:basedOn w:val="Normal"/>
    <w:next w:val="Normal"/>
    <w:link w:val="Heading4Char"/>
    <w:uiPriority w:val="9"/>
    <w:unhideWhenUsed/>
    <w:qFormat/>
    <w:rsid w:val="008472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72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2C7"/>
  </w:style>
  <w:style w:type="character" w:customStyle="1" w:styleId="Heading1Char">
    <w:name w:val="Heading 1 Char"/>
    <w:aliases w:val="Pocket Char"/>
    <w:basedOn w:val="DefaultParagraphFont"/>
    <w:link w:val="Heading1"/>
    <w:uiPriority w:val="9"/>
    <w:rsid w:val="008472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72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72C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8472C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472C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8472C7"/>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textbold"/>
    <w:uiPriority w:val="20"/>
    <w:qFormat/>
    <w:rsid w:val="008472C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472C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472C7"/>
    <w:rPr>
      <w:color w:val="auto"/>
      <w:u w:val="none"/>
    </w:rPr>
  </w:style>
  <w:style w:type="paragraph" w:styleId="DocumentMap">
    <w:name w:val="Document Map"/>
    <w:basedOn w:val="Normal"/>
    <w:link w:val="DocumentMapChar"/>
    <w:uiPriority w:val="99"/>
    <w:semiHidden/>
    <w:unhideWhenUsed/>
    <w:rsid w:val="008472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72C7"/>
    <w:rPr>
      <w:rFonts w:ascii="Lucida Grande" w:hAnsi="Lucida Grande" w:cs="Lucida Grande"/>
    </w:rPr>
  </w:style>
  <w:style w:type="paragraph" w:styleId="NormalWeb">
    <w:name w:val="Normal (Web)"/>
    <w:basedOn w:val="Normal"/>
    <w:uiPriority w:val="99"/>
    <w:unhideWhenUsed/>
    <w:rsid w:val="008C33D8"/>
    <w:pPr>
      <w:spacing w:before="100" w:beforeAutospacing="1" w:after="100" w:afterAutospacing="1"/>
    </w:pPr>
    <w:rPr>
      <w:rFonts w:ascii="Times New Roman" w:eastAsia="Times New Roman" w:hAnsi="Times New Roman" w:cs="Times New Roman"/>
      <w:lang w:val="en-HK"/>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1"/>
    <w:qFormat/>
    <w:rsid w:val="008C33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C33D8"/>
    <w:pPr>
      <w:widowControl w:val="0"/>
      <w:ind w:left="720"/>
      <w:jc w:val="both"/>
    </w:pPr>
    <w:rPr>
      <w:b/>
      <w:iCs/>
      <w:u w:val="single"/>
    </w:rPr>
  </w:style>
  <w:style w:type="paragraph" w:customStyle="1" w:styleId="Emphasis1">
    <w:name w:val="Emphasis1"/>
    <w:basedOn w:val="Normal"/>
    <w:autoRedefine/>
    <w:uiPriority w:val="20"/>
    <w:qFormat/>
    <w:rsid w:val="0071386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784378">
      <w:bodyDiv w:val="1"/>
      <w:marLeft w:val="0"/>
      <w:marRight w:val="0"/>
      <w:marTop w:val="0"/>
      <w:marBottom w:val="0"/>
      <w:divBdr>
        <w:top w:val="none" w:sz="0" w:space="0" w:color="auto"/>
        <w:left w:val="none" w:sz="0" w:space="0" w:color="auto"/>
        <w:bottom w:val="none" w:sz="0" w:space="0" w:color="auto"/>
        <w:right w:val="none" w:sz="0" w:space="0" w:color="auto"/>
      </w:divBdr>
    </w:div>
    <w:div w:id="958952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MRNA" TargetMode="External"/><Relationship Id="rId18" Type="http://schemas.openxmlformats.org/officeDocument/2006/relationships/hyperlink" Target="http://energyskeptic.com/2016/the-scariest-u-s-house-session-ever-electromagnetic-pulse-and-the-fall-of-civilization/" TargetMode="External"/><Relationship Id="rId26" Type="http://schemas.openxmlformats.org/officeDocument/2006/relationships/hyperlink" Target="https://link.springer.com/article/10.1007/s40319-021-01083-5%20accessed%208/12/2021" TargetMode="External"/><Relationship Id="rId39" Type="http://schemas.openxmlformats.org/officeDocument/2006/relationships/hyperlink" Target="https://link.springer.com/article/10.1007/s40319-021-01083-5" TargetMode="External"/><Relationship Id="rId21" Type="http://schemas.openxmlformats.org/officeDocument/2006/relationships/hyperlink" Target="https://news.vice.com/story/the-atmosphere-now-contains-more-carbon-dioxide-than-in-all-of-human-history" TargetMode="External"/><Relationship Id="rId34" Type="http://schemas.openxmlformats.org/officeDocument/2006/relationships/hyperlink" Target="https://link.springer.com/article/10.1007/s40319-021-01083-5" TargetMode="External"/><Relationship Id="rId42" Type="http://schemas.openxmlformats.org/officeDocument/2006/relationships/hyperlink" Target="https://link.springer.com/article/10.1007/s40319-021-01083-5" TargetMode="External"/><Relationship Id="rId47" Type="http://schemas.openxmlformats.org/officeDocument/2006/relationships/hyperlink" Target="https://link.springer.com/article/10.1007/s40319-021-01083-5" TargetMode="External"/><Relationship Id="rId50" Type="http://schemas.openxmlformats.org/officeDocument/2006/relationships/hyperlink" Target="https://link.springer.com/article/10.1007/s40319-021-01083-5" TargetMode="External"/><Relationship Id="rId55" Type="http://schemas.openxmlformats.org/officeDocument/2006/relationships/hyperlink" Target="https://www.reuters.com/world/europe/eu-executive-submits-vaccine-access-proposal-wto-2021-06-04/"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sj.com/market-data/quotes/PFE?mod=chiclets" TargetMode="External"/><Relationship Id="rId29" Type="http://schemas.openxmlformats.org/officeDocument/2006/relationships/hyperlink" Target="https://link.springer.com/article/10.1007/s40319-021-01083-5" TargetMode="External"/><Relationship Id="rId11" Type="http://schemas.openxmlformats.org/officeDocument/2006/relationships/hyperlink" Target="https://www.theguardian.com/global-development/sustainable-development-goals" TargetMode="External"/><Relationship Id="rId24" Type="http://schemas.openxmlformats.org/officeDocument/2006/relationships/hyperlink" Target="https://www.brookings.edu/blog/up-front/2021/06/03/why-intellectual-property-and-pandemics-dont-mix/" TargetMode="External"/><Relationship Id="rId32" Type="http://schemas.openxmlformats.org/officeDocument/2006/relationships/hyperlink" Target="https://link.springer.com/article/10.1007/s40319-021-01083-5" TargetMode="External"/><Relationship Id="rId37" Type="http://schemas.openxmlformats.org/officeDocument/2006/relationships/hyperlink" Target="https://link.springer.com/article/10.1007/s40319-021-01083-5" TargetMode="External"/><Relationship Id="rId40" Type="http://schemas.openxmlformats.org/officeDocument/2006/relationships/hyperlink" Target="https://link.springer.com/article/10.1007/s40319-021-01083-5" TargetMode="External"/><Relationship Id="rId45" Type="http://schemas.openxmlformats.org/officeDocument/2006/relationships/hyperlink" Target="https://link.springer.com/article/10.1007/s40319-021-01083-5" TargetMode="External"/><Relationship Id="rId53" Type="http://schemas.openxmlformats.org/officeDocument/2006/relationships/hyperlink" Target="https://www.theguardian.com/world/2021/may/09/pope-adds-voice-to-call-for-pharma-giants-to-waive-vaccine-patents" TargetMode="External"/><Relationship Id="rId58" Type="http://schemas.openxmlformats.org/officeDocument/2006/relationships/hyperlink" Target="https://www.theguardian.com/world/2021/may/07/macron-voices-concerns-over-covid-vaccines-patent-waiver" TargetMode="External"/><Relationship Id="rId5" Type="http://schemas.openxmlformats.org/officeDocument/2006/relationships/numbering" Target="numbering.xml"/><Relationship Id="rId61" Type="http://schemas.openxmlformats.org/officeDocument/2006/relationships/hyperlink" Target="https://www.reuters.com/business/healthcare-pharmaceuticals/world-bank-chief-says-does-not-support-vaccine-intellectual-property-waiver-wto-2021-06-08/" TargetMode="External"/><Relationship Id="rId19" Type="http://schemas.openxmlformats.org/officeDocument/2006/relationships/hyperlink" Target="https://fortune.com/2021/06/18/wto-covid-vaccines-patents-waiver-south-africa-trips/" TargetMode="External"/><Relationship Id="rId14" Type="http://schemas.openxmlformats.org/officeDocument/2006/relationships/hyperlink" Target="https://www.wsj.com/market-data/quotes/MRNA?mod=chiclets" TargetMode="External"/><Relationship Id="rId22" Type="http://schemas.openxmlformats.org/officeDocument/2006/relationships/hyperlink" Target="http://www.independent.co.uk/environment/deadly-global-warming-is-inevitable-due-to-inaction-feasible-rhetoric-climate-change-fight-paris-a7521111.html" TargetMode="External"/><Relationship Id="rId27" Type="http://schemas.openxmlformats.org/officeDocument/2006/relationships/hyperlink" Target="https://link.springer.com/article/10.1007/s40319-021-01083-5" TargetMode="External"/><Relationship Id="rId30" Type="http://schemas.openxmlformats.org/officeDocument/2006/relationships/hyperlink" Target="https://link.springer.com/article/10.1007/s40319-021-01083-5" TargetMode="External"/><Relationship Id="rId35" Type="http://schemas.openxmlformats.org/officeDocument/2006/relationships/hyperlink" Target="https://link.springer.com/article/10.1007/s40319-021-01083-5" TargetMode="External"/><Relationship Id="rId43" Type="http://schemas.openxmlformats.org/officeDocument/2006/relationships/hyperlink" Target="https://link.springer.com/article/10.1007/s40319-021-01083-5" TargetMode="External"/><Relationship Id="rId48" Type="http://schemas.openxmlformats.org/officeDocument/2006/relationships/hyperlink" Target="https://link.springer.com/article/10.1007/s40319-021-01083-5" TargetMode="External"/><Relationship Id="rId56" Type="http://schemas.openxmlformats.org/officeDocument/2006/relationships/hyperlink" Target="https://www.europarl.europa.eu/doceo/document/RC-9-2021-0306-AM-008-016_EN.pdf" TargetMode="External"/><Relationship Id="rId8" Type="http://schemas.openxmlformats.org/officeDocument/2006/relationships/webSettings" Target="webSettings.xml"/><Relationship Id="rId51" Type="http://schemas.openxmlformats.org/officeDocument/2006/relationships/hyperlink" Target="https://www.keionline.org/wp-content/uploads/W669Rev1.pdf" TargetMode="External"/><Relationship Id="rId3" Type="http://schemas.openxmlformats.org/officeDocument/2006/relationships/customXml" Target="../customXml/item3.xml"/><Relationship Id="rId12" Type="http://schemas.openxmlformats.org/officeDocument/2006/relationships/hyperlink" Target="https://www.wsj.com/articles/u-s-backs-waiver-of-intellectual-property-protection-for-covid-19-vaccines-11620243518?mod=article_inline" TargetMode="External"/><Relationship Id="rId17" Type="http://schemas.openxmlformats.org/officeDocument/2006/relationships/hyperlink" Target="https://thehill.com/changing-america/opinion/544330-our-nations-critical-infrastructure-is-dangerously-vulnerable?amp" TargetMode="External"/><Relationship Id="rId25" Type="http://schemas.openxmlformats.org/officeDocument/2006/relationships/hyperlink" Target="https://www.nytimes.com/interactive/2021/world/covid-cases.html" TargetMode="External"/><Relationship Id="rId33" Type="http://schemas.openxmlformats.org/officeDocument/2006/relationships/hyperlink" Target="https://link.springer.com/article/10.1007/s40319-021-01083-5" TargetMode="External"/><Relationship Id="rId38" Type="http://schemas.openxmlformats.org/officeDocument/2006/relationships/hyperlink" Target="https://link.springer.com/article/10.1007/s40319-021-01083-5" TargetMode="External"/><Relationship Id="rId46" Type="http://schemas.openxmlformats.org/officeDocument/2006/relationships/hyperlink" Target="https://link.springer.com/article/10.1007/s40319-021-01083-5" TargetMode="External"/><Relationship Id="rId59" Type="http://schemas.openxmlformats.org/officeDocument/2006/relationships/hyperlink" Target="https://www.voanews.com/covid-19-pandemic/macron-south-africa-talks-covid-vaccine" TargetMode="External"/><Relationship Id="rId20" Type="http://schemas.openxmlformats.org/officeDocument/2006/relationships/hyperlink" Target="https://fortune.com/2021/04/01/wto-chief-covid-vaccine-manufacturers-poor-countries/" TargetMode="External"/><Relationship Id="rId41" Type="http://schemas.openxmlformats.org/officeDocument/2006/relationships/hyperlink" Target="https://link.springer.com/article/10.1007/s40319-021-01083-5" TargetMode="External"/><Relationship Id="rId54" Type="http://schemas.openxmlformats.org/officeDocument/2006/relationships/hyperlink" Target="https://fortune.com/2021/05/06/covid-vaccine-patent-waiver-protections-rights-waiver-biden-next/"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sj.com/market-data/quotes/PFE" TargetMode="External"/><Relationship Id="rId23" Type="http://schemas.openxmlformats.org/officeDocument/2006/relationships/hyperlink" Target="http://www.e-ir.info/2015/04/16/a-conceptual-analysis-of-realism-in-international-political-economy/" TargetMode="External"/><Relationship Id="rId28" Type="http://schemas.openxmlformats.org/officeDocument/2006/relationships/hyperlink" Target="https://link.springer.com/article/10.1007/s40319-021-01083-5" TargetMode="External"/><Relationship Id="rId36" Type="http://schemas.openxmlformats.org/officeDocument/2006/relationships/hyperlink" Target="https://link.springer.com/article/10.1007/s40319-021-01083-5" TargetMode="External"/><Relationship Id="rId49" Type="http://schemas.openxmlformats.org/officeDocument/2006/relationships/hyperlink" Target="https://link.springer.com/article/10.1007/s40319-021-01083-5" TargetMode="External"/><Relationship Id="rId57" Type="http://schemas.openxmlformats.org/officeDocument/2006/relationships/hyperlink" Target="https://www.europarl.europa.eu/news/en/press-room/20210517IPR04116/meps-split-over-waiver-for-covid-19-vaccine-patents" TargetMode="External"/><Relationship Id="rId10" Type="http://schemas.openxmlformats.org/officeDocument/2006/relationships/hyperlink" Target="https://www.theguardian.com/global-development/2015/jul/06/united-nations-extreme-poverty-millennium-development-goals" TargetMode="External"/><Relationship Id="rId31" Type="http://schemas.openxmlformats.org/officeDocument/2006/relationships/hyperlink" Target="https://link.springer.com/article/10.1007/s40319-021-01083-5" TargetMode="External"/><Relationship Id="rId44" Type="http://schemas.openxmlformats.org/officeDocument/2006/relationships/hyperlink" Target="https://link.springer.com/article/10.1007/s40319-021-01083-5" TargetMode="External"/><Relationship Id="rId52" Type="http://schemas.openxmlformats.org/officeDocument/2006/relationships/hyperlink" Target="https://fortune.com/2021/05/07/the-vaccine-patent-debate-heats-up/" TargetMode="External"/><Relationship Id="rId60" Type="http://schemas.openxmlformats.org/officeDocument/2006/relationships/hyperlink" Target="https://www.moneycontrol.com/news/business/economy/wto-decides-to-hold-text-based-negotiations-on-indias-global-vaccine-waiver-proposal-7010561.html" TargetMode="External"/><Relationship Id="rId4" Type="http://schemas.openxmlformats.org/officeDocument/2006/relationships/customXml" Target="../customXml/item4.xml"/><Relationship Id="rId9" Type="http://schemas.openxmlformats.org/officeDocument/2006/relationships/hyperlink" Target="https://www.theguardian.com/business/economics-blog/2015/nov/23/world-trade-important-role-low-carbon-economy-w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27</Pages>
  <Words>17025</Words>
  <Characters>97046</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29</cp:revision>
  <dcterms:created xsi:type="dcterms:W3CDTF">2021-10-30T22:26:00Z</dcterms:created>
  <dcterms:modified xsi:type="dcterms:W3CDTF">2021-10-30T23:19:00Z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