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B04C4" w14:textId="74B28C58" w:rsidR="007F200F" w:rsidRDefault="007F200F" w:rsidP="007F200F">
      <w:pPr>
        <w:pStyle w:val="Heading2"/>
      </w:pPr>
      <w:r>
        <w:t>HIF CP</w:t>
      </w:r>
    </w:p>
    <w:p w14:paraId="72EE4FEE" w14:textId="27334E99" w:rsidR="00BF705C" w:rsidRPr="00876078" w:rsidRDefault="00BF705C" w:rsidP="00BF705C">
      <w:pPr>
        <w:pStyle w:val="Heading4"/>
        <w:rPr>
          <w:rFonts w:cs="Calibri"/>
        </w:rPr>
      </w:pPr>
      <w:r w:rsidRPr="00184738">
        <w:rPr>
          <w:rFonts w:cs="Calibri"/>
        </w:rPr>
        <w:t xml:space="preserve">Counterplan text: </w:t>
      </w:r>
      <w:r>
        <w:rPr>
          <w:rFonts w:cs="Calibri"/>
        </w:rPr>
        <w:t>the member nations of the World Trade Organization</w:t>
      </w:r>
      <w:r w:rsidRPr="00184738">
        <w:rPr>
          <w:rFonts w:cs="Calibri"/>
        </w:rPr>
        <w:t xml:space="preserve"> should </w:t>
      </w:r>
      <w:r>
        <w:rPr>
          <w:rFonts w:cs="Calibri"/>
        </w:rPr>
        <w:t>implement</w:t>
      </w:r>
      <w:r w:rsidRPr="00184738">
        <w:rPr>
          <w:rFonts w:cs="Calibri"/>
        </w:rPr>
        <w:t xml:space="preserve"> and fund a Health Impact Fund as per the </w:t>
      </w:r>
      <w:r>
        <w:rPr>
          <w:rFonts w:cs="Calibri"/>
        </w:rPr>
        <w:t>Hollis</w:t>
      </w:r>
      <w:r w:rsidRPr="00184738">
        <w:rPr>
          <w:rFonts w:cs="Calibri"/>
        </w:rPr>
        <w:t xml:space="preserve"> and Pogge </w:t>
      </w:r>
      <w:r>
        <w:rPr>
          <w:rFonts w:cs="Calibri"/>
        </w:rPr>
        <w:t>08</w:t>
      </w:r>
      <w:r w:rsidRPr="00184738">
        <w:rPr>
          <w:rFonts w:cs="Calibri"/>
        </w:rPr>
        <w:t xml:space="preserve"> card</w:t>
      </w:r>
    </w:p>
    <w:p w14:paraId="3B7D49CF" w14:textId="77777777" w:rsidR="00BF705C" w:rsidRPr="00E16557" w:rsidRDefault="00BF705C" w:rsidP="00BF705C">
      <w:pPr>
        <w:pStyle w:val="Heading4"/>
        <w:tabs>
          <w:tab w:val="left" w:pos="960"/>
        </w:tabs>
      </w:pPr>
      <w:r>
        <w:t xml:space="preserve">The Health Impact Fund would guarantee patent rights and increase profits, while also equalizing the cost of medicines </w:t>
      </w:r>
    </w:p>
    <w:p w14:paraId="508556DA" w14:textId="77777777" w:rsidR="00BF705C" w:rsidRPr="00E16557" w:rsidRDefault="00BF705C" w:rsidP="00BF705C">
      <w:r w:rsidRPr="00E16557">
        <w:rPr>
          <w:rStyle w:val="Style13ptBold"/>
        </w:rPr>
        <w:t xml:space="preserve">Hollis &amp; Pogge ’08 - </w:t>
      </w:r>
      <w:r w:rsidRPr="00E16557">
        <w:t xml:space="preserve">Aidan Hollis [Associate Professor of Economics, the University of Calgary] and Thomas Pogge [Leitner Professor of Philosophy and International Affairs, Yale University], “The Health Impact Fund Making New Medicines Accessible for All,” </w:t>
      </w:r>
      <w:r w:rsidRPr="00E16557">
        <w:rPr>
          <w:i/>
        </w:rPr>
        <w:t>Incentives for Global Health</w:t>
      </w:r>
      <w:r w:rsidRPr="00E16557">
        <w:t xml:space="preserve"> (2008</w:t>
      </w:r>
      <w:proofErr w:type="gramStart"/>
      <w:r w:rsidRPr="00E16557">
        <w:t>)  AT</w:t>
      </w:r>
      <w:proofErr w:type="gramEnd"/>
    </w:p>
    <w:p w14:paraId="2661BC11" w14:textId="77777777" w:rsidR="00BF705C" w:rsidRPr="00962F52" w:rsidRDefault="00BF705C" w:rsidP="00BF705C">
      <w:pPr>
        <w:ind w:left="720"/>
        <w:rPr>
          <w:sz w:val="12"/>
        </w:rPr>
      </w:pPr>
      <w:r w:rsidRPr="00CA20CD">
        <w:rPr>
          <w:rStyle w:val="Emphasis"/>
        </w:rPr>
        <w:t xml:space="preserve">We propose </w:t>
      </w:r>
      <w:r w:rsidRPr="008D7CE4">
        <w:rPr>
          <w:rStyle w:val="Emphasis"/>
          <w:highlight w:val="yellow"/>
        </w:rPr>
        <w:t>the Health Impact Fund</w:t>
      </w:r>
      <w:r w:rsidRPr="00962F52">
        <w:rPr>
          <w:sz w:val="12"/>
        </w:rPr>
        <w:t xml:space="preserve"> as the most sensible solution that comprehensively addresses the problems. Financed by governments</w:t>
      </w:r>
      <w:r w:rsidRPr="00CA20CD">
        <w:rPr>
          <w:rStyle w:val="Emphasis"/>
        </w:rPr>
        <w:t xml:space="preserve">, the HIF </w:t>
      </w:r>
      <w:r w:rsidRPr="008D7CE4">
        <w:rPr>
          <w:rStyle w:val="Emphasis"/>
          <w:highlight w:val="yellow"/>
        </w:rPr>
        <w:t>would offer patentees the option to forgo monopoly pricing in exchange for a reward based on the global health impact of their new medicine</w:t>
      </w:r>
      <w:r w:rsidRPr="00876078">
        <w:rPr>
          <w:rStyle w:val="Emphasis"/>
          <w:highlight w:val="yellow"/>
        </w:rPr>
        <w:t xml:space="preserve">. By registering a patented medicine with the HIF, a company would </w:t>
      </w:r>
      <w:r w:rsidRPr="00CA20CD">
        <w:rPr>
          <w:rStyle w:val="Emphasis"/>
        </w:rPr>
        <w:t>agree to</w:t>
      </w:r>
      <w:r w:rsidRPr="00876078">
        <w:rPr>
          <w:rStyle w:val="Emphasis"/>
          <w:highlight w:val="yellow"/>
        </w:rPr>
        <w:t xml:space="preserve"> sell it globally at cost. </w:t>
      </w:r>
      <w:r w:rsidRPr="00CA20CD">
        <w:rPr>
          <w:rStyle w:val="Emphasis"/>
        </w:rPr>
        <w:t xml:space="preserve">In exchange, </w:t>
      </w:r>
      <w:r w:rsidRPr="00876078">
        <w:rPr>
          <w:rStyle w:val="Emphasis"/>
          <w:highlight w:val="yellow"/>
        </w:rPr>
        <w:t>the company would receive, for a fixed time, payments based on the product’s assessed g</w:t>
      </w:r>
      <w:r w:rsidRPr="00CA20CD">
        <w:rPr>
          <w:rStyle w:val="Emphasis"/>
        </w:rPr>
        <w:t>lobal</w:t>
      </w:r>
      <w:r w:rsidRPr="00876078">
        <w:rPr>
          <w:rStyle w:val="Emphasis"/>
          <w:highlight w:val="yellow"/>
        </w:rPr>
        <w:t xml:space="preserve"> h</w:t>
      </w:r>
      <w:r w:rsidRPr="00CA20CD">
        <w:rPr>
          <w:rStyle w:val="Emphasis"/>
        </w:rPr>
        <w:t>ealth</w:t>
      </w:r>
      <w:r w:rsidRPr="00876078">
        <w:rPr>
          <w:rStyle w:val="Emphasis"/>
          <w:highlight w:val="yellow"/>
        </w:rPr>
        <w:t xml:space="preserve"> i</w:t>
      </w:r>
      <w:r w:rsidRPr="00CA20CD">
        <w:rPr>
          <w:rStyle w:val="Emphasis"/>
        </w:rPr>
        <w:t>mpact</w:t>
      </w:r>
      <w:r w:rsidRPr="00876078">
        <w:rPr>
          <w:rStyle w:val="Emphasis"/>
          <w:highlight w:val="yellow"/>
        </w:rPr>
        <w:t xml:space="preserve">. </w:t>
      </w:r>
      <w:r w:rsidRPr="00CA20CD">
        <w:rPr>
          <w:rStyle w:val="Emphasis"/>
        </w:rPr>
        <w:t xml:space="preserve">The arrangement would be optional and it wouldn’t diminish patent </w:t>
      </w:r>
      <w:proofErr w:type="gramStart"/>
      <w:r w:rsidRPr="00CA20CD">
        <w:rPr>
          <w:rStyle w:val="Emphasis"/>
        </w:rPr>
        <w:t>rights.</w:t>
      </w:r>
      <w:r>
        <w:rPr>
          <w:rStyle w:val="Emphasis"/>
        </w:rPr>
        <w:t>¶</w:t>
      </w:r>
      <w:proofErr w:type="gramEnd"/>
      <w:r w:rsidRPr="00962F52">
        <w:rPr>
          <w:sz w:val="12"/>
        </w:rPr>
        <w:t xml:space="preserve"> </w:t>
      </w:r>
      <w:r w:rsidRPr="00876078">
        <w:rPr>
          <w:rStyle w:val="Emphasis"/>
          <w:highlight w:val="yellow"/>
        </w:rPr>
        <w:t>The HIF</w:t>
      </w:r>
      <w:r w:rsidRPr="00962F52">
        <w:rPr>
          <w:sz w:val="12"/>
        </w:rPr>
        <w:t xml:space="preserve"> has the potential to be an institution </w:t>
      </w:r>
      <w:r w:rsidRPr="00CA20CD">
        <w:rPr>
          <w:rStyle w:val="Emphasis"/>
        </w:rPr>
        <w:t xml:space="preserve">that </w:t>
      </w:r>
      <w:r w:rsidRPr="00876078">
        <w:rPr>
          <w:rStyle w:val="Emphasis"/>
          <w:highlight w:val="yellow"/>
        </w:rPr>
        <w:t xml:space="preserve">benefits everyone: patients, rich and poor </w:t>
      </w:r>
      <w:r w:rsidRPr="00CA20CD">
        <w:rPr>
          <w:rStyle w:val="Emphasis"/>
        </w:rPr>
        <w:t>alike, along with their caregivers</w:t>
      </w:r>
      <w:r w:rsidRPr="00876078">
        <w:rPr>
          <w:rStyle w:val="Emphasis"/>
          <w:highlight w:val="yellow"/>
        </w:rPr>
        <w:t>; pharmaceutical companies and their shareholders; and taxpayers.</w:t>
      </w:r>
      <w:r>
        <w:rPr>
          <w:rStyle w:val="Emphasis"/>
        </w:rPr>
        <w:t>¶</w:t>
      </w:r>
      <w:r w:rsidRPr="00962F52">
        <w:rPr>
          <w:sz w:val="12"/>
        </w:rPr>
        <w:t xml:space="preserve"> HOW THE HEALTH IMPACT FUND WORKS FOR PATIENTS¶ The HIF increases the incentives to invest in developing medicines that have high health impact. It directs research toward the medicines that can do the </w:t>
      </w:r>
      <w:proofErr w:type="gramStart"/>
      <w:r w:rsidRPr="00962F52">
        <w:rPr>
          <w:sz w:val="12"/>
        </w:rPr>
        <w:t>most good</w:t>
      </w:r>
      <w:proofErr w:type="gramEnd"/>
      <w:r w:rsidRPr="00962F52">
        <w:rPr>
          <w:sz w:val="12"/>
        </w:rPr>
        <w:t xml:space="preserve">. </w:t>
      </w:r>
      <w:r w:rsidRPr="00876078">
        <w:rPr>
          <w:rStyle w:val="Emphasis"/>
          <w:highlight w:val="yellow"/>
        </w:rPr>
        <w:t>It can also reward the development of new product</w:t>
      </w:r>
      <w:r w:rsidRPr="00962F52">
        <w:rPr>
          <w:sz w:val="12"/>
        </w:rPr>
        <w:t>s, and the discovery of new uses for existing products, which the patent system alone can’t stimulate because of inadequate protection from imitati</w:t>
      </w:r>
      <w:r w:rsidRPr="007F04C6">
        <w:rPr>
          <w:rStyle w:val="Emphasis"/>
        </w:rPr>
        <w:t xml:space="preserve">on. All patients, rich and poor, would benefit from refocusing the innovation and marketing priorities of pharmaceutical companies toward health </w:t>
      </w:r>
      <w:proofErr w:type="gramStart"/>
      <w:r w:rsidRPr="007F04C6">
        <w:rPr>
          <w:rStyle w:val="Emphasis"/>
        </w:rPr>
        <w:t>impact.</w:t>
      </w:r>
      <w:r>
        <w:rPr>
          <w:rStyle w:val="Emphasis"/>
        </w:rPr>
        <w:t>¶</w:t>
      </w:r>
      <w:proofErr w:type="gramEnd"/>
      <w:r>
        <w:rPr>
          <w:rStyle w:val="Emphasis"/>
        </w:rPr>
        <w:t xml:space="preserve"> </w:t>
      </w:r>
      <w:r w:rsidRPr="00CA20CD">
        <w:rPr>
          <w:rStyle w:val="Emphasis"/>
        </w:rPr>
        <w:t>Any new medicines and new uses of existing medicines</w:t>
      </w:r>
      <w:r w:rsidRPr="00CA20CD">
        <w:rPr>
          <w:sz w:val="12"/>
        </w:rPr>
        <w:t xml:space="preserve"> registered for health impact rewards </w:t>
      </w:r>
      <w:r w:rsidRPr="00CA20CD">
        <w:rPr>
          <w:rStyle w:val="Emphasis"/>
        </w:rPr>
        <w:t>would be available everywhere at marginal cost from the start.</w:t>
      </w:r>
      <w:r w:rsidRPr="00962F52">
        <w:rPr>
          <w:sz w:val="12"/>
        </w:rPr>
        <w:t xml:space="preserve"> Many patients – especially in poor countries, but increasingly in wealthy ones too – are unable to afford the best treatment because it is too expensive. Even if fully insured, patients oft </w:t>
      </w:r>
      <w:proofErr w:type="spellStart"/>
      <w:r w:rsidRPr="00962F52">
        <w:rPr>
          <w:sz w:val="12"/>
        </w:rPr>
        <w:t>en</w:t>
      </w:r>
      <w:proofErr w:type="spellEnd"/>
      <w:r w:rsidRPr="00962F52">
        <w:rPr>
          <w:sz w:val="12"/>
        </w:rPr>
        <w:t xml:space="preserve"> lack access to medicines because their insurer deems them too expensive to reimburse. The HIF simply and directly solves this problem for registered drugs by setting their prices at marginal </w:t>
      </w:r>
      <w:proofErr w:type="gramStart"/>
      <w:r w:rsidRPr="00962F52">
        <w:rPr>
          <w:sz w:val="12"/>
        </w:rPr>
        <w:t>cost.¶</w:t>
      </w:r>
      <w:proofErr w:type="gramEnd"/>
      <w:r w:rsidRPr="00962F52">
        <w:rPr>
          <w:sz w:val="12"/>
        </w:rPr>
        <w:t xml:space="preserve"> HOW THE HEALTH IMPACT FUND WORKS FOR PHARMACEUTICAL COMPANIES¶ Most proposals for increasing access to medicines would reduce the profits of pharmaceutical companies and hence their ability to fund research. </w:t>
      </w:r>
      <w:r w:rsidRPr="00876078">
        <w:rPr>
          <w:rStyle w:val="Emphasis"/>
          <w:highlight w:val="yellow"/>
        </w:rPr>
        <w:t>The HIF</w:t>
      </w:r>
      <w:r w:rsidRPr="00962F52">
        <w:rPr>
          <w:sz w:val="12"/>
        </w:rPr>
        <w:t>, however</w:t>
      </w:r>
      <w:r w:rsidRPr="00876078">
        <w:rPr>
          <w:rStyle w:val="Emphasis"/>
          <w:highlight w:val="yellow"/>
        </w:rPr>
        <w:t>, leaves the existing options of pharmaceutical firms untouched</w:t>
      </w:r>
      <w:r w:rsidRPr="00962F52">
        <w:rPr>
          <w:sz w:val="12"/>
        </w:rPr>
        <w:t xml:space="preserve">. </w:t>
      </w:r>
      <w:r w:rsidRPr="00876078">
        <w:rPr>
          <w:rStyle w:val="Emphasis"/>
          <w:highlight w:val="yellow"/>
        </w:rPr>
        <w:t xml:space="preserve">It </w:t>
      </w:r>
      <w:r w:rsidRPr="00CA20CD">
        <w:rPr>
          <w:rStyle w:val="Emphasis"/>
        </w:rPr>
        <w:t xml:space="preserve">merely </w:t>
      </w:r>
      <w:r w:rsidRPr="00876078">
        <w:rPr>
          <w:rStyle w:val="Emphasis"/>
          <w:highlight w:val="yellow"/>
        </w:rPr>
        <w:t xml:space="preserve">gives them the opportunity to make additional profits by developing new high-impact medicines that would be </w:t>
      </w:r>
      <w:r w:rsidRPr="00C00149">
        <w:rPr>
          <w:rStyle w:val="Emphasis"/>
        </w:rPr>
        <w:t xml:space="preserve">unprofitable or </w:t>
      </w:r>
      <w:r w:rsidRPr="00876078">
        <w:rPr>
          <w:rStyle w:val="Emphasis"/>
          <w:highlight w:val="yellow"/>
        </w:rPr>
        <w:t>less profitable under monopoly pricing</w:t>
      </w:r>
      <w:r w:rsidRPr="00962F52">
        <w:rPr>
          <w:sz w:val="12"/>
        </w:rPr>
        <w:t xml:space="preserve">. Selling such registered medicines at cost, firms won’t be forced to defend a policy of charging high prices to poor people and they won’t be pressured to make charitable donations. With </w:t>
      </w:r>
      <w:r w:rsidRPr="00CA20CD">
        <w:rPr>
          <w:rStyle w:val="Emphasis"/>
        </w:rPr>
        <w:t>HIF-registered medicines</w:t>
      </w:r>
      <w:r w:rsidRPr="00CA20CD">
        <w:rPr>
          <w:sz w:val="12"/>
        </w:rPr>
        <w:t xml:space="preserve"> they can instead “do well by doing good”: </w:t>
      </w:r>
      <w:r w:rsidRPr="00CA20CD">
        <w:rPr>
          <w:rStyle w:val="Emphasis"/>
        </w:rPr>
        <w:t>bring real benefit to patients in a profitable way</w:t>
      </w:r>
      <w:r w:rsidRPr="00962F52">
        <w:rPr>
          <w:sz w:val="12"/>
        </w:rPr>
        <w:t xml:space="preserve">. Research scientists of these firms will be encouraged to focus on addressing the most important diseases, not merely those that can support high </w:t>
      </w:r>
      <w:proofErr w:type="gramStart"/>
      <w:r w:rsidRPr="00962F52">
        <w:rPr>
          <w:sz w:val="12"/>
        </w:rPr>
        <w:t>prices.¶</w:t>
      </w:r>
      <w:proofErr w:type="gramEnd"/>
      <w:r w:rsidRPr="00962F52">
        <w:rPr>
          <w:sz w:val="12"/>
        </w:rPr>
        <w:t xml:space="preserve"> HOW THE HEALTH IMPACT FUND WORKS FOR TAXPAYERS¶ </w:t>
      </w:r>
      <w:r w:rsidRPr="00876078">
        <w:rPr>
          <w:rStyle w:val="Emphasis"/>
          <w:highlight w:val="yellow"/>
        </w:rPr>
        <w:t>The HIF will be supported mainly by governments</w:t>
      </w:r>
      <w:r w:rsidRPr="00962F52">
        <w:rPr>
          <w:sz w:val="12"/>
        </w:rPr>
        <w:t>, which are supported by the taxes they collect. Taxpayers want value for their money, and the HIF provides exactly that. Because the HIF is a more efficient way of incentivizing the pharmaceutical R&amp;</w:t>
      </w:r>
      <w:proofErr w:type="gramStart"/>
      <w:r w:rsidRPr="00962F52">
        <w:rPr>
          <w:sz w:val="12"/>
        </w:rPr>
        <w:t>D</w:t>
      </w:r>
      <w:proofErr w:type="gramEnd"/>
      <w:r w:rsidRPr="00962F52">
        <w:rPr>
          <w:sz w:val="12"/>
        </w:rPr>
        <w:t xml:space="preserve"> we all want, total expenditures on medicines need not increase. However, if they do, the reason is that new medicines that would not have existed without the HIF are being developed. The HIF mechanism is designed to ensure that taxpayers always obtain value for money in the sense that any product </w:t>
      </w:r>
      <w:proofErr w:type="spellStart"/>
      <w:r w:rsidRPr="00962F52">
        <w:rPr>
          <w:sz w:val="12"/>
        </w:rPr>
        <w:t>regis-tered</w:t>
      </w:r>
      <w:proofErr w:type="spellEnd"/>
      <w:r w:rsidRPr="00962F52">
        <w:rPr>
          <w:sz w:val="12"/>
        </w:rPr>
        <w:t xml:space="preserve"> with the HIF will have a lower cost for a given amount of health impact than products outside the HIF. Taxpayers may also benefit from a reduction in risks of pandemics and other health problems that easily </w:t>
      </w:r>
      <w:proofErr w:type="gramStart"/>
      <w:r w:rsidRPr="00962F52">
        <w:rPr>
          <w:sz w:val="12"/>
        </w:rPr>
        <w:t>cross national</w:t>
      </w:r>
      <w:proofErr w:type="gramEnd"/>
      <w:r w:rsidRPr="00962F52">
        <w:rPr>
          <w:sz w:val="12"/>
        </w:rPr>
        <w:t xml:space="preserve"> borders.</w:t>
      </w:r>
    </w:p>
    <w:p w14:paraId="389B3CE7" w14:textId="24F2D502" w:rsidR="00E42E4C" w:rsidRDefault="004D486E" w:rsidP="004D486E">
      <w:pPr>
        <w:pStyle w:val="Heading2"/>
      </w:pPr>
      <w:r>
        <w:lastRenderedPageBreak/>
        <w:t>Innovation DA</w:t>
      </w:r>
    </w:p>
    <w:p w14:paraId="52007C5E" w14:textId="77777777" w:rsidR="00B64447" w:rsidRPr="00405D88" w:rsidRDefault="00B64447" w:rsidP="00B64447">
      <w:pPr>
        <w:pStyle w:val="Heading4"/>
        <w:rPr>
          <w:rFonts w:cs="Calibri"/>
        </w:rPr>
      </w:pPr>
      <w:r w:rsidRPr="00405D88">
        <w:rPr>
          <w:rFonts w:cs="Calibri"/>
        </w:rPr>
        <w:t xml:space="preserve">The pharma industry is strong </w:t>
      </w:r>
      <w:proofErr w:type="gramStart"/>
      <w:r w:rsidRPr="00405D88">
        <w:rPr>
          <w:rFonts w:cs="Calibri"/>
        </w:rPr>
        <w:t>now</w:t>
      </w:r>
      <w:proofErr w:type="gramEnd"/>
      <w:r w:rsidRPr="00405D88">
        <w:rPr>
          <w:rFonts w:cs="Calibri"/>
        </w:rPr>
        <w:t xml:space="preserve"> but patents </w:t>
      </w:r>
      <w:r>
        <w:rPr>
          <w:rFonts w:cs="Calibri"/>
        </w:rPr>
        <w:t xml:space="preserve">are </w:t>
      </w:r>
      <w:r w:rsidRPr="00405D88">
        <w:rPr>
          <w:rFonts w:cs="Calibri"/>
        </w:rPr>
        <w:t xml:space="preserve">key for continued economic growth. </w:t>
      </w:r>
      <w:proofErr w:type="spellStart"/>
      <w:r w:rsidRPr="00405D88">
        <w:rPr>
          <w:rFonts w:cs="Calibri"/>
        </w:rPr>
        <w:t>Batell</w:t>
      </w:r>
      <w:proofErr w:type="spellEnd"/>
      <w:r w:rsidRPr="00405D88">
        <w:rPr>
          <w:rFonts w:cs="Calibri"/>
        </w:rPr>
        <w:t xml:space="preserve"> and PhRMA 14:</w:t>
      </w:r>
    </w:p>
    <w:p w14:paraId="77AFFAEF" w14:textId="77777777" w:rsidR="00B64447" w:rsidRPr="00405D88" w:rsidRDefault="00B64447" w:rsidP="00B64447">
      <w:pPr>
        <w:spacing w:after="0" w:line="240" w:lineRule="auto"/>
        <w:rPr>
          <w:rFonts w:eastAsia="Times New Roman"/>
          <w:sz w:val="24"/>
        </w:rPr>
      </w:pPr>
      <w:proofErr w:type="spellStart"/>
      <w:r w:rsidRPr="00405D88">
        <w:t>Batell</w:t>
      </w:r>
      <w:proofErr w:type="spellEnd"/>
      <w:r w:rsidRPr="00405D88">
        <w:t xml:space="preserve">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353AAC65" w14:textId="77777777" w:rsidR="00B64447" w:rsidRPr="00405D88" w:rsidRDefault="00B64447" w:rsidP="00B64447">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26F4650D" w14:textId="77777777" w:rsidR="00B64447" w:rsidRPr="00405D88" w:rsidRDefault="00B64447" w:rsidP="00B64447">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proofErr w:type="spellStart"/>
      <w:r w:rsidRPr="00405D88">
        <w:rPr>
          <w:rFonts w:cs="Calibri"/>
        </w:rPr>
        <w:t>Macdole</w:t>
      </w:r>
      <w:proofErr w:type="spellEnd"/>
      <w:r w:rsidRPr="00405D88">
        <w:rPr>
          <w:rFonts w:cs="Calibri"/>
        </w:rPr>
        <w:t xml:space="preserve"> and Ezell 4-29:</w:t>
      </w:r>
    </w:p>
    <w:p w14:paraId="08D56CB5" w14:textId="77777777" w:rsidR="00B64447" w:rsidRPr="00405D88" w:rsidRDefault="00B64447" w:rsidP="00B64447">
      <w:proofErr w:type="spellStart"/>
      <w:r w:rsidRPr="00405D88">
        <w:t>Jaci</w:t>
      </w:r>
      <w:proofErr w:type="spellEnd"/>
      <w:r w:rsidRPr="00405D88">
        <w:t xml:space="preserve"> </w:t>
      </w:r>
      <w:proofErr w:type="spellStart"/>
      <w:r w:rsidRPr="00405D88">
        <w:t>Mcdole</w:t>
      </w:r>
      <w:proofErr w:type="spellEnd"/>
      <w:r w:rsidRPr="00405D88">
        <w:t xml:space="preserve"> and Stephen Ezell {</w:t>
      </w:r>
      <w:proofErr w:type="spellStart"/>
      <w:r w:rsidRPr="00405D88">
        <w:t>Jaci</w:t>
      </w:r>
      <w:proofErr w:type="spellEnd"/>
      <w:r w:rsidRPr="00405D88">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w:t>
      </w:r>
      <w:r w:rsidRPr="00405D88">
        <w:lastRenderedPageBreak/>
        <w:t xml:space="preserve">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405D88">
        <w:t>Brivo</w:t>
      </w:r>
      <w:proofErr w:type="spellEnd"/>
      <w:r w:rsidRPr="00405D88">
        <w:t xml:space="preserve"> Systems and Lynx Capital, a boutique investment bank. Ezell holds a B.S. from the School of Foreign Service at Georgetown University, with an honors certificate from Georgetown’s </w:t>
      </w:r>
      <w:proofErr w:type="spellStart"/>
      <w:r w:rsidRPr="00405D88">
        <w:t>Landegger</w:t>
      </w:r>
      <w:proofErr w:type="spellEnd"/>
      <w:r w:rsidRPr="00405D88">
        <w:t xml:space="preserve"> International Business Diplomacy program.}, 21 - ("Ten Ways Ip Has Enabled Innovations That Have Helped Sustain </w:t>
      </w:r>
      <w:proofErr w:type="gramStart"/>
      <w:r w:rsidRPr="00405D88">
        <w:t>The</w:t>
      </w:r>
      <w:proofErr w:type="gramEnd"/>
      <w:r w:rsidRPr="00405D88">
        <w:t xml:space="preserve"> World Through The Pandemic," Information Technology &amp; Innovation Foundation, 4-29-2021, https://itif.org/publications/2021/04/29/ten-ways-ip-has-enabled-innovations-have-helped-sustain-world-through)//marlborough-wr/</w:t>
      </w:r>
    </w:p>
    <w:p w14:paraId="7EB80C14" w14:textId="77777777" w:rsidR="00B64447" w:rsidRPr="00405D88" w:rsidRDefault="00B64447" w:rsidP="00B64447">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w:t>
      </w:r>
      <w:proofErr w:type="gramStart"/>
      <w:r w:rsidRPr="00405D88">
        <w:rPr>
          <w:rStyle w:val="StyleUnderline"/>
        </w:rPr>
        <w:t xml:space="preserve">in an effort </w:t>
      </w:r>
      <w:r w:rsidRPr="009E7424">
        <w:rPr>
          <w:rStyle w:val="StyleUnderline"/>
          <w:highlight w:val="yellow"/>
        </w:rPr>
        <w:t>to</w:t>
      </w:r>
      <w:proofErr w:type="gramEnd"/>
      <w:r w:rsidRPr="009E7424">
        <w:rPr>
          <w:rStyle w:val="StyleUnderline"/>
          <w:highlight w:val="yellow"/>
        </w:rPr>
        <w:t xml:space="preserve">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proofErr w:type="spellStart"/>
      <w:r w:rsidRPr="009E7424">
        <w:rPr>
          <w:rStyle w:val="StyleUnderline"/>
          <w:highlight w:val="yellow"/>
        </w:rPr>
        <w:t>Covaxin</w:t>
      </w:r>
      <w:proofErr w:type="spellEnd"/>
      <w:r w:rsidRPr="00405D88">
        <w:rPr>
          <w:sz w:val="12"/>
        </w:rPr>
        <w:t xml:space="preserve"> Gilead: </w:t>
      </w:r>
      <w:proofErr w:type="spellStart"/>
      <w:r w:rsidRPr="009E7424">
        <w:rPr>
          <w:rStyle w:val="StyleUnderline"/>
          <w:highlight w:val="yellow"/>
        </w:rPr>
        <w:t>Remdesivir</w:t>
      </w:r>
      <w:proofErr w:type="spellEnd"/>
      <w:r w:rsidRPr="00405D88">
        <w:rPr>
          <w:sz w:val="12"/>
        </w:rPr>
        <w:t xml:space="preserve"> </w:t>
      </w:r>
      <w:proofErr w:type="spellStart"/>
      <w:r w:rsidRPr="00405D88">
        <w:rPr>
          <w:sz w:val="12"/>
        </w:rPr>
        <w:t>LumiraDX</w:t>
      </w:r>
      <w:proofErr w:type="spellEnd"/>
      <w:r w:rsidRPr="00405D88">
        <w:rPr>
          <w:sz w:val="12"/>
        </w:rPr>
        <w:t xml:space="preserve">: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w:t>
      </w:r>
      <w:proofErr w:type="spellStart"/>
      <w:r w:rsidRPr="00405D88">
        <w:rPr>
          <w:sz w:val="12"/>
        </w:rPr>
        <w:t>Ingeniería</w:t>
      </w:r>
      <w:proofErr w:type="spellEnd"/>
      <w:r w:rsidRPr="00405D88">
        <w:rPr>
          <w:sz w:val="12"/>
        </w:rPr>
        <w:t xml:space="preserve"> </w:t>
      </w:r>
      <w:proofErr w:type="spellStart"/>
      <w:r w:rsidRPr="00405D88">
        <w:rPr>
          <w:sz w:val="12"/>
        </w:rPr>
        <w:t>Médica</w:t>
      </w:r>
      <w:proofErr w:type="spellEnd"/>
      <w:r w:rsidRPr="00405D88">
        <w:rPr>
          <w:sz w:val="12"/>
        </w:rPr>
        <w:t xml:space="preserve">: </w:t>
      </w:r>
      <w:proofErr w:type="spellStart"/>
      <w:r w:rsidRPr="00405D88">
        <w:rPr>
          <w:rStyle w:val="StyleUnderline"/>
        </w:rPr>
        <w:t>CápsulaXE</w:t>
      </w:r>
      <w:proofErr w:type="spellEnd"/>
      <w:r w:rsidRPr="00405D88">
        <w:rPr>
          <w:sz w:val="12"/>
        </w:rPr>
        <w:t xml:space="preserve"> Surgical Theater: </w:t>
      </w:r>
      <w:r w:rsidRPr="00405D88">
        <w:rPr>
          <w:rStyle w:val="StyleUnderline"/>
        </w:rPr>
        <w:t>Precision VR</w:t>
      </w:r>
      <w:r w:rsidRPr="00405D88">
        <w:rPr>
          <w:sz w:val="12"/>
        </w:rPr>
        <w:t xml:space="preserve"> </w:t>
      </w:r>
      <w:proofErr w:type="spellStart"/>
      <w:r w:rsidRPr="00405D88">
        <w:rPr>
          <w:sz w:val="12"/>
        </w:rPr>
        <w:t>Tombot</w:t>
      </w:r>
      <w:proofErr w:type="spellEnd"/>
      <w:r w:rsidRPr="00405D88">
        <w:rPr>
          <w:sz w:val="12"/>
        </w:rPr>
        <w:t xml:space="preserve">: Jennie Starship Technologies: </w:t>
      </w:r>
      <w:r w:rsidRPr="00405D88">
        <w:rPr>
          <w:rStyle w:val="StyleUnderline"/>
        </w:rPr>
        <w:t>Autonomous Delivery Robots</w:t>
      </w:r>
      <w:r w:rsidRPr="00405D88">
        <w:rPr>
          <w:sz w:val="12"/>
        </w:rPr>
        <w:t xml:space="preserve"> </w:t>
      </w:r>
      <w:proofErr w:type="spellStart"/>
      <w:r w:rsidRPr="00405D88">
        <w:rPr>
          <w:sz w:val="12"/>
        </w:rPr>
        <w:t>Triax</w:t>
      </w:r>
      <w:proofErr w:type="spellEnd"/>
      <w:r w:rsidRPr="00405D88">
        <w:rPr>
          <w:sz w:val="12"/>
        </w:rPr>
        <w:t xml:space="preserve">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w:t>
      </w:r>
      <w:r w:rsidRPr="00405D88">
        <w:rPr>
          <w:sz w:val="12"/>
        </w:rPr>
        <w:lastRenderedPageBreak/>
        <w:t xml:space="preserve">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w:t>
      </w:r>
      <w:proofErr w:type="gramStart"/>
      <w:r w:rsidRPr="00405D88">
        <w:rPr>
          <w:sz w:val="12"/>
        </w:rPr>
        <w:t>in an effort to</w:t>
      </w:r>
      <w:proofErr w:type="gramEnd"/>
      <w:r w:rsidRPr="00405D88">
        <w:rPr>
          <w:sz w:val="12"/>
        </w:rPr>
        <w:t xml:space="preserve">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w:t>
      </w:r>
      <w:r w:rsidRPr="00405D88">
        <w:rPr>
          <w:rStyle w:val="StyleUnderline"/>
        </w:rPr>
        <w:lastRenderedPageBreak/>
        <w:t>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1939053E" w14:textId="77777777" w:rsidR="00B64447" w:rsidRPr="00405D88" w:rsidRDefault="00B64447" w:rsidP="00B64447">
      <w:pPr>
        <w:pStyle w:val="Heading4"/>
        <w:rPr>
          <w:rFonts w:cs="Calibri"/>
          <w:u w:val="single"/>
        </w:rPr>
      </w:pPr>
      <w:r w:rsidRPr="00405D88">
        <w:rPr>
          <w:rFonts w:cs="Calibri"/>
        </w:rPr>
        <w:lastRenderedPageBreak/>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3B8AD272" w14:textId="77777777" w:rsidR="00B64447" w:rsidRPr="00405D88" w:rsidRDefault="00B64447" w:rsidP="00B64447">
      <w:pPr>
        <w:rPr>
          <w:sz w:val="16"/>
        </w:rPr>
      </w:pPr>
      <w:r w:rsidRPr="00405D88">
        <w:rPr>
          <w:rStyle w:val="Style13ptBold"/>
        </w:rPr>
        <w:t xml:space="preserve">Marjanovic and </w:t>
      </w:r>
      <w:proofErr w:type="spellStart"/>
      <w:r w:rsidRPr="00405D88">
        <w:rPr>
          <w:rStyle w:val="Style13ptBold"/>
        </w:rPr>
        <w:t>Fejiao</w:t>
      </w:r>
      <w:proofErr w:type="spellEnd"/>
      <w:r w:rsidRPr="00405D88">
        <w:rPr>
          <w:rStyle w:val="Style13ptBold"/>
        </w:rPr>
        <w:t xml:space="preserve"> ‘20</w:t>
      </w:r>
      <w:r w:rsidRPr="00405D88">
        <w:rPr>
          <w:sz w:val="16"/>
        </w:rPr>
        <w:t xml:space="preserve"> Marjanovic, Sonja, and Carolina </w:t>
      </w:r>
      <w:proofErr w:type="spellStart"/>
      <w:r w:rsidRPr="00405D88">
        <w:rPr>
          <w:sz w:val="16"/>
        </w:rPr>
        <w:t>Feijao</w:t>
      </w:r>
      <w:proofErr w:type="spellEnd"/>
      <w:r w:rsidRPr="00405D88">
        <w:rPr>
          <w:sz w:val="16"/>
        </w:rPr>
        <w:t xml:space="preserve">. Sonja Marjanovic, Ph.D., Judge Business School, University of Cambridge. Carolina </w:t>
      </w:r>
      <w:proofErr w:type="spellStart"/>
      <w:r w:rsidRPr="00405D88">
        <w:rPr>
          <w:sz w:val="16"/>
        </w:rPr>
        <w:t>Feijao</w:t>
      </w:r>
      <w:proofErr w:type="spellEnd"/>
      <w:r w:rsidRPr="00405D88">
        <w:rPr>
          <w:sz w:val="16"/>
        </w:rPr>
        <w:t xml:space="preserve">, Ph.D. in biochemistry, University of Cambridge; M.Sc. in </w:t>
      </w:r>
      <w:proofErr w:type="spellStart"/>
      <w:r w:rsidRPr="00405D88">
        <w:rPr>
          <w:sz w:val="16"/>
        </w:rPr>
        <w:t>quantitive</w:t>
      </w:r>
      <w:proofErr w:type="spellEnd"/>
      <w:r w:rsidRPr="00405D88">
        <w:rPr>
          <w:sz w:val="16"/>
        </w:rPr>
        <w:t xml:space="preserve"> biology, Imperial College London; B.Sc. in biology, University of Lisbon. "Pharmaceutical Innovation for Infectious Disease Management: From Troubleshooting to Sustainable Models of Engagement." (2020). [Quality Control]</w:t>
      </w:r>
    </w:p>
    <w:p w14:paraId="57B83EB9" w14:textId="77777777" w:rsidR="00B64447" w:rsidRPr="00405D88" w:rsidRDefault="00B64447" w:rsidP="00B64447">
      <w:pPr>
        <w:ind w:left="720"/>
        <w:rPr>
          <w:sz w:val="8"/>
        </w:rPr>
      </w:pPr>
      <w:r w:rsidRPr="00405D88">
        <w:rPr>
          <w:sz w:val="8"/>
        </w:rPr>
        <w:t>As key actors in the healthcare innovation landscape, pharmaceutical and life sci-</w:t>
      </w:r>
      <w:proofErr w:type="spellStart"/>
      <w:r w:rsidRPr="00405D88">
        <w:rPr>
          <w:sz w:val="8"/>
        </w:rPr>
        <w:t>ences</w:t>
      </w:r>
      <w:proofErr w:type="spellEnd"/>
      <w:r w:rsidRPr="00405D88">
        <w:rPr>
          <w:sz w:val="8"/>
        </w:rPr>
        <w:t xml:space="preserve"> companies have been called on to develop medicines, </w:t>
      </w:r>
      <w:proofErr w:type="gramStart"/>
      <w:r w:rsidRPr="00405D88">
        <w:rPr>
          <w:sz w:val="8"/>
        </w:rPr>
        <w:t>vaccines</w:t>
      </w:r>
      <w:proofErr w:type="gramEnd"/>
      <w:r w:rsidRPr="00405D88">
        <w:rPr>
          <w:sz w:val="8"/>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9E7424">
        <w:rPr>
          <w:highlight w:val="yellow"/>
          <w:u w:val="single"/>
        </w:rPr>
        <w:t>anthrax, smallpox and tularemia</w:t>
      </w:r>
      <w:r w:rsidRPr="00405D88">
        <w:rPr>
          <w:u w:val="single"/>
        </w:rPr>
        <w:t xml:space="preserve"> could </w:t>
      </w:r>
      <w:r w:rsidRPr="009E7424">
        <w:rPr>
          <w:highlight w:val="yellow"/>
          <w:u w:val="single"/>
        </w:rPr>
        <w:t>present threats in a</w:t>
      </w:r>
      <w:r w:rsidRPr="001E68E0">
        <w:rPr>
          <w:u w:val="single"/>
        </w:rPr>
        <w:t xml:space="preserve"> </w:t>
      </w:r>
      <w:r w:rsidRPr="009E7424">
        <w:rPr>
          <w:b/>
          <w:bCs/>
          <w:highlight w:val="yellow"/>
          <w:u w:val="single"/>
        </w:rPr>
        <w:t xml:space="preserve">bioterrorism </w:t>
      </w:r>
      <w:proofErr w:type="gramStart"/>
      <w:r w:rsidRPr="009E7424">
        <w:rPr>
          <w:b/>
          <w:bCs/>
          <w:highlight w:val="yellow"/>
          <w:u w:val="single"/>
        </w:rPr>
        <w:t>con-text</w:t>
      </w:r>
      <w:proofErr w:type="gramEnd"/>
      <w:r w:rsidRPr="009E7424">
        <w:rPr>
          <w:sz w:val="8"/>
          <w:highlight w:val="yellow"/>
        </w:rPr>
        <w:t>.</w:t>
      </w:r>
      <w:r w:rsidRPr="00405D88">
        <w:rPr>
          <w:sz w:val="8"/>
        </w:rPr>
        <w:t xml:space="preserve">1 </w:t>
      </w:r>
      <w:r w:rsidRPr="009E7424">
        <w:rPr>
          <w:highlight w:val="yellow"/>
          <w:u w:val="single"/>
        </w:rPr>
        <w:t>The</w:t>
      </w:r>
      <w:r w:rsidRPr="00405D88">
        <w:rPr>
          <w:u w:val="single"/>
        </w:rPr>
        <w:t xml:space="preserve"> general </w:t>
      </w:r>
      <w:r w:rsidRPr="009E7424">
        <w:rPr>
          <w:highlight w:val="yellow"/>
          <w:u w:val="single"/>
        </w:rPr>
        <w:t>threat</w:t>
      </w:r>
      <w:r w:rsidRPr="00405D88">
        <w:rPr>
          <w:u w:val="single"/>
        </w:rPr>
        <w:t xml:space="preserve"> to public health that is </w:t>
      </w:r>
      <w:r w:rsidRPr="009E7424">
        <w:rPr>
          <w:highlight w:val="yellow"/>
          <w:u w:val="single"/>
        </w:rPr>
        <w:t>posed by</w:t>
      </w:r>
      <w:r w:rsidRPr="009E7424">
        <w:rPr>
          <w:b/>
          <w:bCs/>
          <w:highlight w:val="yellow"/>
          <w:u w:val="single"/>
        </w:rPr>
        <w:t xml:space="preserve"> antimicrobial resistance</w:t>
      </w:r>
      <w:r w:rsidRPr="009E7424">
        <w:rPr>
          <w:highlight w:val="yellow"/>
          <w:u w:val="single"/>
        </w:rPr>
        <w:t xml:space="preserve"> is</w:t>
      </w:r>
      <w:r w:rsidRPr="00405D88">
        <w:rPr>
          <w:u w:val="single"/>
        </w:rPr>
        <w:t xml:space="preserve"> also </w:t>
      </w:r>
      <w:r w:rsidRPr="001E68E0">
        <w:rPr>
          <w:b/>
          <w:bCs/>
          <w:u w:val="single"/>
        </w:rPr>
        <w:t>well-</w:t>
      </w:r>
      <w:proofErr w:type="spellStart"/>
      <w:r w:rsidRPr="001E68E0">
        <w:rPr>
          <w:b/>
          <w:bCs/>
          <w:u w:val="single"/>
        </w:rPr>
        <w:t>recognised</w:t>
      </w:r>
      <w:proofErr w:type="spellEnd"/>
      <w:r w:rsidRPr="00405D88">
        <w:rPr>
          <w:u w:val="single"/>
        </w:rPr>
        <w:t xml:space="preserve"> as </w:t>
      </w:r>
      <w:r w:rsidRPr="001E68E0">
        <w:rPr>
          <w:u w:val="single"/>
        </w:rPr>
        <w:t xml:space="preserve">an area </w:t>
      </w:r>
      <w:r w:rsidRPr="009E7424">
        <w:rPr>
          <w:b/>
          <w:bCs/>
          <w:highlight w:val="yellow"/>
          <w:u w:val="single"/>
        </w:rPr>
        <w:t>in need of pharmaceutical innovation</w:t>
      </w:r>
      <w:r w:rsidRPr="009E7424">
        <w:rPr>
          <w:highlight w:val="yellow"/>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w:t>
      </w:r>
      <w:proofErr w:type="spellStart"/>
      <w:r w:rsidRPr="00405D88">
        <w:rPr>
          <w:sz w:val="8"/>
        </w:rPr>
        <w:t>compe-tition</w:t>
      </w:r>
      <w:proofErr w:type="spellEnd"/>
      <w:r w:rsidRPr="00405D88">
        <w:rPr>
          <w:sz w:val="8"/>
        </w:rPr>
        <w:t xml:space="preserve"> within the industry. However, </w:t>
      </w:r>
      <w:r w:rsidRPr="009E7424">
        <w:rPr>
          <w:highlight w:val="yellow"/>
          <w:u w:val="single"/>
        </w:rPr>
        <w:t>the</w:t>
      </w:r>
      <w:r w:rsidRPr="00405D88">
        <w:rPr>
          <w:u w:val="single"/>
        </w:rPr>
        <w:t xml:space="preserve"> </w:t>
      </w:r>
      <w:r w:rsidRPr="009E7424">
        <w:rPr>
          <w:highlight w:val="yellow"/>
          <w:u w:val="single"/>
        </w:rPr>
        <w:t xml:space="preserve">expertise, </w:t>
      </w:r>
      <w:proofErr w:type="gramStart"/>
      <w:r w:rsidRPr="009E7424">
        <w:rPr>
          <w:highlight w:val="yellow"/>
          <w:u w:val="single"/>
        </w:rPr>
        <w:t>networks</w:t>
      </w:r>
      <w:proofErr w:type="gramEnd"/>
      <w:r w:rsidRPr="009E7424">
        <w:rPr>
          <w:highlight w:val="yellow"/>
          <w:u w:val="single"/>
        </w:rPr>
        <w:t xml:space="preserve"> and infrastructure</w:t>
      </w:r>
      <w:r w:rsidRPr="00405D88">
        <w:rPr>
          <w:u w:val="single"/>
        </w:rPr>
        <w:t xml:space="preserve"> </w:t>
      </w:r>
      <w:r w:rsidRPr="009E7424">
        <w:rPr>
          <w:highlight w:val="yellow"/>
          <w:u w:val="single"/>
        </w:rPr>
        <w:t xml:space="preserve">that industry has </w:t>
      </w:r>
      <w:r w:rsidRPr="001E68E0">
        <w:rPr>
          <w:u w:val="single"/>
        </w:rPr>
        <w:t>within its reach</w:t>
      </w:r>
      <w:r w:rsidRPr="00405D88">
        <w:rPr>
          <w:sz w:val="8"/>
        </w:rPr>
        <w:t xml:space="preserve">, as well as public expectations and the moral imperative, </w:t>
      </w:r>
      <w:r w:rsidRPr="009E7424">
        <w:rPr>
          <w:highlight w:val="yellow"/>
          <w:u w:val="single"/>
        </w:rPr>
        <w:t>make pharmaceutical companies</w:t>
      </w:r>
      <w:r w:rsidRPr="00405D88">
        <w:rPr>
          <w:u w:val="single"/>
        </w:rPr>
        <w:t xml:space="preserve"> and the wider life sciences sector an </w:t>
      </w:r>
      <w:r w:rsidRPr="009E7424">
        <w:rPr>
          <w:b/>
          <w:bCs/>
          <w:highlight w:val="yellow"/>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9E7424">
        <w:rPr>
          <w:highlight w:val="yellow"/>
          <w:u w:val="single"/>
        </w:rPr>
        <w:t>This</w:t>
      </w:r>
      <w:r w:rsidRPr="00405D88">
        <w:rPr>
          <w:u w:val="single"/>
        </w:rPr>
        <w:t xml:space="preserve"> perspective </w:t>
      </w:r>
      <w:r w:rsidRPr="009E7424">
        <w:rPr>
          <w:highlight w:val="yellow"/>
          <w:u w:val="single"/>
        </w:rPr>
        <w:t>argues for</w:t>
      </w:r>
      <w:r w:rsidRPr="00405D88">
        <w:rPr>
          <w:u w:val="single"/>
        </w:rPr>
        <w:t xml:space="preserve"> the need to establish more sustainable and scalable ways of </w:t>
      </w:r>
      <w:proofErr w:type="spellStart"/>
      <w:r w:rsidRPr="009E7424">
        <w:rPr>
          <w:rStyle w:val="Emphasis"/>
          <w:highlight w:val="yellow"/>
        </w:rPr>
        <w:t>incentivising</w:t>
      </w:r>
      <w:proofErr w:type="spellEnd"/>
      <w:r w:rsidRPr="009E7424">
        <w:rPr>
          <w:rStyle w:val="Emphasis"/>
          <w:highlight w:val="yellow"/>
        </w:rPr>
        <w:t xml:space="preserve"> </w:t>
      </w:r>
      <w:proofErr w:type="spellStart"/>
      <w:r w:rsidRPr="009E7424">
        <w:rPr>
          <w:rStyle w:val="Emphasis"/>
          <w:highlight w:val="yellow"/>
        </w:rPr>
        <w:t>pharmaceu</w:t>
      </w:r>
      <w:proofErr w:type="spellEnd"/>
      <w:r w:rsidRPr="009E7424">
        <w:rPr>
          <w:rStyle w:val="Emphasis"/>
          <w:highlight w:val="yellow"/>
        </w:rPr>
        <w:t>-tical innovation</w:t>
      </w:r>
      <w:r w:rsidRPr="00405D88">
        <w:rPr>
          <w:u w:val="single"/>
        </w:rPr>
        <w:t xml:space="preserve"> in response to infectious disease threats to public health. It considers both past and current examples of efforts to </w:t>
      </w:r>
      <w:proofErr w:type="spellStart"/>
      <w:r w:rsidRPr="00405D88">
        <w:rPr>
          <w:u w:val="single"/>
        </w:rPr>
        <w:t>mobilise</w:t>
      </w:r>
      <w:proofErr w:type="spellEnd"/>
      <w:r w:rsidRPr="00405D88">
        <w:rPr>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w:t>
      </w:r>
      <w:proofErr w:type="gramStart"/>
      <w:r w:rsidRPr="00405D88">
        <w:rPr>
          <w:u w:val="single"/>
        </w:rPr>
        <w:t>sec-tor</w:t>
      </w:r>
      <w:proofErr w:type="gramEnd"/>
      <w:r w:rsidRPr="00405D88">
        <w:rPr>
          <w:sz w:val="8"/>
        </w:rPr>
        <w:t xml:space="preserve">.2 It is therefore unsurprising that we are seeing </w:t>
      </w:r>
      <w:proofErr w:type="spellStart"/>
      <w:r w:rsidRPr="00405D88">
        <w:rPr>
          <w:sz w:val="8"/>
        </w:rPr>
        <w:t>indus</w:t>
      </w:r>
      <w:proofErr w:type="spellEnd"/>
      <w:r w:rsidRPr="00405D88">
        <w:rPr>
          <w:sz w:val="8"/>
        </w:rPr>
        <w:t xml:space="preserve">-try-wide efforts unfold at unprecedented scale and pace. Whereas there is always scope for more activity, industry is currently contributing </w:t>
      </w:r>
      <w:proofErr w:type="gramStart"/>
      <w:r w:rsidRPr="00405D88">
        <w:rPr>
          <w:sz w:val="8"/>
        </w:rPr>
        <w:t>in</w:t>
      </w:r>
      <w:proofErr w:type="gramEnd"/>
      <w:r w:rsidRPr="00405D88">
        <w:rPr>
          <w:sz w:val="8"/>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405D88">
        <w:rPr>
          <w:sz w:val="8"/>
        </w:rPr>
        <w:t>als</w:t>
      </w:r>
      <w:proofErr w:type="spellEnd"/>
      <w:r w:rsidRPr="00405D88">
        <w:rPr>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405D88">
        <w:rPr>
          <w:sz w:val="8"/>
        </w:rPr>
        <w:t>erate</w:t>
      </w:r>
      <w:proofErr w:type="spellEnd"/>
      <w:r w:rsidRPr="00405D88">
        <w:rPr>
          <w:sz w:val="8"/>
        </w:rPr>
        <w:t xml:space="preserv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w:t>
      </w:r>
      <w:proofErr w:type="spellStart"/>
      <w:r w:rsidRPr="00405D88">
        <w:rPr>
          <w:sz w:val="8"/>
        </w:rPr>
        <w:t>realised</w:t>
      </w:r>
      <w:proofErr w:type="spellEnd"/>
      <w:r w:rsidRPr="00405D88">
        <w:rPr>
          <w:sz w:val="8"/>
        </w:rPr>
        <w:t xml:space="preserve"> across the industry, there are likely to be </w:t>
      </w:r>
      <w:proofErr w:type="spellStart"/>
      <w:r w:rsidRPr="00405D88">
        <w:rPr>
          <w:sz w:val="8"/>
        </w:rPr>
        <w:t>rela-tively</w:t>
      </w:r>
      <w:proofErr w:type="spellEnd"/>
      <w:r w:rsidRPr="00405D88">
        <w:rPr>
          <w:sz w:val="8"/>
        </w:rPr>
        <w:t xml:space="preserve"> few companies that are ‘commercial’ winners. Those who might gain substantial revenues will be under </w:t>
      </w:r>
      <w:proofErr w:type="spellStart"/>
      <w:r w:rsidRPr="00405D88">
        <w:rPr>
          <w:sz w:val="8"/>
        </w:rPr>
        <w:t>pres</w:t>
      </w:r>
      <w:proofErr w:type="spellEnd"/>
      <w:r w:rsidRPr="00405D88">
        <w:rPr>
          <w:sz w:val="8"/>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405D88">
        <w:rPr>
          <w:sz w:val="8"/>
        </w:rPr>
        <w:t>poten-tial</w:t>
      </w:r>
      <w:proofErr w:type="spellEnd"/>
      <w:r w:rsidRPr="00405D88">
        <w:rPr>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405D88">
        <w:rPr>
          <w:sz w:val="8"/>
        </w:rPr>
        <w:t>mobilising</w:t>
      </w:r>
      <w:proofErr w:type="spellEnd"/>
      <w:r w:rsidRPr="00405D88">
        <w:rPr>
          <w:sz w:val="8"/>
        </w:rPr>
        <w:t xml:space="preserve">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9E7424">
        <w:rPr>
          <w:b/>
          <w:bCs/>
          <w:highlight w:val="yellow"/>
          <w:u w:val="single"/>
        </w:rPr>
        <w:t>infectious diseases</w:t>
      </w:r>
      <w:r w:rsidRPr="009E7424">
        <w:rPr>
          <w:highlight w:val="yellow"/>
          <w:u w:val="single"/>
        </w:rPr>
        <w:t xml:space="preserve">, </w:t>
      </w:r>
      <w:r w:rsidRPr="009E7424">
        <w:rPr>
          <w:b/>
          <w:bCs/>
          <w:highlight w:val="yellow"/>
          <w:u w:val="single"/>
        </w:rPr>
        <w:t>bioterror-ism</w:t>
      </w:r>
      <w:r w:rsidRPr="00405D88">
        <w:rPr>
          <w:u w:val="single"/>
        </w:rPr>
        <w:t xml:space="preserve"> </w:t>
      </w:r>
      <w:proofErr w:type="gramStart"/>
      <w:r w:rsidRPr="00405D88">
        <w:rPr>
          <w:u w:val="single"/>
        </w:rPr>
        <w:t>agents</w:t>
      </w:r>
      <w:proofErr w:type="gramEnd"/>
      <w:r w:rsidRPr="00405D88">
        <w:rPr>
          <w:u w:val="single"/>
        </w:rPr>
        <w:t xml:space="preserve"> </w:t>
      </w:r>
      <w:r w:rsidRPr="009E7424">
        <w:rPr>
          <w:b/>
          <w:bCs/>
          <w:highlight w:val="yellow"/>
          <w:u w:val="single"/>
        </w:rPr>
        <w:t>and antimicrobial resistance</w:t>
      </w:r>
      <w:r w:rsidRPr="00405D88">
        <w:rPr>
          <w:u w:val="single"/>
        </w:rPr>
        <w:t xml:space="preserve">) </w:t>
      </w:r>
      <w:r w:rsidRPr="009E7424">
        <w:rPr>
          <w:highlight w:val="yellow"/>
          <w:u w:val="single"/>
        </w:rPr>
        <w:t xml:space="preserve">are </w:t>
      </w:r>
      <w:r w:rsidRPr="009E7424">
        <w:rPr>
          <w:b/>
          <w:bCs/>
          <w:highlight w:val="yellow"/>
          <w:u w:val="single"/>
        </w:rPr>
        <w:t>urgently in need of pharmaceutical innovation</w:t>
      </w:r>
      <w:r w:rsidRPr="009E7424">
        <w:rPr>
          <w:highlight w:val="yellow"/>
          <w:u w:val="single"/>
        </w:rPr>
        <w:t xml:space="preserve">, </w:t>
      </w:r>
      <w:r w:rsidRPr="009E7424">
        <w:rPr>
          <w:b/>
          <w:bCs/>
          <w:highlight w:val="yellow"/>
          <w:u w:val="single"/>
        </w:rPr>
        <w:t>even if their impacts are not as visible</w:t>
      </w:r>
      <w:r w:rsidRPr="00405D88">
        <w:rPr>
          <w:u w:val="single"/>
        </w:rPr>
        <w:t xml:space="preserve"> to society </w:t>
      </w:r>
      <w:r w:rsidRPr="009E7424">
        <w:rPr>
          <w:b/>
          <w:bCs/>
          <w:highlight w:val="yellow"/>
          <w:u w:val="single"/>
        </w:rPr>
        <w:t>as COVID</w:t>
      </w:r>
      <w:r w:rsidRPr="00405D88">
        <w:rPr>
          <w:u w:val="single"/>
        </w:rPr>
        <w:t xml:space="preserve">-19 is in the </w:t>
      </w:r>
      <w:proofErr w:type="spellStart"/>
      <w:r w:rsidRPr="00405D88">
        <w:rPr>
          <w:u w:val="single"/>
        </w:rPr>
        <w:t>imme-diate</w:t>
      </w:r>
      <w:proofErr w:type="spellEnd"/>
      <w:r w:rsidRPr="00405D88">
        <w:rPr>
          <w:u w:val="single"/>
        </w:rPr>
        <w:t xml:space="preserve"> term. </w:t>
      </w:r>
      <w:r w:rsidRPr="00405D88">
        <w:rPr>
          <w:sz w:val="8"/>
        </w:rPr>
        <w:t xml:space="preserve">The pharmaceutical industry has responded to previous public health emergencies associated with </w:t>
      </w:r>
      <w:proofErr w:type="spellStart"/>
      <w:r w:rsidRPr="00405D88">
        <w:rPr>
          <w:sz w:val="8"/>
        </w:rPr>
        <w:t>infec-tious</w:t>
      </w:r>
      <w:proofErr w:type="spellEnd"/>
      <w:r w:rsidRPr="00405D88">
        <w:rPr>
          <w:sz w:val="8"/>
        </w:rPr>
        <w:t xml:space="preserve"> disease in recent times – for example those associated with Ebola and Zika outbreaks.11 However, it has done so to a lesser scale than for COVID-19 and with </w:t>
      </w:r>
      <w:proofErr w:type="spellStart"/>
      <w:r w:rsidRPr="00405D88">
        <w:rPr>
          <w:sz w:val="8"/>
        </w:rPr>
        <w:t>contribu-tions</w:t>
      </w:r>
      <w:proofErr w:type="spellEnd"/>
      <w:r w:rsidRPr="00405D88">
        <w:rPr>
          <w:sz w:val="8"/>
        </w:rPr>
        <w:t xml:space="preserve"> from fewer companies. Similarly, </w:t>
      </w:r>
      <w:r w:rsidRPr="00405D88">
        <w:rPr>
          <w:u w:val="single"/>
        </w:rPr>
        <w:t xml:space="preserve">levels of </w:t>
      </w:r>
      <w:r w:rsidRPr="009E7424">
        <w:rPr>
          <w:highlight w:val="yellow"/>
          <w:u w:val="single"/>
        </w:rPr>
        <w:t>activity in response to</w:t>
      </w:r>
      <w:r w:rsidRPr="00405D88">
        <w:rPr>
          <w:u w:val="single"/>
        </w:rPr>
        <w:t xml:space="preserve"> the threat of </w:t>
      </w:r>
      <w:r w:rsidRPr="009E7424">
        <w:rPr>
          <w:highlight w:val="yellow"/>
          <w:u w:val="single"/>
        </w:rPr>
        <w:t>antimicrobial resistance are</w:t>
      </w:r>
      <w:r w:rsidRPr="00405D88">
        <w:rPr>
          <w:u w:val="single"/>
        </w:rPr>
        <w:t xml:space="preserve"> still </w:t>
      </w:r>
      <w:r w:rsidRPr="009E7424">
        <w:rPr>
          <w:b/>
          <w:bCs/>
          <w:highlight w:val="yellow"/>
          <w:u w:val="single"/>
        </w:rPr>
        <w:t>low</w:t>
      </w:r>
      <w:r w:rsidRPr="00405D88">
        <w:rPr>
          <w:u w:val="single"/>
        </w:rPr>
        <w:t>.</w:t>
      </w:r>
      <w:r w:rsidRPr="00405D88">
        <w:rPr>
          <w:sz w:val="8"/>
        </w:rPr>
        <w:t xml:space="preserve">12 There are important policy questions as to whether – and how – industry could engage with such public health threats to an even greater extent under improved </w:t>
      </w:r>
      <w:proofErr w:type="spellStart"/>
      <w:r w:rsidRPr="00405D88">
        <w:rPr>
          <w:sz w:val="8"/>
        </w:rPr>
        <w:t>innova-tion</w:t>
      </w:r>
      <w:proofErr w:type="spellEnd"/>
      <w:r w:rsidRPr="00405D88">
        <w:rPr>
          <w:sz w:val="8"/>
        </w:rPr>
        <w:t xml:space="preserve"> conditions.</w:t>
      </w:r>
    </w:p>
    <w:p w14:paraId="524B1AD8" w14:textId="77777777" w:rsidR="00B64447" w:rsidRPr="00405D88" w:rsidRDefault="00B64447" w:rsidP="00B64447">
      <w:pPr>
        <w:pStyle w:val="Heading4"/>
        <w:rPr>
          <w:rFonts w:cs="Calibri"/>
        </w:rPr>
      </w:pPr>
      <w:r w:rsidRPr="00405D88">
        <w:rPr>
          <w:rFonts w:cs="Calibri"/>
        </w:rPr>
        <w:t>Bioterror causes extinction---early response key</w:t>
      </w:r>
    </w:p>
    <w:p w14:paraId="2651AFEE" w14:textId="77777777" w:rsidR="00B64447" w:rsidRPr="00405D88" w:rsidRDefault="00B64447" w:rsidP="00B64447">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26D700AC" w14:textId="77777777" w:rsidR="00B64447" w:rsidRPr="00405D88" w:rsidRDefault="00B64447" w:rsidP="00B64447">
      <w:pPr>
        <w:ind w:left="720"/>
        <w:rPr>
          <w:rStyle w:val="StyleUnderline"/>
        </w:rPr>
      </w:pPr>
      <w:r w:rsidRPr="009E7424">
        <w:rPr>
          <w:rStyle w:val="StyleUnderline"/>
          <w:highlight w:val="yellow"/>
        </w:rPr>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leaders. </w:t>
      </w:r>
      <w:r w:rsidRPr="009E7424">
        <w:rPr>
          <w:rStyle w:val="Emphasis"/>
          <w:highlight w:val="yellow"/>
        </w:rPr>
        <w:t>Rapid advances</w:t>
      </w:r>
      <w:r w:rsidRPr="009E7424">
        <w:rPr>
          <w:rStyle w:val="StyleUnderline"/>
          <w:highlight w:val="yellow"/>
        </w:rPr>
        <w:t xml:space="preserve"> in genetic engineering have opened</w:t>
      </w:r>
      <w:r w:rsidRPr="00405D88">
        <w:rPr>
          <w:rStyle w:val="StyleUnderline"/>
        </w:rPr>
        <w:t xml:space="preserve"> the </w:t>
      </w:r>
      <w:r w:rsidRPr="009E7424">
        <w:rPr>
          <w:rStyle w:val="StyleUnderline"/>
          <w:highlight w:val="yellow"/>
        </w:rPr>
        <w:t>door for small</w:t>
      </w:r>
      <w:r w:rsidRPr="00405D88">
        <w:rPr>
          <w:rStyle w:val="StyleUnderline"/>
        </w:rPr>
        <w:t xml:space="preserve"> terrorism</w:t>
      </w:r>
      <w:r w:rsidRPr="00405D88">
        <w:rPr>
          <w:sz w:val="10"/>
        </w:rPr>
        <w:t xml:space="preserve"> </w:t>
      </w:r>
      <w:r w:rsidRPr="009E7424">
        <w:rPr>
          <w:rStyle w:val="StyleUnderline"/>
          <w:highlight w:val="yellow"/>
        </w:rPr>
        <w:t>groups to</w:t>
      </w:r>
      <w:r w:rsidRPr="00405D88">
        <w:rPr>
          <w:rStyle w:val="StyleUnderline"/>
        </w:rPr>
        <w:t xml:space="preserve"> tailor and </w:t>
      </w:r>
      <w:r w:rsidRPr="009E7424">
        <w:rPr>
          <w:rStyle w:val="StyleUnderline"/>
          <w:highlight w:val="yellow"/>
        </w:rPr>
        <w:t>easily turn</w:t>
      </w:r>
      <w:r w:rsidRPr="00405D88">
        <w:rPr>
          <w:rStyle w:val="StyleUnderline"/>
        </w:rPr>
        <w:t xml:space="preserve"> biological </w:t>
      </w:r>
      <w:r w:rsidRPr="009E7424">
        <w:rPr>
          <w:rStyle w:val="StyleUnderline"/>
          <w:highlight w:val="yellow"/>
        </w:rPr>
        <w:t>viruses into weapons</w:t>
      </w:r>
      <w:r w:rsidRPr="00405D88">
        <w:rPr>
          <w:sz w:val="10"/>
        </w:rPr>
        <w:t xml:space="preserve">. </w:t>
      </w:r>
      <w:r w:rsidRPr="00405D88">
        <w:rPr>
          <w:rStyle w:val="StyleUnderline"/>
        </w:rPr>
        <w:lastRenderedPageBreak/>
        <w:t xml:space="preserve">A resulting disease pandemic is currently one of the </w:t>
      </w:r>
      <w:proofErr w:type="gramStart"/>
      <w:r w:rsidRPr="00405D88">
        <w:rPr>
          <w:rStyle w:val="StyleUnderline"/>
        </w:rPr>
        <w:t>most deadly</w:t>
      </w:r>
      <w:proofErr w:type="gramEnd"/>
      <w:r w:rsidRPr="00405D88">
        <w:rPr>
          <w:rStyle w:val="StyleUnderline"/>
        </w:rPr>
        <w:t xml:space="preserve">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proofErr w:type="spellStart"/>
      <w:r w:rsidRPr="00405D88">
        <w:rPr>
          <w:sz w:val="10"/>
        </w:rPr>
        <w:t>Mr</w:t>
      </w:r>
      <w:proofErr w:type="spellEnd"/>
      <w:r w:rsidRPr="00405D88">
        <w:rPr>
          <w:sz w:val="10"/>
        </w:rPr>
        <w:t xml:space="preserve"> Gates, </w:t>
      </w:r>
      <w:proofErr w:type="gramStart"/>
      <w:r w:rsidRPr="00405D88">
        <w:rPr>
          <w:sz w:val="10"/>
        </w:rPr>
        <w:t>whose</w:t>
      </w:r>
      <w:proofErr w:type="gramEnd"/>
      <w:r w:rsidRPr="00405D88">
        <w:rPr>
          <w:sz w:val="10"/>
        </w:rPr>
        <w:t xml:space="preserve"> charitable </w:t>
      </w:r>
      <w:proofErr w:type="spellStart"/>
      <w:r w:rsidRPr="00405D88">
        <w:rPr>
          <w:sz w:val="10"/>
        </w:rPr>
        <w:t>foundationis</w:t>
      </w:r>
      <w:proofErr w:type="spellEnd"/>
      <w:r w:rsidRPr="00405D88">
        <w:rPr>
          <w:sz w:val="10"/>
        </w:rPr>
        <w:t xml:space="preserve"> funding research into </w:t>
      </w:r>
      <w:r w:rsidRPr="00405D88">
        <w:rPr>
          <w:rStyle w:val="StyleUnderline"/>
        </w:rPr>
        <w:t>quickly spotting outbreaks and speeding up vaccine production</w:t>
      </w:r>
      <w:r w:rsidRPr="00405D88">
        <w:rPr>
          <w:sz w:val="10"/>
        </w:rPr>
        <w:t xml:space="preserve">, said the </w:t>
      </w:r>
      <w:proofErr w:type="spellStart"/>
      <w:r w:rsidRPr="00405D88">
        <w:rPr>
          <w:sz w:val="10"/>
        </w:rPr>
        <w:t>defence</w:t>
      </w:r>
      <w:proofErr w:type="spellEnd"/>
      <w:r w:rsidRPr="00405D88">
        <w:rPr>
          <w:sz w:val="10"/>
        </w:rPr>
        <w:t xml:space="preserve"> and security establishment “have not been following biology and I’m here to bring them a little bit of bad news”. </w:t>
      </w:r>
      <w:proofErr w:type="spellStart"/>
      <w:r w:rsidRPr="00405D88">
        <w:rPr>
          <w:sz w:val="10"/>
        </w:rPr>
        <w:t>Mr</w:t>
      </w:r>
      <w:proofErr w:type="spellEnd"/>
      <w:r w:rsidRPr="00405D88">
        <w:rPr>
          <w:sz w:val="10"/>
        </w:rPr>
        <w:t xml:space="preserve">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9E7424">
        <w:rPr>
          <w:rStyle w:val="StyleUnderline"/>
          <w:highlight w:val="yellow"/>
        </w:rPr>
        <w:t>there are no</w:t>
      </w:r>
      <w:r w:rsidRPr="00405D88">
        <w:rPr>
          <w:rStyle w:val="StyleUnderline"/>
        </w:rPr>
        <w:t xml:space="preserve"> real </w:t>
      </w:r>
      <w:r w:rsidRPr="009E7424">
        <w:rPr>
          <w:rStyle w:val="StyleUnderline"/>
          <w:highlight w:val="yellow"/>
        </w:rPr>
        <w:t>preparations</w:t>
      </w:r>
      <w:r w:rsidRPr="00405D88">
        <w:rPr>
          <w:sz w:val="10"/>
        </w:rPr>
        <w:t xml:space="preserve">. That, if it got out and spread, would be a larger number.” He said </w:t>
      </w:r>
      <w:r w:rsidRPr="009E7424">
        <w:rPr>
          <w:rStyle w:val="StyleUnderline"/>
          <w:highlight w:val="yellow"/>
        </w:rPr>
        <w:t xml:space="preserve">developments in genetic engineering </w:t>
      </w:r>
      <w:r w:rsidRPr="00405D88">
        <w:rPr>
          <w:sz w:val="10"/>
        </w:rPr>
        <w:t xml:space="preserve">were </w:t>
      </w:r>
      <w:r w:rsidRPr="009E7424">
        <w:rPr>
          <w:rStyle w:val="StyleUnderline"/>
          <w:highlight w:val="yellow"/>
        </w:rPr>
        <w:t xml:space="preserve">proceeding at a </w:t>
      </w:r>
      <w:r w:rsidRPr="009E7424">
        <w:rPr>
          <w:rStyle w:val="Emphasis"/>
          <w:highlight w:val="yellow"/>
        </w:rPr>
        <w:t>“mind-blowing rate”.</w:t>
      </w:r>
      <w:r w:rsidRPr="009E7424">
        <w:rPr>
          <w:rStyle w:val="StyleUnderline"/>
          <w:highlight w:val="yellow"/>
        </w:rPr>
        <w:t xml:space="preserve"> 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w:t>
      </w:r>
      <w:proofErr w:type="gramStart"/>
      <w:r w:rsidRPr="009E7424">
        <w:rPr>
          <w:rStyle w:val="StyleUnderline"/>
          <w:highlight w:val="yellow"/>
        </w:rPr>
        <w:t>open</w:t>
      </w:r>
      <w:proofErr w:type="gramEnd"/>
      <w:r w:rsidRPr="009E7424">
        <w:rPr>
          <w:rStyle w:val="StyleUnderline"/>
          <w:highlight w:val="yellow"/>
        </w:rPr>
        <w:t xml:space="preserve">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9E7424">
        <w:rPr>
          <w:rStyle w:val="StyleUnderline"/>
          <w:highlight w:val="yellow"/>
        </w:rPr>
        <w:t>gene editing</w:t>
      </w:r>
      <w:r w:rsidRPr="00405D88">
        <w:rPr>
          <w:rStyle w:val="StyleUnderline"/>
        </w:rPr>
        <w:t xml:space="preserve"> technology </w:t>
      </w:r>
      <w:r w:rsidRPr="009E7424">
        <w:rPr>
          <w:rStyle w:val="StyleUnderline"/>
          <w:highlight w:val="yellow"/>
        </w:rPr>
        <w:t xml:space="preserve">would make it </w:t>
      </w:r>
      <w:r w:rsidRPr="009E7424">
        <w:rPr>
          <w:rStyle w:val="Emphasis"/>
          <w:highlight w:val="yellow"/>
        </w:rPr>
        <w:t>difficult to spot</w:t>
      </w:r>
      <w:r w:rsidRPr="009E7424">
        <w:rPr>
          <w:rStyle w:val="StyleUnderline"/>
          <w:highlight w:val="yellow"/>
        </w:rPr>
        <w:t xml:space="preserve"> any</w:t>
      </w:r>
      <w:r w:rsidRPr="00405D88">
        <w:rPr>
          <w:rStyle w:val="StyleUnderline"/>
        </w:rPr>
        <w:t xml:space="preserve"> potential </w:t>
      </w:r>
      <w:r w:rsidRPr="009E7424">
        <w:rPr>
          <w:rStyle w:val="StyleUnderline"/>
          <w:highlight w:val="yellow"/>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w:t>
      </w:r>
      <w:proofErr w:type="gramStart"/>
      <w:r w:rsidRPr="00405D88">
        <w:rPr>
          <w:sz w:val="10"/>
        </w:rPr>
        <w:t>Hmmm..</w:t>
      </w:r>
      <w:proofErr w:type="gramEnd"/>
      <w:r w:rsidRPr="00405D88">
        <w:rPr>
          <w:sz w:val="10"/>
        </w:rPr>
        <w:t xml:space="preserve"> I wonder why he wants Plutonium?’” </w:t>
      </w:r>
      <w:proofErr w:type="spellStart"/>
      <w:r w:rsidRPr="00405D88">
        <w:rPr>
          <w:sz w:val="10"/>
        </w:rPr>
        <w:t>Mr</w:t>
      </w:r>
      <w:proofErr w:type="spellEnd"/>
      <w:r w:rsidRPr="00405D88">
        <w:rPr>
          <w:sz w:val="10"/>
        </w:rPr>
        <w:t xml:space="preserve">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or nuclear war.</w:t>
      </w:r>
      <w:r w:rsidRPr="00405D88">
        <w:rPr>
          <w:sz w:val="10"/>
        </w:rPr>
        <w:t xml:space="preserve"> He said: “This is like </w:t>
      </w:r>
      <w:proofErr w:type="gramStart"/>
      <w:r w:rsidRPr="00405D88">
        <w:rPr>
          <w:sz w:val="10"/>
        </w:rPr>
        <w:t>earthquakes,</w:t>
      </w:r>
      <w:proofErr w:type="gramEnd"/>
      <w:r w:rsidRPr="00405D88">
        <w:rPr>
          <w:sz w:val="10"/>
        </w:rPr>
        <w:t xml:space="preserve"> you should think in order of magnitudes. If you can kill 10 people that’s a one, 100 people that’s a two... Bioterrorism is the thing that can give you not just sixes, but sevens, </w:t>
      </w:r>
      <w:proofErr w:type="gramStart"/>
      <w:r w:rsidRPr="00405D88">
        <w:rPr>
          <w:sz w:val="10"/>
        </w:rPr>
        <w:t>eights</w:t>
      </w:r>
      <w:proofErr w:type="gramEnd"/>
      <w:r w:rsidRPr="00405D88">
        <w:rPr>
          <w:sz w:val="10"/>
        </w:rPr>
        <w:t xml:space="preserve">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w:t>
      </w:r>
      <w:proofErr w:type="spellStart"/>
      <w:r w:rsidRPr="00405D88">
        <w:rPr>
          <w:sz w:val="10"/>
        </w:rPr>
        <w:t>Mr</w:t>
      </w:r>
      <w:proofErr w:type="spellEnd"/>
      <w:r w:rsidRPr="00405D88">
        <w:rPr>
          <w:sz w:val="10"/>
        </w:rPr>
        <w:t xml:space="preserve">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w:t>
      </w:r>
      <w:proofErr w:type="spellStart"/>
      <w:r w:rsidRPr="00405D88">
        <w:rPr>
          <w:sz w:val="10"/>
        </w:rPr>
        <w:t>recognised</w:t>
      </w:r>
      <w:proofErr w:type="spellEnd"/>
      <w:r w:rsidRPr="00405D88">
        <w:rPr>
          <w:sz w:val="10"/>
        </w:rPr>
        <w:t xml:space="preserve"> risks. He said: “Should the world be serious about this? It is somewhat serious about normal classic warfare and nuclear warfare, but today it is not very serious about bio-</w:t>
      </w:r>
      <w:proofErr w:type="spellStart"/>
      <w:r w:rsidRPr="00405D88">
        <w:rPr>
          <w:sz w:val="10"/>
        </w:rPr>
        <w:t>defence</w:t>
      </w:r>
      <w:proofErr w:type="spellEnd"/>
      <w:r w:rsidRPr="00405D88">
        <w:rPr>
          <w:sz w:val="10"/>
        </w:rPr>
        <w:t xml:space="preserve"> or natural epidemics.” He went on: “They do tend to </w:t>
      </w:r>
      <w:proofErr w:type="gramStart"/>
      <w:r w:rsidRPr="00405D88">
        <w:rPr>
          <w:sz w:val="10"/>
        </w:rPr>
        <w:t>say</w:t>
      </w:r>
      <w:proofErr w:type="gramEnd"/>
      <w:r w:rsidRPr="00405D88">
        <w:rPr>
          <w:sz w:val="10"/>
        </w:rPr>
        <w:t xml:space="preserve"> ‘How easy is it to get fissile material and how accurate are the plans out on the internet for dirty bombs, plutonium bombs and hydrogen bombs?’ “They have some people that do that. What I am suggesting is that the number of people that look at </w:t>
      </w:r>
      <w:r w:rsidRPr="009E7424">
        <w:rPr>
          <w:rStyle w:val="Emphasis"/>
          <w:highlight w:val="yellow"/>
        </w:rPr>
        <w:t>bio-</w:t>
      </w:r>
      <w:proofErr w:type="spellStart"/>
      <w:r w:rsidRPr="009E7424">
        <w:rPr>
          <w:rStyle w:val="Emphasis"/>
          <w:highlight w:val="yellow"/>
        </w:rPr>
        <w:t>defence</w:t>
      </w:r>
      <w:proofErr w:type="spellEnd"/>
      <w:r w:rsidRPr="009E7424">
        <w:rPr>
          <w:rStyle w:val="Emphasis"/>
          <w:highlight w:val="yellow"/>
        </w:rPr>
        <w:t xml:space="preserv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9E7424">
        <w:rPr>
          <w:rStyle w:val="Emphasis"/>
          <w:highlight w:val="yellow"/>
        </w:rPr>
        <w:t>can prevent epidemics spreading out of control</w:t>
      </w:r>
      <w:r w:rsidRPr="00405D88">
        <w:rPr>
          <w:rStyle w:val="StyleUnderline"/>
        </w:rPr>
        <w:t xml:space="preserve">. </w:t>
      </w:r>
      <w:proofErr w:type="spellStart"/>
      <w:r w:rsidRPr="00405D88">
        <w:rPr>
          <w:sz w:val="10"/>
        </w:rPr>
        <w:t>Mr</w:t>
      </w:r>
      <w:proofErr w:type="spellEnd"/>
      <w:r w:rsidRPr="00405D88">
        <w:rPr>
          <w:sz w:val="10"/>
        </w:rPr>
        <w:t xml:space="preserve"> Gates will say in his speech that most of the things needed to protect against a naturally occurring pandemic are the same things needed to prepare for an intentional biological attack. </w:t>
      </w:r>
      <w:r w:rsidRPr="00405D88">
        <w:rPr>
          <w:rStyle w:val="StyleUnderline"/>
        </w:rPr>
        <w:t xml:space="preserve">Nations must amass an arsenal of new weapons to fight such a disease outbreak, including vaccines, </w:t>
      </w:r>
      <w:proofErr w:type="gramStart"/>
      <w:r w:rsidRPr="00405D88">
        <w:rPr>
          <w:rStyle w:val="StyleUnderline"/>
        </w:rPr>
        <w:t>drugs</w:t>
      </w:r>
      <w:proofErr w:type="gramEnd"/>
      <w:r w:rsidRPr="00405D88">
        <w:rPr>
          <w:rStyle w:val="StyleUnderline"/>
        </w:rPr>
        <w:t xml:space="preserve"> and diagnostic techniques</w:t>
      </w:r>
      <w:r w:rsidRPr="00405D88">
        <w:rPr>
          <w:sz w:val="10"/>
        </w:rPr>
        <w:t xml:space="preserve">. </w:t>
      </w:r>
      <w:r w:rsidRPr="009E7424">
        <w:rPr>
          <w:rStyle w:val="StyleUnderline"/>
          <w:highlight w:val="yellow"/>
        </w:rPr>
        <w:t xml:space="preserve">Being able to develop a vaccine </w:t>
      </w:r>
      <w:r w:rsidRPr="009E7424">
        <w:rPr>
          <w:rStyle w:val="Emphasis"/>
          <w:highlight w:val="yellow"/>
        </w:rPr>
        <w:t>a</w:t>
      </w:r>
      <w:r w:rsidRPr="00405D88">
        <w:rPr>
          <w:sz w:val="10"/>
        </w:rPr>
        <w:t xml:space="preserve">s </w:t>
      </w:r>
      <w:r w:rsidRPr="009E7424">
        <w:rPr>
          <w:rStyle w:val="Emphasis"/>
          <w:highlight w:val="yellow"/>
        </w:rPr>
        <w:t>s</w:t>
      </w:r>
      <w:r w:rsidRPr="00405D88">
        <w:rPr>
          <w:sz w:val="10"/>
        </w:rPr>
        <w:t xml:space="preserve">oon </w:t>
      </w:r>
      <w:r w:rsidRPr="009E7424">
        <w:rPr>
          <w:rStyle w:val="Emphasis"/>
          <w:highlight w:val="yellow"/>
        </w:rPr>
        <w:t>a</w:t>
      </w:r>
      <w:r w:rsidRPr="00405D88">
        <w:rPr>
          <w:sz w:val="10"/>
        </w:rPr>
        <w:t xml:space="preserve">s </w:t>
      </w:r>
      <w:r w:rsidRPr="009E7424">
        <w:rPr>
          <w:rStyle w:val="Emphasis"/>
          <w:highlight w:val="yellow"/>
        </w:rPr>
        <w:t>p</w:t>
      </w:r>
      <w:r w:rsidRPr="00405D88">
        <w:rPr>
          <w:sz w:val="10"/>
        </w:rPr>
        <w:t>ossible</w:t>
      </w:r>
      <w:r w:rsidRPr="00405D88">
        <w:rPr>
          <w:rStyle w:val="StyleUnderline"/>
        </w:rPr>
        <w:t xml:space="preserve"> against a new outbreak </w:t>
      </w:r>
      <w:r w:rsidRPr="009E7424">
        <w:rPr>
          <w:rStyle w:val="StyleUnderline"/>
          <w:highlight w:val="yellow"/>
        </w:rPr>
        <w:t>is</w:t>
      </w:r>
      <w:r w:rsidRPr="00405D88">
        <w:rPr>
          <w:rStyle w:val="StyleUnderline"/>
        </w:rPr>
        <w:t xml:space="preserve"> particularly </w:t>
      </w:r>
      <w:r w:rsidRPr="009E7424">
        <w:rPr>
          <w:rStyle w:val="StyleUnderline"/>
          <w:highlight w:val="yellow"/>
        </w:rPr>
        <w:t>important</w:t>
      </w:r>
      <w:r w:rsidRPr="00405D88">
        <w:rPr>
          <w:rStyle w:val="StyleUnderline"/>
        </w:rPr>
        <w:t xml:space="preserve"> and could save huge numbers of lives, scientists working at his foundation believe.</w:t>
      </w:r>
    </w:p>
    <w:p w14:paraId="06D17AF6" w14:textId="35A6A971" w:rsidR="008C099C" w:rsidRDefault="008C099C" w:rsidP="008C099C">
      <w:pPr>
        <w:pStyle w:val="Heading2"/>
      </w:pPr>
      <w:proofErr w:type="spellStart"/>
      <w:r>
        <w:lastRenderedPageBreak/>
        <w:t>Heg</w:t>
      </w:r>
      <w:proofErr w:type="spellEnd"/>
      <w:r>
        <w:t xml:space="preserve"> DA</w:t>
      </w:r>
    </w:p>
    <w:p w14:paraId="2D66D07D" w14:textId="77777777" w:rsidR="008C099C" w:rsidRDefault="008C099C" w:rsidP="008C099C">
      <w:pPr>
        <w:pStyle w:val="Heading4"/>
      </w:pPr>
      <w:r>
        <w:t>IPR is key for U.S Dollar Centrality – it allows US firms near if not complete monopolies pushing dollars into international markets and stabilizing US financial influence</w:t>
      </w:r>
    </w:p>
    <w:p w14:paraId="5C5909D3" w14:textId="77777777" w:rsidR="008C099C" w:rsidRPr="00DF338E" w:rsidRDefault="008C099C" w:rsidP="008C099C">
      <w:pPr>
        <w:spacing w:after="0"/>
      </w:pPr>
      <w:r>
        <w:t>Schwartz ‘19</w:t>
      </w:r>
    </w:p>
    <w:p w14:paraId="5EDAC941" w14:textId="77777777" w:rsidR="008C099C" w:rsidRPr="00DF338E" w:rsidRDefault="008C099C" w:rsidP="008C099C">
      <w:pPr>
        <w:spacing w:after="0"/>
        <w:rPr>
          <w:sz w:val="16"/>
          <w:szCs w:val="16"/>
        </w:rPr>
      </w:pPr>
      <w:r w:rsidRPr="00DF338E">
        <w:rPr>
          <w:sz w:val="16"/>
          <w:szCs w:val="16"/>
        </w:rPr>
        <w:t>Schwartz, Herman Mark (2019). American hegemony: intellectual property rights, dollar centrality, and infrastructural power. Review of International Political Economy, (), 1–30. doi:10.1080/09692290.2019.1597754 // Phoenix</w:t>
      </w:r>
    </w:p>
    <w:p w14:paraId="0A67A825" w14:textId="77777777" w:rsidR="008C099C" w:rsidRDefault="008C099C" w:rsidP="008C099C">
      <w:pPr>
        <w:ind w:left="720"/>
        <w:rPr>
          <w:sz w:val="16"/>
        </w:rPr>
      </w:pPr>
      <w:r w:rsidRPr="001C4B90">
        <w:rPr>
          <w:rStyle w:val="Emphasis"/>
          <w:highlight w:val="green"/>
        </w:rPr>
        <w:t>Mechanism one relates to</w:t>
      </w:r>
      <w:r w:rsidRPr="00376126">
        <w:rPr>
          <w:sz w:val="16"/>
        </w:rPr>
        <w:t xml:space="preserve"> </w:t>
      </w:r>
      <w:proofErr w:type="spellStart"/>
      <w:r w:rsidRPr="00376126">
        <w:rPr>
          <w:sz w:val="16"/>
        </w:rPr>
        <w:t>Strange’s</w:t>
      </w:r>
      <w:proofErr w:type="spellEnd"/>
      <w:r w:rsidRPr="00376126">
        <w:rPr>
          <w:sz w:val="16"/>
        </w:rPr>
        <w:t xml:space="preserve"> (1989) </w:t>
      </w:r>
      <w:r w:rsidRPr="001C4B90">
        <w:rPr>
          <w:rStyle w:val="Emphasis"/>
          <w:highlight w:val="green"/>
        </w:rPr>
        <w:t>financial power: US c</w:t>
      </w:r>
      <w:r w:rsidRPr="00376126">
        <w:rPr>
          <w:rStyle w:val="Emphasis"/>
        </w:rPr>
        <w:t xml:space="preserve">urrent </w:t>
      </w:r>
      <w:r w:rsidRPr="001C4B90">
        <w:rPr>
          <w:rStyle w:val="Emphasis"/>
          <w:highlight w:val="green"/>
        </w:rPr>
        <w:t>a</w:t>
      </w:r>
      <w:r w:rsidRPr="00376126">
        <w:rPr>
          <w:rStyle w:val="Emphasis"/>
        </w:rPr>
        <w:t xml:space="preserve">ccount </w:t>
      </w:r>
      <w:r w:rsidRPr="001C4B90">
        <w:rPr>
          <w:rStyle w:val="Emphasis"/>
          <w:highlight w:val="green"/>
        </w:rPr>
        <w:t>deficits generate</w:t>
      </w:r>
      <w:r w:rsidRPr="00376126">
        <w:rPr>
          <w:sz w:val="16"/>
        </w:rPr>
        <w:t xml:space="preserve"> the </w:t>
      </w:r>
      <w:r w:rsidRPr="001C4B90">
        <w:rPr>
          <w:rStyle w:val="Emphasis"/>
          <w:highlight w:val="green"/>
        </w:rPr>
        <w:t>dollar</w:t>
      </w:r>
      <w:r w:rsidRPr="00DF338E">
        <w:rPr>
          <w:rStyle w:val="StyleUnderline"/>
        </w:rPr>
        <w:t xml:space="preserve"> </w:t>
      </w:r>
      <w:r w:rsidRPr="001C4B90">
        <w:rPr>
          <w:rStyle w:val="Emphasis"/>
          <w:highlight w:val="green"/>
        </w:rPr>
        <w:t>centrality</w:t>
      </w:r>
      <w:r w:rsidRPr="00376126">
        <w:rPr>
          <w:sz w:val="16"/>
        </w:rPr>
        <w:t xml:space="preserve"> that network analyses reveal </w:t>
      </w:r>
      <w:r w:rsidRPr="001C4B90">
        <w:rPr>
          <w:rStyle w:val="Emphasis"/>
          <w:highlight w:val="green"/>
        </w:rPr>
        <w:t>through</w:t>
      </w:r>
      <w:r w:rsidRPr="00DF338E">
        <w:rPr>
          <w:rStyle w:val="StyleUnderline"/>
        </w:rPr>
        <w:t xml:space="preserve"> self-reinforcing dynamics</w:t>
      </w:r>
      <w:r w:rsidRPr="00376126">
        <w:rPr>
          <w:sz w:val="16"/>
        </w:rPr>
        <w:t xml:space="preserve"> prior to the network. </w:t>
      </w:r>
      <w:r w:rsidRPr="00DF338E">
        <w:rPr>
          <w:rStyle w:val="StyleUnderline"/>
        </w:rPr>
        <w:t xml:space="preserve">US current account deficits result from </w:t>
      </w:r>
      <w:r w:rsidRPr="00376126">
        <w:rPr>
          <w:rStyle w:val="Emphasis"/>
        </w:rPr>
        <w:t>deep seated</w:t>
      </w:r>
      <w:r w:rsidRPr="00376126">
        <w:rPr>
          <w:sz w:val="16"/>
        </w:rPr>
        <w:t xml:space="preserve"> domestic </w:t>
      </w:r>
      <w:r w:rsidRPr="001C4B90">
        <w:rPr>
          <w:rStyle w:val="Emphasis"/>
          <w:highlight w:val="green"/>
        </w:rPr>
        <w:t>institutional arrangements</w:t>
      </w:r>
      <w:r w:rsidRPr="00376126">
        <w:rPr>
          <w:sz w:val="16"/>
        </w:rPr>
        <w:t xml:space="preserve"> in current account surplus economies </w:t>
      </w:r>
      <w:r w:rsidRPr="00DF338E">
        <w:rPr>
          <w:rStyle w:val="StyleUnderline"/>
        </w:rPr>
        <w:t>that produce</w:t>
      </w:r>
      <w:r w:rsidRPr="00376126">
        <w:rPr>
          <w:sz w:val="16"/>
        </w:rPr>
        <w:t xml:space="preserve"> chronic </w:t>
      </w:r>
      <w:r w:rsidRPr="00DF338E">
        <w:rPr>
          <w:rStyle w:val="StyleUnderline"/>
        </w:rPr>
        <w:t>domestic demand</w:t>
      </w:r>
      <w:r w:rsidRPr="00376126">
        <w:rPr>
          <w:sz w:val="16"/>
        </w:rPr>
        <w:t xml:space="preserve"> shortfalls. </w:t>
      </w:r>
      <w:r w:rsidRPr="001C4B90">
        <w:rPr>
          <w:rStyle w:val="Emphasis"/>
          <w:highlight w:val="green"/>
        </w:rPr>
        <w:t>The more</w:t>
      </w:r>
      <w:r w:rsidRPr="00DF338E">
        <w:rPr>
          <w:rStyle w:val="StyleUnderline"/>
        </w:rPr>
        <w:t xml:space="preserve"> those </w:t>
      </w:r>
      <w:r w:rsidRPr="00376126">
        <w:rPr>
          <w:rStyle w:val="Emphasis"/>
        </w:rPr>
        <w:t xml:space="preserve">export-led </w:t>
      </w:r>
      <w:r w:rsidRPr="001C4B90">
        <w:rPr>
          <w:rStyle w:val="Emphasis"/>
          <w:highlight w:val="green"/>
        </w:rPr>
        <w:t>economies run surpluses with the</w:t>
      </w:r>
      <w:r w:rsidRPr="00376126">
        <w:rPr>
          <w:rStyle w:val="Emphasis"/>
        </w:rPr>
        <w:t xml:space="preserve"> </w:t>
      </w:r>
      <w:r w:rsidRPr="001C4B90">
        <w:rPr>
          <w:rStyle w:val="Emphasis"/>
          <w:highlight w:val="green"/>
        </w:rPr>
        <w:t>U</w:t>
      </w:r>
      <w:r w:rsidRPr="00DF338E">
        <w:rPr>
          <w:rStyle w:val="StyleUnderline"/>
        </w:rPr>
        <w:t xml:space="preserve">nited </w:t>
      </w:r>
      <w:r w:rsidRPr="001C4B90">
        <w:rPr>
          <w:rStyle w:val="Emphasis"/>
          <w:highlight w:val="green"/>
        </w:rPr>
        <w:t>S</w:t>
      </w:r>
      <w:r w:rsidRPr="00DF338E">
        <w:rPr>
          <w:rStyle w:val="StyleUnderline"/>
        </w:rPr>
        <w:t xml:space="preserve">tates, the more dollars they accumulate; the more dollars they accumulate, </w:t>
      </w:r>
      <w:r w:rsidRPr="001C4B90">
        <w:rPr>
          <w:rStyle w:val="Emphasis"/>
          <w:highlight w:val="green"/>
        </w:rPr>
        <w:t>the more dollars</w:t>
      </w:r>
      <w:r w:rsidRPr="00376126">
        <w:rPr>
          <w:rStyle w:val="Emphasis"/>
        </w:rPr>
        <w:t xml:space="preserve"> </w:t>
      </w:r>
      <w:r w:rsidRPr="001C4B90">
        <w:rPr>
          <w:rStyle w:val="Emphasis"/>
          <w:highlight w:val="green"/>
        </w:rPr>
        <w:t>flow through their banking systems</w:t>
      </w:r>
      <w:r w:rsidRPr="00DF338E">
        <w:rPr>
          <w:rStyle w:val="StyleUnderline"/>
        </w:rPr>
        <w:t xml:space="preserve"> back into dollar assets and liabilities; the more dollar assets and liabilities those banks hold on their balance sheets, </w:t>
      </w:r>
      <w:r w:rsidRPr="001C4B90">
        <w:rPr>
          <w:rStyle w:val="Emphasis"/>
          <w:highlight w:val="green"/>
        </w:rPr>
        <w:t>the more those banks</w:t>
      </w:r>
      <w:r w:rsidRPr="00DF338E">
        <w:rPr>
          <w:rStyle w:val="StyleUnderline"/>
        </w:rPr>
        <w:t xml:space="preserve"> both </w:t>
      </w:r>
      <w:r w:rsidRPr="001C4B90">
        <w:rPr>
          <w:rStyle w:val="Emphasis"/>
          <w:highlight w:val="green"/>
        </w:rPr>
        <w:t>rely on the</w:t>
      </w:r>
      <w:r w:rsidRPr="00DF338E">
        <w:rPr>
          <w:rStyle w:val="StyleUnderline"/>
        </w:rPr>
        <w:t xml:space="preserve"> Federal Reserve Bank (</w:t>
      </w:r>
      <w:r w:rsidRPr="001C4B90">
        <w:rPr>
          <w:rStyle w:val="Emphasis"/>
          <w:highlight w:val="green"/>
        </w:rPr>
        <w:t>FED</w:t>
      </w:r>
      <w:r w:rsidRPr="00DF338E">
        <w:rPr>
          <w:rStyle w:val="StyleUnderline"/>
        </w:rPr>
        <w:t>)</w:t>
      </w:r>
      <w:r w:rsidRPr="00376126">
        <w:rPr>
          <w:sz w:val="16"/>
        </w:rPr>
        <w:t xml:space="preserve"> as a lender of last resort or a supplier of outside money during (the inevitable) crises, and the more their staff develop habitus (Bourdieu, 1977) or the routinized behaviors at the heart of infrastructural power (Mann, 1986) that support continued use of the dollar in non-crisis times; the more those banks lend in dollars, the more counterparty debtor economies are drawn into use of the dollar; a parallel habitus emerges among export firms that reinforces use of the dollar in a Hirschman (1945)-like dynamic. If suppliers (or debtors) are borrowing those recycled dollars, they will demand payment in dollars to meet their liabilities. Contemporary late developers similarly need export markets to grow, and the United States constitutes both the biggest import market and biggest net importer in the global economy (netting intra-EU trade). This mechanism originates from institutional responses to the problem of late development and not, via lower transaction costs, the emergent network of dollar claims and liabilities itself. </w:t>
      </w:r>
      <w:r w:rsidRPr="00DF338E">
        <w:rPr>
          <w:rStyle w:val="StyleUnderline"/>
        </w:rPr>
        <w:t xml:space="preserve">That said, surely dollar acceptability faces limits set by persistent US current account </w:t>
      </w:r>
      <w:proofErr w:type="gramStart"/>
      <w:r w:rsidRPr="00DF338E">
        <w:rPr>
          <w:rStyle w:val="StyleUnderline"/>
        </w:rPr>
        <w:t>deficits?</w:t>
      </w:r>
      <w:proofErr w:type="gramEnd"/>
      <w:r w:rsidRPr="00DF338E">
        <w:rPr>
          <w:rStyle w:val="StyleUnderline"/>
        </w:rPr>
        <w:t xml:space="preserve"> Prudent actors might well balk at accepting more assets denominated in a currency at risk of sustained depreciation</w:t>
      </w:r>
      <w:r w:rsidRPr="00376126">
        <w:rPr>
          <w:sz w:val="16"/>
        </w:rPr>
        <w:t xml:space="preserve"> (Bergsten &amp; Williamson, 2004). Indeed, the 1960s Triffin dilemma pitted declining confidence about the dollar as a store of value given rising US inflation rates and a declining productivity gap between the United States and its main competitors against the need for global liquidity supplied by a US current account deficit. </w:t>
      </w:r>
      <w:r w:rsidRPr="00DF338E">
        <w:rPr>
          <w:rStyle w:val="StyleUnderline"/>
        </w:rPr>
        <w:t>Today</w:t>
      </w:r>
      <w:r w:rsidRPr="00376126">
        <w:rPr>
          <w:sz w:val="16"/>
        </w:rPr>
        <w:t xml:space="preserve">, as </w:t>
      </w:r>
      <w:proofErr w:type="spellStart"/>
      <w:r w:rsidRPr="00376126">
        <w:rPr>
          <w:sz w:val="16"/>
        </w:rPr>
        <w:t>Eichengreen</w:t>
      </w:r>
      <w:proofErr w:type="spellEnd"/>
      <w:r w:rsidRPr="00376126">
        <w:rPr>
          <w:sz w:val="16"/>
        </w:rPr>
        <w:t xml:space="preserve"> (2010) has argued, centrality for the dollar faces a similar collective action </w:t>
      </w:r>
      <w:r w:rsidRPr="00DF338E">
        <w:rPr>
          <w:rStyle w:val="StyleUnderline"/>
        </w:rPr>
        <w:t xml:space="preserve">problem among holders </w:t>
      </w:r>
      <w:r w:rsidRPr="00376126">
        <w:rPr>
          <w:sz w:val="16"/>
        </w:rPr>
        <w:t xml:space="preserve">of dollar-denominated assets – </w:t>
      </w:r>
      <w:r w:rsidRPr="00DF338E">
        <w:rPr>
          <w:rStyle w:val="StyleUnderline"/>
        </w:rPr>
        <w:t>why do US current account deficits not motivate individual countries with relatively smaller dollar holdings to defect for fear of depreciation</w:t>
      </w:r>
      <w:r w:rsidRPr="00376126">
        <w:rPr>
          <w:sz w:val="16"/>
        </w:rPr>
        <w:t xml:space="preserve"> or capital losses? </w:t>
      </w:r>
      <w:r w:rsidRPr="00DF338E">
        <w:rPr>
          <w:rStyle w:val="StyleUnderline"/>
        </w:rPr>
        <w:t>In today’s flexible exchange rate world, only above average US economic growth and/or profits for the firms constituting the bulk of equity market capitalization validates confidence in dollar assets.</w:t>
      </w:r>
      <w:r w:rsidRPr="00376126">
        <w:rPr>
          <w:sz w:val="16"/>
        </w:rPr>
        <w:t xml:space="preserve"> Because economic activity is organized through capitalist markets, the critical issue for differential growth (</w:t>
      </w:r>
      <w:proofErr w:type="spellStart"/>
      <w:r w:rsidRPr="00376126">
        <w:rPr>
          <w:sz w:val="16"/>
        </w:rPr>
        <w:t>Nitzan</w:t>
      </w:r>
      <w:proofErr w:type="spellEnd"/>
      <w:r w:rsidRPr="00376126">
        <w:rPr>
          <w:sz w:val="16"/>
        </w:rPr>
        <w:t xml:space="preserve">, 1998) and asset validation is always: ‘who gets the profits and in what proportion’? </w:t>
      </w:r>
      <w:r w:rsidRPr="001C4B90">
        <w:rPr>
          <w:rStyle w:val="Emphasis"/>
          <w:highlight w:val="green"/>
        </w:rPr>
        <w:t>Mechanism</w:t>
      </w:r>
      <w:r w:rsidRPr="00CD770D">
        <w:rPr>
          <w:rStyle w:val="Emphasis"/>
        </w:rPr>
        <w:t xml:space="preserve"> </w:t>
      </w:r>
      <w:r w:rsidRPr="001C4B90">
        <w:rPr>
          <w:rStyle w:val="Emphasis"/>
          <w:highlight w:val="green"/>
        </w:rPr>
        <w:t>two is</w:t>
      </w:r>
      <w:r w:rsidRPr="00CD770D">
        <w:rPr>
          <w:rStyle w:val="Emphasis"/>
        </w:rPr>
        <w:t xml:space="preserve"> </w:t>
      </w:r>
      <w:r w:rsidRPr="00CD770D">
        <w:rPr>
          <w:rStyle w:val="StyleUnderline"/>
        </w:rPr>
        <w:t>thus</w:t>
      </w:r>
      <w:r w:rsidRPr="00DF338E">
        <w:rPr>
          <w:rStyle w:val="StyleUnderline"/>
        </w:rPr>
        <w:t xml:space="preserve"> about </w:t>
      </w:r>
      <w:r w:rsidRPr="001C4B90">
        <w:rPr>
          <w:rStyle w:val="Emphasis"/>
          <w:highlight w:val="green"/>
        </w:rPr>
        <w:t>profits</w:t>
      </w:r>
      <w:r w:rsidRPr="00376126">
        <w:rPr>
          <w:sz w:val="16"/>
        </w:rPr>
        <w:t xml:space="preserve">, which corresponds to </w:t>
      </w:r>
      <w:proofErr w:type="spellStart"/>
      <w:r w:rsidRPr="00376126">
        <w:rPr>
          <w:sz w:val="16"/>
        </w:rPr>
        <w:t>Strange’s</w:t>
      </w:r>
      <w:proofErr w:type="spellEnd"/>
      <w:r w:rsidRPr="00376126">
        <w:rPr>
          <w:sz w:val="16"/>
        </w:rPr>
        <w:t xml:space="preserve"> (1989) productive power. </w:t>
      </w:r>
      <w:r w:rsidRPr="001C4B90">
        <w:rPr>
          <w:rStyle w:val="Emphasis"/>
          <w:highlight w:val="green"/>
        </w:rPr>
        <w:t>US firms capture</w:t>
      </w:r>
      <w:r w:rsidRPr="00DF338E">
        <w:rPr>
          <w:rStyle w:val="StyleUnderline"/>
        </w:rPr>
        <w:t xml:space="preserve"> a </w:t>
      </w:r>
      <w:r w:rsidRPr="001C4B90">
        <w:rPr>
          <w:rStyle w:val="Emphasis"/>
          <w:highlight w:val="green"/>
        </w:rPr>
        <w:t>disproportionate</w:t>
      </w:r>
      <w:r w:rsidRPr="00DF338E">
        <w:rPr>
          <w:rStyle w:val="StyleUnderline"/>
        </w:rPr>
        <w:t xml:space="preserve"> share of global </w:t>
      </w:r>
      <w:r w:rsidRPr="001C4B90">
        <w:rPr>
          <w:rStyle w:val="Emphasis"/>
          <w:highlight w:val="green"/>
        </w:rPr>
        <w:t>profits</w:t>
      </w:r>
      <w:r w:rsidRPr="00376126">
        <w:rPr>
          <w:sz w:val="16"/>
        </w:rPr>
        <w:t xml:space="preserve">, and within this firms </w:t>
      </w:r>
      <w:r w:rsidRPr="001C4B90">
        <w:rPr>
          <w:rStyle w:val="Emphasis"/>
          <w:highlight w:val="green"/>
        </w:rPr>
        <w:t>with</w:t>
      </w:r>
      <w:r w:rsidRPr="00DF338E">
        <w:rPr>
          <w:rStyle w:val="StyleUnderline"/>
        </w:rPr>
        <w:t xml:space="preserve"> robust intellectual property rights </w:t>
      </w:r>
      <w:r w:rsidRPr="00376126">
        <w:rPr>
          <w:sz w:val="16"/>
        </w:rPr>
        <w:t>(</w:t>
      </w:r>
      <w:r w:rsidRPr="001C4B90">
        <w:rPr>
          <w:rStyle w:val="Emphasis"/>
          <w:highlight w:val="green"/>
        </w:rPr>
        <w:t>IPRs</w:t>
      </w:r>
      <w:r w:rsidRPr="00376126">
        <w:rPr>
          <w:sz w:val="16"/>
        </w:rPr>
        <w:t xml:space="preserve"> – patent, copyright brand and trademark) </w:t>
      </w:r>
      <w:r w:rsidRPr="00DF338E">
        <w:rPr>
          <w:rStyle w:val="StyleUnderline"/>
        </w:rPr>
        <w:t>capture a disproportionate share of US and global profits.</w:t>
      </w:r>
      <w:r w:rsidRPr="00376126">
        <w:rPr>
          <w:sz w:val="16"/>
        </w:rPr>
        <w:t xml:space="preserve"> Here </w:t>
      </w:r>
      <w:r w:rsidRPr="00DF338E">
        <w:rPr>
          <w:rStyle w:val="StyleUnderline"/>
        </w:rPr>
        <w:t xml:space="preserve">compliance with international trade treaties </w:t>
      </w:r>
      <w:r w:rsidRPr="001C4B90">
        <w:rPr>
          <w:rStyle w:val="Emphasis"/>
          <w:highlight w:val="green"/>
        </w:rPr>
        <w:t>protecting IPRs is the focal point</w:t>
      </w:r>
      <w:r w:rsidRPr="00376126">
        <w:rPr>
          <w:sz w:val="16"/>
        </w:rPr>
        <w:t xml:space="preserve"> or center of gravity </w:t>
      </w:r>
      <w:r w:rsidRPr="001C4B90">
        <w:rPr>
          <w:rStyle w:val="Emphasis"/>
          <w:highlight w:val="green"/>
        </w:rPr>
        <w:t xml:space="preserve">for this disproportionality. IPRs </w:t>
      </w:r>
      <w:r w:rsidRPr="00241E2E">
        <w:rPr>
          <w:rStyle w:val="Emphasis"/>
        </w:rPr>
        <w:t>give</w:t>
      </w:r>
      <w:r w:rsidRPr="00376126">
        <w:rPr>
          <w:sz w:val="16"/>
        </w:rPr>
        <w:t xml:space="preserve"> some </w:t>
      </w:r>
      <w:r w:rsidRPr="00CD770D">
        <w:rPr>
          <w:rStyle w:val="Emphasis"/>
        </w:rPr>
        <w:t>US firms monopoly</w:t>
      </w:r>
      <w:r w:rsidRPr="00376126">
        <w:rPr>
          <w:sz w:val="16"/>
        </w:rPr>
        <w:t xml:space="preserve"> or near monopoly power </w:t>
      </w:r>
      <w:r w:rsidRPr="00DF338E">
        <w:rPr>
          <w:rStyle w:val="StyleUnderline"/>
        </w:rPr>
        <w:t>in</w:t>
      </w:r>
      <w:r w:rsidRPr="00376126">
        <w:rPr>
          <w:sz w:val="16"/>
        </w:rPr>
        <w:t xml:space="preserve"> the global (and local) </w:t>
      </w:r>
      <w:r w:rsidRPr="00DF338E">
        <w:rPr>
          <w:rStyle w:val="StyleUnderline"/>
        </w:rPr>
        <w:t>commodity chains</w:t>
      </w:r>
      <w:r w:rsidRPr="00376126">
        <w:rPr>
          <w:sz w:val="16"/>
        </w:rPr>
        <w:t xml:space="preserve"> they construct. </w:t>
      </w:r>
      <w:r w:rsidRPr="00DF338E">
        <w:rPr>
          <w:rStyle w:val="StyleUnderline"/>
        </w:rPr>
        <w:t xml:space="preserve">The extension of US </w:t>
      </w:r>
      <w:r w:rsidRPr="00CD770D">
        <w:rPr>
          <w:rStyle w:val="Emphasis"/>
        </w:rPr>
        <w:t>IPR law</w:t>
      </w:r>
      <w:r w:rsidRPr="00DF338E">
        <w:rPr>
          <w:rStyle w:val="StyleUnderline"/>
        </w:rPr>
        <w:t xml:space="preserve"> through</w:t>
      </w:r>
      <w:r w:rsidRPr="00376126">
        <w:rPr>
          <w:sz w:val="16"/>
        </w:rPr>
        <w:t xml:space="preserve"> various </w:t>
      </w:r>
      <w:r w:rsidRPr="00DF338E">
        <w:rPr>
          <w:rStyle w:val="StyleUnderline"/>
        </w:rPr>
        <w:t>trade treaties</w:t>
      </w:r>
      <w:r w:rsidRPr="00376126">
        <w:rPr>
          <w:sz w:val="16"/>
        </w:rPr>
        <w:t xml:space="preserve"> (</w:t>
      </w:r>
      <w:proofErr w:type="spellStart"/>
      <w:r w:rsidRPr="00376126">
        <w:rPr>
          <w:sz w:val="16"/>
        </w:rPr>
        <w:t>Drahos</w:t>
      </w:r>
      <w:proofErr w:type="spellEnd"/>
      <w:r w:rsidRPr="00376126">
        <w:rPr>
          <w:sz w:val="16"/>
        </w:rPr>
        <w:t xml:space="preserve"> &amp; Braithwaite, 2003; Sell, 2003; Sell &amp; Prakash, 2004) </w:t>
      </w:r>
      <w:r w:rsidRPr="001C4B90">
        <w:rPr>
          <w:rStyle w:val="Emphasis"/>
          <w:highlight w:val="green"/>
        </w:rPr>
        <w:t>allows US</w:t>
      </w:r>
      <w:r w:rsidRPr="00DF338E">
        <w:rPr>
          <w:rStyle w:val="StyleUnderline"/>
        </w:rPr>
        <w:t xml:space="preserve"> IPR </w:t>
      </w:r>
      <w:r w:rsidRPr="001C4B90">
        <w:rPr>
          <w:rStyle w:val="Emphasis"/>
          <w:highlight w:val="green"/>
        </w:rPr>
        <w:t>firms</w:t>
      </w:r>
      <w:r w:rsidRPr="00DF338E">
        <w:rPr>
          <w:rStyle w:val="StyleUnderline"/>
        </w:rPr>
        <w:t xml:space="preserve"> </w:t>
      </w:r>
      <w:r w:rsidRPr="001C4B90">
        <w:rPr>
          <w:rStyle w:val="Emphasis"/>
          <w:highlight w:val="green"/>
        </w:rPr>
        <w:t>to capture</w:t>
      </w:r>
      <w:r w:rsidRPr="00DF338E">
        <w:rPr>
          <w:rStyle w:val="StyleUnderline"/>
        </w:rPr>
        <w:t xml:space="preserve"> a </w:t>
      </w:r>
      <w:r w:rsidRPr="001C4B90">
        <w:rPr>
          <w:rStyle w:val="Emphasis"/>
          <w:highlight w:val="green"/>
        </w:rPr>
        <w:t>disproportionate</w:t>
      </w:r>
      <w:r w:rsidRPr="00DF338E">
        <w:rPr>
          <w:rStyle w:val="StyleUnderline"/>
        </w:rPr>
        <w:t xml:space="preserve"> share of global </w:t>
      </w:r>
      <w:r w:rsidRPr="001C4B90">
        <w:rPr>
          <w:rStyle w:val="Emphasis"/>
          <w:highlight w:val="green"/>
        </w:rPr>
        <w:t>profits via</w:t>
      </w:r>
      <w:r w:rsidRPr="00DF338E">
        <w:rPr>
          <w:rStyle w:val="StyleUnderline"/>
        </w:rPr>
        <w:t xml:space="preserve"> that </w:t>
      </w:r>
      <w:r w:rsidRPr="001C4B90">
        <w:rPr>
          <w:rStyle w:val="Emphasis"/>
          <w:highlight w:val="green"/>
        </w:rPr>
        <w:t>monopoly power</w:t>
      </w:r>
      <w:r w:rsidRPr="00DF338E">
        <w:rPr>
          <w:rStyle w:val="StyleUnderline"/>
        </w:rPr>
        <w:t xml:space="preserve">. </w:t>
      </w:r>
      <w:proofErr w:type="gramStart"/>
      <w:r w:rsidRPr="00CD770D">
        <w:rPr>
          <w:rStyle w:val="Emphasis"/>
        </w:rPr>
        <w:t>This shifts</w:t>
      </w:r>
      <w:proofErr w:type="gramEnd"/>
      <w:r w:rsidRPr="00DF338E">
        <w:rPr>
          <w:rStyle w:val="StyleUnderline"/>
        </w:rPr>
        <w:t xml:space="preserve"> claims on </w:t>
      </w:r>
      <w:r w:rsidRPr="00CD770D">
        <w:rPr>
          <w:rStyle w:val="Emphasis"/>
        </w:rPr>
        <w:t>value</w:t>
      </w:r>
      <w:r w:rsidRPr="00DF338E">
        <w:rPr>
          <w:rStyle w:val="StyleUnderline"/>
        </w:rPr>
        <w:t xml:space="preserve"> added </w:t>
      </w:r>
      <w:r w:rsidRPr="00CD770D">
        <w:rPr>
          <w:rStyle w:val="Emphasis"/>
        </w:rPr>
        <w:t>towards</w:t>
      </w:r>
      <w:r w:rsidRPr="00DF338E">
        <w:rPr>
          <w:rStyle w:val="StyleUnderline"/>
        </w:rPr>
        <w:t xml:space="preserve"> those firms, concentrating profits into </w:t>
      </w:r>
      <w:r w:rsidRPr="00CD770D">
        <w:rPr>
          <w:rStyle w:val="Emphasis"/>
        </w:rPr>
        <w:t xml:space="preserve">a small number </w:t>
      </w:r>
      <w:r w:rsidRPr="00CD770D">
        <w:rPr>
          <w:rStyle w:val="Emphasis"/>
        </w:rPr>
        <w:lastRenderedPageBreak/>
        <w:t>of US firms</w:t>
      </w:r>
      <w:r w:rsidRPr="00DF338E">
        <w:rPr>
          <w:rStyle w:val="StyleUnderline"/>
        </w:rPr>
        <w:t>.</w:t>
      </w:r>
      <w:r w:rsidRPr="00376126">
        <w:rPr>
          <w:sz w:val="16"/>
        </w:rPr>
        <w:t xml:space="preserve"> Though we explore this below in more depth, </w:t>
      </w:r>
      <w:r w:rsidRPr="00DF338E">
        <w:rPr>
          <w:rStyle w:val="StyleUnderline"/>
        </w:rPr>
        <w:t>US firms account for a disproportionate 33.9% of cumulative profits generated by any firm appearing on the Forbes Global 2000 list from 2006 to 2018 and firms in sectors characterized by robust IPRs account for a disproportionate 26.6% of those profits</w:t>
      </w:r>
      <w:r w:rsidRPr="00376126">
        <w:rPr>
          <w:sz w:val="16"/>
        </w:rPr>
        <w:t xml:space="preserve">. Profitability thus also rests on infrastructural power, via compliance with trade treaties and enmeshment in global value chains orchestrated by US firms. As with bank behavior, this compliance is not purely voluntary (Gruber, 2000), but rather reflects a gradient in which mutually beneficial cooperation shades into coercion as the proportion of local firms benefiting from those treaties declines. </w:t>
      </w:r>
      <w:r w:rsidRPr="00DF338E">
        <w:rPr>
          <w:rStyle w:val="StyleUnderline"/>
        </w:rPr>
        <w:t xml:space="preserve">US firms are not the only ones that possess marketable intellectual property. </w:t>
      </w:r>
      <w:r w:rsidRPr="001C4B90">
        <w:rPr>
          <w:rStyle w:val="Emphasis"/>
          <w:highlight w:val="green"/>
        </w:rPr>
        <w:t>Non-US firms</w:t>
      </w:r>
      <w:r w:rsidRPr="00DF338E">
        <w:rPr>
          <w:rStyle w:val="StyleUnderline"/>
        </w:rPr>
        <w:t xml:space="preserve"> that </w:t>
      </w:r>
      <w:r w:rsidRPr="001C4B90">
        <w:rPr>
          <w:rStyle w:val="Emphasis"/>
          <w:highlight w:val="green"/>
        </w:rPr>
        <w:t>also benefit</w:t>
      </w:r>
      <w:r w:rsidRPr="00CD770D">
        <w:rPr>
          <w:rStyle w:val="Emphasis"/>
        </w:rPr>
        <w:t xml:space="preserve"> from</w:t>
      </w:r>
      <w:r w:rsidRPr="00DF338E">
        <w:rPr>
          <w:rStyle w:val="StyleUnderline"/>
        </w:rPr>
        <w:t xml:space="preserve"> robust global </w:t>
      </w:r>
      <w:r w:rsidRPr="00CD770D">
        <w:rPr>
          <w:rStyle w:val="Emphasis"/>
        </w:rPr>
        <w:t>IPRs</w:t>
      </w:r>
      <w:r w:rsidRPr="00376126">
        <w:rPr>
          <w:sz w:val="16"/>
        </w:rPr>
        <w:t xml:space="preserve"> broaden the global political coalition for creating and expanding those IPRs. </w:t>
      </w:r>
      <w:r w:rsidRPr="001C4B90">
        <w:rPr>
          <w:rStyle w:val="Emphasis"/>
          <w:highlight w:val="green"/>
        </w:rPr>
        <w:t>Yet US firms</w:t>
      </w:r>
      <w:r w:rsidRPr="00DF338E">
        <w:rPr>
          <w:rStyle w:val="StyleUnderline"/>
        </w:rPr>
        <w:t xml:space="preserve"> tend to </w:t>
      </w:r>
      <w:r w:rsidRPr="001C4B90">
        <w:rPr>
          <w:rStyle w:val="Emphasis"/>
          <w:highlight w:val="green"/>
        </w:rPr>
        <w:t>control the</w:t>
      </w:r>
      <w:r w:rsidRPr="00DF338E">
        <w:rPr>
          <w:rStyle w:val="StyleUnderline"/>
        </w:rPr>
        <w:t xml:space="preserve"> commodity </w:t>
      </w:r>
      <w:r w:rsidRPr="001C4B90">
        <w:rPr>
          <w:rStyle w:val="Emphasis"/>
          <w:highlight w:val="green"/>
        </w:rPr>
        <w:t>chains in which those</w:t>
      </w:r>
      <w:r w:rsidRPr="00DF338E">
        <w:rPr>
          <w:rStyle w:val="StyleUnderline"/>
        </w:rPr>
        <w:t xml:space="preserve"> foreign </w:t>
      </w:r>
      <w:r w:rsidRPr="001C4B90">
        <w:rPr>
          <w:rStyle w:val="Emphasis"/>
          <w:highlight w:val="green"/>
        </w:rPr>
        <w:t xml:space="preserve">firms participate. These </w:t>
      </w:r>
      <w:r w:rsidRPr="00CD770D">
        <w:rPr>
          <w:rStyle w:val="Emphasis"/>
        </w:rPr>
        <w:t xml:space="preserve">two </w:t>
      </w:r>
      <w:r w:rsidRPr="001C4B90">
        <w:rPr>
          <w:rStyle w:val="Emphasis"/>
          <w:highlight w:val="green"/>
        </w:rPr>
        <w:t>mechanisms are connected: the first explains why</w:t>
      </w:r>
      <w:r w:rsidRPr="00CD770D">
        <w:rPr>
          <w:rStyle w:val="Emphasis"/>
        </w:rPr>
        <w:t xml:space="preserve"> non-US </w:t>
      </w:r>
      <w:r w:rsidRPr="001C4B90">
        <w:rPr>
          <w:rStyle w:val="Emphasis"/>
          <w:highlight w:val="green"/>
        </w:rPr>
        <w:t>actors receive</w:t>
      </w:r>
      <w:r w:rsidRPr="00CD770D">
        <w:rPr>
          <w:rStyle w:val="Emphasis"/>
        </w:rPr>
        <w:t xml:space="preserve"> </w:t>
      </w:r>
      <w:r w:rsidRPr="001C4B90">
        <w:rPr>
          <w:rStyle w:val="Emphasis"/>
          <w:highlight w:val="green"/>
        </w:rPr>
        <w:t>dollars</w:t>
      </w:r>
      <w:r w:rsidRPr="00DF338E">
        <w:rPr>
          <w:rStyle w:val="StyleUnderline"/>
        </w:rPr>
        <w:t xml:space="preserve"> (more precisely, dollar-denominated assets) </w:t>
      </w:r>
      <w:r w:rsidRPr="00CD770D">
        <w:rPr>
          <w:rStyle w:val="Emphasis"/>
        </w:rPr>
        <w:t xml:space="preserve">and </w:t>
      </w:r>
      <w:r w:rsidRPr="001C4B90">
        <w:rPr>
          <w:rStyle w:val="Emphasis"/>
          <w:highlight w:val="green"/>
        </w:rPr>
        <w:t>the second explains why they</w:t>
      </w:r>
      <w:r w:rsidRPr="00DF338E">
        <w:rPr>
          <w:rStyle w:val="StyleUnderline"/>
        </w:rPr>
        <w:t xml:space="preserve"> opt to </w:t>
      </w:r>
      <w:r w:rsidRPr="001C4B90">
        <w:rPr>
          <w:rStyle w:val="Emphasis"/>
          <w:highlight w:val="green"/>
        </w:rPr>
        <w:t>hold</w:t>
      </w:r>
      <w:r w:rsidRPr="00DF338E">
        <w:rPr>
          <w:rStyle w:val="StyleUnderline"/>
        </w:rPr>
        <w:t xml:space="preserve"> those assets;</w:t>
      </w:r>
      <w:r w:rsidRPr="00376126">
        <w:rPr>
          <w:sz w:val="16"/>
        </w:rPr>
        <w:t xml:space="preserve"> put differently, the supply of and demand for dollars. </w:t>
      </w:r>
      <w:r w:rsidRPr="00376126">
        <w:rPr>
          <w:rStyle w:val="StyleUnderline"/>
        </w:rPr>
        <w:t>The two mechanisms transform the exorbitant burden</w:t>
      </w:r>
      <w:r w:rsidRPr="00376126">
        <w:rPr>
          <w:sz w:val="16"/>
        </w:rPr>
        <w:t xml:space="preserve"> – current account deficits associated with use of the dollar as the international reserve currency – </w:t>
      </w:r>
      <w:r w:rsidRPr="00376126">
        <w:rPr>
          <w:rStyle w:val="StyleUnderline"/>
        </w:rPr>
        <w:t>back into an exorbitant privilege. They represent a transfer of real resources back to the US economy in exchange for promises to pay back something in the future.</w:t>
      </w:r>
      <w:r w:rsidRPr="00376126">
        <w:rPr>
          <w:sz w:val="16"/>
        </w:rPr>
        <w:t xml:space="preserve"> Finally, though we will not explore this in depth, </w:t>
      </w:r>
      <w:r w:rsidRPr="001C4B90">
        <w:rPr>
          <w:rStyle w:val="Emphasis"/>
          <w:highlight w:val="green"/>
        </w:rPr>
        <w:t>these</w:t>
      </w:r>
      <w:r w:rsidRPr="00CD770D">
        <w:rPr>
          <w:rStyle w:val="Emphasis"/>
        </w:rPr>
        <w:t xml:space="preserve"> two mechanisms </w:t>
      </w:r>
      <w:r w:rsidRPr="001C4B90">
        <w:rPr>
          <w:rStyle w:val="Emphasis"/>
          <w:highlight w:val="green"/>
        </w:rPr>
        <w:t>are</w:t>
      </w:r>
      <w:r w:rsidRPr="00376126">
        <w:rPr>
          <w:rStyle w:val="StyleUnderline"/>
        </w:rPr>
        <w:t xml:space="preserve"> also </w:t>
      </w:r>
      <w:r w:rsidRPr="001C4B90">
        <w:rPr>
          <w:rStyle w:val="Emphasis"/>
          <w:highlight w:val="green"/>
        </w:rPr>
        <w:t>linked</w:t>
      </w:r>
      <w:r w:rsidRPr="00CD770D">
        <w:rPr>
          <w:rStyle w:val="Emphasis"/>
        </w:rPr>
        <w:t xml:space="preserve"> </w:t>
      </w:r>
      <w:r w:rsidRPr="001C4B90">
        <w:rPr>
          <w:rStyle w:val="Emphasis"/>
          <w:highlight w:val="green"/>
        </w:rPr>
        <w:t>to the military</w:t>
      </w:r>
      <w:r w:rsidRPr="00376126">
        <w:rPr>
          <w:rStyle w:val="StyleUnderline"/>
        </w:rPr>
        <w:t xml:space="preserve"> side of US power, </w:t>
      </w:r>
      <w:r w:rsidRPr="001C4B90">
        <w:rPr>
          <w:rStyle w:val="Emphasis"/>
          <w:highlight w:val="green"/>
        </w:rPr>
        <w:t>where</w:t>
      </w:r>
      <w:r w:rsidRPr="00376126">
        <w:rPr>
          <w:rStyle w:val="StyleUnderline"/>
        </w:rPr>
        <w:t xml:space="preserve"> a </w:t>
      </w:r>
      <w:r w:rsidRPr="001C4B90">
        <w:rPr>
          <w:rStyle w:val="Emphasis"/>
          <w:highlight w:val="green"/>
        </w:rPr>
        <w:t>similar</w:t>
      </w:r>
      <w:r w:rsidRPr="00376126">
        <w:rPr>
          <w:rStyle w:val="StyleUnderline"/>
        </w:rPr>
        <w:t xml:space="preserve"> logic of </w:t>
      </w:r>
      <w:r w:rsidRPr="001C4B90">
        <w:rPr>
          <w:rStyle w:val="Emphasis"/>
          <w:highlight w:val="green"/>
        </w:rPr>
        <w:t>dominance</w:t>
      </w:r>
      <w:r w:rsidRPr="00376126">
        <w:rPr>
          <w:rStyle w:val="StyleUnderline"/>
        </w:rPr>
        <w:t xml:space="preserve"> over</w:t>
      </w:r>
      <w:r w:rsidRPr="00376126">
        <w:rPr>
          <w:sz w:val="16"/>
        </w:rPr>
        <w:t xml:space="preserve"> potential peer </w:t>
      </w:r>
      <w:r w:rsidRPr="00376126">
        <w:rPr>
          <w:rStyle w:val="StyleUnderline"/>
        </w:rPr>
        <w:t xml:space="preserve">rivals </w:t>
      </w:r>
      <w:r w:rsidRPr="001C4B90">
        <w:rPr>
          <w:rStyle w:val="Emphasis"/>
          <w:highlight w:val="green"/>
        </w:rPr>
        <w:t>has driven</w:t>
      </w:r>
      <w:r w:rsidRPr="00376126">
        <w:rPr>
          <w:sz w:val="16"/>
        </w:rPr>
        <w:t xml:space="preserve"> science </w:t>
      </w:r>
      <w:r w:rsidRPr="001C4B90">
        <w:rPr>
          <w:rStyle w:val="Emphasis"/>
          <w:highlight w:val="green"/>
        </w:rPr>
        <w:t>policy</w:t>
      </w:r>
      <w:r w:rsidRPr="00376126">
        <w:rPr>
          <w:sz w:val="16"/>
        </w:rPr>
        <w:t xml:space="preserve"> and technological innovation. Put bluntly, </w:t>
      </w:r>
      <w:r w:rsidRPr="00376126">
        <w:rPr>
          <w:rStyle w:val="StyleUnderline"/>
        </w:rPr>
        <w:t>a military-innovation complex</w:t>
      </w:r>
      <w:r w:rsidRPr="00376126">
        <w:rPr>
          <w:sz w:val="16"/>
        </w:rPr>
        <w:t xml:space="preserve"> (c.f. Eisenhower’s </w:t>
      </w:r>
      <w:r w:rsidRPr="001C4B90">
        <w:rPr>
          <w:rStyle w:val="Emphasis"/>
          <w:highlight w:val="green"/>
        </w:rPr>
        <w:t>military-industrial complex</w:t>
      </w:r>
      <w:r w:rsidRPr="00376126">
        <w:rPr>
          <w:sz w:val="16"/>
        </w:rPr>
        <w:t xml:space="preserve"> (</w:t>
      </w:r>
      <w:proofErr w:type="spellStart"/>
      <w:r w:rsidRPr="00376126">
        <w:rPr>
          <w:sz w:val="16"/>
        </w:rPr>
        <w:t>Hozic</w:t>
      </w:r>
      <w:proofErr w:type="spellEnd"/>
      <w:r w:rsidRPr="00376126">
        <w:rPr>
          <w:sz w:val="16"/>
        </w:rPr>
        <w:t xml:space="preserve">, 1999; Hurt, 2010; </w:t>
      </w:r>
      <w:proofErr w:type="spellStart"/>
      <w:r w:rsidRPr="00376126">
        <w:rPr>
          <w:sz w:val="16"/>
        </w:rPr>
        <w:t>Mazzucato</w:t>
      </w:r>
      <w:proofErr w:type="spellEnd"/>
      <w:r w:rsidRPr="00376126">
        <w:rPr>
          <w:sz w:val="16"/>
        </w:rPr>
        <w:t xml:space="preserve">, 2015; Weiss, 2014)) </w:t>
      </w:r>
      <w:r w:rsidRPr="001C4B90">
        <w:rPr>
          <w:rStyle w:val="Emphasis"/>
          <w:highlight w:val="green"/>
        </w:rPr>
        <w:t>is the research foundation for</w:t>
      </w:r>
      <w:r w:rsidRPr="00376126">
        <w:rPr>
          <w:rStyle w:val="StyleUnderline"/>
        </w:rPr>
        <w:t xml:space="preserve"> the </w:t>
      </w:r>
      <w:r w:rsidRPr="001C4B90">
        <w:rPr>
          <w:rStyle w:val="Emphasis"/>
          <w:highlight w:val="green"/>
        </w:rPr>
        <w:t>high profit US IPR firms</w:t>
      </w:r>
      <w:r w:rsidRPr="00376126">
        <w:rPr>
          <w:rStyle w:val="StyleUnderline"/>
        </w:rPr>
        <w:t xml:space="preserve"> that in turn feed a substantial portion of cash back into the IMS.</w:t>
      </w:r>
      <w:r w:rsidRPr="00376126">
        <w:rPr>
          <w:sz w:val="16"/>
        </w:rPr>
        <w:t xml:space="preserve"> As with all such systems of power, these structural strengths contain endogenously generated weaknesses and face on-going challenges from the less powerful. Financialization and profit strategies built on IPRs endogenously produce income inequality among firms and people, which erodes compliance, potentially slows </w:t>
      </w:r>
      <w:proofErr w:type="gramStart"/>
      <w:r w:rsidRPr="00376126">
        <w:rPr>
          <w:sz w:val="16"/>
        </w:rPr>
        <w:t>growth</w:t>
      </w:r>
      <w:proofErr w:type="gramEnd"/>
      <w:r w:rsidRPr="00376126">
        <w:rPr>
          <w:sz w:val="16"/>
        </w:rPr>
        <w:t xml:space="preserve"> and destabilizes the global financial system. Domestically, the current account deficits necessary for a </w:t>
      </w:r>
      <w:proofErr w:type="gramStart"/>
      <w:r w:rsidRPr="00376126">
        <w:rPr>
          <w:sz w:val="16"/>
        </w:rPr>
        <w:t>dollar-centric</w:t>
      </w:r>
      <w:proofErr w:type="gramEnd"/>
      <w:r w:rsidRPr="00376126">
        <w:rPr>
          <w:sz w:val="16"/>
        </w:rPr>
        <w:t xml:space="preserve"> IMS (Germain &amp; Schwartz, 2014) generated part of the anger motivating the populist voting bloc that elected Trump. In turn, the Trump Administration’s erratic trade policy, its assaults on parts of the military-innovation complex, and, most significantly, its efforts to eviscerate financial regulation simultaneously threaten the dollar’s role in the IMS and US firms’ ability to capture global profits.3 The Trump administration is one logical consequence of current account deficits that have hollowed out manufacturing employment and limited upward mobility to a narrow slice of the US population. The paper thus has four sections corresponding to the issues: Why does infrastructural power matter? Why the IMS? Why IPRs? The conclusion considers critical endogenous sources of decay.</w:t>
      </w:r>
    </w:p>
    <w:p w14:paraId="45AA4BA3" w14:textId="77777777" w:rsidR="008C099C" w:rsidRPr="00060D60" w:rsidRDefault="008C099C" w:rsidP="008C099C">
      <w:pPr>
        <w:keepNext/>
        <w:keepLines/>
        <w:spacing w:before="40" w:after="0"/>
        <w:outlineLvl w:val="3"/>
        <w:rPr>
          <w:rFonts w:eastAsia="SimSun" w:cs="Times New Roman"/>
          <w:b/>
          <w:iCs/>
          <w:sz w:val="26"/>
        </w:rPr>
      </w:pPr>
      <w:r w:rsidRPr="00060D60">
        <w:rPr>
          <w:rFonts w:eastAsia="SimSun" w:cs="Times New Roman"/>
          <w:b/>
          <w:iCs/>
          <w:sz w:val="26"/>
        </w:rPr>
        <w:t xml:space="preserve">Collapse of dollar </w:t>
      </w:r>
      <w:r>
        <w:rPr>
          <w:rFonts w:eastAsia="SimSun" w:cs="Times New Roman"/>
          <w:b/>
          <w:iCs/>
          <w:sz w:val="26"/>
        </w:rPr>
        <w:t>centrality</w:t>
      </w:r>
      <w:r w:rsidRPr="00060D60">
        <w:rPr>
          <w:rFonts w:eastAsia="SimSun" w:cs="Times New Roman"/>
          <w:b/>
          <w:iCs/>
          <w:sz w:val="26"/>
        </w:rPr>
        <w:t xml:space="preserve"> </w:t>
      </w:r>
      <w:r>
        <w:rPr>
          <w:rFonts w:eastAsia="SimSun" w:cs="Times New Roman"/>
          <w:b/>
          <w:iCs/>
          <w:sz w:val="26"/>
        </w:rPr>
        <w:t>decks the US economy, prevents stimulus, and undermines security spending which</w:t>
      </w:r>
      <w:r w:rsidRPr="00060D60">
        <w:rPr>
          <w:rFonts w:eastAsia="SimSun" w:cs="Times New Roman"/>
          <w:b/>
          <w:iCs/>
          <w:sz w:val="26"/>
        </w:rPr>
        <w:t xml:space="preserve"> emboldens China </w:t>
      </w:r>
      <w:r>
        <w:rPr>
          <w:rFonts w:eastAsia="SimSun" w:cs="Times New Roman"/>
          <w:b/>
          <w:iCs/>
          <w:sz w:val="26"/>
        </w:rPr>
        <w:t>aggression</w:t>
      </w:r>
      <w:r w:rsidRPr="00060D60">
        <w:rPr>
          <w:rFonts w:eastAsia="SimSun" w:cs="Times New Roman"/>
          <w:b/>
          <w:iCs/>
          <w:sz w:val="26"/>
        </w:rPr>
        <w:t>.</w:t>
      </w:r>
    </w:p>
    <w:p w14:paraId="31248EE6" w14:textId="77777777" w:rsidR="008C099C" w:rsidRPr="00060D60" w:rsidRDefault="008C099C" w:rsidP="008C099C">
      <w:pPr>
        <w:rPr>
          <w:rFonts w:eastAsia="Calibri"/>
        </w:rPr>
      </w:pPr>
      <w:proofErr w:type="spellStart"/>
      <w:r w:rsidRPr="00060D60">
        <w:rPr>
          <w:rFonts w:eastAsia="Calibri"/>
          <w:b/>
          <w:bCs/>
          <w:sz w:val="26"/>
        </w:rPr>
        <w:t>Zoffer</w:t>
      </w:r>
      <w:proofErr w:type="spellEnd"/>
      <w:r w:rsidRPr="00060D60">
        <w:rPr>
          <w:rFonts w:eastAsia="Calibri"/>
          <w:b/>
          <w:bCs/>
          <w:sz w:val="26"/>
        </w:rPr>
        <w:t xml:space="preserve"> 12</w:t>
      </w:r>
      <w:r w:rsidRPr="00060D60">
        <w:rPr>
          <w:rFonts w:eastAsia="Calibri"/>
        </w:rPr>
        <w:t xml:space="preserve"> - Josh </w:t>
      </w:r>
      <w:proofErr w:type="spellStart"/>
      <w:r w:rsidRPr="00060D60">
        <w:rPr>
          <w:rFonts w:eastAsia="Calibri"/>
        </w:rPr>
        <w:t>Zoffer</w:t>
      </w:r>
      <w:proofErr w:type="spellEnd"/>
      <w:r w:rsidRPr="00060D60">
        <w:rPr>
          <w:rFonts w:eastAsia="Calibri"/>
        </w:rPr>
        <w:t xml:space="preserve"> (Legal Intern at the IMF, Yale Law), "Future of Dollar Hegemony", Harvard International </w:t>
      </w:r>
      <w:proofErr w:type="gramStart"/>
      <w:r w:rsidRPr="00060D60">
        <w:rPr>
          <w:rFonts w:eastAsia="Calibri"/>
        </w:rPr>
        <w:t>Review,  July</w:t>
      </w:r>
      <w:proofErr w:type="gramEnd"/>
      <w:r w:rsidRPr="00060D60">
        <w:rPr>
          <w:rFonts w:eastAsia="Calibri"/>
        </w:rPr>
        <w:t xml:space="preserve"> 7, 2012. [http://hir.harvard.edu/article/?a=2951] DM</w:t>
      </w:r>
    </w:p>
    <w:p w14:paraId="628AC97F" w14:textId="77777777" w:rsidR="008C099C" w:rsidRPr="00060D60" w:rsidRDefault="008C099C" w:rsidP="008C099C">
      <w:pPr>
        <w:ind w:left="720"/>
        <w:rPr>
          <w:rFonts w:eastAsia="Calibri"/>
          <w:b/>
          <w:iCs/>
          <w:u w:val="single"/>
        </w:rPr>
      </w:pPr>
      <w:r w:rsidRPr="00060D60">
        <w:rPr>
          <w:rFonts w:eastAsia="Calibri"/>
          <w:sz w:val="12"/>
        </w:rPr>
        <w:t xml:space="preserve">Despite the dollar’s long history as the international reserve currency, the past few years have seen a growing number of calls for the end of dollar hegemony. Countries as diverse as France, Russia, and China have decried the dollar’s monopoly in foreign exchange markets, while in 2009 reports of a shift away from dollar-based oil trading surfaced in the Middle East. Reported plans to move away from the dollar reflected international frustration at a system fueling the United States’ “exorbitant privilege,” as the French have called it, one that rests its stability on the financial conditions of a country mired in debt and facing a financial meltdown. </w:t>
      </w:r>
      <w:r w:rsidRPr="00060D60">
        <w:rPr>
          <w:rFonts w:eastAsia="Calibri"/>
          <w:b/>
          <w:iCs/>
          <w:highlight w:val="yellow"/>
          <w:u w:val="single"/>
        </w:rPr>
        <w:t>The</w:t>
      </w:r>
      <w:r w:rsidRPr="00060D60">
        <w:rPr>
          <w:rFonts w:eastAsia="Calibri"/>
          <w:b/>
          <w:iCs/>
          <w:u w:val="single"/>
        </w:rPr>
        <w:t xml:space="preserve"> implications of a </w:t>
      </w:r>
      <w:r w:rsidRPr="00060D60">
        <w:rPr>
          <w:rFonts w:eastAsia="Calibri"/>
          <w:sz w:val="12"/>
        </w:rPr>
        <w:t>true</w:t>
      </w:r>
      <w:r w:rsidRPr="00060D60">
        <w:rPr>
          <w:rFonts w:eastAsia="Calibri"/>
          <w:b/>
          <w:iCs/>
          <w:u w:val="single"/>
        </w:rPr>
        <w:t xml:space="preserve"> </w:t>
      </w:r>
      <w:r w:rsidRPr="00060D60">
        <w:rPr>
          <w:rFonts w:eastAsia="Calibri"/>
          <w:b/>
          <w:iCs/>
          <w:highlight w:val="yellow"/>
          <w:u w:val="single"/>
        </w:rPr>
        <w:t>end to dollar hegemony</w:t>
      </w:r>
      <w:r w:rsidRPr="00060D60">
        <w:rPr>
          <w:rFonts w:eastAsia="Calibri"/>
          <w:b/>
          <w:iCs/>
          <w:u w:val="single"/>
        </w:rPr>
        <w:t>, a shift away from the dollar as</w:t>
      </w:r>
      <w:r w:rsidRPr="00060D60">
        <w:rPr>
          <w:rFonts w:eastAsia="Calibri"/>
          <w:sz w:val="12"/>
        </w:rPr>
        <w:t xml:space="preserve"> a reserve currency and </w:t>
      </w:r>
      <w:r w:rsidRPr="00060D60">
        <w:rPr>
          <w:rFonts w:eastAsia="Calibri"/>
          <w:b/>
          <w:iCs/>
          <w:u w:val="single"/>
        </w:rPr>
        <w:t xml:space="preserve">pricing </w:t>
      </w:r>
      <w:r w:rsidRPr="00060D60">
        <w:rPr>
          <w:rFonts w:eastAsia="Calibri"/>
          <w:sz w:val="12"/>
        </w:rPr>
        <w:t>standard</w:t>
      </w:r>
      <w:r w:rsidRPr="00060D60">
        <w:rPr>
          <w:rFonts w:eastAsia="Calibri"/>
          <w:b/>
          <w:iCs/>
          <w:u w:val="single"/>
        </w:rPr>
        <w:t xml:space="preserve"> for oil </w:t>
      </w:r>
      <w:r w:rsidRPr="00060D60">
        <w:rPr>
          <w:rFonts w:eastAsia="Calibri"/>
          <w:sz w:val="12"/>
        </w:rPr>
        <w:t>transactions</w:t>
      </w:r>
      <w:r w:rsidRPr="00060D60">
        <w:rPr>
          <w:rFonts w:eastAsia="Calibri"/>
          <w:b/>
          <w:iCs/>
          <w:u w:val="single"/>
        </w:rPr>
        <w:t xml:space="preserve">, </w:t>
      </w:r>
      <w:r w:rsidRPr="00060D60">
        <w:rPr>
          <w:rFonts w:eastAsia="Calibri"/>
          <w:b/>
          <w:iCs/>
          <w:highlight w:val="yellow"/>
          <w:u w:val="single"/>
        </w:rPr>
        <w:t>could be catastrophic</w:t>
      </w:r>
      <w:r w:rsidRPr="00060D60">
        <w:rPr>
          <w:rFonts w:eastAsia="Calibri"/>
          <w:sz w:val="12"/>
        </w:rPr>
        <w:t xml:space="preserve"> for the United States. In the </w:t>
      </w:r>
      <w:proofErr w:type="gramStart"/>
      <w:r w:rsidRPr="00060D60">
        <w:rPr>
          <w:rFonts w:eastAsia="Calibri"/>
          <w:sz w:val="12"/>
        </w:rPr>
        <w:t>worst case</w:t>
      </w:r>
      <w:proofErr w:type="gramEnd"/>
      <w:r w:rsidRPr="00060D60">
        <w:rPr>
          <w:rFonts w:eastAsia="Calibri"/>
          <w:sz w:val="12"/>
        </w:rPr>
        <w:t xml:space="preserve"> scenario, </w:t>
      </w:r>
      <w:r w:rsidRPr="00060D60">
        <w:rPr>
          <w:rFonts w:eastAsia="Calibri"/>
          <w:b/>
          <w:iCs/>
          <w:highlight w:val="yellow"/>
          <w:u w:val="single"/>
        </w:rPr>
        <w:t>a drastic drop in demand for dollar-denominated assets would cause the interest rates</w:t>
      </w:r>
      <w:r w:rsidRPr="00060D60">
        <w:rPr>
          <w:rFonts w:eastAsia="Calibri"/>
          <w:sz w:val="12"/>
        </w:rPr>
        <w:t xml:space="preserve"> on Treasury Securities</w:t>
      </w:r>
      <w:r w:rsidRPr="00060D60">
        <w:rPr>
          <w:rFonts w:eastAsia="Calibri"/>
          <w:b/>
          <w:bCs/>
          <w:sz w:val="12"/>
        </w:rPr>
        <w:t xml:space="preserve"> </w:t>
      </w:r>
      <w:r w:rsidRPr="00060D60">
        <w:rPr>
          <w:rFonts w:eastAsia="Calibri"/>
          <w:b/>
          <w:iCs/>
          <w:highlight w:val="yellow"/>
          <w:u w:val="single"/>
        </w:rPr>
        <w:t>to skyrocket, sending ripples through the US economy as the value of the dollar plummets.</w:t>
      </w:r>
      <w:r w:rsidRPr="00060D60">
        <w:rPr>
          <w:rFonts w:eastAsia="Calibri"/>
          <w:b/>
          <w:bCs/>
          <w:sz w:val="12"/>
        </w:rPr>
        <w:t xml:space="preserve"> </w:t>
      </w:r>
      <w:r w:rsidRPr="00060D60">
        <w:rPr>
          <w:rFonts w:eastAsia="Calibri"/>
          <w:sz w:val="12"/>
        </w:rPr>
        <w:t xml:space="preserve">What is certain, however, is that </w:t>
      </w:r>
      <w:r w:rsidRPr="00060D60">
        <w:rPr>
          <w:rFonts w:eastAsia="Calibri"/>
          <w:b/>
          <w:iCs/>
          <w:u w:val="single"/>
        </w:rPr>
        <w:t xml:space="preserve">whatever </w:t>
      </w:r>
      <w:r w:rsidRPr="00060D60">
        <w:rPr>
          <w:rFonts w:eastAsia="Calibri"/>
          <w:b/>
          <w:iCs/>
          <w:highlight w:val="yellow"/>
          <w:u w:val="single"/>
        </w:rPr>
        <w:t>decrease in demand for US debt</w:t>
      </w:r>
      <w:r w:rsidRPr="00060D60">
        <w:rPr>
          <w:rFonts w:eastAsia="Calibri"/>
          <w:b/>
          <w:iCs/>
          <w:u w:val="single"/>
        </w:rPr>
        <w:t xml:space="preserve"> occurs </w:t>
      </w:r>
      <w:r w:rsidRPr="00060D60">
        <w:rPr>
          <w:rFonts w:eastAsia="Calibri"/>
          <w:b/>
          <w:iCs/>
          <w:highlight w:val="yellow"/>
          <w:u w:val="single"/>
        </w:rPr>
        <w:t>will constrain the</w:t>
      </w:r>
      <w:r w:rsidRPr="00060D60">
        <w:rPr>
          <w:rFonts w:eastAsia="Calibri"/>
          <w:b/>
          <w:iCs/>
          <w:u w:val="single"/>
        </w:rPr>
        <w:t xml:space="preserve"> federal </w:t>
      </w:r>
      <w:r w:rsidRPr="00060D60">
        <w:rPr>
          <w:rFonts w:eastAsia="Calibri"/>
          <w:b/>
          <w:iCs/>
          <w:highlight w:val="yellow"/>
          <w:u w:val="single"/>
        </w:rPr>
        <w:t>government’s ability to spend and</w:t>
      </w:r>
      <w:r w:rsidRPr="00060D60">
        <w:rPr>
          <w:rFonts w:eastAsia="Calibri"/>
          <w:b/>
          <w:bCs/>
          <w:sz w:val="12"/>
        </w:rPr>
        <w:t xml:space="preserve"> </w:t>
      </w:r>
      <w:r w:rsidRPr="00060D60">
        <w:rPr>
          <w:rFonts w:eastAsia="Calibri"/>
          <w:sz w:val="12"/>
        </w:rPr>
        <w:t>the ability of the United States</w:t>
      </w:r>
      <w:r w:rsidRPr="00060D60">
        <w:rPr>
          <w:rFonts w:eastAsia="Calibri"/>
          <w:b/>
          <w:bCs/>
          <w:sz w:val="12"/>
        </w:rPr>
        <w:t xml:space="preserve"> </w:t>
      </w:r>
      <w:r w:rsidRPr="00060D60">
        <w:rPr>
          <w:rFonts w:eastAsia="Calibri"/>
          <w:b/>
          <w:iCs/>
          <w:u w:val="single"/>
        </w:rPr>
        <w:t xml:space="preserve">to </w:t>
      </w:r>
      <w:r w:rsidRPr="00060D60">
        <w:rPr>
          <w:rFonts w:eastAsia="Calibri"/>
          <w:b/>
          <w:iCs/>
          <w:highlight w:val="yellow"/>
          <w:u w:val="single"/>
        </w:rPr>
        <w:t>defend itself.</w:t>
      </w:r>
      <w:r w:rsidRPr="00060D60">
        <w:rPr>
          <w:rFonts w:eastAsia="Calibri"/>
          <w:b/>
          <w:iCs/>
          <w:u w:val="single"/>
        </w:rPr>
        <w:t xml:space="preserve"> </w:t>
      </w:r>
      <w:r w:rsidRPr="00060D60">
        <w:rPr>
          <w:rFonts w:eastAsia="Calibri"/>
          <w:sz w:val="12"/>
        </w:rPr>
        <w:t xml:space="preserve">The United States has built its foreign policy around its vast military capability; </w:t>
      </w:r>
      <w:r w:rsidRPr="00060D60">
        <w:rPr>
          <w:rFonts w:eastAsia="Calibri"/>
          <w:b/>
          <w:iCs/>
          <w:highlight w:val="yellow"/>
          <w:u w:val="single"/>
        </w:rPr>
        <w:t xml:space="preserve">a sudden budgetary shock and drop in military spending would leave the United States vulnerable as it </w:t>
      </w:r>
      <w:r w:rsidRPr="00060D60">
        <w:rPr>
          <w:rFonts w:eastAsia="Calibri"/>
          <w:b/>
          <w:iCs/>
          <w:highlight w:val="yellow"/>
          <w:u w:val="single"/>
        </w:rPr>
        <w:lastRenderedPageBreak/>
        <w:t>scrambles to regroup</w:t>
      </w:r>
      <w:r w:rsidRPr="00060D60">
        <w:rPr>
          <w:rFonts w:eastAsia="Calibri"/>
          <w:sz w:val="12"/>
        </w:rPr>
        <w:t xml:space="preserve"> in a new security environment. </w:t>
      </w:r>
      <w:r w:rsidRPr="00060D60">
        <w:rPr>
          <w:rFonts w:eastAsia="Calibri"/>
          <w:b/>
          <w:iCs/>
          <w:highlight w:val="yellow"/>
          <w:u w:val="single"/>
        </w:rPr>
        <w:t>The ability</w:t>
      </w:r>
      <w:r w:rsidRPr="00060D60">
        <w:rPr>
          <w:rFonts w:eastAsia="Calibri"/>
          <w:sz w:val="12"/>
        </w:rPr>
        <w:t xml:space="preserve"> of the United States </w:t>
      </w:r>
      <w:r w:rsidRPr="00060D60">
        <w:rPr>
          <w:rFonts w:eastAsia="Calibri"/>
          <w:b/>
          <w:iCs/>
          <w:highlight w:val="yellow"/>
          <w:u w:val="single"/>
        </w:rPr>
        <w:t>to respond to threats</w:t>
      </w:r>
      <w:r w:rsidRPr="00060D60">
        <w:rPr>
          <w:rFonts w:eastAsia="Calibri"/>
          <w:sz w:val="12"/>
        </w:rPr>
        <w:t xml:space="preserve"> across the globe </w:t>
      </w:r>
      <w:r w:rsidRPr="00060D60">
        <w:rPr>
          <w:rFonts w:eastAsia="Calibri"/>
          <w:b/>
          <w:iCs/>
          <w:highlight w:val="yellow"/>
          <w:u w:val="single"/>
        </w:rPr>
        <w:t>would be diminished, and enemies would be incentivized to take aggressive action to take advantage</w:t>
      </w:r>
      <w:r w:rsidRPr="00060D60">
        <w:rPr>
          <w:rFonts w:eastAsia="Calibri"/>
          <w:b/>
          <w:iCs/>
          <w:u w:val="single"/>
        </w:rPr>
        <w:t xml:space="preserve"> of this new weakness. </w:t>
      </w:r>
      <w:proofErr w:type="gramStart"/>
      <w:r w:rsidRPr="00060D60">
        <w:rPr>
          <w:rFonts w:eastAsia="Calibri"/>
          <w:b/>
          <w:iCs/>
          <w:u w:val="single"/>
        </w:rPr>
        <w:t xml:space="preserve">In particular, </w:t>
      </w:r>
      <w:r w:rsidRPr="00060D60">
        <w:rPr>
          <w:rFonts w:eastAsia="Calibri"/>
          <w:b/>
          <w:iCs/>
          <w:highlight w:val="yellow"/>
          <w:u w:val="single"/>
        </w:rPr>
        <w:t>a</w:t>
      </w:r>
      <w:proofErr w:type="gramEnd"/>
      <w:r w:rsidRPr="00060D60">
        <w:rPr>
          <w:rFonts w:eastAsia="Calibri"/>
          <w:b/>
          <w:iCs/>
          <w:highlight w:val="yellow"/>
          <w:u w:val="single"/>
        </w:rPr>
        <w:t xml:space="preserve"> rapidly militarizing China might be emboldened by its</w:t>
      </w:r>
      <w:r w:rsidRPr="00060D60">
        <w:rPr>
          <w:rFonts w:eastAsia="Calibri"/>
          <w:sz w:val="12"/>
        </w:rPr>
        <w:t xml:space="preserve"> partial </w:t>
      </w:r>
      <w:r w:rsidRPr="00060D60">
        <w:rPr>
          <w:rFonts w:eastAsia="Calibri"/>
          <w:b/>
          <w:iCs/>
          <w:highlight w:val="yellow"/>
          <w:u w:val="single"/>
        </w:rPr>
        <w:t>decoupling from US economic fortunes to</w:t>
      </w:r>
      <w:r w:rsidRPr="00060D60">
        <w:rPr>
          <w:rFonts w:eastAsia="Calibri"/>
          <w:b/>
          <w:iCs/>
          <w:u w:val="single"/>
        </w:rPr>
        <w:t xml:space="preserve"> adopt a bolder stance</w:t>
      </w:r>
      <w:r w:rsidRPr="00060D60">
        <w:rPr>
          <w:rFonts w:eastAsia="Calibri"/>
          <w:b/>
          <w:bCs/>
          <w:sz w:val="12"/>
        </w:rPr>
        <w:t xml:space="preserve"> </w:t>
      </w:r>
      <w:r w:rsidRPr="00060D60">
        <w:rPr>
          <w:rFonts w:eastAsia="Calibri"/>
          <w:sz w:val="12"/>
        </w:rPr>
        <w:t xml:space="preserve">in the South China Sea, </w:t>
      </w:r>
      <w:r w:rsidRPr="00060D60">
        <w:rPr>
          <w:rFonts w:eastAsia="Calibri"/>
          <w:b/>
          <w:iCs/>
          <w:highlight w:val="yellow"/>
          <w:u w:val="single"/>
        </w:rPr>
        <w:t>threaten</w:t>
      </w:r>
      <w:r w:rsidRPr="00060D60">
        <w:rPr>
          <w:rFonts w:eastAsia="Calibri"/>
          <w:b/>
          <w:iCs/>
          <w:u w:val="single"/>
        </w:rPr>
        <w:t xml:space="preserve">ing </w:t>
      </w:r>
      <w:r w:rsidRPr="00060D60">
        <w:rPr>
          <w:rFonts w:eastAsia="Calibri"/>
          <w:b/>
          <w:iCs/>
          <w:highlight w:val="yellow"/>
          <w:u w:val="single"/>
        </w:rPr>
        <w:t xml:space="preserve">US allies </w:t>
      </w:r>
      <w:r w:rsidRPr="00060D60">
        <w:rPr>
          <w:rFonts w:eastAsia="Calibri"/>
          <w:b/>
          <w:iCs/>
          <w:u w:val="single"/>
        </w:rPr>
        <w:t>and heightening tensions</w:t>
      </w:r>
      <w:r w:rsidRPr="00060D60">
        <w:rPr>
          <w:rFonts w:eastAsia="Calibri"/>
          <w:sz w:val="12"/>
        </w:rPr>
        <w:t xml:space="preserve"> with the United States. While war with China is all but off the table in the status quo, </w:t>
      </w:r>
      <w:r w:rsidRPr="00060D60">
        <w:rPr>
          <w:rFonts w:eastAsia="Calibri"/>
          <w:b/>
          <w:iCs/>
          <w:highlight w:val="yellow"/>
          <w:u w:val="single"/>
        </w:rPr>
        <w:t>an international system devoid of both US military might and Chinese dependence on US debt as a place to park excess liquidity might lead to the conflict feared on both sides of the Pacific.</w:t>
      </w:r>
    </w:p>
    <w:p w14:paraId="0160F2F8" w14:textId="77777777" w:rsidR="008C099C" w:rsidRPr="00060D60" w:rsidRDefault="008C099C" w:rsidP="008C099C">
      <w:pPr>
        <w:keepNext/>
        <w:keepLines/>
        <w:spacing w:before="40" w:after="0"/>
        <w:outlineLvl w:val="3"/>
        <w:rPr>
          <w:rFonts w:eastAsia="SimSun" w:cs="Times New Roman"/>
          <w:b/>
          <w:iCs/>
          <w:sz w:val="26"/>
        </w:rPr>
      </w:pPr>
      <w:r w:rsidRPr="00060D60">
        <w:rPr>
          <w:rFonts w:eastAsia="SimSun" w:cs="Times New Roman"/>
          <w:b/>
          <w:iCs/>
          <w:sz w:val="26"/>
        </w:rPr>
        <w:t xml:space="preserve">Economic collapse leads to oppressive populism and </w:t>
      </w:r>
      <w:r>
        <w:rPr>
          <w:rFonts w:eastAsia="SimSun" w:cs="Times New Roman"/>
          <w:b/>
          <w:iCs/>
          <w:sz w:val="26"/>
        </w:rPr>
        <w:t xml:space="preserve">great power </w:t>
      </w:r>
      <w:r w:rsidRPr="00060D60">
        <w:rPr>
          <w:rFonts w:eastAsia="SimSun" w:cs="Times New Roman"/>
          <w:b/>
          <w:iCs/>
          <w:sz w:val="26"/>
        </w:rPr>
        <w:t>war.</w:t>
      </w:r>
    </w:p>
    <w:p w14:paraId="7F55C1CC" w14:textId="77777777" w:rsidR="008C099C" w:rsidRPr="00060D60" w:rsidRDefault="008C099C" w:rsidP="008C099C">
      <w:pPr>
        <w:rPr>
          <w:rFonts w:eastAsia="Calibri"/>
        </w:rPr>
      </w:pPr>
      <w:r w:rsidRPr="00060D60">
        <w:rPr>
          <w:rFonts w:eastAsia="Calibri"/>
          <w:b/>
          <w:bCs/>
          <w:sz w:val="26"/>
        </w:rPr>
        <w:t xml:space="preserve">Liu 11/13/18 - </w:t>
      </w:r>
      <w:r w:rsidRPr="00060D60">
        <w:rPr>
          <w:rFonts w:eastAsia="Calibri"/>
          <w:sz w:val="18"/>
          <w:szCs w:val="18"/>
        </w:rPr>
        <w:t xml:space="preserve">Qian Liu [Economist; the first Chinese analyst to join The Economist Intelligence Unit, the research arm of the group. Before becoming the managing director, she was the director of the global economics unit and director of Access China for the EIU. She also served as the chairwoman for internal review at EIU with the European Securities and Markets Authority. </w:t>
      </w:r>
      <w:proofErr w:type="spellStart"/>
      <w:r w:rsidRPr="00060D60">
        <w:rPr>
          <w:rFonts w:eastAsia="Calibri"/>
          <w:sz w:val="18"/>
          <w:szCs w:val="18"/>
        </w:rPr>
        <w:t>Ms</w:t>
      </w:r>
      <w:proofErr w:type="spellEnd"/>
      <w:r w:rsidRPr="00060D60">
        <w:rPr>
          <w:rFonts w:eastAsia="Calibri"/>
          <w:sz w:val="18"/>
          <w:szCs w:val="18"/>
        </w:rPr>
        <w:t xml:space="preserve"> Liu adopted econometric models to </w:t>
      </w:r>
      <w:proofErr w:type="spellStart"/>
      <w:r w:rsidRPr="00060D60">
        <w:rPr>
          <w:rFonts w:eastAsia="Calibri"/>
          <w:sz w:val="18"/>
          <w:szCs w:val="18"/>
        </w:rPr>
        <w:t>analyse</w:t>
      </w:r>
      <w:proofErr w:type="spellEnd"/>
      <w:r w:rsidRPr="00060D60">
        <w:rPr>
          <w:rFonts w:eastAsia="Calibri"/>
          <w:sz w:val="18"/>
          <w:szCs w:val="18"/>
        </w:rPr>
        <w:t xml:space="preserve"> economic data and produce macroeconomic forecasts.; guest lecturer at New York University, Tsinghua University, the Chinese Academy of Social Sciences and Fudan University.; PhD in economics from Uppsala University, Sweden, and spent a year as a visiting researcher at the University of California, Berkeley.], “The next economic crisis could cause a global conflict. Here's why,” </w:t>
      </w:r>
      <w:r w:rsidRPr="00060D60">
        <w:rPr>
          <w:rFonts w:eastAsia="Calibri"/>
          <w:i/>
          <w:sz w:val="18"/>
          <w:szCs w:val="18"/>
        </w:rPr>
        <w:t>World Economic Forum</w:t>
      </w:r>
      <w:r w:rsidRPr="00060D60">
        <w:rPr>
          <w:rFonts w:eastAsia="Calibri"/>
          <w:sz w:val="18"/>
          <w:szCs w:val="18"/>
        </w:rPr>
        <w:t xml:space="preserve"> (Web). Nov. 13, 2018. Accessed Feb. 16, 2019. &lt;</w:t>
      </w:r>
      <w:hyperlink r:id="rId9" w:history="1">
        <w:r w:rsidRPr="00060D60">
          <w:rPr>
            <w:rFonts w:eastAsia="Calibri"/>
            <w:sz w:val="18"/>
            <w:szCs w:val="18"/>
          </w:rPr>
          <w:t>https://www.weforum.org/agenda/2018/11/the-next-economic-crisis-could-cause-a-global-conflict-heres-why/</w:t>
        </w:r>
      </w:hyperlink>
      <w:r w:rsidRPr="00060D60">
        <w:rPr>
          <w:rFonts w:eastAsia="Calibri"/>
          <w:sz w:val="18"/>
          <w:szCs w:val="18"/>
        </w:rPr>
        <w:t>&gt; AT</w:t>
      </w:r>
    </w:p>
    <w:p w14:paraId="095B18C2" w14:textId="39453A8A" w:rsidR="008C099C" w:rsidRPr="008C099C" w:rsidRDefault="008C099C" w:rsidP="008C099C">
      <w:pPr>
        <w:ind w:left="720"/>
        <w:rPr>
          <w:rFonts w:eastAsia="Calibri"/>
          <w:sz w:val="12"/>
        </w:rPr>
      </w:pPr>
      <w:r w:rsidRPr="00060D60">
        <w:rPr>
          <w:rFonts w:eastAsia="Calibri"/>
          <w:sz w:val="12"/>
        </w:rPr>
        <w:t xml:space="preserve">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w:t>
      </w:r>
      <w:r w:rsidRPr="00060D60">
        <w:rPr>
          <w:rFonts w:eastAsia="Calibri"/>
          <w:b/>
          <w:iCs/>
          <w:highlight w:val="yellow"/>
          <w:u w:val="single"/>
        </w:rPr>
        <w:t xml:space="preserve">ultra-low interest rates and unconventional monetary policies, has severely depleted their power to stabilize and stimulate the </w:t>
      </w:r>
      <w:proofErr w:type="gramStart"/>
      <w:r w:rsidRPr="00060D60">
        <w:rPr>
          <w:rFonts w:eastAsia="Calibri"/>
          <w:b/>
          <w:iCs/>
          <w:highlight w:val="yellow"/>
          <w:u w:val="single"/>
        </w:rPr>
        <w:t>economy</w:t>
      </w:r>
      <w:r w:rsidRPr="00060D60">
        <w:rPr>
          <w:rFonts w:eastAsia="Calibri"/>
          <w:b/>
          <w:iCs/>
          <w:u w:val="single"/>
        </w:rPr>
        <w:t>.</w:t>
      </w:r>
      <w:r w:rsidRPr="00060D60">
        <w:rPr>
          <w:rFonts w:eastAsia="Calibri"/>
          <w:sz w:val="12"/>
        </w:rPr>
        <w:t>¶</w:t>
      </w:r>
      <w:proofErr w:type="gramEnd"/>
      <w:r w:rsidRPr="00060D60">
        <w:rPr>
          <w:rFonts w:eastAsia="Calibri"/>
          <w:sz w:val="12"/>
        </w:rPr>
        <w:t xml:space="preserve"> If history is any guide, the consequences of this mistake could extend far beyond the economy. According to Harvard’s Benjamin Friedman</w:t>
      </w:r>
      <w:r w:rsidRPr="00060D60">
        <w:rPr>
          <w:rFonts w:eastAsia="Calibri"/>
          <w:sz w:val="12"/>
          <w:highlight w:val="yellow"/>
        </w:rPr>
        <w:t xml:space="preserve">, </w:t>
      </w:r>
      <w:r w:rsidRPr="00060D60">
        <w:rPr>
          <w:rFonts w:eastAsia="Calibri"/>
          <w:b/>
          <w:iCs/>
          <w:highlight w:val="yellow"/>
          <w:u w:val="single"/>
        </w:rPr>
        <w:t>prolonged periods of economic distress have been characterized</w:t>
      </w:r>
      <w:r w:rsidRPr="00060D60">
        <w:rPr>
          <w:rFonts w:eastAsia="Calibri"/>
          <w:b/>
          <w:iCs/>
          <w:u w:val="single"/>
        </w:rPr>
        <w:t xml:space="preserve"> </w:t>
      </w:r>
      <w:r w:rsidRPr="00060D60">
        <w:rPr>
          <w:rFonts w:eastAsia="Calibri"/>
          <w:sz w:val="12"/>
          <w:szCs w:val="12"/>
        </w:rPr>
        <w:t>also</w:t>
      </w:r>
      <w:r w:rsidRPr="00060D60">
        <w:rPr>
          <w:rFonts w:eastAsia="Calibri"/>
          <w:b/>
          <w:iCs/>
          <w:u w:val="single"/>
        </w:rPr>
        <w:t xml:space="preserve"> </w:t>
      </w:r>
      <w:r w:rsidRPr="00060D60">
        <w:rPr>
          <w:rFonts w:eastAsia="Calibri"/>
          <w:b/>
          <w:iCs/>
          <w:highlight w:val="yellow"/>
          <w:u w:val="single"/>
        </w:rPr>
        <w:t>by public antipathy toward minority groups or foreign countries</w:t>
      </w:r>
      <w:r w:rsidRPr="00060D60">
        <w:rPr>
          <w:rFonts w:eastAsia="Calibri"/>
          <w:sz w:val="12"/>
        </w:rPr>
        <w:t xml:space="preserve"> – attitudes that can help to </w:t>
      </w:r>
      <w:r w:rsidRPr="00060D60">
        <w:rPr>
          <w:rFonts w:eastAsia="Calibri"/>
          <w:b/>
          <w:iCs/>
          <w:highlight w:val="yellow"/>
          <w:u w:val="single"/>
        </w:rPr>
        <w:t>fuel unrest, terrorism, or</w:t>
      </w:r>
      <w:r w:rsidRPr="00060D60">
        <w:rPr>
          <w:rFonts w:eastAsia="Calibri"/>
          <w:b/>
          <w:iCs/>
          <w:u w:val="single"/>
        </w:rPr>
        <w:t xml:space="preserve"> </w:t>
      </w:r>
      <w:r w:rsidRPr="00060D60">
        <w:rPr>
          <w:rFonts w:eastAsia="Calibri"/>
          <w:sz w:val="12"/>
        </w:rPr>
        <w:t>even</w:t>
      </w:r>
      <w:r w:rsidRPr="00060D60">
        <w:rPr>
          <w:rFonts w:eastAsia="Calibri"/>
          <w:b/>
          <w:iCs/>
          <w:u w:val="single"/>
        </w:rPr>
        <w:t xml:space="preserve"> </w:t>
      </w:r>
      <w:proofErr w:type="gramStart"/>
      <w:r w:rsidRPr="00060D60">
        <w:rPr>
          <w:rFonts w:eastAsia="Calibri"/>
          <w:b/>
          <w:iCs/>
          <w:highlight w:val="yellow"/>
          <w:u w:val="single"/>
        </w:rPr>
        <w:t>war.</w:t>
      </w:r>
      <w:r w:rsidRPr="00060D60">
        <w:rPr>
          <w:rFonts w:eastAsia="Calibri"/>
          <w:sz w:val="12"/>
        </w:rPr>
        <w:t>¶</w:t>
      </w:r>
      <w:proofErr w:type="gramEnd"/>
      <w:r w:rsidRPr="00060D60">
        <w:rPr>
          <w:rFonts w:eastAsia="Calibri"/>
          <w:sz w:val="12"/>
        </w:rPr>
        <w:t xml:space="preserve"> </w:t>
      </w:r>
      <w:r w:rsidRPr="00060D60">
        <w:rPr>
          <w:rFonts w:eastAsia="Calibri"/>
          <w:sz w:val="10"/>
          <w:szCs w:val="10"/>
        </w:rPr>
        <w:t xml:space="preserve">For example, during the Great Depression, US President Herbert Hoover signed the 1930 Smoot-Hawley Tariff Act, intended to protect American workers and farmers from foreign competition. In the subsequent five years, global trade shrank by two-thirds. Within a decade, World War II had </w:t>
      </w:r>
      <w:proofErr w:type="gramStart"/>
      <w:r w:rsidRPr="00060D60">
        <w:rPr>
          <w:rFonts w:eastAsia="Calibri"/>
          <w:sz w:val="10"/>
          <w:szCs w:val="10"/>
        </w:rPr>
        <w:t>begun.</w:t>
      </w:r>
      <w:r w:rsidRPr="00060D60">
        <w:rPr>
          <w:rFonts w:eastAsia="Calibri"/>
          <w:sz w:val="12"/>
          <w:szCs w:val="10"/>
        </w:rPr>
        <w:t>¶</w:t>
      </w:r>
      <w:proofErr w:type="gramEnd"/>
      <w:r w:rsidRPr="00060D60">
        <w:rPr>
          <w:rFonts w:eastAsia="Calibri"/>
          <w:sz w:val="12"/>
          <w:szCs w:val="10"/>
        </w:rPr>
        <w:t xml:space="preserve"> </w:t>
      </w:r>
      <w:r w:rsidRPr="00060D60">
        <w:rPr>
          <w:rFonts w:eastAsia="Calibri"/>
          <w:sz w:val="10"/>
          <w:szCs w:val="10"/>
        </w:rPr>
        <w:t xml:space="preserve">To be sure, WWII, like World War I, was caused by a multitude of factors; there is no standard path to war. But there is reason to believe that high levels of inequality can play a significant role in stoking </w:t>
      </w:r>
      <w:proofErr w:type="gramStart"/>
      <w:r w:rsidRPr="00060D60">
        <w:rPr>
          <w:rFonts w:eastAsia="Calibri"/>
          <w:sz w:val="10"/>
          <w:szCs w:val="10"/>
        </w:rPr>
        <w:t>conflict.</w:t>
      </w:r>
      <w:r w:rsidRPr="00060D60">
        <w:rPr>
          <w:rFonts w:eastAsia="Calibri"/>
          <w:sz w:val="12"/>
          <w:szCs w:val="10"/>
        </w:rPr>
        <w:t>¶</w:t>
      </w:r>
      <w:proofErr w:type="gramEnd"/>
      <w:r w:rsidRPr="00060D60">
        <w:rPr>
          <w:rFonts w:eastAsia="Calibri"/>
          <w:sz w:val="12"/>
          <w:szCs w:val="10"/>
        </w:rPr>
        <w:t xml:space="preserve"> </w:t>
      </w:r>
      <w:r w:rsidRPr="00060D60">
        <w:rPr>
          <w:rFonts w:eastAsia="Calibri"/>
          <w:sz w:val="10"/>
          <w:szCs w:val="10"/>
        </w:rPr>
        <w:t xml:space="preserve">According to research by the economist Thomas Piketty, a spike in income inequality is often followed by a great crisis. Income inequality then declines for a while, before rising again, until a new peak – and a new disaster. Though causality has yet to be proven, given the limited number of data points, this correlation should not be taken lightly, especially with wealth and income inequality at historically high </w:t>
      </w:r>
      <w:proofErr w:type="gramStart"/>
      <w:r w:rsidRPr="00060D60">
        <w:rPr>
          <w:rFonts w:eastAsia="Calibri"/>
          <w:sz w:val="10"/>
          <w:szCs w:val="10"/>
        </w:rPr>
        <w:t>levels.</w:t>
      </w:r>
      <w:r w:rsidRPr="00060D60">
        <w:rPr>
          <w:rFonts w:eastAsia="Calibri"/>
          <w:sz w:val="12"/>
          <w:szCs w:val="10"/>
        </w:rPr>
        <w:t>¶</w:t>
      </w:r>
      <w:proofErr w:type="gramEnd"/>
      <w:r w:rsidRPr="00060D60">
        <w:rPr>
          <w:rFonts w:eastAsia="Calibri"/>
          <w:sz w:val="12"/>
          <w:szCs w:val="10"/>
        </w:rPr>
        <w:t xml:space="preserve"> </w:t>
      </w:r>
      <w:r w:rsidRPr="00060D60">
        <w:rPr>
          <w:rFonts w:eastAsia="Calibri"/>
          <w:sz w:val="10"/>
          <w:szCs w:val="10"/>
        </w:rPr>
        <w:t xml:space="preserve">This is all the more worrying in view of the numerous other factors stoking social unrest and diplomatic tension, including technological disruption, a record-breaking migration crisis, anxiety over globalization, political polarization, and rising nationalism. All are symptoms of failed policies that could turn out to be trigger points for a future </w:t>
      </w:r>
      <w:proofErr w:type="gramStart"/>
      <w:r w:rsidRPr="00060D60">
        <w:rPr>
          <w:rFonts w:eastAsia="Calibri"/>
          <w:sz w:val="10"/>
          <w:szCs w:val="10"/>
        </w:rPr>
        <w:t>crisis.</w:t>
      </w:r>
      <w:r w:rsidRPr="00060D60">
        <w:rPr>
          <w:rFonts w:eastAsia="Calibri"/>
          <w:sz w:val="12"/>
          <w:szCs w:val="10"/>
        </w:rPr>
        <w:t>¶</w:t>
      </w:r>
      <w:proofErr w:type="gramEnd"/>
      <w:r w:rsidRPr="00060D60">
        <w:rPr>
          <w:rFonts w:eastAsia="Calibri"/>
          <w:sz w:val="12"/>
          <w:szCs w:val="10"/>
        </w:rPr>
        <w:t xml:space="preserve"> </w:t>
      </w:r>
      <w:r w:rsidRPr="00060D60">
        <w:rPr>
          <w:rFonts w:eastAsia="Calibri"/>
          <w:sz w:val="12"/>
          <w:szCs w:val="12"/>
        </w:rPr>
        <w:t>Voters have good reason to be frustrated, but the emotionally appealing</w:t>
      </w:r>
      <w:r w:rsidRPr="00060D60">
        <w:rPr>
          <w:rFonts w:eastAsia="Calibri"/>
          <w:b/>
          <w:iCs/>
          <w:u w:val="single"/>
        </w:rPr>
        <w:t xml:space="preserve"> </w:t>
      </w:r>
      <w:r w:rsidRPr="00060D60">
        <w:rPr>
          <w:rFonts w:eastAsia="Calibri"/>
          <w:b/>
          <w:iCs/>
          <w:highlight w:val="yellow"/>
          <w:u w:val="single"/>
        </w:rPr>
        <w:t>populists to whom they are increasingly giving their support</w:t>
      </w:r>
      <w:r w:rsidRPr="00060D60">
        <w:rPr>
          <w:rFonts w:eastAsia="Calibri"/>
          <w:sz w:val="12"/>
        </w:rPr>
        <w:t xml:space="preserve"> are offering ill-advised solutions that will only </w:t>
      </w:r>
      <w:r w:rsidRPr="00060D60">
        <w:rPr>
          <w:rFonts w:eastAsia="Calibri"/>
          <w:b/>
          <w:iCs/>
          <w:highlight w:val="yellow"/>
          <w:u w:val="single"/>
        </w:rPr>
        <w:t>make matters worse.</w:t>
      </w:r>
      <w:r w:rsidRPr="00060D60">
        <w:rPr>
          <w:rFonts w:eastAsia="Calibri"/>
          <w:sz w:val="12"/>
        </w:rPr>
        <w:t xml:space="preserve"> For example, despite the world’s unprecedented interconnectedness, multilateralism is increasingly being eschewed, as </w:t>
      </w:r>
      <w:r w:rsidRPr="00060D60">
        <w:rPr>
          <w:rFonts w:eastAsia="Calibri"/>
          <w:b/>
          <w:iCs/>
          <w:highlight w:val="yellow"/>
          <w:u w:val="single"/>
        </w:rPr>
        <w:t>countries</w:t>
      </w:r>
      <w:r w:rsidRPr="00060D60">
        <w:rPr>
          <w:rFonts w:eastAsia="Calibri"/>
          <w:sz w:val="12"/>
        </w:rPr>
        <w:t xml:space="preserve"> – most notably, Donald Trump’s US – </w:t>
      </w:r>
      <w:r w:rsidRPr="00060D60">
        <w:rPr>
          <w:rFonts w:eastAsia="Calibri"/>
          <w:b/>
          <w:iCs/>
          <w:highlight w:val="yellow"/>
          <w:u w:val="single"/>
        </w:rPr>
        <w:t>pursue unilateral, isolationist policies.</w:t>
      </w:r>
      <w:r w:rsidRPr="00060D60">
        <w:rPr>
          <w:rFonts w:eastAsia="Calibri"/>
          <w:sz w:val="12"/>
        </w:rPr>
        <w:t xml:space="preserve"> Meanwhile, proxy wars are raging in Syria and </w:t>
      </w:r>
      <w:proofErr w:type="gramStart"/>
      <w:r w:rsidRPr="00060D60">
        <w:rPr>
          <w:rFonts w:eastAsia="Calibri"/>
          <w:sz w:val="12"/>
        </w:rPr>
        <w:t>Yemen.¶</w:t>
      </w:r>
      <w:proofErr w:type="gramEnd"/>
      <w:r w:rsidRPr="00060D60">
        <w:rPr>
          <w:rFonts w:eastAsia="Calibri"/>
          <w:sz w:val="12"/>
        </w:rPr>
        <w:t xml:space="preserve"> Against this background, we must take seriously the possibility that </w:t>
      </w:r>
      <w:r w:rsidRPr="00060D60">
        <w:rPr>
          <w:rFonts w:eastAsia="Calibri"/>
          <w:b/>
          <w:iCs/>
          <w:highlight w:val="yellow"/>
          <w:u w:val="single"/>
        </w:rPr>
        <w:t>the next economic crisis could lead to</w:t>
      </w:r>
      <w:r w:rsidRPr="00060D60">
        <w:rPr>
          <w:rFonts w:eastAsia="Calibri"/>
          <w:b/>
          <w:iCs/>
          <w:u w:val="single"/>
        </w:rPr>
        <w:t xml:space="preserve"> </w:t>
      </w:r>
      <w:r w:rsidRPr="00060D60">
        <w:rPr>
          <w:rFonts w:eastAsia="Calibri"/>
          <w:sz w:val="12"/>
        </w:rPr>
        <w:t xml:space="preserve">a </w:t>
      </w:r>
      <w:r w:rsidRPr="00060D60">
        <w:rPr>
          <w:rFonts w:eastAsia="Calibri"/>
          <w:b/>
          <w:iCs/>
          <w:highlight w:val="yellow"/>
          <w:u w:val="single"/>
        </w:rPr>
        <w:t>large-scale military confrontation.</w:t>
      </w:r>
      <w:r w:rsidRPr="00060D60">
        <w:rPr>
          <w:rFonts w:eastAsia="Calibri"/>
          <w:sz w:val="12"/>
        </w:rPr>
        <w:t xml:space="preserve"> By the logic of the political scientist Samuel Huntington, considering such a scenario could help us avoid it, because it would force us to </w:t>
      </w:r>
      <w:proofErr w:type="gramStart"/>
      <w:r w:rsidRPr="00060D60">
        <w:rPr>
          <w:rFonts w:eastAsia="Calibri"/>
          <w:sz w:val="12"/>
        </w:rPr>
        <w:t>take action</w:t>
      </w:r>
      <w:proofErr w:type="gramEnd"/>
      <w:r w:rsidRPr="00060D60">
        <w:rPr>
          <w:rFonts w:eastAsia="Calibri"/>
          <w:sz w:val="12"/>
        </w:rPr>
        <w:t>. In this case, the key will be for policymakers to pursue the structural reforms that they have long promised, while replacing finger-pointing and antagonism with a sensible and respectful global dialogue. The alternative may well be global conflagration.</w:t>
      </w:r>
    </w:p>
    <w:p w14:paraId="12E283F9" w14:textId="7AD6467D" w:rsidR="004D486E" w:rsidRDefault="000556AF" w:rsidP="000556AF">
      <w:pPr>
        <w:pStyle w:val="Heading2"/>
      </w:pPr>
      <w:r>
        <w:lastRenderedPageBreak/>
        <w:t>Case</w:t>
      </w:r>
    </w:p>
    <w:p w14:paraId="0B27F627" w14:textId="1D89548D" w:rsidR="00D00C42" w:rsidRDefault="00A3048C" w:rsidP="00D00C42">
      <w:pPr>
        <w:pStyle w:val="Heading4"/>
      </w:pPr>
      <w:r>
        <w:t>1.</w:t>
      </w:r>
      <w:r w:rsidR="00D00C42">
        <w:t xml:space="preserve">Turn—secondary patents are key to generating new treatments to medicines based on existing medicines. Evergreening does not stop production of generic versions of the </w:t>
      </w:r>
      <w:proofErr w:type="spellStart"/>
      <w:r w:rsidR="00D00C42">
        <w:t>orginial</w:t>
      </w:r>
      <w:proofErr w:type="spellEnd"/>
      <w:r w:rsidR="00D00C42">
        <w:t xml:space="preserve"> formulation</w:t>
      </w:r>
    </w:p>
    <w:p w14:paraId="171AFA81" w14:textId="5C26C033" w:rsidR="00D00C42" w:rsidRPr="00386D88" w:rsidRDefault="00386D88" w:rsidP="00386D88">
      <w:r w:rsidRPr="00386D88">
        <w:t>Christopher M. Holman</w:t>
      </w:r>
      <w:r w:rsidR="00D00C42" w:rsidRPr="00386D88">
        <w:t>,</w:t>
      </w:r>
      <w:r w:rsidRPr="00386D88">
        <w:t xml:space="preserve"> [senior scholar C-IP2]</w:t>
      </w:r>
      <w:r w:rsidR="00D00C42" w:rsidRPr="00386D88">
        <w:t xml:space="preserve"> 18 - ("Why Follow-On Pharmaceutical Innovations Should Be Eligible </w:t>
      </w:r>
      <w:proofErr w:type="gramStart"/>
      <w:r w:rsidR="00D00C42" w:rsidRPr="00386D88">
        <w:t>For</w:t>
      </w:r>
      <w:proofErr w:type="gramEnd"/>
      <w:r w:rsidR="00D00C42" w:rsidRPr="00386D88">
        <w:t xml:space="preserve"> Patent Protection," Intellectual Property Watch, 9-21-2018, accessed 9-18-2021, https://www.ip-watch.org/2018/09/21/follow-pharmaceutical-innovations-eligible-patent-protection/)//ML</w:t>
      </w:r>
    </w:p>
    <w:p w14:paraId="1089A267" w14:textId="4F72E1D3" w:rsidR="00D00C42" w:rsidRPr="00D00C42" w:rsidRDefault="00D00C42" w:rsidP="00D00C42">
      <w:pPr>
        <w:rPr>
          <w:sz w:val="12"/>
        </w:rPr>
      </w:pPr>
      <w:r w:rsidRPr="00E86CA9">
        <w:rPr>
          <w:sz w:val="12"/>
        </w:rPr>
        <w:t xml:space="preserve">Why Protect Follow-On </w:t>
      </w:r>
      <w:proofErr w:type="gramStart"/>
      <w:r w:rsidRPr="00E86CA9">
        <w:rPr>
          <w:sz w:val="12"/>
        </w:rPr>
        <w:t>Innovation?¶</w:t>
      </w:r>
      <w:proofErr w:type="gramEnd"/>
      <w:r w:rsidRPr="00E86CA9">
        <w:rPr>
          <w:sz w:val="12"/>
        </w:rPr>
        <w:t xml:space="preserve"> The </w:t>
      </w:r>
      <w:r w:rsidRPr="00BF4C50">
        <w:rPr>
          <w:rStyle w:val="StyleUnderline"/>
          <w:highlight w:val="yellow"/>
        </w:rPr>
        <w:t>attack on secondary pharmaceutical patents is based</w:t>
      </w:r>
      <w:r w:rsidRPr="00E86CA9">
        <w:rPr>
          <w:rStyle w:val="StyleUnderline"/>
        </w:rPr>
        <w:t xml:space="preserve"> in part </w:t>
      </w:r>
      <w:r w:rsidRPr="00BF4C50">
        <w:rPr>
          <w:rStyle w:val="StyleUnderline"/>
          <w:highlight w:val="yellow"/>
        </w:rPr>
        <w:t>on the flawed premise that follow-on innovation is of marginal value</w:t>
      </w:r>
      <w:r w:rsidRPr="00E86CA9">
        <w:rPr>
          <w:rStyle w:val="StyleUnderline"/>
        </w:rPr>
        <w:t xml:space="preserve"> at best, and thus less deserving of protection than the primary inventive act of identifying and validating a new drug active ingredient</w:t>
      </w:r>
      <w:r w:rsidRPr="00E86CA9">
        <w:rPr>
          <w:sz w:val="12"/>
        </w:rPr>
        <w:t xml:space="preserve">. In fact, </w:t>
      </w:r>
      <w:r w:rsidRPr="00E86CA9">
        <w:rPr>
          <w:rStyle w:val="StyleUnderline"/>
        </w:rPr>
        <w:t>follow-on innovation can play a critical role in transforming an interesting drug candidate into a safe and effective treatment option for patients</w:t>
      </w:r>
      <w:r w:rsidRPr="00E86CA9">
        <w:rPr>
          <w:sz w:val="12"/>
        </w:rPr>
        <w:t xml:space="preserve">. A good example can be seen in the case of AZT (zidovudine), a drug ironically described in the Guidelines as the “first breakthrough in AIDS therapy.” </w:t>
      </w:r>
      <w:r w:rsidRPr="00BF4C50">
        <w:rPr>
          <w:rStyle w:val="StyleUnderline"/>
          <w:highlight w:val="yellow"/>
        </w:rPr>
        <w:t>AZT began</w:t>
      </w:r>
      <w:r w:rsidRPr="00E86CA9">
        <w:rPr>
          <w:rStyle w:val="StyleUnderline"/>
        </w:rPr>
        <w:t xml:space="preserve"> its life </w:t>
      </w:r>
      <w:r w:rsidRPr="00BF4C50">
        <w:rPr>
          <w:rStyle w:val="StyleUnderline"/>
          <w:highlight w:val="yellow"/>
        </w:rPr>
        <w:t>as a failed attempt at a cancer drug, and</w:t>
      </w:r>
      <w:r w:rsidRPr="00E86CA9">
        <w:rPr>
          <w:rStyle w:val="StyleUnderline"/>
        </w:rPr>
        <w:t xml:space="preserve"> it was </w:t>
      </w:r>
      <w:r w:rsidRPr="00BF4C50">
        <w:rPr>
          <w:rStyle w:val="StyleUnderline"/>
          <w:highlight w:val="yellow"/>
        </w:rPr>
        <w:t xml:space="preserve">only years later </w:t>
      </w:r>
      <w:r w:rsidRPr="00BF4C50">
        <w:rPr>
          <w:rStyle w:val="StyleUnderline"/>
        </w:rPr>
        <w:t xml:space="preserve">that </w:t>
      </w:r>
      <w:r w:rsidRPr="00BF4C50">
        <w:rPr>
          <w:rStyle w:val="StyleUnderline"/>
          <w:highlight w:val="yellow"/>
        </w:rPr>
        <w:t>its potential application in the fight against AIDS</w:t>
      </w:r>
      <w:r w:rsidRPr="00E86CA9">
        <w:rPr>
          <w:rStyle w:val="StyleUnderline"/>
        </w:rPr>
        <w:t xml:space="preserve"> was realized. </w:t>
      </w:r>
      <w:r w:rsidRPr="00BF4C50">
        <w:rPr>
          <w:rStyle w:val="StyleUnderline"/>
          <w:highlight w:val="yellow"/>
        </w:rPr>
        <w:t>Follow-on research resulted in a method-of-use patent directed towards the use of AZT in the treatment of AIDS, and it was this patent that incentivized the investment</w:t>
      </w:r>
      <w:r w:rsidRPr="00E86CA9">
        <w:rPr>
          <w:rStyle w:val="StyleUnderline"/>
        </w:rPr>
        <w:t xml:space="preserve"> </w:t>
      </w:r>
      <w:r w:rsidRPr="00BF4C50">
        <w:rPr>
          <w:rStyle w:val="StyleUnderline"/>
          <w:highlight w:val="yellow"/>
        </w:rPr>
        <w:t>necessary to bridge the gap between a</w:t>
      </w:r>
      <w:r w:rsidRPr="00E86CA9">
        <w:rPr>
          <w:rStyle w:val="StyleUnderline"/>
        </w:rPr>
        <w:t xml:space="preserve"> promising </w:t>
      </w:r>
      <w:r w:rsidRPr="00BF4C50">
        <w:rPr>
          <w:rStyle w:val="StyleUnderline"/>
          <w:highlight w:val="yellow"/>
        </w:rPr>
        <w:t>drug candidate and</w:t>
      </w:r>
      <w:r w:rsidRPr="00E86CA9">
        <w:rPr>
          <w:rStyle w:val="StyleUnderline"/>
        </w:rPr>
        <w:t xml:space="preserve"> a safe, effective, and </w:t>
      </w:r>
      <w:r w:rsidRPr="00BF4C50">
        <w:rPr>
          <w:rStyle w:val="StyleUnderline"/>
          <w:highlight w:val="yellow"/>
        </w:rPr>
        <w:t>FDA-approved pharmaceutical</w:t>
      </w:r>
      <w:r w:rsidRPr="00E86CA9">
        <w:rPr>
          <w:rStyle w:val="StyleUnderline"/>
        </w:rPr>
        <w:t xml:space="preserve">. </w:t>
      </w:r>
      <w:r w:rsidRPr="00E86CA9">
        <w:rPr>
          <w:sz w:val="12"/>
        </w:rPr>
        <w:t xml:space="preserve">Significantly, because of the long lag time between the first public disclosure of AZT and the discovery of its use in the treatment of AIDS, </w:t>
      </w:r>
      <w:r w:rsidRPr="00E86CA9">
        <w:rPr>
          <w:rStyle w:val="StyleUnderline"/>
        </w:rPr>
        <w:t>patent protection for the molecule</w:t>
      </w:r>
      <w:r>
        <w:rPr>
          <w:rStyle w:val="StyleUnderline"/>
        </w:rPr>
        <w:t xml:space="preserve"> </w:t>
      </w:r>
      <w:r w:rsidRPr="00E86CA9">
        <w:rPr>
          <w:rStyle w:val="StyleUnderline"/>
        </w:rPr>
        <w:t>per se</w:t>
      </w:r>
      <w:r>
        <w:rPr>
          <w:rStyle w:val="StyleUnderline"/>
        </w:rPr>
        <w:t xml:space="preserve"> </w:t>
      </w:r>
      <w:r w:rsidRPr="00E86CA9">
        <w:rPr>
          <w:rStyle w:val="StyleUnderline"/>
        </w:rPr>
        <w:t>was unavailable. In a world where follow-on innovation is unpatentable, there would have been no patent incentive to invest in the development of the drug, and without that incentive AZT might have languished on the shelf as simply one more failed drug candidate.</w:t>
      </w:r>
      <w:r>
        <w:rPr>
          <w:rStyle w:val="StyleUnderline"/>
        </w:rPr>
        <w:t xml:space="preserve">¶ </w:t>
      </w:r>
      <w:r w:rsidRPr="00E86CA9">
        <w:rPr>
          <w:sz w:val="12"/>
        </w:rPr>
        <w:t xml:space="preserve">Other examples of important drugs that likely never would have been made available to patients without the availability of a “secondary” patent </w:t>
      </w:r>
      <w:r w:rsidRPr="00E86CA9">
        <w:rPr>
          <w:rStyle w:val="StyleUnderline"/>
        </w:rPr>
        <w:t xml:space="preserve">include </w:t>
      </w:r>
      <w:proofErr w:type="spellStart"/>
      <w:r w:rsidRPr="00E86CA9">
        <w:rPr>
          <w:rStyle w:val="StyleUnderline"/>
        </w:rPr>
        <w:t>Evista</w:t>
      </w:r>
      <w:proofErr w:type="spellEnd"/>
      <w:r w:rsidRPr="00E86CA9">
        <w:rPr>
          <w:rStyle w:val="StyleUnderline"/>
        </w:rPr>
        <w:t xml:space="preserve"> (raloxifene, used in the treatment of osteoporosis and to reduce the risk of invasive breast cancer</w:t>
      </w:r>
      <w:r w:rsidRPr="00E86CA9">
        <w:rPr>
          <w:sz w:val="12"/>
        </w:rPr>
        <w:t xml:space="preserve">), Zyprexa (olanzapine, used in the treatment of schizophrenia), and an orally-administrable formulation of the antibiotic cefuroxime.¶ Pharmaceutical development is prolonged and unpredictable, </w:t>
      </w:r>
      <w:r w:rsidRPr="00E86CA9">
        <w:rPr>
          <w:rStyle w:val="StyleUnderline"/>
        </w:rPr>
        <w:t xml:space="preserve">and </w:t>
      </w:r>
      <w:r w:rsidRPr="00BF4C50">
        <w:rPr>
          <w:rStyle w:val="StyleUnderline"/>
          <w:highlight w:val="yellow"/>
        </w:rPr>
        <w:t>frequently a safe and effective drug occurs only as a result of follow-on innovation occurring long after the initial synthesis</w:t>
      </w:r>
      <w:r w:rsidRPr="00E86CA9">
        <w:rPr>
          <w:rStyle w:val="StyleUnderline"/>
        </w:rPr>
        <w:t xml:space="preserve"> and characterization of a pharmaceutically interesting chemical compound. </w:t>
      </w:r>
      <w:r w:rsidRPr="00BF4C50">
        <w:rPr>
          <w:rStyle w:val="StyleUnderline"/>
          <w:highlight w:val="yellow"/>
        </w:rPr>
        <w:t xml:space="preserve">The inventions protected by secondary patents can be just as critical to the development of drugs as a patent on the active ingredient </w:t>
      </w:r>
      <w:proofErr w:type="gramStart"/>
      <w:r w:rsidRPr="00BF4C50">
        <w:rPr>
          <w:rStyle w:val="StyleUnderline"/>
          <w:highlight w:val="yellow"/>
        </w:rPr>
        <w:t>itself.</w:t>
      </w:r>
      <w:r>
        <w:rPr>
          <w:rStyle w:val="StyleUnderline"/>
        </w:rPr>
        <w:t>¶</w:t>
      </w:r>
      <w:proofErr w:type="gramEnd"/>
      <w:r>
        <w:rPr>
          <w:rStyle w:val="StyleUnderline"/>
        </w:rPr>
        <w:t xml:space="preserve"> </w:t>
      </w:r>
      <w:r w:rsidRPr="00E86CA9">
        <w:rPr>
          <w:sz w:val="12"/>
        </w:rPr>
        <w:t>The Benefits of Follow-On Innovation The criticism of patents on follow-on pharmaceutical innovation rests on an assumption that follow-on innovation provides little if any benefit to patients, and merely serves as a pretense for extending patent protection on an existing drug. In fact, there are many examples of follow-on products that represent significant improvements in the safety-efficacy profile. For example</w:t>
      </w:r>
      <w:r w:rsidRPr="00E86CA9">
        <w:rPr>
          <w:rStyle w:val="StyleUnderline"/>
        </w:rPr>
        <w:t>, the original formulation of Lumigan (used to treat glaucoma) had an unfortunate tendency to cause severe hyperemia (i.e., redeye</w:t>
      </w:r>
      <w:r w:rsidRPr="00E86CA9">
        <w:rPr>
          <w:sz w:val="12"/>
        </w:rPr>
        <w:t xml:space="preserve">), and this adverse event often lead patients to stop using the drug, at times resulting in blindness. </w:t>
      </w:r>
      <w:r w:rsidRPr="00E86CA9">
        <w:rPr>
          <w:rStyle w:val="StyleUnderline"/>
        </w:rPr>
        <w:t xml:space="preserve">Subsequent research led to a new formulation which largely alleviated the problem of hyperemia, an example of the type of follow-on innovation that significantly benefits patients but that which would be discouraged by a patent regime that does not reward follow-on </w:t>
      </w:r>
      <w:proofErr w:type="gramStart"/>
      <w:r w:rsidRPr="00E86CA9">
        <w:rPr>
          <w:rStyle w:val="StyleUnderline"/>
        </w:rPr>
        <w:t>innovation</w:t>
      </w:r>
      <w:r w:rsidRPr="00E86CA9">
        <w:rPr>
          <w:sz w:val="12"/>
        </w:rPr>
        <w:t>.¶</w:t>
      </w:r>
      <w:proofErr w:type="gramEnd"/>
      <w:r w:rsidRPr="00E86CA9">
        <w:rPr>
          <w:sz w:val="12"/>
        </w:rPr>
        <w:t xml:space="preserve"> Follow-on pharmaceutical innovation can come in the form of an extended-release formulation that permits the drug to be administered at less frequent intervals than the original formulation. Critics of secondary patents downplay the significance of extended-release formulations, claiming that they represent nothing more than a ploy to extend patent protection without providing any real benefit to patients. In fact, </w:t>
      </w:r>
      <w:r w:rsidRPr="00E86CA9">
        <w:rPr>
          <w:rStyle w:val="StyleUnderline"/>
        </w:rPr>
        <w:t>the availability of a drug that can be taken once a day has been shown to improve patient compliance, a significant issue with many drugs, particularly in the case of drugs taken by patients with dementia or other cognitive impairments.</w:t>
      </w:r>
      <w:r w:rsidRPr="00E86CA9">
        <w:rPr>
          <w:sz w:val="12"/>
        </w:rPr>
        <w:t xml:space="preserve"> Extended-release formulations can also provide a more consistent dosing throughout the day, avoiding the peaks and valleys in blood levels experienced by patients forced to take an immediate-release drug multiple times a day.¶ Other examples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 (resulting in improved patient </w:t>
      </w:r>
      <w:r w:rsidRPr="00E86CA9">
        <w:rPr>
          <w:sz w:val="12"/>
        </w:rPr>
        <w:lastRenderedPageBreak/>
        <w:t xml:space="preserve">compliance), and a heat-stable formulation of a lifesaving drug used to treat HIV infection and AIDS (an important characteristic for use in developing countries with a hot climate).¶ “Evergreening” – an Incoherent Concept¶ </w:t>
      </w:r>
      <w:r w:rsidRPr="00BF4C50">
        <w:rPr>
          <w:rStyle w:val="StyleUnderline"/>
          <w:highlight w:val="yellow"/>
        </w:rPr>
        <w:t>Drug innovators are often accused of using secondary patents to “evergreen” the patent protection of existing drugs, based on an assumption that a secondary patent</w:t>
      </w:r>
      <w:r w:rsidRPr="00E86CA9">
        <w:rPr>
          <w:rStyle w:val="StyleUnderline"/>
        </w:rPr>
        <w:t xml:space="preserve"> somehow </w:t>
      </w:r>
      <w:r w:rsidRPr="00BF4C50">
        <w:rPr>
          <w:rStyle w:val="StyleUnderline"/>
          <w:highlight w:val="yellow"/>
        </w:rPr>
        <w:t>extends the patent protection of a drug after the primary patent</w:t>
      </w:r>
      <w:r w:rsidRPr="00E86CA9">
        <w:rPr>
          <w:rStyle w:val="StyleUnderline"/>
        </w:rPr>
        <w:t xml:space="preserve"> on the active ingredient is </w:t>
      </w:r>
      <w:r w:rsidRPr="00BF4C50">
        <w:rPr>
          <w:rStyle w:val="StyleUnderline"/>
          <w:highlight w:val="yellow"/>
        </w:rPr>
        <w:t>expired</w:t>
      </w:r>
      <w:r w:rsidRPr="00E86CA9">
        <w:rPr>
          <w:rStyle w:val="StyleUnderline"/>
        </w:rPr>
        <w:t xml:space="preserve">. </w:t>
      </w:r>
      <w:r w:rsidRPr="00E86CA9">
        <w:rPr>
          <w:sz w:val="12"/>
        </w:rPr>
        <w:t>As a general matter, this is a false assumption — a patent on an improved formulation, for example, is limited to that improvement and does not extend patent protection for the original formulation</w:t>
      </w:r>
      <w:r w:rsidRPr="00BF4C50">
        <w:rPr>
          <w:rStyle w:val="StyleUnderline"/>
        </w:rPr>
        <w:t xml:space="preserve">.¶ </w:t>
      </w:r>
      <w:r w:rsidRPr="00BF4C50">
        <w:rPr>
          <w:rStyle w:val="StyleUnderline"/>
          <w:highlight w:val="yellow"/>
        </w:rPr>
        <w:t>Once the patents covering the original formulation have expired, generic companies are free to market a generic version of the original produc</w:t>
      </w:r>
      <w:r w:rsidRPr="00E86CA9">
        <w:rPr>
          <w:rStyle w:val="StyleUnderline"/>
        </w:rPr>
        <w:t xml:space="preserve">t, and patients willing to forgo the benefits of the improved formulation can choose to purchase the generic product, </w:t>
      </w:r>
      <w:r w:rsidRPr="00BF4C50">
        <w:rPr>
          <w:rStyle w:val="StyleUnderline"/>
          <w:highlight w:val="yellow"/>
        </w:rPr>
        <w:t>free of any constraints imposed by the patent on the improvement</w:t>
      </w:r>
      <w:r w:rsidRPr="00E86CA9">
        <w:rPr>
          <w:rStyle w:val="StyleUnderline"/>
        </w:rPr>
        <w:t>.</w:t>
      </w:r>
      <w:r w:rsidRPr="00E86CA9">
        <w:rPr>
          <w:sz w:val="12"/>
        </w:rPr>
        <w:t xml:space="preserve">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w:t>
      </w:r>
      <w:proofErr w:type="gramStart"/>
      <w:r w:rsidRPr="00E86CA9">
        <w:rPr>
          <w:sz w:val="12"/>
        </w:rPr>
        <w:t>costs.¶</w:t>
      </w:r>
      <w:proofErr w:type="gramEnd"/>
      <w:r w:rsidRPr="00E86CA9">
        <w:rPr>
          <w:sz w:val="12"/>
        </w:rPr>
        <w:t xml:space="preserve"> Of course, this assumes a reasonably well-functioning pharmaceutical market. If that market breaks down in a manner that forces patients to pay higher prices for a patented new version of a drug that provides little real improvement over the original formulation, then it is the deficiency in the market which should be addressed, rather than the patent system itself.¶ For example</w:t>
      </w:r>
      <w:r w:rsidRPr="00E86CA9">
        <w:rPr>
          <w:rStyle w:val="StyleUnderline"/>
        </w:rPr>
        <w:t>, if a drug company is found to have engaged in some anticompetitive activity to block generic competition in the market for the original product once it has gone off patent, then antitrust and competition laws should be invoked to address that problem</w:t>
      </w:r>
      <w:r w:rsidRPr="00E86CA9">
        <w:rPr>
          <w:sz w:val="12"/>
        </w:rPr>
        <w:t xml:space="preserve">. If doctors are prescribing an expensive new formulation of a drug that provides little benefit compared to a cheaper, unpatented original product, then that is a deficiency in the market that should be addressed directly, rather than through a broadside attack on follow-on innovation. In short, if is found that secondary patents are being used in a manner that creates an unwarranted extension of patent protection, it is that misuse of the patent system which should be addressed directly, rather than through what amounts to an attack on the patent system </w:t>
      </w:r>
      <w:proofErr w:type="gramStart"/>
      <w:r w:rsidRPr="00E86CA9">
        <w:rPr>
          <w:sz w:val="12"/>
        </w:rPr>
        <w:t>itself.¶</w:t>
      </w:r>
      <w:proofErr w:type="gramEnd"/>
    </w:p>
    <w:p w14:paraId="61A4C93D" w14:textId="7F60466C" w:rsidR="00993F54" w:rsidRDefault="00A3048C" w:rsidP="009D7279">
      <w:pPr>
        <w:pStyle w:val="Heading4"/>
      </w:pPr>
      <w:r>
        <w:t xml:space="preserve">3. </w:t>
      </w:r>
      <w:r w:rsidR="009D7279">
        <w:t>Alt causes solve the NAS 8 card—the internal link is just life science research good, not generics pharma research</w:t>
      </w:r>
    </w:p>
    <w:p w14:paraId="2B7A9259" w14:textId="77777777" w:rsidR="00233F06" w:rsidRPr="00233F06" w:rsidRDefault="00233F06" w:rsidP="00233F06">
      <w:pPr>
        <w:rPr>
          <w:strike/>
        </w:rPr>
      </w:pPr>
    </w:p>
    <w:p w14:paraId="11284EBD" w14:textId="1D1B1B81" w:rsidR="00A3048C" w:rsidRPr="00233F06" w:rsidRDefault="00A3048C" w:rsidP="00A3048C">
      <w:pPr>
        <w:pStyle w:val="Heading4"/>
        <w:rPr>
          <w:strike/>
        </w:rPr>
      </w:pPr>
      <w:r w:rsidRPr="00233F06">
        <w:rPr>
          <w:strike/>
        </w:rPr>
        <w:t>4. Aff doesn’t increase research neglected diseases---impoverished people still won’t be able to buy drugs if there are still patents in place</w:t>
      </w:r>
    </w:p>
    <w:p w14:paraId="3FE51410" w14:textId="025DC03E" w:rsidR="00E84636" w:rsidRPr="00233F06" w:rsidRDefault="00E84636" w:rsidP="00E84636">
      <w:pPr>
        <w:pStyle w:val="Heading4"/>
        <w:rPr>
          <w:rFonts w:eastAsia="Calibri"/>
          <w:strike/>
        </w:rPr>
      </w:pPr>
      <w:r w:rsidRPr="00233F06">
        <w:rPr>
          <w:rFonts w:eastAsia="Calibri"/>
          <w:strike/>
        </w:rPr>
        <w:t>Patents are good---key to innovation</w:t>
      </w:r>
    </w:p>
    <w:p w14:paraId="523F7710" w14:textId="77777777" w:rsidR="00E84636" w:rsidRPr="00233F06" w:rsidRDefault="00E84636" w:rsidP="00E84636">
      <w:pPr>
        <w:rPr>
          <w:strike/>
        </w:rPr>
      </w:pPr>
      <w:r w:rsidRPr="00233F06">
        <w:rPr>
          <w:rStyle w:val="Style13ptBold"/>
          <w:strike/>
        </w:rPr>
        <w:t>Laxminarayan 1</w:t>
      </w:r>
      <w:r w:rsidRPr="00233F06">
        <w:rPr>
          <w:strike/>
        </w:rPr>
        <w:t>, Ramanan Laxminarayan directs the Center for Disease Dynamics, Economics &amp; Policy. He is also a Senior Research Scholar and Lecturer at Princeton University. - See more at: http://www.cddep.org/profile/ramanan_laxminarayan#sthash.YqaghohJ.dpuf Spring 2001 http://www.rff.org/files/sharepoint/WorkImages/Download/RFF-Resources-143-antibiotic.pdf</w:t>
      </w:r>
    </w:p>
    <w:p w14:paraId="67C78510" w14:textId="77777777" w:rsidR="00E84636" w:rsidRPr="00233F06" w:rsidRDefault="00E84636" w:rsidP="00E84636">
      <w:pPr>
        <w:rPr>
          <w:rFonts w:eastAsia="Calibri"/>
          <w:strike/>
          <w:sz w:val="16"/>
        </w:rPr>
      </w:pPr>
      <w:r w:rsidRPr="00233F06">
        <w:rPr>
          <w:rFonts w:eastAsia="Calibri"/>
          <w:strike/>
          <w:sz w:val="16"/>
          <w:szCs w:val="16"/>
        </w:rPr>
        <w:t xml:space="preserve">The Role of Patents </w:t>
      </w:r>
      <w:r w:rsidRPr="00233F06">
        <w:rPr>
          <w:rFonts w:eastAsia="Calibri"/>
          <w:bCs/>
          <w:strike/>
          <w:highlight w:val="green"/>
          <w:u w:val="single"/>
        </w:rPr>
        <w:t xml:space="preserve">Firms </w:t>
      </w:r>
      <w:r w:rsidRPr="00233F06">
        <w:rPr>
          <w:rFonts w:eastAsia="Calibri"/>
          <w:bCs/>
          <w:strike/>
          <w:u w:val="single"/>
        </w:rPr>
        <w:t>that manufacture</w:t>
      </w:r>
      <w:r w:rsidRPr="00233F06">
        <w:rPr>
          <w:rFonts w:eastAsia="Calibri"/>
          <w:strike/>
          <w:sz w:val="16"/>
        </w:rPr>
        <w:t xml:space="preserve"> </w:t>
      </w:r>
      <w:r w:rsidRPr="00233F06">
        <w:rPr>
          <w:rFonts w:eastAsia="Calibri"/>
          <w:bCs/>
          <w:strike/>
          <w:u w:val="single"/>
        </w:rPr>
        <w:t>antibiotics</w:t>
      </w:r>
      <w:r w:rsidRPr="00233F06">
        <w:rPr>
          <w:rFonts w:eastAsia="Calibri"/>
          <w:strike/>
          <w:sz w:val="16"/>
        </w:rPr>
        <w:t xml:space="preserve"> </w:t>
      </w:r>
      <w:r w:rsidRPr="00233F06">
        <w:rPr>
          <w:rFonts w:eastAsia="Calibri"/>
          <w:bCs/>
          <w:strike/>
          <w:highlight w:val="green"/>
          <w:u w:val="single"/>
        </w:rPr>
        <w:t>face conflicting incentives</w:t>
      </w:r>
      <w:r w:rsidRPr="00233F06">
        <w:rPr>
          <w:rFonts w:eastAsia="Calibri"/>
          <w:bCs/>
          <w:strike/>
          <w:u w:val="single"/>
        </w:rPr>
        <w:t xml:space="preserve"> with</w:t>
      </w:r>
      <w:r w:rsidRPr="00233F06">
        <w:rPr>
          <w:rFonts w:eastAsia="Calibri"/>
          <w:strike/>
          <w:sz w:val="16"/>
        </w:rPr>
        <w:t xml:space="preserve"> respect to </w:t>
      </w:r>
      <w:r w:rsidRPr="00233F06">
        <w:rPr>
          <w:rFonts w:eastAsia="Calibri"/>
          <w:bCs/>
          <w:strike/>
          <w:u w:val="single"/>
        </w:rPr>
        <w:t>resistance</w:t>
      </w:r>
      <w:r w:rsidRPr="00233F06">
        <w:rPr>
          <w:rFonts w:eastAsia="Calibri"/>
          <w:strike/>
          <w:sz w:val="16"/>
        </w:rPr>
        <w:t xml:space="preserve">. </w:t>
      </w:r>
      <w:r w:rsidRPr="00233F06">
        <w:rPr>
          <w:rFonts w:eastAsia="Calibri"/>
          <w:bCs/>
          <w:strike/>
          <w:u w:val="single"/>
        </w:rPr>
        <w:t>On the one hand, bacterial</w:t>
      </w:r>
      <w:r w:rsidRPr="00233F06">
        <w:rPr>
          <w:rFonts w:eastAsia="Calibri"/>
          <w:strike/>
          <w:sz w:val="16"/>
        </w:rPr>
        <w:t xml:space="preserve"> </w:t>
      </w:r>
      <w:r w:rsidRPr="00233F06">
        <w:rPr>
          <w:rFonts w:eastAsia="Calibri"/>
          <w:bCs/>
          <w:strike/>
          <w:u w:val="single"/>
        </w:rPr>
        <w:t>resistance</w:t>
      </w:r>
      <w:r w:rsidRPr="00233F06">
        <w:rPr>
          <w:rFonts w:eastAsia="Calibri"/>
          <w:strike/>
          <w:sz w:val="16"/>
        </w:rPr>
        <w:t xml:space="preserve"> to a product can </w:t>
      </w:r>
      <w:r w:rsidRPr="00233F06">
        <w:rPr>
          <w:rFonts w:eastAsia="Calibri"/>
          <w:bCs/>
          <w:strike/>
          <w:u w:val="single"/>
        </w:rPr>
        <w:t>reduce</w:t>
      </w:r>
      <w:r w:rsidRPr="00233F06">
        <w:rPr>
          <w:rFonts w:eastAsia="Calibri"/>
          <w:strike/>
          <w:sz w:val="16"/>
        </w:rPr>
        <w:t xml:space="preserve"> the </w:t>
      </w:r>
      <w:r w:rsidRPr="00233F06">
        <w:rPr>
          <w:rFonts w:eastAsia="Calibri"/>
          <w:bCs/>
          <w:strike/>
          <w:u w:val="single"/>
        </w:rPr>
        <w:t>demand</w:t>
      </w:r>
      <w:r w:rsidRPr="00233F06">
        <w:rPr>
          <w:rFonts w:eastAsia="Calibri"/>
          <w:strike/>
          <w:sz w:val="16"/>
        </w:rPr>
        <w:t xml:space="preserve"> for that product. </w:t>
      </w:r>
      <w:r w:rsidRPr="00233F06">
        <w:rPr>
          <w:rFonts w:eastAsia="Calibri"/>
          <w:bCs/>
          <w:strike/>
          <w:u w:val="single"/>
        </w:rPr>
        <w:t>On the other hand</w:t>
      </w:r>
      <w:r w:rsidRPr="00233F06">
        <w:rPr>
          <w:rFonts w:eastAsia="Calibri"/>
          <w:strike/>
          <w:sz w:val="16"/>
        </w:rPr>
        <w:t xml:space="preserve">, the </w:t>
      </w:r>
      <w:r w:rsidRPr="00233F06">
        <w:rPr>
          <w:rFonts w:eastAsia="Calibri"/>
          <w:bCs/>
          <w:strike/>
          <w:u w:val="single"/>
        </w:rPr>
        <w:t>resistance</w:t>
      </w:r>
      <w:r w:rsidRPr="00233F06">
        <w:rPr>
          <w:rFonts w:eastAsia="Calibri"/>
          <w:strike/>
          <w:sz w:val="16"/>
        </w:rPr>
        <w:t xml:space="preserve"> </w:t>
      </w:r>
      <w:r w:rsidRPr="00233F06">
        <w:rPr>
          <w:rFonts w:eastAsia="Calibri"/>
          <w:bCs/>
          <w:strike/>
          <w:u w:val="single"/>
        </w:rPr>
        <w:t>makes old drugs</w:t>
      </w:r>
      <w:r w:rsidRPr="00233F06">
        <w:rPr>
          <w:rFonts w:eastAsia="Calibri"/>
          <w:strike/>
          <w:sz w:val="16"/>
        </w:rPr>
        <w:t xml:space="preserve"> </w:t>
      </w:r>
      <w:r w:rsidRPr="00233F06">
        <w:rPr>
          <w:rFonts w:eastAsia="Calibri"/>
          <w:bCs/>
          <w:strike/>
          <w:u w:val="single"/>
        </w:rPr>
        <w:t>obsolete</w:t>
      </w:r>
      <w:r w:rsidRPr="00233F06">
        <w:rPr>
          <w:rFonts w:eastAsia="Calibri"/>
          <w:strike/>
          <w:sz w:val="16"/>
        </w:rPr>
        <w:t xml:space="preserve"> </w:t>
      </w:r>
      <w:r w:rsidRPr="00233F06">
        <w:rPr>
          <w:rFonts w:eastAsia="Calibri"/>
          <w:bCs/>
          <w:strike/>
          <w:u w:val="single"/>
        </w:rPr>
        <w:t>and can therefore</w:t>
      </w:r>
      <w:r w:rsidRPr="00233F06">
        <w:rPr>
          <w:rFonts w:eastAsia="Calibri"/>
          <w:strike/>
          <w:sz w:val="16"/>
        </w:rPr>
        <w:t xml:space="preserve"> </w:t>
      </w:r>
      <w:r w:rsidRPr="00233F06">
        <w:rPr>
          <w:rFonts w:eastAsia="Calibri"/>
          <w:bCs/>
          <w:strike/>
          <w:u w:val="single"/>
        </w:rPr>
        <w:t>encourage</w:t>
      </w:r>
      <w:r w:rsidRPr="00233F06">
        <w:rPr>
          <w:rFonts w:eastAsia="Calibri"/>
          <w:strike/>
          <w:sz w:val="16"/>
        </w:rPr>
        <w:t xml:space="preserve"> </w:t>
      </w:r>
      <w:r w:rsidRPr="00233F06">
        <w:rPr>
          <w:rFonts w:eastAsia="Calibri"/>
          <w:bCs/>
          <w:strike/>
          <w:u w:val="single"/>
        </w:rPr>
        <w:t>investment</w:t>
      </w:r>
      <w:r w:rsidRPr="00233F06">
        <w:rPr>
          <w:rFonts w:eastAsia="Calibri"/>
          <w:strike/>
          <w:sz w:val="16"/>
        </w:rPr>
        <w:t xml:space="preserve"> in </w:t>
      </w:r>
      <w:r w:rsidRPr="00233F06">
        <w:rPr>
          <w:rFonts w:eastAsia="Calibri"/>
          <w:bCs/>
          <w:strike/>
          <w:u w:val="single"/>
        </w:rPr>
        <w:t>new antibiotics</w:t>
      </w:r>
      <w:r w:rsidRPr="00233F06">
        <w:rPr>
          <w:rFonts w:eastAsia="Calibri"/>
          <w:strike/>
          <w:sz w:val="16"/>
        </w:rPr>
        <w:t xml:space="preserve">. Pharmaceutical firms are driven to maximize profits </w:t>
      </w:r>
      <w:proofErr w:type="gramStart"/>
      <w:r w:rsidRPr="00233F06">
        <w:rPr>
          <w:rFonts w:eastAsia="Calibri"/>
          <w:strike/>
          <w:sz w:val="16"/>
        </w:rPr>
        <w:t>during the course of</w:t>
      </w:r>
      <w:proofErr w:type="gramEnd"/>
      <w:r w:rsidRPr="00233F06">
        <w:rPr>
          <w:rFonts w:eastAsia="Calibri"/>
          <w:strike/>
          <w:sz w:val="16"/>
        </w:rPr>
        <w:t xml:space="preserve"> the drug’s effective patent life—the period of time between obtaining regulatory approval for the antibiotic and the expiration of product and process patents to manufacture the drug. Given the paucity of tools at the policymaker’s disposal, </w:t>
      </w:r>
      <w:r w:rsidRPr="00233F06">
        <w:rPr>
          <w:rFonts w:eastAsia="Calibri"/>
          <w:bCs/>
          <w:strike/>
          <w:u w:val="single"/>
        </w:rPr>
        <w:t xml:space="preserve">the </w:t>
      </w:r>
      <w:r w:rsidRPr="00233F06">
        <w:rPr>
          <w:rFonts w:eastAsia="Calibri"/>
          <w:bCs/>
          <w:strike/>
          <w:highlight w:val="green"/>
          <w:u w:val="single"/>
        </w:rPr>
        <w:t>use of</w:t>
      </w:r>
      <w:r w:rsidRPr="00233F06">
        <w:rPr>
          <w:rFonts w:eastAsia="Calibri"/>
          <w:strike/>
          <w:sz w:val="16"/>
          <w:highlight w:val="green"/>
        </w:rPr>
        <w:t xml:space="preserve"> </w:t>
      </w:r>
      <w:r w:rsidRPr="00233F06">
        <w:rPr>
          <w:rFonts w:eastAsia="Calibri"/>
          <w:b/>
          <w:iCs/>
          <w:strike/>
          <w:highlight w:val="green"/>
          <w:u w:val="single"/>
          <w:bdr w:val="single" w:sz="8" w:space="0" w:color="auto"/>
        </w:rPr>
        <w:t>patents</w:t>
      </w:r>
      <w:r w:rsidRPr="00233F06">
        <w:rPr>
          <w:rFonts w:eastAsia="Calibri"/>
          <w:strike/>
          <w:sz w:val="16"/>
        </w:rPr>
        <w:t xml:space="preserve"> </w:t>
      </w:r>
      <w:r w:rsidRPr="00233F06">
        <w:rPr>
          <w:rFonts w:eastAsia="Calibri"/>
          <w:bCs/>
          <w:strike/>
          <w:u w:val="single"/>
        </w:rPr>
        <w:t>to influence antibiotic use</w:t>
      </w:r>
      <w:r w:rsidRPr="00233F06">
        <w:rPr>
          <w:rFonts w:eastAsia="Calibri"/>
          <w:strike/>
          <w:sz w:val="16"/>
        </w:rPr>
        <w:t xml:space="preserve"> may be worth considering. A longer effective patent life </w:t>
      </w:r>
      <w:r w:rsidRPr="00233F06">
        <w:rPr>
          <w:rFonts w:eastAsia="Calibri"/>
          <w:bCs/>
          <w:strike/>
          <w:u w:val="single"/>
        </w:rPr>
        <w:t>could</w:t>
      </w:r>
      <w:r w:rsidRPr="00233F06">
        <w:rPr>
          <w:rFonts w:eastAsia="Calibri"/>
          <w:strike/>
          <w:sz w:val="16"/>
        </w:rPr>
        <w:t xml:space="preserve"> </w:t>
      </w:r>
      <w:r w:rsidRPr="00233F06">
        <w:rPr>
          <w:rFonts w:eastAsia="Calibri"/>
          <w:bCs/>
          <w:strike/>
          <w:highlight w:val="green"/>
          <w:u w:val="single"/>
        </w:rPr>
        <w:t>increase</w:t>
      </w:r>
      <w:r w:rsidRPr="00233F06">
        <w:rPr>
          <w:rFonts w:eastAsia="Calibri"/>
          <w:strike/>
          <w:sz w:val="16"/>
          <w:highlight w:val="green"/>
        </w:rPr>
        <w:t xml:space="preserve"> </w:t>
      </w:r>
      <w:r w:rsidRPr="00233F06">
        <w:rPr>
          <w:rFonts w:eastAsia="Calibri"/>
          <w:bCs/>
          <w:strike/>
          <w:highlight w:val="green"/>
          <w:u w:val="single"/>
        </w:rPr>
        <w:t>incentives</w:t>
      </w:r>
      <w:r w:rsidRPr="00233F06">
        <w:rPr>
          <w:rFonts w:eastAsia="Calibri"/>
          <w:strike/>
          <w:sz w:val="16"/>
        </w:rPr>
        <w:t xml:space="preserve"> </w:t>
      </w:r>
      <w:r w:rsidRPr="00233F06">
        <w:rPr>
          <w:rFonts w:eastAsia="Calibri"/>
          <w:bCs/>
          <w:strike/>
          <w:u w:val="single"/>
        </w:rPr>
        <w:t xml:space="preserve">for a company </w:t>
      </w:r>
      <w:r w:rsidRPr="00233F06">
        <w:rPr>
          <w:rFonts w:eastAsia="Calibri"/>
          <w:bCs/>
          <w:strike/>
          <w:highlight w:val="green"/>
          <w:u w:val="single"/>
        </w:rPr>
        <w:t xml:space="preserve">to </w:t>
      </w:r>
      <w:r w:rsidRPr="00233F06">
        <w:rPr>
          <w:rFonts w:eastAsia="Calibri"/>
          <w:b/>
          <w:iCs/>
          <w:strike/>
          <w:highlight w:val="green"/>
          <w:u w:val="single"/>
          <w:bdr w:val="single" w:sz="8" w:space="0" w:color="auto"/>
        </w:rPr>
        <w:t>minimize</w:t>
      </w:r>
      <w:r w:rsidRPr="00233F06">
        <w:rPr>
          <w:rFonts w:eastAsia="Calibri"/>
          <w:bCs/>
          <w:strike/>
          <w:highlight w:val="green"/>
          <w:u w:val="single"/>
        </w:rPr>
        <w:t xml:space="preserve"> </w:t>
      </w:r>
      <w:r w:rsidRPr="00233F06">
        <w:rPr>
          <w:rFonts w:eastAsia="Calibri"/>
          <w:b/>
          <w:iCs/>
          <w:strike/>
          <w:highlight w:val="green"/>
          <w:u w:val="single"/>
          <w:bdr w:val="single" w:sz="8" w:space="0" w:color="auto"/>
        </w:rPr>
        <w:t>resistance</w:t>
      </w:r>
      <w:r w:rsidRPr="00233F06">
        <w:rPr>
          <w:rFonts w:eastAsia="Calibri"/>
          <w:strike/>
          <w:sz w:val="16"/>
        </w:rPr>
        <w:t xml:space="preserve">, </w:t>
      </w:r>
      <w:r w:rsidRPr="00233F06">
        <w:rPr>
          <w:rFonts w:eastAsia="Calibri"/>
          <w:bCs/>
          <w:strike/>
          <w:u w:val="single"/>
        </w:rPr>
        <w:t xml:space="preserve">since </w:t>
      </w:r>
      <w:r w:rsidRPr="00233F06">
        <w:rPr>
          <w:rFonts w:eastAsia="Calibri"/>
          <w:bCs/>
          <w:strike/>
          <w:highlight w:val="green"/>
          <w:u w:val="single"/>
        </w:rPr>
        <w:t>the</w:t>
      </w:r>
      <w:r w:rsidRPr="00233F06">
        <w:rPr>
          <w:rFonts w:eastAsia="Calibri"/>
          <w:bCs/>
          <w:strike/>
          <w:u w:val="single"/>
        </w:rPr>
        <w:t xml:space="preserve"> </w:t>
      </w:r>
      <w:r w:rsidRPr="00233F06">
        <w:rPr>
          <w:rFonts w:eastAsia="Calibri"/>
          <w:bCs/>
          <w:strike/>
          <w:highlight w:val="green"/>
          <w:u w:val="single"/>
        </w:rPr>
        <w:t>company</w:t>
      </w:r>
      <w:r w:rsidRPr="00233F06">
        <w:rPr>
          <w:rFonts w:eastAsia="Calibri"/>
          <w:bCs/>
          <w:strike/>
          <w:u w:val="single"/>
        </w:rPr>
        <w:t xml:space="preserve"> would </w:t>
      </w:r>
      <w:r w:rsidRPr="00233F06">
        <w:rPr>
          <w:rFonts w:eastAsia="Calibri"/>
          <w:bCs/>
          <w:strike/>
          <w:highlight w:val="green"/>
          <w:u w:val="single"/>
        </w:rPr>
        <w:t>enjoy a</w:t>
      </w:r>
      <w:r w:rsidRPr="00233F06">
        <w:rPr>
          <w:rFonts w:eastAsia="Calibri"/>
          <w:strike/>
          <w:sz w:val="16"/>
          <w:highlight w:val="green"/>
        </w:rPr>
        <w:t xml:space="preserve"> </w:t>
      </w:r>
      <w:r w:rsidRPr="00233F06">
        <w:rPr>
          <w:rFonts w:eastAsia="Calibri"/>
          <w:bCs/>
          <w:strike/>
          <w:highlight w:val="green"/>
          <w:u w:val="single"/>
        </w:rPr>
        <w:t>longer</w:t>
      </w:r>
      <w:r w:rsidRPr="00233F06">
        <w:rPr>
          <w:rFonts w:eastAsia="Calibri"/>
          <w:bCs/>
          <w:strike/>
          <w:u w:val="single"/>
        </w:rPr>
        <w:t xml:space="preserve"> </w:t>
      </w:r>
      <w:r w:rsidRPr="00233F06">
        <w:rPr>
          <w:rFonts w:eastAsia="Calibri"/>
          <w:bCs/>
          <w:strike/>
          <w:highlight w:val="green"/>
          <w:u w:val="single"/>
        </w:rPr>
        <w:t>period of</w:t>
      </w:r>
      <w:r w:rsidRPr="00233F06">
        <w:rPr>
          <w:rFonts w:eastAsia="Calibri"/>
          <w:strike/>
          <w:sz w:val="16"/>
          <w:highlight w:val="green"/>
        </w:rPr>
        <w:t xml:space="preserve"> </w:t>
      </w:r>
      <w:r w:rsidRPr="00233F06">
        <w:rPr>
          <w:rFonts w:eastAsia="Calibri"/>
          <w:bCs/>
          <w:strike/>
          <w:highlight w:val="green"/>
          <w:u w:val="single"/>
        </w:rPr>
        <w:t>monopoly</w:t>
      </w:r>
      <w:r w:rsidRPr="00233F06">
        <w:rPr>
          <w:rFonts w:eastAsia="Calibri"/>
          <w:bCs/>
          <w:strike/>
          <w:u w:val="single"/>
        </w:rPr>
        <w:t xml:space="preserve"> benefits</w:t>
      </w:r>
      <w:r w:rsidRPr="00233F06">
        <w:rPr>
          <w:rFonts w:eastAsia="Calibri"/>
          <w:strike/>
          <w:sz w:val="16"/>
        </w:rPr>
        <w:t xml:space="preserve"> from its antibiotic’s effectiveness. </w:t>
      </w:r>
      <w:r w:rsidRPr="00233F06">
        <w:rPr>
          <w:rFonts w:eastAsia="Calibri"/>
          <w:bCs/>
          <w:strike/>
          <w:u w:val="single"/>
        </w:rPr>
        <w:t>Patent breadth is another</w:t>
      </w:r>
      <w:r w:rsidRPr="00233F06">
        <w:rPr>
          <w:rFonts w:eastAsia="Calibri"/>
          <w:strike/>
          <w:sz w:val="16"/>
        </w:rPr>
        <w:t xml:space="preserve"> </w:t>
      </w:r>
      <w:r w:rsidRPr="00233F06">
        <w:rPr>
          <w:rFonts w:eastAsia="Calibri"/>
          <w:bCs/>
          <w:strike/>
          <w:u w:val="single"/>
        </w:rPr>
        <w:t>critical consideration</w:t>
      </w:r>
      <w:r w:rsidRPr="00233F06">
        <w:rPr>
          <w:rFonts w:eastAsia="Calibri"/>
          <w:strike/>
          <w:sz w:val="16"/>
        </w:rPr>
        <w:t xml:space="preserve">. </w:t>
      </w:r>
      <w:r w:rsidRPr="00233F06">
        <w:rPr>
          <w:rFonts w:eastAsia="Calibri"/>
          <w:bCs/>
          <w:strike/>
          <w:highlight w:val="green"/>
          <w:u w:val="single"/>
        </w:rPr>
        <w:t>When</w:t>
      </w:r>
      <w:r w:rsidRPr="00233F06">
        <w:rPr>
          <w:rFonts w:eastAsia="Calibri"/>
          <w:bCs/>
          <w:strike/>
          <w:u w:val="single"/>
        </w:rPr>
        <w:t xml:space="preserve"> </w:t>
      </w:r>
      <w:r w:rsidRPr="00233F06">
        <w:rPr>
          <w:rFonts w:eastAsia="Calibri"/>
          <w:bCs/>
          <w:strike/>
          <w:highlight w:val="green"/>
          <w:u w:val="single"/>
        </w:rPr>
        <w:t>resistance is significant</w:t>
      </w:r>
      <w:r w:rsidRPr="00233F06">
        <w:rPr>
          <w:rFonts w:eastAsia="Calibri"/>
          <w:strike/>
          <w:sz w:val="16"/>
        </w:rPr>
        <w:t xml:space="preserve">, other things being equal, </w:t>
      </w:r>
      <w:r w:rsidRPr="00233F06">
        <w:rPr>
          <w:rFonts w:eastAsia="Calibri"/>
          <w:bCs/>
          <w:strike/>
          <w:highlight w:val="green"/>
          <w:u w:val="single"/>
        </w:rPr>
        <w:t>it may be prudent to</w:t>
      </w:r>
      <w:r w:rsidRPr="00233F06">
        <w:rPr>
          <w:rFonts w:eastAsia="Calibri"/>
          <w:bCs/>
          <w:strike/>
          <w:u w:val="single"/>
        </w:rPr>
        <w:t xml:space="preserve"> </w:t>
      </w:r>
      <w:r w:rsidRPr="00233F06">
        <w:rPr>
          <w:rFonts w:eastAsia="Calibri"/>
          <w:bCs/>
          <w:strike/>
          <w:highlight w:val="green"/>
          <w:u w:val="single"/>
        </w:rPr>
        <w:t xml:space="preserve">assign </w:t>
      </w:r>
      <w:r w:rsidRPr="00233F06">
        <w:rPr>
          <w:rFonts w:eastAsia="Calibri"/>
          <w:b/>
          <w:iCs/>
          <w:strike/>
          <w:highlight w:val="green"/>
          <w:u w:val="single"/>
          <w:bdr w:val="single" w:sz="8" w:space="0" w:color="auto"/>
        </w:rPr>
        <w:t>broad patents</w:t>
      </w:r>
      <w:r w:rsidRPr="00233F06">
        <w:rPr>
          <w:rFonts w:eastAsia="Calibri"/>
          <w:bCs/>
          <w:strike/>
          <w:u w:val="single"/>
        </w:rPr>
        <w:t xml:space="preserve"> that cover an entire class</w:t>
      </w:r>
      <w:r w:rsidRPr="00233F06">
        <w:rPr>
          <w:rFonts w:eastAsia="Calibri"/>
          <w:strike/>
          <w:sz w:val="16"/>
        </w:rPr>
        <w:t xml:space="preserve"> of antibiotics </w:t>
      </w:r>
      <w:r w:rsidRPr="00233F06">
        <w:rPr>
          <w:rFonts w:eastAsia="Calibri"/>
          <w:bCs/>
          <w:strike/>
          <w:u w:val="single"/>
        </w:rPr>
        <w:t>rather than a single antibiotic</w:t>
      </w:r>
      <w:r w:rsidRPr="00233F06">
        <w:rPr>
          <w:rFonts w:eastAsia="Calibri"/>
          <w:strike/>
          <w:sz w:val="16"/>
        </w:rPr>
        <w:t xml:space="preserve">. In such a situation, </w:t>
      </w:r>
      <w:r w:rsidRPr="00233F06">
        <w:rPr>
          <w:rFonts w:eastAsia="Calibri"/>
          <w:bCs/>
          <w:strike/>
          <w:u w:val="single"/>
        </w:rPr>
        <w:t>the benefits</w:t>
      </w:r>
      <w:r w:rsidRPr="00233F06">
        <w:rPr>
          <w:rFonts w:eastAsia="Calibri"/>
          <w:strike/>
          <w:sz w:val="16"/>
        </w:rPr>
        <w:t xml:space="preserve"> </w:t>
      </w:r>
      <w:r w:rsidRPr="00233F06">
        <w:rPr>
          <w:rFonts w:eastAsia="Calibri"/>
          <w:bCs/>
          <w:strike/>
          <w:u w:val="single"/>
        </w:rPr>
        <w:t xml:space="preserve">of </w:t>
      </w:r>
      <w:r w:rsidRPr="00233F06">
        <w:rPr>
          <w:rFonts w:eastAsia="Calibri"/>
          <w:bCs/>
          <w:strike/>
          <w:highlight w:val="green"/>
          <w:u w:val="single"/>
        </w:rPr>
        <w:t>preserving effectiveness</w:t>
      </w:r>
      <w:r w:rsidRPr="00233F06">
        <w:rPr>
          <w:rFonts w:eastAsia="Calibri"/>
          <w:strike/>
          <w:sz w:val="16"/>
        </w:rPr>
        <w:t xml:space="preserve"> </w:t>
      </w:r>
      <w:r w:rsidRPr="00233F06">
        <w:rPr>
          <w:rFonts w:eastAsia="Calibri"/>
          <w:bCs/>
          <w:strike/>
          <w:u w:val="single"/>
        </w:rPr>
        <w:t xml:space="preserve">could </w:t>
      </w:r>
      <w:r w:rsidRPr="00233F06">
        <w:rPr>
          <w:rFonts w:eastAsia="Calibri"/>
          <w:bCs/>
          <w:strike/>
          <w:highlight w:val="green"/>
          <w:u w:val="single"/>
        </w:rPr>
        <w:t>outweigh</w:t>
      </w:r>
      <w:r w:rsidRPr="00233F06">
        <w:rPr>
          <w:rFonts w:eastAsia="Calibri"/>
          <w:bCs/>
          <w:strike/>
          <w:u w:val="single"/>
        </w:rPr>
        <w:t xml:space="preserve"> the </w:t>
      </w:r>
      <w:r w:rsidRPr="00233F06">
        <w:rPr>
          <w:rFonts w:eastAsia="Calibri"/>
          <w:bCs/>
          <w:strike/>
          <w:highlight w:val="green"/>
          <w:u w:val="single"/>
        </w:rPr>
        <w:t>cost to</w:t>
      </w:r>
      <w:r w:rsidRPr="00233F06">
        <w:rPr>
          <w:rFonts w:eastAsia="Calibri"/>
          <w:strike/>
          <w:sz w:val="16"/>
          <w:highlight w:val="green"/>
        </w:rPr>
        <w:t xml:space="preserve"> </w:t>
      </w:r>
      <w:r w:rsidRPr="00233F06">
        <w:rPr>
          <w:rFonts w:eastAsia="Calibri"/>
          <w:bCs/>
          <w:strike/>
          <w:highlight w:val="green"/>
          <w:u w:val="single"/>
        </w:rPr>
        <w:t>society of</w:t>
      </w:r>
      <w:r w:rsidRPr="00233F06">
        <w:rPr>
          <w:rFonts w:eastAsia="Calibri"/>
          <w:bCs/>
          <w:strike/>
          <w:u w:val="single"/>
        </w:rPr>
        <w:t xml:space="preserve"> greater </w:t>
      </w:r>
      <w:r w:rsidRPr="00233F06">
        <w:rPr>
          <w:rFonts w:eastAsia="Calibri"/>
          <w:bCs/>
          <w:strike/>
          <w:highlight w:val="green"/>
          <w:u w:val="single"/>
        </w:rPr>
        <w:t>monopoly</w:t>
      </w:r>
      <w:r w:rsidRPr="00233F06">
        <w:rPr>
          <w:rFonts w:eastAsia="Calibri"/>
          <w:strike/>
          <w:sz w:val="16"/>
        </w:rPr>
        <w:t xml:space="preserve"> power associated with broader patents. </w:t>
      </w:r>
      <w:r w:rsidRPr="00233F06">
        <w:rPr>
          <w:rFonts w:eastAsia="Calibri"/>
          <w:bCs/>
          <w:strike/>
          <w:highlight w:val="green"/>
          <w:u w:val="single"/>
        </w:rPr>
        <w:t>Broad</w:t>
      </w:r>
      <w:r w:rsidRPr="00233F06">
        <w:rPr>
          <w:rFonts w:eastAsia="Calibri"/>
          <w:bCs/>
          <w:strike/>
          <w:u w:val="single"/>
        </w:rPr>
        <w:t xml:space="preserve"> </w:t>
      </w:r>
      <w:r w:rsidRPr="00233F06">
        <w:rPr>
          <w:rFonts w:eastAsia="Calibri"/>
          <w:bCs/>
          <w:strike/>
          <w:highlight w:val="green"/>
          <w:u w:val="single"/>
        </w:rPr>
        <w:t>patents</w:t>
      </w:r>
      <w:r w:rsidRPr="00233F06">
        <w:rPr>
          <w:rFonts w:eastAsia="Calibri"/>
          <w:strike/>
          <w:sz w:val="16"/>
        </w:rPr>
        <w:t xml:space="preserve"> </w:t>
      </w:r>
      <w:r w:rsidRPr="00233F06">
        <w:rPr>
          <w:rFonts w:eastAsia="Calibri"/>
          <w:bCs/>
          <w:strike/>
          <w:u w:val="single"/>
        </w:rPr>
        <w:t xml:space="preserve">may </w:t>
      </w:r>
      <w:r w:rsidRPr="00233F06">
        <w:rPr>
          <w:rFonts w:eastAsia="Calibri"/>
          <w:bCs/>
          <w:strike/>
          <w:highlight w:val="green"/>
          <w:u w:val="single"/>
        </w:rPr>
        <w:t>prevent</w:t>
      </w:r>
      <w:r w:rsidRPr="00233F06">
        <w:rPr>
          <w:rFonts w:eastAsia="Calibri"/>
          <w:strike/>
          <w:sz w:val="16"/>
        </w:rPr>
        <w:t xml:space="preserve"> many </w:t>
      </w:r>
      <w:r w:rsidRPr="00233F06">
        <w:rPr>
          <w:rFonts w:eastAsia="Calibri"/>
          <w:bCs/>
          <w:strike/>
          <w:u w:val="single"/>
        </w:rPr>
        <w:t xml:space="preserve">firms from </w:t>
      </w:r>
      <w:r w:rsidRPr="00233F06">
        <w:rPr>
          <w:rFonts w:eastAsia="Calibri"/>
          <w:bCs/>
          <w:strike/>
          <w:highlight w:val="green"/>
          <w:u w:val="single"/>
        </w:rPr>
        <w:t>competing inefficiently</w:t>
      </w:r>
      <w:r w:rsidRPr="00233F06">
        <w:rPr>
          <w:rFonts w:eastAsia="Calibri"/>
          <w:strike/>
          <w:sz w:val="16"/>
        </w:rPr>
        <w:t xml:space="preserve"> </w:t>
      </w:r>
      <w:r w:rsidRPr="00233F06">
        <w:rPr>
          <w:rFonts w:eastAsia="Calibri"/>
          <w:bCs/>
          <w:strike/>
          <w:u w:val="single"/>
        </w:rPr>
        <w:t>for the same pool</w:t>
      </w:r>
      <w:r w:rsidRPr="00233F06">
        <w:rPr>
          <w:rFonts w:eastAsia="Calibri"/>
          <w:strike/>
          <w:sz w:val="16"/>
        </w:rPr>
        <w:t xml:space="preserve"> of effectiveness embodied </w:t>
      </w:r>
      <w:r w:rsidRPr="00233F06">
        <w:rPr>
          <w:rFonts w:eastAsia="Calibri"/>
          <w:bCs/>
          <w:strike/>
          <w:u w:val="single"/>
        </w:rPr>
        <w:t>in a class</w:t>
      </w:r>
      <w:r w:rsidRPr="00233F06">
        <w:rPr>
          <w:rFonts w:eastAsia="Calibri"/>
          <w:strike/>
          <w:sz w:val="16"/>
        </w:rPr>
        <w:t xml:space="preserve"> of antibiotics, </w:t>
      </w:r>
      <w:r w:rsidRPr="00233F06">
        <w:rPr>
          <w:rFonts w:eastAsia="Calibri"/>
          <w:bCs/>
          <w:strike/>
          <w:u w:val="single"/>
        </w:rPr>
        <w:t xml:space="preserve">while </w:t>
      </w:r>
      <w:r w:rsidRPr="00233F06">
        <w:rPr>
          <w:rFonts w:eastAsia="Calibri"/>
          <w:bCs/>
          <w:strike/>
          <w:highlight w:val="green"/>
          <w:u w:val="single"/>
        </w:rPr>
        <w:t>providing</w:t>
      </w:r>
      <w:r w:rsidRPr="00233F06">
        <w:rPr>
          <w:rFonts w:eastAsia="Calibri"/>
          <w:strike/>
          <w:sz w:val="16"/>
        </w:rPr>
        <w:t xml:space="preserve"> </w:t>
      </w:r>
      <w:r w:rsidRPr="00233F06">
        <w:rPr>
          <w:rFonts w:eastAsia="Calibri"/>
          <w:bCs/>
          <w:strike/>
          <w:u w:val="single"/>
        </w:rPr>
        <w:t xml:space="preserve">an </w:t>
      </w:r>
      <w:r w:rsidRPr="00233F06">
        <w:rPr>
          <w:rFonts w:eastAsia="Calibri"/>
          <w:bCs/>
          <w:strike/>
          <w:highlight w:val="green"/>
          <w:u w:val="single"/>
        </w:rPr>
        <w:t>incentive</w:t>
      </w:r>
      <w:r w:rsidRPr="00233F06">
        <w:rPr>
          <w:rFonts w:eastAsia="Calibri"/>
          <w:bCs/>
          <w:strike/>
          <w:u w:val="single"/>
        </w:rPr>
        <w:t xml:space="preserve"> </w:t>
      </w:r>
      <w:r w:rsidRPr="00233F06">
        <w:rPr>
          <w:rFonts w:eastAsia="Calibri"/>
          <w:bCs/>
          <w:strike/>
          <w:highlight w:val="green"/>
          <w:u w:val="single"/>
        </w:rPr>
        <w:t>to develop new antibiotics</w:t>
      </w:r>
      <w:r w:rsidRPr="00233F06">
        <w:rPr>
          <w:rFonts w:eastAsia="Calibri"/>
          <w:strike/>
          <w:sz w:val="16"/>
        </w:rPr>
        <w:t>.</w:t>
      </w:r>
    </w:p>
    <w:p w14:paraId="6C48B85C" w14:textId="77777777" w:rsidR="00E84636" w:rsidRPr="00233F06" w:rsidRDefault="00E84636" w:rsidP="00E84636">
      <w:pPr>
        <w:pStyle w:val="Heading4"/>
        <w:rPr>
          <w:strike/>
        </w:rPr>
      </w:pPr>
      <w:r w:rsidRPr="00233F06">
        <w:rPr>
          <w:strike/>
        </w:rPr>
        <w:lastRenderedPageBreak/>
        <w:t xml:space="preserve">TRIPs </w:t>
      </w:r>
      <w:proofErr w:type="gramStart"/>
      <w:r w:rsidRPr="00233F06">
        <w:rPr>
          <w:strike/>
        </w:rPr>
        <w:t>encourages</w:t>
      </w:r>
      <w:proofErr w:type="gramEnd"/>
      <w:r w:rsidRPr="00233F06">
        <w:rPr>
          <w:strike/>
        </w:rPr>
        <w:t xml:space="preserve"> innovation</w:t>
      </w:r>
    </w:p>
    <w:p w14:paraId="3CD5A3CC" w14:textId="77777777" w:rsidR="00E84636" w:rsidRPr="00233F06" w:rsidRDefault="00E84636" w:rsidP="00E84636">
      <w:pPr>
        <w:rPr>
          <w:strike/>
        </w:rPr>
      </w:pPr>
      <w:r w:rsidRPr="00233F06">
        <w:rPr>
          <w:strike/>
        </w:rPr>
        <w:t xml:space="preserve">Margaret </w:t>
      </w:r>
      <w:r w:rsidRPr="00233F06">
        <w:rPr>
          <w:rStyle w:val="Style13ptBold"/>
          <w:strike/>
        </w:rPr>
        <w:t>Kyle and</w:t>
      </w:r>
      <w:r w:rsidRPr="00233F06">
        <w:rPr>
          <w:strike/>
        </w:rPr>
        <w:t xml:space="preserve"> Yi </w:t>
      </w:r>
      <w:r w:rsidRPr="00233F06">
        <w:rPr>
          <w:rStyle w:val="Style13ptBold"/>
          <w:strike/>
        </w:rPr>
        <w:t>Qian 14</w:t>
      </w:r>
      <w:r w:rsidRPr="00233F06">
        <w:rPr>
          <w:strike/>
        </w:rPr>
        <w:t xml:space="preserve">, Kyle is Professor of Economics. Center for Industrial Economics, “INTELLECTUAL PROPERTY RIGHTS AND ACCESS TO INNOVATION: EVIDENCE FROM TRIPS,” </w:t>
      </w:r>
      <w:hyperlink r:id="rId10" w:history="1">
        <w:r w:rsidRPr="00233F06">
          <w:rPr>
            <w:rStyle w:val="Hyperlink"/>
            <w:strike/>
          </w:rPr>
          <w:t>https://www.nber.org/papers/w20799</w:t>
        </w:r>
      </w:hyperlink>
    </w:p>
    <w:p w14:paraId="6AF9A50B" w14:textId="77777777" w:rsidR="00E84636" w:rsidRPr="00233F06" w:rsidRDefault="00E84636" w:rsidP="00E84636">
      <w:pPr>
        <w:rPr>
          <w:strike/>
        </w:rPr>
      </w:pPr>
      <w:r w:rsidRPr="00233F06">
        <w:rPr>
          <w:rStyle w:val="StyleUnderline"/>
          <w:strike/>
        </w:rPr>
        <w:t xml:space="preserve">The </w:t>
      </w:r>
      <w:r w:rsidRPr="00233F06">
        <w:rPr>
          <w:rStyle w:val="StyleUnderline"/>
          <w:strike/>
          <w:highlight w:val="green"/>
        </w:rPr>
        <w:t>TRIPS Agreement</w:t>
      </w:r>
      <w:r w:rsidRPr="00233F06">
        <w:rPr>
          <w:rStyle w:val="StyleUnderline"/>
          <w:strike/>
        </w:rPr>
        <w:t xml:space="preserve">, which generally </w:t>
      </w:r>
      <w:r w:rsidRPr="00233F06">
        <w:rPr>
          <w:rStyle w:val="Emphasis"/>
          <w:strike/>
          <w:highlight w:val="green"/>
        </w:rPr>
        <w:t>strengthened and harmonized IPRs</w:t>
      </w:r>
      <w:r w:rsidRPr="00233F06">
        <w:rPr>
          <w:rStyle w:val="StyleUnderline"/>
          <w:strike/>
        </w:rPr>
        <w:t xml:space="preserve"> across countries, does appear to have </w:t>
      </w:r>
      <w:r w:rsidRPr="00233F06">
        <w:rPr>
          <w:rStyle w:val="StyleUnderline"/>
          <w:strike/>
          <w:highlight w:val="green"/>
        </w:rPr>
        <w:t>changed market outcomes</w:t>
      </w:r>
      <w:r w:rsidRPr="00233F06">
        <w:rPr>
          <w:rStyle w:val="StyleUnderline"/>
          <w:strike/>
        </w:rPr>
        <w:t xml:space="preserve">. On average, </w:t>
      </w:r>
      <w:r w:rsidRPr="00233F06">
        <w:rPr>
          <w:rStyle w:val="StyleUnderline"/>
          <w:strike/>
          <w:highlight w:val="green"/>
        </w:rPr>
        <w:t>access to new pharmaceuticals has</w:t>
      </w:r>
      <w:r w:rsidRPr="00233F06">
        <w:rPr>
          <w:rStyle w:val="StyleUnderline"/>
          <w:strike/>
        </w:rPr>
        <w:t xml:space="preserve"> at least </w:t>
      </w:r>
      <w:r w:rsidRPr="00233F06">
        <w:rPr>
          <w:rStyle w:val="StyleUnderline"/>
          <w:strike/>
          <w:highlight w:val="green"/>
        </w:rPr>
        <w:t>not decreased</w:t>
      </w:r>
      <w:r w:rsidRPr="00233F06">
        <w:rPr>
          <w:rStyle w:val="StyleUnderline"/>
          <w:strike/>
        </w:rPr>
        <w:t xml:space="preserve"> following TRIPS. Point </w:t>
      </w:r>
      <w:r w:rsidRPr="00233F06">
        <w:rPr>
          <w:rStyle w:val="Emphasis"/>
          <w:strike/>
          <w:highlight w:val="green"/>
        </w:rPr>
        <w:t>estimates show an increase in the probability of new product launch</w:t>
      </w:r>
      <w:r w:rsidRPr="00233F06">
        <w:rPr>
          <w:rStyle w:val="StyleUnderline"/>
          <w:strike/>
        </w:rPr>
        <w:t xml:space="preserve"> and quantities sold, although differences are not always statistically significant. While patents are also associated with higher prices, there is some evidence that </w:t>
      </w:r>
      <w:r w:rsidRPr="00233F06">
        <w:rPr>
          <w:rStyle w:val="Emphasis"/>
          <w:strike/>
          <w:highlight w:val="green"/>
        </w:rPr>
        <w:t>prices in poorer countries have fallen</w:t>
      </w:r>
      <w:r w:rsidRPr="00233F06">
        <w:rPr>
          <w:rStyle w:val="StyleUnderline"/>
          <w:strike/>
        </w:rPr>
        <w:t xml:space="preserve">, though not to the level of off-patent products. </w:t>
      </w:r>
      <w:r w:rsidRPr="00233F06">
        <w:rPr>
          <w:strike/>
        </w:rPr>
        <w:t xml:space="preserve">However, the effect of IPRs may be confounded by other policy changes. It is certainly possible that in the absence of countervailing policies, stronger IPRs would have resulted in a larger increase in prices. It is also likely that IPRs have very different implications for countries with a large generic sector (e.g., India) than for most of the developing countries we examine. </w:t>
      </w:r>
      <w:r w:rsidRPr="00233F06">
        <w:rPr>
          <w:rStyle w:val="StyleUnderline"/>
          <w:strike/>
        </w:rPr>
        <w:t xml:space="preserve">Nevertheless, we believe the </w:t>
      </w:r>
      <w:r w:rsidRPr="00233F06">
        <w:rPr>
          <w:rStyle w:val="StyleUnderline"/>
          <w:strike/>
          <w:highlight w:val="green"/>
        </w:rPr>
        <w:t>results should be</w:t>
      </w:r>
      <w:r w:rsidRPr="00233F06">
        <w:rPr>
          <w:rStyle w:val="StyleUnderline"/>
          <w:strike/>
        </w:rPr>
        <w:t xml:space="preserve"> </w:t>
      </w:r>
      <w:r w:rsidRPr="00233F06">
        <w:rPr>
          <w:rStyle w:val="StyleUnderline"/>
          <w:strike/>
          <w:highlight w:val="green"/>
        </w:rPr>
        <w:t>considered</w:t>
      </w:r>
      <w:r w:rsidRPr="00233F06">
        <w:rPr>
          <w:rStyle w:val="StyleUnderline"/>
          <w:strike/>
        </w:rPr>
        <w:t xml:space="preserve"> relatively </w:t>
      </w:r>
      <w:r w:rsidRPr="00233F06">
        <w:rPr>
          <w:rStyle w:val="Emphasis"/>
          <w:strike/>
          <w:highlight w:val="green"/>
        </w:rPr>
        <w:t>good news</w:t>
      </w:r>
      <w:r w:rsidRPr="00233F06">
        <w:rPr>
          <w:rStyle w:val="StyleUnderline"/>
          <w:strike/>
          <w:highlight w:val="green"/>
        </w:rPr>
        <w:t xml:space="preserve"> about</w:t>
      </w:r>
      <w:r w:rsidRPr="00233F06">
        <w:rPr>
          <w:rStyle w:val="StyleUnderline"/>
          <w:strike/>
        </w:rPr>
        <w:t xml:space="preserve"> the relationship between </w:t>
      </w:r>
      <w:r w:rsidRPr="00233F06">
        <w:rPr>
          <w:rStyle w:val="StyleUnderline"/>
          <w:strike/>
          <w:highlight w:val="green"/>
        </w:rPr>
        <w:t>IPRs and access to innovative medicines</w:t>
      </w:r>
      <w:r w:rsidRPr="00233F06">
        <w:rPr>
          <w:rStyle w:val="StyleUnderline"/>
          <w:strike/>
        </w:rPr>
        <w:t>, although considerable work remains to improve the latter</w:t>
      </w:r>
      <w:r w:rsidRPr="00233F06">
        <w:rPr>
          <w:strike/>
        </w:rPr>
        <w:t>.</w:t>
      </w:r>
    </w:p>
    <w:p w14:paraId="063D9255" w14:textId="77777777" w:rsidR="00E84636" w:rsidRPr="00233F06" w:rsidRDefault="00E84636" w:rsidP="00E84636">
      <w:pPr>
        <w:pStyle w:val="Heading4"/>
        <w:rPr>
          <w:strike/>
        </w:rPr>
      </w:pPr>
      <w:r w:rsidRPr="00233F06">
        <w:rPr>
          <w:strike/>
        </w:rPr>
        <w:t>Longer patents are net-good, downsides aren’t outweighed by the benefits</w:t>
      </w:r>
    </w:p>
    <w:p w14:paraId="032379C2" w14:textId="77777777" w:rsidR="00E84636" w:rsidRPr="00233F06" w:rsidRDefault="00E84636" w:rsidP="00E84636">
      <w:pPr>
        <w:rPr>
          <w:strike/>
        </w:rPr>
      </w:pPr>
      <w:r w:rsidRPr="00233F06">
        <w:rPr>
          <w:strike/>
        </w:rPr>
        <w:t xml:space="preserve">David </w:t>
      </w:r>
      <w:r w:rsidRPr="00233F06">
        <w:rPr>
          <w:rStyle w:val="Style13ptBold"/>
          <w:strike/>
        </w:rPr>
        <w:t>Abrams 9</w:t>
      </w:r>
      <w:r w:rsidRPr="00233F06">
        <w:rPr>
          <w:strike/>
        </w:rPr>
        <w:t xml:space="preserve">, Assistant Professor of Law, University of Pennsylvania Law School, “Did TRIPS Spur Innovation? An Empirical Analysis of Patent Duration and Incentives to Innovate,” </w:t>
      </w:r>
      <w:hyperlink r:id="rId11" w:history="1">
        <w:r w:rsidRPr="00233F06">
          <w:rPr>
            <w:rStyle w:val="Hyperlink"/>
            <w:strike/>
          </w:rPr>
          <w:t>https://scholarship.law.upenn.edu/faculty_scholarship/274/</w:t>
        </w:r>
      </w:hyperlink>
    </w:p>
    <w:p w14:paraId="0302C7C5" w14:textId="77777777" w:rsidR="00E84636" w:rsidRPr="00233F06" w:rsidRDefault="00E84636" w:rsidP="00E84636">
      <w:pPr>
        <w:rPr>
          <w:strike/>
        </w:rPr>
      </w:pPr>
      <w:r w:rsidRPr="00233F06">
        <w:rPr>
          <w:strike/>
        </w:rPr>
        <w:t xml:space="preserve">Let us consider the increase in value of innovation due to a one– standard-deviation increase in patent-term extension. The standard deviation of the term extension (by class) is 114 days (see Figure 6 for the full distribution). </w:t>
      </w:r>
      <w:r w:rsidRPr="00233F06">
        <w:rPr>
          <w:rStyle w:val="StyleUnderline"/>
          <w:strike/>
        </w:rPr>
        <w:t xml:space="preserve">Multiplying this by the coefficient above, we find that a one-standard-deviation </w:t>
      </w:r>
      <w:r w:rsidRPr="00233F06">
        <w:rPr>
          <w:rStyle w:val="StyleUnderline"/>
          <w:strike/>
          <w:highlight w:val="green"/>
        </w:rPr>
        <w:t>increase in patent term</w:t>
      </w:r>
      <w:r w:rsidRPr="00233F06">
        <w:rPr>
          <w:rStyle w:val="StyleUnderline"/>
          <w:strike/>
        </w:rPr>
        <w:t xml:space="preserve"> extension </w:t>
      </w:r>
      <w:r w:rsidRPr="00233F06">
        <w:rPr>
          <w:rStyle w:val="StyleUnderline"/>
          <w:strike/>
          <w:highlight w:val="green"/>
        </w:rPr>
        <w:t>is associated with an increase of about seven monthly patents</w:t>
      </w:r>
      <w:r w:rsidRPr="00233F06">
        <w:rPr>
          <w:rStyle w:val="StyleUnderline"/>
          <w:strike/>
        </w:rPr>
        <w:t xml:space="preserve">. From a mean of approximately thirty-four, in percentage terms, </w:t>
      </w:r>
      <w:r w:rsidRPr="00233F06">
        <w:rPr>
          <w:rStyle w:val="Emphasis"/>
          <w:strike/>
          <w:highlight w:val="green"/>
        </w:rPr>
        <w:t>this comes to a twenty-one percent increase in value of innovation</w:t>
      </w:r>
      <w:r w:rsidRPr="00233F06">
        <w:rPr>
          <w:rStyle w:val="StyleUnderline"/>
          <w:strike/>
        </w:rPr>
        <w:t>—</w:t>
      </w:r>
      <w:r w:rsidRPr="00233F06">
        <w:rPr>
          <w:rStyle w:val="Emphasis"/>
          <w:strike/>
          <w:highlight w:val="green"/>
        </w:rPr>
        <w:t>a very substantial increase</w:t>
      </w:r>
      <w:r w:rsidRPr="00233F06">
        <w:rPr>
          <w:rStyle w:val="StyleUnderline"/>
          <w:strike/>
        </w:rPr>
        <w:t xml:space="preserve">. It seems </w:t>
      </w:r>
      <w:r w:rsidRPr="00233F06">
        <w:rPr>
          <w:rStyle w:val="StyleUnderline"/>
          <w:strike/>
          <w:highlight w:val="green"/>
        </w:rPr>
        <w:t>unlikely</w:t>
      </w:r>
      <w:r w:rsidRPr="00233F06">
        <w:rPr>
          <w:rStyle w:val="StyleUnderline"/>
          <w:strike/>
        </w:rPr>
        <w:t xml:space="preserve"> that the deadweight </w:t>
      </w:r>
      <w:r w:rsidRPr="00233F06">
        <w:rPr>
          <w:rStyle w:val="Emphasis"/>
          <w:strike/>
          <w:highlight w:val="green"/>
        </w:rPr>
        <w:t>loss due to exclusive rights would be enough to offset this</w:t>
      </w:r>
      <w:r w:rsidRPr="00233F06">
        <w:rPr>
          <w:rStyle w:val="StyleUnderline"/>
          <w:strike/>
        </w:rPr>
        <w:t xml:space="preserve"> considerable gain, suggesting that an </w:t>
      </w:r>
      <w:r w:rsidRPr="00233F06">
        <w:rPr>
          <w:rStyle w:val="Emphasis"/>
          <w:strike/>
          <w:highlight w:val="green"/>
        </w:rPr>
        <w:t>increase in patent terms could lead to greater welfare</w:t>
      </w:r>
      <w:r w:rsidRPr="00233F06">
        <w:rPr>
          <w:strike/>
        </w:rPr>
        <w:t>.</w:t>
      </w:r>
    </w:p>
    <w:p w14:paraId="0E4870E0" w14:textId="77777777" w:rsidR="000556AF" w:rsidRPr="00233F06" w:rsidRDefault="000556AF" w:rsidP="000556AF">
      <w:pPr>
        <w:rPr>
          <w:strike/>
        </w:rPr>
      </w:pPr>
    </w:p>
    <w:sectPr w:rsidR="000556AF" w:rsidRPr="00233F0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84E4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56AF"/>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440"/>
    <w:rsid w:val="00203DD8"/>
    <w:rsid w:val="00204E1D"/>
    <w:rsid w:val="002059BD"/>
    <w:rsid w:val="00207FD8"/>
    <w:rsid w:val="00210FAF"/>
    <w:rsid w:val="00213B1E"/>
    <w:rsid w:val="00215284"/>
    <w:rsid w:val="002168F2"/>
    <w:rsid w:val="0022589F"/>
    <w:rsid w:val="00233F06"/>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86D88"/>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E40"/>
    <w:rsid w:val="00496BB2"/>
    <w:rsid w:val="004B37B4"/>
    <w:rsid w:val="004B72B4"/>
    <w:rsid w:val="004C0314"/>
    <w:rsid w:val="004C0D3D"/>
    <w:rsid w:val="004C213E"/>
    <w:rsid w:val="004C376C"/>
    <w:rsid w:val="004C657F"/>
    <w:rsid w:val="004D17D8"/>
    <w:rsid w:val="004D486E"/>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00F"/>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99C"/>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3F54"/>
    <w:rsid w:val="009A1467"/>
    <w:rsid w:val="009A6464"/>
    <w:rsid w:val="009B69F5"/>
    <w:rsid w:val="009C5FF7"/>
    <w:rsid w:val="009C6292"/>
    <w:rsid w:val="009D15DB"/>
    <w:rsid w:val="009D3133"/>
    <w:rsid w:val="009D7279"/>
    <w:rsid w:val="009E160D"/>
    <w:rsid w:val="009F1CBB"/>
    <w:rsid w:val="009F3305"/>
    <w:rsid w:val="009F6FB2"/>
    <w:rsid w:val="00A071C0"/>
    <w:rsid w:val="00A22670"/>
    <w:rsid w:val="00A24B35"/>
    <w:rsid w:val="00A271BA"/>
    <w:rsid w:val="00A27F86"/>
    <w:rsid w:val="00A3048C"/>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4447"/>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705C"/>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0C4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4636"/>
    <w:rsid w:val="00E903E0"/>
    <w:rsid w:val="00EA1115"/>
    <w:rsid w:val="00EA39EB"/>
    <w:rsid w:val="00EA58CE"/>
    <w:rsid w:val="00EB33FF"/>
    <w:rsid w:val="00EB3D1A"/>
    <w:rsid w:val="00EC2759"/>
    <w:rsid w:val="00EC7106"/>
    <w:rsid w:val="00ED0120"/>
    <w:rsid w:val="00ED3BBA"/>
    <w:rsid w:val="00ED48A1"/>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628E16"/>
  <w14:defaultImageDpi w14:val="300"/>
  <w15:docId w15:val="{7AB76C16-F974-C741-A109-449C52442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F705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84E4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84E4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84E4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484E4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84E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4E40"/>
  </w:style>
  <w:style w:type="character" w:customStyle="1" w:styleId="Heading1Char">
    <w:name w:val="Heading 1 Char"/>
    <w:aliases w:val="Pocket Char"/>
    <w:basedOn w:val="DefaultParagraphFont"/>
    <w:link w:val="Heading1"/>
    <w:uiPriority w:val="9"/>
    <w:rsid w:val="00484E4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84E4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84E4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484E4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84E40"/>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484E40"/>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484E4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84E4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0"/>
    <w:uiPriority w:val="99"/>
    <w:unhideWhenUsed/>
    <w:rsid w:val="00484E40"/>
    <w:rPr>
      <w:color w:val="auto"/>
      <w:u w:val="none"/>
    </w:rPr>
  </w:style>
  <w:style w:type="paragraph" w:styleId="DocumentMap">
    <w:name w:val="Document Map"/>
    <w:basedOn w:val="Normal"/>
    <w:link w:val="DocumentMapChar"/>
    <w:uiPriority w:val="99"/>
    <w:semiHidden/>
    <w:unhideWhenUsed/>
    <w:rsid w:val="00484E4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84E40"/>
    <w:rPr>
      <w:rFonts w:ascii="Lucida Grande" w:hAnsi="Lucida Grande" w:cs="Lucida Grande"/>
    </w:rPr>
  </w:style>
  <w:style w:type="paragraph" w:customStyle="1" w:styleId="textbold">
    <w:name w:val="text bold"/>
    <w:basedOn w:val="Normal"/>
    <w:link w:val="Emphasis"/>
    <w:uiPriority w:val="20"/>
    <w:qFormat/>
    <w:rsid w:val="00B64447"/>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B64447"/>
    <w:pPr>
      <w:ind w:left="288" w:right="288"/>
    </w:pPr>
    <w:rPr>
      <w:rFonts w:asciiTheme="minorHAnsi" w:hAnsiTheme="minorHAnsi" w:cstheme="minorBidi"/>
      <w:u w:val="single"/>
    </w:rPr>
  </w:style>
  <w:style w:type="paragraph" w:customStyle="1" w:styleId="Card0">
    <w:name w:val="Card"/>
    <w:aliases w:val="Dont use,No Spacing41,No Spacing111112,Note Level 2,No Spacing1121,No Spacing112,No Spacing1,Small Text,Tag and Cite,nonunderlined,Tag and Ci,No Spacing11211,tag,No Spacing6,No Spacing7,No Spacing8,Card Format,No Spacing23"/>
    <w:basedOn w:val="Heading1"/>
    <w:link w:val="Hyperlink"/>
    <w:autoRedefine/>
    <w:uiPriority w:val="99"/>
    <w:qFormat/>
    <w:rsid w:val="00B6444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learFormatting,Clear,DDI Tag,Tag Title,CD - Cite,Dont u,No Spacing311,No Spacing51"/>
    <w:basedOn w:val="Heading1"/>
    <w:autoRedefine/>
    <w:uiPriority w:val="99"/>
    <w:qFormat/>
    <w:rsid w:val="00E8463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685372">
      <w:bodyDiv w:val="1"/>
      <w:marLeft w:val="0"/>
      <w:marRight w:val="0"/>
      <w:marTop w:val="0"/>
      <w:marBottom w:val="0"/>
      <w:divBdr>
        <w:top w:val="none" w:sz="0" w:space="0" w:color="auto"/>
        <w:left w:val="none" w:sz="0" w:space="0" w:color="auto"/>
        <w:bottom w:val="none" w:sz="0" w:space="0" w:color="auto"/>
        <w:right w:val="none" w:sz="0" w:space="0" w:color="auto"/>
      </w:divBdr>
    </w:div>
    <w:div w:id="19444119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ship.law.upenn.edu/faculty_scholarship/274/" TargetMode="External"/><Relationship Id="rId5" Type="http://schemas.openxmlformats.org/officeDocument/2006/relationships/numbering" Target="numbering.xml"/><Relationship Id="rId10" Type="http://schemas.openxmlformats.org/officeDocument/2006/relationships/hyperlink" Target="https://www.nber.org/papers/w20799" TargetMode="External"/><Relationship Id="rId4" Type="http://schemas.openxmlformats.org/officeDocument/2006/relationships/customXml" Target="../customXml/item4.xml"/><Relationship Id="rId9" Type="http://schemas.openxmlformats.org/officeDocument/2006/relationships/hyperlink" Target="https://www.weforum.org/agenda/2018/11/the-next-economic-crisis-could-cause-a-global-conflict-heres-wh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13</Pages>
  <Words>8871</Words>
  <Characters>50570</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59323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15</cp:revision>
  <dcterms:created xsi:type="dcterms:W3CDTF">2021-09-18T16:51:00Z</dcterms:created>
  <dcterms:modified xsi:type="dcterms:W3CDTF">2021-09-18T17:57:00Z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