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78B40" w14:textId="629BB357" w:rsidR="00B553CC" w:rsidRPr="004556ED" w:rsidRDefault="00B553CC" w:rsidP="005653C3">
      <w:pPr>
        <w:pStyle w:val="Heading2"/>
        <w:rPr>
          <w:rFonts w:cs="Calibri"/>
        </w:rPr>
      </w:pPr>
      <w:r w:rsidRPr="004556ED">
        <w:rPr>
          <w:rFonts w:cs="Calibri"/>
        </w:rPr>
        <w:t>CP</w:t>
      </w:r>
    </w:p>
    <w:p w14:paraId="0D05AC53" w14:textId="77777777" w:rsidR="003B4D88" w:rsidRDefault="00B553CC" w:rsidP="00B553CC">
      <w:pPr>
        <w:pStyle w:val="Heading4"/>
        <w:rPr>
          <w:rFonts w:cs="Calibri"/>
        </w:rPr>
      </w:pPr>
      <w:r w:rsidRPr="004556ED">
        <w:rPr>
          <w:rFonts w:cs="Calibri"/>
        </w:rPr>
        <w:t xml:space="preserve">Plan text: </w:t>
      </w:r>
    </w:p>
    <w:p w14:paraId="16E7FD2E" w14:textId="77777777" w:rsidR="003B4D88" w:rsidRDefault="00B553CC" w:rsidP="003B4D88">
      <w:pPr>
        <w:pStyle w:val="Heading4"/>
        <w:numPr>
          <w:ilvl w:val="0"/>
          <w:numId w:val="14"/>
        </w:numPr>
        <w:rPr>
          <w:rFonts w:cs="Calibri"/>
        </w:rPr>
      </w:pPr>
      <w:r w:rsidRPr="004556ED">
        <w:rPr>
          <w:rFonts w:cs="Calibri"/>
        </w:rPr>
        <w:t>Firms should be transformed into worker self-directed enterprises</w:t>
      </w:r>
    </w:p>
    <w:p w14:paraId="3BEDFA97" w14:textId="2B043621" w:rsidR="003B4D88" w:rsidRPr="000C232D" w:rsidRDefault="003B4D88" w:rsidP="003B4D88">
      <w:pPr>
        <w:pStyle w:val="Heading4"/>
        <w:numPr>
          <w:ilvl w:val="0"/>
          <w:numId w:val="14"/>
        </w:numPr>
        <w:rPr>
          <w:rFonts w:cs="Calibri"/>
        </w:rPr>
      </w:pPr>
      <w:r>
        <w:t xml:space="preserve">States </w:t>
      </w:r>
      <w:r w:rsidR="007A0543">
        <w:t>should</w:t>
      </w:r>
      <w:r>
        <w:t xml:space="preserve"> ban the development, production, and use of </w:t>
      </w:r>
      <w:r w:rsidR="00A45E9E">
        <w:t>Lethal Autonomous Weapons</w:t>
      </w:r>
    </w:p>
    <w:p w14:paraId="6B8A9DC0" w14:textId="77777777" w:rsidR="003C08DA" w:rsidRDefault="003C08DA" w:rsidP="003C08DA"/>
    <w:p w14:paraId="4C5B296A" w14:textId="425FAD5D" w:rsidR="007E7C0E" w:rsidRPr="003B4D88" w:rsidRDefault="000E12ED" w:rsidP="007E7C0E">
      <w:pPr>
        <w:pStyle w:val="Heading4"/>
      </w:pPr>
      <w:r>
        <w:t xml:space="preserve">Worker Self-Directed </w:t>
      </w:r>
      <w:r w:rsidR="00D259B6">
        <w:t>Enterprises</w:t>
      </w:r>
      <w:r>
        <w:t xml:space="preserve"> give workers control over all of </w:t>
      </w:r>
      <w:r w:rsidR="00D259B6">
        <w:t>companies’</w:t>
      </w:r>
      <w:r>
        <w:t xml:space="preserve"> decisions</w:t>
      </w:r>
    </w:p>
    <w:p w14:paraId="7CADED4D" w14:textId="77777777" w:rsidR="00B553CC" w:rsidRPr="004556ED" w:rsidRDefault="00B553CC" w:rsidP="00B553CC">
      <w:r w:rsidRPr="004556ED">
        <w:rPr>
          <w:rStyle w:val="Style13ptBold"/>
        </w:rPr>
        <w:t xml:space="preserve">Wolff ND - </w:t>
      </w:r>
      <w:r w:rsidRPr="004556ED">
        <w:t xml:space="preserve">Richard D. Wolff [professor of economics emeritus at the University of Massachusetts, </w:t>
      </w:r>
      <w:proofErr w:type="gramStart"/>
      <w:r w:rsidRPr="004556ED">
        <w:t>Amherst</w:t>
      </w:r>
      <w:proofErr w:type="gramEnd"/>
      <w:r w:rsidRPr="004556ED">
        <w:t xml:space="preserve"> and a visiting professor at the New School in New York City. He has also taught economics at Yale University, the City University of New York, and the University of Paris I (Sorbonne)], “Start with Worker Self-Directed Enterprises,” </w:t>
      </w:r>
      <w:r w:rsidRPr="004556ED">
        <w:rPr>
          <w:i/>
        </w:rPr>
        <w:t>The Next System Project</w:t>
      </w:r>
      <w:r w:rsidRPr="004556ED">
        <w:t>. &lt;https://thenextsystem.org/sites/default/files/2017-08/RickWolff.pdf&gt; AT</w:t>
      </w:r>
    </w:p>
    <w:p w14:paraId="37758C3F" w14:textId="77777777" w:rsidR="00B553CC" w:rsidRPr="004556ED" w:rsidRDefault="00B553CC" w:rsidP="00B553CC">
      <w:pPr>
        <w:ind w:left="720"/>
        <w:rPr>
          <w:sz w:val="10"/>
        </w:rPr>
      </w:pPr>
      <w:r w:rsidRPr="004556ED">
        <w:rPr>
          <w:rStyle w:val="StyleUnderline"/>
        </w:rPr>
        <w:t>We</w:t>
      </w:r>
      <w:r w:rsidRPr="004556ED">
        <w:rPr>
          <w:sz w:val="10"/>
        </w:rPr>
        <w:t xml:space="preserve"> therefore </w:t>
      </w:r>
      <w:r w:rsidRPr="004556ED">
        <w:rPr>
          <w:rStyle w:val="StyleUnderline"/>
        </w:rPr>
        <w:t xml:space="preserve">propose </w:t>
      </w:r>
      <w:r w:rsidRPr="004556ED">
        <w:rPr>
          <w:rStyle w:val="StyleUnderline"/>
          <w:highlight w:val="yellow"/>
        </w:rPr>
        <w:t>reorganizing enterprises such that workers become their own bosses.</w:t>
      </w:r>
      <w:r w:rsidRPr="004556ED">
        <w:rPr>
          <w:sz w:val="10"/>
        </w:rPr>
        <w:t xml:space="preserve"> Specifically, </w:t>
      </w:r>
      <w:r w:rsidRPr="004556ED">
        <w:rPr>
          <w:rStyle w:val="StyleUnderline"/>
        </w:rPr>
        <w:t xml:space="preserve">that </w:t>
      </w:r>
      <w:r w:rsidRPr="004556ED">
        <w:rPr>
          <w:rStyle w:val="StyleUnderline"/>
          <w:highlight w:val="yellow"/>
        </w:rPr>
        <w:t xml:space="preserve">means placing the workers in </w:t>
      </w:r>
      <w:r w:rsidRPr="004556ED">
        <w:rPr>
          <w:rStyle w:val="StyleUnderline"/>
        </w:rPr>
        <w:t xml:space="preserve">the position of </w:t>
      </w:r>
      <w:r w:rsidRPr="004556ED">
        <w:rPr>
          <w:rStyle w:val="StyleUnderline"/>
          <w:highlight w:val="yellow"/>
        </w:rPr>
        <w:t>their own collective board of directors</w:t>
      </w:r>
      <w:r w:rsidRPr="004556ED">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4556ED">
        <w:rPr>
          <w:rStyle w:val="StyleUnderline"/>
          <w:highlight w:val="yellow"/>
        </w:rPr>
        <w:t>decision making</w:t>
      </w:r>
      <w:r w:rsidRPr="004556ED">
        <w:rPr>
          <w:sz w:val="10"/>
        </w:rPr>
        <w:t xml:space="preserve"> now assigned usually and primarily to corporate boards of directors and only secondarily to the major shareholders who choose them—that </w:t>
      </w:r>
      <w:r w:rsidRPr="004556ED">
        <w:rPr>
          <w:rStyle w:val="StyleUnderline"/>
          <w:highlight w:val="yellow"/>
        </w:rPr>
        <w:t>must be transferred to the workers collectively.</w:t>
      </w:r>
      <w:r w:rsidRPr="004556ED">
        <w:rPr>
          <w:sz w:val="10"/>
        </w:rPr>
        <w:t xml:space="preserve"> We call such enterprises worker self-directed enterprises (WSDEs). </w:t>
      </w:r>
      <w:r w:rsidRPr="004556ED">
        <w:rPr>
          <w:rStyle w:val="StyleUnderline"/>
          <w:highlight w:val="yellow"/>
        </w:rPr>
        <w:t>They</w:t>
      </w:r>
      <w:r w:rsidRPr="004556ED">
        <w:rPr>
          <w:sz w:val="10"/>
        </w:rPr>
        <w:t xml:space="preserve"> embody and </w:t>
      </w:r>
      <w:r w:rsidRPr="004556ED">
        <w:rPr>
          <w:rStyle w:val="StyleUnderline"/>
          <w:highlight w:val="yellow"/>
        </w:rPr>
        <w:t>concretize</w:t>
      </w:r>
      <w:r w:rsidRPr="004556ED">
        <w:rPr>
          <w:sz w:val="10"/>
        </w:rPr>
        <w:t xml:space="preserve"> what we mean by </w:t>
      </w:r>
      <w:r w:rsidRPr="004556ED">
        <w:rPr>
          <w:rStyle w:val="StyleUnderline"/>
          <w:highlight w:val="yellow"/>
        </w:rPr>
        <w:t>economic democracy by locating it</w:t>
      </w:r>
      <w:r w:rsidRPr="004556ED">
        <w:rPr>
          <w:sz w:val="10"/>
        </w:rPr>
        <w:t xml:space="preserve"> first and foremost </w:t>
      </w:r>
      <w:r w:rsidRPr="004556ED">
        <w:rPr>
          <w:rStyle w:val="StyleUnderline"/>
          <w:highlight w:val="yellow"/>
        </w:rPr>
        <w:t xml:space="preserve">inside the enterprises producing the goods and services upon which society depends. </w:t>
      </w:r>
      <w:r w:rsidRPr="004556ED">
        <w:rPr>
          <w:sz w:val="10"/>
        </w:rPr>
        <w:t>WSDEs represent the goal and their growth and proliferation represent the mechanism to transition from the present capitalist system to a far better next system.</w:t>
      </w:r>
    </w:p>
    <w:p w14:paraId="33922EAB" w14:textId="77777777" w:rsidR="00B553CC" w:rsidRPr="004556ED" w:rsidRDefault="00B553CC" w:rsidP="00B553CC">
      <w:pPr>
        <w:ind w:left="720"/>
        <w:rPr>
          <w:sz w:val="12"/>
        </w:rPr>
      </w:pPr>
      <w:r w:rsidRPr="004556ED">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p>
    <w:p w14:paraId="0A15318A" w14:textId="77777777" w:rsidR="00B553CC" w:rsidRPr="004556ED" w:rsidRDefault="00B553CC" w:rsidP="00B553CC">
      <w:pPr>
        <w:ind w:left="720"/>
        <w:rPr>
          <w:sz w:val="12"/>
        </w:rPr>
      </w:pPr>
      <w:r w:rsidRPr="004556ED">
        <w:rPr>
          <w:sz w:val="12"/>
        </w:rPr>
        <w:t>Core Goals</w:t>
      </w:r>
    </w:p>
    <w:p w14:paraId="6A1A1F52" w14:textId="77777777" w:rsidR="00B553CC" w:rsidRPr="004556ED" w:rsidRDefault="00B553CC" w:rsidP="00B553CC">
      <w:pPr>
        <w:ind w:left="720"/>
        <w:rPr>
          <w:sz w:val="12"/>
        </w:rPr>
      </w:pPr>
      <w:r w:rsidRPr="004556ED">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4556ED">
        <w:rPr>
          <w:rStyle w:val="StyleUnderline"/>
          <w:highlight w:val="yellow"/>
        </w:rPr>
        <w:t>employees democratically</w:t>
      </w:r>
      <w:r w:rsidRPr="004556ED">
        <w:rPr>
          <w:sz w:val="12"/>
        </w:rPr>
        <w:t xml:space="preserve"> perform the following key enterprise activities: </w:t>
      </w:r>
      <w:r w:rsidRPr="004556ED">
        <w:rPr>
          <w:rStyle w:val="StyleUnderline"/>
          <w:highlight w:val="yellow"/>
        </w:rPr>
        <w:t>(a) divide all the labors to be performed, (b) determine what is to be produced, how it is to be produced, and where it is to be produced, and (c) decide on the use and distribution of the output or revenues</w:t>
      </w:r>
      <w:r w:rsidRPr="004556ED">
        <w:rPr>
          <w:sz w:val="12"/>
        </w:rPr>
        <w:t xml:space="preserve"> (if output is monetized) therefrom.</w:t>
      </w:r>
    </w:p>
    <w:p w14:paraId="073082BB" w14:textId="77777777" w:rsidR="00B553CC" w:rsidRPr="004556ED" w:rsidRDefault="00B553CC" w:rsidP="00B553CC">
      <w:pPr>
        <w:ind w:left="720"/>
        <w:rPr>
          <w:sz w:val="12"/>
        </w:rPr>
      </w:pPr>
      <w:r w:rsidRPr="004556ED">
        <w:rPr>
          <w:sz w:val="12"/>
        </w:rPr>
        <w:t>Major Changes</w:t>
      </w:r>
    </w:p>
    <w:p w14:paraId="6B13EFA9" w14:textId="77777777" w:rsidR="00B553CC" w:rsidRPr="004556ED" w:rsidRDefault="00B553CC" w:rsidP="00B553CC">
      <w:pPr>
        <w:ind w:left="720"/>
        <w:rPr>
          <w:sz w:val="12"/>
        </w:rPr>
      </w:pPr>
      <w:r w:rsidRPr="004556ED">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p>
    <w:p w14:paraId="76DE1B48" w14:textId="77777777" w:rsidR="00B553CC" w:rsidRPr="004556ED" w:rsidRDefault="00B553CC" w:rsidP="00B553CC">
      <w:pPr>
        <w:ind w:left="720"/>
        <w:rPr>
          <w:sz w:val="12"/>
        </w:rPr>
      </w:pPr>
      <w:r w:rsidRPr="004556ED">
        <w:rPr>
          <w:sz w:val="12"/>
        </w:rPr>
        <w:t>Principal Means</w:t>
      </w:r>
    </w:p>
    <w:p w14:paraId="41C980C8" w14:textId="77777777" w:rsidR="00B553CC" w:rsidRPr="004556ED" w:rsidRDefault="00B553CC" w:rsidP="00B553CC">
      <w:pPr>
        <w:ind w:left="720"/>
        <w:rPr>
          <w:sz w:val="12"/>
        </w:rPr>
      </w:pPr>
      <w:r w:rsidRPr="004556ED">
        <w:rPr>
          <w:sz w:val="12"/>
        </w:rPr>
        <w:t>What are the principal means (policies, institutions, behaviors, whatever) through which each of your core goals is pursued?</w:t>
      </w:r>
    </w:p>
    <w:p w14:paraId="6A5E5A96" w14:textId="77777777" w:rsidR="00B553CC" w:rsidRPr="004556ED" w:rsidRDefault="00B553CC" w:rsidP="00B553CC">
      <w:pPr>
        <w:ind w:left="720"/>
        <w:rPr>
          <w:sz w:val="12"/>
        </w:rPr>
      </w:pPr>
      <w:r w:rsidRPr="004556ED">
        <w:rPr>
          <w:sz w:val="12"/>
        </w:rPr>
        <w:t xml:space="preserve">The means to achieve the transition would need to be several. </w:t>
      </w:r>
      <w:r w:rsidRPr="004556ED">
        <w:rPr>
          <w:rStyle w:val="StyleUnderline"/>
          <w:highlight w:val="yellow"/>
        </w:rPr>
        <w:t>Laws would need to be enacted</w:t>
      </w:r>
      <w:r w:rsidRPr="004556ED">
        <w:rPr>
          <w:sz w:val="12"/>
        </w:rPr>
        <w:t xml:space="preserve"> or changed </w:t>
      </w:r>
      <w:r w:rsidRPr="004556ED">
        <w:rPr>
          <w:rStyle w:val="StyleUnderline"/>
          <w:highlight w:val="yellow"/>
        </w:rPr>
        <w:t>to facilitate the conversion</w:t>
      </w:r>
      <w:r w:rsidRPr="004556ED">
        <w:rPr>
          <w:sz w:val="12"/>
        </w:rPr>
        <w:t xml:space="preserve"> of capitalistically organized enterprises </w:t>
      </w:r>
      <w:r w:rsidRPr="004556ED">
        <w:rPr>
          <w:rStyle w:val="StyleUnderline"/>
          <w:highlight w:val="yellow"/>
        </w:rPr>
        <w:t>into WSDEs, the formation of new WSDEs, and the functioning of WSDEs.</w:t>
      </w:r>
      <w:r w:rsidRPr="004556ED">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40C615D7" w14:textId="11B6ACC9" w:rsidR="00B553CC" w:rsidRPr="004556ED" w:rsidRDefault="00B553CC" w:rsidP="00B553CC">
      <w:pPr>
        <w:pStyle w:val="Heading4"/>
        <w:rPr>
          <w:rFonts w:cs="Calibri"/>
        </w:rPr>
      </w:pPr>
      <w:r w:rsidRPr="004556ED">
        <w:rPr>
          <w:rFonts w:cs="Calibri"/>
        </w:rPr>
        <w:lastRenderedPageBreak/>
        <w:t xml:space="preserve">Empirics prove </w:t>
      </w:r>
      <w:proofErr w:type="spellStart"/>
      <w:r w:rsidRPr="004556ED">
        <w:rPr>
          <w:rFonts w:cs="Calibri"/>
        </w:rPr>
        <w:t>prove</w:t>
      </w:r>
      <w:proofErr w:type="spellEnd"/>
      <w:r w:rsidRPr="004556ED">
        <w:rPr>
          <w:rFonts w:cs="Calibri"/>
        </w:rPr>
        <w:t xml:space="preserve"> that self-directed </w:t>
      </w:r>
      <w:r w:rsidR="008E4492">
        <w:rPr>
          <w:rFonts w:cs="Calibri"/>
        </w:rPr>
        <w:t>enterprises</w:t>
      </w:r>
      <w:r w:rsidR="002F52F0">
        <w:rPr>
          <w:rFonts w:cs="Calibri"/>
        </w:rPr>
        <w:t xml:space="preserve"> </w:t>
      </w:r>
      <w:r w:rsidRPr="004556ED">
        <w:rPr>
          <w:rFonts w:cs="Calibri"/>
        </w:rPr>
        <w:t xml:space="preserve">are more democratic and successful. </w:t>
      </w:r>
    </w:p>
    <w:p w14:paraId="0A40C1C9" w14:textId="77777777" w:rsidR="00B553CC" w:rsidRPr="004556ED" w:rsidRDefault="00B553CC" w:rsidP="00B553CC">
      <w:r w:rsidRPr="004556ED">
        <w:t xml:space="preserve">Jerry </w:t>
      </w:r>
      <w:r w:rsidRPr="004556ED">
        <w:rPr>
          <w:b/>
          <w:bCs/>
          <w:sz w:val="26"/>
          <w:szCs w:val="26"/>
        </w:rPr>
        <w:t>Ashton, 13</w:t>
      </w:r>
      <w:r w:rsidRPr="004556ED">
        <w:t xml:space="preserve"> - ("The Worker Self-Directed Enterprise: A "Cure" for Capitalism, or a Slippery Slope to </w:t>
      </w:r>
      <w:proofErr w:type="gramStart"/>
      <w:r w:rsidRPr="004556ED">
        <w:t>Socialism?,</w:t>
      </w:r>
      <w:proofErr w:type="gramEnd"/>
      <w:r w:rsidRPr="004556ED">
        <w:t>" HuffPost, 1-2-2013, accessed 11-16-2021, https://www.huffpost.com/entry/worker-self-directed-enterprise_b_2385334)//MS</w:t>
      </w:r>
    </w:p>
    <w:p w14:paraId="65B35D20" w14:textId="02712781" w:rsidR="002101E6" w:rsidRDefault="00B553CC" w:rsidP="008442A1">
      <w:pPr>
        <w:ind w:left="720"/>
      </w:pPr>
      <w:r w:rsidRPr="004556ED">
        <w:rPr>
          <w:sz w:val="16"/>
          <w:szCs w:val="16"/>
        </w:rPr>
        <w:t xml:space="preserve">Decidedly so, Wolff responds, </w:t>
      </w:r>
      <w:r w:rsidRPr="004556ED">
        <w:rPr>
          <w:szCs w:val="22"/>
        </w:rPr>
        <w:t xml:space="preserve">providing </w:t>
      </w:r>
      <w:r w:rsidRPr="004556ED">
        <w:rPr>
          <w:szCs w:val="22"/>
          <w:highlight w:val="yellow"/>
          <w:u w:val="single"/>
        </w:rPr>
        <w:t>t</w:t>
      </w:r>
      <w:r w:rsidRPr="004556ED">
        <w:rPr>
          <w:highlight w:val="yellow"/>
          <w:u w:val="single"/>
        </w:rPr>
        <w:t>wo financially successful examples</w:t>
      </w:r>
      <w:r w:rsidRPr="004556ED">
        <w:rPr>
          <w:u w:val="single"/>
        </w:rPr>
        <w:t xml:space="preserve"> of </w:t>
      </w:r>
      <w:r w:rsidRPr="004556ED">
        <w:rPr>
          <w:b/>
          <w:bCs/>
          <w:u w:val="single"/>
        </w:rPr>
        <w:t>the workplace being a social activity governed by the norms of community</w:t>
      </w:r>
      <w:r w:rsidRPr="004556ED">
        <w:rPr>
          <w:u w:val="single"/>
        </w:rPr>
        <w:t xml:space="preserve">, </w:t>
      </w:r>
      <w:r w:rsidRPr="004556ED">
        <w:rPr>
          <w:sz w:val="16"/>
          <w:szCs w:val="16"/>
          <w:u w:val="single"/>
        </w:rPr>
        <w:t>one in Spain and one in California</w:t>
      </w:r>
      <w:r w:rsidRPr="004556ED">
        <w:rPr>
          <w:sz w:val="16"/>
          <w:szCs w:val="16"/>
        </w:rPr>
        <w:t>. ¶ Wolff offers as his first example</w:t>
      </w:r>
      <w:r w:rsidRPr="004556ED">
        <w:t xml:space="preserve">, </w:t>
      </w:r>
      <w:r w:rsidRPr="004556ED">
        <w:rPr>
          <w:b/>
          <w:bCs/>
          <w:highlight w:val="yellow"/>
          <w:u w:val="single"/>
        </w:rPr>
        <w:t>the Mondragon Cooperative</w:t>
      </w:r>
      <w:r w:rsidRPr="004556ED">
        <w:rPr>
          <w:u w:val="single"/>
        </w:rPr>
        <w:t xml:space="preserve"> in the North of Spain</w:t>
      </w:r>
      <w:r w:rsidRPr="004556ED">
        <w:t xml:space="preserve">. ¶ </w:t>
      </w:r>
      <w:r w:rsidRPr="004556ED">
        <w:rPr>
          <w:sz w:val="16"/>
          <w:szCs w:val="16"/>
        </w:rPr>
        <w:t xml:space="preserve">This co-op took its name from the </w:t>
      </w:r>
      <w:proofErr w:type="spellStart"/>
      <w:r w:rsidRPr="004556ED">
        <w:rPr>
          <w:sz w:val="16"/>
          <w:szCs w:val="16"/>
        </w:rPr>
        <w:t>Mondragan</w:t>
      </w:r>
      <w:proofErr w:type="spellEnd"/>
      <w:r w:rsidRPr="004556ED">
        <w:rPr>
          <w:sz w:val="16"/>
          <w:szCs w:val="16"/>
        </w:rPr>
        <w:t xml:space="preserve"> University founded by a local Catholic priest by the name of "Father </w:t>
      </w:r>
      <w:proofErr w:type="spellStart"/>
      <w:r w:rsidRPr="004556ED">
        <w:rPr>
          <w:sz w:val="16"/>
          <w:szCs w:val="16"/>
        </w:rPr>
        <w:t>Arizmendi</w:t>
      </w:r>
      <w:proofErr w:type="spellEnd"/>
      <w:r w:rsidRPr="004556ED">
        <w:rPr>
          <w:sz w:val="16"/>
          <w:szCs w:val="16"/>
        </w:rPr>
        <w:t xml:space="preserve">" as a mechanism to enable the poor in that community to learn how to cooperatively run their own business. </w:t>
      </w:r>
      <w:r w:rsidRPr="004556ED">
        <w:rPr>
          <w:sz w:val="16"/>
          <w:szCs w:val="16"/>
          <w:u w:val="single"/>
        </w:rPr>
        <w:t xml:space="preserve">¶ </w:t>
      </w:r>
      <w:r w:rsidRPr="004556ED">
        <w:rPr>
          <w:u w:val="single"/>
        </w:rPr>
        <w:t>Beginning with six workers producing agrarian goods</w:t>
      </w:r>
      <w:r w:rsidRPr="004556ED">
        <w:t xml:space="preserve">, some 55 years later </w:t>
      </w:r>
      <w:r w:rsidRPr="004556ED">
        <w:rPr>
          <w:b/>
          <w:bCs/>
          <w:u w:val="single"/>
        </w:rPr>
        <w:t xml:space="preserve">it </w:t>
      </w:r>
      <w:r w:rsidRPr="004556ED">
        <w:rPr>
          <w:b/>
          <w:bCs/>
          <w:highlight w:val="yellow"/>
          <w:u w:val="single"/>
        </w:rPr>
        <w:t>now employs 120,000</w:t>
      </w:r>
      <w:r w:rsidRPr="004556ED">
        <w:rPr>
          <w:highlight w:val="yellow"/>
          <w:u w:val="single"/>
        </w:rPr>
        <w:t xml:space="preserve"> people</w:t>
      </w:r>
      <w:r w:rsidRPr="004556ED">
        <w:rPr>
          <w:u w:val="single"/>
        </w:rPr>
        <w:t xml:space="preserve"> employed </w:t>
      </w:r>
      <w:r w:rsidRPr="004556ED">
        <w:rPr>
          <w:b/>
          <w:bCs/>
          <w:highlight w:val="yellow"/>
          <w:u w:val="single"/>
        </w:rPr>
        <w:t>in</w:t>
      </w:r>
      <w:r w:rsidRPr="004556ED">
        <w:rPr>
          <w:b/>
          <w:bCs/>
          <w:u w:val="single"/>
        </w:rPr>
        <w:t xml:space="preserve"> some </w:t>
      </w:r>
      <w:r w:rsidRPr="004556ED">
        <w:rPr>
          <w:b/>
          <w:bCs/>
          <w:highlight w:val="yellow"/>
          <w:u w:val="single"/>
        </w:rPr>
        <w:t>100 worker-owned enterprises</w:t>
      </w:r>
      <w:r w:rsidRPr="004556ED">
        <w:rPr>
          <w:u w:val="single"/>
        </w:rPr>
        <w:t xml:space="preserve"> and affiliated organizations. </w:t>
      </w:r>
      <w:r w:rsidRPr="004556ED">
        <w:rPr>
          <w:highlight w:val="yellow"/>
          <w:u w:val="single"/>
        </w:rPr>
        <w:t xml:space="preserve">It is the </w:t>
      </w:r>
      <w:r w:rsidRPr="004556ED">
        <w:rPr>
          <w:b/>
          <w:bCs/>
          <w:highlight w:val="yellow"/>
          <w:u w:val="single"/>
        </w:rPr>
        <w:t>10th largest cooperative in Spain</w:t>
      </w:r>
      <w:r w:rsidRPr="004556ED">
        <w:rPr>
          <w:highlight w:val="yellow"/>
          <w:u w:val="single"/>
        </w:rPr>
        <w:t xml:space="preserve"> and a bulwark against</w:t>
      </w:r>
      <w:r w:rsidRPr="004556ED">
        <w:rPr>
          <w:u w:val="single"/>
        </w:rPr>
        <w:t xml:space="preserve"> that country's steep (elsewhere) </w:t>
      </w:r>
      <w:r w:rsidRPr="004556ED">
        <w:rPr>
          <w:highlight w:val="yellow"/>
          <w:u w:val="single"/>
        </w:rPr>
        <w:t>unemployment</w:t>
      </w:r>
      <w:r w:rsidRPr="004556ED">
        <w:rPr>
          <w:u w:val="single"/>
        </w:rPr>
        <w:t xml:space="preserve"> rate of 22 percent. ¶</w:t>
      </w:r>
      <w:r w:rsidRPr="004556ED">
        <w:t xml:space="preserve"> </w:t>
      </w:r>
      <w:r w:rsidRPr="004556ED">
        <w:rPr>
          <w:sz w:val="16"/>
          <w:szCs w:val="16"/>
        </w:rPr>
        <w:t>"This is a 'a family of cooperatives'</w:t>
      </w:r>
      <w:r w:rsidRPr="004556ED">
        <w:t xml:space="preserve"> in </w:t>
      </w:r>
      <w:r w:rsidRPr="004556ED">
        <w:rPr>
          <w:u w:val="single"/>
        </w:rPr>
        <w:t>which the first commitment is to preserve jobs</w:t>
      </w:r>
      <w:r w:rsidRPr="004556ED">
        <w:t xml:space="preserve"> </w:t>
      </w:r>
      <w:r w:rsidRPr="004556ED">
        <w:rPr>
          <w:sz w:val="16"/>
          <w:szCs w:val="16"/>
        </w:rPr>
        <w:t>-- not satisfy stockholders." Wolff points out. ¶ That same philosophy infuses</w:t>
      </w:r>
      <w:r w:rsidRPr="004556ED">
        <w:t xml:space="preserve"> </w:t>
      </w:r>
      <w:r w:rsidRPr="004556ED">
        <w:rPr>
          <w:b/>
          <w:bCs/>
          <w:highlight w:val="yellow"/>
          <w:u w:val="single"/>
        </w:rPr>
        <w:t xml:space="preserve">the </w:t>
      </w:r>
      <w:proofErr w:type="spellStart"/>
      <w:r w:rsidRPr="004556ED">
        <w:rPr>
          <w:b/>
          <w:bCs/>
          <w:highlight w:val="yellow"/>
          <w:u w:val="single"/>
        </w:rPr>
        <w:t>Arizmendi</w:t>
      </w:r>
      <w:proofErr w:type="spellEnd"/>
      <w:r w:rsidRPr="004556ED">
        <w:rPr>
          <w:b/>
          <w:bCs/>
          <w:highlight w:val="yellow"/>
          <w:u w:val="single"/>
        </w:rPr>
        <w:t xml:space="preserve"> Bakery</w:t>
      </w:r>
      <w:r w:rsidRPr="004556ED">
        <w:rPr>
          <w:u w:val="single"/>
        </w:rPr>
        <w:t xml:space="preserve"> comprising five "sister cooperatives" in the San Francisco Bay Area</w:t>
      </w:r>
      <w:r w:rsidRPr="004556ED">
        <w:t xml:space="preserve">. </w:t>
      </w:r>
      <w:r w:rsidRPr="004556ED">
        <w:rPr>
          <w:sz w:val="16"/>
          <w:szCs w:val="16"/>
        </w:rPr>
        <w:t>Proudly assuming the name of the famous Basque Priest</w:t>
      </w:r>
      <w:r w:rsidRPr="004556ED">
        <w:rPr>
          <w:u w:val="single"/>
        </w:rPr>
        <w:t xml:space="preserve">, this group </w:t>
      </w:r>
      <w:r w:rsidRPr="004556ED">
        <w:rPr>
          <w:b/>
          <w:bCs/>
          <w:u w:val="single"/>
        </w:rPr>
        <w:t>gets rave reviews</w:t>
      </w:r>
      <w:r w:rsidRPr="004556ED">
        <w:rPr>
          <w:u w:val="single"/>
        </w:rPr>
        <w:t xml:space="preserve"> for its pastries and thin-crust pizza </w:t>
      </w:r>
      <w:r w:rsidRPr="004556ED">
        <w:rPr>
          <w:b/>
          <w:bCs/>
          <w:u w:val="single"/>
        </w:rPr>
        <w:t xml:space="preserve">and </w:t>
      </w:r>
      <w:r w:rsidRPr="004556ED">
        <w:rPr>
          <w:b/>
          <w:bCs/>
          <w:highlight w:val="yellow"/>
          <w:u w:val="single"/>
        </w:rPr>
        <w:t>handily outperforms</w:t>
      </w:r>
      <w:r w:rsidRPr="004556ED">
        <w:rPr>
          <w:u w:val="single"/>
        </w:rPr>
        <w:t xml:space="preserve"> its more traditional bakery </w:t>
      </w:r>
      <w:r w:rsidRPr="004556ED">
        <w:rPr>
          <w:highlight w:val="yellow"/>
          <w:u w:val="single"/>
        </w:rPr>
        <w:t xml:space="preserve">competitors </w:t>
      </w:r>
      <w:r w:rsidRPr="004556ED">
        <w:rPr>
          <w:b/>
          <w:bCs/>
          <w:highlight w:val="yellow"/>
          <w:u w:val="single"/>
        </w:rPr>
        <w:t>in both revenue and employee satisfaction</w:t>
      </w:r>
      <w:r w:rsidRPr="004556ED">
        <w:rPr>
          <w:u w:val="single"/>
        </w:rPr>
        <w:t>.</w:t>
      </w:r>
      <w:r w:rsidRPr="004556ED">
        <w:t xml:space="preserve"> ¶ </w:t>
      </w:r>
      <w:r w:rsidRPr="004556ED">
        <w:rPr>
          <w:sz w:val="16"/>
          <w:szCs w:val="16"/>
        </w:rPr>
        <w:t>As their website </w:t>
      </w:r>
      <w:hyperlink r:id="rId9" w:tgtFrame="_hplink" w:history="1">
        <w:r w:rsidRPr="004556ED">
          <w:rPr>
            <w:rStyle w:val="Hyperlink"/>
            <w:sz w:val="16"/>
            <w:szCs w:val="16"/>
          </w:rPr>
          <w:t>proudly states</w:t>
        </w:r>
      </w:hyperlink>
      <w:r w:rsidRPr="004556ED">
        <w:rPr>
          <w:sz w:val="16"/>
          <w:szCs w:val="16"/>
        </w:rPr>
        <w:t xml:space="preserve">, </w:t>
      </w:r>
      <w:r w:rsidRPr="004556ED">
        <w:rPr>
          <w:szCs w:val="22"/>
        </w:rPr>
        <w:t>"</w:t>
      </w:r>
      <w:r w:rsidRPr="004556ED">
        <w:rPr>
          <w:sz w:val="16"/>
          <w:szCs w:val="16"/>
        </w:rPr>
        <w:t xml:space="preserve">We are a cooperative -- a worker-owned and operated business. </w:t>
      </w:r>
      <w:r w:rsidRPr="004556ED">
        <w:rPr>
          <w:u w:val="single"/>
        </w:rPr>
        <w:t>We make decisions democratically, sharing all of the tasks, responsibilities, benefits and risks</w:t>
      </w:r>
      <w:r w:rsidRPr="004556ED">
        <w:t>." ¶</w:t>
      </w:r>
    </w:p>
    <w:p w14:paraId="46894B85" w14:textId="77777777" w:rsidR="000C232D" w:rsidRPr="003B4D88" w:rsidRDefault="000C232D" w:rsidP="000C232D">
      <w:pPr>
        <w:pStyle w:val="Heading4"/>
        <w:rPr>
          <w:rStyle w:val="Style13ptBold"/>
          <w:b/>
          <w:bCs w:val="0"/>
        </w:rPr>
      </w:pPr>
      <w:r w:rsidRPr="003B4D88">
        <w:rPr>
          <w:rStyle w:val="Style13ptBold"/>
          <w:b/>
          <w:bCs w:val="0"/>
        </w:rPr>
        <w:t>States</w:t>
      </w:r>
      <w:r>
        <w:rPr>
          <w:rStyle w:val="Style13ptBold"/>
          <w:b/>
          <w:bCs w:val="0"/>
        </w:rPr>
        <w:t xml:space="preserve"> should ban LAWs</w:t>
      </w:r>
    </w:p>
    <w:p w14:paraId="1C22FAF2" w14:textId="77777777" w:rsidR="000C232D" w:rsidRPr="00527838" w:rsidRDefault="000C232D" w:rsidP="000C232D">
      <w:r w:rsidRPr="00527838">
        <w:rPr>
          <w:rStyle w:val="Style13ptBold"/>
        </w:rPr>
        <w:t>Goose, 15</w:t>
      </w:r>
      <w:r>
        <w:t xml:space="preserve"> – (Stephen, Director of Human Rights Watch's Arms Division, “The Case for Banning Killer Robots” Viewpoints, Vol 58. No. 12., DOI:10.1145/</w:t>
      </w:r>
      <w:proofErr w:type="gramStart"/>
      <w:r>
        <w:t>2835963)//</w:t>
      </w:r>
      <w:proofErr w:type="spellStart"/>
      <w:r>
        <w:t>usc-br</w:t>
      </w:r>
      <w:proofErr w:type="spellEnd"/>
      <w:r>
        <w:t>/</w:t>
      </w:r>
      <w:proofErr w:type="gramEnd"/>
    </w:p>
    <w:p w14:paraId="4A054087" w14:textId="1AA0E1FA" w:rsidR="000C232D" w:rsidRPr="00640F1E" w:rsidRDefault="000C232D" w:rsidP="000C232D">
      <w:pPr>
        <w:rPr>
          <w:u w:val="single"/>
        </w:rPr>
      </w:pPr>
      <w:r>
        <w:t xml:space="preserve">Taken together, this </w:t>
      </w:r>
      <w:r w:rsidRPr="003D33E6">
        <w:rPr>
          <w:rStyle w:val="StyleUnderline"/>
        </w:rPr>
        <w:t>multitude of concerns has led to the call for a preemptive prohibition on fully autonomous weapon systems</w:t>
      </w:r>
      <w:r>
        <w:t>—</w:t>
      </w:r>
      <w:r w:rsidRPr="00526A8D">
        <w:rPr>
          <w:rStyle w:val="StyleUnderline"/>
          <w:highlight w:val="yellow"/>
        </w:rPr>
        <w:t>a new</w:t>
      </w:r>
      <w:r w:rsidRPr="003D33E6">
        <w:rPr>
          <w:rStyle w:val="StyleUnderline"/>
        </w:rPr>
        <w:t xml:space="preserve"> international </w:t>
      </w:r>
      <w:r w:rsidRPr="00526A8D">
        <w:rPr>
          <w:rStyle w:val="StyleUnderline"/>
          <w:highlight w:val="yellow"/>
        </w:rPr>
        <w:t>treaty</w:t>
      </w:r>
      <w:r w:rsidRPr="003D33E6">
        <w:rPr>
          <w:rStyle w:val="StyleUnderline"/>
        </w:rPr>
        <w:t xml:space="preserve"> that </w:t>
      </w:r>
      <w:r w:rsidRPr="00526A8D">
        <w:rPr>
          <w:rStyle w:val="StyleUnderline"/>
          <w:highlight w:val="yellow"/>
        </w:rPr>
        <w:t>would ban</w:t>
      </w:r>
      <w:r w:rsidRPr="003D33E6">
        <w:rPr>
          <w:rStyle w:val="StyleUnderline"/>
        </w:rPr>
        <w:t xml:space="preserve"> the development, production, and use of </w:t>
      </w:r>
      <w:r w:rsidRPr="00526A8D">
        <w:rPr>
          <w:rStyle w:val="StyleUnderline"/>
          <w:highlight w:val="yellow"/>
        </w:rPr>
        <w:t>fully autonomous weapons, and require</w:t>
      </w:r>
      <w:r w:rsidRPr="003D33E6">
        <w:rPr>
          <w:rStyle w:val="StyleUnderline"/>
        </w:rPr>
        <w:t xml:space="preserve"> there is always </w:t>
      </w:r>
      <w:r w:rsidRPr="00526A8D">
        <w:rPr>
          <w:rStyle w:val="Emphasis"/>
          <w:highlight w:val="yellow"/>
        </w:rPr>
        <w:t>m</w:t>
      </w:r>
      <w:r w:rsidRPr="003D33E6">
        <w:rPr>
          <w:rStyle w:val="StyleUnderline"/>
        </w:rPr>
        <w:t xml:space="preserve">eaningful </w:t>
      </w:r>
      <w:r w:rsidRPr="00526A8D">
        <w:rPr>
          <w:rStyle w:val="Emphasis"/>
          <w:highlight w:val="yellow"/>
        </w:rPr>
        <w:t>h</w:t>
      </w:r>
      <w:r w:rsidRPr="003D33E6">
        <w:rPr>
          <w:rStyle w:val="StyleUnderline"/>
        </w:rPr>
        <w:t xml:space="preserve">uman </w:t>
      </w:r>
      <w:r w:rsidRPr="00526A8D">
        <w:rPr>
          <w:rStyle w:val="Emphasis"/>
          <w:highlight w:val="yellow"/>
        </w:rPr>
        <w:t>c</w:t>
      </w:r>
      <w:r w:rsidRPr="003D33E6">
        <w:rPr>
          <w:rStyle w:val="StyleUnderline"/>
        </w:rPr>
        <w:t>ontrol over targeting and kill decisions.</w:t>
      </w:r>
    </w:p>
    <w:p w14:paraId="0596C6B4" w14:textId="3EE1124C" w:rsidR="00B9231D" w:rsidRPr="004556ED" w:rsidRDefault="00C81231" w:rsidP="00B9231D">
      <w:pPr>
        <w:pStyle w:val="Heading2"/>
        <w:rPr>
          <w:rFonts w:cs="Calibri"/>
        </w:rPr>
      </w:pPr>
      <w:r w:rsidRPr="004556ED">
        <w:rPr>
          <w:rFonts w:cs="Calibri"/>
        </w:rPr>
        <w:lastRenderedPageBreak/>
        <w:t xml:space="preserve">Econ </w:t>
      </w:r>
      <w:r w:rsidR="00B9231D" w:rsidRPr="004556ED">
        <w:rPr>
          <w:rFonts w:cs="Calibri"/>
        </w:rPr>
        <w:t>DA</w:t>
      </w:r>
    </w:p>
    <w:p w14:paraId="5E3D3665" w14:textId="77777777" w:rsidR="00B9231D" w:rsidRPr="004556ED" w:rsidRDefault="00B9231D" w:rsidP="00B9231D">
      <w:pPr>
        <w:keepNext/>
        <w:keepLines/>
        <w:spacing w:before="40" w:after="0"/>
        <w:outlineLvl w:val="3"/>
        <w:rPr>
          <w:rFonts w:eastAsia="MS Gothic"/>
          <w:b/>
          <w:iCs/>
          <w:sz w:val="26"/>
        </w:rPr>
      </w:pPr>
      <w:r w:rsidRPr="004556ED">
        <w:rPr>
          <w:rFonts w:eastAsia="MS Gothic"/>
          <w:b/>
          <w:iCs/>
          <w:sz w:val="26"/>
        </w:rPr>
        <w:t xml:space="preserve">The economy is steadily recovering </w:t>
      </w:r>
      <w:proofErr w:type="gramStart"/>
      <w:r w:rsidRPr="004556ED">
        <w:rPr>
          <w:rFonts w:eastAsia="MS Gothic"/>
          <w:b/>
          <w:iCs/>
          <w:sz w:val="26"/>
        </w:rPr>
        <w:t>now, but</w:t>
      </w:r>
      <w:proofErr w:type="gramEnd"/>
      <w:r w:rsidRPr="004556ED">
        <w:rPr>
          <w:rFonts w:eastAsia="MS Gothic"/>
          <w:b/>
          <w:iCs/>
          <w:sz w:val="26"/>
        </w:rPr>
        <w:t xml:space="preserve"> is fragile.</w:t>
      </w:r>
    </w:p>
    <w:p w14:paraId="6D5C9AE7" w14:textId="77777777" w:rsidR="00B9231D" w:rsidRPr="004556ED" w:rsidRDefault="00B9231D" w:rsidP="00B9231D">
      <w:proofErr w:type="spellStart"/>
      <w:r w:rsidRPr="004556ED">
        <w:rPr>
          <w:rStyle w:val="Style13ptBold"/>
        </w:rPr>
        <w:t>Rugaber</w:t>
      </w:r>
      <w:proofErr w:type="spellEnd"/>
      <w:r w:rsidRPr="004556ED">
        <w:rPr>
          <w:rStyle w:val="Style13ptBold"/>
        </w:rPr>
        <w:t xml:space="preserve"> 11/8 - </w:t>
      </w:r>
      <w:r w:rsidRPr="004556ED">
        <w:t xml:space="preserve">Christopher </w:t>
      </w:r>
      <w:proofErr w:type="spellStart"/>
      <w:r w:rsidRPr="004556ED">
        <w:t>Rugaber</w:t>
      </w:r>
      <w:proofErr w:type="spellEnd"/>
      <w:r w:rsidRPr="004556ED">
        <w:t xml:space="preserve"> [Economics Reporter, Associated Press], “'A struggle and a journey': Report shows US economy recovering,” </w:t>
      </w:r>
      <w:r w:rsidRPr="004556ED">
        <w:rPr>
          <w:i/>
        </w:rPr>
        <w:t>Christian Science Monitor</w:t>
      </w:r>
      <w:r w:rsidRPr="004556ED">
        <w:t xml:space="preserve"> (Web). Nov. 8, 2021. Accessed Nov. 8, 2021. &lt;</w:t>
      </w:r>
      <w:hyperlink r:id="rId10" w:history="1">
        <w:r w:rsidRPr="004556ED">
          <w:rPr>
            <w:rStyle w:val="Hyperlink"/>
          </w:rPr>
          <w:t>https://www.csmonitor.com/Business/2021/1108/A-struggle-and-a-journey-Report-shows-US-economy-recovering</w:t>
        </w:r>
      </w:hyperlink>
      <w:r w:rsidRPr="004556ED">
        <w:t>&gt; AT</w:t>
      </w:r>
    </w:p>
    <w:p w14:paraId="14AF846F" w14:textId="77777777" w:rsidR="00B9231D" w:rsidRPr="004556ED" w:rsidRDefault="00B9231D" w:rsidP="00B9231D">
      <w:pPr>
        <w:ind w:left="720"/>
        <w:rPr>
          <w:sz w:val="12"/>
        </w:rPr>
      </w:pPr>
      <w:r w:rsidRPr="004556ED">
        <w:rPr>
          <w:sz w:val="12"/>
        </w:rPr>
        <w:t xml:space="preserve">America’s </w:t>
      </w:r>
      <w:r w:rsidRPr="004556ED">
        <w:rPr>
          <w:rStyle w:val="StyleUnderline"/>
          <w:highlight w:val="yellow"/>
        </w:rPr>
        <w:t>employers accelerated</w:t>
      </w:r>
      <w:r w:rsidRPr="004556ED">
        <w:rPr>
          <w:sz w:val="12"/>
        </w:rPr>
        <w:t xml:space="preserve"> their </w:t>
      </w:r>
      <w:r w:rsidRPr="004556ED">
        <w:rPr>
          <w:rStyle w:val="StyleUnderline"/>
          <w:highlight w:val="yellow"/>
        </w:rPr>
        <w:t>hiring last month</w:t>
      </w:r>
      <w:r w:rsidRPr="004556ED">
        <w:rPr>
          <w:sz w:val="12"/>
        </w:rPr>
        <w:t xml:space="preserve">, adding a solid 531,000 jobs, </w:t>
      </w:r>
      <w:r w:rsidRPr="004556ED">
        <w:rPr>
          <w:rStyle w:val="StyleUnderline"/>
          <w:highlight w:val="yellow"/>
        </w:rPr>
        <w:t>the most since July and a sign that the recovery</w:t>
      </w:r>
      <w:r w:rsidRPr="004556ED">
        <w:rPr>
          <w:sz w:val="12"/>
        </w:rPr>
        <w:t xml:space="preserve"> from the pandemic recession </w:t>
      </w:r>
      <w:r w:rsidRPr="004556ED">
        <w:rPr>
          <w:rStyle w:val="StyleUnderline"/>
          <w:highlight w:val="yellow"/>
        </w:rPr>
        <w:t xml:space="preserve">is overcoming a virus-induced </w:t>
      </w:r>
      <w:proofErr w:type="gramStart"/>
      <w:r w:rsidRPr="004556ED">
        <w:rPr>
          <w:rStyle w:val="StyleUnderline"/>
          <w:highlight w:val="yellow"/>
        </w:rPr>
        <w:t>slowdown.</w:t>
      </w:r>
      <w:r w:rsidRPr="004556ED">
        <w:rPr>
          <w:sz w:val="12"/>
        </w:rPr>
        <w:t>¶</w:t>
      </w:r>
      <w:proofErr w:type="gramEnd"/>
      <w:r w:rsidRPr="004556ED">
        <w:rPr>
          <w:sz w:val="12"/>
        </w:rPr>
        <w:t xml:space="preserve"> Friday’s report from the labor department also showed that </w:t>
      </w:r>
      <w:r w:rsidRPr="004556ED">
        <w:rPr>
          <w:rStyle w:val="StyleUnderline"/>
          <w:highlight w:val="yellow"/>
        </w:rPr>
        <w:t>the unemployment rate fell</w:t>
      </w:r>
      <w:r w:rsidRPr="004556ED">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w:t>
      </w:r>
      <w:proofErr w:type="gramStart"/>
      <w:r w:rsidRPr="004556ED">
        <w:rPr>
          <w:sz w:val="12"/>
        </w:rPr>
        <w:t>jobs.¶</w:t>
      </w:r>
      <w:proofErr w:type="gramEnd"/>
      <w:r w:rsidRPr="004556ED">
        <w:rPr>
          <w:sz w:val="12"/>
        </w:rPr>
        <w:t xml:space="preserve"> All told, </w:t>
      </w:r>
      <w:r w:rsidRPr="004556ED">
        <w:rPr>
          <w:rStyle w:val="StyleUnderline"/>
          <w:highlight w:val="yellow"/>
        </w:rPr>
        <w:t>the figures point to an economy that is steadily recovering from the pandemic recession, with healthy consumer spending prompting companies in nearly every industry to add workers.</w:t>
      </w:r>
      <w:r w:rsidRPr="004556ED">
        <w:rPr>
          <w:sz w:val="12"/>
        </w:rPr>
        <w:t xml:space="preserve"> Though the effects of </w:t>
      </w:r>
      <w:r w:rsidRPr="004556ED">
        <w:rPr>
          <w:rStyle w:val="StyleUnderline"/>
          <w:highlight w:val="yellow"/>
        </w:rPr>
        <w:t>COVID-19 are still causing</w:t>
      </w:r>
      <w:r w:rsidRPr="004556ED">
        <w:rPr>
          <w:sz w:val="12"/>
        </w:rPr>
        <w:t xml:space="preserve"> severe supply </w:t>
      </w:r>
      <w:r w:rsidRPr="004556ED">
        <w:rPr>
          <w:rStyle w:val="StyleUnderline"/>
          <w:highlight w:val="yellow"/>
        </w:rPr>
        <w:t>shortages</w:t>
      </w:r>
      <w:r w:rsidRPr="004556ED">
        <w:rPr>
          <w:sz w:val="12"/>
        </w:rPr>
        <w:t xml:space="preserve">, heightening </w:t>
      </w:r>
      <w:r w:rsidRPr="004556ED">
        <w:rPr>
          <w:rStyle w:val="StyleUnderline"/>
          <w:highlight w:val="yellow"/>
        </w:rPr>
        <w:t>inflation</w:t>
      </w:r>
      <w:r w:rsidRPr="004556ED">
        <w:rPr>
          <w:sz w:val="12"/>
        </w:rPr>
        <w:t xml:space="preserve">, </w:t>
      </w:r>
      <w:r w:rsidRPr="004556ED">
        <w:rPr>
          <w:rStyle w:val="StyleUnderline"/>
          <w:highlight w:val="yellow"/>
        </w:rPr>
        <w:t>and keeping</w:t>
      </w:r>
      <w:r w:rsidRPr="004556ED">
        <w:rPr>
          <w:sz w:val="12"/>
        </w:rPr>
        <w:t xml:space="preserve"> many </w:t>
      </w:r>
      <w:r w:rsidRPr="004556ED">
        <w:rPr>
          <w:rStyle w:val="StyleUnderline"/>
          <w:highlight w:val="yellow"/>
        </w:rPr>
        <w:t>people out of the workforce</w:t>
      </w:r>
      <w:r w:rsidRPr="004556ED">
        <w:rPr>
          <w:sz w:val="12"/>
        </w:rPr>
        <w:t xml:space="preserve">, employers are finding gradually more success in filling near record-high job </w:t>
      </w:r>
      <w:proofErr w:type="gramStart"/>
      <w:r w:rsidRPr="004556ED">
        <w:rPr>
          <w:sz w:val="12"/>
        </w:rPr>
        <w:t>postings.¶</w:t>
      </w:r>
      <w:proofErr w:type="gramEnd"/>
      <w:r w:rsidRPr="004556ED">
        <w:rPr>
          <w:sz w:val="12"/>
        </w:rPr>
        <w:t xml:space="preserve">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w:t>
      </w:r>
      <w:proofErr w:type="gramStart"/>
      <w:r w:rsidRPr="004556ED">
        <w:rPr>
          <w:sz w:val="12"/>
        </w:rPr>
        <w:t>.”¶</w:t>
      </w:r>
      <w:proofErr w:type="gramEnd"/>
      <w:r w:rsidRPr="004556ED">
        <w:rPr>
          <w:sz w:val="12"/>
        </w:rPr>
        <w:t xml:space="preserve">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w:t>
      </w:r>
      <w:proofErr w:type="gramStart"/>
      <w:r w:rsidRPr="004556ED">
        <w:rPr>
          <w:sz w:val="12"/>
        </w:rPr>
        <w:t>term.¶</w:t>
      </w:r>
      <w:proofErr w:type="gramEnd"/>
      <w:r w:rsidRPr="004556ED">
        <w:rPr>
          <w:sz w:val="12"/>
        </w:rPr>
        <w:t xml:space="preserve">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w:t>
      </w:r>
      <w:proofErr w:type="gramStart"/>
      <w:r w:rsidRPr="004556ED">
        <w:rPr>
          <w:sz w:val="12"/>
        </w:rPr>
        <w:t>declines.¶</w:t>
      </w:r>
      <w:proofErr w:type="gramEnd"/>
      <w:r w:rsidRPr="004556ED">
        <w:rPr>
          <w:sz w:val="12"/>
        </w:rPr>
        <w:t xml:space="preserve"> At the same time, though, the nation remains 4.2 million jobs short of the number it had before the pandemic flattened the economy in March 2020. The effects of the virus are still discouraging some people from traveling, shopping, eating out, and attending entertainment </w:t>
      </w:r>
      <w:proofErr w:type="gramStart"/>
      <w:r w:rsidRPr="004556ED">
        <w:rPr>
          <w:sz w:val="12"/>
        </w:rPr>
        <w:t>venues.¶</w:t>
      </w:r>
      <w:proofErr w:type="gramEnd"/>
      <w:r w:rsidRPr="004556ED">
        <w:rPr>
          <w:sz w:val="12"/>
        </w:rPr>
        <w:t xml:space="preserve">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w:t>
      </w:r>
      <w:proofErr w:type="gramStart"/>
      <w:r w:rsidRPr="004556ED">
        <w:rPr>
          <w:sz w:val="12"/>
        </w:rPr>
        <w:t>2020.¶</w:t>
      </w:r>
      <w:proofErr w:type="gramEnd"/>
      <w:r w:rsidRPr="004556ED">
        <w:rPr>
          <w:sz w:val="12"/>
        </w:rPr>
        <w:t xml:space="preserve"> And </w:t>
      </w:r>
      <w:r w:rsidRPr="004556ED">
        <w:rPr>
          <w:rStyle w:val="StyleUnderline"/>
          <w:highlight w:val="yellow"/>
        </w:rPr>
        <w:t>employers, who have been competing to fill jobs from a diminished pool of applicants, raised wages at a solid clip</w:t>
      </w:r>
      <w:r w:rsidRPr="004556ED">
        <w:rPr>
          <w:sz w:val="12"/>
        </w:rPr>
        <w:t xml:space="preserve">: Average hourly pay jumped 4.9% in October compared with a year earlier, up from 4.6% the previous month. Even a gain that strong, though, is barely keeping pace with recent surges in consumer </w:t>
      </w:r>
      <w:proofErr w:type="gramStart"/>
      <w:r w:rsidRPr="004556ED">
        <w:rPr>
          <w:sz w:val="12"/>
        </w:rPr>
        <w:t>inflation.¶</w:t>
      </w:r>
      <w:proofErr w:type="gramEnd"/>
      <w:r w:rsidRPr="004556ED">
        <w:rPr>
          <w:sz w:val="12"/>
        </w:rPr>
        <w:t xml:space="preserve"> Those </w:t>
      </w:r>
      <w:r w:rsidRPr="004556ED">
        <w:rPr>
          <w:rStyle w:val="StyleUnderline"/>
          <w:highlight w:val="yellow"/>
        </w:rPr>
        <w:t>price increases pose a headwind for the economy. Higher costs</w:t>
      </w:r>
      <w:r w:rsidRPr="004556ED">
        <w:rPr>
          <w:sz w:val="12"/>
        </w:rPr>
        <w:t xml:space="preserve"> for food, heating oil, rents, and furniture </w:t>
      </w:r>
      <w:r w:rsidRPr="004556ED">
        <w:rPr>
          <w:rStyle w:val="StyleUnderline"/>
          <w:highlight w:val="yellow"/>
        </w:rPr>
        <w:t>have burdened</w:t>
      </w:r>
      <w:r w:rsidRPr="004556ED">
        <w:rPr>
          <w:sz w:val="12"/>
        </w:rPr>
        <w:t xml:space="preserve"> millions of </w:t>
      </w:r>
      <w:r w:rsidRPr="004556ED">
        <w:rPr>
          <w:rStyle w:val="StyleUnderline"/>
          <w:highlight w:val="yellow"/>
        </w:rPr>
        <w:t>families.</w:t>
      </w:r>
      <w:r w:rsidRPr="004556ED">
        <w:rPr>
          <w:sz w:val="12"/>
        </w:rPr>
        <w:t xml:space="preserve"> Prices rose 4.4% in September compared with 12 months earlier, the sharpest such jump in three </w:t>
      </w:r>
      <w:proofErr w:type="gramStart"/>
      <w:r w:rsidRPr="004556ED">
        <w:rPr>
          <w:sz w:val="12"/>
        </w:rPr>
        <w:t>decades.¶</w:t>
      </w:r>
      <w:proofErr w:type="gramEnd"/>
      <w:r w:rsidRPr="004556ED">
        <w:rPr>
          <w:sz w:val="12"/>
        </w:rPr>
        <w:t xml:space="preserve">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w:t>
      </w:r>
      <w:proofErr w:type="gramStart"/>
      <w:r w:rsidRPr="004556ED">
        <w:rPr>
          <w:sz w:val="12"/>
        </w:rPr>
        <w:t>need.¶</w:t>
      </w:r>
      <w:proofErr w:type="gramEnd"/>
      <w:r w:rsidRPr="004556ED">
        <w:rPr>
          <w:sz w:val="12"/>
        </w:rPr>
        <w:t xml:space="preserve">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w:t>
      </w:r>
      <w:proofErr w:type="gramStart"/>
      <w:r w:rsidRPr="004556ED">
        <w:rPr>
          <w:sz w:val="12"/>
        </w:rPr>
        <w:t>.)¶</w:t>
      </w:r>
      <w:proofErr w:type="gramEnd"/>
      <w:r w:rsidRPr="004556ED">
        <w:rPr>
          <w:sz w:val="12"/>
        </w:rPr>
        <w:t xml:space="preserve"> This past summer, Mr. Frink took coding classes at Tech Elevator, a boot camp, and then landed his new position. Now, he’s earning 35% more than in his previous job and says he’s “blown away” that he already has health care coverage and doesn’t have to wait months to become </w:t>
      </w:r>
      <w:proofErr w:type="gramStart"/>
      <w:r w:rsidRPr="004556ED">
        <w:rPr>
          <w:sz w:val="12"/>
        </w:rPr>
        <w:t>eligible.¶</w:t>
      </w:r>
      <w:proofErr w:type="gramEnd"/>
      <w:r w:rsidRPr="004556ED">
        <w:rPr>
          <w:sz w:val="12"/>
        </w:rPr>
        <w:t xml:space="preserve"> Yet it isn’t only job-switchers who are receiving pay raises. Chad </w:t>
      </w:r>
      <w:proofErr w:type="spellStart"/>
      <w:r w:rsidRPr="004556ED">
        <w:rPr>
          <w:sz w:val="12"/>
        </w:rPr>
        <w:t>Leibundguth</w:t>
      </w:r>
      <w:proofErr w:type="spellEnd"/>
      <w:r w:rsidRPr="004556ED">
        <w:rPr>
          <w:sz w:val="12"/>
        </w:rPr>
        <w:t xml:space="preserve">, a regional director in Tampa for the Robert Half staffing agency, said the job market is the strongest for workers he has seen in his 22-year career. Before the pandemic, he said, you could fill a customer service job in Florida for $14 an </w:t>
      </w:r>
      <w:proofErr w:type="gramStart"/>
      <w:r w:rsidRPr="004556ED">
        <w:rPr>
          <w:sz w:val="12"/>
        </w:rPr>
        <w:t>hour.¶</w:t>
      </w:r>
      <w:proofErr w:type="gramEnd"/>
      <w:r w:rsidRPr="004556ED">
        <w:rPr>
          <w:sz w:val="12"/>
        </w:rPr>
        <w:t xml:space="preserve"> “Nowadays,” he said, “you’ve got to be closer to $20 an hour, because people have options.”¶ Job prospects are brightening even for people who have been out of work for prolonged periods. </w:t>
      </w:r>
      <w:r w:rsidRPr="004556ED">
        <w:rPr>
          <w:rStyle w:val="StyleUnderline"/>
          <w:highlight w:val="yellow"/>
        </w:rPr>
        <w:t>The number of long-term unemployed</w:t>
      </w:r>
      <w:r w:rsidRPr="004556ED">
        <w:rPr>
          <w:sz w:val="12"/>
        </w:rPr>
        <w:t xml:space="preserve"> – people who have been jobless for six months or more – </w:t>
      </w:r>
      <w:r w:rsidRPr="004556ED">
        <w:rPr>
          <w:rStyle w:val="StyleUnderline"/>
          <w:highlight w:val="yellow"/>
        </w:rPr>
        <w:t>has fallen sharply</w:t>
      </w:r>
      <w:r w:rsidRPr="004556ED">
        <w:rPr>
          <w:sz w:val="12"/>
        </w:rPr>
        <w:t xml:space="preserve"> in recent months, to 2.3 million in October from 4.2 million in April. That’s still double the pre-recession total. But it’s an encouraging sign because employers are typically wary of hiring people who haven’t held jobs for an extended </w:t>
      </w:r>
      <w:proofErr w:type="gramStart"/>
      <w:r w:rsidRPr="004556ED">
        <w:rPr>
          <w:sz w:val="12"/>
        </w:rPr>
        <w:t>time.¶</w:t>
      </w:r>
      <w:proofErr w:type="gramEnd"/>
      <w:r w:rsidRPr="004556ED">
        <w:rPr>
          <w:sz w:val="12"/>
        </w:rPr>
        <w:t xml:space="preserv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w:t>
      </w:r>
      <w:proofErr w:type="gramStart"/>
      <w:r w:rsidRPr="004556ED">
        <w:rPr>
          <w:sz w:val="12"/>
        </w:rPr>
        <w:t>experienced.¶</w:t>
      </w:r>
      <w:proofErr w:type="gramEnd"/>
      <w:r w:rsidRPr="004556ED">
        <w:rPr>
          <w:sz w:val="12"/>
        </w:rPr>
        <w:t xml:space="preserve">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w:t>
      </w:r>
      <w:proofErr w:type="gramStart"/>
      <w:r w:rsidRPr="004556ED">
        <w:rPr>
          <w:sz w:val="12"/>
        </w:rPr>
        <w:t>numbers.¶</w:t>
      </w:r>
      <w:proofErr w:type="gramEnd"/>
      <w:r w:rsidRPr="004556ED">
        <w:rPr>
          <w:sz w:val="12"/>
        </w:rPr>
        <w:t xml:space="preserve">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w:t>
      </w:r>
      <w:proofErr w:type="gramStart"/>
      <w:r w:rsidRPr="004556ED">
        <w:rPr>
          <w:sz w:val="12"/>
        </w:rPr>
        <w:t>Minnesota.¶</w:t>
      </w:r>
      <w:proofErr w:type="gramEnd"/>
      <w:r w:rsidRPr="004556ED">
        <w:rPr>
          <w:sz w:val="12"/>
        </w:rPr>
        <w:t xml:space="preserve">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2C785B2F" w14:textId="77777777" w:rsidR="00B9231D" w:rsidRPr="004556ED" w:rsidRDefault="00B9231D" w:rsidP="00B9231D">
      <w:pPr>
        <w:pStyle w:val="Heading4"/>
        <w:rPr>
          <w:rFonts w:eastAsia="MS Gothic" w:cs="Calibri"/>
        </w:rPr>
      </w:pPr>
      <w:r w:rsidRPr="004556ED">
        <w:rPr>
          <w:rFonts w:eastAsia="MS Gothic" w:cs="Calibri"/>
        </w:rPr>
        <w:lastRenderedPageBreak/>
        <w:t>Strikes cause widespread economic harm - GM strikes prove.</w:t>
      </w:r>
    </w:p>
    <w:p w14:paraId="204EF125" w14:textId="77777777" w:rsidR="00B9231D" w:rsidRPr="004556ED" w:rsidRDefault="00B9231D" w:rsidP="00B9231D">
      <w:pPr>
        <w:rPr>
          <w:rFonts w:eastAsia="Cambria"/>
          <w:sz w:val="16"/>
        </w:rPr>
      </w:pPr>
      <w:r w:rsidRPr="004556ED">
        <w:rPr>
          <w:rFonts w:eastAsia="Cambria"/>
          <w:sz w:val="16"/>
        </w:rPr>
        <w:t xml:space="preserve">John </w:t>
      </w:r>
      <w:r w:rsidRPr="004556ED">
        <w:rPr>
          <w:rStyle w:val="Style13ptBold"/>
        </w:rPr>
        <w:t>McElroy</w:t>
      </w:r>
      <w:r w:rsidRPr="004556ED">
        <w:rPr>
          <w:rFonts w:eastAsia="Cambria"/>
          <w:sz w:val="16"/>
        </w:rPr>
        <w:t xml:space="preserve">, </w:t>
      </w:r>
      <w:proofErr w:type="gramStart"/>
      <w:r w:rsidRPr="004556ED">
        <w:rPr>
          <w:rFonts w:eastAsia="Cambria"/>
          <w:sz w:val="16"/>
        </w:rPr>
        <w:t>20</w:t>
      </w:r>
      <w:r w:rsidRPr="004556ED">
        <w:rPr>
          <w:rStyle w:val="Style13ptBold"/>
        </w:rPr>
        <w:t>19</w:t>
      </w:r>
      <w:r w:rsidRPr="004556ED">
        <w:rPr>
          <w:rFonts w:eastAsia="Cambria"/>
          <w:sz w:val="16"/>
        </w:rPr>
        <w:t>,  Strikes</w:t>
      </w:r>
      <w:proofErr w:type="gramEnd"/>
      <w:r w:rsidRPr="004556ED">
        <w:rPr>
          <w:rFonts w:eastAsia="Cambria"/>
          <w:sz w:val="16"/>
        </w:rPr>
        <w:t xml:space="preserve"> Hurt </w:t>
      </w:r>
      <w:proofErr w:type="spellStart"/>
      <w:r w:rsidRPr="004556ED">
        <w:rPr>
          <w:rFonts w:eastAsia="Cambria"/>
          <w:sz w:val="16"/>
        </w:rPr>
        <w:t>Everybody.Wards</w:t>
      </w:r>
      <w:proofErr w:type="spellEnd"/>
      <w:r w:rsidRPr="004556ED">
        <w:rPr>
          <w:rFonts w:eastAsia="Cambria"/>
          <w:sz w:val="16"/>
        </w:rPr>
        <w:t xml:space="preserve"> Auto Industry News, October 25, https://www.wardsauto.com/ideaxchange/strikes-hurt-everybody</w:t>
      </w:r>
    </w:p>
    <w:p w14:paraId="0F85CE78" w14:textId="77777777" w:rsidR="00B9231D" w:rsidRPr="004556ED" w:rsidRDefault="00B9231D" w:rsidP="00B9231D">
      <w:pPr>
        <w:ind w:left="720"/>
        <w:rPr>
          <w:rFonts w:eastAsia="Cambria"/>
          <w:sz w:val="12"/>
        </w:rPr>
      </w:pPr>
      <w:r w:rsidRPr="004556ED">
        <w:rPr>
          <w:rFonts w:eastAsia="Cambria"/>
          <w:sz w:val="12"/>
        </w:rPr>
        <w:t xml:space="preserve">But </w:t>
      </w:r>
      <w:r w:rsidRPr="004556ED">
        <w:rPr>
          <w:rFonts w:eastAsia="Cambria"/>
          <w:bCs/>
          <w:highlight w:val="yellow"/>
          <w:u w:val="single"/>
        </w:rPr>
        <w:t>strikes</w:t>
      </w:r>
      <w:r w:rsidRPr="004556ED">
        <w:rPr>
          <w:rFonts w:eastAsia="Cambria"/>
          <w:bCs/>
          <w:u w:val="single"/>
        </w:rPr>
        <w:t xml:space="preserve"> don’t just hurt the people walking the picket lines or the company they’re striking against. They </w:t>
      </w:r>
      <w:r w:rsidRPr="004556ED">
        <w:rPr>
          <w:rFonts w:eastAsia="Cambria"/>
          <w:bCs/>
          <w:highlight w:val="yellow"/>
          <w:u w:val="single"/>
        </w:rPr>
        <w:t>hurt suppliers,</w:t>
      </w:r>
      <w:r w:rsidRPr="004556ED">
        <w:rPr>
          <w:rFonts w:eastAsia="Cambria"/>
          <w:bCs/>
          <w:u w:val="single"/>
        </w:rPr>
        <w:t xml:space="preserve"> car </w:t>
      </w:r>
      <w:r w:rsidRPr="004556ED">
        <w:rPr>
          <w:rFonts w:eastAsia="Cambria"/>
          <w:bCs/>
          <w:highlight w:val="yellow"/>
          <w:u w:val="single"/>
        </w:rPr>
        <w:t>dealers and the communities located near</w:t>
      </w:r>
      <w:r w:rsidRPr="004556ED">
        <w:rPr>
          <w:rFonts w:eastAsia="Cambria"/>
          <w:bCs/>
          <w:u w:val="single"/>
        </w:rPr>
        <w:t xml:space="preserve"> the </w:t>
      </w:r>
      <w:r w:rsidRPr="004556ED">
        <w:rPr>
          <w:rFonts w:eastAsia="Cambria"/>
          <w:bCs/>
          <w:highlight w:val="yellow"/>
          <w:u w:val="single"/>
        </w:rPr>
        <w:t>plants</w:t>
      </w:r>
      <w:r w:rsidRPr="004556ED">
        <w:rPr>
          <w:rFonts w:eastAsia="Cambria"/>
          <w:bCs/>
          <w:u w:val="single"/>
        </w:rPr>
        <w:t xml:space="preserve">. </w:t>
      </w:r>
      <w:r w:rsidRPr="004556ED">
        <w:rPr>
          <w:rFonts w:eastAsia="Cambria"/>
          <w:sz w:val="12"/>
        </w:rPr>
        <w:t xml:space="preserve">The Anderson Economic Group estimates that </w:t>
      </w:r>
      <w:r w:rsidRPr="004556ED">
        <w:rPr>
          <w:rFonts w:eastAsia="Cambria"/>
          <w:bCs/>
          <w:highlight w:val="yellow"/>
          <w:u w:val="single"/>
        </w:rPr>
        <w:t>75,000 workers at supplier companies were</w:t>
      </w:r>
      <w:r w:rsidRPr="004556ED">
        <w:rPr>
          <w:rFonts w:eastAsia="Cambria"/>
          <w:bCs/>
          <w:u w:val="single"/>
        </w:rPr>
        <w:t xml:space="preserve"> temporarily </w:t>
      </w:r>
      <w:r w:rsidRPr="004556ED">
        <w:rPr>
          <w:rFonts w:eastAsia="Cambria"/>
          <w:bCs/>
          <w:highlight w:val="yellow"/>
          <w:u w:val="single"/>
        </w:rPr>
        <w:t>laid off</w:t>
      </w:r>
      <w:r w:rsidRPr="004556ED">
        <w:rPr>
          <w:rFonts w:eastAsia="Cambria"/>
          <w:bCs/>
          <w:u w:val="single"/>
        </w:rPr>
        <w:t xml:space="preserve"> because of the GM strike</w:t>
      </w:r>
      <w:r w:rsidRPr="004556ED">
        <w:rPr>
          <w:rFonts w:eastAsia="Cambria"/>
          <w:sz w:val="12"/>
        </w:rPr>
        <w:t xml:space="preserve">. Unlike UAW picketers, those supplier workers won’t get any strike pay or an $11,000 contract signing bonus. No, </w:t>
      </w:r>
      <w:r w:rsidRPr="004556ED">
        <w:rPr>
          <w:rFonts w:eastAsia="Cambria"/>
          <w:bCs/>
          <w:highlight w:val="yellow"/>
          <w:u w:val="single"/>
        </w:rPr>
        <w:t>most</w:t>
      </w:r>
      <w:r w:rsidRPr="004556ED">
        <w:rPr>
          <w:rFonts w:eastAsia="Cambria"/>
          <w:bCs/>
          <w:u w:val="single"/>
        </w:rPr>
        <w:t xml:space="preserve"> of them </w:t>
      </w:r>
      <w:r w:rsidRPr="004556ED">
        <w:rPr>
          <w:rFonts w:eastAsia="Cambria"/>
          <w:bCs/>
          <w:highlight w:val="yellow"/>
          <w:u w:val="single"/>
        </w:rPr>
        <w:t>lost close to a month’s</w:t>
      </w:r>
      <w:r w:rsidRPr="004556ED">
        <w:rPr>
          <w:rFonts w:eastAsia="Cambria"/>
          <w:bCs/>
          <w:u w:val="single"/>
        </w:rPr>
        <w:t xml:space="preserve"> worth of </w:t>
      </w:r>
      <w:r w:rsidRPr="004556ED">
        <w:rPr>
          <w:rFonts w:eastAsia="Cambria"/>
          <w:bCs/>
          <w:highlight w:val="yellow"/>
          <w:u w:val="single"/>
        </w:rPr>
        <w:t>wages</w:t>
      </w:r>
      <w:r w:rsidRPr="004556ED">
        <w:rPr>
          <w:rFonts w:eastAsia="Cambria"/>
          <w:bCs/>
          <w:u w:val="single"/>
        </w:rPr>
        <w:t xml:space="preserve">, </w:t>
      </w:r>
      <w:r w:rsidRPr="004556ED">
        <w:rPr>
          <w:rFonts w:eastAsia="Cambria"/>
          <w:bCs/>
          <w:highlight w:val="yellow"/>
          <w:u w:val="single"/>
        </w:rPr>
        <w:t>which must be financially devastating</w:t>
      </w:r>
      <w:r w:rsidRPr="004556ED">
        <w:rPr>
          <w:rFonts w:eastAsia="Cambria"/>
          <w:bCs/>
          <w:u w:val="single"/>
        </w:rPr>
        <w:t xml:space="preserve"> for them</w:t>
      </w:r>
      <w:proofErr w:type="gramStart"/>
      <w:r w:rsidRPr="004556ED">
        <w:rPr>
          <w:rFonts w:eastAsia="Cambria"/>
          <w:bCs/>
          <w:u w:val="single"/>
        </w:rPr>
        <w:t xml:space="preserve">. </w:t>
      </w:r>
      <w:r w:rsidRPr="004556ED">
        <w:rPr>
          <w:rFonts w:eastAsia="Cambria"/>
          <w:sz w:val="12"/>
        </w:rPr>
        <w:t xml:space="preserve"> </w:t>
      </w:r>
      <w:proofErr w:type="gramEnd"/>
      <w:r w:rsidRPr="004556ED">
        <w:rPr>
          <w:rFonts w:eastAsia="Cambria"/>
          <w:bCs/>
          <w:highlight w:val="yellow"/>
          <w:u w:val="single"/>
        </w:rPr>
        <w:t>Suppliers</w:t>
      </w:r>
      <w:r w:rsidRPr="004556ED">
        <w:rPr>
          <w:rFonts w:eastAsia="Cambria"/>
          <w:bCs/>
          <w:u w:val="single"/>
        </w:rPr>
        <w:t xml:space="preserve"> also lost a lot of money.</w:t>
      </w:r>
      <w:r w:rsidRPr="004556ED">
        <w:rPr>
          <w:rFonts w:eastAsia="Cambria"/>
          <w:sz w:val="12"/>
        </w:rPr>
        <w:t xml:space="preserve"> </w:t>
      </w:r>
      <w:r w:rsidRPr="004556ED">
        <w:rPr>
          <w:rFonts w:eastAsia="Cambria"/>
          <w:bCs/>
          <w:u w:val="single"/>
        </w:rPr>
        <w:t xml:space="preserve">So now they’re </w:t>
      </w:r>
      <w:r w:rsidRPr="004556ED">
        <w:rPr>
          <w:rFonts w:eastAsia="Cambria"/>
          <w:bCs/>
          <w:highlight w:val="yellow"/>
          <w:u w:val="single"/>
        </w:rPr>
        <w:t>cutting budgets and delaying capital investments to make up for the lost revenue, which is a further drag on the economy.</w:t>
      </w:r>
      <w:r w:rsidRPr="004556ED">
        <w:rPr>
          <w:rFonts w:eastAsia="Cambria"/>
          <w:bCs/>
          <w:u w:val="single"/>
        </w:rPr>
        <w:t xml:space="preserve"> </w:t>
      </w:r>
      <w:r w:rsidRPr="004556ED">
        <w:rPr>
          <w:rFonts w:eastAsia="Cambria"/>
          <w:sz w:val="12"/>
        </w:rPr>
        <w:t>According to CAR</w:t>
      </w:r>
      <w:r w:rsidRPr="004556ED">
        <w:rPr>
          <w:rFonts w:eastAsia="Cambria"/>
          <w:bCs/>
          <w:u w:val="single"/>
        </w:rPr>
        <w:t xml:space="preserve">, the </w:t>
      </w:r>
      <w:proofErr w:type="gramStart"/>
      <w:r w:rsidRPr="004556ED">
        <w:rPr>
          <w:rFonts w:eastAsia="Cambria"/>
          <w:bCs/>
          <w:highlight w:val="yellow"/>
          <w:u w:val="single"/>
        </w:rPr>
        <w:t>communities</w:t>
      </w:r>
      <w:proofErr w:type="gramEnd"/>
      <w:r w:rsidRPr="004556ED">
        <w:rPr>
          <w:rFonts w:eastAsia="Cambria"/>
          <w:bCs/>
          <w:highlight w:val="yellow"/>
          <w:u w:val="single"/>
        </w:rPr>
        <w:t xml:space="preserve"> and states</w:t>
      </w:r>
      <w:r w:rsidRPr="004556ED">
        <w:rPr>
          <w:rFonts w:eastAsia="Cambria"/>
          <w:bCs/>
          <w:u w:val="single"/>
        </w:rPr>
        <w:t xml:space="preserve"> where GM’s plants are located collectively </w:t>
      </w:r>
      <w:r w:rsidRPr="004556ED">
        <w:rPr>
          <w:rFonts w:eastAsia="Cambria"/>
          <w:bCs/>
          <w:highlight w:val="yellow"/>
          <w:u w:val="single"/>
        </w:rPr>
        <w:t>lost a couple of hundred million dollars in</w:t>
      </w:r>
      <w:r w:rsidRPr="004556ED">
        <w:rPr>
          <w:rFonts w:eastAsia="Cambria"/>
          <w:bCs/>
          <w:u w:val="single"/>
        </w:rPr>
        <w:t xml:space="preserve"> payroll and </w:t>
      </w:r>
      <w:r w:rsidRPr="004556ED">
        <w:rPr>
          <w:rFonts w:eastAsia="Cambria"/>
          <w:bCs/>
          <w:highlight w:val="yellow"/>
          <w:u w:val="single"/>
        </w:rPr>
        <w:t>tax revenu</w:t>
      </w:r>
      <w:r w:rsidRPr="004556ED">
        <w:rPr>
          <w:rFonts w:eastAsia="Cambria"/>
          <w:b/>
          <w:bCs/>
          <w:sz w:val="12"/>
          <w:highlight w:val="yellow"/>
        </w:rPr>
        <w:t>e</w:t>
      </w:r>
      <w:r w:rsidRPr="004556ED">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57A45BE3" w14:textId="77777777" w:rsidR="00B9231D" w:rsidRPr="004556ED" w:rsidRDefault="00B9231D" w:rsidP="00B9231D">
      <w:pPr>
        <w:pStyle w:val="Heading4"/>
        <w:rPr>
          <w:rFonts w:cs="Calibri"/>
        </w:rPr>
      </w:pPr>
      <w:r w:rsidRPr="004556ED">
        <w:rPr>
          <w:rFonts w:cs="Calibri"/>
        </w:rPr>
        <w:t xml:space="preserve">Economic decline causes nuclear war – collapses faith in deterrence </w:t>
      </w:r>
    </w:p>
    <w:p w14:paraId="5766056E" w14:textId="77777777" w:rsidR="00B9231D" w:rsidRPr="004556ED" w:rsidRDefault="00B9231D" w:rsidP="00B9231D">
      <w:proofErr w:type="spellStart"/>
      <w:r w:rsidRPr="004556ED">
        <w:rPr>
          <w:rStyle w:val="Style13ptBold"/>
        </w:rPr>
        <w:t>Tønnesson</w:t>
      </w:r>
      <w:proofErr w:type="spellEnd"/>
      <w:r w:rsidRPr="004556ED">
        <w:rPr>
          <w:rStyle w:val="Style13ptBold"/>
        </w:rPr>
        <w:t>, 15</w:t>
      </w:r>
      <w:r w:rsidRPr="004556ED">
        <w:t xml:space="preserve">—Research Professor, Peace Research Institute Oslo; Leader of East Asia Peace program, Uppsala University (Stein, “Deterrence, interdependence and Sino–US peace,” International Area Studies Review, Vol. 18, No. 3, p. 297-311, </w:t>
      </w:r>
      <w:proofErr w:type="spellStart"/>
      <w:r w:rsidRPr="004556ED">
        <w:t>dml</w:t>
      </w:r>
      <w:proofErr w:type="spellEnd"/>
      <w:r w:rsidRPr="004556ED">
        <w:t>)</w:t>
      </w:r>
    </w:p>
    <w:p w14:paraId="7FEB315C" w14:textId="77777777" w:rsidR="00B9231D" w:rsidRPr="004556ED" w:rsidRDefault="00B9231D" w:rsidP="00B9231D">
      <w:pPr>
        <w:rPr>
          <w:sz w:val="16"/>
          <w:szCs w:val="16"/>
        </w:rPr>
      </w:pPr>
      <w:r w:rsidRPr="004556ED">
        <w:rPr>
          <w:sz w:val="16"/>
          <w:szCs w:val="16"/>
        </w:rPr>
        <w:t xml:space="preserve">Several recent works on China and Sino–US relations have made substantial contributions to the current understanding of how and under what circumstances </w:t>
      </w:r>
      <w:r w:rsidRPr="004556ED">
        <w:rPr>
          <w:rStyle w:val="StyleUnderline"/>
          <w:highlight w:val="cyan"/>
        </w:rPr>
        <w:t>a combination of</w:t>
      </w:r>
      <w:r w:rsidRPr="004556ED">
        <w:rPr>
          <w:sz w:val="16"/>
          <w:szCs w:val="16"/>
        </w:rPr>
        <w:t xml:space="preserve"> nuclear </w:t>
      </w:r>
      <w:r w:rsidRPr="004556ED">
        <w:rPr>
          <w:rStyle w:val="Emphasis"/>
          <w:highlight w:val="cyan"/>
        </w:rPr>
        <w:t>deterrence</w:t>
      </w:r>
      <w:r w:rsidRPr="004556ED">
        <w:rPr>
          <w:rStyle w:val="StyleUnderline"/>
          <w:highlight w:val="cyan"/>
        </w:rPr>
        <w:t xml:space="preserve"> and </w:t>
      </w:r>
      <w:r w:rsidRPr="004556ED">
        <w:rPr>
          <w:rStyle w:val="Emphasis"/>
          <w:highlight w:val="cyan"/>
        </w:rPr>
        <w:t>economic interdependence</w:t>
      </w:r>
      <w:r w:rsidRPr="004556ED">
        <w:rPr>
          <w:rStyle w:val="StyleUnderline"/>
          <w:highlight w:val="cyan"/>
        </w:rPr>
        <w:t xml:space="preserve"> may </w:t>
      </w:r>
      <w:r w:rsidRPr="004556ED">
        <w:rPr>
          <w:rStyle w:val="Emphasis"/>
          <w:highlight w:val="cyan"/>
        </w:rPr>
        <w:t>reduce the risk of war</w:t>
      </w:r>
      <w:r w:rsidRPr="004556ED">
        <w:rPr>
          <w:rStyle w:val="StyleUnderline"/>
          <w:highlight w:val="cyan"/>
        </w:rPr>
        <w:t xml:space="preserve"> between major powers</w:t>
      </w:r>
      <w:r w:rsidRPr="004556ED">
        <w:rPr>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4556ED">
        <w:rPr>
          <w:sz w:val="16"/>
          <w:szCs w:val="16"/>
        </w:rPr>
        <w:t>sides</w:t>
      </w:r>
      <w:proofErr w:type="gramEnd"/>
      <w:r w:rsidRPr="004556ED">
        <w:rPr>
          <w:sz w:val="16"/>
          <w:szCs w:val="16"/>
        </w:rPr>
        <w:t xml:space="preserve"> but asymmetrical or </w:t>
      </w:r>
      <w:r w:rsidRPr="004556ED">
        <w:rPr>
          <w:rStyle w:val="StyleUnderline"/>
        </w:rPr>
        <w:t xml:space="preserve">unbalanced dependencies and </w:t>
      </w:r>
      <w:r w:rsidRPr="004556ED">
        <w:rPr>
          <w:rStyle w:val="StyleUnderline"/>
          <w:highlight w:val="cyan"/>
        </w:rPr>
        <w:t xml:space="preserve">negative trade expectations may </w:t>
      </w:r>
      <w:r w:rsidRPr="004556ED">
        <w:rPr>
          <w:rStyle w:val="Emphasis"/>
          <w:highlight w:val="cyan"/>
        </w:rPr>
        <w:t>generate tensions</w:t>
      </w:r>
      <w:r w:rsidRPr="004556ED">
        <w:rPr>
          <w:rStyle w:val="StyleUnderline"/>
        </w:rPr>
        <w:t xml:space="preserve"> leading to </w:t>
      </w:r>
      <w:r w:rsidRPr="004556ED">
        <w:rPr>
          <w:rStyle w:val="Emphasis"/>
        </w:rPr>
        <w:t>trade wars</w:t>
      </w:r>
      <w:r w:rsidRPr="004556ED">
        <w:rPr>
          <w:rStyle w:val="StyleUnderline"/>
        </w:rPr>
        <w:t xml:space="preserve"> among inter-dependent states </w:t>
      </w:r>
      <w:r w:rsidRPr="004556ED">
        <w:rPr>
          <w:rStyle w:val="StyleUnderline"/>
          <w:highlight w:val="cyan"/>
        </w:rPr>
        <w:t>that</w:t>
      </w:r>
      <w:r w:rsidRPr="004556ED">
        <w:rPr>
          <w:rStyle w:val="StyleUnderline"/>
        </w:rPr>
        <w:t xml:space="preserve"> in turn </w:t>
      </w:r>
      <w:r w:rsidRPr="004556ED">
        <w:rPr>
          <w:rStyle w:val="Emphasis"/>
          <w:highlight w:val="cyan"/>
        </w:rPr>
        <w:t>increase the risk</w:t>
      </w:r>
      <w:r w:rsidRPr="004556ED">
        <w:rPr>
          <w:rStyle w:val="StyleUnderline"/>
          <w:highlight w:val="cyan"/>
        </w:rPr>
        <w:t xml:space="preserve"> of</w:t>
      </w:r>
      <w:r w:rsidRPr="004556ED">
        <w:rPr>
          <w:rStyle w:val="StyleUnderline"/>
        </w:rPr>
        <w:t xml:space="preserve"> </w:t>
      </w:r>
      <w:r w:rsidRPr="004556ED">
        <w:rPr>
          <w:rStyle w:val="Emphasis"/>
        </w:rPr>
        <w:t xml:space="preserve">military </w:t>
      </w:r>
      <w:r w:rsidRPr="004556ED">
        <w:rPr>
          <w:rStyle w:val="Emphasis"/>
          <w:highlight w:val="cyan"/>
        </w:rPr>
        <w:t>conflict</w:t>
      </w:r>
      <w:r w:rsidRPr="004556ED">
        <w:rPr>
          <w:sz w:val="16"/>
          <w:szCs w:val="16"/>
        </w:rPr>
        <w:t xml:space="preserve"> (Copeland, 2015: 1, 14, 437; Roach, 2014). </w:t>
      </w:r>
      <w:r w:rsidRPr="004556ED">
        <w:rPr>
          <w:rStyle w:val="StyleUnderline"/>
        </w:rPr>
        <w:t>The risk may increase if one of the interdependent countries is governed by an inward-looking socio-economic coalition</w:t>
      </w:r>
      <w:r w:rsidRPr="004556ED">
        <w:rPr>
          <w:sz w:val="16"/>
          <w:szCs w:val="16"/>
        </w:rPr>
        <w:t xml:space="preserve"> (Solingen, 2015); second, the risk of war between China and the US should not just be </w:t>
      </w:r>
      <w:proofErr w:type="spellStart"/>
      <w:r w:rsidRPr="004556ED">
        <w:rPr>
          <w:sz w:val="16"/>
          <w:szCs w:val="16"/>
        </w:rPr>
        <w:t>analysed</w:t>
      </w:r>
      <w:proofErr w:type="spellEnd"/>
      <w:r w:rsidRPr="004556ED">
        <w:rPr>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556ED">
        <w:rPr>
          <w:rStyle w:val="StyleUnderline"/>
          <w:highlight w:val="cyan"/>
        </w:rPr>
        <w:t>decisions</w:t>
      </w:r>
      <w:r w:rsidRPr="004556ED">
        <w:rPr>
          <w:rStyle w:val="StyleUnderline"/>
        </w:rPr>
        <w:t xml:space="preserve"> for war and peace </w:t>
      </w:r>
      <w:r w:rsidRPr="004556ED">
        <w:rPr>
          <w:rStyle w:val="StyleUnderline"/>
          <w:highlight w:val="cyan"/>
        </w:rPr>
        <w:t xml:space="preserve">are taken by </w:t>
      </w:r>
      <w:r w:rsidRPr="004556ED">
        <w:rPr>
          <w:rStyle w:val="Emphasis"/>
          <w:highlight w:val="cyan"/>
        </w:rPr>
        <w:t>very few people</w:t>
      </w:r>
      <w:r w:rsidRPr="004556ED">
        <w:rPr>
          <w:rStyle w:val="StyleUnderline"/>
        </w:rPr>
        <w:t xml:space="preserve">, who act on the basis of their </w:t>
      </w:r>
      <w:r w:rsidRPr="004556ED">
        <w:rPr>
          <w:rStyle w:val="Emphasis"/>
        </w:rPr>
        <w:t>future expectations</w:t>
      </w:r>
      <w:r w:rsidRPr="004556ED">
        <w:rPr>
          <w:sz w:val="16"/>
          <w:szCs w:val="16"/>
        </w:rPr>
        <w:t xml:space="preserve">. International relations theory must be supplemented by foreign policy analysis </w:t>
      </w:r>
      <w:proofErr w:type="gramStart"/>
      <w:r w:rsidRPr="004556ED">
        <w:rPr>
          <w:sz w:val="16"/>
          <w:szCs w:val="16"/>
        </w:rPr>
        <w:t>in order to</w:t>
      </w:r>
      <w:proofErr w:type="gramEnd"/>
      <w:r w:rsidRPr="004556ED">
        <w:rPr>
          <w:sz w:val="16"/>
          <w:szCs w:val="16"/>
        </w:rPr>
        <w:t xml:space="preserve"> assess the value attributed by national decision-makers to economic development and their assessments of risks and opportunities. </w:t>
      </w:r>
      <w:r w:rsidRPr="004556ED">
        <w:rPr>
          <w:rStyle w:val="StyleUnderline"/>
          <w:highlight w:val="cyan"/>
        </w:rPr>
        <w:t>If leaders</w:t>
      </w:r>
      <w:r w:rsidRPr="004556ED">
        <w:rPr>
          <w:rStyle w:val="StyleUnderline"/>
        </w:rPr>
        <w:t xml:space="preserve"> on either side</w:t>
      </w:r>
      <w:r w:rsidRPr="004556ED">
        <w:rPr>
          <w:sz w:val="16"/>
          <w:szCs w:val="16"/>
        </w:rPr>
        <w:t xml:space="preserve"> of the Atlantic </w:t>
      </w:r>
      <w:r w:rsidRPr="004556ED">
        <w:rPr>
          <w:rStyle w:val="StyleUnderline"/>
        </w:rPr>
        <w:t xml:space="preserve">begin to </w:t>
      </w:r>
      <w:r w:rsidRPr="004556ED">
        <w:rPr>
          <w:rStyle w:val="Emphasis"/>
        </w:rPr>
        <w:t>seriously fear</w:t>
      </w:r>
      <w:r w:rsidRPr="004556ED">
        <w:rPr>
          <w:rStyle w:val="StyleUnderline"/>
        </w:rPr>
        <w:t xml:space="preserve"> or </w:t>
      </w:r>
      <w:r w:rsidRPr="004556ED">
        <w:rPr>
          <w:rStyle w:val="Emphasis"/>
          <w:highlight w:val="cyan"/>
        </w:rPr>
        <w:t>anticipate</w:t>
      </w:r>
      <w:r w:rsidRPr="004556ED">
        <w:rPr>
          <w:rStyle w:val="StyleUnderline"/>
        </w:rPr>
        <w:t xml:space="preserve"> their own nation’s </w:t>
      </w:r>
      <w:r w:rsidRPr="004556ED">
        <w:rPr>
          <w:rStyle w:val="Emphasis"/>
          <w:highlight w:val="cyan"/>
        </w:rPr>
        <w:t>decline</w:t>
      </w:r>
      <w:r w:rsidRPr="004556ED">
        <w:rPr>
          <w:rStyle w:val="StyleUnderline"/>
        </w:rPr>
        <w:t xml:space="preserve"> then </w:t>
      </w:r>
      <w:r w:rsidRPr="004556ED">
        <w:rPr>
          <w:rStyle w:val="StyleUnderline"/>
          <w:highlight w:val="cyan"/>
        </w:rPr>
        <w:t>they may</w:t>
      </w:r>
      <w:r w:rsidRPr="004556ED">
        <w:rPr>
          <w:rStyle w:val="StyleUnderline"/>
        </w:rPr>
        <w:t xml:space="preserve"> blame this on </w:t>
      </w:r>
      <w:r w:rsidRPr="004556ED">
        <w:rPr>
          <w:rStyle w:val="Emphasis"/>
        </w:rPr>
        <w:t>external dependence</w:t>
      </w:r>
      <w:r w:rsidRPr="004556ED">
        <w:rPr>
          <w:rStyle w:val="StyleUnderline"/>
        </w:rPr>
        <w:t xml:space="preserve">, appeal to </w:t>
      </w:r>
      <w:r w:rsidRPr="004556ED">
        <w:rPr>
          <w:rStyle w:val="Emphasis"/>
        </w:rPr>
        <w:t>anti-foreign sentiments</w:t>
      </w:r>
      <w:r w:rsidRPr="004556ED">
        <w:rPr>
          <w:rStyle w:val="StyleUnderline"/>
        </w:rPr>
        <w:t xml:space="preserve">, </w:t>
      </w:r>
      <w:r w:rsidRPr="004556ED">
        <w:rPr>
          <w:rStyle w:val="StyleUnderline"/>
          <w:highlight w:val="cyan"/>
        </w:rPr>
        <w:t xml:space="preserve">contemplate the </w:t>
      </w:r>
      <w:r w:rsidRPr="004556ED">
        <w:rPr>
          <w:rStyle w:val="Emphasis"/>
          <w:highlight w:val="cyan"/>
        </w:rPr>
        <w:t>use of force</w:t>
      </w:r>
      <w:r w:rsidRPr="004556ED">
        <w:rPr>
          <w:rStyle w:val="StyleUnderline"/>
        </w:rPr>
        <w:t xml:space="preserve"> to gain respect or credibility, adopt </w:t>
      </w:r>
      <w:r w:rsidRPr="004556ED">
        <w:rPr>
          <w:rStyle w:val="Emphasis"/>
        </w:rPr>
        <w:t>protectionist policies</w:t>
      </w:r>
      <w:r w:rsidRPr="004556ED">
        <w:rPr>
          <w:rStyle w:val="StyleUnderline"/>
        </w:rPr>
        <w:t xml:space="preserve">, </w:t>
      </w:r>
      <w:r w:rsidRPr="004556ED">
        <w:rPr>
          <w:rStyle w:val="StyleUnderline"/>
          <w:highlight w:val="cyan"/>
        </w:rPr>
        <w:t>and</w:t>
      </w:r>
      <w:r w:rsidRPr="004556ED">
        <w:rPr>
          <w:sz w:val="16"/>
          <w:szCs w:val="16"/>
        </w:rPr>
        <w:t xml:space="preserve"> ultimately </w:t>
      </w:r>
      <w:r w:rsidRPr="004556ED">
        <w:rPr>
          <w:rStyle w:val="Emphasis"/>
          <w:highlight w:val="cyan"/>
        </w:rPr>
        <w:t>refuse to be deterred</w:t>
      </w:r>
      <w:r w:rsidRPr="004556ED">
        <w:rPr>
          <w:rStyle w:val="StyleUnderline"/>
          <w:highlight w:val="cyan"/>
        </w:rPr>
        <w:t xml:space="preserve"> by</w:t>
      </w:r>
      <w:r w:rsidRPr="004556ED">
        <w:rPr>
          <w:rStyle w:val="StyleUnderline"/>
        </w:rPr>
        <w:t xml:space="preserve"> either </w:t>
      </w:r>
      <w:r w:rsidRPr="004556ED">
        <w:rPr>
          <w:rStyle w:val="StyleUnderline"/>
          <w:highlight w:val="cyan"/>
        </w:rPr>
        <w:t>nuc</w:t>
      </w:r>
      <w:r w:rsidRPr="004556ED">
        <w:rPr>
          <w:rStyle w:val="StyleUnderline"/>
        </w:rPr>
        <w:t>lear arm</w:t>
      </w:r>
      <w:r w:rsidRPr="004556ED">
        <w:rPr>
          <w:rStyle w:val="StyleUnderline"/>
          <w:highlight w:val="cyan"/>
        </w:rPr>
        <w:t>s</w:t>
      </w:r>
      <w:r w:rsidRPr="004556ED">
        <w:rPr>
          <w:rStyle w:val="StyleUnderline"/>
        </w:rPr>
        <w:t xml:space="preserve"> </w:t>
      </w:r>
      <w:r w:rsidRPr="004556ED">
        <w:rPr>
          <w:rStyle w:val="StyleUnderline"/>
          <w:highlight w:val="cyan"/>
        </w:rPr>
        <w:t>or</w:t>
      </w:r>
      <w:r w:rsidRPr="004556ED">
        <w:rPr>
          <w:rStyle w:val="StyleUnderline"/>
        </w:rPr>
        <w:t xml:space="preserve"> prospects of socio</w:t>
      </w:r>
      <w:r w:rsidRPr="004556ED">
        <w:rPr>
          <w:rStyle w:val="StyleUnderline"/>
          <w:highlight w:val="cyan"/>
        </w:rPr>
        <w:t>economic</w:t>
      </w:r>
      <w:r w:rsidRPr="004556ED">
        <w:rPr>
          <w:rStyle w:val="StyleUnderline"/>
        </w:rPr>
        <w:t xml:space="preserve"> </w:t>
      </w:r>
      <w:r w:rsidRPr="004556ED">
        <w:rPr>
          <w:rStyle w:val="StyleUnderline"/>
          <w:highlight w:val="cyan"/>
        </w:rPr>
        <w:t>calamities</w:t>
      </w:r>
      <w:r w:rsidRPr="004556ED">
        <w:rPr>
          <w:rStyle w:val="StyleUnderline"/>
        </w:rPr>
        <w:t xml:space="preserve">. Such a dangerous shift could happen </w:t>
      </w:r>
      <w:r w:rsidRPr="004556ED">
        <w:rPr>
          <w:rStyle w:val="Emphasis"/>
        </w:rPr>
        <w:t>abruptly</w:t>
      </w:r>
      <w:r w:rsidRPr="004556ED">
        <w:rPr>
          <w:sz w:val="16"/>
          <w:szCs w:val="16"/>
        </w:rPr>
        <w:t xml:space="preserve">, i.e. under the instigation of actions by a third party – or against a third </w:t>
      </w:r>
      <w:proofErr w:type="spellStart"/>
      <w:proofErr w:type="gramStart"/>
      <w:r w:rsidRPr="004556ED">
        <w:rPr>
          <w:sz w:val="16"/>
          <w:szCs w:val="16"/>
        </w:rPr>
        <w:t>party.Yet</w:t>
      </w:r>
      <w:proofErr w:type="spellEnd"/>
      <w:proofErr w:type="gramEnd"/>
      <w:r w:rsidRPr="004556ED">
        <w:rPr>
          <w:sz w:val="16"/>
          <w:szCs w:val="16"/>
        </w:rPr>
        <w:t xml:space="preserve"> </w:t>
      </w:r>
      <w:r w:rsidRPr="004556ED">
        <w:rPr>
          <w:rStyle w:val="StyleUnderline"/>
        </w:rPr>
        <w:t xml:space="preserve">as long as there is </w:t>
      </w:r>
      <w:r w:rsidRPr="004556ED">
        <w:rPr>
          <w:rStyle w:val="Emphasis"/>
        </w:rPr>
        <w:t>both nuclear deterrence</w:t>
      </w:r>
      <w:r w:rsidRPr="004556ED">
        <w:rPr>
          <w:rStyle w:val="StyleUnderline"/>
        </w:rPr>
        <w:t xml:space="preserve"> and </w:t>
      </w:r>
      <w:r w:rsidRPr="004556ED">
        <w:rPr>
          <w:rStyle w:val="Emphasis"/>
        </w:rPr>
        <w:t>interdependence</w:t>
      </w:r>
      <w:r w:rsidRPr="004556ED">
        <w:rPr>
          <w:sz w:val="16"/>
          <w:szCs w:val="16"/>
        </w:rPr>
        <w:t xml:space="preserve">, the </w:t>
      </w:r>
      <w:r w:rsidRPr="004556ED">
        <w:rPr>
          <w:rStyle w:val="StyleUnderline"/>
        </w:rPr>
        <w:t>tensions</w:t>
      </w:r>
      <w:r w:rsidRPr="004556ED">
        <w:rPr>
          <w:sz w:val="16"/>
          <w:szCs w:val="16"/>
        </w:rPr>
        <w:t xml:space="preserve"> in East Asia </w:t>
      </w:r>
      <w:r w:rsidRPr="004556ED">
        <w:rPr>
          <w:rStyle w:val="StyleUnderline"/>
        </w:rPr>
        <w:t xml:space="preserve">are </w:t>
      </w:r>
      <w:r w:rsidRPr="004556ED">
        <w:rPr>
          <w:rStyle w:val="Emphasis"/>
        </w:rPr>
        <w:t>unlikely to escalate to war</w:t>
      </w:r>
      <w:r w:rsidRPr="004556ED">
        <w:rPr>
          <w:sz w:val="16"/>
          <w:szCs w:val="16"/>
        </w:rPr>
        <w:t xml:space="preserve">. As Chan (2013) says, all states in the region are aware that they cannot count on support from either China or the US if they make provocative moves. </w:t>
      </w:r>
      <w:r w:rsidRPr="004556ED">
        <w:rPr>
          <w:rStyle w:val="StyleUnderline"/>
        </w:rPr>
        <w:t>The greatest risk is not</w:t>
      </w:r>
      <w:r w:rsidRPr="004556ED">
        <w:rPr>
          <w:sz w:val="16"/>
          <w:szCs w:val="16"/>
        </w:rPr>
        <w:t xml:space="preserve"> that </w:t>
      </w:r>
      <w:r w:rsidRPr="004556ED">
        <w:rPr>
          <w:rStyle w:val="StyleUnderline"/>
        </w:rPr>
        <w:t>a territorial dispute</w:t>
      </w:r>
      <w:r w:rsidRPr="004556ED">
        <w:rPr>
          <w:sz w:val="16"/>
          <w:szCs w:val="16"/>
        </w:rPr>
        <w:t xml:space="preserve"> leads to war under present circumstances </w:t>
      </w:r>
      <w:r w:rsidRPr="004556ED">
        <w:rPr>
          <w:rStyle w:val="StyleUnderline"/>
        </w:rPr>
        <w:t xml:space="preserve">but that </w:t>
      </w:r>
      <w:r w:rsidRPr="004556ED">
        <w:rPr>
          <w:rStyle w:val="Emphasis"/>
          <w:highlight w:val="cyan"/>
        </w:rPr>
        <w:t>changes in the world economy</w:t>
      </w:r>
      <w:r w:rsidRPr="004556ED">
        <w:rPr>
          <w:rStyle w:val="StyleUnderline"/>
          <w:highlight w:val="cyan"/>
        </w:rPr>
        <w:t xml:space="preserve"> </w:t>
      </w:r>
      <w:r w:rsidRPr="004556ED">
        <w:rPr>
          <w:rStyle w:val="StyleUnderline"/>
        </w:rPr>
        <w:t xml:space="preserve">alter those circumstances in ways that </w:t>
      </w:r>
      <w:r w:rsidRPr="004556ED">
        <w:rPr>
          <w:rStyle w:val="StyleUnderline"/>
          <w:highlight w:val="cyan"/>
        </w:rPr>
        <w:t>render</w:t>
      </w:r>
      <w:r w:rsidRPr="004556ED">
        <w:rPr>
          <w:rStyle w:val="StyleUnderline"/>
        </w:rPr>
        <w:t xml:space="preserve"> inter-state </w:t>
      </w:r>
      <w:r w:rsidRPr="004556ED">
        <w:rPr>
          <w:rStyle w:val="StyleUnderline"/>
          <w:highlight w:val="cyan"/>
        </w:rPr>
        <w:t xml:space="preserve">peace </w:t>
      </w:r>
      <w:r w:rsidRPr="004556ED">
        <w:rPr>
          <w:rStyle w:val="Emphasis"/>
          <w:highlight w:val="cyan"/>
        </w:rPr>
        <w:t>more precarious</w:t>
      </w:r>
      <w:r w:rsidRPr="004556ED">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4556ED">
        <w:rPr>
          <w:rStyle w:val="StyleUnderline"/>
          <w:highlight w:val="cyan"/>
        </w:rPr>
        <w:t xml:space="preserve">This could have </w:t>
      </w:r>
      <w:r w:rsidRPr="004556ED">
        <w:rPr>
          <w:rStyle w:val="Emphasis"/>
          <w:highlight w:val="cyan"/>
        </w:rPr>
        <w:t>unforeseen consequences</w:t>
      </w:r>
      <w:r w:rsidRPr="004556ED">
        <w:rPr>
          <w:sz w:val="16"/>
          <w:szCs w:val="16"/>
        </w:rPr>
        <w:t xml:space="preserve"> in the field of security, </w:t>
      </w:r>
      <w:r w:rsidRPr="004556ED">
        <w:rPr>
          <w:rStyle w:val="StyleUnderline"/>
          <w:highlight w:val="cyan"/>
        </w:rPr>
        <w:t xml:space="preserve">with nuclear deterrence </w:t>
      </w:r>
      <w:r w:rsidRPr="004556ED">
        <w:rPr>
          <w:rStyle w:val="StyleUnderline"/>
          <w:highlight w:val="cyan"/>
        </w:rPr>
        <w:lastRenderedPageBreak/>
        <w:t xml:space="preserve">remaining the </w:t>
      </w:r>
      <w:r w:rsidRPr="004556ED">
        <w:rPr>
          <w:rStyle w:val="Emphasis"/>
          <w:highlight w:val="cyan"/>
        </w:rPr>
        <w:t>only factor</w:t>
      </w:r>
      <w:r w:rsidRPr="004556ED">
        <w:rPr>
          <w:rStyle w:val="StyleUnderline"/>
          <w:highlight w:val="cyan"/>
        </w:rPr>
        <w:t xml:space="preserve"> to protect</w:t>
      </w:r>
      <w:r w:rsidRPr="004556ED">
        <w:rPr>
          <w:rStyle w:val="StyleUnderline"/>
        </w:rPr>
        <w:t xml:space="preserve"> the world </w:t>
      </w:r>
      <w:r w:rsidRPr="004556ED">
        <w:rPr>
          <w:rStyle w:val="StyleUnderline"/>
          <w:highlight w:val="cyan"/>
        </w:rPr>
        <w:t xml:space="preserve">from </w:t>
      </w:r>
      <w:r w:rsidRPr="004556ED">
        <w:rPr>
          <w:rStyle w:val="Emphasis"/>
          <w:highlight w:val="cyan"/>
        </w:rPr>
        <w:t>Armageddon</w:t>
      </w:r>
      <w:r w:rsidRPr="004556ED">
        <w:rPr>
          <w:rStyle w:val="StyleUnderline"/>
          <w:highlight w:val="cyan"/>
        </w:rPr>
        <w:t xml:space="preserve">, and </w:t>
      </w:r>
      <w:r w:rsidRPr="004556ED">
        <w:rPr>
          <w:rStyle w:val="Emphasis"/>
          <w:highlight w:val="cyan"/>
        </w:rPr>
        <w:t>unreliably so</w:t>
      </w:r>
      <w:r w:rsidRPr="004556ED">
        <w:rPr>
          <w:rStyle w:val="StyleUnderline"/>
          <w:highlight w:val="cyan"/>
        </w:rPr>
        <w:t xml:space="preserve">. Deterrence could </w:t>
      </w:r>
      <w:r w:rsidRPr="004556ED">
        <w:rPr>
          <w:rStyle w:val="Emphasis"/>
          <w:highlight w:val="cyan"/>
        </w:rPr>
        <w:t>lose its credibility</w:t>
      </w:r>
      <w:r w:rsidRPr="004556ED">
        <w:rPr>
          <w:rStyle w:val="StyleUnderline"/>
        </w:rPr>
        <w:t>: one of the two great powers might gamble that the other yield in a cyber-war or conventional limited war</w:t>
      </w:r>
      <w:r w:rsidRPr="004556ED">
        <w:rPr>
          <w:sz w:val="16"/>
          <w:szCs w:val="16"/>
        </w:rPr>
        <w:t xml:space="preserve">, or </w:t>
      </w:r>
      <w:proofErr w:type="gramStart"/>
      <w:r w:rsidRPr="004556ED">
        <w:rPr>
          <w:sz w:val="16"/>
          <w:szCs w:val="16"/>
        </w:rPr>
        <w:t>third party</w:t>
      </w:r>
      <w:proofErr w:type="gramEnd"/>
      <w:r w:rsidRPr="004556ED">
        <w:rPr>
          <w:sz w:val="16"/>
          <w:szCs w:val="16"/>
        </w:rPr>
        <w:t xml:space="preserve"> countries might engage in conflict with each other, with a view to obliging Washington or Beijing to intervene.</w:t>
      </w:r>
    </w:p>
    <w:p w14:paraId="79A7159A" w14:textId="11D6AF7E" w:rsidR="00B9231D" w:rsidRPr="004556ED" w:rsidRDefault="00B9231D" w:rsidP="00B9231D">
      <w:pPr>
        <w:rPr>
          <w:u w:val="single"/>
        </w:rPr>
      </w:pPr>
      <w:r w:rsidRPr="004556ED">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4556ED">
        <w:rPr>
          <w:rStyle w:val="StyleUnderline"/>
          <w:highlight w:val="cyan"/>
        </w:rPr>
        <w:t xml:space="preserve">the </w:t>
      </w:r>
      <w:r w:rsidRPr="004556ED">
        <w:rPr>
          <w:rStyle w:val="Emphasis"/>
          <w:highlight w:val="cyan"/>
        </w:rPr>
        <w:t>combination</w:t>
      </w:r>
      <w:r w:rsidRPr="004556ED">
        <w:rPr>
          <w:rStyle w:val="StyleUnderline"/>
        </w:rPr>
        <w:t xml:space="preserve"> of </w:t>
      </w:r>
      <w:r w:rsidRPr="004556ED">
        <w:rPr>
          <w:rStyle w:val="Emphasis"/>
        </w:rPr>
        <w:t>deterrence</w:t>
      </w:r>
      <w:r w:rsidRPr="004556ED">
        <w:rPr>
          <w:rStyle w:val="StyleUnderline"/>
        </w:rPr>
        <w:t xml:space="preserve"> and </w:t>
      </w:r>
      <w:r w:rsidRPr="004556ED">
        <w:rPr>
          <w:rStyle w:val="Emphasis"/>
        </w:rPr>
        <w:t>economic interdependence</w:t>
      </w:r>
      <w:r w:rsidRPr="004556ED">
        <w:rPr>
          <w:rStyle w:val="StyleUnderline"/>
        </w:rPr>
        <w:t xml:space="preserve"> </w:t>
      </w:r>
      <w:r w:rsidRPr="004556ED">
        <w:rPr>
          <w:rStyle w:val="StyleUnderline"/>
          <w:highlight w:val="cyan"/>
        </w:rPr>
        <w:t>may</w:t>
      </w:r>
      <w:r w:rsidRPr="004556ED">
        <w:rPr>
          <w:rStyle w:val="StyleUnderline"/>
        </w:rPr>
        <w:t xml:space="preserve"> be </w:t>
      </w:r>
      <w:r w:rsidRPr="004556ED">
        <w:rPr>
          <w:rStyle w:val="Emphasis"/>
        </w:rPr>
        <w:t>enough</w:t>
      </w:r>
      <w:r w:rsidRPr="004556ED">
        <w:rPr>
          <w:rStyle w:val="StyleUnderline"/>
        </w:rPr>
        <w:t xml:space="preserve"> to </w:t>
      </w:r>
      <w:r w:rsidRPr="004556ED">
        <w:rPr>
          <w:rStyle w:val="Emphasis"/>
          <w:highlight w:val="cyan"/>
        </w:rPr>
        <w:t>prevent war</w:t>
      </w:r>
      <w:r w:rsidRPr="004556ED">
        <w:rPr>
          <w:rStyle w:val="StyleUnderline"/>
          <w:highlight w:val="cyan"/>
        </w:rPr>
        <w:t xml:space="preserve"> </w:t>
      </w:r>
      <w:r w:rsidRPr="004556ED">
        <w:rPr>
          <w:rStyle w:val="StyleUnderline"/>
        </w:rPr>
        <w:t xml:space="preserve">among the major powers. Because the </w:t>
      </w:r>
      <w:r w:rsidRPr="004556ED">
        <w:rPr>
          <w:rStyle w:val="StyleUnderline"/>
          <w:highlight w:val="cyan"/>
        </w:rPr>
        <w:t>leaders of nuclear</w:t>
      </w:r>
      <w:r w:rsidRPr="004556ED">
        <w:rPr>
          <w:rStyle w:val="StyleUnderline"/>
        </w:rPr>
        <w:t xml:space="preserve"> armed </w:t>
      </w:r>
      <w:r w:rsidRPr="004556ED">
        <w:rPr>
          <w:rStyle w:val="StyleUnderline"/>
          <w:highlight w:val="cyan"/>
        </w:rPr>
        <w:t>nations</w:t>
      </w:r>
      <w:r w:rsidRPr="004556ED">
        <w:rPr>
          <w:rStyle w:val="StyleUnderline"/>
        </w:rPr>
        <w:t xml:space="preserve"> are fearful of getting into a situation where peace relies uniquely on nuclear deterrence, and because they know that their adversaries have the same fear, they may </w:t>
      </w:r>
      <w:r w:rsidRPr="004556ED">
        <w:rPr>
          <w:rStyle w:val="StyleUnderline"/>
          <w:highlight w:val="cyan"/>
        </w:rPr>
        <w:t xml:space="preserve">accept the risks entailed by </w:t>
      </w:r>
      <w:r w:rsidRPr="004556ED">
        <w:rPr>
          <w:rStyle w:val="Emphasis"/>
          <w:highlight w:val="cyan"/>
        </w:rPr>
        <w:t>depending economically</w:t>
      </w:r>
      <w:r w:rsidRPr="004556ED">
        <w:rPr>
          <w:rStyle w:val="StyleUnderline"/>
        </w:rPr>
        <w:t xml:space="preserve"> on others. And then there will be </w:t>
      </w:r>
      <w:r w:rsidRPr="004556ED">
        <w:rPr>
          <w:rStyle w:val="Emphasis"/>
        </w:rPr>
        <w:t>neither trade wars</w:t>
      </w:r>
      <w:r w:rsidRPr="004556ED">
        <w:rPr>
          <w:rStyle w:val="StyleUnderline"/>
        </w:rPr>
        <w:t xml:space="preserve"> nor </w:t>
      </w:r>
      <w:r w:rsidRPr="004556ED">
        <w:rPr>
          <w:rStyle w:val="Emphasis"/>
        </w:rPr>
        <w:t>shooting wars</w:t>
      </w:r>
      <w:r w:rsidRPr="004556ED">
        <w:rPr>
          <w:rStyle w:val="StyleUnderline"/>
        </w:rPr>
        <w:t xml:space="preserve">, just </w:t>
      </w:r>
      <w:r w:rsidRPr="004556ED">
        <w:rPr>
          <w:rStyle w:val="Emphasis"/>
        </w:rPr>
        <w:t>disputes</w:t>
      </w:r>
      <w:r w:rsidRPr="004556ED">
        <w:rPr>
          <w:rStyle w:val="StyleUnderline"/>
        </w:rPr>
        <w:t xml:space="preserve"> and </w:t>
      </w:r>
      <w:r w:rsidRPr="004556ED">
        <w:rPr>
          <w:rStyle w:val="Emphasis"/>
        </w:rPr>
        <w:t>diplomacy</w:t>
      </w:r>
      <w:r w:rsidRPr="004556ED">
        <w:rPr>
          <w:rStyle w:val="StyleUnderline"/>
        </w:rPr>
        <w:t>.</w:t>
      </w:r>
    </w:p>
    <w:p w14:paraId="4FFFF7ED" w14:textId="4E5613BB" w:rsidR="00E42E4C" w:rsidRPr="004556ED" w:rsidRDefault="00BE2D9A" w:rsidP="00BE2D9A">
      <w:pPr>
        <w:pStyle w:val="Heading2"/>
        <w:rPr>
          <w:rFonts w:cs="Calibri"/>
        </w:rPr>
      </w:pPr>
      <w:r w:rsidRPr="004556ED">
        <w:rPr>
          <w:rFonts w:cs="Calibri"/>
        </w:rPr>
        <w:lastRenderedPageBreak/>
        <w:t>Work K</w:t>
      </w:r>
    </w:p>
    <w:p w14:paraId="2A2F2FA5" w14:textId="77777777" w:rsidR="00BE2D9A" w:rsidRPr="004556ED" w:rsidRDefault="00BE2D9A" w:rsidP="00BE2D9A">
      <w:pPr>
        <w:pStyle w:val="Heading4"/>
        <w:rPr>
          <w:rFonts w:cs="Calibri"/>
        </w:rPr>
      </w:pPr>
      <w:r w:rsidRPr="004556ED">
        <w:rPr>
          <w:rFonts w:cs="Calibri"/>
        </w:rPr>
        <w:t xml:space="preserve">The </w:t>
      </w:r>
      <w:proofErr w:type="spellStart"/>
      <w:r w:rsidRPr="004556ED">
        <w:rPr>
          <w:rFonts w:cs="Calibri"/>
        </w:rPr>
        <w:t>aff’s</w:t>
      </w:r>
      <w:proofErr w:type="spellEnd"/>
      <w:r w:rsidRPr="004556ED">
        <w:rPr>
          <w:rFonts w:cs="Calibri"/>
        </w:rPr>
        <w:t xml:space="preserve"> refusal to work is not a refusal of work – their endorsement of striking reinforces the belief that withholding labor puts people in a position of power. This reduces humans to labor capital, which causes work-dependency and inhibits alternatives.</w:t>
      </w:r>
    </w:p>
    <w:p w14:paraId="6F439672" w14:textId="77777777" w:rsidR="00BE2D9A" w:rsidRPr="004556ED" w:rsidRDefault="00BE2D9A" w:rsidP="00BE2D9A">
      <w:r w:rsidRPr="004556ED">
        <w:rPr>
          <w:rStyle w:val="Style13ptBold"/>
        </w:rPr>
        <w:t>Hoffmann, 20</w:t>
      </w:r>
      <w:r w:rsidRPr="004556ED">
        <w:t xml:space="preserve"> (Maja, "Resolving the ‘jobs-environment-dilemma’? The case for critiques of work in sustainability research. Taylor &amp; Francis, 4-1-2020, https://www.tandfonline.com/doi/full/10.1080/23251042.2020.1790718)//usc-br/</w:t>
      </w:r>
    </w:p>
    <w:p w14:paraId="0EEF7486" w14:textId="77777777" w:rsidR="00BE2D9A" w:rsidRPr="004556ED" w:rsidRDefault="00BE2D9A" w:rsidP="00BE2D9A">
      <w:pPr>
        <w:rPr>
          <w:sz w:val="16"/>
        </w:rPr>
      </w:pPr>
      <w:r w:rsidRPr="004556ED">
        <w:rPr>
          <w:sz w:val="16"/>
        </w:rPr>
        <w:t>The societal dependence on work</w:t>
      </w:r>
    </w:p>
    <w:p w14:paraId="1355FBBE" w14:textId="77777777" w:rsidR="00BE2D9A" w:rsidRPr="004556ED" w:rsidRDefault="00BE2D9A" w:rsidP="00BE2D9A">
      <w:pPr>
        <w:rPr>
          <w:sz w:val="16"/>
        </w:rPr>
      </w:pPr>
      <w:r w:rsidRPr="004556ED">
        <w:rPr>
          <w:sz w:val="16"/>
        </w:rPr>
        <w:t xml:space="preserve">If work is associated with environmental pressures in at least four different ways, </w:t>
      </w:r>
      <w:r w:rsidRPr="004556ED">
        <w:rPr>
          <w:rStyle w:val="StyleUnderline"/>
        </w:rPr>
        <w:t>why do we have to maintain it at constant or increased levels?</w:t>
      </w:r>
      <w:r w:rsidRPr="004556ED">
        <w:rPr>
          <w:sz w:val="16"/>
        </w:rPr>
        <w:t xml:space="preserve"> We hold that </w:t>
      </w:r>
      <w:r w:rsidRPr="004556ED">
        <w:rPr>
          <w:rStyle w:val="StyleUnderline"/>
        </w:rPr>
        <w:t>in industrial society four distinct levels of structural and cultural dependency on work may be discerned</w:t>
      </w:r>
      <w:r w:rsidRPr="004556ED">
        <w:rPr>
          <w:sz w:val="16"/>
        </w:rPr>
        <w:t xml:space="preserve">. These are to be understood as broad analytical categories which in reality comprise and cross individual and structural levels in various </w:t>
      </w:r>
      <w:proofErr w:type="gramStart"/>
      <w:r w:rsidRPr="004556ED">
        <w:rPr>
          <w:sz w:val="16"/>
        </w:rPr>
        <w:t>ways, and</w:t>
      </w:r>
      <w:proofErr w:type="gramEnd"/>
      <w:r w:rsidRPr="004556ED">
        <w:rPr>
          <w:sz w:val="16"/>
        </w:rPr>
        <w:t xml:space="preserve"> are all interdependent.</w:t>
      </w:r>
    </w:p>
    <w:p w14:paraId="64A7714D" w14:textId="77777777" w:rsidR="00BE2D9A" w:rsidRPr="004556ED" w:rsidRDefault="00BE2D9A" w:rsidP="00BE2D9A">
      <w:pPr>
        <w:rPr>
          <w:sz w:val="16"/>
        </w:rPr>
      </w:pPr>
      <w:r w:rsidRPr="004556ED">
        <w:rPr>
          <w:rStyle w:val="StyleUnderline"/>
        </w:rPr>
        <w:t>Personal dependence</w:t>
      </w:r>
      <w:r w:rsidRPr="004556ED">
        <w:rPr>
          <w:sz w:val="16"/>
        </w:rPr>
        <w:t xml:space="preserve">. A first aspect is </w:t>
      </w:r>
      <w:r w:rsidRPr="004556ED">
        <w:rPr>
          <w:rStyle w:val="StyleUnderline"/>
        </w:rPr>
        <w:t>individual or personal dependence on work: Work as regular, gainful employment constitutes one of the central social relations in modern ‘work society’</w:t>
      </w:r>
      <w:r w:rsidRPr="004556ED">
        <w:rPr>
          <w:sz w:val="16"/>
        </w:rPr>
        <w:t xml:space="preserve"> and is a central point of reference in people’s lives. As a principal source of income, waged work fulfils the existential function of providing livelihoods and social security</w:t>
      </w:r>
      <w:r w:rsidRPr="004556ED">
        <w:rPr>
          <w:rStyle w:val="StyleUnderline"/>
        </w:rPr>
        <w:t>. It is constructed to secure basic social rights, social integration, recognition, status, and personal identity</w:t>
      </w:r>
      <w:r w:rsidRPr="004556ED">
        <w:rPr>
          <w:sz w:val="16"/>
        </w:rPr>
        <w:t xml:space="preserve"> (Frayne 2015b; Weeks 2011). This is probably why ‘social’ is so often equated with ‘work’.</w:t>
      </w:r>
    </w:p>
    <w:p w14:paraId="06B2898B" w14:textId="77777777" w:rsidR="00BE2D9A" w:rsidRPr="004556ED" w:rsidRDefault="00BE2D9A" w:rsidP="00BE2D9A">
      <w:pPr>
        <w:rPr>
          <w:sz w:val="16"/>
        </w:rPr>
      </w:pPr>
      <w:r w:rsidRPr="004556ED">
        <w:rPr>
          <w:sz w:val="16"/>
        </w:rPr>
        <w:t xml:space="preserve">State dependence. Secondly, </w:t>
      </w:r>
      <w:r w:rsidRPr="004556ED">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4556ED">
        <w:rPr>
          <w:sz w:val="16"/>
        </w:rPr>
        <w:t xml:space="preserve">. </w:t>
      </w:r>
      <w:r w:rsidRPr="004556ED">
        <w:rPr>
          <w:rStyle w:val="Emphasis"/>
        </w:rPr>
        <w:t xml:space="preserve">Wage </w:t>
      </w:r>
      <w:proofErr w:type="spellStart"/>
      <w:r w:rsidRPr="004556ED">
        <w:rPr>
          <w:rStyle w:val="Emphasis"/>
        </w:rPr>
        <w:t>labour</w:t>
      </w:r>
      <w:proofErr w:type="spellEnd"/>
      <w:r w:rsidRPr="004556ED">
        <w:rPr>
          <w:rStyle w:val="Emphasis"/>
        </w:rPr>
        <w:t xml:space="preserve"> is thus a dominating tool for redistribution;</w:t>
      </w:r>
      <w:r w:rsidRPr="004556ED">
        <w:rPr>
          <w:sz w:val="16"/>
        </w:rPr>
        <w:t xml:space="preserve"> through wages, taxes on wages and on the consumption that production generates, almost all distribution takes place. Hence, </w:t>
      </w:r>
      <w:r w:rsidRPr="004556ED">
        <w:rPr>
          <w:rStyle w:val="StyleUnderline"/>
        </w:rPr>
        <w:t>what the job is, and what is being produced, is of secondary importance</w:t>
      </w:r>
      <w:r w:rsidRPr="004556ED">
        <w:rPr>
          <w:sz w:val="16"/>
        </w:rPr>
        <w:t xml:space="preserve"> (Paulsen 2017). </w:t>
      </w:r>
      <w:r w:rsidRPr="004556ED">
        <w:rPr>
          <w:rStyle w:val="Emphasis"/>
          <w:highlight w:val="yellow"/>
        </w:rPr>
        <w:t>Work is</w:t>
      </w:r>
      <w:r w:rsidRPr="004556ED">
        <w:rPr>
          <w:rStyle w:val="Emphasis"/>
        </w:rPr>
        <w:t xml:space="preserve"> moreover </w:t>
      </w:r>
      <w:r w:rsidRPr="004556ED">
        <w:rPr>
          <w:rStyle w:val="Emphasis"/>
          <w:highlight w:val="yellow"/>
        </w:rPr>
        <w:t>a</w:t>
      </w:r>
      <w:r w:rsidRPr="004556ED">
        <w:rPr>
          <w:rStyle w:val="Emphasis"/>
        </w:rPr>
        <w:t xml:space="preserve"> convenient </w:t>
      </w:r>
      <w:r w:rsidRPr="004556ED">
        <w:rPr>
          <w:rStyle w:val="Emphasis"/>
          <w:highlight w:val="yellow"/>
        </w:rPr>
        <w:t xml:space="preserve">instrument of control </w:t>
      </w:r>
      <w:r w:rsidRPr="004556ED">
        <w:rPr>
          <w:rStyle w:val="StyleUnderline"/>
          <w:highlight w:val="yellow"/>
        </w:rPr>
        <w:t>that</w:t>
      </w:r>
      <w:r w:rsidRPr="004556ED">
        <w:rPr>
          <w:rStyle w:val="StyleUnderline"/>
        </w:rPr>
        <w:t xml:space="preserve"> structures and </w:t>
      </w:r>
      <w:r w:rsidRPr="004556ED">
        <w:rPr>
          <w:rStyle w:val="StyleUnderline"/>
          <w:highlight w:val="yellow"/>
        </w:rPr>
        <w:t xml:space="preserve">disciplines society, and ‘renders populations </w:t>
      </w:r>
      <w:r w:rsidRPr="004556ED">
        <w:rPr>
          <w:rStyle w:val="StyleUnderline"/>
        </w:rPr>
        <w:t xml:space="preserve">at once </w:t>
      </w:r>
      <w:r w:rsidRPr="004556ED">
        <w:rPr>
          <w:rStyle w:val="Emphasis"/>
          <w:highlight w:val="yellow"/>
        </w:rPr>
        <w:t>productive and governable’</w:t>
      </w:r>
      <w:r w:rsidRPr="004556ED">
        <w:rPr>
          <w:sz w:val="16"/>
        </w:rPr>
        <w:t xml:space="preserve"> (Weeks 2011, 54; </w:t>
      </w:r>
      <w:proofErr w:type="spellStart"/>
      <w:r w:rsidRPr="004556ED">
        <w:rPr>
          <w:sz w:val="16"/>
        </w:rPr>
        <w:t>Gorz</w:t>
      </w:r>
      <w:proofErr w:type="spellEnd"/>
      <w:r w:rsidRPr="004556ED">
        <w:rPr>
          <w:sz w:val="16"/>
        </w:rPr>
        <w:t xml:space="preserve"> 1982; </w:t>
      </w:r>
      <w:proofErr w:type="spellStart"/>
      <w:r w:rsidRPr="004556ED">
        <w:rPr>
          <w:sz w:val="16"/>
        </w:rPr>
        <w:t>Lafargue</w:t>
      </w:r>
      <w:proofErr w:type="spellEnd"/>
      <w:r w:rsidRPr="004556ED">
        <w:rPr>
          <w:sz w:val="16"/>
        </w:rPr>
        <w:t xml:space="preserve"> 2014 [1883]). Specifically, </w:t>
      </w:r>
      <w:r w:rsidRPr="004556ED">
        <w:rPr>
          <w:rStyle w:val="StyleUnderline"/>
        </w:rPr>
        <w:t xml:space="preserve">the dominant neoliberal ideology, its condemnation of laziness and </w:t>
      </w:r>
      <w:proofErr w:type="spellStart"/>
      <w:r w:rsidRPr="004556ED">
        <w:rPr>
          <w:rStyle w:val="StyleUnderline"/>
        </w:rPr>
        <w:t>idealisation</w:t>
      </w:r>
      <w:proofErr w:type="spellEnd"/>
      <w:r w:rsidRPr="004556ED">
        <w:rPr>
          <w:rStyle w:val="StyleUnderline"/>
        </w:rPr>
        <w:t xml:space="preserve"> of ‘hardworking people’ has intensified the ‘moral fortification of work’</w:t>
      </w:r>
      <w:r w:rsidRPr="004556ED">
        <w:rPr>
          <w:sz w:val="16"/>
        </w:rPr>
        <w:t xml:space="preserve">. Accordingly, </w:t>
      </w:r>
      <w:r w:rsidRPr="004556ED">
        <w:rPr>
          <w:rStyle w:val="Emphasis"/>
        </w:rPr>
        <w:t>the neoliberal ‘workfare’ reforms have focused on job creation</w:t>
      </w:r>
      <w:r w:rsidRPr="004556ED">
        <w:rPr>
          <w:sz w:val="16"/>
        </w:rPr>
        <w:t xml:space="preserve"> </w:t>
      </w:r>
      <w:r w:rsidRPr="004556ED">
        <w:rPr>
          <w:rStyle w:val="StyleUnderline"/>
        </w:rPr>
        <w:t xml:space="preserve">and the relentless activation for the </w:t>
      </w:r>
      <w:proofErr w:type="spellStart"/>
      <w:r w:rsidRPr="004556ED">
        <w:rPr>
          <w:rStyle w:val="StyleUnderline"/>
        </w:rPr>
        <w:t>labour</w:t>
      </w:r>
      <w:proofErr w:type="spellEnd"/>
      <w:r w:rsidRPr="004556ED">
        <w:rPr>
          <w:rStyle w:val="StyleUnderline"/>
        </w:rPr>
        <w:t xml:space="preserve"> market, effectively ‘</w:t>
      </w:r>
      <w:r w:rsidRPr="004556ED">
        <w:rPr>
          <w:rStyle w:val="Emphasis"/>
        </w:rPr>
        <w:t>enforcing work</w:t>
      </w:r>
      <w:r w:rsidRPr="004556ED">
        <w:rPr>
          <w:rStyle w:val="StyleUnderline"/>
        </w:rPr>
        <w:t xml:space="preserve"> (…) </w:t>
      </w:r>
      <w:r w:rsidRPr="004556ED">
        <w:rPr>
          <w:rStyle w:val="Emphasis"/>
        </w:rPr>
        <w:t>as a key function of the state’</w:t>
      </w:r>
      <w:r w:rsidRPr="004556ED">
        <w:rPr>
          <w:sz w:val="16"/>
        </w:rPr>
        <w:t xml:space="preserve"> (Frayne 2015b, 16).</w:t>
      </w:r>
    </w:p>
    <w:p w14:paraId="0A53428F" w14:textId="77777777" w:rsidR="00BE2D9A" w:rsidRPr="004556ED" w:rsidRDefault="00BE2D9A" w:rsidP="00BE2D9A">
      <w:pPr>
        <w:rPr>
          <w:sz w:val="16"/>
        </w:rPr>
      </w:pPr>
      <w:r w:rsidRPr="004556ED">
        <w:rPr>
          <w:sz w:val="16"/>
        </w:rPr>
        <w:t xml:space="preserve">Economic dependence. Thirdly, besides the economic imperative for individuals to ‘earn a living’ and pay off debt, </w:t>
      </w:r>
      <w:r w:rsidRPr="004556ED">
        <w:rPr>
          <w:rStyle w:val="StyleUnderline"/>
        </w:rPr>
        <w:t xml:space="preserve">modern economies are dependent on work in terms of an industrious </w:t>
      </w:r>
      <w:proofErr w:type="spellStart"/>
      <w:r w:rsidRPr="004556ED">
        <w:rPr>
          <w:rStyle w:val="StyleUnderline"/>
        </w:rPr>
        <w:t>labour</w:t>
      </w:r>
      <w:proofErr w:type="spellEnd"/>
      <w:r w:rsidRPr="004556ED">
        <w:rPr>
          <w:rStyle w:val="StyleUnderline"/>
        </w:rPr>
        <w:t xml:space="preserve"> force, long working hours for increasing economic output under the imperatives of capital accumulation</w:t>
      </w:r>
      <w:r w:rsidRPr="004556ED">
        <w:rPr>
          <w:sz w:val="16"/>
        </w:rPr>
        <w:t xml:space="preserve">, growth and competition, and rising incomes for increasing purchasing power and demand. </w:t>
      </w:r>
      <w:r w:rsidRPr="004556ED">
        <w:rPr>
          <w:rStyle w:val="StyleUnderline"/>
        </w:rPr>
        <w:t xml:space="preserve">Creating or </w:t>
      </w:r>
      <w:r w:rsidRPr="004556ED">
        <w:rPr>
          <w:rStyle w:val="StyleUnderline"/>
          <w:highlight w:val="yellow"/>
        </w:rPr>
        <w:t>preserving jobs constitutes the standard argument for economic growth</w:t>
      </w:r>
      <w:r w:rsidRPr="004556ED">
        <w:rPr>
          <w:rStyle w:val="StyleUnderline"/>
        </w:rPr>
        <w:t>.</w:t>
      </w:r>
      <w:r w:rsidRPr="004556ED">
        <w:rPr>
          <w:sz w:val="16"/>
        </w:rPr>
        <w:t xml:space="preserve"> In turn, work as one basic factor of production creates growth. However</w:t>
      </w:r>
      <w:r w:rsidRPr="004556ED">
        <w:rPr>
          <w:rStyle w:val="StyleUnderline"/>
        </w:rPr>
        <w:t xml:space="preserve">, the relation between growth and employment is conditioned, amongst other factors, primarily by constantly pursued </w:t>
      </w:r>
      <w:proofErr w:type="spellStart"/>
      <w:r w:rsidRPr="004556ED">
        <w:rPr>
          <w:rStyle w:val="StyleUnderline"/>
        </w:rPr>
        <w:t>labour</w:t>
      </w:r>
      <w:proofErr w:type="spellEnd"/>
      <w:r w:rsidRPr="004556ED">
        <w:rPr>
          <w:rStyle w:val="StyleUnderline"/>
        </w:rPr>
        <w:t xml:space="preserve"> productivity: for employment to rise or stay stable, the economy must grow at a sufficiently high rate to exceed productivity gains, </w:t>
      </w:r>
      <w:proofErr w:type="gramStart"/>
      <w:r w:rsidRPr="004556ED">
        <w:rPr>
          <w:rStyle w:val="StyleUnderline"/>
        </w:rPr>
        <w:t>in order to</w:t>
      </w:r>
      <w:proofErr w:type="gramEnd"/>
      <w:r w:rsidRPr="004556ED">
        <w:rPr>
          <w:rStyle w:val="StyleUnderline"/>
        </w:rPr>
        <w:t xml:space="preserve"> offset job losses and avoid ‘jobless growth’</w:t>
      </w:r>
      <w:r w:rsidRPr="004556ED">
        <w:rPr>
          <w:sz w:val="16"/>
        </w:rPr>
        <w:t xml:space="preserve">. Moreover, </w:t>
      </w:r>
      <w:r w:rsidRPr="004556ED">
        <w:rPr>
          <w:rStyle w:val="StyleUnderline"/>
        </w:rPr>
        <w:t xml:space="preserve">faltering expansion triggers a spiral of recession which not only affects economic stability but results in societal </w:t>
      </w:r>
      <w:proofErr w:type="gramStart"/>
      <w:r w:rsidRPr="004556ED">
        <w:rPr>
          <w:rStyle w:val="StyleUnderline"/>
        </w:rPr>
        <w:t>crises as a whole</w:t>
      </w:r>
      <w:proofErr w:type="gramEnd"/>
      <w:r w:rsidRPr="004556ED">
        <w:rPr>
          <w:sz w:val="16"/>
        </w:rPr>
        <w:t xml:space="preserve"> (Jackson 2009; </w:t>
      </w:r>
      <w:proofErr w:type="spellStart"/>
      <w:r w:rsidRPr="004556ED">
        <w:rPr>
          <w:sz w:val="16"/>
        </w:rPr>
        <w:t>Paech</w:t>
      </w:r>
      <w:proofErr w:type="spellEnd"/>
      <w:r w:rsidRPr="004556ED">
        <w:rPr>
          <w:sz w:val="16"/>
        </w:rPr>
        <w:t xml:space="preserve"> 2012). </w:t>
      </w:r>
      <w:r w:rsidRPr="004556ED">
        <w:rPr>
          <w:sz w:val="16"/>
        </w:rPr>
        <w:lastRenderedPageBreak/>
        <w:t xml:space="preserve">However, besides being unsustainable and insatiable, </w:t>
      </w:r>
      <w:r w:rsidRPr="004556ED">
        <w:rPr>
          <w:rStyle w:val="StyleUnderline"/>
          <w:highlight w:val="yellow"/>
        </w:rPr>
        <w:t>growth is</w:t>
      </w:r>
      <w:r w:rsidRPr="004556ED">
        <w:rPr>
          <w:rStyle w:val="StyleUnderline"/>
        </w:rPr>
        <w:t xml:space="preserve"> also </w:t>
      </w:r>
      <w:r w:rsidRPr="004556ED">
        <w:rPr>
          <w:rStyle w:val="StyleUnderline"/>
          <w:highlight w:val="yellow"/>
        </w:rPr>
        <w:t>increasingly unlikely to continue at the rates required</w:t>
      </w:r>
      <w:r w:rsidRPr="004556ED">
        <w:rPr>
          <w:rStyle w:val="StyleUnderline"/>
        </w:rPr>
        <w:t xml:space="preserve"> for economic stability</w:t>
      </w:r>
      <w:r w:rsidRPr="004556ED">
        <w:rPr>
          <w:sz w:val="16"/>
        </w:rPr>
        <w:t xml:space="preserve"> (</w:t>
      </w:r>
      <w:proofErr w:type="spellStart"/>
      <w:r w:rsidRPr="004556ED">
        <w:rPr>
          <w:sz w:val="16"/>
        </w:rPr>
        <w:t>Kallis</w:t>
      </w:r>
      <w:proofErr w:type="spellEnd"/>
      <w:r w:rsidRPr="004556ED">
        <w:rPr>
          <w:sz w:val="16"/>
        </w:rPr>
        <w:t xml:space="preserve"> et al. 2018; IMF 2015). The individual and structural economic dependence on work and </w:t>
      </w:r>
      <w:r w:rsidRPr="004556ED">
        <w:rPr>
          <w:rStyle w:val="StyleUnderline"/>
        </w:rPr>
        <w:t xml:space="preserve">economic growth therefore implies profound vulnerability as livelihoods and political stability are fatefully exposed to global competition and the capitalist imperative of capital </w:t>
      </w:r>
      <w:proofErr w:type="gramStart"/>
      <w:r w:rsidRPr="004556ED">
        <w:rPr>
          <w:rStyle w:val="StyleUnderline"/>
        </w:rPr>
        <w:t>accumulation</w:t>
      </w:r>
      <w:r w:rsidRPr="004556ED">
        <w:rPr>
          <w:sz w:val="16"/>
        </w:rPr>
        <w:t>, and</w:t>
      </w:r>
      <w:proofErr w:type="gramEnd"/>
      <w:r w:rsidRPr="004556ED">
        <w:rPr>
          <w:sz w:val="16"/>
        </w:rPr>
        <w:t xml:space="preserve"> constrained by ‘systemically relevant’ job and growth creating companies, industries and global (financial) markets (</w:t>
      </w:r>
      <w:proofErr w:type="spellStart"/>
      <w:r w:rsidRPr="004556ED">
        <w:rPr>
          <w:sz w:val="16"/>
        </w:rPr>
        <w:t>Gronemeyer</w:t>
      </w:r>
      <w:proofErr w:type="spellEnd"/>
      <w:r w:rsidRPr="004556ED">
        <w:rPr>
          <w:sz w:val="16"/>
        </w:rPr>
        <w:t xml:space="preserve"> 2012; </w:t>
      </w:r>
      <w:proofErr w:type="spellStart"/>
      <w:r w:rsidRPr="004556ED">
        <w:rPr>
          <w:sz w:val="16"/>
        </w:rPr>
        <w:t>Paech</w:t>
      </w:r>
      <w:proofErr w:type="spellEnd"/>
      <w:r w:rsidRPr="004556ED">
        <w:rPr>
          <w:sz w:val="16"/>
        </w:rPr>
        <w:t xml:space="preserve"> 2012).</w:t>
      </w:r>
    </w:p>
    <w:p w14:paraId="372D301B" w14:textId="77777777" w:rsidR="00BE2D9A" w:rsidRPr="004556ED" w:rsidRDefault="00BE2D9A" w:rsidP="00BE2D9A">
      <w:pPr>
        <w:rPr>
          <w:sz w:val="16"/>
        </w:rPr>
      </w:pPr>
      <w:r w:rsidRPr="004556ED">
        <w:rPr>
          <w:sz w:val="16"/>
        </w:rPr>
        <w:t xml:space="preserve">Cultural dependence. A fourth aspect concerns cultural dependence: </w:t>
      </w:r>
      <w:r w:rsidRPr="004556ED">
        <w:rPr>
          <w:rStyle w:val="StyleUnderline"/>
        </w:rPr>
        <w:t>The ‘</w:t>
      </w:r>
      <w:r w:rsidRPr="004556ED">
        <w:rPr>
          <w:rStyle w:val="StyleUnderline"/>
          <w:highlight w:val="yellow"/>
        </w:rPr>
        <w:t>work ethic’</w:t>
      </w:r>
      <w:r w:rsidRPr="004556ED">
        <w:rPr>
          <w:rStyle w:val="StyleUnderline"/>
        </w:rPr>
        <w:t xml:space="preserve"> is the specific morality</w:t>
      </w:r>
      <w:r w:rsidRPr="004556ED">
        <w:rPr>
          <w:sz w:val="16"/>
        </w:rPr>
        <w:t xml:space="preserve"> described by Max Weber (1992[1905]) </w:t>
      </w:r>
      <w:r w:rsidRPr="004556ED">
        <w:rPr>
          <w:rStyle w:val="StyleUnderline"/>
        </w:rPr>
        <w:t xml:space="preserve">as constitutive of modern industrial culture, </w:t>
      </w:r>
      <w:r w:rsidRPr="004556ED">
        <w:rPr>
          <w:sz w:val="16"/>
        </w:rPr>
        <w:t xml:space="preserve">2 </w:t>
      </w:r>
      <w:r w:rsidRPr="004556ED">
        <w:rPr>
          <w:rStyle w:val="StyleUnderline"/>
        </w:rPr>
        <w:t>and determining for all its subjects as shared ‘common senses’ about how work is valued and understood</w:t>
      </w:r>
      <w:r w:rsidRPr="004556ED">
        <w:rPr>
          <w:sz w:val="16"/>
        </w:rPr>
        <w:t xml:space="preserve">. </w:t>
      </w:r>
      <w:r w:rsidRPr="004556ED">
        <w:rPr>
          <w:rStyle w:val="StyleUnderline"/>
        </w:rPr>
        <w:t xml:space="preserve">It </w:t>
      </w:r>
      <w:r w:rsidRPr="004556ED">
        <w:rPr>
          <w:rStyle w:val="StyleUnderline"/>
          <w:highlight w:val="yellow"/>
        </w:rPr>
        <w:t xml:space="preserve">means an ingrained </w:t>
      </w:r>
      <w:r w:rsidRPr="004556ED">
        <w:rPr>
          <w:rStyle w:val="Emphasis"/>
          <w:highlight w:val="yellow"/>
        </w:rPr>
        <w:t>moral compulsion to</w:t>
      </w:r>
      <w:r w:rsidRPr="004556ED">
        <w:rPr>
          <w:rStyle w:val="Emphasis"/>
        </w:rPr>
        <w:t xml:space="preserve"> gainful </w:t>
      </w:r>
      <w:r w:rsidRPr="004556ED">
        <w:rPr>
          <w:rStyle w:val="Emphasis"/>
          <w:highlight w:val="yellow"/>
        </w:rPr>
        <w:t>work and timesaving</w:t>
      </w:r>
      <w:r w:rsidRPr="004556ED">
        <w:rPr>
          <w:sz w:val="16"/>
        </w:rPr>
        <w:t xml:space="preserve">, </w:t>
      </w:r>
      <w:r w:rsidRPr="004556ED">
        <w:rPr>
          <w:rStyle w:val="StyleUnderline"/>
          <w:highlight w:val="yellow"/>
        </w:rPr>
        <w:t>manifested</w:t>
      </w:r>
      <w:r w:rsidRPr="004556ED">
        <w:rPr>
          <w:rStyle w:val="StyleUnderline"/>
        </w:rPr>
        <w:t xml:space="preserve"> in the common ideals of productivity, achievement and entrepreneurship</w:t>
      </w:r>
      <w:r w:rsidRPr="004556ED">
        <w:rPr>
          <w:rStyle w:val="Emphasis"/>
        </w:rPr>
        <w:t xml:space="preserve">, </w:t>
      </w:r>
      <w:r w:rsidRPr="004556ED">
        <w:rPr>
          <w:rStyle w:val="Emphasis"/>
          <w:highlight w:val="yellow"/>
        </w:rPr>
        <w:t>in the feeling of guilt when time is ‘wasted</w:t>
      </w:r>
      <w:r w:rsidRPr="004556ED">
        <w:rPr>
          <w:sz w:val="16"/>
          <w:highlight w:val="yellow"/>
        </w:rPr>
        <w:t>’</w:t>
      </w:r>
      <w:r w:rsidRPr="004556ED">
        <w:rPr>
          <w:sz w:val="16"/>
        </w:rPr>
        <w:t xml:space="preserve">, </w:t>
      </w:r>
      <w:r w:rsidRPr="004556ED">
        <w:rPr>
          <w:rStyle w:val="StyleUnderline"/>
        </w:rPr>
        <w:t xml:space="preserve">in personal identification with one’s ‘calling’, in observations of busyness, even </w:t>
      </w:r>
      <w:r w:rsidRPr="004556ED">
        <w:rPr>
          <w:rStyle w:val="Emphasis"/>
        </w:rPr>
        <w:t xml:space="preserve">burnout as a ‘badge of </w:t>
      </w:r>
      <w:proofErr w:type="spellStart"/>
      <w:r w:rsidRPr="004556ED">
        <w:rPr>
          <w:rStyle w:val="Emphasis"/>
        </w:rPr>
        <w:t>honour</w:t>
      </w:r>
      <w:proofErr w:type="spellEnd"/>
      <w:r w:rsidRPr="004556ED">
        <w:rPr>
          <w:rStyle w:val="Emphasis"/>
        </w:rPr>
        <w:t>’</w:t>
      </w:r>
      <w:r w:rsidRPr="004556ED">
        <w:rPr>
          <w:sz w:val="16"/>
        </w:rPr>
        <w:t xml:space="preserve"> (Paulsen 2014), and in descriptions of a culture that has lost the ‘capacity to relax in the old, uninhibited ways’ (Thompson 1967, 91). </w:t>
      </w:r>
      <w:r w:rsidRPr="004556ED">
        <w:rPr>
          <w:rStyle w:val="StyleUnderline"/>
        </w:rPr>
        <w:t>Even for those who do not share such attitudes towards work, in a work-</w:t>
      </w:r>
      <w:proofErr w:type="spellStart"/>
      <w:r w:rsidRPr="004556ED">
        <w:rPr>
          <w:rStyle w:val="StyleUnderline"/>
        </w:rPr>
        <w:t>centred</w:t>
      </w:r>
      <w:proofErr w:type="spellEnd"/>
      <w:r w:rsidRPr="004556ED">
        <w:rPr>
          <w:rStyle w:val="StyleUnderline"/>
        </w:rPr>
        <w:t xml:space="preserve"> culture it is normal to (seek) work. It is so commonsensical that </w:t>
      </w:r>
      <w:r w:rsidRPr="004556ED">
        <w:rPr>
          <w:rStyle w:val="StyleUnderline"/>
          <w:highlight w:val="yellow"/>
        </w:rPr>
        <w:t xml:space="preserve">it seems </w:t>
      </w:r>
      <w:r w:rsidRPr="004556ED">
        <w:rPr>
          <w:rStyle w:val="Emphasis"/>
          <w:highlight w:val="yellow"/>
        </w:rPr>
        <w:t>impractical to question it,</w:t>
      </w:r>
      <w:r w:rsidRPr="004556ED">
        <w:rPr>
          <w:sz w:val="16"/>
          <w:highlight w:val="yellow"/>
        </w:rPr>
        <w:t xml:space="preserve"> </w:t>
      </w:r>
      <w:r w:rsidRPr="004556ED">
        <w:rPr>
          <w:rStyle w:val="StyleUnderline"/>
          <w:highlight w:val="yellow"/>
        </w:rPr>
        <w:t xml:space="preserve">and it continues to be </w:t>
      </w:r>
      <w:proofErr w:type="spellStart"/>
      <w:r w:rsidRPr="004556ED">
        <w:rPr>
          <w:rStyle w:val="Emphasis"/>
          <w:highlight w:val="yellow"/>
        </w:rPr>
        <w:t>normalised</w:t>
      </w:r>
      <w:proofErr w:type="spellEnd"/>
      <w:r w:rsidRPr="004556ED">
        <w:rPr>
          <w:rStyle w:val="Emphasis"/>
          <w:highlight w:val="yellow"/>
        </w:rPr>
        <w:t xml:space="preserve"> through </w:t>
      </w:r>
      <w:proofErr w:type="spellStart"/>
      <w:r w:rsidRPr="004556ED">
        <w:rPr>
          <w:rStyle w:val="Emphasis"/>
          <w:highlight w:val="yellow"/>
        </w:rPr>
        <w:t>socialisation</w:t>
      </w:r>
      <w:proofErr w:type="spellEnd"/>
      <w:r w:rsidRPr="004556ED">
        <w:rPr>
          <w:rStyle w:val="StyleUnderline"/>
        </w:rPr>
        <w:t xml:space="preserve"> and schooling</w:t>
      </w:r>
      <w:r w:rsidRPr="004556ED">
        <w:rPr>
          <w:sz w:val="16"/>
        </w:rPr>
        <w:t xml:space="preserve">. Consequently, </w:t>
      </w:r>
      <w:r w:rsidRPr="004556ED">
        <w:rPr>
          <w:rStyle w:val="StyleUnderline"/>
          <w:highlight w:val="yellow"/>
        </w:rPr>
        <w:t xml:space="preserve">people become </w:t>
      </w:r>
      <w:r w:rsidRPr="004556ED">
        <w:rPr>
          <w:rStyle w:val="Emphasis"/>
          <w:highlight w:val="yellow"/>
        </w:rPr>
        <w:t>limited in their imagination of alternatives</w:t>
      </w:r>
      <w:r w:rsidRPr="004556ED">
        <w:rPr>
          <w:sz w:val="16"/>
        </w:rPr>
        <w:t xml:space="preserve">, </w:t>
      </w:r>
      <w:r w:rsidRPr="004556ED">
        <w:rPr>
          <w:rStyle w:val="StyleUnderline"/>
        </w:rPr>
        <w:t>the prospect of losing one’s job usually causes heartfelt fear</w:t>
      </w:r>
      <w:r w:rsidRPr="004556ED">
        <w:rPr>
          <w:sz w:val="16"/>
        </w:rPr>
        <w:t xml:space="preserve"> (Standing 2011). </w:t>
      </w:r>
      <w:r w:rsidRPr="004556ED">
        <w:rPr>
          <w:rStyle w:val="StyleUnderline"/>
          <w:highlight w:val="yellow"/>
        </w:rPr>
        <w:t>For a work society</w:t>
      </w:r>
      <w:r w:rsidRPr="004556ED">
        <w:rPr>
          <w:rStyle w:val="StyleUnderline"/>
        </w:rPr>
        <w:t xml:space="preserve"> that ‘does no longer know of those other higher and more meaningful activities for the sake of which this freedom would deserve to be won’, </w:t>
      </w:r>
      <w:r w:rsidRPr="004556ED">
        <w:rPr>
          <w:rStyle w:val="Emphasis"/>
          <w:highlight w:val="yellow"/>
        </w:rPr>
        <w:t>there can be nothing worse than the cessation of work</w:t>
      </w:r>
      <w:r w:rsidRPr="004556ED">
        <w:rPr>
          <w:sz w:val="16"/>
        </w:rPr>
        <w:t xml:space="preserve"> (Hannah Arendt, cited in </w:t>
      </w:r>
      <w:proofErr w:type="spellStart"/>
      <w:r w:rsidRPr="004556ED">
        <w:rPr>
          <w:sz w:val="16"/>
        </w:rPr>
        <w:t>Gorz</w:t>
      </w:r>
      <w:proofErr w:type="spellEnd"/>
      <w:r w:rsidRPr="004556ED">
        <w:rPr>
          <w:sz w:val="16"/>
        </w:rPr>
        <w:t xml:space="preserve"> 1989, 7–8).</w:t>
      </w:r>
    </w:p>
    <w:p w14:paraId="5B9B5293" w14:textId="77777777" w:rsidR="00BE2D9A" w:rsidRPr="004556ED" w:rsidRDefault="00BE2D9A" w:rsidP="00BE2D9A">
      <w:pPr>
        <w:rPr>
          <w:rStyle w:val="StyleUnderline"/>
        </w:rPr>
      </w:pPr>
      <w:r w:rsidRPr="004556ED">
        <w:rPr>
          <w:rStyle w:val="StyleUnderline"/>
        </w:rPr>
        <w:t xml:space="preserve">The wage relation based on the commodity </w:t>
      </w:r>
      <w:proofErr w:type="spellStart"/>
      <w:r w:rsidRPr="004556ED">
        <w:rPr>
          <w:rStyle w:val="StyleUnderline"/>
        </w:rPr>
        <w:t>labour</w:t>
      </w:r>
      <w:proofErr w:type="spellEnd"/>
      <w:r w:rsidRPr="004556ED">
        <w:rPr>
          <w:rStyle w:val="StyleUnderline"/>
        </w:rPr>
        <w:t xml:space="preserve"> is, in other words, an essential functional feature of the industrial-capitalist system, and the exaltation of work remains its social ethic</w:t>
      </w:r>
      <w:r w:rsidRPr="004556ED">
        <w:rPr>
          <w:sz w:val="16"/>
        </w:rPr>
        <w:t xml:space="preserve">. For modern industrial society work is ‘both its chief means and its </w:t>
      </w:r>
      <w:proofErr w:type="gramStart"/>
      <w:r w:rsidRPr="004556ED">
        <w:rPr>
          <w:sz w:val="16"/>
        </w:rPr>
        <w:t>ultimate goal</w:t>
      </w:r>
      <w:proofErr w:type="gramEnd"/>
      <w:r w:rsidRPr="004556ED">
        <w:rPr>
          <w:sz w:val="16"/>
        </w:rPr>
        <w:t>’ (</w:t>
      </w:r>
      <w:proofErr w:type="spellStart"/>
      <w:r w:rsidRPr="004556ED">
        <w:rPr>
          <w:sz w:val="16"/>
        </w:rPr>
        <w:t>Gorz</w:t>
      </w:r>
      <w:proofErr w:type="spellEnd"/>
      <w:r w:rsidRPr="004556ED">
        <w:rPr>
          <w:sz w:val="16"/>
        </w:rPr>
        <w:t xml:space="preserve"> 1989, 13; Weber 1992 [1905]; Weeks 2011); </w:t>
      </w:r>
      <w:r w:rsidRPr="004556ED">
        <w:rPr>
          <w:rStyle w:val="StyleUnderline"/>
        </w:rPr>
        <w:t xml:space="preserve">it is </w:t>
      </w:r>
      <w:proofErr w:type="spellStart"/>
      <w:r w:rsidRPr="004556ED">
        <w:rPr>
          <w:rStyle w:val="StyleUnderline"/>
        </w:rPr>
        <w:t>centred</w:t>
      </w:r>
      <w:proofErr w:type="spellEnd"/>
      <w:r w:rsidRPr="004556ED">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4556ED">
        <w:rPr>
          <w:rStyle w:val="StyleUnderline"/>
        </w:rPr>
        <w:t>absolutely central</w:t>
      </w:r>
      <w:proofErr w:type="gramEnd"/>
      <w:r w:rsidRPr="004556ED">
        <w:rPr>
          <w:rStyle w:val="StyleUnderline"/>
        </w:rPr>
        <w:t xml:space="preserve"> to present-day unsustainability and should accordingly be dealt with in sustainability research.</w:t>
      </w:r>
    </w:p>
    <w:p w14:paraId="70BBB847" w14:textId="77777777" w:rsidR="00BE2D9A" w:rsidRPr="004556ED" w:rsidRDefault="00BE2D9A" w:rsidP="00BE2D9A">
      <w:pPr>
        <w:pStyle w:val="Heading4"/>
        <w:rPr>
          <w:rFonts w:cs="Calibri"/>
        </w:rPr>
      </w:pPr>
      <w:r w:rsidRPr="004556ED">
        <w:rPr>
          <w:rFonts w:cs="Calibri"/>
        </w:rPr>
        <w:t>Work necessitates material throughput and waste that destroys the environment, even when the jobs are ‘green’</w:t>
      </w:r>
    </w:p>
    <w:p w14:paraId="6C9964B1" w14:textId="77777777" w:rsidR="00BE2D9A" w:rsidRPr="004556ED" w:rsidRDefault="00BE2D9A" w:rsidP="00BE2D9A">
      <w:r w:rsidRPr="004556ED">
        <w:rPr>
          <w:rStyle w:val="Style13ptBold"/>
        </w:rPr>
        <w:t>Hoffmann, 20</w:t>
      </w:r>
      <w:r w:rsidRPr="004556ED">
        <w:t xml:space="preserve"> (Maja, "Resolving the ‘jobs-environment-dilemma’? The case for critiques of work in sustainability research. Taylor &amp; Francis, 4-1-2020, https://www.tandfonline.com/doi/full/10.1080/23251042.2020.1790718)//usc-br/</w:t>
      </w:r>
    </w:p>
    <w:p w14:paraId="53B8BF87" w14:textId="77777777" w:rsidR="00BE2D9A" w:rsidRPr="004556ED" w:rsidRDefault="00BE2D9A" w:rsidP="00BE2D9A">
      <w:pPr>
        <w:rPr>
          <w:sz w:val="16"/>
        </w:rPr>
      </w:pPr>
      <w:r w:rsidRPr="004556ED">
        <w:rPr>
          <w:sz w:val="16"/>
        </w:rPr>
        <w:t>An ecological critique of work</w:t>
      </w:r>
    </w:p>
    <w:p w14:paraId="7198872A" w14:textId="77777777" w:rsidR="00BE2D9A" w:rsidRPr="004556ED" w:rsidRDefault="00BE2D9A" w:rsidP="00BE2D9A">
      <w:pPr>
        <w:rPr>
          <w:sz w:val="16"/>
        </w:rPr>
      </w:pPr>
      <w:r w:rsidRPr="004556ED">
        <w:rPr>
          <w:sz w:val="16"/>
        </w:rPr>
        <w:t xml:space="preserve">What is the problem with modern-day work from an environmental perspective? </w:t>
      </w:r>
      <w:proofErr w:type="gramStart"/>
      <w:r w:rsidRPr="004556ED">
        <w:rPr>
          <w:sz w:val="16"/>
        </w:rPr>
        <w:t>A number of</w:t>
      </w:r>
      <w:proofErr w:type="gramEnd"/>
      <w:r w:rsidRPr="004556ED">
        <w:rPr>
          <w:sz w:val="16"/>
        </w:rPr>
        <w:t xml:space="preserve"> </w:t>
      </w:r>
      <w:r w:rsidRPr="004556ED">
        <w:rPr>
          <w:rStyle w:val="StyleUnderline"/>
        </w:rPr>
        <w:t>quantitative studies</w:t>
      </w:r>
      <w:r w:rsidRPr="004556ED">
        <w:rPr>
          <w:sz w:val="16"/>
        </w:rPr>
        <w:t xml:space="preserve"> have </w:t>
      </w:r>
      <w:r w:rsidRPr="004556ED">
        <w:rPr>
          <w:rStyle w:val="StyleUnderline"/>
        </w:rPr>
        <w:t>researched the correlation of working hours and environmental impacts in terms of ecological footprint</w:t>
      </w:r>
      <w:r w:rsidRPr="004556ED">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4556ED">
        <w:rPr>
          <w:sz w:val="16"/>
        </w:rPr>
        <w:t>Nässén</w:t>
      </w:r>
      <w:proofErr w:type="spellEnd"/>
      <w:r w:rsidRPr="004556ED">
        <w:rPr>
          <w:sz w:val="16"/>
        </w:rPr>
        <w:t xml:space="preserve"> and Larsson 2015; </w:t>
      </w:r>
      <w:proofErr w:type="spellStart"/>
      <w:r w:rsidRPr="004556ED">
        <w:rPr>
          <w:sz w:val="16"/>
        </w:rPr>
        <w:t>Rosnick</w:t>
      </w:r>
      <w:proofErr w:type="spellEnd"/>
      <w:r w:rsidRPr="004556ED">
        <w:rPr>
          <w:sz w:val="16"/>
        </w:rPr>
        <w:t xml:space="preserve"> and </w:t>
      </w:r>
      <w:proofErr w:type="spellStart"/>
      <w:r w:rsidRPr="004556ED">
        <w:rPr>
          <w:sz w:val="16"/>
        </w:rPr>
        <w:t>Weisbrot</w:t>
      </w:r>
      <w:proofErr w:type="spellEnd"/>
      <w:r w:rsidRPr="004556ED">
        <w:rPr>
          <w:sz w:val="16"/>
        </w:rPr>
        <w:t xml:space="preserve"> 2007). Based on these findings, and going beyond them, </w:t>
      </w:r>
      <w:r w:rsidRPr="004556ED">
        <w:rPr>
          <w:rStyle w:val="StyleUnderline"/>
        </w:rPr>
        <w:t>we develop a qualitative classification of ecological impacts of work</w:t>
      </w:r>
      <w:r w:rsidRPr="004556ED">
        <w:rPr>
          <w:sz w:val="16"/>
        </w:rPr>
        <w:t xml:space="preserve"> broadly (not working hours only), distinguishing four analytically distinct factors (Hoffmann 2017).</w:t>
      </w:r>
    </w:p>
    <w:p w14:paraId="03865065" w14:textId="77777777" w:rsidR="00BE2D9A" w:rsidRPr="004556ED" w:rsidRDefault="00BE2D9A" w:rsidP="00BE2D9A">
      <w:pPr>
        <w:rPr>
          <w:sz w:val="16"/>
        </w:rPr>
      </w:pPr>
      <w:r w:rsidRPr="004556ED">
        <w:rPr>
          <w:sz w:val="16"/>
        </w:rPr>
        <w:lastRenderedPageBreak/>
        <w:t xml:space="preserve">Fundamentally, </w:t>
      </w:r>
      <w:r w:rsidRPr="004556ED">
        <w:rPr>
          <w:rStyle w:val="Emphasis"/>
          <w:highlight w:val="yellow"/>
        </w:rPr>
        <w:t xml:space="preserve">all </w:t>
      </w:r>
      <w:r w:rsidRPr="004556ED">
        <w:rPr>
          <w:rStyle w:val="Emphasis"/>
        </w:rPr>
        <w:t xml:space="preserve">productive activity is based on material and energy </w:t>
      </w:r>
      <w:r w:rsidRPr="004556ED">
        <w:rPr>
          <w:rStyle w:val="Emphasis"/>
          <w:highlight w:val="yellow"/>
        </w:rPr>
        <w:t>throughputs</w:t>
      </w:r>
      <w:r w:rsidRPr="004556ED">
        <w:rPr>
          <w:sz w:val="16"/>
        </w:rPr>
        <w:t xml:space="preserve"> within wider ecological conditions, </w:t>
      </w:r>
      <w:r w:rsidRPr="004556ED">
        <w:rPr>
          <w:rStyle w:val="StyleUnderline"/>
        </w:rPr>
        <w:t xml:space="preserve">which necessarily </w:t>
      </w:r>
      <w:r w:rsidRPr="004556ED">
        <w:rPr>
          <w:rStyle w:val="StyleUnderline"/>
          <w:highlight w:val="yellow"/>
        </w:rPr>
        <w:t xml:space="preserve">involves </w:t>
      </w:r>
      <w:r w:rsidRPr="004556ED">
        <w:rPr>
          <w:rStyle w:val="Emphasis"/>
          <w:highlight w:val="yellow"/>
        </w:rPr>
        <w:t>interference with the ecosphere</w:t>
      </w:r>
      <w:r w:rsidRPr="004556ED">
        <w:rPr>
          <w:sz w:val="16"/>
        </w:rPr>
        <w:t xml:space="preserve">. </w:t>
      </w:r>
      <w:r w:rsidRPr="004556ED">
        <w:rPr>
          <w:rStyle w:val="StyleUnderline"/>
        </w:rPr>
        <w:t xml:space="preserve">The appropriation and exploitation of non-human animals, land, soil, water, biomass, raw materials, the </w:t>
      </w:r>
      <w:proofErr w:type="gramStart"/>
      <w:r w:rsidRPr="004556ED">
        <w:rPr>
          <w:rStyle w:val="StyleUnderline"/>
        </w:rPr>
        <w:t>atmosphere</w:t>
      </w:r>
      <w:proofErr w:type="gramEnd"/>
      <w:r w:rsidRPr="004556ED">
        <w:rPr>
          <w:rStyle w:val="StyleUnderline"/>
        </w:rPr>
        <w:t xml:space="preserve"> and all other elements of the biosphere always to some extent causes pollution, degradation, and destruction</w:t>
      </w:r>
      <w:r w:rsidRPr="004556ED">
        <w:rPr>
          <w:sz w:val="16"/>
        </w:rPr>
        <w:t xml:space="preserve">. Thus, </w:t>
      </w:r>
      <w:r w:rsidRPr="004556ED">
        <w:rPr>
          <w:rStyle w:val="StyleUnderline"/>
          <w:highlight w:val="yellow"/>
        </w:rPr>
        <w:t xml:space="preserve">work is </w:t>
      </w:r>
      <w:r w:rsidRPr="004556ED">
        <w:rPr>
          <w:rStyle w:val="Emphasis"/>
          <w:highlight w:val="yellow"/>
        </w:rPr>
        <w:t>inherently</w:t>
      </w:r>
      <w:r w:rsidRPr="004556ED">
        <w:rPr>
          <w:rStyle w:val="StyleUnderline"/>
        </w:rPr>
        <w:t xml:space="preserve"> both productive and</w:t>
      </w:r>
      <w:r w:rsidRPr="004556ED">
        <w:rPr>
          <w:sz w:val="16"/>
        </w:rPr>
        <w:t xml:space="preserve"> </w:t>
      </w:r>
      <w:r w:rsidRPr="004556ED">
        <w:rPr>
          <w:rStyle w:val="Emphasis"/>
          <w:highlight w:val="yellow"/>
        </w:rPr>
        <w:t>destructive</w:t>
      </w:r>
      <w:r w:rsidRPr="004556ED">
        <w:rPr>
          <w:sz w:val="16"/>
        </w:rPr>
        <w:t>. However, this biophysical basis alone need not make work unsustainable, and it has not always been so (</w:t>
      </w:r>
      <w:proofErr w:type="spellStart"/>
      <w:r w:rsidRPr="004556ED">
        <w:rPr>
          <w:sz w:val="16"/>
        </w:rPr>
        <w:t>Krausmann</w:t>
      </w:r>
      <w:proofErr w:type="spellEnd"/>
      <w:r w:rsidRPr="004556ED">
        <w:rPr>
          <w:sz w:val="16"/>
        </w:rPr>
        <w:t xml:space="preserve"> 2017).</w:t>
      </w:r>
    </w:p>
    <w:p w14:paraId="52C6E92A" w14:textId="77777777" w:rsidR="00BE2D9A" w:rsidRPr="004556ED" w:rsidRDefault="00BE2D9A" w:rsidP="00BE2D9A">
      <w:pPr>
        <w:rPr>
          <w:sz w:val="16"/>
        </w:rPr>
      </w:pPr>
      <w:r w:rsidRPr="004556ED">
        <w:rPr>
          <w:sz w:val="16"/>
        </w:rPr>
        <w:t xml:space="preserve">Contributing to its unsustainability is, firstly, the Scale factor: </w:t>
      </w:r>
      <w:r w:rsidRPr="004556ED">
        <w:rPr>
          <w:rStyle w:val="StyleUnderline"/>
        </w:rPr>
        <w:t>the greater the amount of work, the more ‘inputs’ are required</w:t>
      </w:r>
      <w:r w:rsidRPr="004556ED">
        <w:rPr>
          <w:sz w:val="16"/>
        </w:rPr>
        <w:t xml:space="preserve"> and the more ‘outputs’ generated, </w:t>
      </w:r>
      <w:r w:rsidRPr="004556ED">
        <w:rPr>
          <w:rStyle w:val="StyleUnderline"/>
        </w:rPr>
        <w:t>which means more throughput of resources</w:t>
      </w:r>
      <w:r w:rsidRPr="004556ED">
        <w:rPr>
          <w:sz w:val="16"/>
        </w:rPr>
        <w:t xml:space="preserve"> and energy, </w:t>
      </w:r>
      <w:r w:rsidRPr="004556ED">
        <w:rPr>
          <w:rStyle w:val="StyleUnderline"/>
        </w:rPr>
        <w:t>and resulting ecological impacts</w:t>
      </w:r>
      <w:r w:rsidRPr="004556ED">
        <w:rPr>
          <w:sz w:val="16"/>
        </w:rPr>
        <w:t xml:space="preserve">. In other words, the more work, </w:t>
      </w:r>
      <w:r w:rsidRPr="004556ED">
        <w:rPr>
          <w:rStyle w:val="Emphasis"/>
          <w:highlight w:val="yellow"/>
        </w:rPr>
        <w:t>the larger the</w:t>
      </w:r>
      <w:r w:rsidRPr="004556ED">
        <w:rPr>
          <w:rStyle w:val="Emphasis"/>
        </w:rPr>
        <w:t xml:space="preserve"> size of the </w:t>
      </w:r>
      <w:r w:rsidRPr="004556ED">
        <w:rPr>
          <w:rStyle w:val="Emphasis"/>
          <w:highlight w:val="yellow"/>
        </w:rPr>
        <w:t>economy, the more demands on the biosphere</w:t>
      </w:r>
      <w:r w:rsidRPr="004556ED">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4556ED">
        <w:rPr>
          <w:sz w:val="16"/>
        </w:rPr>
        <w:t>Paech</w:t>
      </w:r>
      <w:proofErr w:type="spellEnd"/>
      <w:r w:rsidRPr="004556ED">
        <w:rPr>
          <w:sz w:val="16"/>
        </w:rPr>
        <w:t xml:space="preserve"> 2012).</w:t>
      </w:r>
    </w:p>
    <w:p w14:paraId="33EBCC1F" w14:textId="77777777" w:rsidR="00BE2D9A" w:rsidRPr="004556ED" w:rsidRDefault="00BE2D9A" w:rsidP="00BE2D9A">
      <w:pPr>
        <w:rPr>
          <w:sz w:val="16"/>
        </w:rPr>
      </w:pPr>
      <w:r w:rsidRPr="004556ED">
        <w:rPr>
          <w:sz w:val="16"/>
        </w:rPr>
        <w:t xml:space="preserve">Additionally, modern </w:t>
      </w:r>
      <w:r w:rsidRPr="004556ED">
        <w:rPr>
          <w:rStyle w:val="StyleUnderline"/>
        </w:rPr>
        <w:t xml:space="preserve">work is subject to certain integrally connected and mutually reinforcing conditions inherent in industrial economic structures, which aggravate ecological impacts </w:t>
      </w:r>
      <w:r w:rsidRPr="004556ED">
        <w:rPr>
          <w:sz w:val="16"/>
        </w:rPr>
        <w:t xml:space="preserve">by further increasing the Scale factor. </w:t>
      </w:r>
      <w:r w:rsidRPr="004556ED">
        <w:rPr>
          <w:rStyle w:val="StyleUnderline"/>
        </w:rPr>
        <w:t xml:space="preserve">These include the systematic </w:t>
      </w:r>
      <w:proofErr w:type="spellStart"/>
      <w:r w:rsidRPr="004556ED">
        <w:rPr>
          <w:rStyle w:val="StyleUnderline"/>
        </w:rPr>
        <w:t>externalisation</w:t>
      </w:r>
      <w:proofErr w:type="spellEnd"/>
      <w:r w:rsidRPr="004556ED">
        <w:rPr>
          <w:rStyle w:val="StyleUnderline"/>
        </w:rPr>
        <w:t xml:space="preserve"> of costs, and the use of </w:t>
      </w:r>
      <w:r w:rsidRPr="004556ED">
        <w:rPr>
          <w:rStyle w:val="Emphasis"/>
        </w:rPr>
        <w:t>fossil fuels as crucial energy basis</w:t>
      </w:r>
      <w:r w:rsidRPr="004556ED">
        <w:rPr>
          <w:rStyle w:val="StyleUnderline"/>
        </w:rPr>
        <w:t>,</w:t>
      </w:r>
      <w:r w:rsidRPr="004556ED">
        <w:rPr>
          <w:sz w:val="16"/>
        </w:rPr>
        <w:t xml:space="preserve"> </w:t>
      </w:r>
      <w:r w:rsidRPr="004556ED">
        <w:rPr>
          <w:rStyle w:val="StyleUnderline"/>
        </w:rPr>
        <w:t xml:space="preserve">which combined with modern industrial technology enable continuously </w:t>
      </w:r>
      <w:r w:rsidRPr="004556ED">
        <w:rPr>
          <w:rStyle w:val="StyleUnderline"/>
          <w:highlight w:val="yellow"/>
        </w:rPr>
        <w:t xml:space="preserve">rising </w:t>
      </w:r>
      <w:proofErr w:type="spellStart"/>
      <w:r w:rsidRPr="004556ED">
        <w:rPr>
          <w:rStyle w:val="Emphasis"/>
          <w:highlight w:val="yellow"/>
        </w:rPr>
        <w:t>labour</w:t>
      </w:r>
      <w:proofErr w:type="spellEnd"/>
      <w:r w:rsidRPr="004556ED">
        <w:rPr>
          <w:rStyle w:val="Emphasis"/>
          <w:highlight w:val="yellow"/>
        </w:rPr>
        <w:t xml:space="preserve"> productivity independently of physical</w:t>
      </w:r>
      <w:r w:rsidRPr="004556ED">
        <w:rPr>
          <w:rStyle w:val="Emphasis"/>
        </w:rPr>
        <w:t xml:space="preserve">, </w:t>
      </w:r>
      <w:proofErr w:type="gramStart"/>
      <w:r w:rsidRPr="004556ED">
        <w:rPr>
          <w:rStyle w:val="Emphasis"/>
        </w:rPr>
        <w:t>spatial</w:t>
      </w:r>
      <w:proofErr w:type="gramEnd"/>
      <w:r w:rsidRPr="004556ED">
        <w:rPr>
          <w:rStyle w:val="Emphasis"/>
        </w:rPr>
        <w:t xml:space="preserve"> </w:t>
      </w:r>
      <w:r w:rsidRPr="004556ED">
        <w:rPr>
          <w:rStyle w:val="Emphasis"/>
          <w:highlight w:val="yellow"/>
        </w:rPr>
        <w:t>or temporal constraints</w:t>
      </w:r>
      <w:r w:rsidRPr="004556ED">
        <w:rPr>
          <w:sz w:val="16"/>
        </w:rPr>
        <w:t xml:space="preserve"> (</w:t>
      </w:r>
      <w:proofErr w:type="spellStart"/>
      <w:r w:rsidRPr="004556ED">
        <w:rPr>
          <w:sz w:val="16"/>
        </w:rPr>
        <w:t>Malm</w:t>
      </w:r>
      <w:proofErr w:type="spellEnd"/>
      <w:r w:rsidRPr="004556ED">
        <w:rPr>
          <w:sz w:val="16"/>
        </w:rPr>
        <w:t xml:space="preserve"> 2013). Taken together</w:t>
      </w:r>
      <w:r w:rsidRPr="004556ED">
        <w:rPr>
          <w:rStyle w:val="StyleUnderline"/>
        </w:rPr>
        <w:t xml:space="preserve">, this </w:t>
      </w:r>
      <w:r w:rsidRPr="004556ED">
        <w:rPr>
          <w:rStyle w:val="StyleUnderline"/>
          <w:highlight w:val="yellow"/>
        </w:rPr>
        <w:t>leads to</w:t>
      </w:r>
      <w:r w:rsidRPr="004556ED">
        <w:rPr>
          <w:rStyle w:val="StyleUnderline"/>
        </w:rPr>
        <w:t xml:space="preserve"> constantly spurred economic growth with a corresponding growth in material and energetic throughputs</w:t>
      </w:r>
      <w:r w:rsidRPr="004556ED">
        <w:rPr>
          <w:sz w:val="16"/>
        </w:rPr>
        <w:t xml:space="preserve">, </w:t>
      </w:r>
      <w:r w:rsidRPr="004556ED">
        <w:rPr>
          <w:rStyle w:val="Emphasis"/>
        </w:rPr>
        <w:t xml:space="preserve">and the creation of </w:t>
      </w:r>
      <w:r w:rsidRPr="004556ED">
        <w:rPr>
          <w:rStyle w:val="Emphasis"/>
          <w:highlight w:val="yellow"/>
        </w:rPr>
        <w:t>massive</w:t>
      </w:r>
      <w:r w:rsidRPr="004556ED">
        <w:rPr>
          <w:rStyle w:val="Emphasis"/>
        </w:rPr>
        <w:t xml:space="preserve"> amounts of </w:t>
      </w:r>
      <w:r w:rsidRPr="004556ED">
        <w:rPr>
          <w:rStyle w:val="Emphasis"/>
          <w:highlight w:val="yellow"/>
        </w:rPr>
        <w:t>waste</w:t>
      </w:r>
      <w:r w:rsidRPr="004556ED">
        <w:rPr>
          <w:sz w:val="16"/>
        </w:rPr>
        <w:t xml:space="preserve">. </w:t>
      </w:r>
      <w:r w:rsidRPr="004556ED">
        <w:rPr>
          <w:rStyle w:val="StyleUnderline"/>
        </w:rPr>
        <w:t xml:space="preserve">The latter is </w:t>
      </w:r>
      <w:r w:rsidRPr="004556ED">
        <w:rPr>
          <w:rStyle w:val="Emphasis"/>
        </w:rPr>
        <w:t xml:space="preserve">not </w:t>
      </w:r>
      <w:r w:rsidRPr="004556ED">
        <w:rPr>
          <w:rStyle w:val="Emphasis"/>
          <w:highlight w:val="yellow"/>
        </w:rPr>
        <w:t>an adverse side-effect</w:t>
      </w:r>
      <w:r w:rsidRPr="004556ED">
        <w:rPr>
          <w:rStyle w:val="StyleUnderline"/>
        </w:rPr>
        <w:t xml:space="preserve"> of modern work, but part of its </w:t>
      </w:r>
      <w:r w:rsidRPr="004556ED">
        <w:rPr>
          <w:rStyle w:val="Emphasis"/>
        </w:rPr>
        <w:t>purpose under the imperatives of growth, profitability, and constant innovation</w:t>
      </w:r>
      <w:r w:rsidRPr="004556ED">
        <w:rPr>
          <w:sz w:val="16"/>
        </w:rPr>
        <w:t xml:space="preserve">, </w:t>
      </w:r>
      <w:r w:rsidRPr="004556ED">
        <w:rPr>
          <w:rStyle w:val="StyleUnderline"/>
        </w:rPr>
        <w:t>as evident in</w:t>
      </w:r>
      <w:r w:rsidRPr="004556ED">
        <w:rPr>
          <w:sz w:val="16"/>
        </w:rPr>
        <w:t xml:space="preserve"> phenomena such as </w:t>
      </w:r>
      <w:r w:rsidRPr="004556ED">
        <w:rPr>
          <w:rStyle w:val="StyleUnderline"/>
        </w:rPr>
        <w:t>planned obsolescence or</w:t>
      </w:r>
      <w:r w:rsidRPr="004556ED">
        <w:rPr>
          <w:sz w:val="16"/>
        </w:rPr>
        <w:t xml:space="preserve"> the ‘</w:t>
      </w:r>
      <w:r w:rsidRPr="004556ED">
        <w:rPr>
          <w:rStyle w:val="StyleUnderline"/>
        </w:rPr>
        <w:t>scrapping premium’, serving to stimulate growth and demand,</w:t>
      </w:r>
      <w:r w:rsidRPr="004556ED">
        <w:rPr>
          <w:sz w:val="16"/>
        </w:rPr>
        <w:t xml:space="preserve"> and hence, job creation (</w:t>
      </w:r>
      <w:proofErr w:type="spellStart"/>
      <w:r w:rsidRPr="004556ED">
        <w:rPr>
          <w:sz w:val="16"/>
        </w:rPr>
        <w:t>Gronemeyer</w:t>
      </w:r>
      <w:proofErr w:type="spellEnd"/>
      <w:r w:rsidRPr="004556ED">
        <w:rPr>
          <w:sz w:val="16"/>
        </w:rPr>
        <w:t xml:space="preserve"> 2012). </w:t>
      </w:r>
      <w:r w:rsidRPr="004556ED">
        <w:rPr>
          <w:rStyle w:val="StyleUnderline"/>
        </w:rPr>
        <w:t xml:space="preserve">These conditions and effects </w:t>
      </w:r>
      <w:r w:rsidRPr="004556ED">
        <w:rPr>
          <w:rStyle w:val="StyleUnderline"/>
          <w:highlight w:val="yellow"/>
        </w:rPr>
        <w:t xml:space="preserve">tend to be </w:t>
      </w:r>
      <w:r w:rsidRPr="004556ED">
        <w:rPr>
          <w:rStyle w:val="Emphasis"/>
          <w:highlight w:val="yellow"/>
        </w:rPr>
        <w:t xml:space="preserve">neglected when ‘green jobs’ are promised </w:t>
      </w:r>
      <w:r w:rsidRPr="004556ED">
        <w:rPr>
          <w:rStyle w:val="Emphasis"/>
        </w:rPr>
        <w:t>to resolve the ecological crisis</w:t>
      </w:r>
      <w:r w:rsidRPr="004556ED">
        <w:rPr>
          <w:rStyle w:val="StyleUnderline"/>
        </w:rPr>
        <w:t xml:space="preserve"> </w:t>
      </w:r>
      <w:r w:rsidRPr="004556ED">
        <w:rPr>
          <w:sz w:val="16"/>
        </w:rPr>
        <w:t xml:space="preserve">(Paus 2018), </w:t>
      </w:r>
      <w:r w:rsidRPr="004556ED">
        <w:rPr>
          <w:rStyle w:val="StyleUnderline"/>
          <w:highlight w:val="yellow"/>
        </w:rPr>
        <w:t xml:space="preserve">disregarding that the </w:t>
      </w:r>
      <w:r w:rsidRPr="004556ED">
        <w:rPr>
          <w:rStyle w:val="Emphasis"/>
          <w:highlight w:val="yellow"/>
        </w:rPr>
        <w:t>systematically</w:t>
      </w:r>
      <w:r w:rsidRPr="004556ED">
        <w:rPr>
          <w:rStyle w:val="Emphasis"/>
        </w:rPr>
        <w:t xml:space="preserve"> and continuously </w:t>
      </w:r>
      <w:r w:rsidRPr="004556ED">
        <w:rPr>
          <w:rStyle w:val="Emphasis"/>
          <w:highlight w:val="yellow"/>
        </w:rPr>
        <w:t>advanced scale of work and production has grown far beyond sustainable limits</w:t>
      </w:r>
      <w:r w:rsidRPr="004556ED">
        <w:rPr>
          <w:sz w:val="16"/>
        </w:rPr>
        <w:t xml:space="preserve"> (Haberl et al. 2009).</w:t>
      </w:r>
    </w:p>
    <w:p w14:paraId="78028F42" w14:textId="77777777" w:rsidR="00BE2D9A" w:rsidRPr="004556ED" w:rsidRDefault="00BE2D9A" w:rsidP="00BE2D9A">
      <w:pPr>
        <w:pStyle w:val="Heading4"/>
        <w:rPr>
          <w:rFonts w:cs="Calibri"/>
        </w:rPr>
      </w:pPr>
      <w:r w:rsidRPr="004556ED">
        <w:rPr>
          <w:rFonts w:cs="Calibri"/>
        </w:rPr>
        <w:t>Unions are intrinsically invested in labor being good – they don’t strike to get rid of work; they strike to get people back to work. Lundström 14:</w:t>
      </w:r>
    </w:p>
    <w:p w14:paraId="153EDA8E" w14:textId="77777777" w:rsidR="00BE2D9A" w:rsidRPr="004556ED" w:rsidRDefault="00BE2D9A" w:rsidP="00BE2D9A">
      <w:r w:rsidRPr="004556ED">
        <w:t xml:space="preserve">Lundström, Ragnar; </w:t>
      </w:r>
      <w:proofErr w:type="spellStart"/>
      <w:r w:rsidRPr="004556ED">
        <w:t>Räthzel</w:t>
      </w:r>
      <w:proofErr w:type="spellEnd"/>
      <w:r w:rsidRPr="004556ED">
        <w:t xml:space="preserve">, Nora; </w:t>
      </w:r>
      <w:proofErr w:type="spellStart"/>
      <w:r w:rsidRPr="004556ED">
        <w:t>Uzzell</w:t>
      </w:r>
      <w:proofErr w:type="spellEnd"/>
      <w:r w:rsidRPr="004556ED">
        <w:t>, David {</w:t>
      </w:r>
      <w:proofErr w:type="spellStart"/>
      <w:r w:rsidRPr="004556ED">
        <w:t>Uzell</w:t>
      </w:r>
      <w:proofErr w:type="spellEnd"/>
      <w:r w:rsidRPr="004556ED">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1" w:history="1">
        <w:r w:rsidRPr="004556ED">
          <w:rPr>
            <w:rStyle w:val="Hyperlink"/>
          </w:rPr>
          <w:t>Department of Sociology</w:t>
        </w:r>
      </w:hyperlink>
      <w:r w:rsidRPr="004556ED">
        <w:t xml:space="preserve"> at Umea University. </w:t>
      </w:r>
      <w:proofErr w:type="spellStart"/>
      <w:r w:rsidRPr="004556ED">
        <w:t>Rathzel</w:t>
      </w:r>
      <w:proofErr w:type="spellEnd"/>
      <w:r w:rsidRPr="004556ED">
        <w:t xml:space="preserve"> is an Affiliated as professor emerita at </w:t>
      </w:r>
      <w:hyperlink r:id="rId12" w:history="1">
        <w:r w:rsidRPr="004556ED">
          <w:rPr>
            <w:rStyle w:val="Hyperlink"/>
          </w:rPr>
          <w:t>Department of Sociology</w:t>
        </w:r>
      </w:hyperlink>
      <w:r w:rsidRPr="004556ED">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27532B91" w14:textId="77777777" w:rsidR="00BE2D9A" w:rsidRPr="004556ED" w:rsidRDefault="00BE2D9A" w:rsidP="00BE2D9A">
      <w:pPr>
        <w:rPr>
          <w:u w:val="single"/>
        </w:rPr>
      </w:pPr>
      <w:r w:rsidRPr="004556ED">
        <w:rPr>
          <w:sz w:val="12"/>
        </w:rPr>
        <w:t xml:space="preserve">Even though there was </w:t>
      </w:r>
      <w:r w:rsidRPr="004556ED">
        <w:rPr>
          <w:rStyle w:val="StyleUnderline"/>
        </w:rPr>
        <w:t>support for environmental perspectives</w:t>
      </w:r>
      <w:r w:rsidRPr="004556ED">
        <w:rPr>
          <w:sz w:val="12"/>
        </w:rPr>
        <w:t xml:space="preserve"> in LO at this time – after all, the National Congress commissioned the </w:t>
      </w:r>
      <w:proofErr w:type="spellStart"/>
      <w:r w:rsidRPr="004556ED">
        <w:rPr>
          <w:sz w:val="12"/>
        </w:rPr>
        <w:t>programme</w:t>
      </w:r>
      <w:proofErr w:type="spellEnd"/>
      <w:r w:rsidRPr="004556ED">
        <w:rPr>
          <w:sz w:val="12"/>
        </w:rPr>
        <w:t xml:space="preserve">, an environmental unit was established at headquarters and </w:t>
      </w:r>
      <w:proofErr w:type="gramStart"/>
      <w:r w:rsidRPr="004556ED">
        <w:rPr>
          <w:sz w:val="12"/>
        </w:rPr>
        <w:t>a majority of</w:t>
      </w:r>
      <w:proofErr w:type="gramEnd"/>
      <w:r w:rsidRPr="004556ED">
        <w:rPr>
          <w:sz w:val="12"/>
        </w:rPr>
        <w:t xml:space="preserve"> the congress accepted the </w:t>
      </w:r>
      <w:proofErr w:type="spellStart"/>
      <w:r w:rsidRPr="004556ED">
        <w:rPr>
          <w:sz w:val="12"/>
        </w:rPr>
        <w:t>programme</w:t>
      </w:r>
      <w:proofErr w:type="spellEnd"/>
      <w:r w:rsidRPr="004556ED">
        <w:rPr>
          <w:sz w:val="12"/>
        </w:rPr>
        <w:t xml:space="preserve"> – this </w:t>
      </w:r>
      <w:r w:rsidRPr="004556ED">
        <w:rPr>
          <w:rStyle w:val="StyleUnderline"/>
        </w:rPr>
        <w:t xml:space="preserve">waned significantly </w:t>
      </w:r>
      <w:r w:rsidRPr="004556ED">
        <w:rPr>
          <w:rStyle w:val="StyleUnderline"/>
        </w:rPr>
        <w:lastRenderedPageBreak/>
        <w:t>when the economy was threatened.</w:t>
      </w:r>
      <w:r w:rsidRPr="004556ED">
        <w:rPr>
          <w:sz w:val="12"/>
        </w:rPr>
        <w:t xml:space="preserve"> </w:t>
      </w:r>
      <w:r w:rsidRPr="004556ED">
        <w:rPr>
          <w:rStyle w:val="StyleUnderline"/>
        </w:rPr>
        <w:t xml:space="preserve">This reflects the influence of the </w:t>
      </w:r>
      <w:r w:rsidRPr="004556ED">
        <w:rPr>
          <w:rStyle w:val="Emphasis"/>
        </w:rPr>
        <w:t>‘jobs vs. environment’ conflict</w:t>
      </w:r>
      <w:r w:rsidRPr="004556ED">
        <w:rPr>
          <w:rStyle w:val="StyleUnderline"/>
        </w:rPr>
        <w:t xml:space="preserve"> on processes of integrating environmental perspectives into the union agenda</w:t>
      </w:r>
      <w:r w:rsidRPr="004556ED">
        <w:rPr>
          <w:sz w:val="12"/>
        </w:rPr>
        <w:t xml:space="preserve"> (</w:t>
      </w:r>
      <w:proofErr w:type="spellStart"/>
      <w:r w:rsidRPr="004556ED">
        <w:rPr>
          <w:sz w:val="12"/>
        </w:rPr>
        <w:t>Räthzel</w:t>
      </w:r>
      <w:proofErr w:type="spellEnd"/>
      <w:r w:rsidRPr="004556ED">
        <w:rPr>
          <w:sz w:val="12"/>
        </w:rPr>
        <w:t xml:space="preserve"> and </w:t>
      </w:r>
      <w:proofErr w:type="spellStart"/>
      <w:r w:rsidRPr="004556ED">
        <w:rPr>
          <w:sz w:val="12"/>
        </w:rPr>
        <w:t>Uzzell</w:t>
      </w:r>
      <w:proofErr w:type="spellEnd"/>
      <w:r w:rsidRPr="004556ED">
        <w:rPr>
          <w:sz w:val="12"/>
        </w:rPr>
        <w:t> </w:t>
      </w:r>
      <w:hyperlink r:id="rId13" w:history="1">
        <w:r w:rsidRPr="004556ED">
          <w:rPr>
            <w:rStyle w:val="Hyperlink"/>
            <w:sz w:val="12"/>
          </w:rPr>
          <w:t>2011</w:t>
        </w:r>
      </w:hyperlink>
      <w:r w:rsidRPr="004556ED">
        <w:rPr>
          <w:sz w:val="12"/>
        </w:rPr>
        <w:t xml:space="preserve">). </w:t>
      </w:r>
      <w:r w:rsidRPr="004556ED">
        <w:rPr>
          <w:rStyle w:val="StyleUnderline"/>
          <w:highlight w:val="yellow"/>
        </w:rPr>
        <w:t>Union policies are embedded in a mode of production marked by</w:t>
      </w:r>
      <w:r w:rsidRPr="004556ED">
        <w:rPr>
          <w:sz w:val="12"/>
        </w:rPr>
        <w:t xml:space="preserve"> what Marx called </w:t>
      </w:r>
      <w:r w:rsidRPr="004556ED">
        <w:rPr>
          <w:rStyle w:val="StyleUnderline"/>
          <w:highlight w:val="yellow"/>
        </w:rPr>
        <w:t>the ‘metabolic rift’.</w:t>
      </w:r>
      <w:r w:rsidRPr="004556ED">
        <w:rPr>
          <w:sz w:val="12"/>
        </w:rPr>
        <w:t xml:space="preserve"> The concept is one of the pillars upon which Foster develops ‘Marx’s Ecology’ (Foster </w:t>
      </w:r>
      <w:hyperlink r:id="rId14" w:history="1">
        <w:r w:rsidRPr="004556ED">
          <w:rPr>
            <w:rStyle w:val="Hyperlink"/>
            <w:sz w:val="12"/>
          </w:rPr>
          <w:t>2000</w:t>
        </w:r>
      </w:hyperlink>
      <w:r w:rsidRPr="004556ED">
        <w:rPr>
          <w:sz w:val="12"/>
        </w:rPr>
        <w:t xml:space="preserve">, 155 f). It argues that </w:t>
      </w:r>
      <w:r w:rsidRPr="004556ED">
        <w:rPr>
          <w:rStyle w:val="StyleUnderline"/>
        </w:rPr>
        <w:t>the capitalist industrial system exploits the earth without restoring its constituents to it.</w:t>
      </w:r>
      <w:r w:rsidRPr="004556ED">
        <w:rPr>
          <w:sz w:val="12"/>
        </w:rPr>
        <w:t xml:space="preserve"> More generally, Marx defined the </w:t>
      </w:r>
      <w:proofErr w:type="spellStart"/>
      <w:r w:rsidRPr="004556ED">
        <w:rPr>
          <w:sz w:val="12"/>
        </w:rPr>
        <w:t>labour</w:t>
      </w:r>
      <w:proofErr w:type="spellEnd"/>
      <w:r w:rsidRPr="004556ED">
        <w:rPr>
          <w:sz w:val="12"/>
        </w:rPr>
        <w:t xml:space="preserve"> process as metabolism (</w:t>
      </w:r>
      <w:proofErr w:type="spellStart"/>
      <w:r w:rsidRPr="004556ED">
        <w:rPr>
          <w:sz w:val="12"/>
        </w:rPr>
        <w:t>Stoffwechsel</w:t>
      </w:r>
      <w:proofErr w:type="spellEnd"/>
      <w:r w:rsidRPr="004556ED">
        <w:rPr>
          <w:sz w:val="12"/>
        </w:rPr>
        <w:t xml:space="preserve">) between nature (external to humans) and human nature. </w:t>
      </w:r>
      <w:r w:rsidRPr="004556ED">
        <w:rPr>
          <w:rStyle w:val="StyleUnderline"/>
        </w:rPr>
        <w:t>When humans work on and with nature to produce the means of their survival, they also develop their knowledge and their capabilities, and transform their own human nature</w:t>
      </w:r>
      <w:r w:rsidRPr="004556ED">
        <w:rPr>
          <w:sz w:val="12"/>
        </w:rPr>
        <w:t xml:space="preserve"> (Marx </w:t>
      </w:r>
      <w:hyperlink r:id="rId15" w:history="1">
        <w:r w:rsidRPr="004556ED">
          <w:rPr>
            <w:rStyle w:val="Hyperlink"/>
            <w:sz w:val="12"/>
          </w:rPr>
          <w:t>1998</w:t>
        </w:r>
      </w:hyperlink>
      <w:r w:rsidRPr="004556ED">
        <w:rPr>
          <w:sz w:val="12"/>
        </w:rPr>
        <w:t>). Polanyi later reduced the concept of the ‘metabolic rift’ to the commodification of land (Polanyi </w:t>
      </w:r>
      <w:hyperlink r:id="rId16" w:history="1">
        <w:r w:rsidRPr="004556ED">
          <w:rPr>
            <w:rStyle w:val="Hyperlink"/>
            <w:sz w:val="12"/>
          </w:rPr>
          <w:t>1944</w:t>
        </w:r>
      </w:hyperlink>
      <w:r w:rsidRPr="004556ED">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4556ED">
        <w:rPr>
          <w:sz w:val="12"/>
        </w:rPr>
        <w:t>recognise</w:t>
      </w:r>
      <w:proofErr w:type="spellEnd"/>
      <w:r w:rsidRPr="004556ED">
        <w:rPr>
          <w:sz w:val="12"/>
        </w:rPr>
        <w:t xml:space="preserve"> that </w:t>
      </w:r>
      <w:r w:rsidRPr="004556ED">
        <w:rPr>
          <w:rStyle w:val="Emphasis"/>
          <w:highlight w:val="yellow"/>
        </w:rPr>
        <w:t>since nature has become a</w:t>
      </w:r>
      <w:r w:rsidRPr="004556ED">
        <w:rPr>
          <w:rStyle w:val="Emphasis"/>
        </w:rPr>
        <w:t xml:space="preserve"> privately owned </w:t>
      </w:r>
      <w:r w:rsidRPr="004556ED">
        <w:rPr>
          <w:rStyle w:val="Emphasis"/>
          <w:highlight w:val="yellow"/>
        </w:rPr>
        <w:t>‘means of production’ it has become workers’ Other.</w:t>
      </w:r>
      <w:r w:rsidRPr="004556ED">
        <w:rPr>
          <w:sz w:val="12"/>
          <w:highlight w:val="yellow"/>
        </w:rPr>
        <w:t xml:space="preserve"> </w:t>
      </w:r>
      <w:r w:rsidRPr="004556ED">
        <w:rPr>
          <w:rStyle w:val="StyleUnderline"/>
          <w:highlight w:val="yellow"/>
        </w:rPr>
        <w:t>Unions</w:t>
      </w:r>
      <w:r w:rsidRPr="004556ED">
        <w:rPr>
          <w:rStyle w:val="StyleUnderline"/>
        </w:rPr>
        <w:t xml:space="preserve"> have been reduced and have reduced themselves to </w:t>
      </w:r>
      <w:r w:rsidRPr="004556ED">
        <w:rPr>
          <w:rStyle w:val="StyleUnderline"/>
          <w:highlight w:val="yellow"/>
        </w:rPr>
        <w:t>care</w:t>
      </w:r>
      <w:r w:rsidRPr="004556ED">
        <w:rPr>
          <w:rStyle w:val="StyleUnderline"/>
        </w:rPr>
        <w:t xml:space="preserve"> </w:t>
      </w:r>
      <w:r w:rsidRPr="004556ED">
        <w:rPr>
          <w:rStyle w:val="StyleUnderline"/>
          <w:highlight w:val="yellow"/>
        </w:rPr>
        <w:t xml:space="preserve">only for one part of the inseparable relationship between nature and </w:t>
      </w:r>
      <w:proofErr w:type="spellStart"/>
      <w:r w:rsidRPr="004556ED">
        <w:rPr>
          <w:rStyle w:val="StyleUnderline"/>
          <w:highlight w:val="yellow"/>
        </w:rPr>
        <w:t>labour</w:t>
      </w:r>
      <w:proofErr w:type="spellEnd"/>
      <w:r w:rsidRPr="004556ED">
        <w:rPr>
          <w:rStyle w:val="StyleUnderline"/>
          <w:highlight w:val="yellow"/>
        </w:rPr>
        <w:t>.</w:t>
      </w:r>
      <w:r w:rsidRPr="004556ED">
        <w:rPr>
          <w:sz w:val="12"/>
        </w:rPr>
        <w:t xml:space="preserve"> On the everyday level of policies </w:t>
      </w:r>
      <w:r w:rsidRPr="004556ED">
        <w:rPr>
          <w:rStyle w:val="Emphasis"/>
        </w:rPr>
        <w:t xml:space="preserve">this means that </w:t>
      </w:r>
      <w:r w:rsidRPr="004556ED">
        <w:rPr>
          <w:rStyle w:val="Emphasis"/>
          <w:highlight w:val="yellow"/>
        </w:rPr>
        <w:t>environmental strategies lose momentum</w:t>
      </w:r>
      <w:r w:rsidRPr="004556ED">
        <w:rPr>
          <w:rStyle w:val="Emphasis"/>
        </w:rPr>
        <w:t xml:space="preserve"> in times of economic crises and </w:t>
      </w:r>
      <w:r w:rsidRPr="004556ED">
        <w:rPr>
          <w:rStyle w:val="Emphasis"/>
          <w:highlight w:val="yellow"/>
        </w:rPr>
        <w:t>when jobs are seen to be threatened.</w:t>
      </w:r>
      <w:r w:rsidRPr="004556ED">
        <w:rPr>
          <w:sz w:val="12"/>
        </w:rPr>
        <w:t xml:space="preserve"> In this respect, </w:t>
      </w:r>
      <w:r w:rsidRPr="004556ED">
        <w:rPr>
          <w:rStyle w:val="Emphasis"/>
          <w:highlight w:val="yellow"/>
        </w:rPr>
        <w:t>unions are no different from political parties and governments.</w:t>
      </w:r>
      <w:r w:rsidRPr="004556ED">
        <w:rPr>
          <w:sz w:val="12"/>
          <w:highlight w:val="yellow"/>
        </w:rPr>
        <w:t xml:space="preserve"> </w:t>
      </w:r>
      <w:r w:rsidRPr="004556ED">
        <w:rPr>
          <w:rStyle w:val="StyleUnderline"/>
        </w:rPr>
        <w:t>In spite of numerous publications</w:t>
      </w:r>
      <w:r w:rsidRPr="004556ED">
        <w:rPr>
          <w:sz w:val="12"/>
        </w:rPr>
        <w:t xml:space="preserve"> by the ILO and Union </w:t>
      </w:r>
      <w:proofErr w:type="spellStart"/>
      <w:r w:rsidRPr="004556ED">
        <w:rPr>
          <w:sz w:val="12"/>
        </w:rPr>
        <w:t>organisations</w:t>
      </w:r>
      <w:proofErr w:type="spellEnd"/>
      <w:r w:rsidRPr="004556ED">
        <w:rPr>
          <w:sz w:val="12"/>
        </w:rPr>
        <w:t xml:space="preserve">, which show </w:t>
      </w:r>
      <w:r w:rsidRPr="004556ED">
        <w:rPr>
          <w:rStyle w:val="StyleUnderline"/>
        </w:rPr>
        <w:t>that a move to a ‘green economy’ can create new jobs</w:t>
      </w:r>
      <w:r w:rsidRPr="004556ED">
        <w:rPr>
          <w:sz w:val="12"/>
        </w:rPr>
        <w:t xml:space="preserve"> (</w:t>
      </w:r>
      <w:proofErr w:type="spellStart"/>
      <w:r w:rsidRPr="004556ED">
        <w:rPr>
          <w:sz w:val="12"/>
        </w:rPr>
        <w:t>Poschen</w:t>
      </w:r>
      <w:proofErr w:type="spellEnd"/>
      <w:r w:rsidRPr="004556ED">
        <w:rPr>
          <w:sz w:val="12"/>
        </w:rPr>
        <w:t> </w:t>
      </w:r>
      <w:hyperlink r:id="rId17" w:history="1">
        <w:r w:rsidRPr="004556ED">
          <w:rPr>
            <w:rStyle w:val="Hyperlink"/>
            <w:sz w:val="12"/>
          </w:rPr>
          <w:t>2012</w:t>
        </w:r>
      </w:hyperlink>
      <w:r w:rsidRPr="004556ED">
        <w:rPr>
          <w:sz w:val="12"/>
        </w:rPr>
        <w:t xml:space="preserve">; Rivera </w:t>
      </w:r>
      <w:proofErr w:type="spellStart"/>
      <w:r w:rsidRPr="004556ED">
        <w:rPr>
          <w:sz w:val="12"/>
        </w:rPr>
        <w:t>Alejo</w:t>
      </w:r>
      <w:proofErr w:type="spellEnd"/>
      <w:r w:rsidRPr="004556ED">
        <w:rPr>
          <w:sz w:val="12"/>
        </w:rPr>
        <w:t xml:space="preserve"> and Martín Murillo </w:t>
      </w:r>
      <w:hyperlink r:id="rId18" w:history="1">
        <w:r w:rsidRPr="004556ED">
          <w:rPr>
            <w:rStyle w:val="Hyperlink"/>
            <w:sz w:val="12"/>
          </w:rPr>
          <w:t>2014</w:t>
        </w:r>
      </w:hyperlink>
      <w:r w:rsidRPr="004556ED">
        <w:rPr>
          <w:rStyle w:val="StyleUnderline"/>
        </w:rPr>
        <w:t>), unions have been reluctant to exchange ‘a bird in the hand for two in the bush’ – even if the bird in the hand becomes elusive.</w:t>
      </w:r>
    </w:p>
    <w:p w14:paraId="34E79522" w14:textId="77777777" w:rsidR="004A7715" w:rsidRPr="004556ED" w:rsidRDefault="004A7715" w:rsidP="004A7715"/>
    <w:p w14:paraId="48A7ACFB" w14:textId="10F95128" w:rsidR="004A7715" w:rsidRPr="004556ED" w:rsidRDefault="004A7715" w:rsidP="004A7715">
      <w:pPr>
        <w:pStyle w:val="Heading4"/>
        <w:rPr>
          <w:rFonts w:cs="Calibri"/>
        </w:rPr>
      </w:pPr>
      <w:r w:rsidRPr="004556ED">
        <w:rPr>
          <w:rFonts w:cs="Calibri"/>
        </w:rPr>
        <w:t>Decentering work is key to solve climate change</w:t>
      </w:r>
      <w:r w:rsidR="0069587D" w:rsidRPr="004556ED">
        <w:rPr>
          <w:rFonts w:cs="Calibri"/>
        </w:rPr>
        <w:t>, which causes extinction. That’s the AC</w:t>
      </w:r>
    </w:p>
    <w:p w14:paraId="34815821" w14:textId="77777777" w:rsidR="004A7715" w:rsidRPr="004556ED" w:rsidRDefault="004A7715" w:rsidP="004A7715"/>
    <w:p w14:paraId="3CBB1312" w14:textId="33511537" w:rsidR="00BE2D9A" w:rsidRPr="004556ED" w:rsidRDefault="00BE2D9A" w:rsidP="00BE2D9A">
      <w:pPr>
        <w:pStyle w:val="Heading4"/>
        <w:rPr>
          <w:rFonts w:cs="Calibri"/>
        </w:rPr>
      </w:pPr>
      <w:r w:rsidRPr="004556ED">
        <w:rPr>
          <w:rFonts w:cs="Calibri"/>
        </w:rPr>
        <w:t xml:space="preserve">The alternative is rejecting the affirmative to embrace </w:t>
      </w:r>
      <w:proofErr w:type="spellStart"/>
      <w:r w:rsidRPr="004556ED">
        <w:rPr>
          <w:rFonts w:cs="Calibri"/>
        </w:rPr>
        <w:t>postwork</w:t>
      </w:r>
      <w:proofErr w:type="spellEnd"/>
      <w:r w:rsidRPr="004556ED">
        <w:rPr>
          <w:rFonts w:cs="Calibri"/>
        </w:rPr>
        <w:t xml:space="preserve"> – it questions the centrality of work and ontological attachments to productivity to enable emancipatory transformation of society to an ecologically sustainable form.</w:t>
      </w:r>
    </w:p>
    <w:p w14:paraId="6FD7789F" w14:textId="77777777" w:rsidR="00BE2D9A" w:rsidRPr="004556ED" w:rsidRDefault="00BE2D9A" w:rsidP="00BE2D9A">
      <w:pPr>
        <w:pStyle w:val="Heading4"/>
        <w:rPr>
          <w:rFonts w:cs="Calibri"/>
        </w:rPr>
      </w:pPr>
      <w:r w:rsidRPr="004556ED">
        <w:rPr>
          <w:rFonts w:cs="Calibri"/>
        </w:rPr>
        <w:t>Your ballot symbolizes an answer to the question of whether work can be used as the solution to social ills. The plan doesn’t “happen,” and you are conditioned to valorize work – vote neg to interrogate these ideological assumptions.</w:t>
      </w:r>
    </w:p>
    <w:p w14:paraId="383B58DC" w14:textId="77777777" w:rsidR="00BE2D9A" w:rsidRPr="004556ED" w:rsidRDefault="00BE2D9A" w:rsidP="00BE2D9A">
      <w:r w:rsidRPr="004556ED">
        <w:rPr>
          <w:rStyle w:val="Style13ptBold"/>
        </w:rPr>
        <w:t>Hoffmann, 20</w:t>
      </w:r>
      <w:r w:rsidRPr="004556ED">
        <w:t xml:space="preserve"> (Maja, "Resolving the ‘jobs-environment-dilemma’? The case for critiques of work in sustainability research. Taylor &amp; Francis, 4-1-2020, https://www.tandfonline.com/doi/full/10.1080/23251042.2020.1790718)//usc-br/</w:t>
      </w:r>
    </w:p>
    <w:p w14:paraId="57CCB561" w14:textId="77777777" w:rsidR="00BE2D9A" w:rsidRPr="004556ED" w:rsidRDefault="00BE2D9A" w:rsidP="00BE2D9A">
      <w:pPr>
        <w:rPr>
          <w:rStyle w:val="Emphasis"/>
        </w:rPr>
      </w:pPr>
      <w:r w:rsidRPr="004556ED">
        <w:rPr>
          <w:rStyle w:val="Emphasis"/>
        </w:rPr>
        <w:t xml:space="preserve">What is </w:t>
      </w:r>
      <w:proofErr w:type="spellStart"/>
      <w:r w:rsidRPr="004556ED">
        <w:rPr>
          <w:rStyle w:val="Emphasis"/>
        </w:rPr>
        <w:t>postwork</w:t>
      </w:r>
      <w:proofErr w:type="spellEnd"/>
      <w:r w:rsidRPr="004556ED">
        <w:rPr>
          <w:rStyle w:val="Emphasis"/>
        </w:rPr>
        <w:t>?</w:t>
      </w:r>
    </w:p>
    <w:p w14:paraId="635732B0" w14:textId="77777777" w:rsidR="00BE2D9A" w:rsidRPr="004556ED" w:rsidRDefault="00BE2D9A" w:rsidP="00BE2D9A">
      <w:pPr>
        <w:rPr>
          <w:sz w:val="14"/>
        </w:rPr>
      </w:pPr>
      <w:r w:rsidRPr="004556ED">
        <w:rPr>
          <w:rStyle w:val="StyleUnderline"/>
        </w:rPr>
        <w:t>How can a ‘</w:t>
      </w:r>
      <w:proofErr w:type="spellStart"/>
      <w:r w:rsidRPr="004556ED">
        <w:rPr>
          <w:rStyle w:val="StyleUnderline"/>
        </w:rPr>
        <w:t>postwork</w:t>
      </w:r>
      <w:proofErr w:type="spellEnd"/>
      <w:r w:rsidRPr="004556ED">
        <w:rPr>
          <w:rStyle w:val="StyleUnderline"/>
        </w:rPr>
        <w:t>’ approach contribute to resolving these issues?</w:t>
      </w:r>
      <w:r w:rsidRPr="004556ED">
        <w:rPr>
          <w:sz w:val="14"/>
        </w:rPr>
        <w:t xml:space="preserve"> The notions critique of work (Frayne 2015a, 2015b) or </w:t>
      </w:r>
      <w:proofErr w:type="spellStart"/>
      <w:r w:rsidRPr="004556ED">
        <w:rPr>
          <w:rStyle w:val="StyleUnderline"/>
        </w:rPr>
        <w:t>postwork</w:t>
      </w:r>
      <w:proofErr w:type="spellEnd"/>
      <w:r w:rsidRPr="004556ED">
        <w:rPr>
          <w:sz w:val="14"/>
        </w:rPr>
        <w:t xml:space="preserve"> (Weeks 2011) </w:t>
      </w:r>
      <w:r w:rsidRPr="004556ED">
        <w:rPr>
          <w:rStyle w:val="StyleUnderline"/>
        </w:rPr>
        <w:t>have emerged</w:t>
      </w:r>
      <w:r w:rsidRPr="004556ED">
        <w:rPr>
          <w:sz w:val="14"/>
        </w:rPr>
        <w:t xml:space="preserve"> in recent years in social science research and popular culture, </w:t>
      </w:r>
      <w:r w:rsidRPr="004556ED">
        <w:rPr>
          <w:rStyle w:val="StyleUnderline"/>
        </w:rPr>
        <w:t>building on a long intellectual tradition of</w:t>
      </w:r>
      <w:r w:rsidRPr="004556ED">
        <w:rPr>
          <w:sz w:val="14"/>
        </w:rPr>
        <w:t xml:space="preserve"> (autonomist and neo</w:t>
      </w:r>
      <w:proofErr w:type="gramStart"/>
      <w:r w:rsidRPr="004556ED">
        <w:rPr>
          <w:sz w:val="14"/>
        </w:rPr>
        <w:t>-)</w:t>
      </w:r>
      <w:r w:rsidRPr="004556ED">
        <w:rPr>
          <w:rStyle w:val="StyleUnderline"/>
        </w:rPr>
        <w:t>Marxist</w:t>
      </w:r>
      <w:proofErr w:type="gramEnd"/>
      <w:r w:rsidRPr="004556ED">
        <w:rPr>
          <w:rStyle w:val="StyleUnderline"/>
        </w:rPr>
        <w:t>, anarchist, and feminist theory</w:t>
      </w:r>
      <w:r w:rsidRPr="004556ED">
        <w:rPr>
          <w:sz w:val="14"/>
        </w:rPr>
        <w:t xml:space="preserve"> (</w:t>
      </w:r>
      <w:proofErr w:type="spellStart"/>
      <w:r w:rsidRPr="004556ED">
        <w:rPr>
          <w:sz w:val="14"/>
        </w:rPr>
        <w:t>Seyferth</w:t>
      </w:r>
      <w:proofErr w:type="spellEnd"/>
      <w:r w:rsidRPr="004556ED">
        <w:rPr>
          <w:sz w:val="14"/>
        </w:rPr>
        <w:t xml:space="preserve"> 2019; Weeks 2011). </w:t>
      </w:r>
      <w:r w:rsidRPr="004556ED">
        <w:rPr>
          <w:rStyle w:val="StyleUnderline"/>
        </w:rPr>
        <w:t xml:space="preserve">The critique of work targets </w:t>
      </w:r>
      <w:proofErr w:type="gramStart"/>
      <w:r w:rsidRPr="004556ED">
        <w:rPr>
          <w:rStyle w:val="Emphasis"/>
        </w:rPr>
        <w:t>work</w:t>
      </w:r>
      <w:proofErr w:type="gramEnd"/>
      <w:r w:rsidRPr="004556ED">
        <w:rPr>
          <w:rStyle w:val="Emphasis"/>
        </w:rPr>
        <w:t xml:space="preserve"> in a fundamental sense,</w:t>
      </w:r>
      <w:r w:rsidRPr="004556ED">
        <w:rPr>
          <w:rStyle w:val="StyleUnderline"/>
        </w:rPr>
        <w:t xml:space="preserve"> not only its conditions or exploitation. It is aimed at the centrality of work in modern ‘work society’ as a pivotal point for the provision of livelihoods through </w:t>
      </w:r>
      <w:r w:rsidRPr="004556ED">
        <w:rPr>
          <w:rStyle w:val="Emphasis"/>
        </w:rPr>
        <w:t>monetary income,</w:t>
      </w:r>
      <w:r w:rsidRPr="004556ED">
        <w:rPr>
          <w:sz w:val="14"/>
        </w:rPr>
        <w:t xml:space="preserve"> the granting of social security, social inclusion, and personal identity construction, </w:t>
      </w:r>
      <w:r w:rsidRPr="004556ED">
        <w:rPr>
          <w:rStyle w:val="StyleUnderline"/>
        </w:rPr>
        <w:t xml:space="preserve">on which grounds </w:t>
      </w:r>
      <w:r w:rsidRPr="004556ED">
        <w:rPr>
          <w:rStyle w:val="StyleUnderline"/>
          <w:highlight w:val="yellow"/>
        </w:rPr>
        <w:t xml:space="preserve">unemployed persons and unpaid activities are </w:t>
      </w:r>
      <w:r w:rsidRPr="004556ED">
        <w:rPr>
          <w:rStyle w:val="Emphasis"/>
          <w:highlight w:val="yellow"/>
        </w:rPr>
        <w:t xml:space="preserve">excluded from </w:t>
      </w:r>
      <w:r w:rsidRPr="004556ED">
        <w:rPr>
          <w:rStyle w:val="Emphasis"/>
          <w:highlight w:val="yellow"/>
        </w:rPr>
        <w:lastRenderedPageBreak/>
        <w:t>recognition</w:t>
      </w:r>
      <w:r w:rsidRPr="004556ED">
        <w:rPr>
          <w:rStyle w:val="StyleUnderline"/>
        </w:rPr>
        <w:t xml:space="preserve">, welfare provision </w:t>
      </w:r>
      <w:r w:rsidRPr="004556ED">
        <w:rPr>
          <w:rStyle w:val="StyleUnderline"/>
          <w:highlight w:val="yellow"/>
        </w:rPr>
        <w:t>and</w:t>
      </w:r>
      <w:r w:rsidRPr="004556ED">
        <w:rPr>
          <w:rStyle w:val="StyleUnderline"/>
        </w:rPr>
        <w:t xml:space="preserve"> trade </w:t>
      </w:r>
      <w:r w:rsidRPr="004556ED">
        <w:rPr>
          <w:rStyle w:val="StyleUnderline"/>
          <w:highlight w:val="yellow"/>
        </w:rPr>
        <w:t>union support.</w:t>
      </w:r>
      <w:r w:rsidRPr="004556ED">
        <w:rPr>
          <w:sz w:val="14"/>
        </w:rPr>
        <w:t xml:space="preserve"> Moreover, </w:t>
      </w:r>
      <w:r w:rsidRPr="004556ED">
        <w:rPr>
          <w:rStyle w:val="StyleUnderline"/>
        </w:rPr>
        <w:t xml:space="preserve">the crucial role of waged work in the functioning of the welfare state and the modern </w:t>
      </w:r>
      <w:proofErr w:type="spellStart"/>
      <w:r w:rsidRPr="004556ED">
        <w:rPr>
          <w:rStyle w:val="StyleUnderline"/>
        </w:rPr>
        <w:t>industrialised</w:t>
      </w:r>
      <w:proofErr w:type="spellEnd"/>
      <w:r w:rsidRPr="004556ED">
        <w:rPr>
          <w:rStyle w:val="StyleUnderline"/>
        </w:rPr>
        <w:t xml:space="preserve"> economy is part of this critique (</w:t>
      </w:r>
      <w:r w:rsidRPr="004556ED">
        <w:rPr>
          <w:sz w:val="14"/>
        </w:rPr>
        <w:t xml:space="preserve">Chamberlain 2018; Frayne 2015b; Paulsen 2017). Although commonly taken as naturally given, this kind of societal order and its institutions such as the wage relation, </w:t>
      </w:r>
      <w:proofErr w:type="spellStart"/>
      <w:r w:rsidRPr="004556ED">
        <w:rPr>
          <w:sz w:val="14"/>
        </w:rPr>
        <w:t>labour</w:t>
      </w:r>
      <w:proofErr w:type="spellEnd"/>
      <w:r w:rsidRPr="004556ED">
        <w:rPr>
          <w:sz w:val="14"/>
        </w:rPr>
        <w:t xml:space="preserve"> markets, unemployment, or abstract time are historically and culturally exceptional modes of human coexistence (Applebaum 1992; Graeber 2018; </w:t>
      </w:r>
      <w:proofErr w:type="spellStart"/>
      <w:r w:rsidRPr="004556ED">
        <w:rPr>
          <w:sz w:val="14"/>
        </w:rPr>
        <w:t>Gorz</w:t>
      </w:r>
      <w:proofErr w:type="spellEnd"/>
      <w:r w:rsidRPr="004556ED">
        <w:rPr>
          <w:sz w:val="14"/>
        </w:rPr>
        <w:t xml:space="preserve"> 1989; Polanyi 2001 [1944]; Thompson 1967). </w:t>
      </w:r>
      <w:r w:rsidRPr="004556ED">
        <w:rPr>
          <w:rStyle w:val="StyleUnderline"/>
        </w:rPr>
        <w:t xml:space="preserve">This critique of the structures and social relations of work society is accompanied by the critique of its </w:t>
      </w:r>
      <w:r w:rsidRPr="004556ED">
        <w:rPr>
          <w:rStyle w:val="Emphasis"/>
        </w:rPr>
        <w:t>cultural foundation</w:t>
      </w:r>
      <w:r w:rsidRPr="004556ED">
        <w:rPr>
          <w:sz w:val="14"/>
        </w:rPr>
        <w:t xml:space="preserve">, </w:t>
      </w:r>
      <w:r w:rsidRPr="004556ED">
        <w:rPr>
          <w:rStyle w:val="Emphasis"/>
        </w:rPr>
        <w:t>the work ethic</w:t>
      </w:r>
      <w:r w:rsidRPr="004556ED">
        <w:rPr>
          <w:sz w:val="14"/>
        </w:rPr>
        <w:t xml:space="preserve">; </w:t>
      </w:r>
      <w:r w:rsidRPr="004556ED">
        <w:rPr>
          <w:rStyle w:val="StyleUnderline"/>
        </w:rPr>
        <w:t>an ideological commitment to work and productivism as ends in themselves, moral obligations, and as intrinsically good, regardless of what is done and at what cost</w:t>
      </w:r>
      <w:r w:rsidRPr="004556ED">
        <w:rPr>
          <w:sz w:val="14"/>
        </w:rPr>
        <w:t xml:space="preserve"> (</w:t>
      </w:r>
      <w:proofErr w:type="spellStart"/>
      <w:r w:rsidRPr="004556ED">
        <w:rPr>
          <w:sz w:val="14"/>
        </w:rPr>
        <w:t>Gorz</w:t>
      </w:r>
      <w:proofErr w:type="spellEnd"/>
      <w:r w:rsidRPr="004556ED">
        <w:rPr>
          <w:sz w:val="14"/>
        </w:rPr>
        <w:t xml:space="preserve"> 1982; Weber 1992 [1905]; Weeks 2001).</w:t>
      </w:r>
    </w:p>
    <w:p w14:paraId="23406BB9" w14:textId="77777777" w:rsidR="00BE2D9A" w:rsidRPr="004556ED" w:rsidRDefault="00BE2D9A" w:rsidP="00BE2D9A">
      <w:pPr>
        <w:rPr>
          <w:sz w:val="14"/>
        </w:rPr>
      </w:pPr>
      <w:proofErr w:type="spellStart"/>
      <w:r w:rsidRPr="004556ED">
        <w:rPr>
          <w:rStyle w:val="StyleUnderline"/>
          <w:highlight w:val="yellow"/>
        </w:rPr>
        <w:t>Postwork</w:t>
      </w:r>
      <w:proofErr w:type="spellEnd"/>
      <w:r w:rsidRPr="004556ED">
        <w:rPr>
          <w:sz w:val="14"/>
        </w:rPr>
        <w:t xml:space="preserve">, however, </w:t>
      </w:r>
      <w:r w:rsidRPr="004556ED">
        <w:rPr>
          <w:rStyle w:val="StyleUnderline"/>
        </w:rPr>
        <w:t>is not only a critical stance</w:t>
      </w:r>
      <w:r w:rsidRPr="004556ED">
        <w:rPr>
          <w:sz w:val="14"/>
        </w:rPr>
        <w:t xml:space="preserve">. </w:t>
      </w:r>
      <w:proofErr w:type="spellStart"/>
      <w:r w:rsidRPr="004556ED">
        <w:rPr>
          <w:rStyle w:val="StyleUnderline"/>
        </w:rPr>
        <w:t>Criticising</w:t>
      </w:r>
      <w:proofErr w:type="spellEnd"/>
      <w:r w:rsidRPr="004556ED">
        <w:rPr>
          <w:rStyle w:val="StyleUnderline"/>
        </w:rPr>
        <w:t xml:space="preserve"> work </w:t>
      </w:r>
      <w:r w:rsidRPr="004556ED">
        <w:rPr>
          <w:sz w:val="14"/>
        </w:rPr>
        <w:t xml:space="preserve">and work society, aware of their historical contingency, </w:t>
      </w:r>
      <w:r w:rsidRPr="004556ED">
        <w:rPr>
          <w:rStyle w:val="StyleUnderline"/>
          <w:highlight w:val="yellow"/>
        </w:rPr>
        <w:t>implies</w:t>
      </w:r>
      <w:r w:rsidRPr="004556ED">
        <w:rPr>
          <w:rStyle w:val="StyleUnderline"/>
        </w:rPr>
        <w:t xml:space="preserve"> the potential for an </w:t>
      </w:r>
      <w:r w:rsidRPr="004556ED">
        <w:rPr>
          <w:rStyle w:val="Emphasis"/>
          <w:highlight w:val="yellow"/>
        </w:rPr>
        <w:t>emancipatory transformation of industrial society</w:t>
      </w:r>
      <w:r w:rsidRPr="004556ED">
        <w:rPr>
          <w:rStyle w:val="StyleUnderline"/>
        </w:rPr>
        <w:t xml:space="preserve">. The focus is thereby </w:t>
      </w:r>
      <w:r w:rsidRPr="004556ED">
        <w:rPr>
          <w:rStyle w:val="Emphasis"/>
          <w:highlight w:val="yellow"/>
        </w:rPr>
        <w:t xml:space="preserve">not </w:t>
      </w:r>
      <w:r w:rsidRPr="004556ED">
        <w:rPr>
          <w:rStyle w:val="Emphasis"/>
        </w:rPr>
        <w:t xml:space="preserve">necessarily on </w:t>
      </w:r>
      <w:r w:rsidRPr="004556ED">
        <w:rPr>
          <w:rStyle w:val="Emphasis"/>
          <w:highlight w:val="yellow"/>
        </w:rPr>
        <w:t>abolishing work</w:t>
      </w:r>
      <w:r w:rsidRPr="004556ED">
        <w:rPr>
          <w:rStyle w:val="StyleUnderline"/>
        </w:rPr>
        <w:t xml:space="preserve"> tout-court, </w:t>
      </w:r>
      <w:r w:rsidRPr="004556ED">
        <w:rPr>
          <w:rStyle w:val="StyleUnderline"/>
          <w:highlight w:val="yellow"/>
        </w:rPr>
        <w:t>but</w:t>
      </w:r>
      <w:r w:rsidRPr="004556ED">
        <w:rPr>
          <w:rStyle w:val="StyleUnderline"/>
        </w:rPr>
        <w:t xml:space="preserve"> rather on pointing out and </w:t>
      </w:r>
      <w:r w:rsidRPr="004556ED">
        <w:rPr>
          <w:rStyle w:val="Emphasis"/>
          <w:highlight w:val="yellow"/>
        </w:rPr>
        <w:t>questioning its relentless centrality</w:t>
      </w:r>
      <w:r w:rsidRPr="004556ED">
        <w:rPr>
          <w:sz w:val="14"/>
        </w:rPr>
        <w:t xml:space="preserve"> </w:t>
      </w:r>
      <w:r w:rsidRPr="004556ED">
        <w:rPr>
          <w:rStyle w:val="StyleUnderline"/>
        </w:rPr>
        <w:t xml:space="preserve">and </w:t>
      </w:r>
      <w:r w:rsidRPr="004556ED">
        <w:rPr>
          <w:rStyle w:val="StyleUnderline"/>
          <w:highlight w:val="yellow"/>
        </w:rPr>
        <w:t>asking</w:t>
      </w:r>
      <w:r w:rsidRPr="004556ED">
        <w:rPr>
          <w:rStyle w:val="StyleUnderline"/>
        </w:rPr>
        <w:t xml:space="preserve"> </w:t>
      </w:r>
      <w:r w:rsidRPr="004556ED">
        <w:rPr>
          <w:rStyle w:val="StyleUnderline"/>
          <w:highlight w:val="yellow"/>
        </w:rPr>
        <w:t xml:space="preserve">what </w:t>
      </w:r>
      <w:r w:rsidRPr="004556ED">
        <w:rPr>
          <w:rStyle w:val="StyleUnderline"/>
        </w:rPr>
        <w:t xml:space="preserve">a more desirable, </w:t>
      </w:r>
      <w:proofErr w:type="gramStart"/>
      <w:r w:rsidRPr="004556ED">
        <w:rPr>
          <w:rStyle w:val="StyleUnderline"/>
        </w:rPr>
        <w:t>free</w:t>
      </w:r>
      <w:proofErr w:type="gramEnd"/>
      <w:r w:rsidRPr="004556ED">
        <w:rPr>
          <w:rStyle w:val="StyleUnderline"/>
        </w:rPr>
        <w:t xml:space="preserve"> and </w:t>
      </w:r>
      <w:r w:rsidRPr="004556ED">
        <w:rPr>
          <w:rStyle w:val="Emphasis"/>
          <w:highlight w:val="yellow"/>
        </w:rPr>
        <w:t>sustainable society might look like</w:t>
      </w:r>
      <w:r w:rsidRPr="004556ED">
        <w:rPr>
          <w:sz w:val="14"/>
          <w:highlight w:val="yellow"/>
        </w:rPr>
        <w:t>;</w:t>
      </w:r>
      <w:r w:rsidRPr="004556ED">
        <w:rPr>
          <w:sz w:val="14"/>
        </w:rPr>
        <w:t xml:space="preserve"> a society </w:t>
      </w:r>
      <w:r w:rsidRPr="004556ED">
        <w:rPr>
          <w:rStyle w:val="StyleUnderline"/>
          <w:highlight w:val="yellow"/>
        </w:rPr>
        <w:t xml:space="preserve">in which work is </w:t>
      </w:r>
      <w:r w:rsidRPr="004556ED">
        <w:rPr>
          <w:rStyle w:val="Emphasis"/>
          <w:highlight w:val="yellow"/>
        </w:rPr>
        <w:t xml:space="preserve">no longer </w:t>
      </w:r>
      <w:r w:rsidRPr="004556ED">
        <w:rPr>
          <w:rStyle w:val="Emphasis"/>
        </w:rPr>
        <w:t xml:space="preserve">the </w:t>
      </w:r>
      <w:r w:rsidRPr="004556ED">
        <w:rPr>
          <w:rStyle w:val="Emphasis"/>
          <w:highlight w:val="yellow"/>
        </w:rPr>
        <w:t xml:space="preserve">pivotal </w:t>
      </w:r>
      <w:r w:rsidRPr="004556ED">
        <w:rPr>
          <w:rStyle w:val="Emphasis"/>
        </w:rPr>
        <w:t xml:space="preserve">point of social </w:t>
      </w:r>
      <w:proofErr w:type="spellStart"/>
      <w:r w:rsidRPr="004556ED">
        <w:rPr>
          <w:rStyle w:val="Emphasis"/>
        </w:rPr>
        <w:t>organisation</w:t>
      </w:r>
      <w:proofErr w:type="spellEnd"/>
      <w:r w:rsidRPr="004556ED">
        <w:rPr>
          <w:rStyle w:val="Emphasis"/>
        </w:rPr>
        <w:t xml:space="preserve"> and ideological orientation,</w:t>
      </w:r>
      <w:r w:rsidRPr="004556ED">
        <w:rPr>
          <w:sz w:val="14"/>
        </w:rPr>
        <w:t xml:space="preserve"> including all questions and debates around this objective (Chamberlain 2018; Frayne 2015a; Weeks 2011).</w:t>
      </w:r>
    </w:p>
    <w:p w14:paraId="79714D41" w14:textId="77777777" w:rsidR="00BE2D9A" w:rsidRPr="004556ED" w:rsidRDefault="00BE2D9A" w:rsidP="00BE2D9A">
      <w:pPr>
        <w:rPr>
          <w:sz w:val="14"/>
        </w:rPr>
      </w:pPr>
      <w:r w:rsidRPr="004556ED">
        <w:rPr>
          <w:sz w:val="14"/>
        </w:rPr>
        <w:t xml:space="preserve">As a relatively new and dynamically developing approach, </w:t>
      </w:r>
      <w:proofErr w:type="spellStart"/>
      <w:r w:rsidRPr="004556ED">
        <w:rPr>
          <w:sz w:val="14"/>
        </w:rPr>
        <w:t>postwork</w:t>
      </w:r>
      <w:proofErr w:type="spellEnd"/>
      <w:r w:rsidRPr="004556ED">
        <w:rPr>
          <w:sz w:val="14"/>
        </w:rPr>
        <w:t xml:space="preserve"> is, despite similar political claims, not uniform in its reasoning. </w:t>
      </w:r>
      <w:r w:rsidRPr="004556ED">
        <w:rPr>
          <w:rStyle w:val="StyleUnderline"/>
        </w:rPr>
        <w:t>Some</w:t>
      </w:r>
      <w:r w:rsidRPr="004556ED">
        <w:rPr>
          <w:sz w:val="14"/>
        </w:rPr>
        <w:t xml:space="preserve">, </w:t>
      </w:r>
      <w:r w:rsidRPr="004556ED">
        <w:rPr>
          <w:rStyle w:val="StyleUnderline"/>
        </w:rPr>
        <w:t>drawing on the classical ‘end-of-work’ argument</w:t>
      </w:r>
      <w:r w:rsidRPr="004556ED">
        <w:rPr>
          <w:sz w:val="14"/>
        </w:rPr>
        <w:t xml:space="preserve"> (Frayne 2016), </w:t>
      </w:r>
      <w:r w:rsidRPr="004556ED">
        <w:rPr>
          <w:rStyle w:val="StyleUnderline"/>
        </w:rPr>
        <w:t>assume an imminent technology-induced massive rise in unemployment.</w:t>
      </w:r>
      <w:r w:rsidRPr="004556ED">
        <w:rPr>
          <w:sz w:val="14"/>
        </w:rPr>
        <w:t xml:space="preserve"> This is welcomed as an opportunity to reduce and ultimately abolish work to liberate humankind (Srnicek and Williams 2015). </w:t>
      </w:r>
      <w:r w:rsidRPr="004556ED">
        <w:rPr>
          <w:rStyle w:val="StyleUnderline"/>
        </w:rPr>
        <w:t xml:space="preserve">Others </w:t>
      </w:r>
      <w:proofErr w:type="spellStart"/>
      <w:r w:rsidRPr="004556ED">
        <w:rPr>
          <w:rStyle w:val="StyleUnderline"/>
        </w:rPr>
        <w:t>emphasise</w:t>
      </w:r>
      <w:proofErr w:type="spellEnd"/>
      <w:r w:rsidRPr="004556ED">
        <w:rPr>
          <w:rStyle w:val="StyleUnderline"/>
        </w:rPr>
        <w:t xml:space="preserve"> </w:t>
      </w:r>
      <w:r w:rsidRPr="004556ED">
        <w:rPr>
          <w:sz w:val="14"/>
        </w:rPr>
        <w:t xml:space="preserve">the remarkable fact </w:t>
      </w:r>
      <w:r w:rsidRPr="004556ED">
        <w:rPr>
          <w:rStyle w:val="StyleUnderline"/>
        </w:rPr>
        <w:t>that</w:t>
      </w:r>
      <w:r w:rsidRPr="004556ED">
        <w:rPr>
          <w:sz w:val="14"/>
        </w:rPr>
        <w:t xml:space="preserve"> throughout the past two centuries </w:t>
      </w:r>
      <w:r w:rsidRPr="004556ED">
        <w:rPr>
          <w:rStyle w:val="StyleUnderline"/>
        </w:rPr>
        <w:t>technological development has not challenged the centrality of work in modern lives,</w:t>
      </w:r>
      <w:r w:rsidRPr="004556ED">
        <w:rPr>
          <w:sz w:val="14"/>
        </w:rPr>
        <w:t xml:space="preserve"> despite the prospect that technological change would allow for much shorter working hours (e.g., Keynes 1930). This has not </w:t>
      </w:r>
      <w:proofErr w:type="spellStart"/>
      <w:r w:rsidRPr="004556ED">
        <w:rPr>
          <w:sz w:val="14"/>
        </w:rPr>
        <w:t>materialised</w:t>
      </w:r>
      <w:proofErr w:type="spellEnd"/>
      <w:r w:rsidRPr="004556ED">
        <w:rPr>
          <w:sz w:val="14"/>
        </w:rPr>
        <w:t xml:space="preserve"> due to the requirements of a work-</w:t>
      </w:r>
      <w:proofErr w:type="spellStart"/>
      <w:r w:rsidRPr="004556ED">
        <w:rPr>
          <w:sz w:val="14"/>
        </w:rPr>
        <w:t>centred</w:t>
      </w:r>
      <w:proofErr w:type="spellEnd"/>
      <w:r w:rsidRPr="004556ED">
        <w:rPr>
          <w:sz w:val="14"/>
        </w:rPr>
        <w:t xml:space="preserve">, work-dependent society. On the contrary, </w:t>
      </w:r>
      <w:r w:rsidRPr="004556ED">
        <w:rPr>
          <w:rStyle w:val="StyleUnderline"/>
        </w:rPr>
        <w:t>work has become more central to modern societies.</w:t>
      </w:r>
      <w:r w:rsidRPr="004556ED">
        <w:rPr>
          <w:sz w:val="14"/>
        </w:rPr>
        <w:t xml:space="preserve"> These deeper structural and cultural aspects and dependencies seem to remain unaffected by technological trends (Paulsen 2017; Weeks 2011).</w:t>
      </w:r>
    </w:p>
    <w:p w14:paraId="0AADA789" w14:textId="77777777" w:rsidR="00BE2D9A" w:rsidRPr="004556ED" w:rsidRDefault="00BE2D9A" w:rsidP="00BE2D9A">
      <w:pPr>
        <w:rPr>
          <w:sz w:val="14"/>
        </w:rPr>
      </w:pPr>
      <w:r w:rsidRPr="004556ED">
        <w:rPr>
          <w:sz w:val="14"/>
        </w:rPr>
        <w:t xml:space="preserve">The ecological case for </w:t>
      </w:r>
      <w:proofErr w:type="spellStart"/>
      <w:r w:rsidRPr="004556ED">
        <w:rPr>
          <w:sz w:val="14"/>
        </w:rPr>
        <w:t>postwork</w:t>
      </w:r>
      <w:proofErr w:type="spellEnd"/>
    </w:p>
    <w:p w14:paraId="4300DC0E" w14:textId="77777777" w:rsidR="00BE2D9A" w:rsidRPr="004556ED" w:rsidRDefault="00BE2D9A" w:rsidP="00BE2D9A">
      <w:pPr>
        <w:rPr>
          <w:sz w:val="14"/>
        </w:rPr>
      </w:pPr>
      <w:r w:rsidRPr="004556ED">
        <w:rPr>
          <w:sz w:val="14"/>
        </w:rPr>
        <w:t xml:space="preserve">The perspective of </w:t>
      </w:r>
      <w:proofErr w:type="spellStart"/>
      <w:r w:rsidRPr="004556ED">
        <w:rPr>
          <w:rStyle w:val="StyleUnderline"/>
        </w:rPr>
        <w:t>postwork</w:t>
      </w:r>
      <w:proofErr w:type="spellEnd"/>
      <w:r w:rsidRPr="004556ED">
        <w:rPr>
          <w:sz w:val="14"/>
        </w:rPr>
        <w:t xml:space="preserve">/critiques of work </w:t>
      </w:r>
      <w:r w:rsidRPr="004556ED">
        <w:rPr>
          <w:rStyle w:val="StyleUnderline"/>
        </w:rPr>
        <w:t xml:space="preserve">may enrich sustainability debates </w:t>
      </w:r>
      <w:r w:rsidRPr="004556ED">
        <w:rPr>
          <w:sz w:val="14"/>
        </w:rPr>
        <w:t xml:space="preserve">in many ways; here, </w:t>
      </w:r>
      <w:r w:rsidRPr="004556ED">
        <w:rPr>
          <w:rStyle w:val="StyleUnderline"/>
        </w:rPr>
        <w:t>our focus is again on ecological concerns</w:t>
      </w:r>
      <w:r w:rsidRPr="004556ED">
        <w:rPr>
          <w:sz w:val="14"/>
        </w:rPr>
        <w:t xml:space="preserve">. First, </w:t>
      </w:r>
      <w:proofErr w:type="spellStart"/>
      <w:r w:rsidRPr="004556ED">
        <w:rPr>
          <w:rStyle w:val="StyleUnderline"/>
          <w:highlight w:val="yellow"/>
        </w:rPr>
        <w:t>postwork</w:t>
      </w:r>
      <w:proofErr w:type="spellEnd"/>
      <w:r w:rsidRPr="004556ED">
        <w:rPr>
          <w:rStyle w:val="StyleUnderline"/>
          <w:highlight w:val="yellow"/>
        </w:rPr>
        <w:t xml:space="preserve"> offers</w:t>
      </w:r>
      <w:r w:rsidRPr="004556ED">
        <w:rPr>
          <w:rStyle w:val="StyleUnderline"/>
        </w:rPr>
        <w:t xml:space="preserve"> a </w:t>
      </w:r>
      <w:proofErr w:type="gramStart"/>
      <w:r w:rsidRPr="004556ED">
        <w:rPr>
          <w:rStyle w:val="StyleUnderline"/>
        </w:rPr>
        <w:t>much needed</w:t>
      </w:r>
      <w:proofErr w:type="gramEnd"/>
      <w:r w:rsidRPr="004556ED">
        <w:rPr>
          <w:rStyle w:val="StyleUnderline"/>
        </w:rPr>
        <w:t xml:space="preserve"> </w:t>
      </w:r>
      <w:r w:rsidRPr="004556ED">
        <w:rPr>
          <w:rStyle w:val="Emphasis"/>
          <w:highlight w:val="yellow"/>
        </w:rPr>
        <w:t xml:space="preserve">change in </w:t>
      </w:r>
      <w:r w:rsidRPr="004556ED">
        <w:rPr>
          <w:rStyle w:val="Emphasis"/>
        </w:rPr>
        <w:t xml:space="preserve">focus in </w:t>
      </w:r>
      <w:r w:rsidRPr="004556ED">
        <w:rPr>
          <w:rStyle w:val="Emphasis"/>
          <w:highlight w:val="yellow"/>
        </w:rPr>
        <w:t xml:space="preserve">sustainability </w:t>
      </w:r>
      <w:r w:rsidRPr="004556ED">
        <w:rPr>
          <w:rStyle w:val="Emphasis"/>
        </w:rPr>
        <w:t>debates</w:t>
      </w:r>
      <w:r w:rsidRPr="004556ED">
        <w:rPr>
          <w:sz w:val="14"/>
        </w:rPr>
        <w:t xml:space="preserve">, </w:t>
      </w:r>
      <w:r w:rsidRPr="004556ED">
        <w:rPr>
          <w:rStyle w:val="StyleUnderline"/>
          <w:highlight w:val="yellow"/>
        </w:rPr>
        <w:t>away from</w:t>
      </w:r>
      <w:r w:rsidRPr="004556ED">
        <w:rPr>
          <w:rStyle w:val="StyleUnderline"/>
        </w:rPr>
        <w:t xml:space="preserve"> narrow critiques of individual consumption </w:t>
      </w:r>
      <w:r w:rsidRPr="004556ED">
        <w:rPr>
          <w:rStyle w:val="Emphasis"/>
        </w:rPr>
        <w:t xml:space="preserve">and the </w:t>
      </w:r>
      <w:r w:rsidRPr="004556ED">
        <w:rPr>
          <w:rStyle w:val="Emphasis"/>
          <w:highlight w:val="yellow"/>
        </w:rPr>
        <w:t>overemphasis on ‘green jobs’,</w:t>
      </w:r>
      <w:r w:rsidRPr="004556ED">
        <w:rPr>
          <w:sz w:val="14"/>
          <w:highlight w:val="yellow"/>
        </w:rPr>
        <w:t xml:space="preserve"> </w:t>
      </w:r>
      <w:r w:rsidRPr="004556ED">
        <w:rPr>
          <w:rStyle w:val="StyleUnderline"/>
          <w:highlight w:val="yellow"/>
        </w:rPr>
        <w:t>towards understanding work as one central cause of sustained societal unsustainability</w:t>
      </w:r>
      <w:r w:rsidRPr="004556ED">
        <w:rPr>
          <w:sz w:val="14"/>
        </w:rPr>
        <w:t xml:space="preserve">. </w:t>
      </w:r>
      <w:proofErr w:type="spellStart"/>
      <w:r w:rsidRPr="004556ED">
        <w:rPr>
          <w:rStyle w:val="StyleUnderline"/>
        </w:rPr>
        <w:t>Postwork</w:t>
      </w:r>
      <w:proofErr w:type="spellEnd"/>
      <w:r w:rsidRPr="004556ED">
        <w:rPr>
          <w:rStyle w:val="StyleUnderline"/>
        </w:rPr>
        <w:t xml:space="preserve"> directs the focus towards </w:t>
      </w:r>
      <w:r w:rsidRPr="004556ED">
        <w:rPr>
          <w:rStyle w:val="Emphasis"/>
        </w:rPr>
        <w:t>crucial overlooked issues</w:t>
      </w:r>
      <w:r w:rsidRPr="004556ED">
        <w:rPr>
          <w:sz w:val="14"/>
        </w:rPr>
        <w:t xml:space="preserve">, </w:t>
      </w:r>
      <w:proofErr w:type="gramStart"/>
      <w:r w:rsidRPr="004556ED">
        <w:rPr>
          <w:rStyle w:val="StyleUnderline"/>
        </w:rPr>
        <w:t>e.g.</w:t>
      </w:r>
      <w:proofErr w:type="gramEnd"/>
      <w:r w:rsidRPr="004556ED">
        <w:rPr>
          <w:rStyle w:val="StyleUnderline"/>
        </w:rPr>
        <w:t xml:space="preserve"> the ways in which work is ecologically harmful, or which problems arise due to the social and cultural significance of modern-day work</w:t>
      </w:r>
      <w:r w:rsidRPr="004556ED">
        <w:rPr>
          <w:sz w:val="14"/>
        </w:rPr>
        <w:t xml:space="preserve">, </w:t>
      </w:r>
      <w:r w:rsidRPr="004556ED">
        <w:rPr>
          <w:rStyle w:val="Emphasis"/>
          <w:highlight w:val="yellow"/>
        </w:rPr>
        <w:t>including existential dependencies on it.</w:t>
      </w:r>
      <w:r w:rsidRPr="004556ED">
        <w:rPr>
          <w:sz w:val="14"/>
        </w:rPr>
        <w:t xml:space="preserve"> </w:t>
      </w:r>
      <w:proofErr w:type="spellStart"/>
      <w:r w:rsidRPr="004556ED">
        <w:rPr>
          <w:rStyle w:val="StyleUnderline"/>
        </w:rPr>
        <w:t>Postwork</w:t>
      </w:r>
      <w:proofErr w:type="spellEnd"/>
      <w:r w:rsidRPr="004556ED">
        <w:rPr>
          <w:rStyle w:val="StyleUnderline"/>
        </w:rPr>
        <w:t xml:space="preserve"> seeks to </w:t>
      </w:r>
      <w:r w:rsidRPr="004556ED">
        <w:rPr>
          <w:rStyle w:val="Emphasis"/>
        </w:rPr>
        <w:t>re-</w:t>
      </w:r>
      <w:proofErr w:type="spellStart"/>
      <w:r w:rsidRPr="004556ED">
        <w:rPr>
          <w:rStyle w:val="Emphasis"/>
        </w:rPr>
        <w:t>politicise</w:t>
      </w:r>
      <w:proofErr w:type="spellEnd"/>
      <w:r w:rsidRPr="004556ED">
        <w:rPr>
          <w:rStyle w:val="Emphasis"/>
        </w:rPr>
        <w:t xml:space="preserve"> work</w:t>
      </w:r>
      <w:r w:rsidRPr="004556ED">
        <w:rPr>
          <w:sz w:val="14"/>
        </w:rPr>
        <w:t xml:space="preserve">, </w:t>
      </w:r>
      <w:proofErr w:type="spellStart"/>
      <w:r w:rsidRPr="004556ED">
        <w:rPr>
          <w:rStyle w:val="StyleUnderline"/>
        </w:rPr>
        <w:t>recognising</w:t>
      </w:r>
      <w:proofErr w:type="spellEnd"/>
      <w:r w:rsidRPr="004556ED">
        <w:rPr>
          <w:rStyle w:val="StyleUnderline"/>
        </w:rPr>
        <w:t xml:space="preserve"> that its conception and societal </w:t>
      </w:r>
      <w:proofErr w:type="spellStart"/>
      <w:r w:rsidRPr="004556ED">
        <w:rPr>
          <w:rStyle w:val="StyleUnderline"/>
        </w:rPr>
        <w:t>organisation</w:t>
      </w:r>
      <w:proofErr w:type="spellEnd"/>
      <w:r w:rsidRPr="004556ED">
        <w:rPr>
          <w:rStyle w:val="StyleUnderline"/>
        </w:rPr>
        <w:t xml:space="preserve"> are social constructs and therefore political, and must accordingly be open to debate</w:t>
      </w:r>
      <w:r w:rsidRPr="004556ED">
        <w:rPr>
          <w:sz w:val="14"/>
        </w:rPr>
        <w:t xml:space="preserve"> (Weeks 2011). </w:t>
      </w:r>
      <w:r w:rsidRPr="004556ED">
        <w:rPr>
          <w:rStyle w:val="StyleUnderline"/>
        </w:rPr>
        <w:t>This opens conceptual space and enables open-minded debates</w:t>
      </w:r>
      <w:r w:rsidRPr="004556ED">
        <w:rPr>
          <w:sz w:val="14"/>
        </w:rPr>
        <w:t xml:space="preserve"> </w:t>
      </w:r>
      <w:r w:rsidRPr="004556ED">
        <w:rPr>
          <w:rStyle w:val="StyleUnderline"/>
        </w:rPr>
        <w:t xml:space="preserve">about the meaning, </w:t>
      </w:r>
      <w:proofErr w:type="gramStart"/>
      <w:r w:rsidRPr="004556ED">
        <w:rPr>
          <w:rStyle w:val="StyleUnderline"/>
        </w:rPr>
        <w:t>value</w:t>
      </w:r>
      <w:proofErr w:type="gramEnd"/>
      <w:r w:rsidRPr="004556ED">
        <w:rPr>
          <w:rStyle w:val="StyleUnderline"/>
        </w:rPr>
        <w:t xml:space="preserve"> and purpose of work: what kind of work is, for individuals, society and the biosphere as a whole, meaningful, pointless, or outright harmful</w:t>
      </w:r>
      <w:r w:rsidRPr="004556ED">
        <w:rPr>
          <w:sz w:val="14"/>
        </w:rPr>
        <w:t xml:space="preserve"> (Graeber 2018)?</w:t>
      </w:r>
    </w:p>
    <w:p w14:paraId="1306E226" w14:textId="77777777" w:rsidR="00BE2D9A" w:rsidRPr="004556ED" w:rsidRDefault="00BE2D9A" w:rsidP="00BE2D9A">
      <w:pPr>
        <w:rPr>
          <w:sz w:val="14"/>
        </w:rPr>
      </w:pPr>
      <w:r w:rsidRPr="004556ED">
        <w:rPr>
          <w:sz w:val="14"/>
        </w:rPr>
        <w:t xml:space="preserve">Such </w:t>
      </w:r>
      <w:r w:rsidRPr="004556ED">
        <w:rPr>
          <w:rStyle w:val="StyleUnderline"/>
        </w:rPr>
        <w:t>debates and enhanced understanding about the means and ends of work,</w:t>
      </w:r>
      <w:r w:rsidRPr="004556ED">
        <w:rPr>
          <w:sz w:val="14"/>
        </w:rPr>
        <w:t xml:space="preserve"> and the range of problems associated with it, would be important in several regards. </w:t>
      </w:r>
      <w:r w:rsidRPr="004556ED">
        <w:rPr>
          <w:rStyle w:val="StyleUnderline"/>
        </w:rPr>
        <w:t xml:space="preserve">In ecological regard it facilitates the ecologically necessary, substantial reduction of work, </w:t>
      </w:r>
      <w:proofErr w:type="gramStart"/>
      <w:r w:rsidRPr="004556ED">
        <w:rPr>
          <w:rStyle w:val="StyleUnderline"/>
        </w:rPr>
        <w:t>production</w:t>
      </w:r>
      <w:proofErr w:type="gramEnd"/>
      <w:r w:rsidRPr="004556ED">
        <w:rPr>
          <w:rStyle w:val="StyleUnderline"/>
        </w:rPr>
        <w:t xml:space="preserve"> and consumption </w:t>
      </w:r>
      <w:r w:rsidRPr="004556ED">
        <w:rPr>
          <w:sz w:val="14"/>
        </w:rPr>
        <w:t xml:space="preserve">(Frey 2019; Haberl et al. 2009). Reducing work/working hours is one of the key premises of </w:t>
      </w:r>
      <w:proofErr w:type="spellStart"/>
      <w:r w:rsidRPr="004556ED">
        <w:rPr>
          <w:sz w:val="14"/>
        </w:rPr>
        <w:t>postwork</w:t>
      </w:r>
      <w:proofErr w:type="spellEnd"/>
      <w:r w:rsidRPr="004556ED">
        <w:rPr>
          <w:sz w:val="14"/>
        </w:rPr>
        <w:t>, aiming at de-</w:t>
      </w:r>
      <w:proofErr w:type="spellStart"/>
      <w:r w:rsidRPr="004556ED">
        <w:rPr>
          <w:sz w:val="14"/>
        </w:rPr>
        <w:t>centring</w:t>
      </w:r>
      <w:proofErr w:type="spellEnd"/>
      <w:r w:rsidRPr="004556ED">
        <w:rPr>
          <w:sz w:val="14"/>
        </w:rPr>
        <w:t xml:space="preserve"> and de-</w:t>
      </w:r>
      <w:proofErr w:type="spellStart"/>
      <w:r w:rsidRPr="004556ED">
        <w:rPr>
          <w:sz w:val="14"/>
        </w:rPr>
        <w:t>normalising</w:t>
      </w:r>
      <w:proofErr w:type="spellEnd"/>
      <w:r w:rsidRPr="004556ED">
        <w:rPr>
          <w:sz w:val="14"/>
        </w:rPr>
        <w:t xml:space="preserve"> work, and releasing time, </w:t>
      </w:r>
      <w:proofErr w:type="gramStart"/>
      <w:r w:rsidRPr="004556ED">
        <w:rPr>
          <w:sz w:val="14"/>
        </w:rPr>
        <w:t>energy</w:t>
      </w:r>
      <w:proofErr w:type="gramEnd"/>
      <w:r w:rsidRPr="004556ED">
        <w:rPr>
          <w:sz w:val="14"/>
        </w:rPr>
        <w:t xml:space="preserve"> and creativity for purposes other than work (</w:t>
      </w:r>
      <w:proofErr w:type="spellStart"/>
      <w:r w:rsidRPr="004556ED">
        <w:rPr>
          <w:sz w:val="14"/>
        </w:rPr>
        <w:t>Coote</w:t>
      </w:r>
      <w:proofErr w:type="spellEnd"/>
      <w:r w:rsidRPr="004556ED">
        <w:rPr>
          <w:sz w:val="14"/>
        </w:rPr>
        <w:t xml:space="preserve"> 2013). </w:t>
      </w:r>
      <w:r w:rsidRPr="004556ED">
        <w:rPr>
          <w:rStyle w:val="StyleUnderline"/>
        </w:rPr>
        <w:t>From an ecological perspective, reducing</w:t>
      </w:r>
      <w:r w:rsidRPr="004556ED">
        <w:rPr>
          <w:sz w:val="14"/>
        </w:rPr>
        <w:t xml:space="preserve"> the amount of </w:t>
      </w:r>
      <w:r w:rsidRPr="004556ED">
        <w:rPr>
          <w:rStyle w:val="StyleUnderline"/>
        </w:rPr>
        <w:t>work would reduce the dependency on a commodity-intensive mode of living</w:t>
      </w:r>
      <w:r w:rsidRPr="004556ED">
        <w:rPr>
          <w:sz w:val="14"/>
        </w:rPr>
        <w:t xml:space="preserve">, and allow space for more sustainable practices (Frayne 2016). </w:t>
      </w:r>
      <w:r w:rsidRPr="004556ED">
        <w:rPr>
          <w:rStyle w:val="StyleUnderline"/>
        </w:rPr>
        <w:t>Reducing work would also help mitigate all other work-induced environmental pressures</w:t>
      </w:r>
      <w:r w:rsidRPr="004556ED">
        <w:rPr>
          <w:sz w:val="14"/>
        </w:rPr>
        <w:t xml:space="preserve"> described above, especially the ‘Scale factor’ (Knight, Rosa, and Schor 2013), </w:t>
      </w:r>
      <w:proofErr w:type="gramStart"/>
      <w:r w:rsidRPr="004556ED">
        <w:rPr>
          <w:sz w:val="14"/>
        </w:rPr>
        <w:t>i.e.</w:t>
      </w:r>
      <w:proofErr w:type="gramEnd"/>
      <w:r w:rsidRPr="004556ED">
        <w:rPr>
          <w:sz w:val="14"/>
        </w:rPr>
        <w:t xml:space="preserve"> the amount of resources and energy consumed, and waste, including emissions, </w:t>
      </w:r>
      <w:r w:rsidRPr="004556ED">
        <w:rPr>
          <w:sz w:val="14"/>
        </w:rPr>
        <w:lastRenderedPageBreak/>
        <w:t xml:space="preserve">created through work. </w:t>
      </w:r>
      <w:r w:rsidRPr="004556ED">
        <w:rPr>
          <w:rStyle w:val="StyleUnderline"/>
        </w:rPr>
        <w:t xml:space="preserve">A </w:t>
      </w:r>
      <w:proofErr w:type="spellStart"/>
      <w:r w:rsidRPr="004556ED">
        <w:rPr>
          <w:rStyle w:val="StyleUnderline"/>
        </w:rPr>
        <w:t>postwork</w:t>
      </w:r>
      <w:proofErr w:type="spellEnd"/>
      <w:r w:rsidRPr="004556ED">
        <w:rPr>
          <w:rStyle w:val="StyleUnderline"/>
        </w:rPr>
        <w:t xml:space="preserve"> approach facilitates debate on the politics of ecological</w:t>
      </w:r>
      <w:r w:rsidRPr="004556ED">
        <w:rPr>
          <w:sz w:val="14"/>
        </w:rPr>
        <w:t xml:space="preserve"> </w:t>
      </w:r>
      <w:r w:rsidRPr="004556ED">
        <w:rPr>
          <w:rStyle w:val="StyleUnderline"/>
        </w:rPr>
        <w:t>work reduction which entails difficult question</w:t>
      </w:r>
      <w:r w:rsidRPr="004556ED">
        <w:rPr>
          <w:sz w:val="14"/>
        </w:rPr>
        <w:t xml:space="preserve">s: for example, </w:t>
      </w:r>
      <w:r w:rsidRPr="004556ED">
        <w:rPr>
          <w:rStyle w:val="StyleUnderline"/>
        </w:rPr>
        <w:t>which industries and fields of employment are to be phased out?</w:t>
      </w:r>
      <w:r w:rsidRPr="004556ED">
        <w:rPr>
          <w:sz w:val="14"/>
        </w:rPr>
        <w:t xml:space="preserve"> Which fields will need to be </w:t>
      </w:r>
      <w:proofErr w:type="spellStart"/>
      <w:r w:rsidRPr="004556ED">
        <w:rPr>
          <w:sz w:val="14"/>
        </w:rPr>
        <w:t>favoured</w:t>
      </w:r>
      <w:proofErr w:type="spellEnd"/>
      <w:r w:rsidRPr="004556ED">
        <w:rPr>
          <w:sz w:val="14"/>
        </w:rPr>
        <w:t xml:space="preserve"> and upon what grounds? </w:t>
      </w:r>
      <w:r w:rsidRPr="004556ED">
        <w:rPr>
          <w:rStyle w:val="StyleUnderline"/>
        </w:rPr>
        <w:t xml:space="preserve">Which kinds of work in which sectors are socially important and should therefore be </w:t>
      </w:r>
      <w:proofErr w:type="spellStart"/>
      <w:r w:rsidRPr="004556ED">
        <w:rPr>
          <w:rStyle w:val="StyleUnderline"/>
        </w:rPr>
        <w:t>organised</w:t>
      </w:r>
      <w:proofErr w:type="spellEnd"/>
      <w:r w:rsidRPr="004556ED">
        <w:rPr>
          <w:rStyle w:val="StyleUnderline"/>
        </w:rPr>
        <w:t xml:space="preserve"> differently</w:t>
      </w:r>
      <w:r w:rsidRPr="004556ED">
        <w:rPr>
          <w:sz w:val="14"/>
        </w:rPr>
        <w:t xml:space="preserve">, especially when altering the energy basis of work due to climate change mitigation which implies </w:t>
      </w:r>
      <w:proofErr w:type="spellStart"/>
      <w:r w:rsidRPr="004556ED">
        <w:rPr>
          <w:sz w:val="14"/>
        </w:rPr>
        <w:t>decentralised</w:t>
      </w:r>
      <w:proofErr w:type="spellEnd"/>
      <w:r w:rsidRPr="004556ED">
        <w:rPr>
          <w:sz w:val="14"/>
        </w:rPr>
        <w:t xml:space="preserve">, locally specific, </w:t>
      </w:r>
      <w:proofErr w:type="gramStart"/>
      <w:r w:rsidRPr="004556ED">
        <w:rPr>
          <w:sz w:val="14"/>
        </w:rPr>
        <w:t>intermittent</w:t>
      </w:r>
      <w:proofErr w:type="gramEnd"/>
      <w:r w:rsidRPr="004556ED">
        <w:rPr>
          <w:sz w:val="14"/>
        </w:rPr>
        <w:t xml:space="preserve"> and less concentrated energy sources (</w:t>
      </w:r>
      <w:proofErr w:type="spellStart"/>
      <w:r w:rsidRPr="004556ED">
        <w:rPr>
          <w:sz w:val="14"/>
        </w:rPr>
        <w:t>Malm</w:t>
      </w:r>
      <w:proofErr w:type="spellEnd"/>
      <w:r w:rsidRPr="004556ED">
        <w:rPr>
          <w:sz w:val="14"/>
        </w:rPr>
        <w:t xml:space="preserve"> 2013)? </w:t>
      </w:r>
      <w:r w:rsidRPr="004556ED">
        <w:rPr>
          <w:rStyle w:val="StyleUnderline"/>
          <w:highlight w:val="yellow"/>
        </w:rPr>
        <w:t>These questions are decisive fo</w:t>
      </w:r>
      <w:r w:rsidRPr="004556ED">
        <w:rPr>
          <w:rStyle w:val="StyleUnderline"/>
        </w:rPr>
        <w:t>r future (un-)</w:t>
      </w:r>
      <w:r w:rsidRPr="004556ED">
        <w:rPr>
          <w:rStyle w:val="StyleUnderline"/>
          <w:highlight w:val="yellow"/>
        </w:rPr>
        <w:t>sustainability</w:t>
      </w:r>
      <w:r w:rsidRPr="004556ED">
        <w:rPr>
          <w:rStyle w:val="StyleUnderline"/>
        </w:rPr>
        <w:t xml:space="preserve">, and </w:t>
      </w:r>
      <w:r w:rsidRPr="004556ED">
        <w:rPr>
          <w:rStyle w:val="StyleUnderline"/>
          <w:highlight w:val="yellow"/>
        </w:rPr>
        <w:t>yet</w:t>
      </w:r>
      <w:r w:rsidRPr="004556ED">
        <w:rPr>
          <w:rStyle w:val="StyleUnderline"/>
        </w:rPr>
        <w:t xml:space="preserve"> serious </w:t>
      </w:r>
      <w:r w:rsidRPr="004556ED">
        <w:rPr>
          <w:rStyle w:val="StyleUnderline"/>
          <w:highlight w:val="yellow"/>
        </w:rPr>
        <w:t>attempts at a solution are</w:t>
      </w:r>
      <w:r w:rsidRPr="004556ED">
        <w:rPr>
          <w:rStyle w:val="StyleUnderline"/>
        </w:rPr>
        <w:t xml:space="preserve"> presently </w:t>
      </w:r>
      <w:r w:rsidRPr="004556ED">
        <w:rPr>
          <w:rStyle w:val="StyleUnderline"/>
          <w:highlight w:val="yellow"/>
        </w:rPr>
        <w:t>forestalled by</w:t>
      </w:r>
      <w:r w:rsidRPr="004556ED">
        <w:rPr>
          <w:rStyle w:val="StyleUnderline"/>
        </w:rPr>
        <w:t xml:space="preserve"> the </w:t>
      </w:r>
      <w:r w:rsidRPr="004556ED">
        <w:rPr>
          <w:rStyle w:val="Emphasis"/>
          <w:highlight w:val="yellow"/>
        </w:rPr>
        <w:t>unquestioned sanctity that</w:t>
      </w:r>
      <w:r w:rsidRPr="004556ED">
        <w:rPr>
          <w:rStyle w:val="Emphasis"/>
        </w:rPr>
        <w:t xml:space="preserve"> work</w:t>
      </w:r>
      <w:r w:rsidRPr="004556ED">
        <w:rPr>
          <w:rStyle w:val="Emphasis"/>
          <w:highlight w:val="yellow"/>
        </w:rPr>
        <w:t>, ‘jobs’</w:t>
      </w:r>
      <w:r w:rsidRPr="004556ED">
        <w:rPr>
          <w:rStyle w:val="Emphasis"/>
        </w:rPr>
        <w:t xml:space="preserve"> or ‘full employment’ </w:t>
      </w:r>
      <w:r w:rsidRPr="004556ED">
        <w:rPr>
          <w:rStyle w:val="Emphasis"/>
          <w:highlight w:val="yellow"/>
        </w:rPr>
        <w:t>enjoy</w:t>
      </w:r>
      <w:r w:rsidRPr="004556ED">
        <w:rPr>
          <w:sz w:val="14"/>
        </w:rPr>
        <w:t xml:space="preserve"> (Frayne 2015b).</w:t>
      </w:r>
    </w:p>
    <w:p w14:paraId="0A1E9636" w14:textId="77777777" w:rsidR="00BE2D9A" w:rsidRPr="004556ED" w:rsidRDefault="00BE2D9A" w:rsidP="00BE2D9A">
      <w:pPr>
        <w:rPr>
          <w:b/>
          <w:iCs/>
          <w:u w:val="single"/>
          <w:bdr w:val="single" w:sz="12" w:space="0" w:color="auto"/>
        </w:rPr>
      </w:pPr>
      <w:proofErr w:type="spellStart"/>
      <w:r w:rsidRPr="004556ED">
        <w:rPr>
          <w:rStyle w:val="StyleUnderline"/>
        </w:rPr>
        <w:t>Postwork</w:t>
      </w:r>
      <w:proofErr w:type="spellEnd"/>
      <w:r w:rsidRPr="004556ED">
        <w:rPr>
          <w:rStyle w:val="StyleUnderline"/>
        </w:rPr>
        <w:t xml:space="preserve"> is also conducive to rethinking the </w:t>
      </w:r>
      <w:proofErr w:type="spellStart"/>
      <w:r w:rsidRPr="004556ED">
        <w:rPr>
          <w:rStyle w:val="StyleUnderline"/>
        </w:rPr>
        <w:t>organisation</w:t>
      </w:r>
      <w:proofErr w:type="spellEnd"/>
      <w:r w:rsidRPr="004556ED">
        <w:rPr>
          <w:rStyle w:val="StyleUnderline"/>
        </w:rPr>
        <w:t xml:space="preserve"> of work. </w:t>
      </w:r>
      <w:r w:rsidRPr="004556ED">
        <w:rPr>
          <w:rStyle w:val="StyleUnderline"/>
          <w:highlight w:val="yellow"/>
        </w:rPr>
        <w:t>There are</w:t>
      </w:r>
      <w:r w:rsidRPr="004556ED">
        <w:rPr>
          <w:rStyle w:val="StyleUnderline"/>
        </w:rPr>
        <w:t xml:space="preserve"> plausible </w:t>
      </w:r>
      <w:r w:rsidRPr="004556ED">
        <w:rPr>
          <w:rStyle w:val="StyleUnderline"/>
          <w:highlight w:val="yellow"/>
        </w:rPr>
        <w:t xml:space="preserve">arguments in </w:t>
      </w:r>
      <w:proofErr w:type="spellStart"/>
      <w:r w:rsidRPr="004556ED">
        <w:rPr>
          <w:rStyle w:val="StyleUnderline"/>
          <w:highlight w:val="yellow"/>
        </w:rPr>
        <w:t>favour</w:t>
      </w:r>
      <w:proofErr w:type="spellEnd"/>
      <w:r w:rsidRPr="004556ED">
        <w:rPr>
          <w:rStyle w:val="StyleUnderline"/>
          <w:highlight w:val="yellow"/>
        </w:rPr>
        <w:t xml:space="preserve"> of</w:t>
      </w:r>
      <w:r w:rsidRPr="004556ED">
        <w:rPr>
          <w:rStyle w:val="StyleUnderline"/>
        </w:rPr>
        <w:t xml:space="preserve"> new institutions of </w:t>
      </w:r>
      <w:r w:rsidRPr="004556ED">
        <w:rPr>
          <w:rStyle w:val="Emphasis"/>
          <w:highlight w:val="yellow"/>
        </w:rPr>
        <w:t>democratic control over the economy</w:t>
      </w:r>
      <w:r w:rsidRPr="004556ED">
        <w:rPr>
          <w:rStyle w:val="StyleUnderline"/>
        </w:rPr>
        <w:t>,</w:t>
      </w:r>
      <w:r w:rsidRPr="004556ED">
        <w:rPr>
          <w:sz w:val="14"/>
        </w:rPr>
        <w:t xml:space="preserve"> </w:t>
      </w:r>
      <w:proofErr w:type="gramStart"/>
      <w:r w:rsidRPr="004556ED">
        <w:rPr>
          <w:sz w:val="14"/>
        </w:rPr>
        <w:t>i.e.</w:t>
      </w:r>
      <w:proofErr w:type="gramEnd"/>
      <w:r w:rsidRPr="004556ED">
        <w:rPr>
          <w:sz w:val="14"/>
        </w:rPr>
        <w:t xml:space="preserve"> economic democracy (</w:t>
      </w:r>
      <w:proofErr w:type="spellStart"/>
      <w:r w:rsidRPr="004556ED">
        <w:rPr>
          <w:sz w:val="14"/>
        </w:rPr>
        <w:t>Johanisova</w:t>
      </w:r>
      <w:proofErr w:type="spellEnd"/>
      <w:r w:rsidRPr="004556ED">
        <w:rPr>
          <w:sz w:val="14"/>
        </w:rPr>
        <w:t xml:space="preserve"> and Wolf 2012). </w:t>
      </w:r>
      <w:r w:rsidRPr="004556ED">
        <w:rPr>
          <w:rStyle w:val="StyleUnderline"/>
        </w:rPr>
        <w:t>This is urgent and necessary to distribute a very tight remaining carbon budget fairly and wisely</w:t>
      </w:r>
      <w:r w:rsidRPr="004556ED">
        <w:rPr>
          <w:sz w:val="14"/>
        </w:rPr>
        <w:t xml:space="preserve"> (IPCC 2018), to keep economic power in check, and </w:t>
      </w:r>
      <w:r w:rsidRPr="004556ED">
        <w:rPr>
          <w:rStyle w:val="StyleUnderline"/>
        </w:rPr>
        <w:t>to gain public sovereignty over fundamental economic decisions that are pivotal for (un-)sustainable trajectories</w:t>
      </w:r>
      <w:r w:rsidRPr="004556ED">
        <w:rPr>
          <w:sz w:val="14"/>
        </w:rPr>
        <w:t xml:space="preserve"> (Gould, Pellow, and </w:t>
      </w:r>
      <w:proofErr w:type="spellStart"/>
      <w:r w:rsidRPr="004556ED">
        <w:rPr>
          <w:sz w:val="14"/>
        </w:rPr>
        <w:t>Schnaiberg</w:t>
      </w:r>
      <w:proofErr w:type="spellEnd"/>
      <w:r w:rsidRPr="004556ED">
        <w:rPr>
          <w:sz w:val="14"/>
        </w:rPr>
        <w:t xml:space="preserve"> 2004). </w:t>
      </w:r>
      <w:r w:rsidRPr="004556ED">
        <w:rPr>
          <w:rStyle w:val="StyleUnderline"/>
        </w:rPr>
        <w:t xml:space="preserve">An obstacle to this is one institution </w:t>
      </w:r>
      <w:proofErr w:type="gramStart"/>
      <w:r w:rsidRPr="004556ED">
        <w:rPr>
          <w:rStyle w:val="StyleUnderline"/>
        </w:rPr>
        <w:t>in particular which</w:t>
      </w:r>
      <w:proofErr w:type="gramEnd"/>
      <w:r w:rsidRPr="004556ED">
        <w:rPr>
          <w:rStyle w:val="StyleUnderline"/>
        </w:rPr>
        <w:t xml:space="preserve"> is </w:t>
      </w:r>
      <w:r w:rsidRPr="004556ED">
        <w:rPr>
          <w:rStyle w:val="Emphasis"/>
        </w:rPr>
        <w:t>rarely under close scrutiny</w:t>
      </w:r>
      <w:r w:rsidRPr="004556ED">
        <w:rPr>
          <w:sz w:val="14"/>
        </w:rPr>
        <w:t xml:space="preserve">: </w:t>
      </w:r>
      <w:r w:rsidRPr="004556ED">
        <w:rPr>
          <w:rStyle w:val="StyleUnderline"/>
        </w:rPr>
        <w:t xml:space="preserve">the </w:t>
      </w:r>
      <w:proofErr w:type="spellStart"/>
      <w:r w:rsidRPr="004556ED">
        <w:rPr>
          <w:rStyle w:val="StyleUnderline"/>
        </w:rPr>
        <w:t>labour</w:t>
      </w:r>
      <w:proofErr w:type="spellEnd"/>
      <w:r w:rsidRPr="004556ED">
        <w:rPr>
          <w:rStyle w:val="StyleUnderline"/>
        </w:rPr>
        <w:t xml:space="preserve"> market, a social construct linked to the advent of modern work in form of the commodity of </w:t>
      </w:r>
      <w:proofErr w:type="spellStart"/>
      <w:r w:rsidRPr="004556ED">
        <w:rPr>
          <w:rStyle w:val="StyleUnderline"/>
        </w:rPr>
        <w:t>labour</w:t>
      </w:r>
      <w:proofErr w:type="spellEnd"/>
      <w:r w:rsidRPr="004556ED">
        <w:rPr>
          <w:sz w:val="14"/>
        </w:rPr>
        <w:t xml:space="preserve"> (Applebaum 1992). </w:t>
      </w:r>
      <w:r w:rsidRPr="004556ED">
        <w:rPr>
          <w:rStyle w:val="StyleUnderline"/>
        </w:rPr>
        <w:t xml:space="preserve">It is an </w:t>
      </w:r>
      <w:r w:rsidRPr="004556ED">
        <w:rPr>
          <w:rStyle w:val="Emphasis"/>
        </w:rPr>
        <w:t>undemocratic mechanism</w:t>
      </w:r>
      <w:r w:rsidRPr="004556ED">
        <w:rPr>
          <w:sz w:val="14"/>
        </w:rPr>
        <w:t xml:space="preserve">, usually </w:t>
      </w:r>
      <w:proofErr w:type="spellStart"/>
      <w:r w:rsidRPr="004556ED">
        <w:rPr>
          <w:rStyle w:val="StyleUnderline"/>
        </w:rPr>
        <w:t>characterised</w:t>
      </w:r>
      <w:proofErr w:type="spellEnd"/>
      <w:r w:rsidRPr="004556ED">
        <w:rPr>
          <w:rStyle w:val="StyleUnderline"/>
        </w:rPr>
        <w:t xml:space="preserve"> by high levels of </w:t>
      </w:r>
      <w:r w:rsidRPr="004556ED">
        <w:rPr>
          <w:rStyle w:val="Emphasis"/>
        </w:rPr>
        <w:t>unfreedom and coercion</w:t>
      </w:r>
      <w:r w:rsidRPr="004556ED">
        <w:rPr>
          <w:sz w:val="14"/>
        </w:rPr>
        <w:t xml:space="preserve"> (Anderson 2017; Graeber 2018; Paulsen 2015) </w:t>
      </w:r>
      <w:r w:rsidRPr="004556ED">
        <w:rPr>
          <w:rStyle w:val="StyleUnderline"/>
        </w:rPr>
        <w:t xml:space="preserve">that allocates waged work in a </w:t>
      </w:r>
      <w:r w:rsidRPr="004556ED">
        <w:rPr>
          <w:rStyle w:val="Emphasis"/>
        </w:rPr>
        <w:t>competitive mode as an artificially scarce, ‘fictitious’ commodity</w:t>
      </w:r>
      <w:r w:rsidRPr="004556ED">
        <w:rPr>
          <w:sz w:val="14"/>
        </w:rPr>
        <w:t xml:space="preserve"> (Polanyi 2001 [1944]). 4 </w:t>
      </w:r>
      <w:r w:rsidRPr="004556ED">
        <w:rPr>
          <w:rStyle w:val="StyleUnderline"/>
        </w:rPr>
        <w:t xml:space="preserve">It does so according to availability of money and motives of gain on the part of </w:t>
      </w:r>
      <w:proofErr w:type="gramStart"/>
      <w:r w:rsidRPr="004556ED">
        <w:rPr>
          <w:rStyle w:val="StyleUnderline"/>
        </w:rPr>
        <w:t>employers, and</w:t>
      </w:r>
      <w:proofErr w:type="gramEnd"/>
      <w:r w:rsidRPr="004556ED">
        <w:rPr>
          <w:rStyle w:val="StyleUnderline"/>
        </w:rPr>
        <w:t xml:space="preserve"> appears therefore inappropriate for distributing </w:t>
      </w:r>
      <w:proofErr w:type="spellStart"/>
      <w:r w:rsidRPr="004556ED">
        <w:rPr>
          <w:rStyle w:val="StyleUnderline"/>
        </w:rPr>
        <w:t>labour</w:t>
      </w:r>
      <w:proofErr w:type="spellEnd"/>
      <w:r w:rsidRPr="004556ED">
        <w:rPr>
          <w:rStyle w:val="StyleUnderline"/>
        </w:rPr>
        <w:t xml:space="preserve"> according to </w:t>
      </w:r>
      <w:r w:rsidRPr="004556ED">
        <w:rPr>
          <w:rStyle w:val="Emphasis"/>
        </w:rPr>
        <w:t>sustainability criteria and related societal needs</w:t>
      </w:r>
      <w:r w:rsidRPr="004556ED">
        <w:rPr>
          <w:sz w:val="14"/>
        </w:rPr>
        <w:t xml:space="preserve">. </w:t>
      </w:r>
      <w:r w:rsidRPr="004556ED">
        <w:rPr>
          <w:rStyle w:val="StyleUnderline"/>
          <w:highlight w:val="yellow"/>
        </w:rPr>
        <w:t xml:space="preserve">As long as </w:t>
      </w:r>
      <w:r w:rsidRPr="004556ED">
        <w:rPr>
          <w:rStyle w:val="Emphasis"/>
        </w:rPr>
        <w:t xml:space="preserve">unsustainable and/or </w:t>
      </w:r>
      <w:r w:rsidRPr="004556ED">
        <w:rPr>
          <w:rStyle w:val="Emphasis"/>
          <w:highlight w:val="yellow"/>
        </w:rPr>
        <w:t>unnecessary jobs are profitable</w:t>
      </w:r>
      <w:r w:rsidRPr="004556ED">
        <w:rPr>
          <w:rStyle w:val="Emphasis"/>
        </w:rPr>
        <w:t xml:space="preserve"> </w:t>
      </w:r>
      <w:r w:rsidRPr="004556ED">
        <w:rPr>
          <w:sz w:val="14"/>
        </w:rPr>
        <w:t xml:space="preserve">and/or (well-)paid, </w:t>
      </w:r>
      <w:r w:rsidRPr="004556ED">
        <w:rPr>
          <w:rStyle w:val="Emphasis"/>
          <w:highlight w:val="yellow"/>
        </w:rPr>
        <w:t>they will continue to exist</w:t>
      </w:r>
      <w:r w:rsidRPr="004556ED">
        <w:rPr>
          <w:sz w:val="14"/>
        </w:rPr>
        <w:t xml:space="preserve"> (</w:t>
      </w:r>
      <w:proofErr w:type="spellStart"/>
      <w:r w:rsidRPr="004556ED">
        <w:rPr>
          <w:sz w:val="14"/>
        </w:rPr>
        <w:t>Gorz</w:t>
      </w:r>
      <w:proofErr w:type="spellEnd"/>
      <w:r w:rsidRPr="004556ED">
        <w:rPr>
          <w:sz w:val="14"/>
        </w:rPr>
        <w:t xml:space="preserve"> 1989), </w:t>
      </w:r>
      <w:r w:rsidRPr="004556ED">
        <w:rPr>
          <w:rStyle w:val="Emphasis"/>
        </w:rPr>
        <w:t xml:space="preserve">just as </w:t>
      </w:r>
      <w:r w:rsidRPr="004556ED">
        <w:rPr>
          <w:rStyle w:val="Emphasis"/>
          <w:highlight w:val="yellow"/>
        </w:rPr>
        <w:t xml:space="preserve">‘green </w:t>
      </w:r>
      <w:proofErr w:type="gramStart"/>
      <w:r w:rsidRPr="004556ED">
        <w:rPr>
          <w:rStyle w:val="Emphasis"/>
          <w:highlight w:val="yellow"/>
        </w:rPr>
        <w:t>jobs’</w:t>
      </w:r>
      <w:proofErr w:type="gramEnd"/>
      <w:r w:rsidRPr="004556ED">
        <w:rPr>
          <w:rStyle w:val="Emphasis"/>
          <w:highlight w:val="yellow"/>
        </w:rPr>
        <w:t xml:space="preserve"> must follow these same criteria </w:t>
      </w:r>
      <w:r w:rsidRPr="004556ED">
        <w:rPr>
          <w:rStyle w:val="Emphasis"/>
        </w:rPr>
        <w:t>in order to be created.</w:t>
      </w:r>
      <w:r w:rsidRPr="004556ED">
        <w:rPr>
          <w:sz w:val="14"/>
        </w:rPr>
        <w:t xml:space="preserve"> </w:t>
      </w:r>
      <w:r w:rsidRPr="004556ED">
        <w:rPr>
          <w:rStyle w:val="StyleUnderline"/>
        </w:rPr>
        <w:t>An</w:t>
      </w:r>
      <w:r w:rsidRPr="004556ED">
        <w:rPr>
          <w:rStyle w:val="StyleUnderline"/>
          <w:highlight w:val="yellow"/>
        </w:rPr>
        <w:t xml:space="preserve"> </w:t>
      </w:r>
      <w:r w:rsidRPr="004556ED">
        <w:rPr>
          <w:rStyle w:val="Emphasis"/>
          <w:highlight w:val="yellow"/>
        </w:rPr>
        <w:t xml:space="preserve">ecological </w:t>
      </w:r>
      <w:proofErr w:type="spellStart"/>
      <w:r w:rsidRPr="004556ED">
        <w:rPr>
          <w:rStyle w:val="Emphasis"/>
          <w:highlight w:val="yellow"/>
        </w:rPr>
        <w:t>postwork</w:t>
      </w:r>
      <w:proofErr w:type="spellEnd"/>
      <w:r w:rsidRPr="004556ED">
        <w:rPr>
          <w:rStyle w:val="StyleUnderline"/>
          <w:highlight w:val="yellow"/>
        </w:rPr>
        <w:t xml:space="preserve"> </w:t>
      </w:r>
      <w:r w:rsidRPr="004556ED">
        <w:rPr>
          <w:rStyle w:val="StyleUnderline"/>
        </w:rPr>
        <w:t xml:space="preserve">perspective </w:t>
      </w:r>
      <w:r w:rsidRPr="004556ED">
        <w:rPr>
          <w:rStyle w:val="StyleUnderline"/>
          <w:highlight w:val="yellow"/>
        </w:rPr>
        <w:t xml:space="preserve">allows </w:t>
      </w:r>
      <w:r w:rsidRPr="004556ED">
        <w:rPr>
          <w:rStyle w:val="StyleUnderline"/>
        </w:rPr>
        <w:t xml:space="preserve">to </w:t>
      </w:r>
      <w:r w:rsidRPr="004556ED">
        <w:rPr>
          <w:rStyle w:val="Emphasis"/>
        </w:rPr>
        <w:t>question this on ecological grounds</w:t>
      </w:r>
      <w:r w:rsidRPr="004556ED">
        <w:rPr>
          <w:rStyle w:val="StyleUnderline"/>
        </w:rPr>
        <w:t>, and it links to</w:t>
      </w:r>
      <w:r w:rsidRPr="004556ED">
        <w:rPr>
          <w:rStyle w:val="StyleUnderline"/>
          <w:highlight w:val="yellow"/>
        </w:rPr>
        <w:t xml:space="preserve"> </w:t>
      </w:r>
      <w:r w:rsidRPr="004556ED">
        <w:rPr>
          <w:rStyle w:val="Emphasis"/>
          <w:highlight w:val="yellow"/>
        </w:rPr>
        <w:t>debates</w:t>
      </w:r>
      <w:r w:rsidRPr="004556ED">
        <w:rPr>
          <w:rStyle w:val="StyleUnderline"/>
          <w:highlight w:val="yellow"/>
        </w:rPr>
        <w:t xml:space="preserve"> on </w:t>
      </w:r>
      <w:r w:rsidRPr="004556ED">
        <w:rPr>
          <w:rStyle w:val="Emphasis"/>
          <w:highlight w:val="yellow"/>
        </w:rPr>
        <w:t xml:space="preserve">different modes of </w:t>
      </w:r>
      <w:proofErr w:type="spellStart"/>
      <w:r w:rsidRPr="004556ED">
        <w:rPr>
          <w:rStyle w:val="Emphasis"/>
          <w:highlight w:val="yellow"/>
        </w:rPr>
        <w:t>organising</w:t>
      </w:r>
      <w:proofErr w:type="spellEnd"/>
      <w:r w:rsidRPr="004556ED">
        <w:rPr>
          <w:rStyle w:val="Emphasis"/>
          <w:highlight w:val="yellow"/>
        </w:rPr>
        <w:t xml:space="preserve"> socially necessary work</w:t>
      </w:r>
      <w:r w:rsidRPr="004556ED">
        <w:rPr>
          <w:rStyle w:val="StyleUnderline"/>
          <w:highlight w:val="yellow"/>
        </w:rPr>
        <w:t xml:space="preserve">, </w:t>
      </w:r>
      <w:proofErr w:type="gramStart"/>
      <w:r w:rsidRPr="004556ED">
        <w:rPr>
          <w:rStyle w:val="StyleUnderline"/>
        </w:rPr>
        <w:t>production</w:t>
      </w:r>
      <w:proofErr w:type="gramEnd"/>
      <w:r w:rsidRPr="004556ED">
        <w:rPr>
          <w:rStyle w:val="StyleUnderline"/>
        </w:rPr>
        <w:t xml:space="preserve"> and </w:t>
      </w:r>
      <w:r w:rsidRPr="004556ED">
        <w:rPr>
          <w:rStyle w:val="Emphasis"/>
        </w:rPr>
        <w:t xml:space="preserve">provisioning </w:t>
      </w:r>
      <w:r w:rsidRPr="004556ED">
        <w:rPr>
          <w:rStyle w:val="Emphasis"/>
          <w:highlight w:val="yellow"/>
        </w:rPr>
        <w:t>in a de-commodified, democratic and sustainable mode.</w:t>
      </w:r>
    </w:p>
    <w:p w14:paraId="52755741" w14:textId="77777777" w:rsidR="00BE2D9A" w:rsidRPr="004556ED" w:rsidRDefault="00BE2D9A" w:rsidP="00BE2D9A">
      <w:pPr>
        <w:rPr>
          <w:sz w:val="14"/>
        </w:rPr>
      </w:pPr>
      <w:r w:rsidRPr="004556ED">
        <w:rPr>
          <w:sz w:val="14"/>
        </w:rPr>
        <w:t xml:space="preserve">Finally, </w:t>
      </w:r>
      <w:proofErr w:type="spellStart"/>
      <w:r w:rsidRPr="004556ED">
        <w:rPr>
          <w:rStyle w:val="StyleUnderline"/>
        </w:rPr>
        <w:t>postwork</w:t>
      </w:r>
      <w:proofErr w:type="spellEnd"/>
      <w:r w:rsidRPr="004556ED">
        <w:rPr>
          <w:rStyle w:val="StyleUnderline"/>
        </w:rPr>
        <w:t xml:space="preserve"> is helpful for ecological reasons because it </w:t>
      </w:r>
      <w:proofErr w:type="spellStart"/>
      <w:r w:rsidRPr="004556ED">
        <w:rPr>
          <w:rStyle w:val="Emphasis"/>
        </w:rPr>
        <w:t>criticises</w:t>
      </w:r>
      <w:proofErr w:type="spellEnd"/>
      <w:r w:rsidRPr="004556ED">
        <w:rPr>
          <w:rStyle w:val="Emphasis"/>
        </w:rPr>
        <w:t xml:space="preserve"> the cultural glorification of ‘hard work’,</w:t>
      </w:r>
      <w:r w:rsidRPr="004556ED">
        <w:rPr>
          <w:sz w:val="14"/>
        </w:rPr>
        <w:t xml:space="preserve"> merit </w:t>
      </w:r>
      <w:r w:rsidRPr="004556ED">
        <w:rPr>
          <w:rStyle w:val="StyleUnderline"/>
        </w:rPr>
        <w:t>and productivism, and the moral assumption that laziness and inaction are intrinsically bad</w:t>
      </w:r>
      <w:r w:rsidRPr="004556ED">
        <w:rPr>
          <w:sz w:val="14"/>
        </w:rPr>
        <w:t xml:space="preserve">, regardless the circumstances. </w:t>
      </w:r>
      <w:proofErr w:type="spellStart"/>
      <w:r w:rsidRPr="004556ED">
        <w:rPr>
          <w:rStyle w:val="StyleUnderline"/>
        </w:rPr>
        <w:t>Postwork</w:t>
      </w:r>
      <w:proofErr w:type="spellEnd"/>
      <w:r w:rsidRPr="004556ED">
        <w:rPr>
          <w:rStyle w:val="StyleUnderline"/>
        </w:rPr>
        <w:t xml:space="preserve"> is about a different mindset which </w:t>
      </w:r>
      <w:proofErr w:type="spellStart"/>
      <w:r w:rsidRPr="004556ED">
        <w:rPr>
          <w:rStyle w:val="Emphasis"/>
        </w:rPr>
        <w:t>problematises</w:t>
      </w:r>
      <w:proofErr w:type="spellEnd"/>
      <w:r w:rsidRPr="004556ED">
        <w:rPr>
          <w:rStyle w:val="Emphasis"/>
        </w:rPr>
        <w:t xml:space="preserve"> prevailing </w:t>
      </w:r>
      <w:proofErr w:type="spellStart"/>
      <w:r w:rsidRPr="004556ED">
        <w:rPr>
          <w:rStyle w:val="Emphasis"/>
        </w:rPr>
        <w:t>productivist</w:t>
      </w:r>
      <w:proofErr w:type="spellEnd"/>
      <w:r w:rsidRPr="004556ED">
        <w:rPr>
          <w:rStyle w:val="Emphasis"/>
        </w:rPr>
        <w:t xml:space="preserve"> attitudes</w:t>
      </w:r>
      <w:r w:rsidRPr="004556ED">
        <w:rPr>
          <w:sz w:val="14"/>
        </w:rPr>
        <w:t xml:space="preserve"> </w:t>
      </w:r>
      <w:r w:rsidRPr="004556ED">
        <w:rPr>
          <w:rStyle w:val="StyleUnderline"/>
        </w:rPr>
        <w:t>and allows the idea that being lazy or unproductive can be something inherently valuable</w:t>
      </w:r>
      <w:r w:rsidRPr="004556ED">
        <w:rPr>
          <w:sz w:val="14"/>
        </w:rPr>
        <w:t xml:space="preserve">. </w:t>
      </w:r>
      <w:r w:rsidRPr="004556ED">
        <w:rPr>
          <w:rStyle w:val="StyleUnderline"/>
        </w:rPr>
        <w:t xml:space="preserve">Idleness is conducive to an ecological agenda as </w:t>
      </w:r>
      <w:r w:rsidRPr="004556ED">
        <w:rPr>
          <w:rStyle w:val="Emphasis"/>
          <w:highlight w:val="yellow"/>
        </w:rPr>
        <w:t>nothing is</w:t>
      </w:r>
      <w:r w:rsidRPr="004556ED">
        <w:rPr>
          <w:rStyle w:val="Emphasis"/>
        </w:rPr>
        <w:t xml:space="preserve"> evidently </w:t>
      </w:r>
      <w:r w:rsidRPr="004556ED">
        <w:rPr>
          <w:rStyle w:val="Emphasis"/>
          <w:highlight w:val="yellow"/>
        </w:rPr>
        <w:t>more</w:t>
      </w:r>
      <w:r w:rsidRPr="004556ED">
        <w:rPr>
          <w:rStyle w:val="Emphasis"/>
        </w:rPr>
        <w:t xml:space="preserve"> </w:t>
      </w:r>
      <w:r w:rsidRPr="004556ED">
        <w:rPr>
          <w:rStyle w:val="Emphasis"/>
          <w:highlight w:val="yellow"/>
        </w:rPr>
        <w:t>carbon-neutral</w:t>
      </w:r>
      <w:r w:rsidRPr="004556ED">
        <w:rPr>
          <w:rStyle w:val="Emphasis"/>
        </w:rPr>
        <w:t xml:space="preserve"> and environment-sparing </w:t>
      </w:r>
      <w:r w:rsidRPr="004556ED">
        <w:rPr>
          <w:rStyle w:val="Emphasis"/>
          <w:highlight w:val="yellow"/>
        </w:rPr>
        <w:t xml:space="preserve">than being </w:t>
      </w:r>
      <w:proofErr w:type="gramStart"/>
      <w:r w:rsidRPr="004556ED">
        <w:rPr>
          <w:rStyle w:val="Emphasis"/>
          <w:highlight w:val="yellow"/>
        </w:rPr>
        <w:t>a</w:t>
      </w:r>
      <w:r w:rsidRPr="004556ED">
        <w:rPr>
          <w:rStyle w:val="Emphasis"/>
        </w:rPr>
        <w:t xml:space="preserve">bsolutely </w:t>
      </w:r>
      <w:r w:rsidRPr="004556ED">
        <w:rPr>
          <w:rStyle w:val="Emphasis"/>
          <w:highlight w:val="yellow"/>
        </w:rPr>
        <w:t>unproductive</w:t>
      </w:r>
      <w:proofErr w:type="gramEnd"/>
      <w:r w:rsidRPr="004556ED">
        <w:rPr>
          <w:sz w:val="14"/>
        </w:rPr>
        <w:t xml:space="preserve">. As time-use studies indicate, leisure, recreation and </w:t>
      </w:r>
      <w:proofErr w:type="spellStart"/>
      <w:r w:rsidRPr="004556ED">
        <w:rPr>
          <w:sz w:val="14"/>
        </w:rPr>
        <w:t>socialising</w:t>
      </w:r>
      <w:proofErr w:type="spellEnd"/>
      <w:r w:rsidRPr="004556ED">
        <w:rPr>
          <w:sz w:val="14"/>
        </w:rPr>
        <w:t xml:space="preserve"> have very low ecological impacts, with rest and sleep having virtually none (</w:t>
      </w:r>
      <w:proofErr w:type="spellStart"/>
      <w:r w:rsidRPr="004556ED">
        <w:rPr>
          <w:sz w:val="14"/>
        </w:rPr>
        <w:t>Druckman</w:t>
      </w:r>
      <w:proofErr w:type="spellEnd"/>
      <w:r w:rsidRPr="004556ED">
        <w:rPr>
          <w:sz w:val="14"/>
        </w:rPr>
        <w:t xml:space="preserve"> et al. 2012). Apart from humans, </w:t>
      </w:r>
      <w:r w:rsidRPr="004556ED">
        <w:rPr>
          <w:rStyle w:val="StyleUnderline"/>
        </w:rPr>
        <w:t>the biosphere also needs idle time for regeneration</w:t>
      </w:r>
      <w:r w:rsidRPr="004556ED">
        <w:rPr>
          <w:sz w:val="14"/>
        </w:rPr>
        <w:t>. In this sense, laziness or ‘</w:t>
      </w:r>
      <w:r w:rsidRPr="004556ED">
        <w:rPr>
          <w:rStyle w:val="StyleUnderline"/>
        </w:rPr>
        <w:t>ecological leisure’,</w:t>
      </w:r>
      <w:r w:rsidRPr="004556ED">
        <w:rPr>
          <w:sz w:val="14"/>
        </w:rPr>
        <w:t xml:space="preserve"> ideally sleep, </w:t>
      </w:r>
      <w:r w:rsidRPr="004556ED">
        <w:rPr>
          <w:rStyle w:val="StyleUnderline"/>
        </w:rPr>
        <w:t>can be regarded as supremely ecofriendly states of being that would help mitigate ecological pressures</w:t>
      </w:r>
      <w:r w:rsidRPr="004556ED">
        <w:rPr>
          <w:sz w:val="14"/>
        </w:rPr>
        <w:t xml:space="preserve">. Moreover, as </w:t>
      </w:r>
      <w:proofErr w:type="spellStart"/>
      <w:r w:rsidRPr="004556ED">
        <w:rPr>
          <w:rStyle w:val="StyleUnderline"/>
        </w:rPr>
        <w:t>postwork</w:t>
      </w:r>
      <w:proofErr w:type="spellEnd"/>
      <w:r w:rsidRPr="004556ED">
        <w:rPr>
          <w:rStyle w:val="StyleUnderline"/>
        </w:rPr>
        <w:t xml:space="preserve"> traces which changes in attitudes</w:t>
      </w:r>
      <w:r w:rsidRPr="004556ED">
        <w:rPr>
          <w:sz w:val="14"/>
        </w:rPr>
        <w:t xml:space="preserve"> towards time, efficiency and laziness </w:t>
      </w:r>
      <w:r w:rsidRPr="004556ED">
        <w:rPr>
          <w:rStyle w:val="StyleUnderline"/>
        </w:rPr>
        <w:t>have brought modern work culture and modern time regimes into being in the first place</w:t>
      </w:r>
      <w:r w:rsidRPr="004556ED">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4556ED">
        <w:rPr>
          <w:sz w:val="14"/>
        </w:rPr>
        <w:t>realising</w:t>
      </w:r>
      <w:proofErr w:type="spellEnd"/>
      <w:r w:rsidRPr="004556ED">
        <w:rPr>
          <w:sz w:val="14"/>
        </w:rPr>
        <w:t xml:space="preserve"> genuine freedom and quality of life (Applebaum 1992; </w:t>
      </w:r>
      <w:proofErr w:type="spellStart"/>
      <w:r w:rsidRPr="004556ED">
        <w:rPr>
          <w:sz w:val="14"/>
        </w:rPr>
        <w:t>Gorz</w:t>
      </w:r>
      <w:proofErr w:type="spellEnd"/>
      <w:r w:rsidRPr="004556ED">
        <w:rPr>
          <w:sz w:val="14"/>
        </w:rPr>
        <w:t xml:space="preserve"> 1989).</w:t>
      </w:r>
    </w:p>
    <w:p w14:paraId="7AA136F2" w14:textId="77777777" w:rsidR="00BE2D9A" w:rsidRPr="004556ED" w:rsidRDefault="00BE2D9A" w:rsidP="00BE2D9A">
      <w:pPr>
        <w:rPr>
          <w:sz w:val="14"/>
        </w:rPr>
      </w:pPr>
      <w:r w:rsidRPr="004556ED">
        <w:rPr>
          <w:sz w:val="14"/>
        </w:rPr>
        <w:t xml:space="preserve">Conclusions: </w:t>
      </w:r>
      <w:proofErr w:type="spellStart"/>
      <w:r w:rsidRPr="004556ED">
        <w:rPr>
          <w:sz w:val="14"/>
        </w:rPr>
        <w:t>postwork</w:t>
      </w:r>
      <w:proofErr w:type="spellEnd"/>
      <w:r w:rsidRPr="004556ED">
        <w:rPr>
          <w:sz w:val="14"/>
        </w:rPr>
        <w:t xml:space="preserve"> politics and practices</w:t>
      </w:r>
    </w:p>
    <w:p w14:paraId="15C5D60E" w14:textId="77777777" w:rsidR="00BE2D9A" w:rsidRPr="004556ED" w:rsidRDefault="00BE2D9A" w:rsidP="00BE2D9A">
      <w:pPr>
        <w:rPr>
          <w:sz w:val="14"/>
        </w:rPr>
      </w:pPr>
      <w:r w:rsidRPr="004556ED">
        <w:rPr>
          <w:sz w:val="14"/>
        </w:rPr>
        <w:t xml:space="preserve">We argued that </w:t>
      </w:r>
      <w:r w:rsidRPr="004556ED">
        <w:rPr>
          <w:rStyle w:val="StyleUnderline"/>
        </w:rPr>
        <w:t xml:space="preserve">modern-day work is a central cause for </w:t>
      </w:r>
      <w:proofErr w:type="gramStart"/>
      <w:r w:rsidRPr="004556ED">
        <w:rPr>
          <w:rStyle w:val="StyleUnderline"/>
        </w:rPr>
        <w:t>unsustainability</w:t>
      </w:r>
      <w:r w:rsidRPr="004556ED">
        <w:rPr>
          <w:sz w:val="14"/>
        </w:rPr>
        <w:t xml:space="preserve">, </w:t>
      </w:r>
      <w:r w:rsidRPr="004556ED">
        <w:rPr>
          <w:rStyle w:val="StyleUnderline"/>
        </w:rPr>
        <w:t>and</w:t>
      </w:r>
      <w:proofErr w:type="gramEnd"/>
      <w:r w:rsidRPr="004556ED">
        <w:rPr>
          <w:rStyle w:val="StyleUnderline"/>
        </w:rPr>
        <w:t xml:space="preserve"> should therefore be transformed to advance towards sustainability</w:t>
      </w:r>
      <w:r w:rsidRPr="004556ED">
        <w:rPr>
          <w:sz w:val="14"/>
        </w:rPr>
        <w:t xml:space="preserve">. We have contributed to this field of research, firstly, by developing a </w:t>
      </w:r>
      <w:proofErr w:type="spellStart"/>
      <w:r w:rsidRPr="004556ED">
        <w:rPr>
          <w:sz w:val="14"/>
        </w:rPr>
        <w:t>systematisation</w:t>
      </w:r>
      <w:proofErr w:type="spellEnd"/>
      <w:r w:rsidRPr="004556ED">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4556ED">
        <w:rPr>
          <w:rStyle w:val="StyleUnderline"/>
        </w:rPr>
        <w:t xml:space="preserve">One of the </w:t>
      </w:r>
      <w:r w:rsidRPr="004556ED">
        <w:rPr>
          <w:rStyle w:val="StyleUnderline"/>
        </w:rPr>
        <w:lastRenderedPageBreak/>
        <w:t>analytical advantages of this approach is that it avoids the mystification of work through indirect measures of economic activity</w:t>
      </w:r>
      <w:r w:rsidRPr="004556ED">
        <w:rPr>
          <w:sz w:val="14"/>
        </w:rPr>
        <w:t xml:space="preserve"> (such as per capita GDP</w:t>
      </w:r>
      <w:r w:rsidRPr="004556ED">
        <w:rPr>
          <w:rStyle w:val="StyleUnderline"/>
        </w:rPr>
        <w:t>), as in the numerous analyses of the conflict between sustainability and economic growth in general</w:t>
      </w:r>
      <w:r w:rsidRPr="004556ED">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4556ED">
        <w:rPr>
          <w:sz w:val="14"/>
        </w:rPr>
        <w:t>actually implies</w:t>
      </w:r>
      <w:proofErr w:type="gramEnd"/>
      <w:r w:rsidRPr="004556ED">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61B19F8A" w14:textId="77777777" w:rsidR="00BE2D9A" w:rsidRPr="004556ED" w:rsidRDefault="00BE2D9A" w:rsidP="00BE2D9A">
      <w:pPr>
        <w:rPr>
          <w:u w:val="single"/>
        </w:rPr>
      </w:pPr>
      <w:r w:rsidRPr="004556ED">
        <w:rPr>
          <w:sz w:val="14"/>
        </w:rPr>
        <w:t xml:space="preserve">We proposed the field would benefit from taking up the long intellectual tradition of </w:t>
      </w:r>
      <w:proofErr w:type="spellStart"/>
      <w:r w:rsidRPr="004556ED">
        <w:rPr>
          <w:rStyle w:val="StyleUnderline"/>
        </w:rPr>
        <w:t>problematising</w:t>
      </w:r>
      <w:proofErr w:type="spellEnd"/>
      <w:r w:rsidRPr="004556ED">
        <w:rPr>
          <w:rStyle w:val="StyleUnderline"/>
        </w:rPr>
        <w:t xml:space="preserve"> modern-day work, through the approach of </w:t>
      </w:r>
      <w:proofErr w:type="spellStart"/>
      <w:r w:rsidRPr="004556ED">
        <w:rPr>
          <w:rStyle w:val="StyleUnderline"/>
        </w:rPr>
        <w:t>postwork</w:t>
      </w:r>
      <w:proofErr w:type="spellEnd"/>
      <w:r w:rsidRPr="004556ED">
        <w:rPr>
          <w:rStyle w:val="StyleUnderline"/>
        </w:rPr>
        <w:t xml:space="preserve"> or critiques of work</w:t>
      </w:r>
      <w:r w:rsidRPr="004556ED">
        <w:rPr>
          <w:sz w:val="14"/>
        </w:rPr>
        <w:t xml:space="preserve">. While the described problems of unsustainability and entrenched dependencies cannot easily be resolved, we discussed how </w:t>
      </w:r>
      <w:proofErr w:type="spellStart"/>
      <w:r w:rsidRPr="004556ED">
        <w:rPr>
          <w:rStyle w:val="StyleUnderline"/>
        </w:rPr>
        <w:t>postwork</w:t>
      </w:r>
      <w:proofErr w:type="spellEnd"/>
      <w:r w:rsidRPr="004556ED">
        <w:rPr>
          <w:rStyle w:val="StyleUnderline"/>
        </w:rPr>
        <w:t xml:space="preserve"> arguments can contribute to pointing out and understanding them, and to </w:t>
      </w:r>
      <w:proofErr w:type="gramStart"/>
      <w:r w:rsidRPr="004556ED">
        <w:rPr>
          <w:rStyle w:val="StyleUnderline"/>
        </w:rPr>
        <w:t>opening up</w:t>
      </w:r>
      <w:proofErr w:type="gramEnd"/>
      <w:r w:rsidRPr="004556ED">
        <w:rPr>
          <w:rStyle w:val="StyleUnderline"/>
        </w:rPr>
        <w:t xml:space="preserve"> new perspectives to advance sustainability debates</w:t>
      </w:r>
      <w:r w:rsidRPr="004556ED">
        <w:rPr>
          <w:sz w:val="14"/>
        </w:rPr>
        <w:t xml:space="preserve">. A third contribution is therefore to have introduced the concept of </w:t>
      </w:r>
      <w:proofErr w:type="spellStart"/>
      <w:r w:rsidRPr="004556ED">
        <w:rPr>
          <w:sz w:val="14"/>
        </w:rPr>
        <w:t>postwork</w:t>
      </w:r>
      <w:proofErr w:type="spellEnd"/>
      <w:r w:rsidRPr="004556ED">
        <w:rPr>
          <w:sz w:val="14"/>
        </w:rPr>
        <w:t xml:space="preserve">/critiques of work into sustainability research and the work-environment debate, and to have conducted an initial analysis of the ways in which </w:t>
      </w:r>
      <w:proofErr w:type="spellStart"/>
      <w:r w:rsidRPr="004556ED">
        <w:rPr>
          <w:sz w:val="14"/>
        </w:rPr>
        <w:t>postwork</w:t>
      </w:r>
      <w:proofErr w:type="spellEnd"/>
      <w:r w:rsidRPr="004556ED">
        <w:rPr>
          <w:sz w:val="14"/>
        </w:rPr>
        <w:t xml:space="preserve"> may be helpful for tackling ecological problems. </w:t>
      </w:r>
      <w:r w:rsidRPr="004556ED">
        <w:rPr>
          <w:rStyle w:val="StyleUnderline"/>
        </w:rPr>
        <w:t xml:space="preserve">Besides being ecologically beneficial, it may also serve </w:t>
      </w:r>
      <w:r w:rsidRPr="004556ED">
        <w:rPr>
          <w:rStyle w:val="Emphasis"/>
        </w:rPr>
        <w:t>emancipatory purposes to ‘raise broader questions about the place of work in our lives and spark the imagination of a life no longer so subordinate to it’</w:t>
      </w:r>
      <w:r w:rsidRPr="004556ED">
        <w:rPr>
          <w:sz w:val="14"/>
        </w:rPr>
        <w:t xml:space="preserve"> (Weeks 2011, 33). </w:t>
      </w:r>
      <w:proofErr w:type="gramStart"/>
      <w:r w:rsidRPr="004556ED">
        <w:rPr>
          <w:rStyle w:val="StyleUnderline"/>
        </w:rPr>
        <w:t>In order to</w:t>
      </w:r>
      <w:proofErr w:type="gramEnd"/>
      <w:r w:rsidRPr="004556ED">
        <w:rPr>
          <w:rStyle w:val="StyleUnderline"/>
        </w:rPr>
        <w:t xml:space="preserve"> inspire such ‘</w:t>
      </w:r>
      <w:proofErr w:type="spellStart"/>
      <w:r w:rsidRPr="004556ED">
        <w:rPr>
          <w:rStyle w:val="StyleUnderline"/>
        </w:rPr>
        <w:t>postwork</w:t>
      </w:r>
      <w:proofErr w:type="spellEnd"/>
      <w:r w:rsidRPr="004556ED">
        <w:rPr>
          <w:rStyle w:val="StyleUnderline"/>
        </w:rPr>
        <w:t xml:space="preserve"> imagination’</w:t>
      </w:r>
      <w:r w:rsidRPr="004556ED">
        <w:rPr>
          <w:sz w:val="14"/>
        </w:rPr>
        <w:t xml:space="preserve"> (Weeks 2011, 35, 110) </w:t>
      </w:r>
      <w:r w:rsidRPr="004556ED">
        <w:rPr>
          <w:rStyle w:val="StyleUnderline"/>
        </w:rPr>
        <w:t xml:space="preserve">and show that </w:t>
      </w:r>
      <w:proofErr w:type="spellStart"/>
      <w:r w:rsidRPr="004556ED">
        <w:rPr>
          <w:rStyle w:val="StyleUnderline"/>
        </w:rPr>
        <w:t>postwork</w:t>
      </w:r>
      <w:proofErr w:type="spellEnd"/>
      <w:r w:rsidRPr="004556ED">
        <w:rPr>
          <w:rStyle w:val="StyleUnderline"/>
        </w:rPr>
        <w:t xml:space="preserve"> ideas are not as detached from reality as they may sound, in this last section we briefly outline examples of existing </w:t>
      </w:r>
      <w:proofErr w:type="spellStart"/>
      <w:r w:rsidRPr="004556ED">
        <w:rPr>
          <w:rStyle w:val="StyleUnderline"/>
        </w:rPr>
        <w:t>postwork</w:t>
      </w:r>
      <w:proofErr w:type="spellEnd"/>
      <w:r w:rsidRPr="004556ED">
        <w:rPr>
          <w:rStyle w:val="StyleUnderline"/>
        </w:rPr>
        <w:t xml:space="preserve"> politics and practices.</w:t>
      </w:r>
    </w:p>
    <w:p w14:paraId="764263C5" w14:textId="77777777" w:rsidR="00BE2D9A" w:rsidRPr="004556ED" w:rsidRDefault="00BE2D9A" w:rsidP="00BE2D9A">
      <w:pPr>
        <w:rPr>
          <w:sz w:val="14"/>
        </w:rPr>
      </w:pPr>
      <w:r w:rsidRPr="004556ED">
        <w:rPr>
          <w:rStyle w:val="StyleUnderline"/>
        </w:rPr>
        <w:t>The most obvious example is the reduction of working hours</w:t>
      </w:r>
      <w:r w:rsidRPr="004556ED">
        <w:rPr>
          <w:sz w:val="14"/>
        </w:rPr>
        <w:t xml:space="preserve"> during the 19th and 20th centuries. These reforms were essential to the early </w:t>
      </w:r>
      <w:proofErr w:type="spellStart"/>
      <w:r w:rsidRPr="004556ED">
        <w:rPr>
          <w:sz w:val="14"/>
        </w:rPr>
        <w:t>labour</w:t>
      </w:r>
      <w:proofErr w:type="spellEnd"/>
      <w:r w:rsidRPr="004556ED">
        <w:rPr>
          <w:sz w:val="14"/>
        </w:rPr>
        <w:t xml:space="preserve"> movement, and the notion that increasing productivity entails shorter working hours has never been nearly as ‘radical’ as today (Paulsen 2017). </w:t>
      </w:r>
      <w:r w:rsidRPr="004556ED">
        <w:rPr>
          <w:rStyle w:val="StyleUnderline"/>
        </w:rPr>
        <w:t xml:space="preserve">As concerns about </w:t>
      </w:r>
      <w:r w:rsidRPr="004556ED">
        <w:rPr>
          <w:rStyle w:val="Emphasis"/>
        </w:rPr>
        <w:t>climate change are rising</w:t>
      </w:r>
      <w:r w:rsidRPr="004556ED">
        <w:rPr>
          <w:rStyle w:val="StyleUnderline"/>
        </w:rPr>
        <w:t xml:space="preserve">, there is also renewed awareness about the </w:t>
      </w:r>
      <w:r w:rsidRPr="004556ED">
        <w:rPr>
          <w:rStyle w:val="Emphasis"/>
        </w:rPr>
        <w:t>ecological benefits of worktime reduction,</w:t>
      </w:r>
      <w:r w:rsidRPr="004556ED">
        <w:rPr>
          <w:sz w:val="14"/>
        </w:rPr>
        <w:t xml:space="preserve"> besides a whole range of other social and economic advantages (</w:t>
      </w:r>
      <w:proofErr w:type="spellStart"/>
      <w:r w:rsidRPr="004556ED">
        <w:rPr>
          <w:sz w:val="14"/>
        </w:rPr>
        <w:t>Coote</w:t>
      </w:r>
      <w:proofErr w:type="spellEnd"/>
      <w:r w:rsidRPr="004556ED">
        <w:rPr>
          <w:sz w:val="14"/>
        </w:rPr>
        <w:t xml:space="preserve"> 2013; Frey 2019).</w:t>
      </w:r>
    </w:p>
    <w:p w14:paraId="6BFA7952" w14:textId="77777777" w:rsidR="00BE2D9A" w:rsidRPr="004556ED" w:rsidRDefault="00BE2D9A" w:rsidP="00BE2D9A">
      <w:pPr>
        <w:rPr>
          <w:sz w:val="14"/>
        </w:rPr>
      </w:pPr>
      <w:r w:rsidRPr="004556ED">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4556ED">
        <w:rPr>
          <w:sz w:val="14"/>
        </w:rPr>
        <w:t>Cederström</w:t>
      </w:r>
      <w:proofErr w:type="spellEnd"/>
      <w:r w:rsidRPr="004556ED">
        <w:rPr>
          <w:sz w:val="14"/>
        </w:rPr>
        <w:t xml:space="preserve"> and Fleming 2012; Paulsen 2014, 2015; Weeks 2011); many </w:t>
      </w:r>
      <w:proofErr w:type="gramStart"/>
      <w:r w:rsidRPr="004556ED">
        <w:rPr>
          <w:sz w:val="14"/>
        </w:rPr>
        <w:t>start</w:t>
      </w:r>
      <w:proofErr w:type="gramEnd"/>
      <w:r w:rsidRPr="004556ED">
        <w:rPr>
          <w:sz w:val="14"/>
        </w:rPr>
        <w:t xml:space="preserve"> to </w:t>
      </w:r>
      <w:proofErr w:type="spellStart"/>
      <w:r w:rsidRPr="004556ED">
        <w:rPr>
          <w:sz w:val="14"/>
        </w:rPr>
        <w:t>realise</w:t>
      </w:r>
      <w:proofErr w:type="spellEnd"/>
      <w:r w:rsidRPr="004556ED">
        <w:rPr>
          <w:sz w:val="14"/>
        </w:rPr>
        <w:t xml:space="preserve"> the ‘dissonance between the mythical sanctity of work on the one hand, and the troubling realities of people’s actual experiences on the other’ (Frayne 2015b, 228). </w:t>
      </w:r>
      <w:r w:rsidRPr="004556ED">
        <w:rPr>
          <w:rStyle w:val="StyleUnderline"/>
        </w:rPr>
        <w:t xml:space="preserve">Public </w:t>
      </w:r>
      <w:r w:rsidRPr="004556ED">
        <w:rPr>
          <w:rStyle w:val="StyleUnderline"/>
          <w:highlight w:val="yellow"/>
        </w:rPr>
        <w:t>debates are</w:t>
      </w:r>
      <w:r w:rsidRPr="004556ED">
        <w:rPr>
          <w:rStyle w:val="StyleUnderline"/>
        </w:rPr>
        <w:t xml:space="preserve"> therefore increasingly </w:t>
      </w:r>
      <w:r w:rsidRPr="004556ED">
        <w:rPr>
          <w:rStyle w:val="StyleUnderline"/>
          <w:highlight w:val="yellow"/>
        </w:rPr>
        <w:t>receptive to</w:t>
      </w:r>
      <w:r w:rsidRPr="004556ED">
        <w:rPr>
          <w:rStyle w:val="StyleUnderline"/>
        </w:rPr>
        <w:t xml:space="preserve"> issues such as </w:t>
      </w:r>
      <w:r w:rsidRPr="004556ED">
        <w:rPr>
          <w:rStyle w:val="StyleUnderline"/>
          <w:highlight w:val="yellow"/>
        </w:rPr>
        <w:t>industries’ responsibility for climate change</w:t>
      </w:r>
      <w:r w:rsidRPr="004556ED">
        <w:rPr>
          <w:rStyle w:val="StyleUnderline"/>
        </w:rPr>
        <w:t>, coercive ‘workfare’ policies, meaningless ‘</w:t>
      </w:r>
      <w:proofErr w:type="gramStart"/>
      <w:r w:rsidRPr="004556ED">
        <w:rPr>
          <w:rStyle w:val="Emphasis"/>
          <w:highlight w:val="yellow"/>
        </w:rPr>
        <w:t>b</w:t>
      </w:r>
      <w:r w:rsidRPr="004556ED">
        <w:rPr>
          <w:rStyle w:val="StyleUnderline"/>
        </w:rPr>
        <w:t>ull</w:t>
      </w:r>
      <w:r w:rsidRPr="004556ED">
        <w:rPr>
          <w:rStyle w:val="Emphasis"/>
          <w:highlight w:val="yellow"/>
        </w:rPr>
        <w:t>s</w:t>
      </w:r>
      <w:r w:rsidRPr="004556ED">
        <w:rPr>
          <w:rStyle w:val="StyleUnderline"/>
        </w:rPr>
        <w:t>hit</w:t>
      </w:r>
      <w:proofErr w:type="gramEnd"/>
      <w:r w:rsidRPr="004556ED">
        <w:rPr>
          <w:rStyle w:val="StyleUnderline"/>
        </w:rPr>
        <w:t xml:space="preserve"> </w:t>
      </w:r>
      <w:r w:rsidRPr="004556ED">
        <w:rPr>
          <w:rStyle w:val="StyleUnderline"/>
          <w:highlight w:val="yellow"/>
        </w:rPr>
        <w:t>jobs’</w:t>
      </w:r>
      <w:r w:rsidRPr="004556ED">
        <w:rPr>
          <w:rStyle w:val="StyleUnderline"/>
        </w:rPr>
        <w:t xml:space="preserve">, </w:t>
      </w:r>
      <w:r w:rsidRPr="004556ED">
        <w:rPr>
          <w:sz w:val="14"/>
        </w:rPr>
        <w:t xml:space="preserve">or ‘work-life-balance’, </w:t>
      </w:r>
      <w:r w:rsidRPr="004556ED">
        <w:rPr>
          <w:rStyle w:val="StyleUnderline"/>
        </w:rPr>
        <w:t xml:space="preserve">shorter hours, </w:t>
      </w:r>
      <w:r w:rsidRPr="004556ED">
        <w:rPr>
          <w:rStyle w:val="StyleUnderline"/>
          <w:highlight w:val="yellow"/>
        </w:rPr>
        <w:t>overwork and burnout</w:t>
      </w:r>
      <w:r w:rsidRPr="004556ED">
        <w:rPr>
          <w:rStyle w:val="StyleUnderline"/>
        </w:rPr>
        <w:t>; topics ‘that will not go away’</w:t>
      </w:r>
      <w:r w:rsidRPr="004556ED">
        <w:rPr>
          <w:sz w:val="14"/>
        </w:rPr>
        <w:t xml:space="preserve"> (</w:t>
      </w:r>
      <w:proofErr w:type="spellStart"/>
      <w:r w:rsidRPr="004556ED">
        <w:rPr>
          <w:sz w:val="14"/>
        </w:rPr>
        <w:t>Coote</w:t>
      </w:r>
      <w:proofErr w:type="spellEnd"/>
      <w:r w:rsidRPr="004556ED">
        <w:rPr>
          <w:sz w:val="14"/>
        </w:rPr>
        <w:t xml:space="preserve"> 2013, xix) </w:t>
      </w:r>
      <w:r w:rsidRPr="004556ED">
        <w:rPr>
          <w:rStyle w:val="StyleUnderline"/>
        </w:rPr>
        <w:t xml:space="preserve">and question the </w:t>
      </w:r>
      <w:proofErr w:type="spellStart"/>
      <w:r w:rsidRPr="004556ED">
        <w:rPr>
          <w:rStyle w:val="StyleUnderline"/>
        </w:rPr>
        <w:t>organisation</w:t>
      </w:r>
      <w:proofErr w:type="spellEnd"/>
      <w:r w:rsidRPr="004556ED">
        <w:rPr>
          <w:rStyle w:val="StyleUnderline"/>
        </w:rPr>
        <w:t xml:space="preserve"> of work society more fundamentally</w:t>
      </w:r>
      <w:r w:rsidRPr="004556ED">
        <w:rPr>
          <w:sz w:val="14"/>
        </w:rPr>
        <w:t>. 5</w:t>
      </w:r>
    </w:p>
    <w:p w14:paraId="030D2944" w14:textId="77777777" w:rsidR="00BE2D9A" w:rsidRPr="004556ED" w:rsidRDefault="00BE2D9A" w:rsidP="00BE2D9A">
      <w:pPr>
        <w:rPr>
          <w:sz w:val="14"/>
        </w:rPr>
      </w:pPr>
      <w:r w:rsidRPr="004556ED">
        <w:rPr>
          <w:sz w:val="14"/>
        </w:rPr>
        <w:t xml:space="preserve">The debate about an unconditional basic income (UBI) will also remain. </w:t>
      </w:r>
      <w:r w:rsidRPr="004556ED">
        <w:rPr>
          <w:rStyle w:val="StyleUnderline"/>
          <w:highlight w:val="yellow"/>
        </w:rPr>
        <w:t>UBI would break</w:t>
      </w:r>
      <w:r w:rsidRPr="004556ED">
        <w:rPr>
          <w:rStyle w:val="StyleUnderline"/>
        </w:rPr>
        <w:t xml:space="preserve"> the </w:t>
      </w:r>
      <w:r w:rsidRPr="004556ED">
        <w:rPr>
          <w:rStyle w:val="StyleUnderline"/>
          <w:highlight w:val="yellow"/>
        </w:rPr>
        <w:t>existential dependency</w:t>
      </w:r>
      <w:r w:rsidRPr="004556ED">
        <w:rPr>
          <w:rStyle w:val="StyleUnderline"/>
        </w:rPr>
        <w:t xml:space="preserve"> of livelihoods on paid work and serve as a new kind of social contract to entitle people to social security regardless of paid economic activity</w:t>
      </w:r>
      <w:r w:rsidRPr="004556ED">
        <w:rPr>
          <w:sz w:val="14"/>
        </w:rPr>
        <w:t>. In addition to countless models in theory, examples of UBI schemes exist in practice, either currently implemented or planned as ‘experiments’ (Srnicek and Williams 2015).</w:t>
      </w:r>
    </w:p>
    <w:p w14:paraId="2AF4CD87" w14:textId="77777777" w:rsidR="00BE2D9A" w:rsidRPr="004556ED" w:rsidRDefault="00BE2D9A" w:rsidP="00BE2D9A">
      <w:pPr>
        <w:rPr>
          <w:sz w:val="14"/>
        </w:rPr>
      </w:pPr>
      <w:r w:rsidRPr="004556ED">
        <w:rPr>
          <w:sz w:val="14"/>
        </w:rPr>
        <w:t xml:space="preserve">The critique and </w:t>
      </w:r>
      <w:r w:rsidRPr="004556ED">
        <w:rPr>
          <w:rStyle w:val="StyleUnderline"/>
        </w:rPr>
        <w:t xml:space="preserve">refusal of work also takes place both within the sphere of wage </w:t>
      </w:r>
      <w:proofErr w:type="spellStart"/>
      <w:r w:rsidRPr="004556ED">
        <w:rPr>
          <w:rStyle w:val="StyleUnderline"/>
        </w:rPr>
        <w:t>labour</w:t>
      </w:r>
      <w:proofErr w:type="spellEnd"/>
      <w:r w:rsidRPr="004556ED">
        <w:rPr>
          <w:rStyle w:val="StyleUnderline"/>
        </w:rPr>
        <w:t xml:space="preserve"> and outside it. </w:t>
      </w:r>
      <w:r w:rsidRPr="004556ED">
        <w:rPr>
          <w:sz w:val="14"/>
        </w:rPr>
        <w:t xml:space="preserve">Within, </w:t>
      </w:r>
      <w:r w:rsidRPr="004556ED">
        <w:rPr>
          <w:rStyle w:val="StyleUnderline"/>
        </w:rPr>
        <w:t xml:space="preserve">the notions of absenteeism, tardiness, </w:t>
      </w:r>
      <w:r w:rsidRPr="004556ED">
        <w:rPr>
          <w:rStyle w:val="StyleUnderline"/>
          <w:highlight w:val="yellow"/>
        </w:rPr>
        <w:t>shirking</w:t>
      </w:r>
      <w:r w:rsidRPr="004556ED">
        <w:rPr>
          <w:rStyle w:val="StyleUnderline"/>
        </w:rPr>
        <w:t xml:space="preserve">, theft, </w:t>
      </w:r>
      <w:r w:rsidRPr="004556ED">
        <w:rPr>
          <w:rStyle w:val="StyleUnderline"/>
          <w:highlight w:val="yellow"/>
        </w:rPr>
        <w:t>or</w:t>
      </w:r>
      <w:r w:rsidRPr="004556ED">
        <w:rPr>
          <w:rStyle w:val="StyleUnderline"/>
        </w:rPr>
        <w:t xml:space="preserve"> </w:t>
      </w:r>
      <w:r w:rsidRPr="004556ED">
        <w:rPr>
          <w:rStyle w:val="StyleUnderline"/>
          <w:highlight w:val="yellow"/>
        </w:rPr>
        <w:t>sabotage</w:t>
      </w:r>
      <w:r w:rsidRPr="004556ED">
        <w:rPr>
          <w:sz w:val="14"/>
        </w:rPr>
        <w:t xml:space="preserve"> (</w:t>
      </w:r>
      <w:proofErr w:type="spellStart"/>
      <w:r w:rsidRPr="004556ED">
        <w:rPr>
          <w:sz w:val="14"/>
        </w:rPr>
        <w:t>Pouget</w:t>
      </w:r>
      <w:proofErr w:type="spellEnd"/>
      <w:r w:rsidRPr="004556ED">
        <w:rPr>
          <w:sz w:val="14"/>
        </w:rPr>
        <w:t xml:space="preserve"> 1913 [1898]; </w:t>
      </w:r>
      <w:proofErr w:type="spellStart"/>
      <w:r w:rsidRPr="004556ED">
        <w:rPr>
          <w:sz w:val="14"/>
        </w:rPr>
        <w:t>Seyferth</w:t>
      </w:r>
      <w:proofErr w:type="spellEnd"/>
      <w:r w:rsidRPr="004556ED">
        <w:rPr>
          <w:sz w:val="14"/>
        </w:rPr>
        <w:t xml:space="preserve"> 2019) </w:t>
      </w:r>
      <w:r w:rsidRPr="004556ED">
        <w:rPr>
          <w:rStyle w:val="StyleUnderline"/>
        </w:rPr>
        <w:t xml:space="preserve">have a long tradition, dating back to early struggles against work and </w:t>
      </w:r>
      <w:proofErr w:type="spellStart"/>
      <w:r w:rsidRPr="004556ED">
        <w:rPr>
          <w:rStyle w:val="StyleUnderline"/>
        </w:rPr>
        <w:t>industrialisation</w:t>
      </w:r>
      <w:proofErr w:type="spellEnd"/>
      <w:r w:rsidRPr="004556ED">
        <w:rPr>
          <w:sz w:val="14"/>
        </w:rPr>
        <w:t xml:space="preserve"> (Thompson 1967), </w:t>
      </w:r>
      <w:r w:rsidRPr="004556ED">
        <w:rPr>
          <w:rStyle w:val="StyleUnderline"/>
        </w:rPr>
        <w:t>and common until today</w:t>
      </w:r>
      <w:r w:rsidRPr="004556ED">
        <w:rPr>
          <w:sz w:val="14"/>
        </w:rPr>
        <w:t xml:space="preserve"> (Paulsen 2014). The idea of such </w:t>
      </w:r>
      <w:r w:rsidRPr="004556ED">
        <w:rPr>
          <w:rStyle w:val="Emphasis"/>
          <w:highlight w:val="yellow"/>
        </w:rPr>
        <w:t>deliberate ‘workplace resistance’</w:t>
      </w:r>
      <w:r w:rsidRPr="004556ED">
        <w:rPr>
          <w:rStyle w:val="StyleUnderline"/>
        </w:rPr>
        <w:t xml:space="preserve"> is that the ability to resist meaningless work and the </w:t>
      </w:r>
      <w:proofErr w:type="spellStart"/>
      <w:r w:rsidRPr="004556ED">
        <w:rPr>
          <w:rStyle w:val="StyleUnderline"/>
        </w:rPr>
        <w:t>internalised</w:t>
      </w:r>
      <w:proofErr w:type="spellEnd"/>
      <w:r w:rsidRPr="004556ED">
        <w:rPr>
          <w:rStyle w:val="StyleUnderline"/>
        </w:rPr>
        <w:t xml:space="preserve"> norms of work society, and be idle and useless while at work, </w:t>
      </w:r>
      <w:r w:rsidRPr="004556ED">
        <w:rPr>
          <w:rStyle w:val="StyleUnderline"/>
          <w:highlight w:val="yellow"/>
        </w:rPr>
        <w:t>can be</w:t>
      </w:r>
      <w:r w:rsidRPr="004556ED">
        <w:rPr>
          <w:rStyle w:val="StyleUnderline"/>
        </w:rPr>
        <w:t xml:space="preserve"> </w:t>
      </w:r>
      <w:proofErr w:type="spellStart"/>
      <w:r w:rsidRPr="004556ED">
        <w:rPr>
          <w:rStyle w:val="Emphasis"/>
        </w:rPr>
        <w:t>recognised</w:t>
      </w:r>
      <w:proofErr w:type="spellEnd"/>
      <w:r w:rsidRPr="004556ED">
        <w:rPr>
          <w:rStyle w:val="StyleUnderline"/>
        </w:rPr>
        <w:t xml:space="preserve"> and </w:t>
      </w:r>
      <w:r w:rsidRPr="004556ED">
        <w:rPr>
          <w:rStyle w:val="Emphasis"/>
          <w:highlight w:val="yellow"/>
        </w:rPr>
        <w:t xml:space="preserve">successfully </w:t>
      </w:r>
      <w:proofErr w:type="spellStart"/>
      <w:r w:rsidRPr="004556ED">
        <w:rPr>
          <w:rStyle w:val="Emphasis"/>
          <w:highlight w:val="yellow"/>
        </w:rPr>
        <w:t>practised</w:t>
      </w:r>
      <w:proofErr w:type="spellEnd"/>
      <w:r w:rsidRPr="004556ED">
        <w:rPr>
          <w:rStyle w:val="Emphasis"/>
        </w:rPr>
        <w:t xml:space="preserve"> </w:t>
      </w:r>
      <w:r w:rsidRPr="004556ED">
        <w:rPr>
          <w:sz w:val="14"/>
        </w:rPr>
        <w:t xml:space="preserve">(Campagna 2013; Scott 2012). Similarly, </w:t>
      </w:r>
      <w:r w:rsidRPr="004556ED">
        <w:rPr>
          <w:rStyle w:val="StyleUnderline"/>
        </w:rPr>
        <w:t>there is a growing interest in productive practices,</w:t>
      </w:r>
      <w:r w:rsidRPr="004556ED">
        <w:rPr>
          <w:sz w:val="14"/>
        </w:rPr>
        <w:t xml:space="preserve"> social relations, </w:t>
      </w:r>
      <w:r w:rsidRPr="004556ED">
        <w:rPr>
          <w:rStyle w:val="StyleUnderline"/>
        </w:rPr>
        <w:t xml:space="preserve">and the commons outside the sphere of wage </w:t>
      </w:r>
      <w:proofErr w:type="spellStart"/>
      <w:r w:rsidRPr="004556ED">
        <w:rPr>
          <w:rStyle w:val="StyleUnderline"/>
        </w:rPr>
        <w:t>labour</w:t>
      </w:r>
      <w:proofErr w:type="spellEnd"/>
      <w:r w:rsidRPr="004556ED">
        <w:rPr>
          <w:rStyle w:val="StyleUnderline"/>
        </w:rPr>
        <w:t xml:space="preserve"> and market relations, for example in community-supported agriculture</w:t>
      </w:r>
      <w:r w:rsidRPr="004556ED">
        <w:rPr>
          <w:sz w:val="14"/>
        </w:rPr>
        <w:t xml:space="preserve">. </w:t>
      </w:r>
      <w:r w:rsidRPr="004556ED">
        <w:rPr>
          <w:rStyle w:val="Emphasis"/>
        </w:rPr>
        <w:lastRenderedPageBreak/>
        <w:t xml:space="preserve">This initiates ways of </w:t>
      </w:r>
      <w:proofErr w:type="spellStart"/>
      <w:r w:rsidRPr="004556ED">
        <w:rPr>
          <w:rStyle w:val="Emphasis"/>
        </w:rPr>
        <w:t>organising</w:t>
      </w:r>
      <w:proofErr w:type="spellEnd"/>
      <w:r w:rsidRPr="004556ED">
        <w:rPr>
          <w:rStyle w:val="Emphasis"/>
        </w:rPr>
        <w:t xml:space="preserve"> work and the economy to satisfy material needs otherwise than by means of commodity consumption</w:t>
      </w:r>
      <w:r w:rsidRPr="004556ED">
        <w:rPr>
          <w:sz w:val="14"/>
        </w:rPr>
        <w:t xml:space="preserve"> (Chamberlain 2018; Helfrich and </w:t>
      </w:r>
      <w:proofErr w:type="spellStart"/>
      <w:r w:rsidRPr="004556ED">
        <w:rPr>
          <w:sz w:val="14"/>
        </w:rPr>
        <w:t>Bollier</w:t>
      </w:r>
      <w:proofErr w:type="spellEnd"/>
      <w:r w:rsidRPr="004556ED">
        <w:rPr>
          <w:sz w:val="14"/>
        </w:rPr>
        <w:t xml:space="preserve"> 2015).</w:t>
      </w:r>
    </w:p>
    <w:p w14:paraId="0C7D73E3" w14:textId="77777777" w:rsidR="00BE2D9A" w:rsidRPr="004556ED" w:rsidRDefault="00BE2D9A" w:rsidP="00BE2D9A">
      <w:pPr>
        <w:rPr>
          <w:sz w:val="14"/>
        </w:rPr>
      </w:pPr>
      <w:r w:rsidRPr="004556ED">
        <w:rPr>
          <w:sz w:val="14"/>
        </w:rPr>
        <w:t xml:space="preserve">For such modes of </w:t>
      </w:r>
      <w:proofErr w:type="spellStart"/>
      <w:r w:rsidRPr="004556ED">
        <w:rPr>
          <w:sz w:val="14"/>
        </w:rPr>
        <w:t>organising</w:t>
      </w:r>
      <w:proofErr w:type="spellEnd"/>
      <w:r w:rsidRPr="004556ED">
        <w:rPr>
          <w:sz w:val="14"/>
        </w:rPr>
        <w:t xml:space="preserve"> productive social relations in more varied ways, </w:t>
      </w:r>
      <w:r w:rsidRPr="004556ED">
        <w:rPr>
          <w:rStyle w:val="StyleUnderline"/>
          <w:highlight w:val="yellow"/>
        </w:rPr>
        <w:t>inspiration could be drawn from</w:t>
      </w:r>
      <w:r w:rsidRPr="004556ED">
        <w:rPr>
          <w:rStyle w:val="StyleUnderline"/>
        </w:rPr>
        <w:t xml:space="preserve"> the forms of ‘</w:t>
      </w:r>
      <w:r w:rsidRPr="004556ED">
        <w:rPr>
          <w:rStyle w:val="StyleUnderline"/>
          <w:highlight w:val="yellow"/>
        </w:rPr>
        <w:t>work’</w:t>
      </w:r>
      <w:r w:rsidRPr="004556ED">
        <w:rPr>
          <w:rStyle w:val="StyleUnderline"/>
        </w:rPr>
        <w:t xml:space="preserve"> that are </w:t>
      </w:r>
      <w:r w:rsidRPr="004556ED">
        <w:rPr>
          <w:rStyle w:val="Emphasis"/>
          <w:highlight w:val="yellow"/>
        </w:rPr>
        <w:t>prevalent in the global South</w:t>
      </w:r>
      <w:r w:rsidRPr="004556ED">
        <w:rPr>
          <w:sz w:val="14"/>
        </w:rPr>
        <w:t xml:space="preserve"> </w:t>
      </w:r>
      <w:r w:rsidRPr="004556ED">
        <w:rPr>
          <w:rStyle w:val="StyleUnderline"/>
        </w:rPr>
        <w:t xml:space="preserve">in the so-called </w:t>
      </w:r>
      <w:r w:rsidRPr="004556ED">
        <w:rPr>
          <w:rStyle w:val="Emphasis"/>
        </w:rPr>
        <w:t>informal sector</w:t>
      </w:r>
      <w:r w:rsidRPr="004556ED">
        <w:rPr>
          <w:sz w:val="14"/>
        </w:rPr>
        <w:t xml:space="preserve"> </w:t>
      </w:r>
      <w:r w:rsidRPr="004556ED">
        <w:rPr>
          <w:rStyle w:val="StyleUnderline"/>
        </w:rPr>
        <w:t xml:space="preserve">and in </w:t>
      </w:r>
      <w:r w:rsidRPr="004556ED">
        <w:rPr>
          <w:rStyle w:val="StyleUnderline"/>
          <w:highlight w:val="yellow"/>
        </w:rPr>
        <w:t>non-industrial crafts</w:t>
      </w:r>
      <w:r w:rsidRPr="004556ED">
        <w:rPr>
          <w:rStyle w:val="StyleUnderline"/>
        </w:rPr>
        <w:t xml:space="preserve"> and peasantry, neither of which resemble the cultural phenomenon of modern-day work</w:t>
      </w:r>
      <w:r w:rsidRPr="004556ED">
        <w:rPr>
          <w:sz w:val="14"/>
        </w:rPr>
        <w:t xml:space="preserve"> with its origins in the colonial North (</w:t>
      </w:r>
      <w:proofErr w:type="spellStart"/>
      <w:r w:rsidRPr="004556ED">
        <w:rPr>
          <w:sz w:val="14"/>
        </w:rPr>
        <w:t>Comaroff</w:t>
      </w:r>
      <w:proofErr w:type="spellEnd"/>
      <w:r w:rsidRPr="004556ED">
        <w:rPr>
          <w:sz w:val="14"/>
        </w:rPr>
        <w:t xml:space="preserve"> and </w:t>
      </w:r>
      <w:proofErr w:type="spellStart"/>
      <w:r w:rsidRPr="004556ED">
        <w:rPr>
          <w:sz w:val="14"/>
        </w:rPr>
        <w:t>Comaroff</w:t>
      </w:r>
      <w:proofErr w:type="spellEnd"/>
      <w:r w:rsidRPr="004556ED">
        <w:rPr>
          <w:sz w:val="14"/>
        </w:rPr>
        <w:t xml:space="preserve"> 1987; Thompson 1967). </w:t>
      </w:r>
      <w:r w:rsidRPr="004556ED">
        <w:rPr>
          <w:rStyle w:val="StyleUnderline"/>
        </w:rPr>
        <w:t>This</w:t>
      </w:r>
      <w:r w:rsidRPr="004556ED">
        <w:rPr>
          <w:sz w:val="14"/>
        </w:rPr>
        <w:t xml:space="preserve">, however, </w:t>
      </w:r>
      <w:r w:rsidRPr="004556ED">
        <w:rPr>
          <w:rStyle w:val="StyleUnderline"/>
          <w:highlight w:val="yellow"/>
        </w:rPr>
        <w:t>contradicts the global development paradigm</w:t>
      </w:r>
      <w:r w:rsidRPr="004556ED">
        <w:rPr>
          <w:rStyle w:val="StyleUnderline"/>
        </w:rPr>
        <w:t xml:space="preserve">, under which </w:t>
      </w:r>
      <w:proofErr w:type="spellStart"/>
      <w:r w:rsidRPr="004556ED">
        <w:rPr>
          <w:rStyle w:val="StyleUnderline"/>
        </w:rPr>
        <w:t>industrialisation</w:t>
      </w:r>
      <w:proofErr w:type="spellEnd"/>
      <w:r w:rsidRPr="004556ED">
        <w:rPr>
          <w:rStyle w:val="StyleUnderline"/>
        </w:rPr>
        <w:t>, ‘economic upgrading’, global</w:t>
      </w:r>
      <w:r w:rsidRPr="004556ED">
        <w:rPr>
          <w:sz w:val="14"/>
        </w:rPr>
        <w:t xml:space="preserve"> (</w:t>
      </w:r>
      <w:proofErr w:type="spellStart"/>
      <w:r w:rsidRPr="004556ED">
        <w:rPr>
          <w:sz w:val="14"/>
        </w:rPr>
        <w:t>labour</w:t>
      </w:r>
      <w:proofErr w:type="spellEnd"/>
      <w:r w:rsidRPr="004556ED">
        <w:rPr>
          <w:sz w:val="14"/>
        </w:rPr>
        <w:t xml:space="preserve">) </w:t>
      </w:r>
      <w:r w:rsidRPr="004556ED">
        <w:rPr>
          <w:rStyle w:val="StyleUnderline"/>
        </w:rPr>
        <w:t>market integration and ‘structural transformation’ are pursued</w:t>
      </w:r>
      <w:r w:rsidRPr="004556ED">
        <w:rPr>
          <w:sz w:val="14"/>
        </w:rPr>
        <w:t xml:space="preserve">. </w:t>
      </w:r>
      <w:r w:rsidRPr="004556ED">
        <w:rPr>
          <w:rStyle w:val="StyleUnderline"/>
        </w:rPr>
        <w:t>Modern work</w:t>
      </w:r>
      <w:r w:rsidRPr="004556ED">
        <w:rPr>
          <w:sz w:val="14"/>
        </w:rPr>
        <w:t xml:space="preserve">, especially industrial factory jobs and ideally in cities, </w:t>
      </w:r>
      <w:r w:rsidRPr="004556ED">
        <w:rPr>
          <w:rStyle w:val="StyleUnderline"/>
        </w:rPr>
        <w:t>is supposed to help ‘the poor’ to escape their misery</w:t>
      </w:r>
      <w:r w:rsidRPr="004556ED">
        <w:rPr>
          <w:sz w:val="14"/>
        </w:rPr>
        <w:t xml:space="preserve"> (Banerjee and </w:t>
      </w:r>
      <w:proofErr w:type="spellStart"/>
      <w:r w:rsidRPr="004556ED">
        <w:rPr>
          <w:sz w:val="14"/>
        </w:rPr>
        <w:t>Duflo</w:t>
      </w:r>
      <w:proofErr w:type="spellEnd"/>
      <w:r w:rsidRPr="004556ED">
        <w:rPr>
          <w:sz w:val="14"/>
        </w:rPr>
        <w:t xml:space="preserve"> 2012; UNDP 2015). </w:t>
      </w:r>
      <w:r w:rsidRPr="004556ED">
        <w:rPr>
          <w:rStyle w:val="StyleUnderline"/>
        </w:rPr>
        <w:t xml:space="preserve">Many of these other forms of </w:t>
      </w:r>
      <w:r w:rsidRPr="004556ED">
        <w:rPr>
          <w:rStyle w:val="Emphasis"/>
        </w:rPr>
        <w:t>livelihood provisioning</w:t>
      </w:r>
      <w:r w:rsidRPr="004556ED">
        <w:rPr>
          <w:rStyle w:val="StyleUnderline"/>
        </w:rPr>
        <w:t xml:space="preserve"> and </w:t>
      </w:r>
      <w:r w:rsidRPr="004556ED">
        <w:rPr>
          <w:rStyle w:val="Emphasis"/>
        </w:rPr>
        <w:t>associated ways of life are thus disregarded</w:t>
      </w:r>
      <w:r w:rsidRPr="004556ED">
        <w:rPr>
          <w:sz w:val="14"/>
        </w:rPr>
        <w:t xml:space="preserve">, </w:t>
      </w:r>
      <w:r w:rsidRPr="004556ED">
        <w:rPr>
          <w:rStyle w:val="Emphasis"/>
        </w:rPr>
        <w:t>denigrated</w:t>
      </w:r>
      <w:r w:rsidRPr="004556ED">
        <w:rPr>
          <w:sz w:val="14"/>
        </w:rPr>
        <w:t xml:space="preserve"> </w:t>
      </w:r>
      <w:r w:rsidRPr="004556ED">
        <w:rPr>
          <w:rStyle w:val="StyleUnderline"/>
        </w:rPr>
        <w:t>or</w:t>
      </w:r>
      <w:r w:rsidRPr="004556ED">
        <w:rPr>
          <w:sz w:val="14"/>
        </w:rPr>
        <w:t xml:space="preserve"> </w:t>
      </w:r>
      <w:r w:rsidRPr="004556ED">
        <w:rPr>
          <w:rStyle w:val="Emphasis"/>
        </w:rPr>
        <w:t>destroyed</w:t>
      </w:r>
      <w:r w:rsidRPr="004556ED">
        <w:rPr>
          <w:sz w:val="14"/>
        </w:rPr>
        <w:t xml:space="preserve"> </w:t>
      </w:r>
      <w:r w:rsidRPr="004556ED">
        <w:rPr>
          <w:rStyle w:val="StyleUnderline"/>
        </w:rPr>
        <w:t>as</w:t>
      </w:r>
      <w:r w:rsidRPr="004556ED">
        <w:rPr>
          <w:sz w:val="14"/>
        </w:rPr>
        <w:t xml:space="preserve"> </w:t>
      </w:r>
      <w:r w:rsidRPr="004556ED">
        <w:rPr>
          <w:rStyle w:val="Emphasis"/>
        </w:rPr>
        <w:t>underdeveloped</w:t>
      </w:r>
      <w:r w:rsidRPr="004556ED">
        <w:rPr>
          <w:sz w:val="14"/>
        </w:rPr>
        <w:t xml:space="preserve">, </w:t>
      </w:r>
      <w:r w:rsidRPr="004556ED">
        <w:rPr>
          <w:rStyle w:val="Emphasis"/>
        </w:rPr>
        <w:t>backward, poor, and lazy</w:t>
      </w:r>
      <w:r w:rsidRPr="004556ED">
        <w:rPr>
          <w:sz w:val="14"/>
        </w:rPr>
        <w:t xml:space="preserve"> (Thompson 1967), </w:t>
      </w:r>
      <w:r w:rsidRPr="004556ED">
        <w:rPr>
          <w:rStyle w:val="StyleUnderline"/>
        </w:rPr>
        <w:t xml:space="preserve">and drawn into the formal system of waged work as </w:t>
      </w:r>
      <w:r w:rsidRPr="004556ED">
        <w:rPr>
          <w:rStyle w:val="StyleUnderline"/>
          <w:highlight w:val="yellow"/>
        </w:rPr>
        <w:t xml:space="preserve">cheap </w:t>
      </w:r>
      <w:proofErr w:type="spellStart"/>
      <w:r w:rsidRPr="004556ED">
        <w:rPr>
          <w:rStyle w:val="StyleUnderline"/>
          <w:highlight w:val="yellow"/>
        </w:rPr>
        <w:t>labour</w:t>
      </w:r>
      <w:proofErr w:type="spellEnd"/>
      <w:r w:rsidRPr="004556ED">
        <w:rPr>
          <w:rStyle w:val="StyleUnderline"/>
          <w:highlight w:val="yellow"/>
        </w:rPr>
        <w:t xml:space="preserve"> in capitalist markets</w:t>
      </w:r>
      <w:r w:rsidRPr="004556ED">
        <w:rPr>
          <w:sz w:val="14"/>
        </w:rPr>
        <w:t xml:space="preserve"> and global supply chains – ‘</w:t>
      </w:r>
      <w:r w:rsidRPr="004556ED">
        <w:rPr>
          <w:rStyle w:val="StyleUnderline"/>
        </w:rPr>
        <w:t>improved living conditions’ as measured in formal pecuniary income</w:t>
      </w:r>
      <w:r w:rsidRPr="004556ED">
        <w:rPr>
          <w:sz w:val="14"/>
        </w:rPr>
        <w:t xml:space="preserve"> (</w:t>
      </w:r>
      <w:proofErr w:type="spellStart"/>
      <w:r w:rsidRPr="004556ED">
        <w:rPr>
          <w:sz w:val="14"/>
        </w:rPr>
        <w:t>Rosling</w:t>
      </w:r>
      <w:proofErr w:type="spellEnd"/>
      <w:r w:rsidRPr="004556ED">
        <w:rPr>
          <w:sz w:val="14"/>
        </w:rPr>
        <w:t xml:space="preserve"> 2018; </w:t>
      </w:r>
      <w:proofErr w:type="spellStart"/>
      <w:r w:rsidRPr="004556ED">
        <w:rPr>
          <w:sz w:val="14"/>
        </w:rPr>
        <w:t>Comaroff</w:t>
      </w:r>
      <w:proofErr w:type="spellEnd"/>
      <w:r w:rsidRPr="004556ED">
        <w:rPr>
          <w:sz w:val="14"/>
        </w:rPr>
        <w:t xml:space="preserve"> and </w:t>
      </w:r>
      <w:proofErr w:type="spellStart"/>
      <w:r w:rsidRPr="004556ED">
        <w:rPr>
          <w:sz w:val="14"/>
        </w:rPr>
        <w:t>Comaroff</w:t>
      </w:r>
      <w:proofErr w:type="spellEnd"/>
      <w:r w:rsidRPr="004556ED">
        <w:rPr>
          <w:sz w:val="14"/>
        </w:rPr>
        <w:t xml:space="preserve"> 1987). </w:t>
      </w:r>
      <w:r w:rsidRPr="004556ED">
        <w:rPr>
          <w:rStyle w:val="StyleUnderline"/>
        </w:rPr>
        <w:t xml:space="preserve">There are indications that these transformations </w:t>
      </w:r>
      <w:r w:rsidRPr="004556ED">
        <w:rPr>
          <w:rStyle w:val="Emphasis"/>
          <w:highlight w:val="yellow"/>
        </w:rPr>
        <w:t xml:space="preserve">create structural poverty, highly vulnerable jobs and an imposed dependence on wage </w:t>
      </w:r>
      <w:proofErr w:type="spellStart"/>
      <w:r w:rsidRPr="004556ED">
        <w:rPr>
          <w:rStyle w:val="Emphasis"/>
          <w:highlight w:val="yellow"/>
        </w:rPr>
        <w:t>labour</w:t>
      </w:r>
      <w:proofErr w:type="spellEnd"/>
      <w:r w:rsidRPr="004556ED">
        <w:rPr>
          <w:sz w:val="14"/>
        </w:rPr>
        <w:t xml:space="preserve"> (while few viable </w:t>
      </w:r>
      <w:proofErr w:type="gramStart"/>
      <w:r w:rsidRPr="004556ED">
        <w:rPr>
          <w:sz w:val="14"/>
        </w:rPr>
        <w:t>wage</w:t>
      </w:r>
      <w:proofErr w:type="gramEnd"/>
      <w:r w:rsidRPr="004556ED">
        <w:rPr>
          <w:sz w:val="14"/>
        </w:rPr>
        <w:t xml:space="preserve"> </w:t>
      </w:r>
      <w:proofErr w:type="spellStart"/>
      <w:r w:rsidRPr="004556ED">
        <w:rPr>
          <w:sz w:val="14"/>
        </w:rPr>
        <w:t>labour</w:t>
      </w:r>
      <w:proofErr w:type="spellEnd"/>
      <w:r w:rsidRPr="004556ED">
        <w:rPr>
          <w:sz w:val="14"/>
        </w:rPr>
        <w:t xml:space="preserve"> structures exist) (Hickel 2017; Srnicek and Williams 2015). </w:t>
      </w:r>
      <w:r w:rsidRPr="004556ED">
        <w:rPr>
          <w:rStyle w:val="StyleUnderline"/>
        </w:rPr>
        <w:t>There is also clear evidence of numerous struggles against capitalist development and for traditional livelihood protection and environmental justice</w:t>
      </w:r>
      <w:r w:rsidRPr="004556ED">
        <w:rPr>
          <w:sz w:val="14"/>
        </w:rPr>
        <w:t xml:space="preserve"> (</w:t>
      </w:r>
      <w:proofErr w:type="spellStart"/>
      <w:r w:rsidRPr="004556ED">
        <w:rPr>
          <w:sz w:val="14"/>
        </w:rPr>
        <w:t>Anguelovski</w:t>
      </w:r>
      <w:proofErr w:type="spellEnd"/>
      <w:r w:rsidRPr="004556ED">
        <w:rPr>
          <w:sz w:val="14"/>
        </w:rPr>
        <w:t xml:space="preserve"> 2015). </w:t>
      </w:r>
      <w:r w:rsidRPr="004556ED">
        <w:rPr>
          <w:rStyle w:val="StyleUnderline"/>
        </w:rPr>
        <w:t xml:space="preserve">These are aspects where </w:t>
      </w:r>
      <w:r w:rsidRPr="004556ED">
        <w:rPr>
          <w:rStyle w:val="Emphasis"/>
        </w:rPr>
        <w:t xml:space="preserve">a </w:t>
      </w:r>
      <w:proofErr w:type="spellStart"/>
      <w:r w:rsidRPr="004556ED">
        <w:rPr>
          <w:rStyle w:val="Emphasis"/>
        </w:rPr>
        <w:t>postwork</w:t>
      </w:r>
      <w:proofErr w:type="spellEnd"/>
      <w:r w:rsidRPr="004556ED">
        <w:rPr>
          <w:rStyle w:val="Emphasis"/>
        </w:rPr>
        <w:t xml:space="preserve"> orientation is relevant</w:t>
      </w:r>
      <w:r w:rsidRPr="004556ED">
        <w:rPr>
          <w:sz w:val="14"/>
        </w:rPr>
        <w:t xml:space="preserve"> beyond the </w:t>
      </w:r>
      <w:proofErr w:type="spellStart"/>
      <w:r w:rsidRPr="004556ED">
        <w:rPr>
          <w:sz w:val="14"/>
        </w:rPr>
        <w:t>industrialised</w:t>
      </w:r>
      <w:proofErr w:type="spellEnd"/>
      <w:r w:rsidRPr="004556ED">
        <w:rPr>
          <w:sz w:val="14"/>
        </w:rPr>
        <w:t xml:space="preserve"> societies of the global North, </w:t>
      </w:r>
      <w:r w:rsidRPr="004556ED">
        <w:rPr>
          <w:rStyle w:val="StyleUnderline"/>
        </w:rPr>
        <w:t>as it puts a focus on the modern phenomenon ‘work’ itself and the conditions that led to its predominance,</w:t>
      </w:r>
      <w:r w:rsidRPr="004556ED">
        <w:rPr>
          <w:sz w:val="14"/>
        </w:rPr>
        <w:t xml:space="preserve"> as it questions the common narrative that ‘jobs’ are an end in themselves and justify all kinds of problematic development, and as it allows to ask which alternative, postcolonial critiques and </w:t>
      </w:r>
      <w:proofErr w:type="spellStart"/>
      <w:r w:rsidRPr="004556ED">
        <w:rPr>
          <w:sz w:val="14"/>
        </w:rPr>
        <w:t>conceptualisations</w:t>
      </w:r>
      <w:proofErr w:type="spellEnd"/>
      <w:r w:rsidRPr="004556ED">
        <w:rPr>
          <w:sz w:val="14"/>
        </w:rPr>
        <w:t xml:space="preserve"> of ‘work’ exist and should be preserved.</w:t>
      </w:r>
    </w:p>
    <w:p w14:paraId="43D38CA7" w14:textId="77777777" w:rsidR="00BE2D9A" w:rsidRPr="004556ED" w:rsidRDefault="00BE2D9A" w:rsidP="00BE2D9A">
      <w:pPr>
        <w:rPr>
          <w:b/>
          <w:iCs/>
          <w:u w:val="single"/>
          <w:bdr w:val="single" w:sz="12" w:space="0" w:color="auto"/>
        </w:rPr>
      </w:pPr>
      <w:r w:rsidRPr="004556ED">
        <w:rPr>
          <w:sz w:val="14"/>
        </w:rPr>
        <w:t xml:space="preserve">To conclude, we clearly find traces of </w:t>
      </w:r>
      <w:proofErr w:type="spellStart"/>
      <w:r w:rsidRPr="004556ED">
        <w:rPr>
          <w:sz w:val="14"/>
        </w:rPr>
        <w:t>postwork</w:t>
      </w:r>
      <w:proofErr w:type="spellEnd"/>
      <w:r w:rsidRPr="004556ED">
        <w:rPr>
          <w:sz w:val="14"/>
        </w:rPr>
        <w:t xml:space="preserve"> </w:t>
      </w:r>
      <w:proofErr w:type="spellStart"/>
      <w:r w:rsidRPr="004556ED">
        <w:rPr>
          <w:sz w:val="14"/>
        </w:rPr>
        <w:t>organisation</w:t>
      </w:r>
      <w:proofErr w:type="spellEnd"/>
      <w:r w:rsidRPr="004556ED">
        <w:rPr>
          <w:sz w:val="14"/>
        </w:rPr>
        <w:t xml:space="preserve"> and politics in the present. However, these ideas are contested; they concern the roots of modern culture, </w:t>
      </w:r>
      <w:proofErr w:type="gramStart"/>
      <w:r w:rsidRPr="004556ED">
        <w:rPr>
          <w:sz w:val="14"/>
        </w:rPr>
        <w:t>society</w:t>
      </w:r>
      <w:proofErr w:type="gramEnd"/>
      <w:r w:rsidRPr="004556ED">
        <w:rPr>
          <w:sz w:val="14"/>
        </w:rPr>
        <w:t xml:space="preserve"> and industrial-capitalist economies. </w:t>
      </w:r>
      <w:r w:rsidRPr="004556ED">
        <w:rPr>
          <w:rStyle w:val="StyleUnderline"/>
        </w:rPr>
        <w:t xml:space="preserve">Waged work continues to be </w:t>
      </w:r>
      <w:proofErr w:type="spellStart"/>
      <w:r w:rsidRPr="004556ED">
        <w:rPr>
          <w:rStyle w:val="StyleUnderline"/>
        </w:rPr>
        <w:t>normalised</w:t>
      </w:r>
      <w:proofErr w:type="spellEnd"/>
      <w:r w:rsidRPr="004556ED">
        <w:rPr>
          <w:rStyle w:val="StyleUnderline"/>
        </w:rPr>
        <w:t xml:space="preserve">, alternatives beyond niches appear quite impractical for </w:t>
      </w:r>
      <w:proofErr w:type="spellStart"/>
      <w:r w:rsidRPr="004556ED">
        <w:rPr>
          <w:rStyle w:val="StyleUnderline"/>
        </w:rPr>
        <w:t>generalisation</w:t>
      </w:r>
      <w:proofErr w:type="spellEnd"/>
      <w:r w:rsidRPr="004556ED">
        <w:rPr>
          <w:rStyle w:val="Emphasis"/>
        </w:rPr>
        <w:t xml:space="preserve">. </w:t>
      </w:r>
      <w:r w:rsidRPr="004556ED">
        <w:rPr>
          <w:rStyle w:val="Emphasis"/>
          <w:sz w:val="48"/>
          <w:szCs w:val="48"/>
          <w:highlight w:val="yellow"/>
        </w:rPr>
        <w:t>Powerful economic interests, including trade unions, seek to perpetuate the status-quo</w:t>
      </w:r>
      <w:r w:rsidRPr="004556ED">
        <w:rPr>
          <w:sz w:val="14"/>
        </w:rPr>
        <w:t xml:space="preserve"> (Lundström, </w:t>
      </w:r>
      <w:proofErr w:type="spellStart"/>
      <w:r w:rsidRPr="004556ED">
        <w:rPr>
          <w:sz w:val="14"/>
        </w:rPr>
        <w:t>Räthzel</w:t>
      </w:r>
      <w:proofErr w:type="spellEnd"/>
      <w:r w:rsidRPr="004556ED">
        <w:rPr>
          <w:sz w:val="14"/>
        </w:rPr>
        <w:t xml:space="preserve">, and </w:t>
      </w:r>
      <w:proofErr w:type="spellStart"/>
      <w:r w:rsidRPr="004556ED">
        <w:rPr>
          <w:sz w:val="14"/>
        </w:rPr>
        <w:t>Uzzell</w:t>
      </w:r>
      <w:proofErr w:type="spellEnd"/>
      <w:r w:rsidRPr="004556ED">
        <w:rPr>
          <w:sz w:val="14"/>
        </w:rPr>
        <w:t xml:space="preserve"> 2015). </w:t>
      </w:r>
      <w:r w:rsidRPr="004556ED">
        <w:rPr>
          <w:rStyle w:val="Emphasis"/>
          <w:highlight w:val="yellow"/>
        </w:rPr>
        <w:t>Job creation</w:t>
      </w:r>
      <w:r w:rsidRPr="004556ED">
        <w:rPr>
          <w:rStyle w:val="Emphasis"/>
        </w:rPr>
        <w:t xml:space="preserve"> </w:t>
      </w:r>
      <w:r w:rsidRPr="004556ED">
        <w:rPr>
          <w:sz w:val="14"/>
        </w:rPr>
        <w:t xml:space="preserve">and (global) </w:t>
      </w:r>
      <w:proofErr w:type="spellStart"/>
      <w:r w:rsidRPr="004556ED">
        <w:rPr>
          <w:sz w:val="14"/>
        </w:rPr>
        <w:t>labour</w:t>
      </w:r>
      <w:proofErr w:type="spellEnd"/>
      <w:r w:rsidRPr="004556ED">
        <w:rPr>
          <w:sz w:val="14"/>
        </w:rPr>
        <w:t xml:space="preserve"> market integration (regardless of what kind) </w:t>
      </w:r>
      <w:r w:rsidRPr="004556ED">
        <w:rPr>
          <w:rStyle w:val="StyleUnderline"/>
        </w:rPr>
        <w:t xml:space="preserve">are central policy goals of all political parties, and presently </w:t>
      </w:r>
      <w:r w:rsidRPr="004556ED">
        <w:rPr>
          <w:rStyle w:val="Emphasis"/>
        </w:rPr>
        <w:t xml:space="preserve">popular progressive debates on a Green New Deal tend to </w:t>
      </w:r>
      <w:r w:rsidRPr="004556ED">
        <w:rPr>
          <w:rStyle w:val="Emphasis"/>
          <w:highlight w:val="yellow"/>
        </w:rPr>
        <w:t>exhibit a</w:t>
      </w:r>
      <w:r w:rsidRPr="004556ED">
        <w:rPr>
          <w:rStyle w:val="Emphasis"/>
        </w:rPr>
        <w:t xml:space="preserve"> rather </w:t>
      </w:r>
      <w:proofErr w:type="spellStart"/>
      <w:r w:rsidRPr="004556ED">
        <w:rPr>
          <w:rStyle w:val="Emphasis"/>
          <w:highlight w:val="yellow"/>
        </w:rPr>
        <w:t>productivist</w:t>
      </w:r>
      <w:proofErr w:type="spellEnd"/>
      <w:r w:rsidRPr="004556ED">
        <w:rPr>
          <w:rStyle w:val="Emphasis"/>
          <w:highlight w:val="yellow"/>
        </w:rPr>
        <w:t xml:space="preserve"> stance.</w:t>
      </w:r>
    </w:p>
    <w:p w14:paraId="25C7BD8F" w14:textId="77777777" w:rsidR="00BE2D9A" w:rsidRPr="004556ED" w:rsidRDefault="00BE2D9A" w:rsidP="00BE2D9A">
      <w:pPr>
        <w:rPr>
          <w:rStyle w:val="Emphasis"/>
        </w:rPr>
      </w:pPr>
      <w:r w:rsidRPr="004556ED">
        <w:rPr>
          <w:rStyle w:val="StyleUnderline"/>
        </w:rPr>
        <w:t xml:space="preserve">There is one </w:t>
      </w:r>
      <w:proofErr w:type="gramStart"/>
      <w:r w:rsidRPr="004556ED">
        <w:rPr>
          <w:rStyle w:val="StyleUnderline"/>
        </w:rPr>
        <w:t>particular aspect</w:t>
      </w:r>
      <w:proofErr w:type="gramEnd"/>
      <w:r w:rsidRPr="004556ED">
        <w:rPr>
          <w:rStyle w:val="StyleUnderline"/>
        </w:rPr>
        <w:t xml:space="preserve"> that appears hopeful</w:t>
      </w:r>
      <w:r w:rsidRPr="004556ED">
        <w:rPr>
          <w:sz w:val="14"/>
        </w:rPr>
        <w:t xml:space="preserve">: </w:t>
      </w:r>
      <w:r w:rsidRPr="004556ED">
        <w:rPr>
          <w:rStyle w:val="Emphasis"/>
          <w:highlight w:val="yellow"/>
        </w:rPr>
        <w:t xml:space="preserve">the present socio-economic system is </w:t>
      </w:r>
      <w:r w:rsidRPr="004556ED">
        <w:rPr>
          <w:rStyle w:val="Emphasis"/>
        </w:rPr>
        <w:t xml:space="preserve">unsustainable in the literal sense that it is </w:t>
      </w:r>
      <w:r w:rsidRPr="004556ED">
        <w:rPr>
          <w:rStyle w:val="Emphasis"/>
          <w:highlight w:val="yellow"/>
        </w:rPr>
        <w:t xml:space="preserve">physically impossible </w:t>
      </w:r>
      <w:r w:rsidRPr="004556ED">
        <w:rPr>
          <w:rStyle w:val="Emphasis"/>
        </w:rPr>
        <w:t xml:space="preserve">to be sustained </w:t>
      </w:r>
      <w:r w:rsidRPr="004556ED">
        <w:rPr>
          <w:rStyle w:val="Emphasis"/>
          <w:highlight w:val="yellow"/>
        </w:rPr>
        <w:t>in the long run</w:t>
      </w:r>
      <w:r w:rsidRPr="004556ED">
        <w:rPr>
          <w:sz w:val="14"/>
        </w:rPr>
        <w:t xml:space="preserve">. It was Weber (1992[1905]) who predicted that </w:t>
      </w:r>
      <w:r w:rsidRPr="004556ED">
        <w:rPr>
          <w:rStyle w:val="StyleUnderline"/>
        </w:rPr>
        <w:t xml:space="preserve">the powerful cosmos of the modern economic order will be determining with overwhelming force </w:t>
      </w:r>
      <w:r w:rsidRPr="004556ED">
        <w:rPr>
          <w:rStyle w:val="Emphasis"/>
        </w:rPr>
        <w:t>until the last bit of fossil fuel is burnt</w:t>
      </w:r>
      <w:r w:rsidRPr="004556ED">
        <w:rPr>
          <w:sz w:val="14"/>
        </w:rPr>
        <w:t xml:space="preserve"> – and exactly </w:t>
      </w:r>
      <w:r w:rsidRPr="004556ED">
        <w:rPr>
          <w:rStyle w:val="StyleUnderline"/>
          <w:highlight w:val="yellow"/>
        </w:rPr>
        <w:t xml:space="preserve">this needs to happen </w:t>
      </w:r>
      <w:r w:rsidRPr="004556ED">
        <w:rPr>
          <w:rStyle w:val="Emphasis"/>
          <w:highlight w:val="yellow"/>
        </w:rPr>
        <w:t>soon to avert catastrophic climate change</w:t>
      </w:r>
      <w:r w:rsidRPr="004556ED">
        <w:rPr>
          <w:sz w:val="14"/>
        </w:rPr>
        <w:t xml:space="preserve">. 6 </w:t>
      </w:r>
      <w:r w:rsidRPr="004556ED">
        <w:rPr>
          <w:rStyle w:val="StyleUnderline"/>
          <w:highlight w:val="yellow"/>
        </w:rPr>
        <w:t xml:space="preserve">This is the </w:t>
      </w:r>
      <w:r w:rsidRPr="004556ED">
        <w:rPr>
          <w:rStyle w:val="Emphasis"/>
          <w:highlight w:val="yellow"/>
        </w:rPr>
        <w:t>battlefield of sustainability</w:t>
      </w:r>
      <w:r w:rsidRPr="004556ED">
        <w:rPr>
          <w:rStyle w:val="StyleUnderline"/>
        </w:rPr>
        <w:t>,</w:t>
      </w:r>
      <w:r w:rsidRPr="004556ED">
        <w:rPr>
          <w:sz w:val="14"/>
        </w:rPr>
        <w:t xml:space="preserve"> </w:t>
      </w:r>
      <w:r w:rsidRPr="004556ED">
        <w:rPr>
          <w:rStyle w:val="StyleUnderline"/>
        </w:rPr>
        <w:t xml:space="preserve">and lately </w:t>
      </w:r>
      <w:r w:rsidRPr="004556ED">
        <w:rPr>
          <w:rStyle w:val="StyleUnderline"/>
          <w:highlight w:val="yellow"/>
        </w:rPr>
        <w:t xml:space="preserve">there has been </w:t>
      </w:r>
      <w:r w:rsidRPr="004556ED">
        <w:rPr>
          <w:rStyle w:val="Emphasis"/>
          <w:highlight w:val="yellow"/>
        </w:rPr>
        <w:t>renewed urgency and momentum for more profound social change</w:t>
      </w:r>
      <w:r w:rsidRPr="004556ED">
        <w:rPr>
          <w:sz w:val="14"/>
          <w:highlight w:val="yellow"/>
        </w:rPr>
        <w:t>,</w:t>
      </w:r>
      <w:r w:rsidRPr="004556ED">
        <w:rPr>
          <w:sz w:val="14"/>
        </w:rPr>
        <w:t xml:space="preserve"> </w:t>
      </w:r>
      <w:r w:rsidRPr="004556ED">
        <w:rPr>
          <w:rStyle w:val="StyleUnderline"/>
        </w:rPr>
        <w:t xml:space="preserve">where it might be </w:t>
      </w:r>
      <w:proofErr w:type="spellStart"/>
      <w:r w:rsidRPr="004556ED">
        <w:rPr>
          <w:rStyle w:val="StyleUnderline"/>
        </w:rPr>
        <w:t>realised</w:t>
      </w:r>
      <w:proofErr w:type="spellEnd"/>
      <w:r w:rsidRPr="004556ED">
        <w:rPr>
          <w:rStyle w:val="StyleUnderline"/>
        </w:rPr>
        <w:t xml:space="preserve"> that a </w:t>
      </w:r>
      <w:r w:rsidRPr="004556ED">
        <w:rPr>
          <w:rStyle w:val="Emphasis"/>
        </w:rPr>
        <w:t>different societal trajectory beyond work and productivism for their own sake is more sustainable and desirable for the future.</w:t>
      </w:r>
    </w:p>
    <w:p w14:paraId="1766BB05" w14:textId="75912725" w:rsidR="00BE2D9A" w:rsidRPr="004556ED" w:rsidRDefault="00C27ACD" w:rsidP="00AB334B">
      <w:pPr>
        <w:pStyle w:val="Heading2"/>
        <w:rPr>
          <w:rFonts w:cs="Calibri"/>
        </w:rPr>
      </w:pPr>
      <w:r w:rsidRPr="004556ED">
        <w:rPr>
          <w:rFonts w:cs="Calibri"/>
        </w:rPr>
        <w:lastRenderedPageBreak/>
        <w:t>C</w:t>
      </w:r>
      <w:r w:rsidR="00AB334B" w:rsidRPr="004556ED">
        <w:rPr>
          <w:rFonts w:cs="Calibri"/>
        </w:rPr>
        <w:t>ase</w:t>
      </w:r>
    </w:p>
    <w:p w14:paraId="13760C8C" w14:textId="36207E43" w:rsidR="00584463" w:rsidRDefault="00584463" w:rsidP="00614EE4">
      <w:pPr>
        <w:pStyle w:val="Heading4"/>
        <w:numPr>
          <w:ilvl w:val="0"/>
          <w:numId w:val="12"/>
        </w:numPr>
        <w:rPr>
          <w:rFonts w:cs="Calibri"/>
        </w:rPr>
      </w:pPr>
      <w:r>
        <w:rPr>
          <w:rFonts w:cs="Calibri"/>
        </w:rPr>
        <w:t xml:space="preserve">1ar theory is DTA—DTD incentivizes </w:t>
      </w:r>
      <w:proofErr w:type="spellStart"/>
      <w:r>
        <w:rPr>
          <w:rFonts w:cs="Calibri"/>
        </w:rPr>
        <w:t>friv</w:t>
      </w:r>
      <w:proofErr w:type="spellEnd"/>
      <w:r>
        <w:rPr>
          <w:rFonts w:cs="Calibri"/>
        </w:rPr>
        <w:t xml:space="preserve"> theory which kills education</w:t>
      </w:r>
    </w:p>
    <w:p w14:paraId="17989FD7" w14:textId="61C9C4EE" w:rsidR="001669E8" w:rsidRPr="001669E8" w:rsidRDefault="001669E8" w:rsidP="001669E8">
      <w:pPr>
        <w:pStyle w:val="Heading4"/>
        <w:numPr>
          <w:ilvl w:val="0"/>
          <w:numId w:val="12"/>
        </w:numPr>
      </w:pPr>
      <w:r>
        <w:t xml:space="preserve">No new 2AR arguments or weighing---if they can make new </w:t>
      </w:r>
      <w:proofErr w:type="gramStart"/>
      <w:r>
        <w:t>answers</w:t>
      </w:r>
      <w:proofErr w:type="gramEnd"/>
      <w:r w:rsidR="00D84B41">
        <w:t xml:space="preserve"> it makes it impossible for the neg to win because I don’t have</w:t>
      </w:r>
      <w:r>
        <w:t xml:space="preserve"> a 2NR</w:t>
      </w:r>
    </w:p>
    <w:p w14:paraId="5C97B4FE" w14:textId="77777777" w:rsidR="00614EE4" w:rsidRPr="004556ED" w:rsidRDefault="00614EE4" w:rsidP="00614EE4"/>
    <w:p w14:paraId="6B962BE4" w14:textId="7F028964" w:rsidR="00614EE4" w:rsidRPr="004556ED" w:rsidRDefault="00614EE4" w:rsidP="00614EE4">
      <w:pPr>
        <w:pStyle w:val="Heading3"/>
        <w:rPr>
          <w:rFonts w:cs="Calibri"/>
        </w:rPr>
      </w:pPr>
      <w:r w:rsidRPr="004556ED">
        <w:rPr>
          <w:rFonts w:cs="Calibri"/>
        </w:rPr>
        <w:lastRenderedPageBreak/>
        <w:t>Advantage 1</w:t>
      </w:r>
    </w:p>
    <w:p w14:paraId="60776515" w14:textId="7AB8B271" w:rsidR="00DA2249" w:rsidRPr="004556ED" w:rsidRDefault="00DA2249" w:rsidP="003630E6">
      <w:pPr>
        <w:pStyle w:val="Heading4"/>
        <w:numPr>
          <w:ilvl w:val="0"/>
          <w:numId w:val="12"/>
        </w:numPr>
        <w:rPr>
          <w:rFonts w:cs="Calibri"/>
        </w:rPr>
      </w:pPr>
      <w:r w:rsidRPr="004556ED">
        <w:rPr>
          <w:rFonts w:cs="Calibri"/>
        </w:rPr>
        <w:t xml:space="preserve">Their aff can’t solve for their first advantage---their only solvency card says that strikes are already happening in the </w:t>
      </w:r>
      <w:proofErr w:type="spellStart"/>
      <w:r w:rsidRPr="004556ED">
        <w:rPr>
          <w:rFonts w:cs="Calibri"/>
        </w:rPr>
        <w:t>squo</w:t>
      </w:r>
      <w:proofErr w:type="spellEnd"/>
      <w:r w:rsidRPr="004556ED">
        <w:rPr>
          <w:rFonts w:cs="Calibri"/>
        </w:rPr>
        <w:t xml:space="preserve"> which puts them in a double bind—either a) the </w:t>
      </w:r>
      <w:proofErr w:type="spellStart"/>
      <w:r w:rsidRPr="004556ED">
        <w:rPr>
          <w:rFonts w:cs="Calibri"/>
        </w:rPr>
        <w:t>squo</w:t>
      </w:r>
      <w:proofErr w:type="spellEnd"/>
      <w:r w:rsidRPr="004556ED">
        <w:rPr>
          <w:rFonts w:cs="Calibri"/>
        </w:rPr>
        <w:t xml:space="preserve"> is sufficient to solve the impact or b) striking will </w:t>
      </w:r>
      <w:r w:rsidR="007A321F">
        <w:rPr>
          <w:rFonts w:cs="Calibri"/>
        </w:rPr>
        <w:t>never spill over to broader reductions of climate change</w:t>
      </w:r>
      <w:r w:rsidRPr="004556ED">
        <w:rPr>
          <w:rFonts w:cs="Calibri"/>
        </w:rPr>
        <w:t xml:space="preserve"> </w:t>
      </w:r>
    </w:p>
    <w:p w14:paraId="6F2F86D7" w14:textId="4A4AFA62" w:rsidR="004C0C7A" w:rsidRPr="004556ED" w:rsidRDefault="004C0C7A" w:rsidP="004C0C7A">
      <w:pPr>
        <w:pStyle w:val="Heading4"/>
        <w:numPr>
          <w:ilvl w:val="0"/>
          <w:numId w:val="12"/>
        </w:numPr>
        <w:rPr>
          <w:rFonts w:cs="Calibri"/>
        </w:rPr>
      </w:pPr>
      <w:r w:rsidRPr="004556ED">
        <w:rPr>
          <w:rFonts w:cs="Calibri"/>
        </w:rPr>
        <w:t>The 1</w:t>
      </w:r>
      <w:r w:rsidRPr="004556ED">
        <w:rPr>
          <w:rFonts w:cs="Calibri"/>
          <w:vertAlign w:val="superscript"/>
        </w:rPr>
        <w:t>st</w:t>
      </w:r>
      <w:r w:rsidRPr="004556ED">
        <w:rPr>
          <w:rFonts w:cs="Calibri"/>
        </w:rPr>
        <w:t xml:space="preserve"> advantage internal link is nonunique—the US already passed the infrastructure bill and pushed climate change legislation at the UN conference</w:t>
      </w:r>
      <w:r w:rsidR="00AE63BF">
        <w:rPr>
          <w:rFonts w:cs="Calibri"/>
        </w:rPr>
        <w:t xml:space="preserve"> ---this proves that either a) the </w:t>
      </w:r>
      <w:proofErr w:type="spellStart"/>
      <w:r w:rsidR="00AE63BF">
        <w:rPr>
          <w:rFonts w:cs="Calibri"/>
        </w:rPr>
        <w:t>squo</w:t>
      </w:r>
      <w:proofErr w:type="spellEnd"/>
      <w:r w:rsidR="00AE63BF">
        <w:rPr>
          <w:rFonts w:cs="Calibri"/>
        </w:rPr>
        <w:t xml:space="preserve"> solves or b) the aff can’t solve</w:t>
      </w:r>
    </w:p>
    <w:p w14:paraId="6A8087CF" w14:textId="20700081" w:rsidR="004C0C7A" w:rsidRPr="004556ED" w:rsidRDefault="004C0C7A" w:rsidP="004C0C7A">
      <w:pPr>
        <w:pStyle w:val="Heading4"/>
        <w:numPr>
          <w:ilvl w:val="0"/>
          <w:numId w:val="12"/>
        </w:numPr>
        <w:rPr>
          <w:rFonts w:cs="Calibri"/>
        </w:rPr>
      </w:pPr>
      <w:r w:rsidRPr="004556ED">
        <w:rPr>
          <w:rFonts w:cs="Calibri"/>
        </w:rPr>
        <w:t>Cutting off just U.S. emissions can’t solve for worldwide actors- U.S. only accounts for 20% of emissions</w:t>
      </w:r>
    </w:p>
    <w:p w14:paraId="5FE6F041" w14:textId="77777777" w:rsidR="004C0C7A" w:rsidRPr="004556ED" w:rsidRDefault="004C0C7A" w:rsidP="004C0C7A">
      <w:pPr>
        <w:rPr>
          <w:rStyle w:val="Style13ptBold"/>
        </w:rPr>
      </w:pPr>
      <w:r w:rsidRPr="004556ED">
        <w:rPr>
          <w:b/>
        </w:rPr>
        <w:t>Morales 14</w:t>
      </w:r>
      <w:r w:rsidRPr="004556ED">
        <w:rPr>
          <w:rStyle w:val="Style13ptBold"/>
        </w:rPr>
        <w:t xml:space="preserve"> </w:t>
      </w:r>
      <w:r w:rsidRPr="004556ED">
        <w:rPr>
          <w:sz w:val="16"/>
          <w:szCs w:val="16"/>
        </w:rPr>
        <w:t>(Alex- staff writer, “China Joins U.S. Among Biggest Global Warming ‘Offenders’”, Bloomberg News, 1/15/14, http://www.bloomberg.com/news/2014-01-15/u-s-joins-china-among-biggest-global-warming-offenders-.html), Shapiro</w:t>
      </w:r>
    </w:p>
    <w:p w14:paraId="399BE892" w14:textId="77777777" w:rsidR="004C0C7A" w:rsidRPr="004556ED" w:rsidRDefault="004C0C7A" w:rsidP="004C0C7A">
      <w:pPr>
        <w:rPr>
          <w:sz w:val="12"/>
        </w:rPr>
      </w:pPr>
      <w:r w:rsidRPr="004556ED">
        <w:rPr>
          <w:u w:val="single"/>
        </w:rPr>
        <w:t xml:space="preserve">China, </w:t>
      </w:r>
      <w:proofErr w:type="gramStart"/>
      <w:r w:rsidRPr="004556ED">
        <w:rPr>
          <w:u w:val="single"/>
        </w:rPr>
        <w:t>India</w:t>
      </w:r>
      <w:proofErr w:type="gramEnd"/>
      <w:r w:rsidRPr="004556ED">
        <w:rPr>
          <w:u w:val="single"/>
        </w:rPr>
        <w:t xml:space="preserve"> and Brazil</w:t>
      </w:r>
      <w:r w:rsidRPr="004556ED">
        <w:rPr>
          <w:sz w:val="12"/>
        </w:rPr>
        <w:t xml:space="preserve">, three of the largest developing nations, </w:t>
      </w:r>
      <w:r w:rsidRPr="004556ED">
        <w:rPr>
          <w:u w:val="single"/>
        </w:rPr>
        <w:t xml:space="preserve">joined the U.S. in a list of the biggest historical contributors to global warming, according to a study by researchers </w:t>
      </w:r>
      <w:r w:rsidRPr="004556ED">
        <w:rPr>
          <w:sz w:val="12"/>
        </w:rPr>
        <w:t xml:space="preserve">in Canada. </w:t>
      </w:r>
      <w:r w:rsidRPr="004556ED">
        <w:rPr>
          <w:highlight w:val="cyan"/>
          <w:u w:val="single"/>
        </w:rPr>
        <w:t>Seven nations</w:t>
      </w:r>
      <w:r w:rsidRPr="004556ED">
        <w:rPr>
          <w:u w:val="single"/>
        </w:rPr>
        <w:t xml:space="preserve"> between them a</w:t>
      </w:r>
      <w:r w:rsidRPr="004556ED">
        <w:rPr>
          <w:highlight w:val="cyan"/>
          <w:u w:val="single"/>
        </w:rPr>
        <w:t>ccounted for more than 60 percent of all heat-trapping gas emissions</w:t>
      </w:r>
      <w:r w:rsidRPr="004556ED">
        <w:rPr>
          <w:sz w:val="12"/>
        </w:rPr>
        <w:t xml:space="preserve"> between 1750 and 2005, researchers at Concordia University, Montreal, said today in a statement. Russia, the </w:t>
      </w:r>
      <w:proofErr w:type="gramStart"/>
      <w:r w:rsidRPr="004556ED">
        <w:rPr>
          <w:sz w:val="12"/>
        </w:rPr>
        <w:t>U.K.</w:t>
      </w:r>
      <w:proofErr w:type="gramEnd"/>
      <w:r w:rsidRPr="004556ED">
        <w:rPr>
          <w:sz w:val="12"/>
        </w:rPr>
        <w:t xml:space="preserve"> and Germany rounded out the list. </w:t>
      </w:r>
      <w:r w:rsidRPr="004556ED">
        <w:rPr>
          <w:u w:val="single"/>
        </w:rPr>
        <w:t xml:space="preserve">The findings are important for diplomats trying to broker a new deal by 2015 to limit fossil fuel emissions. The question of historical responsibility caused friction at talks in Warsaw in November, when </w:t>
      </w:r>
      <w:r w:rsidRPr="004556ED">
        <w:rPr>
          <w:highlight w:val="cyan"/>
          <w:u w:val="single"/>
        </w:rPr>
        <w:t>richer nations blocked</w:t>
      </w:r>
      <w:r w:rsidRPr="004556ED">
        <w:rPr>
          <w:u w:val="single"/>
        </w:rPr>
        <w:t xml:space="preserve"> a Brazilian </w:t>
      </w:r>
      <w:r w:rsidRPr="004556ED">
        <w:rPr>
          <w:highlight w:val="cyan"/>
          <w:u w:val="single"/>
        </w:rPr>
        <w:t>proposal that would use pollution levels</w:t>
      </w:r>
      <w:r w:rsidRPr="004556ED">
        <w:rPr>
          <w:u w:val="single"/>
        </w:rPr>
        <w:t xml:space="preserve"> dating back to the industrial revolution </w:t>
      </w:r>
      <w:r w:rsidRPr="004556ED">
        <w:rPr>
          <w:highlight w:val="cyan"/>
          <w:u w:val="single"/>
        </w:rPr>
        <w:t>to help set limits on future emissions.</w:t>
      </w:r>
      <w:r w:rsidRPr="004556ED">
        <w:rPr>
          <w:u w:val="single"/>
        </w:rPr>
        <w:t xml:space="preserve"> “A clear understanding of national contributions to climate warming provides important information with which to determine national responsibility for global </w:t>
      </w:r>
      <w:proofErr w:type="gramStart"/>
      <w:r w:rsidRPr="004556ED">
        <w:rPr>
          <w:u w:val="single"/>
        </w:rPr>
        <w:t>warming, and</w:t>
      </w:r>
      <w:proofErr w:type="gramEnd"/>
      <w:r w:rsidRPr="004556ED">
        <w:rPr>
          <w:u w:val="single"/>
        </w:rPr>
        <w:t xml:space="preserve"> can therefore be used as a framework to allocate future emissions,”</w:t>
      </w:r>
      <w:r w:rsidRPr="004556ED">
        <w:rPr>
          <w:sz w:val="12"/>
        </w:rPr>
        <w:t xml:space="preserve"> the researchers said in their paper, to be published in the journal Environmental Research Letters. “Our analysis has the potential to contribute to this discussion</w:t>
      </w:r>
      <w:r w:rsidRPr="004556ED">
        <w:rPr>
          <w:u w:val="single"/>
        </w:rPr>
        <w:t xml:space="preserve">.” </w:t>
      </w:r>
      <w:r w:rsidRPr="004556ED">
        <w:rPr>
          <w:highlight w:val="cyan"/>
          <w:u w:val="single"/>
        </w:rPr>
        <w:t>The U.S. is</w:t>
      </w:r>
      <w:r w:rsidRPr="004556ED">
        <w:rPr>
          <w:u w:val="single"/>
        </w:rPr>
        <w:t xml:space="preserve"> the “unambiguous leader,” </w:t>
      </w:r>
      <w:r w:rsidRPr="004556ED">
        <w:rPr>
          <w:highlight w:val="cyan"/>
          <w:u w:val="single"/>
        </w:rPr>
        <w:t>responsible for</w:t>
      </w:r>
      <w:r w:rsidRPr="004556ED">
        <w:rPr>
          <w:u w:val="single"/>
        </w:rPr>
        <w:t xml:space="preserve"> about </w:t>
      </w:r>
      <w:r w:rsidRPr="004556ED">
        <w:rPr>
          <w:highlight w:val="cyan"/>
          <w:u w:val="single"/>
        </w:rPr>
        <w:t>20 percent of total warming</w:t>
      </w:r>
      <w:r w:rsidRPr="004556ED">
        <w:rPr>
          <w:sz w:val="12"/>
        </w:rPr>
        <w:t xml:space="preserve"> since industrialization. That’s equivalent to about 0.15 degree Celsius (</w:t>
      </w:r>
      <w:proofErr w:type="gramStart"/>
      <w:r w:rsidRPr="004556ED">
        <w:rPr>
          <w:sz w:val="12"/>
        </w:rPr>
        <w:t>0.27 degree</w:t>
      </w:r>
      <w:proofErr w:type="gramEnd"/>
      <w:r w:rsidRPr="004556ED">
        <w:rPr>
          <w:sz w:val="12"/>
        </w:rPr>
        <w:t xml:space="preserve"> Fahrenheit), according to the researchers. The group was led by Damon Matthews, an associate professor in Concordia’s Department of Geography, Planning and Environment.</w:t>
      </w:r>
    </w:p>
    <w:p w14:paraId="26C34687" w14:textId="641E5106" w:rsidR="00614EE4" w:rsidRPr="004556ED" w:rsidRDefault="00614EE4" w:rsidP="00614EE4">
      <w:pPr>
        <w:pStyle w:val="Heading3"/>
        <w:rPr>
          <w:rFonts w:cs="Calibri"/>
        </w:rPr>
      </w:pPr>
      <w:r w:rsidRPr="004556ED">
        <w:rPr>
          <w:rFonts w:cs="Calibri"/>
        </w:rPr>
        <w:lastRenderedPageBreak/>
        <w:t>Advantage 2</w:t>
      </w:r>
    </w:p>
    <w:p w14:paraId="7019A7F5" w14:textId="2C51BE47" w:rsidR="00614EE4" w:rsidRPr="004556ED" w:rsidRDefault="001E2A7B" w:rsidP="004556ED">
      <w:pPr>
        <w:pStyle w:val="Heading4"/>
        <w:numPr>
          <w:ilvl w:val="0"/>
          <w:numId w:val="13"/>
        </w:numPr>
        <w:rPr>
          <w:rFonts w:cs="Calibri"/>
        </w:rPr>
      </w:pPr>
      <w:r>
        <w:rPr>
          <w:rFonts w:cs="Calibri"/>
        </w:rPr>
        <w:t>No solvency</w:t>
      </w:r>
      <w:r w:rsidR="00614EE4" w:rsidRPr="004556ED">
        <w:rPr>
          <w:rFonts w:cs="Calibri"/>
        </w:rPr>
        <w:t>--They read no evidence that says that strikers will want to stop the proliferation of AI weapons</w:t>
      </w:r>
    </w:p>
    <w:p w14:paraId="20A2F173" w14:textId="1A3EAA4B" w:rsidR="001F6C96" w:rsidRDefault="001F6C96" w:rsidP="00614EE4">
      <w:pPr>
        <w:pStyle w:val="Heading4"/>
        <w:numPr>
          <w:ilvl w:val="0"/>
          <w:numId w:val="13"/>
        </w:numPr>
        <w:rPr>
          <w:rFonts w:cs="Calibri"/>
        </w:rPr>
      </w:pPr>
      <w:r>
        <w:rPr>
          <w:rFonts w:cs="Calibri"/>
        </w:rPr>
        <w:t xml:space="preserve">No wars—the cold war proves that even when there are arms </w:t>
      </w:r>
      <w:proofErr w:type="gramStart"/>
      <w:r>
        <w:rPr>
          <w:rFonts w:cs="Calibri"/>
        </w:rPr>
        <w:t>races</w:t>
      </w:r>
      <w:proofErr w:type="gramEnd"/>
      <w:r>
        <w:rPr>
          <w:rFonts w:cs="Calibri"/>
        </w:rPr>
        <w:t xml:space="preserve"> they will never escalate to extinction</w:t>
      </w:r>
    </w:p>
    <w:p w14:paraId="05555CF2" w14:textId="085ADB7D" w:rsidR="00F56C20" w:rsidRPr="004556ED" w:rsidRDefault="00F56C20" w:rsidP="00614EE4">
      <w:pPr>
        <w:pStyle w:val="Heading4"/>
        <w:numPr>
          <w:ilvl w:val="0"/>
          <w:numId w:val="13"/>
        </w:numPr>
        <w:rPr>
          <w:rFonts w:cs="Calibri"/>
        </w:rPr>
      </w:pPr>
      <w:r w:rsidRPr="004556ED">
        <w:rPr>
          <w:rFonts w:cs="Calibri"/>
        </w:rPr>
        <w:t>AI is regulated</w:t>
      </w:r>
    </w:p>
    <w:p w14:paraId="36DB5022" w14:textId="77777777" w:rsidR="00F56C20" w:rsidRPr="004556ED" w:rsidRDefault="00F56C20" w:rsidP="00F56C20">
      <w:proofErr w:type="spellStart"/>
      <w:r w:rsidRPr="004556ED">
        <w:rPr>
          <w:rStyle w:val="Style13ptBold"/>
        </w:rPr>
        <w:t>Heinzelman</w:t>
      </w:r>
      <w:proofErr w:type="spellEnd"/>
      <w:r w:rsidRPr="004556ED">
        <w:rPr>
          <w:rStyle w:val="Style13ptBold"/>
        </w:rPr>
        <w:t xml:space="preserve"> 18</w:t>
      </w:r>
      <w:r w:rsidRPr="004556ED">
        <w:t xml:space="preserve"> - member of the privacy and cybersecurity group at Sidley Austin. She served as special assistant to President Obama, associate White House counsel, and clerked for Chief Justice John Roberts. (Kate, “Should the government regulate artificial intelligence? It already is,” </w:t>
      </w:r>
      <w:r w:rsidRPr="004556ED">
        <w:rPr>
          <w:i/>
        </w:rPr>
        <w:t>The Hill</w:t>
      </w:r>
      <w:r w:rsidRPr="004556ED">
        <w:t>, http://thehill.com/opinion/technology/375606-should-the-government-regulate-artificial-intelligence-it-already-is)//BB</w:t>
      </w:r>
    </w:p>
    <w:p w14:paraId="169E063D" w14:textId="77777777" w:rsidR="00F56C20" w:rsidRPr="004556ED" w:rsidRDefault="00F56C20" w:rsidP="00F56C20">
      <w:pPr>
        <w:rPr>
          <w:sz w:val="16"/>
        </w:rPr>
      </w:pPr>
      <w:r w:rsidRPr="004556ED">
        <w:rPr>
          <w:sz w:val="16"/>
        </w:rPr>
        <w:t xml:space="preserve">As nearly every day brings additional news about how artificial intelligence (AI) will affect the way we live, a heated debate has broken out over what the United States should do about it. On the one hand, the likes of Elon Musk and Stephen Hawking argue that we must regulate now to slow down and develop general principles governing AI’s development because of its potential to cause massive economic dislocation and even destroy human civilization. On the other hand, AI advocates argue that there is no consensus on what AI is, let alone what it can ultimately do. Regulating AI in such circumstances, these advocates claim, will simply stifle innovation and cede to other countries the technological initiative that has done so much to power the U.S. economy. The intense focus on these foundational questions threatens to obscure, however, a key point: </w:t>
      </w:r>
      <w:r w:rsidRPr="004556ED">
        <w:rPr>
          <w:rStyle w:val="StyleUnderline"/>
          <w:highlight w:val="cyan"/>
        </w:rPr>
        <w:t>AI is already subject to regulation</w:t>
      </w:r>
      <w:r w:rsidRPr="004556ED">
        <w:rPr>
          <w:rStyle w:val="StyleUnderline"/>
        </w:rPr>
        <w:t xml:space="preserve"> in many ways, </w:t>
      </w:r>
      <w:r w:rsidRPr="004556ED">
        <w:rPr>
          <w:rStyle w:val="StyleUnderline"/>
          <w:highlight w:val="cyan"/>
        </w:rPr>
        <w:t>and</w:t>
      </w:r>
      <w:r w:rsidRPr="004556ED">
        <w:rPr>
          <w:rStyle w:val="StyleUnderline"/>
        </w:rPr>
        <w:t xml:space="preserve">, even </w:t>
      </w:r>
      <w:r w:rsidRPr="004556ED">
        <w:rPr>
          <w:rStyle w:val="StyleUnderline"/>
          <w:highlight w:val="cyan"/>
        </w:rPr>
        <w:t>while the broade</w:t>
      </w:r>
      <w:r w:rsidRPr="004556ED">
        <w:rPr>
          <w:rStyle w:val="StyleUnderline"/>
        </w:rPr>
        <w:t xml:space="preserve">r </w:t>
      </w:r>
      <w:r w:rsidRPr="004556ED">
        <w:rPr>
          <w:rStyle w:val="StyleUnderline"/>
          <w:highlight w:val="cyan"/>
        </w:rPr>
        <w:t>debates about AI continue</w:t>
      </w:r>
      <w:r w:rsidRPr="004556ED">
        <w:rPr>
          <w:rStyle w:val="StyleUnderline"/>
        </w:rPr>
        <w:t xml:space="preserve">, additional </w:t>
      </w:r>
      <w:r w:rsidRPr="004556ED">
        <w:rPr>
          <w:rStyle w:val="StyleUnderline"/>
          <w:highlight w:val="cyan"/>
        </w:rPr>
        <w:t>regulations look sure to follow</w:t>
      </w:r>
      <w:r w:rsidRPr="004556ED">
        <w:rPr>
          <w:sz w:val="16"/>
        </w:rPr>
        <w:t xml:space="preserve">. These regulations aren’t the sort of broad principles that Musk and Hawking urge and AI advocates fear: There’s nothing on the books as dramatic “a robot may not injure a human being or, through inaction, allow a human being to come to harm.” This is the first of Isaac Asimov’s famed three laws of robotics. </w:t>
      </w:r>
      <w:r w:rsidRPr="004556ED">
        <w:rPr>
          <w:rStyle w:val="StyleUnderline"/>
        </w:rPr>
        <w:t xml:space="preserve">Thus far, most of the rules aren’t particular to AI at all. Rather, </w:t>
      </w:r>
      <w:r w:rsidRPr="004556ED">
        <w:rPr>
          <w:rStyle w:val="StyleUnderline"/>
          <w:highlight w:val="cyan"/>
        </w:rPr>
        <w:t xml:space="preserve">they are </w:t>
      </w:r>
      <w:r w:rsidRPr="004556ED">
        <w:rPr>
          <w:rStyle w:val="Emphasis"/>
          <w:highlight w:val="cyan"/>
        </w:rPr>
        <w:t>existing and</w:t>
      </w:r>
      <w:r w:rsidRPr="004556ED">
        <w:rPr>
          <w:rStyle w:val="Emphasis"/>
        </w:rPr>
        <w:t xml:space="preserve"> </w:t>
      </w:r>
      <w:r w:rsidRPr="004556ED">
        <w:rPr>
          <w:rStyle w:val="Emphasis"/>
          <w:highlight w:val="cyan"/>
        </w:rPr>
        <w:t>sometimes longstanding privacy</w:t>
      </w:r>
      <w:r w:rsidRPr="004556ED">
        <w:rPr>
          <w:rStyle w:val="Emphasis"/>
        </w:rPr>
        <w:t>, cybersecurity, unfair and deceptive trade acts and practices, due process, and health and safety rules</w:t>
      </w:r>
      <w:r w:rsidRPr="004556ED">
        <w:rPr>
          <w:rStyle w:val="StyleUnderline"/>
        </w:rPr>
        <w:t xml:space="preserve"> </w:t>
      </w:r>
      <w:r w:rsidRPr="004556ED">
        <w:rPr>
          <w:rStyle w:val="StyleUnderline"/>
          <w:highlight w:val="cyan"/>
        </w:rPr>
        <w:t>that cover technologies that now happen to be considered “AI.”</w:t>
      </w:r>
      <w:r w:rsidRPr="004556ED">
        <w:rPr>
          <w:sz w:val="16"/>
        </w:rPr>
        <w:t xml:space="preserve"> These include rules about holding, </w:t>
      </w:r>
      <w:proofErr w:type="gramStart"/>
      <w:r w:rsidRPr="004556ED">
        <w:rPr>
          <w:sz w:val="16"/>
        </w:rPr>
        <w:t>using</w:t>
      </w:r>
      <w:proofErr w:type="gramEnd"/>
      <w:r w:rsidRPr="004556ED">
        <w:rPr>
          <w:sz w:val="16"/>
        </w:rPr>
        <w:t xml:space="preserve"> and protecting personal data, guidance on how to manage the risks caused by financial algorithms, and protections against discrimination.</w:t>
      </w:r>
    </w:p>
    <w:p w14:paraId="0F90557E" w14:textId="34879339" w:rsidR="00C27ACD" w:rsidRPr="004556ED" w:rsidRDefault="00C27ACD" w:rsidP="00614EE4">
      <w:pPr>
        <w:pStyle w:val="Heading4"/>
        <w:numPr>
          <w:ilvl w:val="0"/>
          <w:numId w:val="13"/>
        </w:numPr>
        <w:rPr>
          <w:rFonts w:cs="Calibri"/>
        </w:rPr>
      </w:pPr>
    </w:p>
    <w:sectPr w:rsidR="00C27ACD" w:rsidRPr="004556E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016751"/>
    <w:multiLevelType w:val="hybridMultilevel"/>
    <w:tmpl w:val="6254A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7F5B1D"/>
    <w:multiLevelType w:val="hybridMultilevel"/>
    <w:tmpl w:val="823224F8"/>
    <w:lvl w:ilvl="0" w:tplc="3ABCA17C">
      <w:start w:val="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F1F31"/>
    <w:multiLevelType w:val="hybridMultilevel"/>
    <w:tmpl w:val="6254A1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3E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32D"/>
    <w:rsid w:val="000D26A6"/>
    <w:rsid w:val="000D2B90"/>
    <w:rsid w:val="000D6ED8"/>
    <w:rsid w:val="000D717B"/>
    <w:rsid w:val="000E12ED"/>
    <w:rsid w:val="00100B28"/>
    <w:rsid w:val="00113465"/>
    <w:rsid w:val="00117316"/>
    <w:rsid w:val="001209B4"/>
    <w:rsid w:val="001669E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A7B"/>
    <w:rsid w:val="001F1173"/>
    <w:rsid w:val="001F6C96"/>
    <w:rsid w:val="002005A8"/>
    <w:rsid w:val="00203DD8"/>
    <w:rsid w:val="00204E1D"/>
    <w:rsid w:val="002059BD"/>
    <w:rsid w:val="00207FD8"/>
    <w:rsid w:val="002101E6"/>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2F0"/>
    <w:rsid w:val="002F6E74"/>
    <w:rsid w:val="003106B3"/>
    <w:rsid w:val="0031385D"/>
    <w:rsid w:val="003171AB"/>
    <w:rsid w:val="003223B2"/>
    <w:rsid w:val="00322A67"/>
    <w:rsid w:val="00330E13"/>
    <w:rsid w:val="00335A23"/>
    <w:rsid w:val="00340707"/>
    <w:rsid w:val="00341C61"/>
    <w:rsid w:val="0034622A"/>
    <w:rsid w:val="00351841"/>
    <w:rsid w:val="003624A6"/>
    <w:rsid w:val="003630E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D88"/>
    <w:rsid w:val="003C08DA"/>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6ED"/>
    <w:rsid w:val="00457224"/>
    <w:rsid w:val="0047482C"/>
    <w:rsid w:val="00475436"/>
    <w:rsid w:val="0048047E"/>
    <w:rsid w:val="00482AF9"/>
    <w:rsid w:val="00496BB2"/>
    <w:rsid w:val="004A7715"/>
    <w:rsid w:val="004B37B4"/>
    <w:rsid w:val="004B72B4"/>
    <w:rsid w:val="004C0314"/>
    <w:rsid w:val="004C0C7A"/>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3C3"/>
    <w:rsid w:val="005659AA"/>
    <w:rsid w:val="005676E8"/>
    <w:rsid w:val="00577C12"/>
    <w:rsid w:val="00580BFC"/>
    <w:rsid w:val="00581048"/>
    <w:rsid w:val="00581203"/>
    <w:rsid w:val="0058349C"/>
    <w:rsid w:val="00584463"/>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4EE4"/>
    <w:rsid w:val="00617030"/>
    <w:rsid w:val="00621301"/>
    <w:rsid w:val="0062173F"/>
    <w:rsid w:val="006235FB"/>
    <w:rsid w:val="00626A15"/>
    <w:rsid w:val="006379E9"/>
    <w:rsid w:val="00640F1E"/>
    <w:rsid w:val="006438CB"/>
    <w:rsid w:val="006529B9"/>
    <w:rsid w:val="00654695"/>
    <w:rsid w:val="0065500A"/>
    <w:rsid w:val="00655217"/>
    <w:rsid w:val="0065727C"/>
    <w:rsid w:val="00674A78"/>
    <w:rsid w:val="0069587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0543"/>
    <w:rsid w:val="007A1325"/>
    <w:rsid w:val="007A1A18"/>
    <w:rsid w:val="007A321F"/>
    <w:rsid w:val="007A3BAF"/>
    <w:rsid w:val="007B53D8"/>
    <w:rsid w:val="007C22C5"/>
    <w:rsid w:val="007C57E1"/>
    <w:rsid w:val="007C5811"/>
    <w:rsid w:val="007D2DF5"/>
    <w:rsid w:val="007D451A"/>
    <w:rsid w:val="007D5E3E"/>
    <w:rsid w:val="007D7596"/>
    <w:rsid w:val="007E242C"/>
    <w:rsid w:val="007E6631"/>
    <w:rsid w:val="007E7C0E"/>
    <w:rsid w:val="00803A12"/>
    <w:rsid w:val="00805417"/>
    <w:rsid w:val="008266F9"/>
    <w:rsid w:val="008267E2"/>
    <w:rsid w:val="00826A9B"/>
    <w:rsid w:val="00834842"/>
    <w:rsid w:val="00840E7B"/>
    <w:rsid w:val="008442A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4492"/>
    <w:rsid w:val="008E7A3E"/>
    <w:rsid w:val="008F41FD"/>
    <w:rsid w:val="008F4479"/>
    <w:rsid w:val="008F4BA0"/>
    <w:rsid w:val="00901726"/>
    <w:rsid w:val="0091156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1DEE"/>
    <w:rsid w:val="009D3133"/>
    <w:rsid w:val="009E160D"/>
    <w:rsid w:val="009F1CBB"/>
    <w:rsid w:val="009F3305"/>
    <w:rsid w:val="009F6FB2"/>
    <w:rsid w:val="00A071C0"/>
    <w:rsid w:val="00A22670"/>
    <w:rsid w:val="00A24B35"/>
    <w:rsid w:val="00A271BA"/>
    <w:rsid w:val="00A27F86"/>
    <w:rsid w:val="00A4259D"/>
    <w:rsid w:val="00A431C6"/>
    <w:rsid w:val="00A45E9E"/>
    <w:rsid w:val="00A53FD1"/>
    <w:rsid w:val="00A54315"/>
    <w:rsid w:val="00A60FBC"/>
    <w:rsid w:val="00A65C0B"/>
    <w:rsid w:val="00A776BA"/>
    <w:rsid w:val="00A81FD2"/>
    <w:rsid w:val="00A8441A"/>
    <w:rsid w:val="00A8674A"/>
    <w:rsid w:val="00A96E24"/>
    <w:rsid w:val="00AA6F6E"/>
    <w:rsid w:val="00AB122B"/>
    <w:rsid w:val="00AB21B0"/>
    <w:rsid w:val="00AB334B"/>
    <w:rsid w:val="00AB48D3"/>
    <w:rsid w:val="00AE0243"/>
    <w:rsid w:val="00AE1BAD"/>
    <w:rsid w:val="00AE2124"/>
    <w:rsid w:val="00AE24BC"/>
    <w:rsid w:val="00AE3E3F"/>
    <w:rsid w:val="00AE63BF"/>
    <w:rsid w:val="00AF2516"/>
    <w:rsid w:val="00AF4760"/>
    <w:rsid w:val="00AF55D4"/>
    <w:rsid w:val="00B0505F"/>
    <w:rsid w:val="00B05C2D"/>
    <w:rsid w:val="00B12933"/>
    <w:rsid w:val="00B12B88"/>
    <w:rsid w:val="00B137E0"/>
    <w:rsid w:val="00B13BC8"/>
    <w:rsid w:val="00B24662"/>
    <w:rsid w:val="00B3569C"/>
    <w:rsid w:val="00B43676"/>
    <w:rsid w:val="00B553CC"/>
    <w:rsid w:val="00B5602D"/>
    <w:rsid w:val="00B60125"/>
    <w:rsid w:val="00B6656B"/>
    <w:rsid w:val="00B71625"/>
    <w:rsid w:val="00B75C54"/>
    <w:rsid w:val="00B8710E"/>
    <w:rsid w:val="00B9231D"/>
    <w:rsid w:val="00B92A93"/>
    <w:rsid w:val="00BA17A8"/>
    <w:rsid w:val="00BA3C33"/>
    <w:rsid w:val="00BB0878"/>
    <w:rsid w:val="00BB1879"/>
    <w:rsid w:val="00BC0ABE"/>
    <w:rsid w:val="00BC30DB"/>
    <w:rsid w:val="00BC64FF"/>
    <w:rsid w:val="00BC7C37"/>
    <w:rsid w:val="00BD2244"/>
    <w:rsid w:val="00BE2D9A"/>
    <w:rsid w:val="00BE6472"/>
    <w:rsid w:val="00BF29B8"/>
    <w:rsid w:val="00BF46EA"/>
    <w:rsid w:val="00C00BAF"/>
    <w:rsid w:val="00C07769"/>
    <w:rsid w:val="00C07D05"/>
    <w:rsid w:val="00C10856"/>
    <w:rsid w:val="00C203FA"/>
    <w:rsid w:val="00C244F5"/>
    <w:rsid w:val="00C27ACD"/>
    <w:rsid w:val="00C3164F"/>
    <w:rsid w:val="00C31B5E"/>
    <w:rsid w:val="00C34D3E"/>
    <w:rsid w:val="00C35B37"/>
    <w:rsid w:val="00C3747A"/>
    <w:rsid w:val="00C37F29"/>
    <w:rsid w:val="00C56DCC"/>
    <w:rsid w:val="00C57075"/>
    <w:rsid w:val="00C72AFE"/>
    <w:rsid w:val="00C81231"/>
    <w:rsid w:val="00C81619"/>
    <w:rsid w:val="00CA013C"/>
    <w:rsid w:val="00CA6D6D"/>
    <w:rsid w:val="00CA779C"/>
    <w:rsid w:val="00CC3E2C"/>
    <w:rsid w:val="00CC7A4E"/>
    <w:rsid w:val="00CD1359"/>
    <w:rsid w:val="00CD4C83"/>
    <w:rsid w:val="00D01EDC"/>
    <w:rsid w:val="00D078AA"/>
    <w:rsid w:val="00D10058"/>
    <w:rsid w:val="00D11978"/>
    <w:rsid w:val="00D15E30"/>
    <w:rsid w:val="00D16129"/>
    <w:rsid w:val="00D259B6"/>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B41"/>
    <w:rsid w:val="00D92077"/>
    <w:rsid w:val="00D951E2"/>
    <w:rsid w:val="00D9565A"/>
    <w:rsid w:val="00DA2249"/>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23A4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C20"/>
    <w:rsid w:val="00F57FFB"/>
    <w:rsid w:val="00F601E6"/>
    <w:rsid w:val="00F73954"/>
    <w:rsid w:val="00F94060"/>
    <w:rsid w:val="00FA56F6"/>
    <w:rsid w:val="00FB329D"/>
    <w:rsid w:val="00FC206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852299"/>
  <w14:defaultImageDpi w14:val="300"/>
  <w15:docId w15:val="{A307FA3B-BCE7-314E-A383-BB91EDA87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3E2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C3E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3E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CC3E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C3E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3E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3E2C"/>
  </w:style>
  <w:style w:type="character" w:customStyle="1" w:styleId="Heading1Char">
    <w:name w:val="Heading 1 Char"/>
    <w:aliases w:val="Pocket Char"/>
    <w:basedOn w:val="DefaultParagraphFont"/>
    <w:link w:val="Heading1"/>
    <w:uiPriority w:val="9"/>
    <w:rsid w:val="00CC3E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3E2C"/>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CC3E2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C3E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C3E2C"/>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CC3E2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CC3E2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C3E2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CC3E2C"/>
    <w:rPr>
      <w:color w:val="auto"/>
      <w:u w:val="none"/>
    </w:rPr>
  </w:style>
  <w:style w:type="paragraph" w:styleId="DocumentMap">
    <w:name w:val="Document Map"/>
    <w:basedOn w:val="Normal"/>
    <w:link w:val="DocumentMapChar"/>
    <w:uiPriority w:val="99"/>
    <w:semiHidden/>
    <w:unhideWhenUsed/>
    <w:rsid w:val="00CC3E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3E2C"/>
    <w:rPr>
      <w:rFonts w:ascii="Lucida Grande" w:hAnsi="Lucida Grande" w:cs="Lucida Grande"/>
    </w:rPr>
  </w:style>
  <w:style w:type="paragraph" w:customStyle="1" w:styleId="Emphasis1">
    <w:name w:val="Emphasis1"/>
    <w:basedOn w:val="Normal"/>
    <w:link w:val="Emphasis"/>
    <w:autoRedefine/>
    <w:uiPriority w:val="20"/>
    <w:qFormat/>
    <w:rsid w:val="00BE2D9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B9231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hyperlink" Target="https://www.tandfonline.com/doi/full/10.1080/23251042.2015.104121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mu.se/sociologiska-institutionen/" TargetMode="External"/><Relationship Id="rId17" Type="http://schemas.openxmlformats.org/officeDocument/2006/relationships/hyperlink" Target="https://www.tandfonline.com/doi/full/10.1080/23251042.2015.1041212" TargetMode="Externa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csmonitor.com/Business/2021/1108/A-struggle-and-a-journey-Report-shows-US-economy-recovering"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arizmendi.coop/"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16</Pages>
  <Words>8779</Words>
  <Characters>50044</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45</cp:revision>
  <dcterms:created xsi:type="dcterms:W3CDTF">2021-11-20T17:05:00Z</dcterms:created>
  <dcterms:modified xsi:type="dcterms:W3CDTF">2021-11-20T18:39:00Z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