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16CFA" w14:textId="77777777" w:rsidR="00426AC3" w:rsidRPr="00432F2B" w:rsidRDefault="00426AC3" w:rsidP="00426AC3">
      <w:pPr>
        <w:pStyle w:val="Heading1"/>
      </w:pPr>
      <w:r w:rsidRPr="00432F2B">
        <w:t>NC</w:t>
      </w:r>
    </w:p>
    <w:p w14:paraId="211E8BFD" w14:textId="77777777" w:rsidR="00426AC3" w:rsidRPr="00432F2B" w:rsidRDefault="00426AC3" w:rsidP="00426AC3">
      <w:pPr>
        <w:pStyle w:val="Heading3"/>
      </w:pPr>
      <w:r w:rsidRPr="00432F2B">
        <w:lastRenderedPageBreak/>
        <w:t>1</w:t>
      </w:r>
    </w:p>
    <w:p w14:paraId="2BED223B" w14:textId="77777777" w:rsidR="00426AC3" w:rsidRPr="00432F2B" w:rsidRDefault="00426AC3" w:rsidP="00426AC3">
      <w:pPr>
        <w:pStyle w:val="Heading4"/>
      </w:pPr>
      <w:r w:rsidRPr="00432F2B">
        <w:t xml:space="preserve">TEXT: The Outer Space Treaty ought to be amended to establish an international legal trust system governing outer space.  </w:t>
      </w:r>
    </w:p>
    <w:p w14:paraId="4347098D" w14:textId="77777777" w:rsidR="00426AC3" w:rsidRPr="00432F2B" w:rsidRDefault="00426AC3" w:rsidP="00426AC3">
      <w:pPr>
        <w:rPr>
          <w:rStyle w:val="Style13ptBold"/>
          <w:b w:val="0"/>
        </w:rPr>
      </w:pPr>
      <w:r w:rsidRPr="00432F2B">
        <w:rPr>
          <w:rStyle w:val="Style13ptBold"/>
        </w:rPr>
        <w:t>Finoa 21</w:t>
      </w:r>
      <w:r w:rsidRPr="00432F2B">
        <w:t xml:space="preserve"> [Ivan Finoa (Department of Law University of Turin), “Building a New Legal Model for Settlements on Mars,” A. Froehlich (ed.), Assessing a Mars Agreement Including Human Settlements, Studies in Space Policy 30, 2021. </w:t>
      </w:r>
      <w:hyperlink r:id="rId9" w:history="1">
        <w:r w:rsidRPr="00432F2B">
          <w:rPr>
            <w:rStyle w:val="Hyperlink"/>
          </w:rPr>
          <w:t>https://doi.org/10.1007/978-3-030-65013-1_7</w:t>
        </w:r>
      </w:hyperlink>
      <w:r w:rsidRPr="00432F2B">
        <w:t>]CT</w:t>
      </w:r>
    </w:p>
    <w:p w14:paraId="17463114" w14:textId="77777777" w:rsidR="00426AC3" w:rsidRPr="00432F2B" w:rsidRDefault="00426AC3" w:rsidP="00426AC3">
      <w:pPr>
        <w:rPr>
          <w:rStyle w:val="StyleUnderline"/>
        </w:rPr>
      </w:pPr>
      <w:r w:rsidRPr="00432F2B">
        <w:t xml:space="preserve">7.5 </w:t>
      </w:r>
      <w:r w:rsidRPr="00432F2B">
        <w:rPr>
          <w:rStyle w:val="StyleUnderline"/>
        </w:rPr>
        <w:t>A Proposal for an International Legal Trust System</w:t>
      </w:r>
    </w:p>
    <w:p w14:paraId="7AD59159" w14:textId="77777777" w:rsidR="00426AC3" w:rsidRPr="00432F2B" w:rsidRDefault="00426AC3" w:rsidP="00426AC3">
      <w:pPr>
        <w:rPr>
          <w:sz w:val="16"/>
        </w:rPr>
      </w:pPr>
      <w:r w:rsidRPr="00432F2B">
        <w:rPr>
          <w:rStyle w:val="StyleUnderline"/>
        </w:rPr>
        <w:t>Since several legal and policy issues may arise from the actual legal framework</w:t>
      </w:r>
      <w:r w:rsidRPr="00432F2B">
        <w:rPr>
          <w:rStyle w:val="Emphasis"/>
          <w:highlight w:val="green"/>
        </w:rPr>
        <w:t>, a new international legal regime for</w:t>
      </w:r>
      <w:r w:rsidRPr="00432F2B">
        <w:rPr>
          <w:rStyle w:val="Emphasis"/>
        </w:rPr>
        <w:t xml:space="preserve"> </w:t>
      </w:r>
      <w:r w:rsidRPr="00432F2B">
        <w:rPr>
          <w:rStyle w:val="Emphasis"/>
          <w:highlight w:val="green"/>
        </w:rPr>
        <w:t>outer space shall: (a) Provide for property rights</w:t>
      </w:r>
      <w:r w:rsidRPr="00432F2B">
        <w:rPr>
          <w:rStyle w:val="StyleUnderline"/>
        </w:rPr>
        <w:t xml:space="preserve"> or a lease allocation system, both </w:t>
      </w:r>
      <w:r w:rsidRPr="00432F2B">
        <w:rPr>
          <w:rStyle w:val="Emphasis"/>
          <w:highlight w:val="green"/>
        </w:rPr>
        <w:t>incentivising investments in the space sector</w:t>
      </w:r>
      <w:r w:rsidRPr="00432F2B">
        <w:rPr>
          <w:rStyle w:val="StyleUnderline"/>
        </w:rPr>
        <w:t xml:space="preserve">. </w:t>
      </w:r>
      <w:r w:rsidRPr="00432F2B">
        <w:rPr>
          <w:rStyle w:val="Emphasis"/>
          <w:highlight w:val="green"/>
        </w:rPr>
        <w:t>The system would be</w:t>
      </w:r>
      <w:r w:rsidRPr="00432F2B">
        <w:rPr>
          <w:rStyle w:val="StyleUnderline"/>
        </w:rPr>
        <w:t xml:space="preserve"> supervised and led </w:t>
      </w:r>
      <w:r w:rsidRPr="00432F2B">
        <w:rPr>
          <w:rStyle w:val="Emphasis"/>
          <w:highlight w:val="green"/>
        </w:rPr>
        <w:t>by</w:t>
      </w:r>
      <w:r w:rsidRPr="00432F2B">
        <w:rPr>
          <w:rStyle w:val="StyleUnderline"/>
        </w:rPr>
        <w:t xml:space="preserve"> the United Nations (UN) through the United Nations Office for Outer Space Affairs (</w:t>
      </w:r>
      <w:r w:rsidRPr="00432F2B">
        <w:rPr>
          <w:rStyle w:val="Emphasis"/>
          <w:highlight w:val="green"/>
        </w:rPr>
        <w:t>UNOOSA</w:t>
      </w:r>
      <w:r w:rsidRPr="00432F2B">
        <w:rPr>
          <w:rStyle w:val="StyleUnderline"/>
        </w:rPr>
        <w:t xml:space="preserve">). </w:t>
      </w:r>
      <w:r w:rsidRPr="00432F2B">
        <w:rPr>
          <w:rStyle w:val="Emphasis"/>
          <w:highlight w:val="green"/>
        </w:rPr>
        <w:t>(b) Establish the rule of law in outer space. A laissez faire system could turn into anarchy whereby countries and companies could race to grab as many resources as possible bringing</w:t>
      </w:r>
      <w:r w:rsidRPr="00432F2B">
        <w:rPr>
          <w:rStyle w:val="StyleUnderline"/>
        </w:rPr>
        <w:t xml:space="preserve"> considerable potential </w:t>
      </w:r>
      <w:r w:rsidRPr="00432F2B">
        <w:rPr>
          <w:rStyle w:val="Emphasis"/>
          <w:highlight w:val="green"/>
        </w:rPr>
        <w:t>conflict</w:t>
      </w:r>
      <w:r w:rsidRPr="00432F2B">
        <w:rPr>
          <w:rStyle w:val="StyleUnderline"/>
        </w:rPr>
        <w:t xml:space="preserve">. </w:t>
      </w:r>
      <w:r w:rsidRPr="00432F2B">
        <w:rPr>
          <w:rStyle w:val="Emphasis"/>
          <w:highlight w:val="green"/>
        </w:rPr>
        <w:t>(c) Recognise outer space as common heritage</w:t>
      </w:r>
      <w:r w:rsidRPr="00432F2B">
        <w:rPr>
          <w:rStyle w:val="StyleUnderline"/>
        </w:rPr>
        <w:t xml:space="preserve"> of mankind, instead of res communis.24 (</w:t>
      </w:r>
      <w:r w:rsidRPr="00432F2B">
        <w:rPr>
          <w:rStyle w:val="Emphasis"/>
          <w:highlight w:val="green"/>
        </w:rPr>
        <w:t>d) Provide a sustainable exploitation of celestial bodies, to avoid the uncontrolled production of space debris or</w:t>
      </w:r>
      <w:r w:rsidRPr="00432F2B">
        <w:rPr>
          <w:rStyle w:val="StyleUnderline"/>
        </w:rPr>
        <w:t xml:space="preserve"> to prevent the </w:t>
      </w:r>
      <w:r w:rsidRPr="00432F2B">
        <w:rPr>
          <w:rStyle w:val="Emphasis"/>
          <w:highlight w:val="green"/>
        </w:rPr>
        <w:t>complete exhaustion of the celestial bodies’</w:t>
      </w:r>
      <w:r w:rsidRPr="00432F2B">
        <w:rPr>
          <w:rStyle w:val="StyleUnderline"/>
        </w:rPr>
        <w:t xml:space="preserve"> masses or their natural orbits</w:t>
      </w:r>
      <w:r w:rsidRPr="00432F2B">
        <w:rPr>
          <w:sz w:val="16"/>
        </w:rPr>
        <w:t xml:space="preserve">.25 </w:t>
      </w:r>
      <w:r w:rsidRPr="00432F2B">
        <w:rPr>
          <w:rStyle w:val="Emphasis"/>
          <w:highlight w:val="green"/>
        </w:rPr>
        <w:t>The United Nations should manage the</w:t>
      </w:r>
      <w:r w:rsidRPr="00432F2B">
        <w:rPr>
          <w:rStyle w:val="StyleUnderline"/>
        </w:rPr>
        <w:t xml:space="preserve"> ordered and </w:t>
      </w:r>
      <w:r w:rsidRPr="00432F2B">
        <w:rPr>
          <w:rStyle w:val="Emphasis"/>
          <w:highlight w:val="green"/>
        </w:rPr>
        <w:t>sustainable economic development in</w:t>
      </w:r>
      <w:r w:rsidRPr="00432F2B">
        <w:rPr>
          <w:rStyle w:val="StyleUnderline"/>
        </w:rPr>
        <w:t xml:space="preserve"> outer </w:t>
      </w:r>
      <w:r w:rsidRPr="00432F2B">
        <w:rPr>
          <w:rStyle w:val="Emphasis"/>
          <w:highlight w:val="green"/>
        </w:rPr>
        <w:t>space</w:t>
      </w:r>
      <w:r w:rsidRPr="00432F2B">
        <w:rPr>
          <w:rStyle w:val="StyleUnderline"/>
        </w:rPr>
        <w:t xml:space="preserve"> </w:t>
      </w:r>
      <w:r w:rsidRPr="00432F2B">
        <w:rPr>
          <w:rStyle w:val="Emphasis"/>
          <w:highlight w:val="green"/>
        </w:rPr>
        <w:t>for the present and future generations. (e) Prevent the militarisation of outer space</w:t>
      </w:r>
      <w:r w:rsidRPr="00432F2B">
        <w:rPr>
          <w:rStyle w:val="StyleUnderline"/>
        </w:rPr>
        <w:t xml:space="preserve"> and favours the international collaboration, which are the same aims of the Outer Space Treaty’ drafters</w:t>
      </w:r>
      <w:r w:rsidRPr="00432F2B">
        <w:rPr>
          <w:sz w:val="16"/>
        </w:rPr>
        <w:t xml:space="preserve">. (f) Consider the weak points of the Moon Agreement which led to nations’ refusal to sign. Only a widely accepted agreement would have the power of law in the international context. </w:t>
      </w:r>
    </w:p>
    <w:p w14:paraId="6E35EF4D" w14:textId="77777777" w:rsidR="00426AC3" w:rsidRPr="00432F2B" w:rsidRDefault="00426AC3" w:rsidP="00426AC3">
      <w:pPr>
        <w:rPr>
          <w:rStyle w:val="StyleUnderline"/>
        </w:rPr>
      </w:pPr>
      <w:r w:rsidRPr="00432F2B">
        <w:rPr>
          <w:rStyle w:val="Emphasis"/>
          <w:highlight w:val="green"/>
        </w:rPr>
        <w:t>The</w:t>
      </w:r>
      <w:r w:rsidRPr="00432F2B">
        <w:rPr>
          <w:rStyle w:val="StyleUnderline"/>
        </w:rPr>
        <w:t xml:space="preserve"> abovementioned </w:t>
      </w:r>
      <w:r w:rsidRPr="00432F2B">
        <w:rPr>
          <w:rStyle w:val="Emphasis"/>
          <w:highlight w:val="green"/>
        </w:rPr>
        <w:t>requirements could be met by establishing an international Legal Trust System</w:t>
      </w:r>
      <w:r w:rsidRPr="00432F2B">
        <w:rPr>
          <w:rStyle w:val="Emphasis"/>
        </w:rPr>
        <w:t xml:space="preserve"> </w:t>
      </w:r>
      <w:r w:rsidRPr="00432F2B">
        <w:rPr>
          <w:sz w:val="16"/>
        </w:rPr>
        <w:t xml:space="preserve">(ILTS). </w:t>
      </w:r>
      <w:r w:rsidRPr="00432F2B">
        <w:rPr>
          <w:rStyle w:val="Emphasis"/>
          <w:highlight w:val="green"/>
        </w:rPr>
        <w:t>A trust</w:t>
      </w:r>
      <w:r w:rsidRPr="00432F2B">
        <w:rPr>
          <w:rStyle w:val="StyleUnderline"/>
        </w:rPr>
        <w:t xml:space="preserve"> is an arrangement that </w:t>
      </w:r>
      <w:r w:rsidRPr="00432F2B">
        <w:rPr>
          <w:rStyle w:val="Emphasis"/>
          <w:highlight w:val="green"/>
        </w:rPr>
        <w:t>assigns assets to one or more trustees that</w:t>
      </w:r>
      <w:r w:rsidRPr="00432F2B">
        <w:rPr>
          <w:rStyle w:val="StyleUnderline"/>
        </w:rPr>
        <w:t xml:space="preserve"> will </w:t>
      </w:r>
      <w:r w:rsidRPr="00432F2B">
        <w:rPr>
          <w:rStyle w:val="Emphasis"/>
          <w:highlight w:val="green"/>
        </w:rPr>
        <w:t>manage them in the interest of</w:t>
      </w:r>
      <w:r w:rsidRPr="00432F2B">
        <w:rPr>
          <w:rStyle w:val="StyleUnderline"/>
        </w:rPr>
        <w:t xml:space="preserve"> one or more </w:t>
      </w:r>
      <w:r w:rsidRPr="00432F2B">
        <w:rPr>
          <w:rStyle w:val="Emphasis"/>
        </w:rPr>
        <w:t>beneficiaries</w:t>
      </w:r>
      <w:r w:rsidRPr="00432F2B">
        <w:rPr>
          <w:rStyle w:val="StyleUnderline"/>
        </w:rPr>
        <w:t>.</w:t>
      </w:r>
      <w:r w:rsidRPr="00432F2B">
        <w:rPr>
          <w:sz w:val="16"/>
        </w:rPr>
        <w:t xml:space="preserve"> The latter may include the trustee or the settlor.26 </w:t>
      </w:r>
      <w:r w:rsidRPr="00432F2B">
        <w:rPr>
          <w:rStyle w:val="StyleUnderline"/>
        </w:rPr>
        <w:t xml:space="preserve">Translated in the ILTS, </w:t>
      </w:r>
      <w:r w:rsidRPr="00432F2B">
        <w:rPr>
          <w:rStyle w:val="Emphasis"/>
          <w:highlight w:val="green"/>
        </w:rPr>
        <w:t>mankind would assume the role of settlor and beneficiary</w:t>
      </w:r>
      <w:r w:rsidRPr="00432F2B">
        <w:rPr>
          <w:rStyle w:val="StyleUnderline"/>
        </w:rPr>
        <w:t xml:space="preserve"> of the outer space resources. </w:t>
      </w:r>
      <w:r w:rsidRPr="00432F2B">
        <w:rPr>
          <w:rStyle w:val="Emphasis"/>
          <w:highlight w:val="green"/>
        </w:rPr>
        <w:t>The UNOOSA would act as main trustee</w:t>
      </w:r>
      <w:r w:rsidRPr="00432F2B">
        <w:rPr>
          <w:rStyle w:val="Emphasis"/>
        </w:rPr>
        <w:t xml:space="preserve"> </w:t>
      </w:r>
      <w:r w:rsidRPr="00432F2B">
        <w:rPr>
          <w:rStyle w:val="StyleUnderline"/>
        </w:rPr>
        <w:t xml:space="preserve">of outer space resources and trading property rights and leases to companies and countries. </w:t>
      </w:r>
      <w:r w:rsidRPr="00432F2B">
        <w:rPr>
          <w:rStyle w:val="Emphasis"/>
          <w:highlight w:val="green"/>
        </w:rPr>
        <w:t>The rights over the celestial bodies or over its resources would depend on the nature of the celestial body itself.</w:t>
      </w:r>
      <w:r w:rsidRPr="00432F2B">
        <w:rPr>
          <w:rStyle w:val="StyleUnderline"/>
        </w:rPr>
        <w:t xml:space="preserve"> For example, </w:t>
      </w:r>
      <w:r w:rsidRPr="00432F2B">
        <w:rPr>
          <w:rStyle w:val="Emphasis"/>
          <w:highlight w:val="green"/>
        </w:rPr>
        <w:t>property rights are preferable to a lease over asteroids, as they could just disappear after the exploitation</w:t>
      </w:r>
      <w:r w:rsidRPr="00432F2B">
        <w:rPr>
          <w:rStyle w:val="StyleUnderline"/>
        </w:rPr>
        <w:t>.</w:t>
      </w:r>
      <w:r w:rsidRPr="00432F2B">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432F2B">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262A5370" w14:textId="77777777" w:rsidR="00426AC3" w:rsidRPr="00432F2B" w:rsidRDefault="00426AC3" w:rsidP="00426AC3">
      <w:r w:rsidRPr="00432F2B">
        <w:t>7.6 The Functioning of the International Legal Trust System</w:t>
      </w:r>
    </w:p>
    <w:p w14:paraId="40CFA9E8" w14:textId="77777777" w:rsidR="00426AC3" w:rsidRPr="00432F2B" w:rsidRDefault="00426AC3" w:rsidP="00426AC3">
      <w:pPr>
        <w:rPr>
          <w:rStyle w:val="StyleUnderline"/>
        </w:rPr>
      </w:pPr>
      <w:r w:rsidRPr="00432F2B">
        <w:rPr>
          <w:rStyle w:val="Emphasis"/>
          <w:highlight w:val="green"/>
        </w:rPr>
        <w:t>When a company is interested in leasing or buying</w:t>
      </w:r>
      <w:r w:rsidRPr="00432F2B">
        <w:rPr>
          <w:rStyle w:val="Emphasis"/>
        </w:rPr>
        <w:t xml:space="preserve"> </w:t>
      </w:r>
      <w:r w:rsidRPr="00432F2B">
        <w:rPr>
          <w:rStyle w:val="StyleUnderline"/>
        </w:rPr>
        <w:t xml:space="preserve">an outer space resource, before starting any operations, </w:t>
      </w:r>
      <w:r w:rsidRPr="00432F2B">
        <w:rPr>
          <w:rStyle w:val="Emphasis"/>
          <w:highlight w:val="green"/>
        </w:rPr>
        <w:t>it must send a plan of work to the United Nations</w:t>
      </w:r>
      <w:r w:rsidRPr="00432F2B">
        <w:rPr>
          <w:rStyle w:val="StyleUnderline"/>
        </w:rPr>
        <w:t xml:space="preserve">. The plan of work shall include all the details of the activity that would be carried out; </w:t>
      </w:r>
      <w:r w:rsidRPr="00432F2B">
        <w:rPr>
          <w:rStyle w:val="Emphasis"/>
          <w:highlight w:val="green"/>
        </w:rPr>
        <w:t>it shall be consistent with pre-established parameters of sustainability and shall not interfere with other</w:t>
      </w:r>
      <w:r w:rsidRPr="00432F2B">
        <w:rPr>
          <w:rStyle w:val="StyleUnderline"/>
        </w:rPr>
        <w:t xml:space="preserve"> </w:t>
      </w:r>
      <w:r w:rsidRPr="00432F2B">
        <w:rPr>
          <w:rStyle w:val="Emphasis"/>
          <w:highlight w:val="green"/>
        </w:rPr>
        <w:t>space</w:t>
      </w:r>
      <w:r w:rsidRPr="00432F2B">
        <w:rPr>
          <w:rStyle w:val="StyleUnderline"/>
        </w:rPr>
        <w:t xml:space="preserve"> </w:t>
      </w:r>
      <w:r w:rsidRPr="00432F2B">
        <w:rPr>
          <w:rStyle w:val="Emphasis"/>
          <w:highlight w:val="green"/>
        </w:rPr>
        <w:t>activities</w:t>
      </w:r>
      <w:r w:rsidRPr="00432F2B">
        <w:rPr>
          <w:rStyle w:val="StyleUnderline"/>
        </w:rPr>
        <w:t xml:space="preserve">. </w:t>
      </w:r>
      <w:r w:rsidRPr="00432F2B">
        <w:rPr>
          <w:rStyle w:val="Emphasis"/>
          <w:highlight w:val="green"/>
        </w:rPr>
        <w:t>If the UN approves</w:t>
      </w:r>
      <w:r w:rsidRPr="00432F2B">
        <w:rPr>
          <w:rStyle w:val="StyleUnderline"/>
        </w:rPr>
        <w:t xml:space="preserve"> the company plan of work, </w:t>
      </w:r>
      <w:r w:rsidRPr="00432F2B">
        <w:rPr>
          <w:rStyle w:val="Emphasis"/>
          <w:highlight w:val="green"/>
        </w:rPr>
        <w:t>the country of the company assumes the role of co-</w:t>
      </w:r>
      <w:r w:rsidRPr="00432F2B">
        <w:rPr>
          <w:rStyle w:val="Emphasis"/>
          <w:highlight w:val="green"/>
        </w:rPr>
        <w:lastRenderedPageBreak/>
        <w:t>trustee</w:t>
      </w:r>
      <w:r w:rsidRPr="00432F2B">
        <w:rPr>
          <w:rStyle w:val="StyleUnderline"/>
        </w:rPr>
        <w:t xml:space="preserve"> for the specific resource. Thus, as a cotrustee, countries must investigate whether all activities of their national companies are consistent with the plan of work authorised by the UN.</w:t>
      </w:r>
      <w:r w:rsidRPr="00432F2B">
        <w:rPr>
          <w:sz w:val="16"/>
        </w:rPr>
        <w:t xml:space="preserve"> These supervisory duties would be added to the responsibility of nations for all space objects that are launched within their territory.27 </w:t>
      </w:r>
      <w:r w:rsidRPr="00432F2B">
        <w:rPr>
          <w:rStyle w:val="Emphasis"/>
          <w:highlight w:val="green"/>
        </w:rPr>
        <w:t>The UN, as main trustee, would oversee that countries are performing their duties.</w:t>
      </w:r>
      <w:r w:rsidRPr="00432F2B">
        <w:rPr>
          <w:rStyle w:val="StyleUnderline"/>
        </w:rPr>
        <w:t xml:space="preserve"> </w:t>
      </w:r>
      <w:r w:rsidRPr="00432F2B">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432F2B">
        <w:rPr>
          <w:rStyle w:val="StyleUnderline"/>
        </w:rPr>
        <w:t xml:space="preserve">Furthermore, as stated previously, </w:t>
      </w:r>
      <w:r w:rsidRPr="00432F2B">
        <w:rPr>
          <w:rStyle w:val="Emphasis"/>
          <w:highlight w:val="green"/>
        </w:rPr>
        <w:t>the beneficiaries of this trust are the countries of the world and their citizens; hence all mankind would take concrete profit from lease transactions and benefit sharing. The income from the sales, leases and benefit sharing can be distributed</w:t>
      </w:r>
      <w:r w:rsidRPr="00432F2B">
        <w:rPr>
          <w:rStyle w:val="StyleUnderline"/>
        </w:rPr>
        <w:t xml:space="preserve"> to mankind </w:t>
      </w:r>
      <w:r w:rsidRPr="00432F2B">
        <w:rPr>
          <w:rStyle w:val="Emphasis"/>
          <w:highlight w:val="green"/>
        </w:rPr>
        <w:t>by financing international global goals, following a similar model of the</w:t>
      </w:r>
      <w:r w:rsidRPr="00432F2B">
        <w:rPr>
          <w:sz w:val="16"/>
        </w:rPr>
        <w:t xml:space="preserve"> </w:t>
      </w:r>
      <w:r w:rsidRPr="00432F2B">
        <w:rPr>
          <w:rStyle w:val="Emphasis"/>
          <w:highlight w:val="green"/>
        </w:rPr>
        <w:t>17 Sustainable Development Goals</w:t>
      </w:r>
      <w:r w:rsidRPr="00432F2B">
        <w:rPr>
          <w:rStyle w:val="Emphasis"/>
        </w:rPr>
        <w:t xml:space="preserve"> </w:t>
      </w:r>
      <w:r w:rsidRPr="00432F2B">
        <w:rPr>
          <w:rStyle w:val="StyleUnderline"/>
        </w:rPr>
        <w:t xml:space="preserve">adopted by the United Nations in 2015, </w:t>
      </w:r>
      <w:r w:rsidRPr="00432F2B">
        <w:rPr>
          <w:rStyle w:val="Emphasis"/>
          <w:highlight w:val="green"/>
        </w:rPr>
        <w:t>which addressed poverty, inequality, climate change</w:t>
      </w:r>
      <w:r w:rsidRPr="00432F2B">
        <w:rPr>
          <w:rStyle w:val="StyleUnderline"/>
        </w:rPr>
        <w:t>, e</w:t>
      </w:r>
      <w:r w:rsidRPr="00432F2B">
        <w:rPr>
          <w:rStyle w:val="Emphasis"/>
          <w:highlight w:val="green"/>
        </w:rPr>
        <w:t>nvironmental degradation</w:t>
      </w:r>
      <w:r w:rsidRPr="00432F2B">
        <w:rPr>
          <w:rStyle w:val="StyleUnderline"/>
        </w:rPr>
        <w:t>, and peace and justice</w:t>
      </w:r>
      <w:r w:rsidRPr="00432F2B">
        <w:rPr>
          <w:sz w:val="16"/>
        </w:rPr>
        <w:t xml:space="preserve">. </w:t>
      </w:r>
      <w:r w:rsidRPr="00432F2B">
        <w:rPr>
          <w:rStyle w:val="StyleUnderline"/>
        </w:rPr>
        <w:t>Finally, the International Legal Trust System would meet acceptance because every country would obtain benefit sharing to improve its living standard and space faring nations would rely on property rights.</w:t>
      </w:r>
    </w:p>
    <w:p w14:paraId="79B6084A" w14:textId="77777777" w:rsidR="00426AC3" w:rsidRPr="00432F2B" w:rsidRDefault="00426AC3" w:rsidP="00426AC3"/>
    <w:p w14:paraId="5768E502" w14:textId="77777777" w:rsidR="00426AC3" w:rsidRPr="00432F2B" w:rsidRDefault="00426AC3" w:rsidP="00426AC3">
      <w:pPr>
        <w:pStyle w:val="Heading4"/>
      </w:pPr>
      <w:r w:rsidRPr="00432F2B">
        <w:t>The legal trust would incentivize investment in space while preventing conflict and ensuring sustainable development and the equitable distributions of resources.</w:t>
      </w:r>
    </w:p>
    <w:p w14:paraId="6E266DBE" w14:textId="77777777" w:rsidR="00426AC3" w:rsidRPr="00432F2B" w:rsidRDefault="00426AC3" w:rsidP="00426AC3">
      <w:r w:rsidRPr="00432F2B">
        <w:rPr>
          <w:rStyle w:val="Style13ptBold"/>
        </w:rPr>
        <w:t>Finoa ’20</w:t>
      </w:r>
      <w:r w:rsidRPr="00432F2B">
        <w:t xml:space="preserve"> – Ivan Finoa [Department of Law, University of Turin], “An international legal trust system to deal with the new space era,” 71st International Astronautical Congress (IAC) – The CyberSpace Edition, (12-14 October 2020). &lt;</w:t>
      </w:r>
      <w:hyperlink r:id="rId10" w:history="1">
        <w:r w:rsidRPr="00432F2B">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rsidRPr="00432F2B">
        <w:t>&gt;CT</w:t>
      </w:r>
    </w:p>
    <w:p w14:paraId="534D0111" w14:textId="77777777" w:rsidR="00426AC3" w:rsidRPr="00432F2B" w:rsidRDefault="00426AC3" w:rsidP="00426AC3">
      <w:pPr>
        <w:rPr>
          <w:rStyle w:val="StyleUnderline"/>
        </w:rPr>
      </w:pPr>
      <w:r w:rsidRPr="00432F2B">
        <w:rPr>
          <w:sz w:val="14"/>
        </w:rPr>
        <w:t>Considering the worsening climate change, in the future outer space might be our last Noah’s Ark</w:t>
      </w:r>
      <w:r w:rsidRPr="00432F2B">
        <w:rPr>
          <w:rStyle w:val="StyleUnderline"/>
        </w:rPr>
        <w:t xml:space="preserve">. Now, </w:t>
      </w:r>
      <w:r w:rsidRPr="00432F2B">
        <w:rPr>
          <w:rStyle w:val="Emphasis"/>
          <w:highlight w:val="green"/>
        </w:rPr>
        <w:t>humans must look to space</w:t>
      </w:r>
      <w:r w:rsidRPr="00432F2B">
        <w:rPr>
          <w:rStyle w:val="StyleUnderline"/>
        </w:rPr>
        <w:t xml:space="preserve"> as an opportunity </w:t>
      </w:r>
      <w:r w:rsidRPr="00432F2B">
        <w:rPr>
          <w:rStyle w:val="Emphasis"/>
          <w:highlight w:val="green"/>
        </w:rPr>
        <w:t>to support growing resource requirements. Asteroids are rich in metals</w:t>
      </w:r>
      <w:r w:rsidRPr="00432F2B">
        <w:rPr>
          <w:rStyle w:val="StyleUnderline"/>
        </w:rPr>
        <w:t xml:space="preserve">, which could be transported back to Earth. Unfortunately, </w:t>
      </w:r>
      <w:r w:rsidRPr="00432F2B">
        <w:rPr>
          <w:rStyle w:val="Emphasis"/>
          <w:highlight w:val="green"/>
        </w:rPr>
        <w:t>the existing internationa</w:t>
      </w:r>
      <w:r w:rsidRPr="00432F2B">
        <w:rPr>
          <w:rStyle w:val="StyleUnderline"/>
        </w:rPr>
        <w:t xml:space="preserve">l legal </w:t>
      </w:r>
      <w:r w:rsidRPr="00432F2B">
        <w:rPr>
          <w:rStyle w:val="Emphasis"/>
          <w:highlight w:val="green"/>
        </w:rPr>
        <w:t>framework discourages investments in</w:t>
      </w:r>
      <w:r w:rsidRPr="00432F2B">
        <w:rPr>
          <w:rStyle w:val="StyleUnderline"/>
        </w:rPr>
        <w:t xml:space="preserve"> the </w:t>
      </w:r>
      <w:r w:rsidRPr="00432F2B">
        <w:rPr>
          <w:rStyle w:val="Emphasis"/>
          <w:highlight w:val="green"/>
        </w:rPr>
        <w:t>space</w:t>
      </w:r>
      <w:r w:rsidRPr="00432F2B">
        <w:rPr>
          <w:rStyle w:val="StyleUnderline"/>
        </w:rPr>
        <w:t xml:space="preserve"> economy. Once </w:t>
      </w:r>
      <w:r w:rsidRPr="00432F2B">
        <w:rPr>
          <w:rStyle w:val="Emphasis"/>
          <w:highlight w:val="green"/>
        </w:rPr>
        <w:t>an enterprise invests billions of dollars in</w:t>
      </w:r>
      <w:r w:rsidRPr="00432F2B">
        <w:rPr>
          <w:rStyle w:val="StyleUnderline"/>
        </w:rPr>
        <w:t xml:space="preserve"> discovering and </w:t>
      </w:r>
      <w:r w:rsidRPr="00432F2B">
        <w:rPr>
          <w:rStyle w:val="Emphasis"/>
          <w:highlight w:val="green"/>
        </w:rPr>
        <w:t>developing a mining site, it cannot claim any ownership because of the non-appropriation principle</w:t>
      </w:r>
      <w:r w:rsidRPr="00432F2B">
        <w:rPr>
          <w:rStyle w:val="StyleUnderline"/>
        </w:rPr>
        <w:t xml:space="preserve"> stipulated in Article 2 of the Outer Space Treaty (OST). Thus, </w:t>
      </w:r>
      <w:r w:rsidRPr="00432F2B">
        <w:rPr>
          <w:rStyle w:val="Emphasis"/>
          <w:highlight w:val="green"/>
        </w:rPr>
        <w:t>other entities could legally access</w:t>
      </w:r>
      <w:r w:rsidRPr="00432F2B">
        <w:rPr>
          <w:rStyle w:val="StyleUnderline"/>
        </w:rPr>
        <w:t xml:space="preserve"> and exploit </w:t>
      </w:r>
      <w:r w:rsidRPr="00432F2B">
        <w:rPr>
          <w:rStyle w:val="Emphasis"/>
          <w:highlight w:val="green"/>
        </w:rPr>
        <w:t>the same resource</w:t>
      </w:r>
      <w:r w:rsidRPr="00432F2B">
        <w:rPr>
          <w:rStyle w:val="StyleUnderline"/>
        </w:rPr>
        <w:t xml:space="preserve"> without any participation in the initial financial investment, </w:t>
      </w:r>
      <w:r w:rsidRPr="00432F2B">
        <w:rPr>
          <w:rStyle w:val="Emphasis"/>
          <w:highlight w:val="green"/>
        </w:rPr>
        <w:t>increasing the risk of</w:t>
      </w:r>
      <w:r w:rsidRPr="00432F2B">
        <w:rPr>
          <w:rStyle w:val="StyleUnderline"/>
        </w:rPr>
        <w:t xml:space="preserve"> potential </w:t>
      </w:r>
      <w:r w:rsidRPr="00432F2B">
        <w:rPr>
          <w:rStyle w:val="Emphasis"/>
          <w:highlight w:val="green"/>
        </w:rPr>
        <w:t>conflict</w:t>
      </w:r>
      <w:r w:rsidRPr="00432F2B">
        <w:rPr>
          <w:rStyle w:val="StyleUnderline"/>
        </w:rPr>
        <w:t>.</w:t>
      </w:r>
      <w:r w:rsidRPr="00432F2B">
        <w:rPr>
          <w:sz w:val="14"/>
        </w:rPr>
        <w:t xml:space="preserve"> Bearing this in mind, the question arises, which legal regime could ensure effective allocation of resources, avoiding a chaotic space race to acquire valuable assets? </w:t>
      </w:r>
      <w:r w:rsidRPr="00432F2B">
        <w:rPr>
          <w:rStyle w:val="StyleUnderline"/>
        </w:rPr>
        <w:t xml:space="preserve">The aim of this research is to argue that </w:t>
      </w:r>
      <w:r w:rsidRPr="00432F2B">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432F2B">
        <w:rPr>
          <w:rStyle w:val="StyleUnderline"/>
        </w:rPr>
        <w:t xml:space="preserve"> could be preferable to a </w:t>
      </w:r>
      <w:r w:rsidRPr="00432F2B">
        <w:rPr>
          <w:rStyle w:val="StyleUnderline"/>
        </w:rPr>
        <w:lastRenderedPageBreak/>
        <w:t xml:space="preserve">lease </w:t>
      </w:r>
      <w:r w:rsidRPr="00432F2B">
        <w:rPr>
          <w:rStyle w:val="Emphasis"/>
          <w:highlight w:val="green"/>
        </w:rPr>
        <w:t>over asteroids</w:t>
      </w:r>
      <w:r w:rsidRPr="00432F2B">
        <w:rPr>
          <w:rStyle w:val="StyleUnderline"/>
        </w:rPr>
        <w:t xml:space="preserve">, as they could be exploited to their disappearance. </w:t>
      </w:r>
      <w:r w:rsidRPr="00432F2B">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432F2B">
        <w:rPr>
          <w:rStyle w:val="Emphasis"/>
        </w:rPr>
        <w:t>Private companies would rely on property rights, while the benefit-sharing could be used to fina</w:t>
      </w:r>
      <w:r w:rsidRPr="00432F2B">
        <w:rPr>
          <w:rStyle w:val="StyleUnderline"/>
        </w:rPr>
        <w:t>nce</w:t>
      </w:r>
      <w:r w:rsidRPr="00432F2B">
        <w:rPr>
          <w:sz w:val="14"/>
        </w:rPr>
        <w:t xml:space="preserve"> the 17 </w:t>
      </w:r>
      <w:r w:rsidRPr="00432F2B">
        <w:rPr>
          <w:rStyle w:val="StyleUnderline"/>
        </w:rPr>
        <w:t>Sustainable Development Goals adopted by the UN in 2015, which address peace</w:t>
      </w:r>
      <w:r w:rsidRPr="00432F2B">
        <w:rPr>
          <w:rStyle w:val="Emphasis"/>
        </w:rPr>
        <w:t>, climate change, inequalities and poverty</w:t>
      </w:r>
      <w:r w:rsidRPr="00432F2B">
        <w:rPr>
          <w:rStyle w:val="StyleUnderline"/>
        </w:rPr>
        <w:t xml:space="preserve">. </w:t>
      </w:r>
    </w:p>
    <w:p w14:paraId="4C2ECA82" w14:textId="77777777" w:rsidR="00426AC3" w:rsidRPr="00432F2B" w:rsidRDefault="00426AC3" w:rsidP="00426AC3">
      <w:pPr>
        <w:pStyle w:val="Heading3"/>
      </w:pPr>
      <w:r w:rsidRPr="00432F2B">
        <w:lastRenderedPageBreak/>
        <w:t>2</w:t>
      </w:r>
    </w:p>
    <w:p w14:paraId="3A1BB531" w14:textId="77777777" w:rsidR="00426AC3" w:rsidRPr="00432F2B" w:rsidRDefault="00426AC3" w:rsidP="00426AC3">
      <w:pPr>
        <w:pStyle w:val="Heading4"/>
      </w:pPr>
      <w:r w:rsidRPr="00432F2B">
        <w:t>The private sector is essential for asteroid mining – competition is key and government development is not effective, efficient, or cheap enough. Thiessen 21:</w:t>
      </w:r>
    </w:p>
    <w:p w14:paraId="5402FC14" w14:textId="77777777" w:rsidR="00426AC3" w:rsidRPr="00432F2B" w:rsidRDefault="00426AC3" w:rsidP="00426AC3">
      <w:r w:rsidRPr="00432F2B">
        <w:t>Marc Thiessen, 6-1, 21, Washington Post, Opinion: SpaceX’s success is one small step for man, one giant leap for capitalism, https://www.washingtonpost.com/opinions/2020/06/01/spacexs-success-is-one-small-step-man-one-giant-leap-capitalism/</w:t>
      </w:r>
    </w:p>
    <w:p w14:paraId="118D7EF5" w14:textId="77777777" w:rsidR="00426AC3" w:rsidRPr="00432F2B" w:rsidRDefault="00426AC3" w:rsidP="00426AC3">
      <w:pPr>
        <w:rPr>
          <w:sz w:val="16"/>
        </w:rPr>
      </w:pPr>
      <w:r w:rsidRPr="00432F2B">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432F2B">
        <w:rPr>
          <w:rStyle w:val="StyleUnderline"/>
        </w:rPr>
        <w:t xml:space="preserve">SpaceX has given us an </w:t>
      </w:r>
      <w:r w:rsidRPr="00432F2B">
        <w:rPr>
          <w:b/>
          <w:bCs/>
          <w:u w:val="single"/>
        </w:rPr>
        <w:t>incredible testament to the power of American free enterprise.</w:t>
      </w:r>
      <w:r w:rsidRPr="00432F2B">
        <w:rPr>
          <w:sz w:val="16"/>
        </w:rPr>
        <w:t xml:space="preserve"> While the left is advocating unprecedented government intervention in almost every sector of the U.S. economy, from health care to energy, </w:t>
      </w:r>
      <w:r w:rsidRPr="00432F2B">
        <w:rPr>
          <w:b/>
          <w:bCs/>
          <w:u w:val="single"/>
        </w:rPr>
        <w:t xml:space="preserve">today Americans are celebrating the successful privatization of space travel. </w:t>
      </w:r>
      <w:r w:rsidRPr="00432F2B">
        <w:rPr>
          <w:sz w:val="16"/>
        </w:rPr>
        <w:t xml:space="preserve">If you want to see the difference between what government and private enterprise can do, consider: </w:t>
      </w:r>
      <w:r w:rsidRPr="00432F2B">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32F2B">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432F2B">
        <w:rPr>
          <w:rStyle w:val="StyleUnderline"/>
        </w:rPr>
        <w:t>That last development will save the taxpayers incredible amounts of money.</w:t>
      </w:r>
      <w:r w:rsidRPr="00432F2B">
        <w:rPr>
          <w:sz w:val="16"/>
        </w:rPr>
        <w:t xml:space="preserve"> </w:t>
      </w:r>
      <w:r w:rsidRPr="00432F2B">
        <w:rPr>
          <w:rStyle w:val="StyleUnderline"/>
          <w:highlight w:val="yellow"/>
        </w:rPr>
        <w:t>The cost to NASA</w:t>
      </w:r>
      <w:r w:rsidRPr="00432F2B">
        <w:rPr>
          <w:rStyle w:val="StyleUnderline"/>
        </w:rPr>
        <w:t xml:space="preserve"> for launching a man into space on the space shuttle orbiter was </w:t>
      </w:r>
      <w:r w:rsidRPr="00432F2B">
        <w:rPr>
          <w:rStyle w:val="Emphasis"/>
        </w:rPr>
        <w:t>$170 million per seat, compared with just $60 million</w:t>
      </w:r>
      <w:r w:rsidRPr="00432F2B">
        <w:rPr>
          <w:rStyle w:val="StyleUnderline"/>
        </w:rPr>
        <w:t xml:space="preserve"> to $67 million on the Dragon capsule.</w:t>
      </w:r>
      <w:r w:rsidRPr="00432F2B">
        <w:rPr>
          <w:sz w:val="16"/>
        </w:rPr>
        <w:t xml:space="preserve"> </w:t>
      </w:r>
      <w:r w:rsidRPr="00432F2B">
        <w:rPr>
          <w:rStyle w:val="StyleUnderline"/>
        </w:rPr>
        <w:t xml:space="preserve">The cost for the space shuttle </w:t>
      </w:r>
      <w:r w:rsidRPr="00432F2B">
        <w:rPr>
          <w:rStyle w:val="StyleUnderline"/>
          <w:highlight w:val="yellow"/>
        </w:rPr>
        <w:t xml:space="preserve">to send a kilogram of cargo into to space was $54,500; with the Falcon rocket, the cost is just $2,720 — </w:t>
      </w:r>
      <w:r w:rsidRPr="00432F2B">
        <w:rPr>
          <w:rStyle w:val="Emphasis"/>
          <w:highlight w:val="yellow"/>
        </w:rPr>
        <w:t>a decrease of 95 percent.</w:t>
      </w:r>
      <w:r w:rsidRPr="00432F2B">
        <w:rPr>
          <w:rStyle w:val="StyleUnderline"/>
        </w:rPr>
        <w:t xml:space="preserve"> </w:t>
      </w:r>
      <w:r w:rsidRPr="00432F2B">
        <w:rPr>
          <w:sz w:val="16"/>
        </w:rPr>
        <w:t xml:space="preserve">And while </w:t>
      </w:r>
      <w:r w:rsidRPr="00432F2B">
        <w:rPr>
          <w:rStyle w:val="StyleUnderline"/>
        </w:rPr>
        <w:t xml:space="preserve">the space shuttle cost $27.4 billion to develop, </w:t>
      </w:r>
      <w:r w:rsidRPr="00432F2B">
        <w:rPr>
          <w:rStyle w:val="StyleUnderline"/>
          <w:highlight w:val="yellow"/>
        </w:rPr>
        <w:t>the Crew Dragon</w:t>
      </w:r>
      <w:r w:rsidRPr="00432F2B">
        <w:rPr>
          <w:rStyle w:val="StyleUnderline"/>
        </w:rPr>
        <w:t xml:space="preserve"> </w:t>
      </w:r>
      <w:r w:rsidRPr="00432F2B">
        <w:rPr>
          <w:rStyle w:val="StyleUnderline"/>
          <w:highlight w:val="yellow"/>
        </w:rPr>
        <w:t>was</w:t>
      </w:r>
      <w:r w:rsidRPr="00432F2B">
        <w:rPr>
          <w:rStyle w:val="StyleUnderline"/>
        </w:rPr>
        <w:t xml:space="preserve"> designed and built for just $1.7 </w:t>
      </w:r>
      <w:r w:rsidRPr="00432F2B">
        <w:rPr>
          <w:rStyle w:val="Emphasis"/>
        </w:rPr>
        <w:t xml:space="preserve">billion — making it </w:t>
      </w:r>
      <w:r w:rsidRPr="00432F2B">
        <w:rPr>
          <w:rStyle w:val="Emphasis"/>
          <w:highlight w:val="yellow"/>
        </w:rPr>
        <w:t>the lowest-cost spacecraft developed in six decades.</w:t>
      </w:r>
      <w:r w:rsidRPr="00432F2B">
        <w:rPr>
          <w:sz w:val="16"/>
        </w:rPr>
        <w:t xml:space="preserve"> </w:t>
      </w:r>
      <w:r w:rsidRPr="00432F2B">
        <w:rPr>
          <w:rStyle w:val="StyleUnderline"/>
        </w:rPr>
        <w:t>SpaceX did it in six years — far faster than the time it took to develop the space shuttle.</w:t>
      </w:r>
      <w:r w:rsidRPr="00432F2B">
        <w:rPr>
          <w:sz w:val="16"/>
        </w:rPr>
        <w:t xml:space="preserve"> </w:t>
      </w:r>
      <w:r w:rsidRPr="00432F2B">
        <w:rPr>
          <w:b/>
          <w:bCs/>
          <w:i/>
          <w:iCs/>
          <w:highlight w:val="yellow"/>
          <w:u w:val="single"/>
        </w:rPr>
        <w:t>The private sector does it better, cheaper, faster and more efficiently than government</w:t>
      </w:r>
      <w:r w:rsidRPr="00432F2B">
        <w:rPr>
          <w:sz w:val="16"/>
          <w:highlight w:val="yellow"/>
        </w:rPr>
        <w:t>.</w:t>
      </w:r>
      <w:r w:rsidRPr="00432F2B">
        <w:rPr>
          <w:sz w:val="16"/>
        </w:rPr>
        <w:t xml:space="preserve"> </w:t>
      </w:r>
      <w:r w:rsidRPr="00432F2B">
        <w:rPr>
          <w:rStyle w:val="Emphasis"/>
        </w:rPr>
        <w:t xml:space="preserve">Why? Competition. </w:t>
      </w:r>
      <w:r w:rsidRPr="00432F2B">
        <w:rPr>
          <w:sz w:val="16"/>
        </w:rPr>
        <w:t xml:space="preserve">Today, </w:t>
      </w:r>
      <w:r w:rsidRPr="00432F2B">
        <w:rPr>
          <w:rStyle w:val="StyleUnderline"/>
        </w:rPr>
        <w:t>SpaceX has to compete with a constellation of private companies</w:t>
      </w:r>
      <w:r w:rsidRPr="00432F2B">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432F2B">
        <w:rPr>
          <w:rStyle w:val="StyleUnderline"/>
        </w:rPr>
        <w:t xml:space="preserve">In the race to put the first privately launched man into orbit, upstart SpaceX had to beat aerospace behemoth Boeing and its Starliner capsule to the punch. </w:t>
      </w:r>
      <w:r w:rsidRPr="00432F2B">
        <w:rPr>
          <w:sz w:val="16"/>
        </w:rPr>
        <w:t xml:space="preserve">It did so — for more than $1 billion less than its competitor. </w:t>
      </w:r>
      <w:r w:rsidRPr="00432F2B">
        <w:rPr>
          <w:b/>
          <w:bCs/>
          <w:u w:val="single"/>
        </w:rPr>
        <w:t xml:space="preserve">That spirit of </w:t>
      </w:r>
      <w:r w:rsidRPr="00432F2B">
        <w:rPr>
          <w:b/>
          <w:bCs/>
          <w:highlight w:val="yellow"/>
          <w:u w:val="single"/>
        </w:rPr>
        <w:t>competition</w:t>
      </w:r>
      <w:r w:rsidRPr="00432F2B">
        <w:rPr>
          <w:b/>
          <w:bCs/>
          <w:u w:val="single"/>
        </w:rPr>
        <w:t xml:space="preserve"> </w:t>
      </w:r>
      <w:r w:rsidRPr="00432F2B">
        <w:rPr>
          <w:b/>
          <w:bCs/>
          <w:highlight w:val="yellow"/>
          <w:u w:val="single"/>
        </w:rPr>
        <w:t>and innovation will revolutionize space travel</w:t>
      </w:r>
      <w:r w:rsidRPr="00432F2B">
        <w:rPr>
          <w:b/>
          <w:bCs/>
          <w:u w:val="single"/>
        </w:rPr>
        <w:t xml:space="preserve"> in the years ahead.</w:t>
      </w:r>
      <w:r w:rsidRPr="00432F2B">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32F2B">
        <w:rPr>
          <w:b/>
          <w:bCs/>
          <w:u w:val="single"/>
        </w:rPr>
        <w:t>Private-sector innovation is opening the door to a new era of space exploration</w:t>
      </w:r>
      <w:r w:rsidRPr="00432F2B">
        <w:rPr>
          <w:sz w:val="16"/>
        </w:rPr>
        <w:t>. Wouldn’t it be ironic if, just as capitalism is allowing us to explore the farthest reaches of our solar system, Americans decided to embrace socialism back here on Earth?</w:t>
      </w:r>
    </w:p>
    <w:p w14:paraId="7C4C41DC" w14:textId="77777777" w:rsidR="00426AC3" w:rsidRPr="00432F2B" w:rsidRDefault="00426AC3" w:rsidP="00426AC3"/>
    <w:p w14:paraId="1487925B" w14:textId="77777777" w:rsidR="00426AC3" w:rsidRPr="00432F2B" w:rsidRDefault="00426AC3" w:rsidP="00426AC3">
      <w:pPr>
        <w:pStyle w:val="Heading4"/>
      </w:pPr>
      <w:r w:rsidRPr="00432F2B">
        <w:lastRenderedPageBreak/>
        <w:t>Taking away property rights scares investors away and spills over to other space activities. Freeland 05</w:t>
      </w:r>
    </w:p>
    <w:p w14:paraId="3006633C" w14:textId="77777777" w:rsidR="00426AC3" w:rsidRPr="00432F2B" w:rsidRDefault="00426AC3" w:rsidP="00426AC3">
      <w:pPr>
        <w:rPr>
          <w:sz w:val="16"/>
        </w:rPr>
      </w:pPr>
      <w:r w:rsidRPr="00432F2B">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1" w:history="1">
        <w:r w:rsidRPr="00432F2B">
          <w:rPr>
            <w:rStyle w:val="Hyperlink"/>
            <w:sz w:val="16"/>
          </w:rPr>
          <w:t>https://chicagounbound.uchicago.edu/cgi/viewcontent.cgi?article=1269&amp;context=cjil</w:t>
        </w:r>
      </w:hyperlink>
    </w:p>
    <w:p w14:paraId="0019B4CA" w14:textId="77777777" w:rsidR="00426AC3" w:rsidRPr="00432F2B" w:rsidRDefault="00426AC3" w:rsidP="00426AC3">
      <w:pPr>
        <w:rPr>
          <w:sz w:val="12"/>
        </w:rPr>
      </w:pPr>
      <w:r w:rsidRPr="00432F2B">
        <w:rPr>
          <w:sz w:val="12"/>
        </w:rPr>
        <w:t xml:space="preserve">V. THE NEED FOR CELESTIAL PROPERTY RIGHTS? ¶ </w:t>
      </w:r>
      <w:r w:rsidRPr="00432F2B">
        <w:rPr>
          <w:rStyle w:val="StyleUnderline"/>
        </w:rPr>
        <w:t>The</w:t>
      </w:r>
      <w:r w:rsidRPr="00432F2B">
        <w:rPr>
          <w:sz w:val="12"/>
        </w:rPr>
        <w:t xml:space="preserve"> fundamental </w:t>
      </w:r>
      <w:r w:rsidRPr="00432F2B">
        <w:rPr>
          <w:rStyle w:val="StyleUnderline"/>
        </w:rPr>
        <w:t>principle of "non-appropriation"</w:t>
      </w:r>
      <w:r w:rsidRPr="00432F2B">
        <w:rPr>
          <w:sz w:val="12"/>
        </w:rPr>
        <w:t xml:space="preserve"> upon which the international law of outer space </w:t>
      </w:r>
      <w:r w:rsidRPr="00432F2B">
        <w:rPr>
          <w:rStyle w:val="StyleUnderline"/>
        </w:rPr>
        <w:t>is</w:t>
      </w:r>
      <w:r w:rsidRPr="00432F2B">
        <w:rPr>
          <w:sz w:val="12"/>
        </w:rPr>
        <w:t xml:space="preserve"> based stems from the desire of the international community </w:t>
      </w:r>
      <w:r w:rsidRPr="00432F2B">
        <w:rPr>
          <w:rStyle w:val="StyleUnderline"/>
        </w:rPr>
        <w:t>to ensure that outer space remains an area beyond the jurisdiction of any state</w:t>
      </w:r>
      <w:r w:rsidRPr="00432F2B">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432F2B">
        <w:rPr>
          <w:rStyle w:val="StyleUnderline"/>
        </w:rPr>
        <w:t>Even though</w:t>
      </w:r>
      <w:r w:rsidRPr="00432F2B">
        <w:rPr>
          <w:sz w:val="12"/>
        </w:rPr>
        <w:t xml:space="preserve"> both the scope for space activities and </w:t>
      </w:r>
      <w:r w:rsidRPr="00432F2B">
        <w:rPr>
          <w:rStyle w:val="StyleUnderline"/>
        </w:rPr>
        <w:t>the number of private participants have expanded significantly since these treaties were finalised,</w:t>
      </w:r>
      <w:r w:rsidRPr="00432F2B">
        <w:rPr>
          <w:sz w:val="12"/>
        </w:rPr>
        <w:t xml:space="preserve"> it has still been suggested that the </w:t>
      </w:r>
      <w:r w:rsidRPr="00432F2B">
        <w:rPr>
          <w:rStyle w:val="StyleUnderline"/>
          <w:highlight w:val="yellow"/>
        </w:rPr>
        <w:t>nonappropriation</w:t>
      </w:r>
      <w:r w:rsidRPr="00432F2B">
        <w:rPr>
          <w:sz w:val="12"/>
        </w:rPr>
        <w:t xml:space="preserve"> principle </w:t>
      </w:r>
      <w:r w:rsidRPr="00432F2B">
        <w:rPr>
          <w:rStyle w:val="StyleUnderline"/>
          <w:highlight w:val="yellow"/>
        </w:rPr>
        <w:t>constitutes</w:t>
      </w:r>
      <w:r w:rsidRPr="00432F2B">
        <w:rPr>
          <w:rStyle w:val="StyleUnderline"/>
        </w:rPr>
        <w:t xml:space="preserve"> "</w:t>
      </w:r>
      <w:r w:rsidRPr="00432F2B">
        <w:rPr>
          <w:rStyle w:val="Emphasis"/>
          <w:highlight w:val="yellow"/>
        </w:rPr>
        <w:t>an absolute barrier</w:t>
      </w:r>
      <w:r w:rsidRPr="00432F2B">
        <w:rPr>
          <w:rStyle w:val="StyleUnderline"/>
        </w:rPr>
        <w:t xml:space="preserve"> in the realization of every kind of space activity.</w:t>
      </w:r>
      <w:r w:rsidRPr="00432F2B">
        <w:rPr>
          <w:sz w:val="12"/>
        </w:rPr>
        <w:t xml:space="preserve">, 4 ' </w:t>
      </w:r>
      <w:r w:rsidRPr="00432F2B">
        <w:rPr>
          <w:rStyle w:val="Emphasis"/>
          <w:highlight w:val="yellow"/>
        </w:rPr>
        <w:t xml:space="preserve">The </w:t>
      </w:r>
      <w:r w:rsidRPr="00432F2B">
        <w:rPr>
          <w:rStyle w:val="Emphasis"/>
        </w:rPr>
        <w:t xml:space="preserve">amount of </w:t>
      </w:r>
      <w:r w:rsidRPr="00432F2B">
        <w:rPr>
          <w:rStyle w:val="Emphasis"/>
          <w:highlight w:val="yellow"/>
        </w:rPr>
        <w:t>capital</w:t>
      </w:r>
      <w:r w:rsidRPr="00432F2B">
        <w:rPr>
          <w:rStyle w:val="Emphasis"/>
        </w:rPr>
        <w:t xml:space="preserve"> expenditure </w:t>
      </w:r>
      <w:r w:rsidRPr="00432F2B">
        <w:rPr>
          <w:rStyle w:val="Emphasis"/>
          <w:highlight w:val="yellow"/>
        </w:rPr>
        <w:t>required to research, scope, trial, and implement a new space activity is significant.</w:t>
      </w:r>
      <w:r w:rsidRPr="00432F2B">
        <w:rPr>
          <w:sz w:val="12"/>
        </w:rPr>
        <w:t xml:space="preserve"> </w:t>
      </w:r>
      <w:r w:rsidRPr="00432F2B">
        <w:rPr>
          <w:rStyle w:val="StyleUnderline"/>
        </w:rPr>
        <w:t xml:space="preserve">To bring this activity to the point where it can represent </w:t>
      </w:r>
      <w:r w:rsidRPr="00432F2B">
        <w:rPr>
          <w:rStyle w:val="StyleUnderline"/>
          <w:highlight w:val="yellow"/>
        </w:rPr>
        <w:t>a</w:t>
      </w:r>
      <w:r w:rsidRPr="00432F2B">
        <w:rPr>
          <w:rStyle w:val="StyleUnderline"/>
        </w:rPr>
        <w:t xml:space="preserve"> viable "stand alone" </w:t>
      </w:r>
      <w:r w:rsidRPr="00432F2B">
        <w:rPr>
          <w:rStyle w:val="StyleUnderline"/>
          <w:highlight w:val="yellow"/>
        </w:rPr>
        <w:t xml:space="preserve">commercial venture </w:t>
      </w:r>
      <w:r w:rsidRPr="00432F2B">
        <w:rPr>
          <w:rStyle w:val="Emphasis"/>
          <w:highlight w:val="yellow"/>
        </w:rPr>
        <w:t>takes many years and almost limitless funding.</w:t>
      </w:r>
      <w:r w:rsidRPr="00432F2B">
        <w:rPr>
          <w:sz w:val="12"/>
        </w:rPr>
        <w:t xml:space="preserve"> </w:t>
      </w:r>
      <w:r w:rsidRPr="00432F2B">
        <w:rPr>
          <w:rStyle w:val="StyleUnderline"/>
          <w:highlight w:val="yellow"/>
        </w:rPr>
        <w:t>From the perspective of a private enterprise</w:t>
      </w:r>
      <w:r w:rsidRPr="00432F2B">
        <w:rPr>
          <w:rStyle w:val="StyleUnderline"/>
        </w:rPr>
        <w:t xml:space="preserve"> </w:t>
      </w:r>
      <w:r w:rsidRPr="00432F2B">
        <w:rPr>
          <w:sz w:val="12"/>
        </w:rPr>
        <w:t>contemplating such an activity</w:t>
      </w:r>
      <w:r w:rsidRPr="00432F2B">
        <w:rPr>
          <w:rStyle w:val="StyleUnderline"/>
        </w:rPr>
        <w:t xml:space="preserve">, </w:t>
      </w:r>
      <w:r w:rsidRPr="00432F2B">
        <w:rPr>
          <w:rStyle w:val="StyleUnderline"/>
          <w:highlight w:val="yellow"/>
        </w:rPr>
        <w:t>it would</w:t>
      </w:r>
      <w:r w:rsidRPr="00432F2B">
        <w:rPr>
          <w:rStyle w:val="StyleUnderline"/>
        </w:rPr>
        <w:t xml:space="preserve"> quite obviously </w:t>
      </w:r>
      <w:r w:rsidRPr="00432F2B">
        <w:rPr>
          <w:rStyle w:val="StyleUnderline"/>
          <w:highlight w:val="yellow"/>
        </w:rPr>
        <w:t>be an important element in its decision</w:t>
      </w:r>
      <w:r w:rsidRPr="00432F2B">
        <w:rPr>
          <w:rStyle w:val="StyleUnderline"/>
        </w:rPr>
        <w:t xml:space="preserve"> to devote resources to this activity </w:t>
      </w:r>
      <w:r w:rsidRPr="00432F2B">
        <w:rPr>
          <w:rStyle w:val="StyleUnderline"/>
          <w:highlight w:val="yellow"/>
        </w:rPr>
        <w:t>that it is able to secure</w:t>
      </w:r>
      <w:r w:rsidRPr="00432F2B">
        <w:rPr>
          <w:rStyle w:val="StyleUnderline"/>
        </w:rPr>
        <w:t xml:space="preserve"> the highest degree of </w:t>
      </w:r>
      <w:r w:rsidRPr="00432F2B">
        <w:rPr>
          <w:rStyle w:val="StyleUnderline"/>
          <w:highlight w:val="yellow"/>
        </w:rPr>
        <w:t>legal rights in order to protect its investment.</w:t>
      </w:r>
      <w:r w:rsidRPr="00432F2B">
        <w:rPr>
          <w:sz w:val="12"/>
        </w:rPr>
        <w:t xml:space="preserve"> </w:t>
      </w:r>
      <w:r w:rsidRPr="00432F2B">
        <w:rPr>
          <w:rStyle w:val="Emphasis"/>
          <w:highlight w:val="yellow"/>
        </w:rPr>
        <w:t>Security</w:t>
      </w:r>
      <w:r w:rsidRPr="00432F2B">
        <w:rPr>
          <w:rStyle w:val="StyleUnderline"/>
          <w:highlight w:val="yellow"/>
        </w:rPr>
        <w:t xml:space="preserve"> of patent and other</w:t>
      </w:r>
      <w:r w:rsidRPr="00432F2B">
        <w:rPr>
          <w:rStyle w:val="StyleUnderline"/>
        </w:rPr>
        <w:t xml:space="preserve"> </w:t>
      </w:r>
      <w:r w:rsidRPr="00432F2B">
        <w:rPr>
          <w:rStyle w:val="StyleUnderline"/>
          <w:highlight w:val="yellow"/>
        </w:rPr>
        <w:t>i</w:t>
      </w:r>
      <w:r w:rsidRPr="00432F2B">
        <w:rPr>
          <w:rStyle w:val="StyleUnderline"/>
        </w:rPr>
        <w:t xml:space="preserve">ntellectual </w:t>
      </w:r>
      <w:r w:rsidRPr="00432F2B">
        <w:rPr>
          <w:rStyle w:val="StyleUnderline"/>
          <w:highlight w:val="yellow"/>
        </w:rPr>
        <w:t>p</w:t>
      </w:r>
      <w:r w:rsidRPr="00432F2B">
        <w:rPr>
          <w:rStyle w:val="StyleUnderline"/>
        </w:rPr>
        <w:t xml:space="preserve">roperty rights, for example, </w:t>
      </w:r>
      <w:r w:rsidRPr="00432F2B">
        <w:rPr>
          <w:rStyle w:val="StyleUnderline"/>
          <w:highlight w:val="yellow"/>
        </w:rPr>
        <w:t>are vital</w:t>
      </w:r>
      <w:r w:rsidRPr="00432F2B">
        <w:rPr>
          <w:rStyle w:val="StyleUnderline"/>
        </w:rPr>
        <w:t xml:space="preserve"> prerequisites for private enterprise research activity on the ISS</w:t>
      </w:r>
      <w:r w:rsidRPr="00432F2B">
        <w:rPr>
          <w:sz w:val="12"/>
        </w:rPr>
        <w:t xml:space="preserve">, and these rights are specifically addressed by the ISS Agreement between the partners to the project and were applicable to the experiments undertaken by Mark Shuttleworth when he was onboard the ISS.46 </w:t>
      </w:r>
    </w:p>
    <w:p w14:paraId="75396180" w14:textId="77777777" w:rsidR="00426AC3" w:rsidRPr="00432F2B" w:rsidRDefault="00426AC3" w:rsidP="00426AC3">
      <w:pPr>
        <w:rPr>
          <w:b/>
          <w:bCs/>
          <w:u w:val="single"/>
        </w:rPr>
      </w:pPr>
    </w:p>
    <w:p w14:paraId="355E6D94" w14:textId="77777777" w:rsidR="00426AC3" w:rsidRPr="00432F2B" w:rsidRDefault="00426AC3" w:rsidP="00426AC3">
      <w:pPr>
        <w:pStyle w:val="Heading4"/>
        <w:rPr>
          <w:rFonts w:cs="Calibri"/>
        </w:rPr>
      </w:pPr>
      <w:r w:rsidRPr="00432F2B">
        <w:rPr>
          <w:rFonts w:cs="Calibri"/>
        </w:rPr>
        <w:t xml:space="preserve">Asteroid mining can happen with private sector innovation and is key to </w:t>
      </w:r>
      <w:r>
        <w:rPr>
          <w:rFonts w:cs="Calibri"/>
        </w:rPr>
        <w:t xml:space="preserve">solve </w:t>
      </w:r>
      <w:r w:rsidRPr="00432F2B">
        <w:rPr>
          <w:rFonts w:cs="Calibri"/>
        </w:rPr>
        <w:t>climate change and asteroid collisions. Taylor 19</w:t>
      </w:r>
    </w:p>
    <w:p w14:paraId="029E949F" w14:textId="77777777" w:rsidR="00426AC3" w:rsidRPr="00432F2B" w:rsidRDefault="00426AC3" w:rsidP="00426AC3">
      <w:r w:rsidRPr="00432F2B">
        <w:t>Chris Taylor [journalist], 19 - ("How asteroid mining will save the Earth — and mint trillionaires," Mashable, 2019, accessed 12-13-2021, https://mashable.com/feature/asteroid-mining-space-economy)//ML</w:t>
      </w:r>
    </w:p>
    <w:p w14:paraId="18B840AD" w14:textId="77777777" w:rsidR="00426AC3" w:rsidRPr="00432F2B" w:rsidRDefault="00426AC3" w:rsidP="00426AC3">
      <w:pPr>
        <w:rPr>
          <w:sz w:val="12"/>
        </w:rPr>
      </w:pPr>
      <w:r w:rsidRPr="00432F2B">
        <w:rPr>
          <w:sz w:val="12"/>
        </w:rPr>
        <w:t>How much, exactly? We’re only just beginning to guess</w:t>
      </w:r>
      <w:r w:rsidRPr="00432F2B">
        <w:rPr>
          <w:rStyle w:val="StyleUnderline"/>
        </w:rPr>
        <w:t>. </w:t>
      </w:r>
      <w:hyperlink r:id="rId12" w:tgtFrame="_blank" w:history="1">
        <w:r w:rsidRPr="00432F2B">
          <w:rPr>
            <w:rStyle w:val="StyleUnderline"/>
            <w:highlight w:val="yellow"/>
          </w:rPr>
          <w:t>Asteran</w:t>
        </w:r>
        <w:r w:rsidRPr="00432F2B">
          <w:rPr>
            <w:rStyle w:val="StyleUnderline"/>
          </w:rPr>
          <w:t>k</w:t>
        </w:r>
      </w:hyperlink>
      <w:r w:rsidRPr="00432F2B">
        <w:rPr>
          <w:rStyle w:val="StyleUnderline"/>
        </w:rPr>
        <w:t xml:space="preserve">, </w:t>
      </w:r>
      <w:r w:rsidRPr="00432F2B">
        <w:rPr>
          <w:rStyle w:val="StyleUnderline"/>
          <w:highlight w:val="yellow"/>
        </w:rPr>
        <w:t>a</w:t>
      </w:r>
      <w:r w:rsidRPr="00432F2B">
        <w:rPr>
          <w:rStyle w:val="StyleUnderline"/>
        </w:rPr>
        <w:t xml:space="preserve"> </w:t>
      </w:r>
      <w:r w:rsidRPr="00432F2B">
        <w:rPr>
          <w:rStyle w:val="StyleUnderline"/>
          <w:highlight w:val="yellow"/>
        </w:rPr>
        <w:t>service</w:t>
      </w:r>
      <w:r w:rsidRPr="00432F2B">
        <w:rPr>
          <w:rStyle w:val="StyleUnderline"/>
        </w:rPr>
        <w:t xml:space="preserve"> </w:t>
      </w:r>
      <w:r w:rsidRPr="00432F2B">
        <w:rPr>
          <w:rStyle w:val="StyleUnderline"/>
          <w:highlight w:val="yellow"/>
        </w:rPr>
        <w:t>that keeps track of</w:t>
      </w:r>
      <w:r w:rsidRPr="00432F2B">
        <w:rPr>
          <w:rStyle w:val="StyleUnderline"/>
        </w:rPr>
        <w:t xml:space="preserve"> some 6,000 </w:t>
      </w:r>
      <w:r w:rsidRPr="00432F2B">
        <w:rPr>
          <w:rStyle w:val="StyleUnderline"/>
          <w:highlight w:val="yellow"/>
        </w:rPr>
        <w:t>asteroids</w:t>
      </w:r>
      <w:r w:rsidRPr="00432F2B">
        <w:rPr>
          <w:rStyle w:val="StyleUnderline"/>
        </w:rPr>
        <w:t xml:space="preserve"> in NASA’s database, </w:t>
      </w:r>
      <w:r w:rsidRPr="00432F2B">
        <w:rPr>
          <w:rStyle w:val="StyleUnderline"/>
          <w:highlight w:val="yellow"/>
        </w:rPr>
        <w:t>prices</w:t>
      </w:r>
      <w:r w:rsidRPr="00432F2B">
        <w:rPr>
          <w:rStyle w:val="StyleUnderline"/>
        </w:rPr>
        <w:t xml:space="preserve"> out the </w:t>
      </w:r>
      <w:r w:rsidRPr="00432F2B">
        <w:rPr>
          <w:rStyle w:val="StyleUnderline"/>
          <w:highlight w:val="yellow"/>
        </w:rPr>
        <w:t>estimated mineral content</w:t>
      </w:r>
      <w:r w:rsidRPr="00432F2B">
        <w:rPr>
          <w:rStyle w:val="StyleUnderline"/>
        </w:rPr>
        <w:t xml:space="preserve"> in each one in the current world market. </w:t>
      </w:r>
      <w:r w:rsidRPr="00432F2B">
        <w:rPr>
          <w:rStyle w:val="StyleUnderline"/>
          <w:highlight w:val="yellow"/>
        </w:rPr>
        <w:t>More than 500 are listed as “&gt;$100 trillion</w:t>
      </w:r>
      <w:r w:rsidRPr="00432F2B">
        <w:rPr>
          <w:rStyle w:val="StyleUnderline"/>
        </w:rPr>
        <w:t xml:space="preserve">.” </w:t>
      </w:r>
      <w:r w:rsidRPr="00432F2B">
        <w:rPr>
          <w:rStyle w:val="StyleUnderline"/>
          <w:highlight w:val="yellow"/>
        </w:rPr>
        <w:t>The</w:t>
      </w:r>
      <w:r w:rsidRPr="00432F2B">
        <w:rPr>
          <w:rStyle w:val="StyleUnderline"/>
        </w:rPr>
        <w:t xml:space="preserve"> estimated </w:t>
      </w:r>
      <w:r w:rsidRPr="00432F2B">
        <w:rPr>
          <w:rStyle w:val="StyleUnderline"/>
          <w:highlight w:val="yellow"/>
        </w:rPr>
        <w:t>profit on just the top 10 asteroids judged “most cost effective”</w:t>
      </w:r>
      <w:r w:rsidRPr="00432F2B">
        <w:rPr>
          <w:rStyle w:val="StyleUnderline"/>
        </w:rPr>
        <w:t xml:space="preserve"> — that is, the easiest to reach and to mine, subtracting rocket fuel and other operating costs, </w:t>
      </w:r>
      <w:r w:rsidRPr="00432F2B">
        <w:rPr>
          <w:rStyle w:val="StyleUnderline"/>
          <w:highlight w:val="yellow"/>
        </w:rPr>
        <w:t>is</w:t>
      </w:r>
      <w:r w:rsidRPr="00432F2B">
        <w:rPr>
          <w:rStyle w:val="StyleUnderline"/>
        </w:rPr>
        <w:t xml:space="preserve"> around </w:t>
      </w:r>
      <w:r w:rsidRPr="00432F2B">
        <w:rPr>
          <w:rStyle w:val="StyleUnderline"/>
          <w:highlight w:val="yellow"/>
        </w:rPr>
        <w:t>$1.5 trillion</w:t>
      </w:r>
      <w:r w:rsidRPr="00432F2B">
        <w:rPr>
          <w:rStyle w:val="StyleUnderline"/>
        </w:rPr>
        <w:t xml:space="preserve">.¶ </w:t>
      </w:r>
      <w:r w:rsidRPr="00432F2B">
        <w:rPr>
          <w:sz w:val="1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432F2B">
        <w:rPr>
          <w:rStyle w:val="StyleUnderline"/>
        </w:rPr>
        <w:t xml:space="preserve">, </w:t>
      </w:r>
      <w:r w:rsidRPr="00432F2B">
        <w:rPr>
          <w:rStyle w:val="StyleUnderline"/>
          <w:highlight w:val="yellow"/>
        </w:rPr>
        <w:t>space mining can grab water from the rocks</w:t>
      </w:r>
      <w:r w:rsidRPr="00432F2B">
        <w:rPr>
          <w:rStyle w:val="StyleUnderline"/>
        </w:rPr>
        <w:t xml:space="preserve"> and comets — water w</w:t>
      </w:r>
      <w:r w:rsidRPr="00432F2B">
        <w:rPr>
          <w:rStyle w:val="StyleUnderline"/>
          <w:highlight w:val="yellow"/>
        </w:rPr>
        <w:t>hich, with a little processing makes rocket fuel</w:t>
      </w:r>
      <w:r w:rsidRPr="00432F2B">
        <w:rPr>
          <w:rStyle w:val="StyleUnderline"/>
        </w:rPr>
        <w:t xml:space="preserve">. </w:t>
      </w:r>
      <w:r w:rsidRPr="00432F2B">
        <w:rPr>
          <w:rStyle w:val="StyleUnderline"/>
          <w:highlight w:val="yellow"/>
        </w:rPr>
        <w:t>Which in turn makes even more currently unimaginable space operations possible</w:t>
      </w:r>
      <w:r w:rsidRPr="00432F2B">
        <w:rPr>
          <w:rStyle w:val="StyleUnderline"/>
        </w:rPr>
        <w:t xml:space="preserve">, </w:t>
      </w:r>
      <w:r w:rsidRPr="00432F2B">
        <w:rPr>
          <w:rStyle w:val="StyleUnderline"/>
          <w:highlight w:val="yellow"/>
        </w:rPr>
        <w:t>including ones that could give the planet all the energy it needs to avert climate catastrophe</w:t>
      </w:r>
      <w:r w:rsidRPr="00432F2B">
        <w:rPr>
          <w:rStyle w:val="StyleUnderline"/>
        </w:rPr>
        <w:t>.</w:t>
      </w:r>
      <w:r w:rsidRPr="00432F2B">
        <w:rPr>
          <w:sz w:val="1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3" w:tgtFrame="_blank" w:history="1">
        <w:r w:rsidRPr="00432F2B">
          <w:rPr>
            <w:rStyle w:val="Hyperlink"/>
            <w:rFonts w:eastAsiaTheme="majorEastAsia"/>
            <w:sz w:val="12"/>
          </w:rPr>
          <w:t>a vast library of shared knowledge that people the world over would access via personal computers</w:t>
        </w:r>
      </w:hyperlink>
      <w:r w:rsidRPr="00432F2B">
        <w:rPr>
          <w:sz w:val="1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w:t>
      </w:r>
      <w:r w:rsidRPr="00432F2B">
        <w:rPr>
          <w:sz w:val="12"/>
        </w:rPr>
        <w:lastRenderedPageBreak/>
        <w:t xml:space="preserve">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4" w:tgtFrame="_blank" w:history="1">
        <w:r w:rsidRPr="00432F2B">
          <w:rPr>
            <w:rStyle w:val="Hyperlink"/>
            <w:rFonts w:eastAsiaTheme="majorEastAsia"/>
            <w:sz w:val="12"/>
          </w:rPr>
          <w:t>declared The Space Review</w:t>
        </w:r>
      </w:hyperlink>
      <w:r w:rsidRPr="00432F2B">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432F2B">
        <w:rPr>
          <w:rStyle w:val="StyleUnderline"/>
        </w:rPr>
        <w:t xml:space="preserve">Jeff </w:t>
      </w:r>
      <w:r w:rsidRPr="00432F2B">
        <w:rPr>
          <w:rStyle w:val="StyleUnderline"/>
          <w:highlight w:val="yellow"/>
        </w:rPr>
        <w:t>Bezos</w:t>
      </w:r>
      <w:r w:rsidRPr="00432F2B">
        <w:rPr>
          <w:rStyle w:val="StyleUnderline"/>
        </w:rPr>
        <w:t xml:space="preserve"> </w:t>
      </w:r>
      <w:r w:rsidRPr="00432F2B">
        <w:rPr>
          <w:rStyle w:val="StyleUnderline"/>
          <w:highlight w:val="yellow"/>
        </w:rPr>
        <w:t>and</w:t>
      </w:r>
      <w:r w:rsidRPr="00432F2B">
        <w:rPr>
          <w:rStyle w:val="StyleUnderline"/>
        </w:rPr>
        <w:t xml:space="preserve"> Elon </w:t>
      </w:r>
      <w:r w:rsidRPr="00432F2B">
        <w:rPr>
          <w:rStyle w:val="StyleUnderline"/>
          <w:highlight w:val="yellow"/>
        </w:rPr>
        <w:t>Musk</w:t>
      </w:r>
      <w:r w:rsidRPr="00432F2B">
        <w:rPr>
          <w:rStyle w:val="StyleUnderline"/>
        </w:rPr>
        <w:t>, respectively</w:t>
      </w:r>
      <w:r w:rsidRPr="00432F2B">
        <w:rPr>
          <w:rStyle w:val="StyleUnderline"/>
          <w:highlight w:val="yellow"/>
        </w:rPr>
        <w:t>, are working on the</w:t>
      </w:r>
      <w:r w:rsidRPr="00432F2B">
        <w:rPr>
          <w:rStyle w:val="StyleUnderline"/>
        </w:rPr>
        <w:t xml:space="preserve"> relatively </w:t>
      </w:r>
      <w:r w:rsidRPr="00432F2B">
        <w:rPr>
          <w:rStyle w:val="StyleUnderline"/>
          <w:highlight w:val="yellow"/>
        </w:rPr>
        <w:t>cheap reusable rockets asteroid pioneers will need</w:t>
      </w:r>
      <w:r w:rsidRPr="00432F2B">
        <w:rPr>
          <w:rStyle w:val="StyleUnderline"/>
        </w:rPr>
        <w:t>.</w:t>
      </w:r>
      <w:r w:rsidRPr="00432F2B">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432F2B">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5" w:tgtFrame="_blank" w:history="1">
        <w:r w:rsidRPr="00432F2B">
          <w:rPr>
            <w:rStyle w:val="StyleUnderline"/>
            <w:rFonts w:eastAsiaTheme="majorEastAsia"/>
          </w:rPr>
          <w:t>tiny hopping robot rovers</w:t>
        </w:r>
      </w:hyperlink>
      <w:r w:rsidRPr="00432F2B">
        <w:rPr>
          <w:rStyle w:val="StyleUnderline"/>
        </w:rPr>
        <w:t xml:space="preserve"> and a </w:t>
      </w:r>
      <w:hyperlink r:id="rId16" w:tgtFrame="_blank" w:history="1">
        <w:r w:rsidRPr="00432F2B">
          <w:rPr>
            <w:rStyle w:val="StyleUnderline"/>
            <w:rFonts w:eastAsiaTheme="majorEastAsia"/>
          </w:rPr>
          <w:t>small bomb</w:t>
        </w:r>
      </w:hyperlink>
      <w:r w:rsidRPr="00432F2B">
        <w:rPr>
          <w:rStyle w:val="StyleUnderline"/>
        </w:rPr>
        <w:t xml:space="preserve"> on its target; pictures of the small crater that resulted were released afterward</w:t>
      </w:r>
      <w:r w:rsidRPr="00432F2B">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7" w:tgtFrame="_blank" w:history="1">
        <w:r w:rsidRPr="00432F2B">
          <w:rPr>
            <w:rStyle w:val="Hyperlink"/>
            <w:rFonts w:eastAsiaTheme="majorEastAsia"/>
            <w:sz w:val="12"/>
          </w:rPr>
          <w:t>NASA has proved it in the lab</w:t>
        </w:r>
      </w:hyperlink>
      <w:r w:rsidRPr="00432F2B">
        <w:rPr>
          <w:sz w:val="1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432F2B">
        <w:rPr>
          <w:rStyle w:val="StyleUnderline"/>
          <w:highlight w:val="yellow"/>
        </w:rPr>
        <w:t>The possibility of private missions to asteroids,</w:t>
      </w:r>
      <w:r w:rsidRPr="00432F2B">
        <w:rPr>
          <w:rStyle w:val="StyleUnderline"/>
        </w:rPr>
        <w:t xml:space="preserve"> with or without a human crew, </w:t>
      </w:r>
      <w:r w:rsidRPr="00432F2B">
        <w:rPr>
          <w:rStyle w:val="StyleUnderline"/>
          <w:highlight w:val="yellow"/>
        </w:rPr>
        <w:t>is almost here</w:t>
      </w:r>
      <w:r w:rsidRPr="00432F2B">
        <w:rPr>
          <w:rStyle w:val="StyleUnderline"/>
        </w:rPr>
        <w:t>. Th</w:t>
      </w:r>
      <w:r w:rsidRPr="00432F2B">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18" w:tgtFrame="_blank" w:history="1">
        <w:r w:rsidRPr="00432F2B">
          <w:rPr>
            <w:rStyle w:val="Hyperlink"/>
            <w:rFonts w:eastAsiaTheme="majorEastAsia"/>
            <w:sz w:val="12"/>
          </w:rPr>
          <w:t>Daemon</w:t>
        </w:r>
      </w:hyperlink>
      <w:r w:rsidRPr="00432F2B">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9" w:tgtFrame="_blank" w:history="1">
        <w:r w:rsidRPr="00432F2B">
          <w:rPr>
            <w:rStyle w:val="Hyperlink"/>
            <w:rFonts w:eastAsiaTheme="majorEastAsia"/>
            <w:sz w:val="12"/>
          </w:rPr>
          <w:t>Delta-v</w:t>
        </w:r>
      </w:hyperlink>
      <w:r w:rsidRPr="00432F2B">
        <w:rPr>
          <w:sz w:val="1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0" w:tgtFrame="_blank" w:history="1">
        <w:r w:rsidRPr="00432F2B">
          <w:rPr>
            <w:rStyle w:val="Hyperlink"/>
            <w:rFonts w:eastAsiaTheme="majorEastAsia"/>
            <w:sz w:val="12"/>
          </w:rPr>
          <w:t>mountain of debt</w:t>
        </w:r>
      </w:hyperlink>
      <w:r w:rsidRPr="00432F2B">
        <w:rPr>
          <w:sz w:val="12"/>
        </w:rPr>
        <w:t xml:space="preserve">. It has to keep growing or it will implode, so we might as well take the majority of the industrial growth off-world where it can’t do any more harm to the biosphere.¶ Secondly, there’s the climate change fix. </w:t>
      </w:r>
      <w:r w:rsidRPr="00432F2B">
        <w:rPr>
          <w:rStyle w:val="StyleUnderline"/>
        </w:rPr>
        <w:t xml:space="preserve">Suarez sees </w:t>
      </w:r>
      <w:r w:rsidRPr="00432F2B">
        <w:rPr>
          <w:rStyle w:val="StyleUnderline"/>
          <w:highlight w:val="yellow"/>
        </w:rPr>
        <w:t>asteroid mining</w:t>
      </w:r>
      <w:r w:rsidRPr="00432F2B">
        <w:rPr>
          <w:rStyle w:val="StyleUnderline"/>
        </w:rPr>
        <w:t xml:space="preserve"> as </w:t>
      </w:r>
      <w:r w:rsidRPr="00432F2B">
        <w:rPr>
          <w:rStyle w:val="StyleUnderline"/>
          <w:highlight w:val="yellow"/>
        </w:rPr>
        <w:t xml:space="preserve">the only way we’re going to build </w:t>
      </w:r>
      <w:hyperlink r:id="rId21" w:tgtFrame="_blank" w:history="1">
        <w:r w:rsidRPr="00432F2B">
          <w:rPr>
            <w:rStyle w:val="StyleUnderline"/>
            <w:highlight w:val="yellow"/>
          </w:rPr>
          <w:t>solar power satellites</w:t>
        </w:r>
      </w:hyperlink>
      <w:r w:rsidRPr="00432F2B">
        <w:rPr>
          <w:rStyle w:val="StyleUnderline"/>
        </w:rPr>
        <w:t>.</w:t>
      </w:r>
      <w:r w:rsidRPr="00432F2B">
        <w:rPr>
          <w:sz w:val="12"/>
        </w:rPr>
        <w:t xml:space="preserve"> </w:t>
      </w:r>
      <w:r w:rsidRPr="00432F2B">
        <w:rPr>
          <w:rStyle w:val="StyleUnderline"/>
          <w:highlight w:val="yellow"/>
        </w:rPr>
        <w:t>Which</w:t>
      </w:r>
      <w:r w:rsidRPr="00432F2B">
        <w:rPr>
          <w:sz w:val="12"/>
        </w:rPr>
        <w:t xml:space="preserve">, as you </w:t>
      </w:r>
      <w:r w:rsidRPr="00432F2B">
        <w:rPr>
          <w:rStyle w:val="StyleUnderline"/>
        </w:rPr>
        <w:t xml:space="preserve">probably know, </w:t>
      </w:r>
      <w:r w:rsidRPr="00432F2B">
        <w:rPr>
          <w:rStyle w:val="StyleUnderline"/>
          <w:highlight w:val="yellow"/>
        </w:rPr>
        <w:t>is a form of uninterrupted solar power</w:t>
      </w:r>
      <w:r w:rsidRPr="00432F2B">
        <w:rPr>
          <w:rStyle w:val="StyleUnderline"/>
        </w:rPr>
        <w:t xml:space="preserve"> collection </w:t>
      </w:r>
      <w:r w:rsidRPr="00432F2B">
        <w:rPr>
          <w:rStyle w:val="StyleUnderline"/>
          <w:highlight w:val="yellow"/>
        </w:rPr>
        <w:t>that is</w:t>
      </w:r>
      <w:r w:rsidRPr="00432F2B">
        <w:rPr>
          <w:rStyle w:val="StyleUnderline"/>
        </w:rPr>
        <w:t xml:space="preserve"> theoretically </w:t>
      </w:r>
      <w:r w:rsidRPr="00432F2B">
        <w:rPr>
          <w:rStyle w:val="StyleUnderline"/>
          <w:highlight w:val="yellow"/>
        </w:rPr>
        <w:t>more effective</w:t>
      </w:r>
      <w:r w:rsidRPr="00432F2B">
        <w:rPr>
          <w:rStyle w:val="StyleUnderline"/>
        </w:rPr>
        <w:t xml:space="preserve">, inch for inch, </w:t>
      </w:r>
      <w:r w:rsidRPr="00432F2B">
        <w:rPr>
          <w:rStyle w:val="StyleUnderline"/>
          <w:highlight w:val="yellow"/>
        </w:rPr>
        <w:t>than any solar panels on Earth at high noon, but operating 24/</w:t>
      </w:r>
      <w:r w:rsidRPr="00432F2B">
        <w:rPr>
          <w:rStyle w:val="StyleUnderline"/>
        </w:rPr>
        <w:t>7.</w:t>
      </w:r>
      <w:r w:rsidRPr="00432F2B">
        <w:rPr>
          <w:sz w:val="12"/>
        </w:rPr>
        <w:t xml:space="preserve"> (In space, basically, it’s always double high noon). ¶ </w:t>
      </w:r>
      <w:r w:rsidRPr="00432F2B">
        <w:rPr>
          <w:rStyle w:val="StyleUnderline"/>
          <w:highlight w:val="yellow"/>
        </w:rPr>
        <w:t>The power collected is beamed back to</w:t>
      </w:r>
      <w:r w:rsidRPr="00432F2B">
        <w:rPr>
          <w:rStyle w:val="StyleUnderline"/>
        </w:rPr>
        <w:t xml:space="preserve"> large receptors on </w:t>
      </w:r>
      <w:r w:rsidRPr="00432F2B">
        <w:rPr>
          <w:rStyle w:val="StyleUnderline"/>
          <w:highlight w:val="yellow"/>
        </w:rPr>
        <w:t>Earth</w:t>
      </w:r>
      <w:r w:rsidRPr="00432F2B">
        <w:rPr>
          <w:rStyle w:val="StyleUnderline"/>
        </w:rPr>
        <w:t xml:space="preserve"> with large, low-power microwaves, which researchers think will be harmless enough to let humans and animals pass through the beam. </w:t>
      </w:r>
      <w:r w:rsidRPr="00432F2B">
        <w:rPr>
          <w:rStyle w:val="StyleUnderline"/>
          <w:highlight w:val="yellow"/>
        </w:rPr>
        <w:t>A space solar power array</w:t>
      </w:r>
      <w:r w:rsidRPr="00432F2B">
        <w:rPr>
          <w:rStyle w:val="StyleUnderline"/>
        </w:rPr>
        <w:t xml:space="preserve"> like </w:t>
      </w:r>
      <w:hyperlink r:id="rId22" w:anchor="2d3f78a54386" w:tgtFrame="_blank" w:history="1">
        <w:r w:rsidRPr="00432F2B">
          <w:rPr>
            <w:rStyle w:val="StyleUnderline"/>
            <w:rFonts w:eastAsiaTheme="majorEastAsia"/>
          </w:rPr>
          <w:t>the one China is said to be working on</w:t>
        </w:r>
      </w:hyperlink>
      <w:r w:rsidRPr="00432F2B">
        <w:rPr>
          <w:rStyle w:val="StyleUnderline"/>
        </w:rPr>
        <w:t xml:space="preserve"> </w:t>
      </w:r>
      <w:r w:rsidRPr="00432F2B">
        <w:rPr>
          <w:rStyle w:val="StyleUnderline"/>
          <w:highlight w:val="yellow"/>
        </w:rPr>
        <w:t>could reliably supply</w:t>
      </w:r>
      <w:r w:rsidRPr="00432F2B">
        <w:rPr>
          <w:rStyle w:val="StyleUnderline"/>
        </w:rPr>
        <w:t xml:space="preserve"> 2,000 gigawatts — or </w:t>
      </w:r>
      <w:r w:rsidRPr="00432F2B">
        <w:rPr>
          <w:rStyle w:val="StyleUnderline"/>
          <w:highlight w:val="yellow"/>
        </w:rPr>
        <w:t>over 1,000 times more power than the largest solar farm currently in existence</w:t>
      </w:r>
      <w:r w:rsidRPr="00432F2B">
        <w:rPr>
          <w:sz w:val="12"/>
        </w:rPr>
        <w:t xml:space="preserve">. ¶ </w:t>
      </w:r>
      <w:r w:rsidRPr="00432F2B">
        <w:rPr>
          <w:rStyle w:val="StyleUnderline"/>
        </w:rPr>
        <w:t>“</w:t>
      </w:r>
      <w:r w:rsidRPr="00432F2B">
        <w:rPr>
          <w:rStyle w:val="StyleUnderline"/>
          <w:highlight w:val="yellow"/>
        </w:rPr>
        <w:t>We're looking at a 20-year window to completely replace human civilization's power infrastructure</w:t>
      </w:r>
      <w:r w:rsidRPr="00432F2B">
        <w:rPr>
          <w:sz w:val="12"/>
        </w:rPr>
        <w:t xml:space="preserve">,” Suarez told me, citing the report of the Intergovernmental Panel on Climate Change on the coming catastrophe. Solar satellite technology “has existed since the 1970s. </w:t>
      </w:r>
      <w:r w:rsidRPr="00432F2B">
        <w:rPr>
          <w:rStyle w:val="StyleUnderline"/>
          <w:highlight w:val="yellow"/>
        </w:rPr>
        <w:t>What we were missing is millions of tons of construction materials in orbit. Asteroid mining can place it there</w:t>
      </w:r>
      <w:r w:rsidRPr="00432F2B">
        <w:rPr>
          <w:rStyle w:val="StyleUnderline"/>
        </w:rPr>
        <w:t>.”¶</w:t>
      </w:r>
      <w:r w:rsidRPr="00432F2B">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432F2B">
        <w:rPr>
          <w:rStyle w:val="StyleUnderline"/>
        </w:rPr>
        <w:t xml:space="preserve">Big pharma, to take one controversial industry, would </w:t>
      </w:r>
      <w:hyperlink r:id="rId23" w:tgtFrame="_blank" w:history="1">
        <w:r w:rsidRPr="00432F2B">
          <w:rPr>
            <w:rStyle w:val="StyleUnderline"/>
            <w:rFonts w:eastAsiaTheme="majorEastAsia"/>
          </w:rPr>
          <w:t>benefit by taking its manufacturing off-world</w:t>
        </w:r>
      </w:hyperlink>
      <w:r w:rsidRPr="00432F2B">
        <w:rPr>
          <w:rStyle w:val="StyleUnderline"/>
        </w:rPr>
        <w:t xml:space="preserve">. The molecular structure of many chemicals grows better in microgravity.¶ </w:t>
      </w:r>
      <w:r w:rsidRPr="00432F2B">
        <w:rPr>
          <w:sz w:val="12"/>
        </w:rPr>
        <w:t xml:space="preserve">The expectation is that a lot of these space businesses — and all the orbital infrastructure designed to support them — will be automated, controlled remotely via telepresence, and monitored by AI. But Suarez is adamant </w:t>
      </w:r>
      <w:r w:rsidRPr="00432F2B">
        <w:rPr>
          <w:rStyle w:val="StyleUnderline"/>
        </w:rPr>
        <w:t xml:space="preserve">that thousands if not millions of actual human workers will thrive in the space economy, even as robots take their jobs in old industries back on Earth.¶ </w:t>
      </w:r>
      <w:r w:rsidRPr="00432F2B">
        <w:rPr>
          <w:sz w:val="1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432F2B">
        <w:rPr>
          <w:rStyle w:val="StyleUnderline"/>
        </w:rPr>
        <w:t>Which is another way startups back on Earth will get rich in the new economy: designing and building those robots, the nearest thing to selling picks and shovels to prospectors in the space gold rush. Thousands of humans in space at any one time will also require the design and construction of stations that spin to create artificial gravity</w:t>
      </w:r>
      <w:r w:rsidRPr="00432F2B">
        <w:rPr>
          <w:sz w:val="12"/>
        </w:rPr>
        <w:t xml:space="preserve">. Again, this isn’t a great stretch: Using centrifugal force to simulate gravity in space was first proposed by scientists in the 19th century. NASA has had workable designs for spinning cislunar habitats called </w:t>
      </w:r>
      <w:hyperlink r:id="rId24" w:tgtFrame="_blank" w:history="1">
        <w:r w:rsidRPr="00432F2B">
          <w:rPr>
            <w:rStyle w:val="Hyperlink"/>
            <w:rFonts w:eastAsiaTheme="majorEastAsia"/>
            <w:sz w:val="12"/>
          </w:rPr>
          <w:t>O’Neill cylinders</w:t>
        </w:r>
      </w:hyperlink>
      <w:r w:rsidRPr="00432F2B">
        <w:rPr>
          <w:sz w:val="12"/>
        </w:rPr>
        <w:t xml:space="preserve"> since the 1970s. We just haven’t funded them. ¶ But the trillionaires clearly will.¶ In short, Suarez has carefully laid out a vision of the orbital economy that offers something for everyone in our </w:t>
      </w:r>
      <w:r w:rsidRPr="00432F2B">
        <w:rPr>
          <w:sz w:val="12"/>
        </w:rPr>
        <w:lastRenderedPageBreak/>
        <w:t xml:space="preserve">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432F2B">
        <w:rPr>
          <w:rStyle w:val="StyleUnderline"/>
          <w:highlight w:val="yellow"/>
        </w:rPr>
        <w:t>For those who worry about asteroids that could wipe out civilization</w:t>
      </w:r>
      <w:r w:rsidRPr="00432F2B">
        <w:rPr>
          <w:rStyle w:val="StyleUnderline"/>
        </w:rPr>
        <w:t xml:space="preserve"> — though luckily, </w:t>
      </w:r>
      <w:hyperlink r:id="rId25" w:tgtFrame="_blank" w:history="1">
        <w:r w:rsidRPr="00432F2B">
          <w:rPr>
            <w:rStyle w:val="StyleUnderline"/>
            <w:rFonts w:eastAsiaTheme="majorEastAsia"/>
          </w:rPr>
          <w:t>this isn't likely to happen any time soon</w:t>
        </w:r>
      </w:hyperlink>
      <w:r w:rsidRPr="00432F2B">
        <w:rPr>
          <w:rStyle w:val="StyleUnderline"/>
        </w:rPr>
        <w:t xml:space="preserve"> — </w:t>
      </w:r>
      <w:r w:rsidRPr="00432F2B">
        <w:rPr>
          <w:rStyle w:val="StyleUnderline"/>
          <w:highlight w:val="yellow"/>
        </w:rPr>
        <w:t>here is a way for humanity to get proficient in moving them out of the way, fast</w:t>
      </w:r>
      <w:r w:rsidRPr="00432F2B">
        <w:rPr>
          <w:rStyle w:val="StyleUnderline"/>
        </w:rPr>
        <w:t xml:space="preserve">. Indeed, </w:t>
      </w:r>
      <w:r w:rsidRPr="00432F2B">
        <w:rPr>
          <w:rStyle w:val="StyleUnderline"/>
          <w:highlight w:val="yellow"/>
        </w:rPr>
        <w:t xml:space="preserve">the National Space Society has offered </w:t>
      </w:r>
      <w:hyperlink r:id="rId26" w:tgtFrame="_blank" w:history="1">
        <w:r w:rsidRPr="00432F2B">
          <w:rPr>
            <w:rStyle w:val="StyleUnderline"/>
            <w:rFonts w:eastAsiaTheme="majorEastAsia"/>
            <w:highlight w:val="yellow"/>
          </w:rPr>
          <w:t>a proposal</w:t>
        </w:r>
      </w:hyperlink>
      <w:r w:rsidRPr="00432F2B">
        <w:rPr>
          <w:rStyle w:val="StyleUnderline"/>
          <w:highlight w:val="yellow"/>
        </w:rPr>
        <w:t xml:space="preserve"> to capture the asteroid Aphosi</w:t>
      </w:r>
      <w:r w:rsidRPr="00432F2B">
        <w:rPr>
          <w:rStyle w:val="StyleUnderline"/>
        </w:rPr>
        <w:t xml:space="preserve">s (which is set to miss Earth in the year 2029, but </w:t>
      </w:r>
      <w:hyperlink r:id="rId27" w:tgtFrame="_blank" w:history="1">
        <w:r w:rsidRPr="00432F2B">
          <w:rPr>
            <w:rStyle w:val="StyleUnderline"/>
            <w:rFonts w:eastAsiaTheme="majorEastAsia"/>
          </w:rPr>
          <w:t>not by a very comfortable margin</w:t>
        </w:r>
      </w:hyperlink>
      <w:r w:rsidRPr="00432F2B">
        <w:rPr>
          <w:rStyle w:val="StyleUnderline"/>
        </w:rPr>
        <w:t xml:space="preserve">), </w:t>
      </w:r>
      <w:r w:rsidRPr="00432F2B">
        <w:rPr>
          <w:rStyle w:val="StyleUnderline"/>
          <w:highlight w:val="yellow"/>
        </w:rPr>
        <w:t>keep it in orbit, and turn it into 150 small solar-power satellites,</w:t>
      </w:r>
      <w:r w:rsidRPr="00432F2B">
        <w:rPr>
          <w:rStyle w:val="StyleUnderline"/>
        </w:rPr>
        <w:t xml:space="preserve"> as a proof of concept.</w:t>
      </w:r>
      <w:r w:rsidRPr="00432F2B">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8" w:tgtFrame="_blank" w:history="1">
        <w:r w:rsidRPr="00432F2B">
          <w:rPr>
            <w:rStyle w:val="Hyperlink"/>
            <w:rFonts w:eastAsiaTheme="majorEastAsia"/>
            <w:sz w:val="12"/>
          </w:rPr>
          <w:t>distant planet made entirely of diamond</w:t>
        </w:r>
      </w:hyperlink>
      <w:r w:rsidRPr="00432F2B">
        <w:rPr>
          <w:sz w:val="1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29" w:tgtFrame="_blank" w:history="1">
        <w:r w:rsidRPr="00432F2B">
          <w:rPr>
            <w:rStyle w:val="Hyperlink"/>
            <w:rFonts w:eastAsiaTheme="majorEastAsia"/>
            <w:sz w:val="12"/>
          </w:rPr>
          <w:t>Neil deGrasse Tyson believes that the first trillionaire will be an asteroid mining mogul</w:t>
        </w:r>
      </w:hyperlink>
      <w:r w:rsidRPr="00432F2B">
        <w:rPr>
          <w:sz w:val="1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432F2B">
        <w:rPr>
          <w:rStyle w:val="StyleUnderline"/>
        </w:rPr>
        <w:t xml:space="preserve">, this is exactly the version of capitalism humanity has needed all along: the kind where there is no ecosystem to destroy, no marginalized group to make miserable. </w:t>
      </w:r>
      <w:r w:rsidRPr="00432F2B">
        <w:rPr>
          <w:sz w:val="12"/>
        </w:rPr>
        <w:t>A safe, dead space where capitalism’s most enthusiastic pioneers can go nuts to their hearts’ content, so long as they clean up their space junk. ¶ (</w:t>
      </w:r>
      <w:hyperlink r:id="rId30" w:tgtFrame="_blank" w:history="1">
        <w:r w:rsidRPr="00432F2B">
          <w:rPr>
            <w:rStyle w:val="Hyperlink"/>
            <w:rFonts w:eastAsiaTheme="majorEastAsia"/>
            <w:sz w:val="12"/>
          </w:rPr>
          <w:t>Space junk</w:t>
        </w:r>
      </w:hyperlink>
      <w:r w:rsidRPr="00432F2B">
        <w:rPr>
          <w:sz w:val="12"/>
        </w:rPr>
        <w:t xml:space="preserve"> is a real problem in orbital space because it has thousands of vulnerable satellites clustered closely together around our little blue rock. The vast emptiness of cislunar space, not so much.)¶ </w:t>
      </w:r>
      <w:r w:rsidRPr="00432F2B">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432F2B">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6F95E711" w14:textId="77777777" w:rsidR="00426AC3" w:rsidRPr="00432F2B" w:rsidRDefault="00426AC3" w:rsidP="00426AC3">
      <w:pPr>
        <w:pStyle w:val="Heading4"/>
        <w:rPr>
          <w:rFonts w:cs="Calibri"/>
        </w:rPr>
      </w:pPr>
      <w:r w:rsidRPr="00432F2B">
        <w:rPr>
          <w:rFonts w:cs="Calibri"/>
        </w:rPr>
        <w:t>Warming causes extinction.</w:t>
      </w:r>
    </w:p>
    <w:p w14:paraId="64CE6D30" w14:textId="77777777" w:rsidR="00426AC3" w:rsidRPr="00432F2B" w:rsidRDefault="00426AC3" w:rsidP="00426AC3">
      <w:r w:rsidRPr="00432F2B">
        <w:t xml:space="preserve">Bill </w:t>
      </w:r>
      <w:r w:rsidRPr="00432F2B">
        <w:rPr>
          <w:rStyle w:val="Style13ptBold"/>
        </w:rPr>
        <w:t>McKibben 19</w:t>
      </w:r>
      <w:r w:rsidRPr="00432F2B">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00432F2B">
        <w:rPr>
          <w:rStyle w:val="StyleUnderline"/>
        </w:rPr>
        <w:t xml:space="preserve">This Is </w:t>
      </w:r>
      <w:r w:rsidRPr="00432F2B">
        <w:rPr>
          <w:rStyle w:val="StyleUnderline"/>
          <w:highlight w:val="green"/>
        </w:rPr>
        <w:t xml:space="preserve">How </w:t>
      </w:r>
      <w:r w:rsidRPr="00432F2B">
        <w:rPr>
          <w:rStyle w:val="Emphasis"/>
          <w:highlight w:val="green"/>
        </w:rPr>
        <w:t>Human Extinction</w:t>
      </w:r>
      <w:r w:rsidRPr="00432F2B">
        <w:rPr>
          <w:rStyle w:val="StyleUnderline"/>
        </w:rPr>
        <w:t xml:space="preserve"> Could </w:t>
      </w:r>
      <w:r w:rsidRPr="00432F2B">
        <w:rPr>
          <w:rStyle w:val="StyleUnderline"/>
          <w:highlight w:val="green"/>
        </w:rPr>
        <w:t>Play Out</w:t>
      </w:r>
      <w:r w:rsidRPr="00432F2B">
        <w:t>." Rolling Stone. 4-9-2019. https://www.rollingstone.com/politics/politics-features/bill-mckibben-falter-climate-change-817310/</w:t>
      </w:r>
    </w:p>
    <w:p w14:paraId="5E3FA792" w14:textId="77777777" w:rsidR="00426AC3" w:rsidRPr="00432F2B" w:rsidRDefault="00426AC3" w:rsidP="00426AC3">
      <w:pPr>
        <w:rPr>
          <w:sz w:val="16"/>
        </w:rPr>
      </w:pPr>
      <w:r w:rsidRPr="00432F2B">
        <w:rPr>
          <w:sz w:val="16"/>
        </w:rPr>
        <w:t xml:space="preserve">Oh, </w:t>
      </w:r>
      <w:r w:rsidRPr="00432F2B">
        <w:rPr>
          <w:rStyle w:val="StyleUnderline"/>
        </w:rPr>
        <w:t xml:space="preserve">it could get </w:t>
      </w:r>
      <w:r w:rsidRPr="00432F2B">
        <w:rPr>
          <w:rStyle w:val="Emphasis"/>
        </w:rPr>
        <w:t>very bad</w:t>
      </w:r>
      <w:r w:rsidRPr="00432F2B">
        <w:rPr>
          <w:sz w:val="16"/>
        </w:rPr>
        <w:t xml:space="preserve">. In 2015, </w:t>
      </w:r>
      <w:r w:rsidRPr="00432F2B">
        <w:rPr>
          <w:rStyle w:val="StyleUnderline"/>
        </w:rPr>
        <w:t xml:space="preserve">a study in the Journal of Mathematical Biology pointed out that if the world’s </w:t>
      </w:r>
      <w:r w:rsidRPr="00432F2B">
        <w:rPr>
          <w:rStyle w:val="Emphasis"/>
          <w:highlight w:val="green"/>
        </w:rPr>
        <w:t>oceans</w:t>
      </w:r>
      <w:r w:rsidRPr="00432F2B">
        <w:rPr>
          <w:rStyle w:val="StyleUnderline"/>
          <w:highlight w:val="green"/>
        </w:rPr>
        <w:t xml:space="preserve"> kept warming</w:t>
      </w:r>
      <w:r w:rsidRPr="00432F2B">
        <w:rPr>
          <w:rStyle w:val="StyleUnderline"/>
        </w:rPr>
        <w:t>, by 2100 they might become hot enough to “</w:t>
      </w:r>
      <w:r w:rsidRPr="00432F2B">
        <w:rPr>
          <w:rStyle w:val="Emphasis"/>
          <w:highlight w:val="green"/>
        </w:rPr>
        <w:t>stop oxygen production</w:t>
      </w:r>
      <w:r w:rsidRPr="00432F2B">
        <w:rPr>
          <w:rStyle w:val="StyleUnderline"/>
        </w:rPr>
        <w:t xml:space="preserve"> by </w:t>
      </w:r>
      <w:r w:rsidRPr="00432F2B">
        <w:rPr>
          <w:rStyle w:val="Emphasis"/>
        </w:rPr>
        <w:t>phyto-plankton</w:t>
      </w:r>
      <w:r w:rsidRPr="00432F2B">
        <w:rPr>
          <w:rStyle w:val="StyleUnderline"/>
        </w:rPr>
        <w:t xml:space="preserve"> by </w:t>
      </w:r>
      <w:r w:rsidRPr="00432F2B">
        <w:rPr>
          <w:rStyle w:val="StyleUnderline"/>
          <w:highlight w:val="green"/>
        </w:rPr>
        <w:t>disrupting</w:t>
      </w:r>
      <w:r w:rsidRPr="00432F2B">
        <w:rPr>
          <w:rStyle w:val="StyleUnderline"/>
        </w:rPr>
        <w:t xml:space="preserve"> the process of photosynthesis.”</w:t>
      </w:r>
      <w:r w:rsidRPr="00432F2B">
        <w:rPr>
          <w:sz w:val="16"/>
        </w:rPr>
        <w:t xml:space="preserve"> </w:t>
      </w:r>
      <w:r w:rsidRPr="00432F2B">
        <w:rPr>
          <w:rStyle w:val="StyleUnderline"/>
        </w:rPr>
        <w:t xml:space="preserve">Given that </w:t>
      </w:r>
      <w:r w:rsidRPr="00432F2B">
        <w:rPr>
          <w:rStyle w:val="Emphasis"/>
          <w:highlight w:val="green"/>
        </w:rPr>
        <w:t>two-thirds</w:t>
      </w:r>
      <w:r w:rsidRPr="00432F2B">
        <w:rPr>
          <w:rStyle w:val="StyleUnderline"/>
          <w:highlight w:val="green"/>
        </w:rPr>
        <w:t xml:space="preserve"> of</w:t>
      </w:r>
      <w:r w:rsidRPr="00432F2B">
        <w:rPr>
          <w:rStyle w:val="StyleUnderline"/>
        </w:rPr>
        <w:t xml:space="preserve"> the </w:t>
      </w:r>
      <w:r w:rsidRPr="00432F2B">
        <w:rPr>
          <w:rStyle w:val="Emphasis"/>
        </w:rPr>
        <w:t xml:space="preserve">Earth’s </w:t>
      </w:r>
      <w:r w:rsidRPr="00432F2B">
        <w:rPr>
          <w:rStyle w:val="Emphasis"/>
          <w:highlight w:val="green"/>
        </w:rPr>
        <w:t>oxygen</w:t>
      </w:r>
      <w:r w:rsidRPr="00432F2B">
        <w:rPr>
          <w:rStyle w:val="StyleUnderline"/>
        </w:rPr>
        <w:t xml:space="preserve"> comes from phytoplankton, that would “likely result in the </w:t>
      </w:r>
      <w:r w:rsidRPr="00432F2B">
        <w:rPr>
          <w:rStyle w:val="Emphasis"/>
          <w:highlight w:val="green"/>
        </w:rPr>
        <w:t>mass mortality of</w:t>
      </w:r>
      <w:r w:rsidRPr="00432F2B">
        <w:rPr>
          <w:rStyle w:val="Emphasis"/>
        </w:rPr>
        <w:t xml:space="preserve"> animals and </w:t>
      </w:r>
      <w:r w:rsidRPr="00432F2B">
        <w:rPr>
          <w:rStyle w:val="Emphasis"/>
          <w:highlight w:val="green"/>
        </w:rPr>
        <w:t>humans</w:t>
      </w:r>
      <w:r w:rsidRPr="00432F2B">
        <w:rPr>
          <w:sz w:val="16"/>
        </w:rPr>
        <w:t>.”</w:t>
      </w:r>
      <w:r w:rsidRPr="00432F2B">
        <w:rPr>
          <w:rStyle w:val="Emphasis"/>
        </w:rPr>
        <w:t xml:space="preserve"> </w:t>
      </w:r>
      <w:r w:rsidRPr="00432F2B">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32F2B">
        <w:rPr>
          <w:rStyle w:val="Emphasis"/>
          <w:highlight w:val="green"/>
        </w:rPr>
        <w:t>permafrost</w:t>
      </w:r>
      <w:r w:rsidRPr="00432F2B">
        <w:rPr>
          <w:rStyle w:val="StyleUnderline"/>
        </w:rPr>
        <w:t xml:space="preserve"> is a “very good </w:t>
      </w:r>
      <w:r w:rsidRPr="00432F2B">
        <w:rPr>
          <w:rStyle w:val="StyleUnderline"/>
          <w:highlight w:val="green"/>
        </w:rPr>
        <w:t>preserve</w:t>
      </w:r>
      <w:r w:rsidRPr="00432F2B">
        <w:rPr>
          <w:rStyle w:val="StyleUnderline"/>
        </w:rPr>
        <w:t xml:space="preserve">r of </w:t>
      </w:r>
      <w:r w:rsidRPr="00432F2B">
        <w:rPr>
          <w:rStyle w:val="Emphasis"/>
          <w:highlight w:val="green"/>
        </w:rPr>
        <w:t>microbes</w:t>
      </w:r>
      <w:r w:rsidRPr="00432F2B">
        <w:rPr>
          <w:rStyle w:val="StyleUnderline"/>
          <w:highlight w:val="green"/>
        </w:rPr>
        <w:t xml:space="preserve"> and </w:t>
      </w:r>
      <w:r w:rsidRPr="00432F2B">
        <w:rPr>
          <w:rStyle w:val="Emphasis"/>
          <w:highlight w:val="green"/>
        </w:rPr>
        <w:t>viruses</w:t>
      </w:r>
      <w:r w:rsidRPr="00432F2B">
        <w:rPr>
          <w:sz w:val="16"/>
        </w:rPr>
        <w:t xml:space="preserve">, </w:t>
      </w:r>
      <w:r w:rsidRPr="00432F2B">
        <w:rPr>
          <w:rStyle w:val="StyleUnderline"/>
        </w:rPr>
        <w:t>because it is cold, there is no oxygen, and it is dark</w:t>
      </w:r>
      <w:r w:rsidRPr="00432F2B">
        <w:rPr>
          <w:sz w:val="16"/>
        </w:rPr>
        <w:t xml:space="preserve">” — scientists have managed to revive an eight-million-year-old bacterium they found beneath the surface of a glacier. Researchers believe </w:t>
      </w:r>
      <w:r w:rsidRPr="00432F2B">
        <w:rPr>
          <w:rStyle w:val="StyleUnderline"/>
        </w:rPr>
        <w:t xml:space="preserve">there are </w:t>
      </w:r>
      <w:r w:rsidRPr="00432F2B">
        <w:rPr>
          <w:rStyle w:val="StyleUnderline"/>
          <w:highlight w:val="green"/>
        </w:rPr>
        <w:t>fragments of</w:t>
      </w:r>
      <w:r w:rsidRPr="00432F2B">
        <w:rPr>
          <w:rStyle w:val="StyleUnderline"/>
        </w:rPr>
        <w:t xml:space="preserve"> the </w:t>
      </w:r>
      <w:r w:rsidRPr="00432F2B">
        <w:rPr>
          <w:rStyle w:val="Emphasis"/>
          <w:highlight w:val="green"/>
        </w:rPr>
        <w:t>Spanish flu</w:t>
      </w:r>
      <w:r w:rsidRPr="00432F2B">
        <w:rPr>
          <w:rStyle w:val="Emphasis"/>
        </w:rPr>
        <w:t xml:space="preserve"> virus</w:t>
      </w:r>
      <w:r w:rsidRPr="00432F2B">
        <w:rPr>
          <w:sz w:val="16"/>
        </w:rPr>
        <w:t xml:space="preserve">, </w:t>
      </w:r>
      <w:r w:rsidRPr="00432F2B">
        <w:rPr>
          <w:rStyle w:val="Emphasis"/>
          <w:highlight w:val="green"/>
        </w:rPr>
        <w:t>smallpox</w:t>
      </w:r>
      <w:r w:rsidRPr="00432F2B">
        <w:rPr>
          <w:sz w:val="16"/>
        </w:rPr>
        <w:t xml:space="preserve">, </w:t>
      </w:r>
      <w:r w:rsidRPr="00432F2B">
        <w:rPr>
          <w:rStyle w:val="StyleUnderline"/>
        </w:rPr>
        <w:t xml:space="preserve">and </w:t>
      </w:r>
      <w:r w:rsidRPr="00432F2B">
        <w:rPr>
          <w:rStyle w:val="Emphasis"/>
        </w:rPr>
        <w:t xml:space="preserve">bubonic </w:t>
      </w:r>
      <w:r w:rsidRPr="00432F2B">
        <w:rPr>
          <w:rStyle w:val="Emphasis"/>
          <w:highlight w:val="green"/>
        </w:rPr>
        <w:t>plague</w:t>
      </w:r>
      <w:r w:rsidRPr="00432F2B">
        <w:rPr>
          <w:sz w:val="16"/>
        </w:rPr>
        <w:t xml:space="preserve"> </w:t>
      </w:r>
      <w:r w:rsidRPr="00432F2B">
        <w:rPr>
          <w:rStyle w:val="StyleUnderline"/>
        </w:rPr>
        <w:t>buried in Siberia and Alaska</w:t>
      </w:r>
      <w:r w:rsidRPr="00432F2B">
        <w:rPr>
          <w:sz w:val="16"/>
        </w:rPr>
        <w:t xml:space="preserve">. Or consider this: </w:t>
      </w:r>
      <w:r w:rsidRPr="00432F2B">
        <w:rPr>
          <w:rStyle w:val="StyleUnderline"/>
        </w:rPr>
        <w:t xml:space="preserve">as </w:t>
      </w:r>
      <w:r w:rsidRPr="00432F2B">
        <w:rPr>
          <w:rStyle w:val="StyleUnderline"/>
          <w:highlight w:val="green"/>
        </w:rPr>
        <w:t>ice sheets melt</w:t>
      </w:r>
      <w:r w:rsidRPr="00432F2B">
        <w:rPr>
          <w:rStyle w:val="StyleUnderline"/>
        </w:rPr>
        <w:t xml:space="preserve">, they take weight off land, and that can </w:t>
      </w:r>
      <w:r w:rsidRPr="00432F2B">
        <w:rPr>
          <w:rStyle w:val="Emphasis"/>
          <w:highlight w:val="green"/>
        </w:rPr>
        <w:t>trigger earthquakes</w:t>
      </w:r>
      <w:r w:rsidRPr="00432F2B">
        <w:rPr>
          <w:sz w:val="16"/>
        </w:rPr>
        <w:t xml:space="preserve"> — seismic activity is already increasing in Greenland and Alaska. Meanwhile, the added weight of the new seawater starts to bend the Earth’s crust. “</w:t>
      </w:r>
      <w:r w:rsidRPr="00432F2B">
        <w:rPr>
          <w:rStyle w:val="StyleUnderline"/>
        </w:rPr>
        <w:t xml:space="preserve">That will give you a </w:t>
      </w:r>
      <w:r w:rsidRPr="00432F2B">
        <w:rPr>
          <w:rStyle w:val="Emphasis"/>
        </w:rPr>
        <w:t xml:space="preserve">massive </w:t>
      </w:r>
      <w:r w:rsidRPr="00432F2B">
        <w:rPr>
          <w:rStyle w:val="Emphasis"/>
          <w:highlight w:val="green"/>
        </w:rPr>
        <w:t>increase</w:t>
      </w:r>
      <w:r w:rsidRPr="00432F2B">
        <w:rPr>
          <w:rStyle w:val="Emphasis"/>
        </w:rPr>
        <w:t xml:space="preserve"> in </w:t>
      </w:r>
      <w:r w:rsidRPr="00432F2B">
        <w:rPr>
          <w:rStyle w:val="Emphasis"/>
          <w:highlight w:val="green"/>
        </w:rPr>
        <w:t>volcanic activity</w:t>
      </w:r>
      <w:r w:rsidRPr="00432F2B">
        <w:rPr>
          <w:sz w:val="16"/>
        </w:rPr>
        <w:t xml:space="preserve">. </w:t>
      </w:r>
      <w:r w:rsidRPr="00432F2B">
        <w:rPr>
          <w:rStyle w:val="StyleUnderline"/>
        </w:rPr>
        <w:t>It’ll activate faults to create earthquakes, submarine landslides, tsunamis</w:t>
      </w:r>
      <w:r w:rsidRPr="00432F2B">
        <w:rPr>
          <w:sz w:val="16"/>
        </w:rPr>
        <w:t xml:space="preserve">, the </w:t>
      </w:r>
      <w:r w:rsidRPr="00432F2B">
        <w:rPr>
          <w:sz w:val="16"/>
        </w:rPr>
        <w:lastRenderedPageBreak/>
        <w:t>whole lot,” explained the director of University College London’s Hazard Centre. Such a landslide happened in Scandinavia about eight thousand years ago, as the last Ice Age retreated and a Kentucky-size section of Norway’s continental shelf gave way, “</w:t>
      </w:r>
      <w:r w:rsidRPr="00432F2B">
        <w:rPr>
          <w:rStyle w:val="StyleUnderline"/>
        </w:rPr>
        <w:t xml:space="preserve">plummeting down to the abyssal plain and creating a series of </w:t>
      </w:r>
      <w:r w:rsidRPr="00432F2B">
        <w:rPr>
          <w:rStyle w:val="Emphasis"/>
        </w:rPr>
        <w:t>titanic waves</w:t>
      </w:r>
      <w:r w:rsidRPr="00432F2B">
        <w:rPr>
          <w:rStyle w:val="StyleUnderline"/>
        </w:rPr>
        <w:t xml:space="preserve"> that roared forth with a vengeance</w:t>
      </w:r>
      <w:r w:rsidRPr="00432F2B">
        <w:rPr>
          <w:sz w:val="16"/>
        </w:rPr>
        <w:t xml:space="preserve">,” </w:t>
      </w:r>
      <w:r w:rsidRPr="00432F2B">
        <w:rPr>
          <w:rStyle w:val="Emphasis"/>
          <w:highlight w:val="green"/>
        </w:rPr>
        <w:t>wiping all signs of life</w:t>
      </w:r>
      <w:r w:rsidRPr="00432F2B">
        <w:rPr>
          <w:sz w:val="16"/>
        </w:rPr>
        <w:t xml:space="preserve"> from coastal Norway to Greenland and “drowning the Wales-sized landmass that once connected Britain to the Netherlands, Denmark, and Germany.” When the waves hit the Shetlands, they were sixty-five feet high. </w:t>
      </w:r>
      <w:r w:rsidRPr="00432F2B">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32F2B">
        <w:rPr>
          <w:sz w:val="16"/>
        </w:rPr>
        <w:t>A 2017 study in Australia, home to some of the world’s highest-tech farming, found that “</w:t>
      </w:r>
      <w:r w:rsidRPr="00432F2B">
        <w:rPr>
          <w:rStyle w:val="Emphasis"/>
          <w:highlight w:val="green"/>
        </w:rPr>
        <w:t>wheat productivity</w:t>
      </w:r>
      <w:r w:rsidRPr="00432F2B">
        <w:rPr>
          <w:rStyle w:val="StyleUnderline"/>
        </w:rPr>
        <w:t xml:space="preserve"> has </w:t>
      </w:r>
      <w:r w:rsidRPr="00432F2B">
        <w:rPr>
          <w:rStyle w:val="Emphasis"/>
          <w:highlight w:val="green"/>
        </w:rPr>
        <w:t>flatlined</w:t>
      </w:r>
      <w:r w:rsidRPr="00432F2B">
        <w:rPr>
          <w:rStyle w:val="StyleUnderline"/>
        </w:rPr>
        <w:t xml:space="preserve"> as a </w:t>
      </w:r>
      <w:r w:rsidRPr="00432F2B">
        <w:rPr>
          <w:rStyle w:val="Emphasis"/>
        </w:rPr>
        <w:t>direct result of climate change</w:t>
      </w:r>
      <w:r w:rsidRPr="00432F2B">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32F2B">
        <w:rPr>
          <w:rStyle w:val="Emphasis"/>
          <w:highlight w:val="green"/>
        </w:rPr>
        <w:t>Corn is vulnerable</w:t>
      </w:r>
      <w:r w:rsidRPr="00432F2B">
        <w:rPr>
          <w:sz w:val="16"/>
        </w:rPr>
        <w:t xml:space="preserve"> </w:t>
      </w:r>
      <w:r w:rsidRPr="00432F2B">
        <w:rPr>
          <w:rStyle w:val="StyleUnderline"/>
        </w:rPr>
        <w:t xml:space="preserve">because even a week of high temperatures at the key moment can </w:t>
      </w:r>
      <w:r w:rsidRPr="00432F2B">
        <w:rPr>
          <w:rStyle w:val="Emphasis"/>
        </w:rPr>
        <w:t>keep it from fertilizing</w:t>
      </w:r>
      <w:r w:rsidRPr="00432F2B">
        <w:rPr>
          <w:sz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32F2B">
        <w:rPr>
          <w:rStyle w:val="StyleUnderline"/>
        </w:rPr>
        <w:t>Thirty years of data from the American Midwest show that heat waves affect the “vapor pressure deficit,” the difference between the water vapor in the sorghum leaf’s interior and that in the surrounding air</w:t>
      </w:r>
      <w:r w:rsidRPr="00432F2B">
        <w:rPr>
          <w:sz w:val="16"/>
        </w:rPr>
        <w:t xml:space="preserve">. </w:t>
      </w:r>
      <w:r w:rsidRPr="00432F2B">
        <w:rPr>
          <w:rStyle w:val="StyleUnderline"/>
        </w:rPr>
        <w:t>Hotter weather means the sorghum releases more moisture into the atmosphere</w:t>
      </w:r>
      <w:r w:rsidRPr="00432F2B">
        <w:rPr>
          <w:sz w:val="16"/>
        </w:rPr>
        <w:t xml:space="preserve">. </w:t>
      </w:r>
      <w:r w:rsidRPr="00432F2B">
        <w:rPr>
          <w:rStyle w:val="StyleUnderline"/>
        </w:rPr>
        <w:t>Warm the planet’s temperature by two degrees Celsius</w:t>
      </w:r>
      <w:r w:rsidRPr="00432F2B">
        <w:rPr>
          <w:sz w:val="16"/>
        </w:rPr>
        <w:t xml:space="preserve"> — which is, again, now the world’s goal — </w:t>
      </w:r>
      <w:r w:rsidRPr="00432F2B">
        <w:rPr>
          <w:rStyle w:val="StyleUnderline"/>
        </w:rPr>
        <w:t>and sorghum yields drop 17 percent</w:t>
      </w:r>
      <w:r w:rsidRPr="00432F2B">
        <w:rPr>
          <w:sz w:val="16"/>
        </w:rPr>
        <w:t xml:space="preserve">. </w:t>
      </w:r>
      <w:r w:rsidRPr="00432F2B">
        <w:rPr>
          <w:rStyle w:val="StyleUnderline"/>
        </w:rPr>
        <w:t>Warm it five degrees Celsius</w:t>
      </w:r>
      <w:r w:rsidRPr="00432F2B">
        <w:rPr>
          <w:sz w:val="16"/>
        </w:rPr>
        <w:t xml:space="preserve"> (nine degrees Fahrenheit), </w:t>
      </w:r>
      <w:r w:rsidRPr="00432F2B">
        <w:rPr>
          <w:rStyle w:val="StyleUnderline"/>
        </w:rPr>
        <w:t>and yields drop almost 60 percent</w:t>
      </w:r>
      <w:r w:rsidRPr="00432F2B">
        <w:rPr>
          <w:sz w:val="16"/>
        </w:rPr>
        <w:t xml:space="preserve">. It’s hard to imagine a topic duller than sorghum yields. It’s the precise opposite of clickbait. But </w:t>
      </w:r>
      <w:r w:rsidRPr="00432F2B">
        <w:rPr>
          <w:rStyle w:val="Emphasis"/>
        </w:rPr>
        <w:t>people have to eat</w:t>
      </w:r>
      <w:r w:rsidRPr="00432F2B">
        <w:rPr>
          <w:sz w:val="16"/>
        </w:rPr>
        <w:t xml:space="preserve">; in the human game, the single most important question is probably “What’s for dinner?” And when the answer is “Not much,” </w:t>
      </w:r>
      <w:r w:rsidRPr="00432F2B">
        <w:rPr>
          <w:rStyle w:val="StyleUnderline"/>
          <w:highlight w:val="green"/>
        </w:rPr>
        <w:t xml:space="preserve">things </w:t>
      </w:r>
      <w:r w:rsidRPr="00432F2B">
        <w:rPr>
          <w:rStyle w:val="Emphasis"/>
          <w:highlight w:val="green"/>
        </w:rPr>
        <w:t>deteriorate fast</w:t>
      </w:r>
      <w:r w:rsidRPr="00432F2B">
        <w:rPr>
          <w:sz w:val="16"/>
        </w:rPr>
        <w:t xml:space="preserve">. </w:t>
      </w:r>
      <w:r w:rsidRPr="00432F2B">
        <w:rPr>
          <w:rStyle w:val="StyleUnderline"/>
        </w:rPr>
        <w:t>In 2010 a severe heat wave hit Russia, and it wrecked the grain harvest, which led the Kremlin to ban exports</w:t>
      </w:r>
      <w:r w:rsidRPr="00432F2B">
        <w:rPr>
          <w:sz w:val="16"/>
        </w:rPr>
        <w:t xml:space="preserve">. </w:t>
      </w:r>
      <w:r w:rsidRPr="00432F2B">
        <w:rPr>
          <w:rStyle w:val="StyleUnderline"/>
        </w:rPr>
        <w:t xml:space="preserve">The global </w:t>
      </w:r>
      <w:r w:rsidRPr="00432F2B">
        <w:rPr>
          <w:rStyle w:val="Emphasis"/>
        </w:rPr>
        <w:t>price of wheat spiked</w:t>
      </w:r>
      <w:r w:rsidRPr="00432F2B">
        <w:rPr>
          <w:rStyle w:val="StyleUnderline"/>
        </w:rPr>
        <w:t xml:space="preserve">, and that helped </w:t>
      </w:r>
      <w:r w:rsidRPr="00432F2B">
        <w:rPr>
          <w:rStyle w:val="Emphasis"/>
        </w:rPr>
        <w:t>trigger the Arab Spring</w:t>
      </w:r>
      <w:r w:rsidRPr="00432F2B">
        <w:rPr>
          <w:sz w:val="16"/>
        </w:rPr>
        <w:t xml:space="preserve"> — </w:t>
      </w:r>
      <w:r w:rsidRPr="00432F2B">
        <w:rPr>
          <w:rStyle w:val="StyleUnderline"/>
        </w:rPr>
        <w:t>Egypt at the time was the largest wheat importer on the planet</w:t>
      </w:r>
      <w:r w:rsidRPr="00432F2B">
        <w:rPr>
          <w:sz w:val="16"/>
        </w:rPr>
        <w:t xml:space="preserve">. </w:t>
      </w:r>
      <w:r w:rsidRPr="00432F2B">
        <w:rPr>
          <w:rStyle w:val="StyleUnderline"/>
        </w:rPr>
        <w:t xml:space="preserve">That experience set academics and insurers to work gaming out what the next </w:t>
      </w:r>
      <w:r w:rsidRPr="00432F2B">
        <w:rPr>
          <w:rStyle w:val="Emphasis"/>
        </w:rPr>
        <w:t>food shock</w:t>
      </w:r>
      <w:r w:rsidRPr="00432F2B">
        <w:rPr>
          <w:rStyle w:val="StyleUnderline"/>
        </w:rPr>
        <w:t xml:space="preserve"> might look like</w:t>
      </w:r>
      <w:r w:rsidRPr="00432F2B">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32F2B">
        <w:rPr>
          <w:rStyle w:val="Emphasis"/>
          <w:highlight w:val="green"/>
        </w:rPr>
        <w:t>Food riots</w:t>
      </w:r>
      <w:r w:rsidRPr="00432F2B">
        <w:rPr>
          <w:rStyle w:val="StyleUnderline"/>
          <w:highlight w:val="green"/>
        </w:rPr>
        <w:t xml:space="preserve"> break out</w:t>
      </w:r>
      <w:r w:rsidRPr="00432F2B">
        <w:rPr>
          <w:rStyle w:val="StyleUnderline"/>
        </w:rPr>
        <w:t xml:space="preserve"> in urban areas across the Middle East, North Africa, and Latin America</w:t>
      </w:r>
      <w:r w:rsidRPr="00432F2B">
        <w:rPr>
          <w:sz w:val="16"/>
        </w:rPr>
        <w:t xml:space="preserve">. The euro weakens and the main European stock markets lose ten percent.” At about the same time, a team of British researchers released a study demonstrating that even if you can grow plenty of </w:t>
      </w:r>
      <w:r w:rsidRPr="00432F2B">
        <w:rPr>
          <w:sz w:val="16"/>
        </w:rPr>
        <w:lastRenderedPageBreak/>
        <w:t xml:space="preserve">food, </w:t>
      </w:r>
      <w:r w:rsidRPr="00432F2B">
        <w:rPr>
          <w:rStyle w:val="StyleUnderline"/>
        </w:rPr>
        <w:t>the transportation system that distributes it runs through just fourteen major choke-points, and those are vulnerable to</w:t>
      </w:r>
      <w:r w:rsidRPr="00432F2B">
        <w:rPr>
          <w:sz w:val="16"/>
        </w:rPr>
        <w:t xml:space="preserve"> — you guessed it — </w:t>
      </w:r>
      <w:r w:rsidRPr="00432F2B">
        <w:rPr>
          <w:rStyle w:val="StyleUnderline"/>
        </w:rPr>
        <w:t>massive disruption from climate change</w:t>
      </w:r>
      <w:r w:rsidRPr="00432F2B">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32F2B">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32F2B">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32F2B">
        <w:rPr>
          <w:rStyle w:val="StyleUnderline"/>
        </w:rPr>
        <w:t>Warmer temperatures accelerate the metabolism of insect pests like aphids and corn borers at a predictable rate</w:t>
      </w:r>
      <w:r w:rsidRPr="00432F2B">
        <w:rPr>
          <w:sz w:val="16"/>
        </w:rPr>
        <w:t>,” the researchers found. “</w:t>
      </w:r>
      <w:r w:rsidRPr="00432F2B">
        <w:rPr>
          <w:rStyle w:val="StyleUnderline"/>
        </w:rPr>
        <w:t>That makes them hungrier</w:t>
      </w:r>
      <w:r w:rsidRPr="00432F2B">
        <w:rPr>
          <w:sz w:val="16"/>
        </w:rPr>
        <w:t xml:space="preserve">[,] </w:t>
      </w:r>
      <w:r w:rsidRPr="00432F2B">
        <w:rPr>
          <w:rStyle w:val="StyleUnderline"/>
        </w:rPr>
        <w:t>and warmer temperatures also speed up their reproduction</w:t>
      </w:r>
      <w:r w:rsidRPr="00432F2B">
        <w:rPr>
          <w:sz w:val="16"/>
        </w:rPr>
        <w:t xml:space="preserve">.” </w:t>
      </w:r>
      <w:r w:rsidRPr="00432F2B">
        <w:rPr>
          <w:rStyle w:val="StyleUnderline"/>
        </w:rPr>
        <w:t>Even fossilized plants from fifty million years ago make the point: “</w:t>
      </w:r>
      <w:r w:rsidRPr="00432F2B">
        <w:rPr>
          <w:rStyle w:val="Emphasis"/>
          <w:highlight w:val="green"/>
        </w:rPr>
        <w:t>Plant damage</w:t>
      </w:r>
      <w:r w:rsidRPr="00432F2B">
        <w:rPr>
          <w:rStyle w:val="StyleUnderline"/>
          <w:highlight w:val="green"/>
        </w:rPr>
        <w:t xml:space="preserve"> from insects </w:t>
      </w:r>
      <w:r w:rsidRPr="00432F2B">
        <w:rPr>
          <w:rStyle w:val="Emphasis"/>
          <w:highlight w:val="green"/>
        </w:rPr>
        <w:t>correlated</w:t>
      </w:r>
      <w:r w:rsidRPr="00432F2B">
        <w:rPr>
          <w:rStyle w:val="StyleUnderline"/>
          <w:highlight w:val="green"/>
        </w:rPr>
        <w:t xml:space="preserve"> with</w:t>
      </w:r>
      <w:r w:rsidRPr="00432F2B">
        <w:rPr>
          <w:rStyle w:val="StyleUnderline"/>
        </w:rPr>
        <w:t xml:space="preserve"> rising and falling </w:t>
      </w:r>
      <w:r w:rsidRPr="00432F2B">
        <w:rPr>
          <w:rStyle w:val="Emphasis"/>
          <w:highlight w:val="green"/>
        </w:rPr>
        <w:t>temperatures</w:t>
      </w:r>
      <w:r w:rsidRPr="00432F2B">
        <w:rPr>
          <w:rStyle w:val="StyleUnderline"/>
        </w:rPr>
        <w:t>, reaching a maximum during the warmest periods</w:t>
      </w:r>
      <w:r w:rsidRPr="00432F2B">
        <w:rPr>
          <w:sz w:val="16"/>
        </w:rPr>
        <w:t>.”</w:t>
      </w:r>
    </w:p>
    <w:p w14:paraId="4B0C83C6" w14:textId="77777777" w:rsidR="00426AC3" w:rsidRPr="00432F2B" w:rsidRDefault="00426AC3" w:rsidP="00426AC3">
      <w:pPr>
        <w:pStyle w:val="Heading4"/>
      </w:pPr>
      <w:r w:rsidRPr="00432F2B">
        <w:t xml:space="preserve">An asteroid collision would ensure </w:t>
      </w:r>
      <w:r w:rsidRPr="00432F2B">
        <w:rPr>
          <w:u w:val="single"/>
        </w:rPr>
        <w:t>extinction</w:t>
      </w:r>
      <w:r w:rsidRPr="00432F2B">
        <w:t xml:space="preserve"> – would fundamentally alter the biosphere, don’t underestimate its risk. Hudson 19</w:t>
      </w:r>
    </w:p>
    <w:p w14:paraId="3A2826CF" w14:textId="77777777" w:rsidR="00426AC3" w:rsidRPr="00432F2B" w:rsidRDefault="00426AC3" w:rsidP="00426AC3">
      <w:r w:rsidRPr="00432F2B">
        <w:t>Wesley Hudson ’19, news reporter for Express, “Asteroid alert: NASA warning as kilometre long space rock set to skim Earth at 25,000mph”, 8/28/19, Express, https://www.express.co.uk/news/science/1170826/asteroid-news-NASA-latest-space-rock-asteroid-1998-HL1-earth-danger-apocalypse</w:t>
      </w:r>
    </w:p>
    <w:p w14:paraId="3165B1E9" w14:textId="77777777" w:rsidR="00426AC3" w:rsidRPr="00432F2B" w:rsidRDefault="00426AC3" w:rsidP="00426AC3">
      <w:r w:rsidRPr="00432F2B">
        <w:rPr>
          <w:rStyle w:val="StyleUnderline"/>
          <w:highlight w:val="cyan"/>
        </w:rPr>
        <w:t>AN ASTEROID</w:t>
      </w:r>
      <w:r w:rsidRPr="00432F2B">
        <w:rPr>
          <w:rStyle w:val="StyleUnderline"/>
        </w:rPr>
        <w:t xml:space="preserve"> almost a kilometre wide </w:t>
      </w:r>
      <w:r w:rsidRPr="00432F2B">
        <w:rPr>
          <w:rStyle w:val="StyleUnderline"/>
          <w:highlight w:val="cyan"/>
        </w:rPr>
        <w:t>is</w:t>
      </w:r>
      <w:r w:rsidRPr="00432F2B">
        <w:rPr>
          <w:rStyle w:val="StyleUnderline"/>
        </w:rPr>
        <w:t xml:space="preserve"> currently </w:t>
      </w:r>
      <w:r w:rsidRPr="00432F2B">
        <w:rPr>
          <w:rStyle w:val="StyleUnderline"/>
          <w:highlight w:val="cyan"/>
        </w:rPr>
        <w:t>barreling through space at more than 25,000mph and is due to skim the earth</w:t>
      </w:r>
      <w:r w:rsidRPr="00432F2B">
        <w:rPr>
          <w:rStyle w:val="StyleUnderline"/>
        </w:rPr>
        <w:t xml:space="preserve"> </w:t>
      </w:r>
      <w:r w:rsidRPr="00432F2B">
        <w:t xml:space="preserve">towards the end of October. </w:t>
      </w:r>
      <w:r w:rsidRPr="00432F2B">
        <w:rPr>
          <w:rStyle w:val="StyleUnderline"/>
        </w:rPr>
        <w:t>NASA’s</w:t>
      </w:r>
      <w:r w:rsidRPr="00432F2B">
        <w:t xml:space="preserve"> Jet Propulsion Laboratory (</w:t>
      </w:r>
      <w:r w:rsidRPr="00432F2B">
        <w:rPr>
          <w:rStyle w:val="StyleUnderline"/>
        </w:rPr>
        <w:t>JPL</w:t>
      </w:r>
      <w:r w:rsidRPr="00432F2B">
        <w:t xml:space="preserve">) </w:t>
      </w:r>
      <w:r w:rsidRPr="00432F2B">
        <w:rPr>
          <w:rStyle w:val="StyleUnderline"/>
        </w:rPr>
        <w:t>claim the space rock will shoot past the earth within a “close” proximity of the planet</w:t>
      </w:r>
      <w:r w:rsidRPr="00432F2B">
        <w:t xml:space="preserve"> in the early hours of October 26. The asteroid, dubbed 1998 HL1, is a so-called Near-Earth Object (NEO) flying on a Close Approach Trajectory. NASA expects the 1998 HL1 to come flying by dangerously close around 1.21am BST (17.21pm PDT). </w:t>
      </w:r>
      <w:r w:rsidRPr="00432F2B">
        <w:rPr>
          <w:rStyle w:val="StyleUnderline"/>
        </w:rPr>
        <w:t>The daunting moment will mark anther journey around the sun for the asteroid since it was discovered in 1998. The asteroid will be travelling at a staggering speed of over 25,000mph as it barrels past the Earth</w:t>
      </w:r>
      <w:r w:rsidRPr="00432F2B">
        <w:t xml:space="preserve">. The JPL predict the asteroid could be between 440m and 990m wide. </w:t>
      </w:r>
      <w:r w:rsidRPr="00432F2B">
        <w:rPr>
          <w:rStyle w:val="StyleUnderline"/>
        </w:rPr>
        <w:t>At its largest an asteroid of this size is bigger than the tallest building in the world</w:t>
      </w:r>
      <w:r w:rsidRPr="00432F2B">
        <w:t xml:space="preserve">, the Burj Khalifa in Dubai. Even at it’s smallest, 1998 HL1 is still bigger than The Shard. Since it was discovered, 1998 HL1 has been seen up to 408 times. An NEO is an asteroid or comet which is on an orbital path intersecting that of the Earth's. </w:t>
      </w:r>
      <w:r w:rsidRPr="00432F2B">
        <w:rPr>
          <w:rStyle w:val="StyleUnderline"/>
          <w:highlight w:val="cyan"/>
        </w:rPr>
        <w:t>This</w:t>
      </w:r>
      <w:r w:rsidRPr="00432F2B">
        <w:rPr>
          <w:rStyle w:val="StyleUnderline"/>
        </w:rPr>
        <w:t xml:space="preserve"> asteroid </w:t>
      </w:r>
      <w:r w:rsidRPr="00432F2B">
        <w:rPr>
          <w:rStyle w:val="StyleUnderline"/>
          <w:highlight w:val="cyan"/>
        </w:rPr>
        <w:t xml:space="preserve">will miss </w:t>
      </w:r>
      <w:r w:rsidRPr="00432F2B">
        <w:rPr>
          <w:rStyle w:val="StyleUnderline"/>
        </w:rPr>
        <w:t>the Earth by almost four million miles</w:t>
      </w:r>
      <w:r w:rsidRPr="00432F2B">
        <w:t xml:space="preserve">. </w:t>
      </w:r>
      <w:r w:rsidRPr="00432F2B">
        <w:rPr>
          <w:rStyle w:val="StyleUnderline"/>
          <w:bCs/>
          <w:highlight w:val="cyan"/>
        </w:rPr>
        <w:t xml:space="preserve">If it were to strike </w:t>
      </w:r>
      <w:r w:rsidRPr="00432F2B">
        <w:rPr>
          <w:rStyle w:val="StyleUnderline"/>
          <w:bCs/>
        </w:rPr>
        <w:t xml:space="preserve">the Earth, </w:t>
      </w:r>
      <w:r w:rsidRPr="00432F2B">
        <w:rPr>
          <w:rStyle w:val="StyleUnderline"/>
          <w:bCs/>
          <w:highlight w:val="cyan"/>
        </w:rPr>
        <w:t>an asteroid of this size would cause catastrophic damage</w:t>
      </w:r>
      <w:r w:rsidRPr="00432F2B">
        <w:t xml:space="preserve">. </w:t>
      </w:r>
      <w:r w:rsidRPr="00432F2B">
        <w:rPr>
          <w:rStyle w:val="StyleUnderline"/>
        </w:rPr>
        <w:t>The extinction of the dinosaurs</w:t>
      </w:r>
      <w:r w:rsidRPr="00432F2B">
        <w:t xml:space="preserve"> in the Cretaceous-Tertiary event 65million years ago </w:t>
      </w:r>
      <w:r w:rsidRPr="00432F2B">
        <w:rPr>
          <w:rStyle w:val="StyleUnderline"/>
        </w:rPr>
        <w:t>is famously believed to have been caused by a massive asteroid impact.</w:t>
      </w:r>
      <w:r w:rsidRPr="00432F2B">
        <w:t xml:space="preserve">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w:t>
      </w:r>
      <w:r w:rsidRPr="00432F2B">
        <w:rPr>
          <w:rStyle w:val="StyleUnderline"/>
          <w:bCs/>
        </w:rPr>
        <w:t>NASA administrator</w:t>
      </w:r>
      <w:r w:rsidRPr="00432F2B">
        <w:t xml:space="preserve"> Jim </w:t>
      </w:r>
      <w:r w:rsidRPr="00432F2B">
        <w:rPr>
          <w:rStyle w:val="StyleUnderline"/>
          <w:bCs/>
          <w:highlight w:val="cyan"/>
        </w:rPr>
        <w:t>Bridenstine</w:t>
      </w:r>
      <w:r w:rsidRPr="00432F2B">
        <w:rPr>
          <w:rStyle w:val="StyleUnderline"/>
          <w:bCs/>
        </w:rPr>
        <w:t xml:space="preserve"> has previously </w:t>
      </w:r>
      <w:r w:rsidRPr="00432F2B">
        <w:rPr>
          <w:rStyle w:val="StyleUnderline"/>
          <w:bCs/>
          <w:highlight w:val="cyan"/>
        </w:rPr>
        <w:t>warned a potential</w:t>
      </w:r>
      <w:r w:rsidRPr="00432F2B">
        <w:rPr>
          <w:rStyle w:val="StyleUnderline"/>
          <w:bCs/>
        </w:rPr>
        <w:t xml:space="preserve"> asteroid </w:t>
      </w:r>
      <w:r w:rsidRPr="00432F2B">
        <w:rPr>
          <w:rStyle w:val="StyleUnderline"/>
          <w:bCs/>
          <w:highlight w:val="cyan"/>
        </w:rPr>
        <w:t xml:space="preserve">collision is </w:t>
      </w:r>
      <w:r w:rsidRPr="00432F2B">
        <w:rPr>
          <w:rStyle w:val="Emphasis"/>
          <w:highlight w:val="cyan"/>
        </w:rPr>
        <w:t>more likely</w:t>
      </w:r>
      <w:r w:rsidRPr="00432F2B">
        <w:rPr>
          <w:rStyle w:val="StyleUnderline"/>
          <w:bCs/>
          <w:highlight w:val="cyan"/>
        </w:rPr>
        <w:t xml:space="preserve"> then people realise</w:t>
      </w:r>
      <w:r w:rsidRPr="00432F2B">
        <w:rPr>
          <w:rStyle w:val="StyleUnderline"/>
          <w:bCs/>
        </w:rPr>
        <w:t xml:space="preserve">. </w:t>
      </w:r>
      <w:r w:rsidRPr="00432F2B">
        <w:t>He said: "</w:t>
      </w:r>
      <w:r w:rsidRPr="00432F2B">
        <w:rPr>
          <w:rStyle w:val="StyleUnderline"/>
          <w:bCs/>
        </w:rPr>
        <w:t xml:space="preserve">We have to make sure that people understand that </w:t>
      </w:r>
      <w:r w:rsidRPr="00432F2B">
        <w:rPr>
          <w:rStyle w:val="StyleUnderline"/>
          <w:bCs/>
          <w:highlight w:val="cyan"/>
        </w:rPr>
        <w:t>this is not about Hollywood</w:t>
      </w:r>
      <w:r w:rsidRPr="00432F2B">
        <w:rPr>
          <w:rStyle w:val="StyleUnderline"/>
          <w:bCs/>
        </w:rPr>
        <w:t>, it's not about the movies.</w:t>
      </w:r>
      <w:r w:rsidRPr="00432F2B">
        <w:t xml:space="preserve"> "</w:t>
      </w:r>
      <w:r w:rsidRPr="00432F2B">
        <w:rPr>
          <w:rStyle w:val="StyleUnderline"/>
          <w:bCs/>
          <w:highlight w:val="cyan"/>
        </w:rPr>
        <w:t>This is about</w:t>
      </w:r>
      <w:r w:rsidRPr="00432F2B">
        <w:rPr>
          <w:rStyle w:val="StyleUnderline"/>
          <w:bCs/>
        </w:rPr>
        <w:t xml:space="preserve"> ultimately </w:t>
      </w:r>
      <w:r w:rsidRPr="00432F2B">
        <w:rPr>
          <w:rStyle w:val="StyleUnderline"/>
          <w:bCs/>
          <w:highlight w:val="cyan"/>
        </w:rPr>
        <w:t>protecting</w:t>
      </w:r>
      <w:r w:rsidRPr="00432F2B">
        <w:rPr>
          <w:rStyle w:val="StyleUnderline"/>
          <w:bCs/>
        </w:rPr>
        <w:t xml:space="preserve"> </w:t>
      </w:r>
      <w:r w:rsidRPr="00432F2B">
        <w:t xml:space="preserve">the only planet we </w:t>
      </w:r>
      <w:r w:rsidRPr="00432F2B">
        <w:lastRenderedPageBreak/>
        <w:t xml:space="preserve">know, right now, to host life - and that is </w:t>
      </w:r>
      <w:r w:rsidRPr="00432F2B">
        <w:rPr>
          <w:rStyle w:val="StyleUnderline"/>
          <w:bCs/>
        </w:rPr>
        <w:t xml:space="preserve">the planet </w:t>
      </w:r>
      <w:r w:rsidRPr="00432F2B">
        <w:rPr>
          <w:rStyle w:val="StyleUnderline"/>
          <w:bCs/>
          <w:highlight w:val="cyan"/>
        </w:rPr>
        <w:t>Earth</w:t>
      </w:r>
      <w:r w:rsidRPr="00432F2B">
        <w:t xml:space="preserve">.” </w:t>
      </w:r>
      <w:r w:rsidRPr="00432F2B">
        <w:rPr>
          <w:rStyle w:val="StyleUnderline"/>
        </w:rPr>
        <w:t>NASA is currently in the process of developing</w:t>
      </w:r>
      <w:r w:rsidRPr="00432F2B">
        <w:t xml:space="preserve"> the Double Asteroid Redirection Test (</w:t>
      </w:r>
      <w:r w:rsidRPr="00432F2B">
        <w:rPr>
          <w:rStyle w:val="StyleUnderline"/>
        </w:rPr>
        <w:t>DART</w:t>
      </w:r>
      <w:r w:rsidRPr="00432F2B">
        <w:t xml:space="preserve">). </w:t>
      </w:r>
      <w:r w:rsidRPr="00432F2B">
        <w:rPr>
          <w:rStyle w:val="StyleUnderline"/>
        </w:rPr>
        <w:t xml:space="preserve">DART will test if it is possible to redirect asteroids that are threatening to impact with Earth. </w:t>
      </w:r>
      <w:r w:rsidRPr="00432F2B">
        <w:t xml:space="preserve">SpaceX chief Elon </w:t>
      </w:r>
      <w:r w:rsidRPr="00432F2B">
        <w:rPr>
          <w:rStyle w:val="StyleUnderline"/>
          <w:bCs/>
        </w:rPr>
        <w:t>Musk had previously tweeted fears of a deadly collision that Earth was not prepared for</w:t>
      </w:r>
      <w:r w:rsidRPr="00432F2B">
        <w:t>. Mr Musk tweeted: “</w:t>
      </w:r>
      <w:r w:rsidRPr="00432F2B">
        <w:rPr>
          <w:rStyle w:val="Emphasis"/>
          <w:highlight w:val="cyan"/>
        </w:rPr>
        <w:t>A big rock will hit Earth</w:t>
      </w:r>
      <w:r w:rsidRPr="00432F2B">
        <w:rPr>
          <w:rStyle w:val="Emphasis"/>
        </w:rPr>
        <w:t xml:space="preserve"> eventually </w:t>
      </w:r>
      <w:r w:rsidRPr="00432F2B">
        <w:rPr>
          <w:rStyle w:val="Emphasis"/>
          <w:highlight w:val="cyan"/>
        </w:rPr>
        <w:t>&amp; we</w:t>
      </w:r>
      <w:r w:rsidRPr="00432F2B">
        <w:rPr>
          <w:rStyle w:val="Emphasis"/>
        </w:rPr>
        <w:t xml:space="preserve"> currently </w:t>
      </w:r>
      <w:r w:rsidRPr="00432F2B">
        <w:rPr>
          <w:rStyle w:val="Emphasis"/>
          <w:highlight w:val="cyan"/>
        </w:rPr>
        <w:t>have no defence</w:t>
      </w:r>
      <w:r w:rsidRPr="00432F2B">
        <w:t>.”</w:t>
      </w:r>
    </w:p>
    <w:p w14:paraId="256701E7" w14:textId="77777777" w:rsidR="00426AC3" w:rsidRPr="00432F2B" w:rsidRDefault="00426AC3" w:rsidP="00426AC3"/>
    <w:p w14:paraId="7BC0AE9D" w14:textId="77777777" w:rsidR="00426AC3" w:rsidRPr="00432F2B" w:rsidRDefault="00426AC3" w:rsidP="00426AC3">
      <w:pPr>
        <w:pStyle w:val="Heading4"/>
      </w:pPr>
      <w:r w:rsidRPr="00432F2B">
        <w:t xml:space="preserve">Don’t write our impacts off as low probability – asteroid collision is </w:t>
      </w:r>
      <w:r w:rsidRPr="00432F2B">
        <w:rPr>
          <w:u w:val="single"/>
        </w:rPr>
        <w:t>complex</w:t>
      </w:r>
      <w:r w:rsidRPr="00432F2B">
        <w:t xml:space="preserve"> and the existence of </w:t>
      </w:r>
      <w:r w:rsidRPr="00432F2B">
        <w:rPr>
          <w:u w:val="single"/>
        </w:rPr>
        <w:t>space keyholes</w:t>
      </w:r>
      <w:r w:rsidRPr="00432F2B">
        <w:t xml:space="preserve"> exponentially increases the risk of collision. Vereš ’19</w:t>
      </w:r>
    </w:p>
    <w:p w14:paraId="29F7C9FA" w14:textId="77777777" w:rsidR="00426AC3" w:rsidRPr="00432F2B" w:rsidRDefault="00426AC3" w:rsidP="00426AC3">
      <w:r w:rsidRPr="00432F2B">
        <w:t>Peter Vereš ’19, Harvard-Smithsonian Center for Astrophysics, “Chapter 6 Vision of Perfect Observation Capabilities”, 2019, Planetary Defense, Space and Society, https://dl1.cuni.cz/pluginfile.php/634091/mod_resource/content/1/Planetary%20Defence.pdf</w:t>
      </w:r>
    </w:p>
    <w:p w14:paraId="220C48EC" w14:textId="77777777" w:rsidR="00426AC3" w:rsidRPr="00432F2B" w:rsidRDefault="00426AC3" w:rsidP="00426AC3">
      <w:r w:rsidRPr="00432F2B">
        <w:rPr>
          <w:rStyle w:val="StyleUnderline"/>
          <w:bCs/>
        </w:rPr>
        <w:t xml:space="preserve">Often, </w:t>
      </w:r>
      <w:r w:rsidRPr="00432F2B">
        <w:rPr>
          <w:rStyle w:val="StyleUnderline"/>
          <w:bCs/>
          <w:highlight w:val="cyan"/>
        </w:rPr>
        <w:t>uncertain orbits are a source of elevated</w:t>
      </w:r>
      <w:r w:rsidRPr="00432F2B">
        <w:rPr>
          <w:rStyle w:val="StyleUnderline"/>
          <w:bCs/>
        </w:rPr>
        <w:t xml:space="preserve"> impact </w:t>
      </w:r>
      <w:r w:rsidRPr="00432F2B">
        <w:rPr>
          <w:rStyle w:val="StyleUnderline"/>
          <w:bCs/>
          <w:highlight w:val="cyan"/>
        </w:rPr>
        <w:t>risks of</w:t>
      </w:r>
      <w:r w:rsidRPr="00432F2B">
        <w:rPr>
          <w:rStyle w:val="StyleUnderline"/>
          <w:bCs/>
        </w:rPr>
        <w:t xml:space="preserve"> some </w:t>
      </w:r>
      <w:r w:rsidRPr="00432F2B">
        <w:rPr>
          <w:rStyle w:val="StyleUnderline"/>
          <w:bCs/>
          <w:highlight w:val="cyan"/>
        </w:rPr>
        <w:t>NEOs</w:t>
      </w:r>
      <w:r w:rsidRPr="00432F2B">
        <w:rPr>
          <w:rStyle w:val="StyleUnderline"/>
          <w:bCs/>
        </w:rPr>
        <w:t xml:space="preserve"> with the Earth</w:t>
      </w:r>
      <w:r w:rsidRPr="00432F2B">
        <w:t xml:space="preserve">. </w:t>
      </w:r>
      <w:r w:rsidRPr="00432F2B">
        <w:rPr>
          <w:rStyle w:val="StyleUnderline"/>
          <w:bCs/>
          <w:highlight w:val="cyan"/>
        </w:rPr>
        <w:t>The</w:t>
      </w:r>
      <w:r w:rsidRPr="00432F2B">
        <w:rPr>
          <w:rStyle w:val="StyleUnderline"/>
          <w:bCs/>
        </w:rPr>
        <w:t xml:space="preserve"> impact </w:t>
      </w:r>
      <w:r w:rsidRPr="00432F2B">
        <w:rPr>
          <w:rStyle w:val="StyleUnderline"/>
          <w:bCs/>
          <w:highlight w:val="cyan"/>
        </w:rPr>
        <w:t>probability of an asteroid with Earth is</w:t>
      </w:r>
      <w:r w:rsidRPr="00432F2B">
        <w:rPr>
          <w:rStyle w:val="StyleUnderline"/>
          <w:bCs/>
        </w:rPr>
        <w:t xml:space="preserve"> a </w:t>
      </w:r>
      <w:r w:rsidRPr="00432F2B">
        <w:rPr>
          <w:rStyle w:val="Emphasis"/>
          <w:highlight w:val="cyan"/>
        </w:rPr>
        <w:t>complex</w:t>
      </w:r>
      <w:r w:rsidRPr="00432F2B">
        <w:rPr>
          <w:rStyle w:val="Emphasis"/>
        </w:rPr>
        <w:t xml:space="preserve"> problem</w:t>
      </w:r>
      <w:r w:rsidRPr="00432F2B">
        <w:t xml:space="preserve">. </w:t>
      </w:r>
      <w:r w:rsidRPr="00432F2B">
        <w:rPr>
          <w:rStyle w:val="StyleUnderline"/>
        </w:rPr>
        <w:t>First, the orbits of Earth and the asteroid should be close enough or even intersect</w:t>
      </w:r>
      <w:r w:rsidRPr="00432F2B">
        <w:t xml:space="preserve">; </w:t>
      </w:r>
      <w:r w:rsidRPr="00432F2B">
        <w:rPr>
          <w:rStyle w:val="StyleUnderline"/>
        </w:rPr>
        <w:t>second, the Earth and asteroid should meet at the intersection at the same time</w:t>
      </w:r>
      <w:r w:rsidRPr="00432F2B">
        <w:t xml:space="preserve">. </w:t>
      </w:r>
      <w:r w:rsidRPr="00432F2B">
        <w:rPr>
          <w:rStyle w:val="StyleUnderline"/>
          <w:bCs/>
        </w:rPr>
        <w:t>If these</w:t>
      </w:r>
      <w:r w:rsidRPr="00432F2B">
        <w:t xml:space="preserve"> conditions </w:t>
      </w:r>
      <w:r w:rsidRPr="00432F2B">
        <w:rPr>
          <w:rStyle w:val="StyleUnderline"/>
          <w:bCs/>
        </w:rPr>
        <w:t>are met</w:t>
      </w:r>
      <w:r w:rsidRPr="00432F2B">
        <w:t xml:space="preserve">, </w:t>
      </w:r>
      <w:r w:rsidRPr="00432F2B">
        <w:rPr>
          <w:rStyle w:val="StyleUnderline"/>
          <w:bCs/>
        </w:rPr>
        <w:t>then one can assess how close the asteroid flies</w:t>
      </w:r>
      <w:r w:rsidRPr="00432F2B">
        <w:t xml:space="preserve"> around the Earth at a given time, </w:t>
      </w:r>
      <w:r w:rsidRPr="00432F2B">
        <w:rPr>
          <w:rStyle w:val="StyleUnderline"/>
          <w:bCs/>
        </w:rPr>
        <w:t>or whether it will hit the Earth</w:t>
      </w:r>
      <w:r w:rsidRPr="00432F2B">
        <w:t xml:space="preserve">. One must remember that </w:t>
      </w:r>
      <w:r w:rsidRPr="00432F2B">
        <w:rPr>
          <w:rStyle w:val="Emphasis"/>
          <w:highlight w:val="cyan"/>
        </w:rPr>
        <w:t>each</w:t>
      </w:r>
      <w:r w:rsidRPr="00432F2B">
        <w:rPr>
          <w:rStyle w:val="Emphasis"/>
        </w:rPr>
        <w:t xml:space="preserve"> asteroid </w:t>
      </w:r>
      <w:r w:rsidRPr="00432F2B">
        <w:rPr>
          <w:rStyle w:val="Emphasis"/>
          <w:highlight w:val="cyan"/>
        </w:rPr>
        <w:t>orbit comes with uncertainties</w:t>
      </w:r>
      <w:r w:rsidRPr="00432F2B">
        <w:t xml:space="preserve"> and therefore, </w:t>
      </w:r>
      <w:r w:rsidRPr="00432F2B">
        <w:rPr>
          <w:rStyle w:val="StyleUnderline"/>
          <w:bCs/>
          <w:highlight w:val="cyan"/>
        </w:rPr>
        <w:t>instead of a single</w:t>
      </w:r>
      <w:r w:rsidRPr="00432F2B">
        <w:rPr>
          <w:rStyle w:val="StyleUnderline"/>
          <w:bCs/>
        </w:rPr>
        <w:t xml:space="preserve"> accurate </w:t>
      </w:r>
      <w:r w:rsidRPr="00432F2B">
        <w:rPr>
          <w:rStyle w:val="StyleUnderline"/>
          <w:bCs/>
          <w:highlight w:val="cyan"/>
        </w:rPr>
        <w:t>solution where the asteroid will hit</w:t>
      </w:r>
      <w:r w:rsidRPr="00432F2B">
        <w:rPr>
          <w:rStyle w:val="StyleUnderline"/>
          <w:bCs/>
        </w:rPr>
        <w:t xml:space="preserve"> the Earth </w:t>
      </w:r>
      <w:r w:rsidRPr="00432F2B">
        <w:rPr>
          <w:rStyle w:val="StyleUnderline"/>
          <w:bCs/>
          <w:highlight w:val="cyan"/>
        </w:rPr>
        <w:t>or miss</w:t>
      </w:r>
      <w:r w:rsidRPr="00432F2B">
        <w:rPr>
          <w:rStyle w:val="StyleUnderline"/>
          <w:bCs/>
        </w:rPr>
        <w:t xml:space="preserve"> it, </w:t>
      </w:r>
      <w:r w:rsidRPr="00432F2B">
        <w:rPr>
          <w:rStyle w:val="StyleUnderline"/>
          <w:bCs/>
          <w:highlight w:val="cyan"/>
        </w:rPr>
        <w:t>there is always a realm of</w:t>
      </w:r>
      <w:r w:rsidRPr="00432F2B">
        <w:rPr>
          <w:rStyle w:val="StyleUnderline"/>
          <w:bCs/>
        </w:rPr>
        <w:t xml:space="preserve"> possible solutions within the orbit </w:t>
      </w:r>
      <w:r w:rsidRPr="00432F2B">
        <w:rPr>
          <w:rStyle w:val="StyleUnderline"/>
          <w:bCs/>
          <w:highlight w:val="cyan"/>
        </w:rPr>
        <w:t>uncertainties</w:t>
      </w:r>
      <w:r w:rsidRPr="00432F2B">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432F2B">
        <w:rPr>
          <w:rStyle w:val="StyleUnderline"/>
        </w:rPr>
        <w:t>It happens that a newly discovered NEO with a short arc that is coming very close to the Earth has a non-zero impact probability,</w:t>
      </w:r>
      <w:r w:rsidRPr="00432F2B">
        <w:t xml:space="preserve"> because its orbit is highly uncertain and the area on the b-plane is very large. Typically, further observations improve the orbit, and the impact risk for a given epoch falls to zero. </w:t>
      </w:r>
      <w:r w:rsidRPr="00432F2B">
        <w:rPr>
          <w:rStyle w:val="StyleUnderline"/>
        </w:rPr>
        <w:t>Some objects</w:t>
      </w:r>
      <w:r w:rsidRPr="00432F2B">
        <w:t xml:space="preserve">, however, </w:t>
      </w:r>
      <w:r w:rsidRPr="00432F2B">
        <w:rPr>
          <w:rStyle w:val="StyleUnderline"/>
        </w:rPr>
        <w:t>have orbits with low orbital uncertainty, but still have non-zero impact probability</w:t>
      </w:r>
      <w:r w:rsidRPr="00432F2B">
        <w:t xml:space="preserve">, such as Bennu. </w:t>
      </w:r>
      <w:r w:rsidRPr="00432F2B">
        <w:rPr>
          <w:rStyle w:val="StyleUnderline"/>
          <w:bCs/>
        </w:rPr>
        <w:t xml:space="preserve">The </w:t>
      </w:r>
      <w:r w:rsidRPr="00432F2B">
        <w:rPr>
          <w:rStyle w:val="StyleUnderline"/>
          <w:bCs/>
          <w:highlight w:val="cyan"/>
        </w:rPr>
        <w:t>non-zero impact probability is computed for a given time</w:t>
      </w:r>
      <w:r w:rsidRPr="00432F2B">
        <w:rPr>
          <w:rStyle w:val="StyleUnderline"/>
          <w:bCs/>
        </w:rPr>
        <w:t xml:space="preserve"> in the future, </w:t>
      </w:r>
      <w:r w:rsidRPr="00432F2B">
        <w:rPr>
          <w:rStyle w:val="StyleUnderline"/>
          <w:bCs/>
          <w:highlight w:val="cyan"/>
        </w:rPr>
        <w:t>but even if the orbit is known</w:t>
      </w:r>
      <w:r w:rsidRPr="00432F2B">
        <w:rPr>
          <w:rStyle w:val="StyleUnderline"/>
          <w:bCs/>
        </w:rPr>
        <w:t xml:space="preserve"> very well </w:t>
      </w:r>
      <w:r w:rsidRPr="00432F2B">
        <w:rPr>
          <w:rStyle w:val="StyleUnderline"/>
          <w:bCs/>
          <w:highlight w:val="cyan"/>
        </w:rPr>
        <w:t xml:space="preserve">today, </w:t>
      </w:r>
      <w:r w:rsidRPr="00432F2B">
        <w:rPr>
          <w:rStyle w:val="Emphasis"/>
          <w:highlight w:val="cyan"/>
        </w:rPr>
        <w:t>small perturbations</w:t>
      </w:r>
      <w:r w:rsidRPr="00432F2B">
        <w:rPr>
          <w:rStyle w:val="StyleUnderline"/>
          <w:bCs/>
          <w:highlight w:val="cyan"/>
        </w:rPr>
        <w:t xml:space="preserve"> from</w:t>
      </w:r>
      <w:r w:rsidRPr="00432F2B">
        <w:rPr>
          <w:rStyle w:val="StyleUnderline"/>
          <w:bCs/>
        </w:rPr>
        <w:t xml:space="preserve"> planets and non-gravitational </w:t>
      </w:r>
      <w:r w:rsidRPr="00432F2B">
        <w:rPr>
          <w:rStyle w:val="StyleUnderline"/>
          <w:bCs/>
          <w:highlight w:val="cyan"/>
        </w:rPr>
        <w:t xml:space="preserve">forces </w:t>
      </w:r>
      <w:r w:rsidRPr="00432F2B">
        <w:rPr>
          <w:rStyle w:val="Emphasis"/>
          <w:highlight w:val="cyan"/>
        </w:rPr>
        <w:t>increase</w:t>
      </w:r>
      <w:r w:rsidRPr="00432F2B">
        <w:rPr>
          <w:rStyle w:val="Emphasis"/>
        </w:rPr>
        <w:t xml:space="preserve"> the </w:t>
      </w:r>
      <w:r w:rsidRPr="00432F2B">
        <w:rPr>
          <w:rStyle w:val="Emphasis"/>
          <w:highlight w:val="cyan"/>
        </w:rPr>
        <w:t>uncertainty</w:t>
      </w:r>
      <w:r w:rsidRPr="00432F2B">
        <w:rPr>
          <w:rStyle w:val="StyleUnderline"/>
          <w:bCs/>
          <w:highlight w:val="cyan"/>
        </w:rPr>
        <w:t xml:space="preserve"> for</w:t>
      </w:r>
      <w:r w:rsidRPr="00432F2B">
        <w:rPr>
          <w:rStyle w:val="StyleUnderline"/>
          <w:bCs/>
        </w:rPr>
        <w:t xml:space="preserve"> future </w:t>
      </w:r>
      <w:r w:rsidRPr="00432F2B">
        <w:rPr>
          <w:rStyle w:val="StyleUnderline"/>
          <w:bCs/>
          <w:highlight w:val="cyan"/>
        </w:rPr>
        <w:t>impacts</w:t>
      </w:r>
      <w:r w:rsidRPr="00432F2B">
        <w:t xml:space="preserve">. That is why NASA’s Sentry is providing predictions only for the next 100 years. </w:t>
      </w:r>
      <w:r w:rsidRPr="00432F2B">
        <w:rPr>
          <w:rStyle w:val="StyleUnderline"/>
        </w:rPr>
        <w:t>A close flyby of a spacecraft around an asteroid may improve the asteroid’s orbit significantly, however, it does not fully mitigate its impact in the future, due to the presence of keyholes</w:t>
      </w:r>
      <w:r w:rsidRPr="00432F2B">
        <w:t xml:space="preserve"> (Chodas 1999)—small areas in space near Earth. </w:t>
      </w:r>
      <w:r w:rsidRPr="00432F2B">
        <w:rPr>
          <w:rStyle w:val="StyleUnderline"/>
          <w:bCs/>
          <w:highlight w:val="cyan"/>
        </w:rPr>
        <w:t>Keyholes</w:t>
      </w:r>
      <w:r w:rsidRPr="00432F2B">
        <w:rPr>
          <w:rStyle w:val="StyleUnderline"/>
          <w:bCs/>
        </w:rPr>
        <w:t xml:space="preserve"> are specific </w:t>
      </w:r>
      <w:r w:rsidRPr="00432F2B">
        <w:rPr>
          <w:rStyle w:val="StyleUnderline"/>
          <w:bCs/>
          <w:highlight w:val="cyan"/>
        </w:rPr>
        <w:t>for asteroids</w:t>
      </w:r>
      <w:r w:rsidRPr="00432F2B">
        <w:rPr>
          <w:rStyle w:val="StyleUnderline"/>
          <w:bCs/>
        </w:rPr>
        <w:t xml:space="preserve"> flying very close to the Earth and </w:t>
      </w:r>
      <w:r w:rsidRPr="00432F2B">
        <w:rPr>
          <w:rStyle w:val="StyleUnderline"/>
          <w:bCs/>
          <w:highlight w:val="cyan"/>
        </w:rPr>
        <w:t>are</w:t>
      </w:r>
      <w:r w:rsidRPr="00432F2B">
        <w:t xml:space="preserve"> rather </w:t>
      </w:r>
      <w:r w:rsidRPr="00432F2B">
        <w:rPr>
          <w:rStyle w:val="StyleUnderline"/>
          <w:bCs/>
          <w:highlight w:val="cyan"/>
        </w:rPr>
        <w:t>small</w:t>
      </w:r>
      <w:r w:rsidRPr="00432F2B">
        <w:t xml:space="preserve">, from a few to hundreds of kilometers across. </w:t>
      </w:r>
      <w:r w:rsidRPr="00432F2B">
        <w:rPr>
          <w:rStyle w:val="StyleUnderline"/>
          <w:bCs/>
          <w:highlight w:val="cyan"/>
        </w:rPr>
        <w:t>If the keyhole is hit</w:t>
      </w:r>
      <w:r w:rsidRPr="00432F2B">
        <w:rPr>
          <w:rStyle w:val="StyleUnderline"/>
          <w:bCs/>
        </w:rPr>
        <w:t xml:space="preserve"> during the NEO flyby, </w:t>
      </w:r>
      <w:r w:rsidRPr="00432F2B">
        <w:rPr>
          <w:rStyle w:val="StyleUnderline"/>
          <w:bCs/>
          <w:highlight w:val="cyan"/>
        </w:rPr>
        <w:t>the orbit</w:t>
      </w:r>
      <w:r w:rsidRPr="00432F2B">
        <w:rPr>
          <w:rStyle w:val="StyleUnderline"/>
          <w:bCs/>
        </w:rPr>
        <w:t xml:space="preserve"> of the NEO </w:t>
      </w:r>
      <w:r w:rsidRPr="00432F2B">
        <w:rPr>
          <w:rStyle w:val="StyleUnderline"/>
          <w:bCs/>
          <w:highlight w:val="cyan"/>
        </w:rPr>
        <w:t>becomes resonant with Earth and the NEO will return</w:t>
      </w:r>
      <w:r w:rsidRPr="00432F2B">
        <w:rPr>
          <w:rStyle w:val="StyleUnderline"/>
          <w:bCs/>
        </w:rPr>
        <w:t xml:space="preserve"> to Earth regularly, </w:t>
      </w:r>
      <w:r w:rsidRPr="00432F2B">
        <w:rPr>
          <w:rStyle w:val="Emphasis"/>
          <w:highlight w:val="cyan"/>
        </w:rPr>
        <w:t>increasing</w:t>
      </w:r>
      <w:r w:rsidRPr="00432F2B">
        <w:rPr>
          <w:rStyle w:val="Emphasis"/>
        </w:rPr>
        <w:t xml:space="preserve"> its </w:t>
      </w:r>
      <w:r w:rsidRPr="00432F2B">
        <w:rPr>
          <w:rStyle w:val="Emphasis"/>
          <w:highlight w:val="cyan"/>
        </w:rPr>
        <w:t>impact probability</w:t>
      </w:r>
      <w:r w:rsidRPr="00432F2B">
        <w:t xml:space="preserve">. Thus, in case of a very near Earth flyby, </w:t>
      </w:r>
      <w:r w:rsidRPr="00432F2B">
        <w:rPr>
          <w:rStyle w:val="Emphasis"/>
        </w:rPr>
        <w:t>the orbit needs to be known with such precision</w:t>
      </w:r>
      <w:r w:rsidRPr="00432F2B">
        <w:t xml:space="preserve"> (~km) </w:t>
      </w:r>
      <w:r w:rsidRPr="00432F2B">
        <w:rPr>
          <w:rStyle w:val="Emphasis"/>
        </w:rPr>
        <w:t>that keyhole avoidance is confirmed</w:t>
      </w:r>
      <w:r w:rsidRPr="00432F2B">
        <w:t xml:space="preserve">. NASA has even created the NEO Deflection App,1 where the public can try to change the orbit of a hypothesized NEO on direct impact trajectory. </w:t>
      </w:r>
      <w:r w:rsidRPr="00432F2B">
        <w:rPr>
          <w:rStyle w:val="StyleUnderline"/>
        </w:rPr>
        <w:t xml:space="preserve">For Earth impact monitoring, the accuracy of orbits and orbital uncertainties </w:t>
      </w:r>
      <w:r w:rsidRPr="00432F2B">
        <w:rPr>
          <w:rStyle w:val="StyleUnderline"/>
        </w:rPr>
        <w:lastRenderedPageBreak/>
        <w:t>is crucial and deserves more attention</w:t>
      </w:r>
      <w:r w:rsidRPr="00432F2B">
        <w:t xml:space="preserve">. </w:t>
      </w:r>
      <w:r w:rsidRPr="00432F2B">
        <w:rPr>
          <w:rStyle w:val="StyleUnderline"/>
        </w:rPr>
        <w:t>The future of orbit determination and uncertainty mitigation will depend more and more on sophisticated software</w:t>
      </w:r>
      <w:r w:rsidRPr="00432F2B">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432F2B">
        <w:rPr>
          <w:rStyle w:val="StyleUnderline"/>
        </w:rPr>
        <w:t>to observe those asteroids; measure their positions; and submit the data to MPC</w:t>
      </w:r>
      <w:r w:rsidRPr="00432F2B">
        <w:t>. This automated process is more or less implanted by several surveys (CSS, LCOGT) and agencies (ESA, MPC).</w:t>
      </w:r>
    </w:p>
    <w:p w14:paraId="4C565C0D" w14:textId="77777777" w:rsidR="00426AC3" w:rsidRPr="00432F2B" w:rsidRDefault="00426AC3" w:rsidP="00426AC3">
      <w:pPr>
        <w:pStyle w:val="Heading3"/>
      </w:pPr>
      <w:r w:rsidRPr="00432F2B">
        <w:lastRenderedPageBreak/>
        <w:t>3</w:t>
      </w:r>
    </w:p>
    <w:p w14:paraId="28164227" w14:textId="77777777" w:rsidR="00426AC3" w:rsidRPr="00432F2B" w:rsidRDefault="00426AC3" w:rsidP="00426AC3">
      <w:pPr>
        <w:pStyle w:val="Heading4"/>
        <w:rPr>
          <w:rFonts w:cs="Calibri"/>
        </w:rPr>
      </w:pPr>
      <w:r w:rsidRPr="00432F2B">
        <w:rPr>
          <w:rFonts w:cs="Calibri"/>
        </w:rPr>
        <w:t>Interp: The AFF must defend policy action in a plan text in the 1AC.</w:t>
      </w:r>
    </w:p>
    <w:p w14:paraId="78F4AD6D" w14:textId="77777777" w:rsidR="00426AC3" w:rsidRPr="00432F2B" w:rsidRDefault="00426AC3" w:rsidP="00426AC3">
      <w:pPr>
        <w:pStyle w:val="Heading4"/>
        <w:rPr>
          <w:rFonts w:cs="Calibri"/>
        </w:rPr>
      </w:pPr>
      <w:r w:rsidRPr="00432F2B">
        <w:rPr>
          <w:rFonts w:cs="Calibri"/>
        </w:rPr>
        <w:t>"Resolved:" the appropriation of outer space by private entities is "unjust" entails policy action:</w:t>
      </w:r>
    </w:p>
    <w:p w14:paraId="5DAE37F1" w14:textId="77777777" w:rsidR="00426AC3" w:rsidRPr="00432F2B" w:rsidRDefault="00426AC3" w:rsidP="00426AC3">
      <w:pPr>
        <w:pStyle w:val="Heading4"/>
        <w:rPr>
          <w:rFonts w:cs="Calibri"/>
        </w:rPr>
      </w:pPr>
      <w:r w:rsidRPr="00432F2B">
        <w:rPr>
          <w:rFonts w:cs="Calibri"/>
        </w:rPr>
        <w:t>1---Resolved.</w:t>
      </w:r>
    </w:p>
    <w:p w14:paraId="7FA4F070" w14:textId="77777777" w:rsidR="00426AC3" w:rsidRPr="00432F2B" w:rsidRDefault="00426AC3" w:rsidP="00426AC3">
      <w:r w:rsidRPr="00432F2B">
        <w:rPr>
          <w:rStyle w:val="Style13ptBold"/>
        </w:rPr>
        <w:t>Parcher 1</w:t>
      </w:r>
      <w:r w:rsidRPr="00432F2B">
        <w:t xml:space="preserve"> [Jeff; former debate coach at Georgetown; Feb 26, 2001; </w:t>
      </w:r>
      <w:hyperlink r:id="rId31" w:history="1">
        <w:r w:rsidRPr="00432F2B">
          <w:rPr>
            <w:rStyle w:val="Hyperlink"/>
          </w:rPr>
          <w:t>https://web.archive.org/web/20020929065555/http://www.ndtceda.com/archives/200102/0790.html</w:t>
        </w:r>
      </w:hyperlink>
      <w:r w:rsidRPr="00432F2B">
        <w:t>] brett</w:t>
      </w:r>
    </w:p>
    <w:p w14:paraId="75A8FB5C" w14:textId="77777777" w:rsidR="00426AC3" w:rsidRPr="00432F2B" w:rsidRDefault="00426AC3" w:rsidP="00426AC3">
      <w:pPr>
        <w:rPr>
          <w:sz w:val="16"/>
        </w:rPr>
      </w:pPr>
      <w:r w:rsidRPr="00432F2B">
        <w:rPr>
          <w:sz w:val="16"/>
        </w:rPr>
        <w:t xml:space="preserve">(1) Pardon me if I turn to a source besides Bill. </w:t>
      </w:r>
      <w:r w:rsidRPr="00432F2B">
        <w:rPr>
          <w:rStyle w:val="Emphasis"/>
        </w:rPr>
        <w:t xml:space="preserve">American Heritage Dictionary: Resolve: </w:t>
      </w:r>
      <w:r w:rsidRPr="00432F2B">
        <w:rPr>
          <w:sz w:val="16"/>
        </w:rPr>
        <w:t>1. To make a firm decision about. 2. To decide or express by formal vote. 3. To separate something into constiutent parts See Syns at *analyze* (emphasis in orginal) 4. Find a solution to. See Syns at *Solve* (emphasis in original) 5. To dispel: resolve a doubt. - n 1. Frimness of purpose; resolution. 2. A determination or decision.</w:t>
      </w:r>
    </w:p>
    <w:p w14:paraId="6EBFF03B" w14:textId="77777777" w:rsidR="00426AC3" w:rsidRPr="00432F2B" w:rsidRDefault="00426AC3" w:rsidP="00426AC3">
      <w:pPr>
        <w:rPr>
          <w:sz w:val="16"/>
        </w:rPr>
      </w:pPr>
      <w:r w:rsidRPr="00432F2B">
        <w:rPr>
          <w:sz w:val="16"/>
        </w:rPr>
        <w:t xml:space="preserve">(2) The very nature of the word "resolution" makes it a question. </w:t>
      </w:r>
      <w:r w:rsidRPr="00432F2B">
        <w:rPr>
          <w:rStyle w:val="Emphasis"/>
        </w:rPr>
        <w:t>American Heritage:</w:t>
      </w:r>
      <w:r w:rsidRPr="00432F2B">
        <w:rPr>
          <w:sz w:val="16"/>
        </w:rPr>
        <w:t xml:space="preserve"> </w:t>
      </w:r>
      <w:r w:rsidRPr="00432F2B">
        <w:rPr>
          <w:rStyle w:val="Emphasis"/>
          <w:highlight w:val="green"/>
        </w:rPr>
        <w:t>A course of action determined</w:t>
      </w:r>
      <w:r w:rsidRPr="00432F2B">
        <w:rPr>
          <w:rStyle w:val="Emphasis"/>
        </w:rPr>
        <w:t xml:space="preserve"> or decided on.</w:t>
      </w:r>
      <w:r w:rsidRPr="00432F2B">
        <w:rPr>
          <w:sz w:val="16"/>
        </w:rPr>
        <w:t xml:space="preserve"> A formal statemnt of a deciion, </w:t>
      </w:r>
      <w:r w:rsidRPr="00432F2B">
        <w:rPr>
          <w:rStyle w:val="Emphasis"/>
        </w:rPr>
        <w:t xml:space="preserve">as </w:t>
      </w:r>
      <w:r w:rsidRPr="00432F2B">
        <w:rPr>
          <w:rStyle w:val="Emphasis"/>
          <w:highlight w:val="green"/>
        </w:rPr>
        <w:t>by a legislature</w:t>
      </w:r>
      <w:r w:rsidRPr="00432F2B">
        <w:rPr>
          <w:sz w:val="16"/>
        </w:rPr>
        <w:t>.</w:t>
      </w:r>
    </w:p>
    <w:p w14:paraId="546FF25B" w14:textId="77777777" w:rsidR="00426AC3" w:rsidRPr="00432F2B" w:rsidRDefault="00426AC3" w:rsidP="00426AC3">
      <w:pPr>
        <w:rPr>
          <w:sz w:val="16"/>
        </w:rPr>
      </w:pPr>
      <w:r w:rsidRPr="00432F2B">
        <w:rPr>
          <w:sz w:val="16"/>
        </w:rPr>
        <w:t xml:space="preserve">(3) </w:t>
      </w:r>
      <w:r w:rsidRPr="00432F2B">
        <w:rPr>
          <w:rStyle w:val="Emphasis"/>
        </w:rPr>
        <w:t>The resolution is obviously a question</w:t>
      </w:r>
      <w:r w:rsidRPr="00432F2B">
        <w:rPr>
          <w:sz w:val="16"/>
        </w:rPr>
        <w:t xml:space="preserve">. Any other conclusion is utterly inconcievable. </w:t>
      </w:r>
      <w:r w:rsidRPr="00432F2B">
        <w:rPr>
          <w:rStyle w:val="StyleUnderline"/>
        </w:rPr>
        <w:t xml:space="preserve">Why? </w:t>
      </w:r>
      <w:r w:rsidRPr="00432F2B">
        <w:rPr>
          <w:rStyle w:val="Emphasis"/>
        </w:rPr>
        <w:t>Context</w:t>
      </w:r>
      <w:r w:rsidRPr="00432F2B">
        <w:rPr>
          <w:rStyle w:val="StyleUnderline"/>
        </w:rPr>
        <w:t>.</w:t>
      </w:r>
      <w:r w:rsidRPr="00432F2B">
        <w:rPr>
          <w:sz w:val="16"/>
        </w:rPr>
        <w:t xml:space="preserve"> The debate community empowers </w:t>
      </w:r>
      <w:r w:rsidRPr="00432F2B">
        <w:rPr>
          <w:rStyle w:val="StyleUnderline"/>
        </w:rPr>
        <w:t>a topic committee</w:t>
      </w:r>
      <w:r w:rsidRPr="00432F2B">
        <w:rPr>
          <w:sz w:val="16"/>
        </w:rPr>
        <w:t xml:space="preserve"> to write a topic for ALTERNATE side debating. The committee is not a random group of people coming together to "reserve" themselves about some issue. There </w:t>
      </w:r>
      <w:r w:rsidRPr="00432F2B">
        <w:rPr>
          <w:rStyle w:val="StyleUnderline"/>
        </w:rPr>
        <w:t>is</w:t>
      </w:r>
      <w:r w:rsidRPr="00432F2B">
        <w:rPr>
          <w:sz w:val="16"/>
        </w:rPr>
        <w:t xml:space="preserve"> context - they are </w:t>
      </w:r>
      <w:r w:rsidRPr="00432F2B">
        <w:rPr>
          <w:rStyle w:val="StyleUnderline"/>
        </w:rPr>
        <w:t>empowered</w:t>
      </w:r>
      <w:r w:rsidRPr="00432F2B">
        <w:rPr>
          <w:sz w:val="16"/>
        </w:rPr>
        <w:t xml:space="preserve"> by a community to do something. In their deliberations, the topic community attempts </w:t>
      </w:r>
      <w:r w:rsidRPr="00432F2B">
        <w:rPr>
          <w:rStyle w:val="StyleUnderline"/>
        </w:rPr>
        <w:t>to craft a resolution</w:t>
      </w:r>
      <w:r w:rsidRPr="00432F2B">
        <w:rPr>
          <w:sz w:val="16"/>
        </w:rPr>
        <w:t xml:space="preserve"> which can be ANSWERED in either direction. They focus on issues like ground and fairness because they know </w:t>
      </w:r>
      <w:r w:rsidRPr="00432F2B">
        <w:rPr>
          <w:rStyle w:val="StyleUnderline"/>
        </w:rPr>
        <w:t xml:space="preserve">the resolution will serve as the basis </w:t>
      </w:r>
      <w:r w:rsidRPr="00432F2B">
        <w:rPr>
          <w:rStyle w:val="Emphasis"/>
        </w:rPr>
        <w:t>for debate</w:t>
      </w:r>
      <w:r w:rsidRPr="00432F2B">
        <w:rPr>
          <w:rStyle w:val="StyleUnderline"/>
        </w:rPr>
        <w:t xml:space="preserve"> which will be resolved by determining the policy desireablility of that resolution</w:t>
      </w:r>
      <w:r w:rsidRPr="00432F2B">
        <w:rPr>
          <w:sz w:val="16"/>
        </w:rPr>
        <w:t>. That's not only what they do, but it's what we REQUIRE them to do. We don't just send the topic committtee somewhere to adopt their own group resolution. It's not the end point of a resolution adopted by a body - it's the prelimanary wording of a resolution sent to others to be answered or decided upon.</w:t>
      </w:r>
    </w:p>
    <w:p w14:paraId="65B16EB0" w14:textId="77777777" w:rsidR="00426AC3" w:rsidRPr="00432F2B" w:rsidRDefault="00426AC3" w:rsidP="00426AC3">
      <w:pPr>
        <w:rPr>
          <w:sz w:val="16"/>
        </w:rPr>
      </w:pPr>
      <w:r w:rsidRPr="00432F2B">
        <w:rPr>
          <w:sz w:val="16"/>
        </w:rPr>
        <w:t xml:space="preserve">(4) Further context: </w:t>
      </w:r>
      <w:r w:rsidRPr="00432F2B">
        <w:rPr>
          <w:rStyle w:val="StyleUnderline"/>
        </w:rPr>
        <w:t xml:space="preserve">the word </w:t>
      </w:r>
      <w:r w:rsidRPr="00432F2B">
        <w:rPr>
          <w:rStyle w:val="Emphasis"/>
        </w:rPr>
        <w:t>resolved</w:t>
      </w:r>
      <w:r w:rsidRPr="00432F2B">
        <w:rPr>
          <w:rStyle w:val="StyleUnderline"/>
        </w:rPr>
        <w:t xml:space="preserve"> is used to emphasis the fact that it's </w:t>
      </w:r>
      <w:r w:rsidRPr="00432F2B">
        <w:rPr>
          <w:rStyle w:val="Emphasis"/>
        </w:rPr>
        <w:t>policy debate</w:t>
      </w:r>
      <w:r w:rsidRPr="00432F2B">
        <w:rPr>
          <w:sz w:val="16"/>
        </w:rPr>
        <w:t xml:space="preserve">. </w:t>
      </w:r>
      <w:r w:rsidRPr="00432F2B">
        <w:rPr>
          <w:rStyle w:val="StyleUnderline"/>
          <w:highlight w:val="green"/>
        </w:rPr>
        <w:t xml:space="preserve">Resolved comes from the adoption of </w:t>
      </w:r>
      <w:r w:rsidRPr="00432F2B">
        <w:rPr>
          <w:rStyle w:val="Emphasis"/>
          <w:highlight w:val="green"/>
        </w:rPr>
        <w:t>resolutions</w:t>
      </w:r>
      <w:r w:rsidRPr="00432F2B">
        <w:rPr>
          <w:rStyle w:val="StyleUnderline"/>
          <w:highlight w:val="green"/>
        </w:rPr>
        <w:t xml:space="preserve"> by legislative bodies</w:t>
      </w:r>
      <w:r w:rsidRPr="00432F2B">
        <w:rPr>
          <w:sz w:val="16"/>
        </w:rPr>
        <w:t xml:space="preserve">. </w:t>
      </w:r>
      <w:r w:rsidRPr="00432F2B">
        <w:rPr>
          <w:rStyle w:val="StyleUnderline"/>
        </w:rPr>
        <w:t>A resolution is either adopted or it is not</w:t>
      </w:r>
      <w:r w:rsidRPr="00432F2B">
        <w:rPr>
          <w:sz w:val="16"/>
        </w:rPr>
        <w:t xml:space="preserve">. It's a question </w:t>
      </w:r>
      <w:r w:rsidRPr="00432F2B">
        <w:rPr>
          <w:rStyle w:val="StyleUnderline"/>
        </w:rPr>
        <w:t>before a legislative body</w:t>
      </w:r>
      <w:r w:rsidRPr="00432F2B">
        <w:rPr>
          <w:sz w:val="16"/>
        </w:rPr>
        <w:t>. Should this statement be adopted or not.</w:t>
      </w:r>
    </w:p>
    <w:p w14:paraId="62F049C6" w14:textId="77777777" w:rsidR="00426AC3" w:rsidRPr="00432F2B" w:rsidRDefault="00426AC3" w:rsidP="00426AC3">
      <w:pPr>
        <w:pStyle w:val="Heading4"/>
        <w:rPr>
          <w:rFonts w:cs="Calibri"/>
        </w:rPr>
      </w:pPr>
      <w:r w:rsidRPr="00432F2B">
        <w:rPr>
          <w:rFonts w:cs="Calibri"/>
        </w:rPr>
        <w:t>2---</w:t>
      </w:r>
      <w:bookmarkStart w:id="0" w:name="_Hlk90041192"/>
      <w:r w:rsidRPr="00432F2B">
        <w:rPr>
          <w:rFonts w:cs="Calibri"/>
        </w:rPr>
        <w:t>Unjust.</w:t>
      </w:r>
    </w:p>
    <w:p w14:paraId="374B2A17" w14:textId="77777777" w:rsidR="00426AC3" w:rsidRPr="00432F2B" w:rsidRDefault="00426AC3" w:rsidP="00426AC3">
      <w:r w:rsidRPr="00432F2B">
        <w:rPr>
          <w:rStyle w:val="Style13ptBold"/>
        </w:rPr>
        <w:t>Black’s Law</w:t>
      </w:r>
      <w:r w:rsidRPr="00432F2B">
        <w:t xml:space="preserve"> [The Law Dictionary Featuring Black's Law Dictionary Free Online Legal Dictionary 2nd Ed. No Date. </w:t>
      </w:r>
      <w:hyperlink r:id="rId32" w:history="1">
        <w:r w:rsidRPr="00432F2B">
          <w:rPr>
            <w:rStyle w:val="Hyperlink"/>
          </w:rPr>
          <w:t>https://thelawdictionary.org/unjust/</w:t>
        </w:r>
      </w:hyperlink>
      <w:r w:rsidRPr="00432F2B">
        <w:t>] brett</w:t>
      </w:r>
    </w:p>
    <w:p w14:paraId="599A832E" w14:textId="77777777" w:rsidR="00426AC3" w:rsidRPr="00432F2B" w:rsidRDefault="00426AC3" w:rsidP="00426AC3">
      <w:pPr>
        <w:rPr>
          <w:rStyle w:val="Emphasis"/>
        </w:rPr>
      </w:pPr>
      <w:r w:rsidRPr="00432F2B">
        <w:rPr>
          <w:rStyle w:val="Emphasis"/>
        </w:rPr>
        <w:t>What is UNJUST?</w:t>
      </w:r>
    </w:p>
    <w:p w14:paraId="17A758D9" w14:textId="77777777" w:rsidR="00426AC3" w:rsidRPr="00432F2B" w:rsidRDefault="00426AC3" w:rsidP="00426AC3">
      <w:pPr>
        <w:rPr>
          <w:sz w:val="16"/>
        </w:rPr>
      </w:pPr>
      <w:r w:rsidRPr="00432F2B">
        <w:rPr>
          <w:rStyle w:val="Emphasis"/>
          <w:highlight w:val="green"/>
        </w:rPr>
        <w:t>Contrary to</w:t>
      </w:r>
      <w:r w:rsidRPr="00432F2B">
        <w:rPr>
          <w:sz w:val="16"/>
        </w:rPr>
        <w:t xml:space="preserve"> </w:t>
      </w:r>
      <w:r w:rsidRPr="00432F2B">
        <w:rPr>
          <w:rStyle w:val="StyleUnderline"/>
        </w:rPr>
        <w:t>right and justice</w:t>
      </w:r>
      <w:r w:rsidRPr="00432F2B">
        <w:rPr>
          <w:sz w:val="16"/>
        </w:rPr>
        <w:t xml:space="preserve">, or to </w:t>
      </w:r>
      <w:r w:rsidRPr="00432F2B">
        <w:rPr>
          <w:rStyle w:val="StyleUnderline"/>
        </w:rPr>
        <w:t xml:space="preserve">the </w:t>
      </w:r>
      <w:r w:rsidRPr="00432F2B">
        <w:rPr>
          <w:rStyle w:val="Emphasis"/>
        </w:rPr>
        <w:t>enjoyment of</w:t>
      </w:r>
      <w:r w:rsidRPr="00432F2B">
        <w:rPr>
          <w:sz w:val="16"/>
        </w:rPr>
        <w:t xml:space="preserve"> his </w:t>
      </w:r>
      <w:r w:rsidRPr="00432F2B">
        <w:rPr>
          <w:rStyle w:val="Emphasis"/>
        </w:rPr>
        <w:t>rights by another</w:t>
      </w:r>
      <w:r w:rsidRPr="00432F2B">
        <w:rPr>
          <w:sz w:val="16"/>
        </w:rPr>
        <w:t xml:space="preserve">, </w:t>
      </w:r>
      <w:r w:rsidRPr="00432F2B">
        <w:rPr>
          <w:rStyle w:val="StyleUnderline"/>
        </w:rPr>
        <w:t xml:space="preserve">or to the standards of </w:t>
      </w:r>
      <w:r w:rsidRPr="00432F2B">
        <w:rPr>
          <w:rStyle w:val="StyleUnderline"/>
          <w:highlight w:val="green"/>
        </w:rPr>
        <w:t>conduct furnished by</w:t>
      </w:r>
      <w:r w:rsidRPr="00432F2B">
        <w:rPr>
          <w:rStyle w:val="StyleUnderline"/>
        </w:rPr>
        <w:t xml:space="preserve"> the </w:t>
      </w:r>
      <w:r w:rsidRPr="00432F2B">
        <w:rPr>
          <w:rStyle w:val="Emphasis"/>
          <w:highlight w:val="green"/>
        </w:rPr>
        <w:t>laws</w:t>
      </w:r>
      <w:r w:rsidRPr="00432F2B">
        <w:rPr>
          <w:sz w:val="16"/>
        </w:rPr>
        <w:t>.</w:t>
      </w:r>
    </w:p>
    <w:p w14:paraId="0A084E35" w14:textId="77777777" w:rsidR="00426AC3" w:rsidRPr="00432F2B" w:rsidRDefault="00426AC3" w:rsidP="00426AC3">
      <w:pPr>
        <w:pStyle w:val="Heading4"/>
        <w:rPr>
          <w:rFonts w:cs="Calibri"/>
        </w:rPr>
      </w:pPr>
      <w:r w:rsidRPr="00432F2B">
        <w:rPr>
          <w:rFonts w:cs="Calibri"/>
        </w:rPr>
        <w:lastRenderedPageBreak/>
        <w:t xml:space="preserve">Violation: There’s no </w:t>
      </w:r>
      <w:r>
        <w:rPr>
          <w:rFonts w:cs="Calibri"/>
        </w:rPr>
        <w:t xml:space="preserve">policy </w:t>
      </w:r>
      <w:r w:rsidRPr="00432F2B">
        <w:rPr>
          <w:rFonts w:cs="Calibri"/>
        </w:rPr>
        <w:t>plan</w:t>
      </w:r>
      <w:r>
        <w:rPr>
          <w:rFonts w:cs="Calibri"/>
        </w:rPr>
        <w:t xml:space="preserve"> text</w:t>
      </w:r>
      <w:r w:rsidRPr="00432F2B">
        <w:rPr>
          <w:rFonts w:cs="Calibri"/>
        </w:rPr>
        <w:t>, they defend the res as a general rule.</w:t>
      </w:r>
    </w:p>
    <w:bookmarkEnd w:id="0"/>
    <w:p w14:paraId="7BAD04C4" w14:textId="77777777" w:rsidR="00426AC3" w:rsidRPr="00432F2B" w:rsidRDefault="00426AC3" w:rsidP="00426AC3">
      <w:pPr>
        <w:pStyle w:val="Heading4"/>
        <w:rPr>
          <w:rFonts w:cs="Calibri"/>
        </w:rPr>
      </w:pPr>
      <w:r w:rsidRPr="00432F2B">
        <w:rPr>
          <w:rFonts w:cs="Calibri"/>
        </w:rPr>
        <w:t>Prefer:</w:t>
      </w:r>
    </w:p>
    <w:p w14:paraId="379CD847" w14:textId="77777777" w:rsidR="00426AC3" w:rsidRPr="00432F2B" w:rsidRDefault="00426AC3" w:rsidP="00426AC3">
      <w:pPr>
        <w:pStyle w:val="Heading4"/>
        <w:rPr>
          <w:rFonts w:cs="Calibri"/>
        </w:rPr>
      </w:pPr>
      <w:r>
        <w:rPr>
          <w:rFonts w:cs="Calibri"/>
        </w:rPr>
        <w:t>1</w:t>
      </w:r>
      <w:r w:rsidRPr="00432F2B">
        <w:rPr>
          <w:rFonts w:cs="Calibri"/>
        </w:rPr>
        <w:t xml:space="preserve">---Vagueness---debates inevitably involve the AFF defending something, but only our interp lets them to </w:t>
      </w:r>
      <w:r w:rsidRPr="00432F2B">
        <w:rPr>
          <w:rFonts w:cs="Calibri"/>
          <w:u w:val="single"/>
        </w:rPr>
        <w:t>clearly define</w:t>
      </w:r>
      <w:r w:rsidRPr="00432F2B">
        <w:rPr>
          <w:rFonts w:cs="Calibri"/>
        </w:rPr>
        <w:t xml:space="preserve"> that from the start. Their model leads to </w:t>
      </w:r>
      <w:r w:rsidRPr="00432F2B">
        <w:rPr>
          <w:rFonts w:cs="Calibri"/>
          <w:u w:val="single"/>
        </w:rPr>
        <w:t>late-breaking</w:t>
      </w:r>
      <w:r w:rsidRPr="00432F2B">
        <w:rPr>
          <w:rFonts w:cs="Calibri"/>
        </w:rPr>
        <w:t xml:space="preserve"> debates that destroy ground, for example we won’t know if asteroid mining or space exploration are offense until the 1AR, which skews neg prep.</w:t>
      </w:r>
    </w:p>
    <w:p w14:paraId="1721E60D" w14:textId="77777777" w:rsidR="00426AC3" w:rsidRPr="00432F2B" w:rsidRDefault="00426AC3" w:rsidP="00426AC3">
      <w:pPr>
        <w:pStyle w:val="Heading4"/>
        <w:rPr>
          <w:rFonts w:cs="Calibri"/>
        </w:rPr>
      </w:pPr>
      <w:r>
        <w:rPr>
          <w:rFonts w:cs="Calibri"/>
        </w:rPr>
        <w:t>2</w:t>
      </w:r>
      <w:r w:rsidRPr="00432F2B">
        <w:rPr>
          <w:rFonts w:cs="Calibri"/>
        </w:rPr>
        <w:t>---Topic ed---specific policies teaches lets us go deep into the topic, uniquely important given the evolving character of space law. outweighs bc we only have 2 month topics, and phil ed is solved by free textbooks.</w:t>
      </w:r>
    </w:p>
    <w:p w14:paraId="0A83346D" w14:textId="77777777" w:rsidR="00426AC3" w:rsidRPr="00432F2B" w:rsidRDefault="00426AC3" w:rsidP="00426AC3">
      <w:pPr>
        <w:pStyle w:val="Heading4"/>
        <w:rPr>
          <w:rFonts w:cs="Calibri"/>
        </w:rPr>
      </w:pPr>
      <w:r w:rsidRPr="00432F2B">
        <w:rPr>
          <w:rFonts w:cs="Calibri"/>
        </w:rPr>
        <w:t>CI bc reasonability is arbitrary and invites judge intervention</w:t>
      </w:r>
    </w:p>
    <w:p w14:paraId="667EF9CF" w14:textId="77777777" w:rsidR="00426AC3" w:rsidRPr="00432F2B" w:rsidRDefault="00426AC3" w:rsidP="00426AC3">
      <w:pPr>
        <w:pStyle w:val="Heading4"/>
        <w:rPr>
          <w:rFonts w:cs="Calibri"/>
        </w:rPr>
      </w:pPr>
      <w:r w:rsidRPr="00432F2B">
        <w:rPr>
          <w:rFonts w:cs="Calibri"/>
        </w:rPr>
        <w:t>DTD to deter future abuse</w:t>
      </w:r>
    </w:p>
    <w:p w14:paraId="30426D97" w14:textId="77777777" w:rsidR="00426AC3" w:rsidRPr="00432F2B" w:rsidRDefault="00426AC3" w:rsidP="00426AC3">
      <w:pPr>
        <w:pStyle w:val="Heading4"/>
        <w:rPr>
          <w:rFonts w:cs="Calibri"/>
        </w:rPr>
      </w:pPr>
      <w:r w:rsidRPr="00432F2B">
        <w:rPr>
          <w:rFonts w:cs="Calibri"/>
        </w:rPr>
        <w:t>No RVIs: 1] illogical, you shouldn’t win for being topical, 2] good theory debaters will read abusive positions to bait theory and dump on an RVI, 3] trades off with substance since we can’t kick out of T</w:t>
      </w:r>
    </w:p>
    <w:p w14:paraId="7F730933" w14:textId="77777777" w:rsidR="00426AC3" w:rsidRPr="00432F2B" w:rsidRDefault="00426AC3" w:rsidP="00426AC3">
      <w:pPr>
        <w:pStyle w:val="Heading4"/>
        <w:rPr>
          <w:rFonts w:cs="Calibri"/>
        </w:rPr>
      </w:pPr>
      <w:r w:rsidRPr="00432F2B">
        <w:rPr>
          <w:rFonts w:cs="Calibri"/>
        </w:rPr>
        <w:t>Neg theory first because AFF abuse made it impossible to engage so any neg abuse was to get back in the game.</w:t>
      </w:r>
    </w:p>
    <w:p w14:paraId="7B34F770" w14:textId="77777777" w:rsidR="00426AC3" w:rsidRPr="00432F2B" w:rsidRDefault="00426AC3" w:rsidP="00426AC3"/>
    <w:p w14:paraId="3A058517" w14:textId="77777777" w:rsidR="00426AC3" w:rsidRPr="00432F2B" w:rsidRDefault="00426AC3" w:rsidP="00426AC3">
      <w:pPr>
        <w:pStyle w:val="Heading1"/>
      </w:pPr>
      <w:r w:rsidRPr="00432F2B">
        <w:lastRenderedPageBreak/>
        <w:t>CASE</w:t>
      </w:r>
    </w:p>
    <w:p w14:paraId="00CF9183" w14:textId="77777777" w:rsidR="00426AC3" w:rsidRPr="00432F2B" w:rsidRDefault="00426AC3" w:rsidP="00426AC3">
      <w:pPr>
        <w:pStyle w:val="Heading3"/>
      </w:pPr>
      <w:r w:rsidRPr="00432F2B">
        <w:lastRenderedPageBreak/>
        <w:t>Framing</w:t>
      </w:r>
    </w:p>
    <w:p w14:paraId="4F4A5C30" w14:textId="77777777" w:rsidR="00426AC3" w:rsidRPr="00432F2B" w:rsidRDefault="00426AC3" w:rsidP="00426AC3">
      <w:pPr>
        <w:pStyle w:val="Heading4"/>
        <w:numPr>
          <w:ilvl w:val="0"/>
          <w:numId w:val="12"/>
        </w:numPr>
      </w:pPr>
      <w:r w:rsidRPr="00432F2B">
        <w:t>The role of the ballot is to determine the desirability of the AFF method---Anything else destroys the stasis of contestation provided by the topic which unpredictably denies us all of the 1AC --the impact is clash---that outweighs and turns all their offense because it’s intrinsic to debate and lets us best export our strategies</w:t>
      </w:r>
    </w:p>
    <w:p w14:paraId="72BF8968" w14:textId="77777777" w:rsidR="00426AC3" w:rsidRPr="00432F2B" w:rsidRDefault="00426AC3" w:rsidP="00426AC3">
      <w:pPr>
        <w:pStyle w:val="Heading4"/>
        <w:numPr>
          <w:ilvl w:val="0"/>
          <w:numId w:val="12"/>
        </w:numPr>
        <w:rPr>
          <w:rFonts w:cs="Calibri"/>
        </w:rPr>
      </w:pPr>
      <w:r w:rsidRPr="00432F2B">
        <w:rPr>
          <w:rFonts w:cs="Calibri"/>
        </w:rPr>
        <w:t xml:space="preserve">Extinction </w:t>
      </w:r>
      <w:r w:rsidRPr="00432F2B">
        <w:rPr>
          <w:rFonts w:cs="Calibri"/>
          <w:u w:val="single"/>
        </w:rPr>
        <w:t>must outweigh</w:t>
      </w:r>
      <w:r w:rsidRPr="00432F2B">
        <w:rPr>
          <w:rFonts w:cs="Calibri"/>
        </w:rPr>
        <w:t xml:space="preserve"> – moral uncertainty demands we preserve the conditions for life, even a </w:t>
      </w:r>
      <w:r w:rsidRPr="00432F2B">
        <w:rPr>
          <w:rFonts w:cs="Calibri"/>
          <w:u w:val="single"/>
        </w:rPr>
        <w:t>tiny risk</w:t>
      </w:r>
      <w:r w:rsidRPr="00432F2B">
        <w:rPr>
          <w:rFonts w:cs="Calibri"/>
        </w:rPr>
        <w:t xml:space="preserve"> outweighs, and future gains in quality of life </w:t>
      </w:r>
      <w:r w:rsidRPr="00432F2B">
        <w:rPr>
          <w:rFonts w:cs="Calibri"/>
          <w:u w:val="single"/>
        </w:rPr>
        <w:t>ensure</w:t>
      </w:r>
      <w:r w:rsidRPr="00432F2B">
        <w:rPr>
          <w:rFonts w:cs="Calibri"/>
        </w:rPr>
        <w:t xml:space="preserve"> it’s a prior question </w:t>
      </w:r>
    </w:p>
    <w:p w14:paraId="3907512B" w14:textId="77777777" w:rsidR="00426AC3" w:rsidRPr="00432F2B" w:rsidRDefault="00426AC3" w:rsidP="00426AC3">
      <w:r w:rsidRPr="00432F2B">
        <w:rPr>
          <w:rStyle w:val="Style13ptBold"/>
        </w:rPr>
        <w:t>Todd 17</w:t>
      </w:r>
      <w:r w:rsidRPr="00432F2B">
        <w:t xml:space="preserve"> [Ben has a 1st from Oxford in Physics and Philosophy, has published in Climate Physics, once kick-boxed for Oxford, and speaks Chinese, badly. "The case for reducing extinction risk." </w:t>
      </w:r>
      <w:hyperlink r:id="rId33" w:history="1">
        <w:r w:rsidRPr="00432F2B">
          <w:rPr>
            <w:rStyle w:val="Hyperlink"/>
          </w:rPr>
          <w:t>https://80000hours.org/articles/extinction-risk/</w:t>
        </w:r>
      </w:hyperlink>
      <w:r w:rsidRPr="00432F2B">
        <w:t>] brett</w:t>
      </w:r>
    </w:p>
    <w:p w14:paraId="68C1B829" w14:textId="77777777" w:rsidR="00426AC3" w:rsidRPr="00432F2B" w:rsidRDefault="00426AC3" w:rsidP="00426AC3">
      <w:pPr>
        <w:rPr>
          <w:sz w:val="8"/>
        </w:rPr>
      </w:pPr>
      <w:r w:rsidRPr="00432F2B">
        <w:rPr>
          <w:sz w:val="8"/>
        </w:rPr>
        <w:t xml:space="preserve">In this new age, </w:t>
      </w:r>
      <w:r w:rsidRPr="00432F2B">
        <w:rPr>
          <w:rStyle w:val="StyleUnderline"/>
        </w:rPr>
        <w:t xml:space="preserve">what should be our </w:t>
      </w:r>
      <w:r w:rsidRPr="00432F2B">
        <w:rPr>
          <w:sz w:val="8"/>
        </w:rPr>
        <w:t>biggest priority</w:t>
      </w:r>
      <w:r w:rsidRPr="00432F2B">
        <w:rPr>
          <w:rStyle w:val="StyleUnderline"/>
        </w:rPr>
        <w:t xml:space="preserve"> as a civilisation?</w:t>
      </w:r>
      <w:r w:rsidRPr="00432F2B">
        <w:rPr>
          <w:sz w:val="8"/>
        </w:rPr>
        <w:t xml:space="preserve"> Improving technology? Helping the poor? Changing the political system? Here’s a suggestion that’s not so often discussed: </w:t>
      </w:r>
      <w:r w:rsidRPr="00432F2B">
        <w:rPr>
          <w:rStyle w:val="StyleUnderline"/>
          <w:highlight w:val="green"/>
        </w:rPr>
        <w:t xml:space="preserve">our first priority should be to </w:t>
      </w:r>
      <w:r w:rsidRPr="00432F2B">
        <w:rPr>
          <w:rStyle w:val="Emphasis"/>
          <w:highlight w:val="green"/>
        </w:rPr>
        <w:t>survive</w:t>
      </w:r>
      <w:r w:rsidRPr="00432F2B">
        <w:rPr>
          <w:sz w:val="8"/>
        </w:rPr>
        <w:t xml:space="preserve">. </w:t>
      </w:r>
      <w:r w:rsidRPr="00432F2B">
        <w:rPr>
          <w:rStyle w:val="StyleUnderline"/>
        </w:rPr>
        <w:t xml:space="preserve">So long as civilisation continues to exist, </w:t>
      </w:r>
      <w:r w:rsidRPr="00432F2B">
        <w:rPr>
          <w:rStyle w:val="StyleUnderline"/>
          <w:highlight w:val="green"/>
        </w:rPr>
        <w:t>we’ll have the chance to solve</w:t>
      </w:r>
      <w:r w:rsidRPr="00432F2B">
        <w:rPr>
          <w:rStyle w:val="StyleUnderline"/>
        </w:rPr>
        <w:t xml:space="preserve"> all our </w:t>
      </w:r>
      <w:r w:rsidRPr="00432F2B">
        <w:rPr>
          <w:rStyle w:val="Emphasis"/>
          <w:highlight w:val="green"/>
        </w:rPr>
        <w:t>other problems</w:t>
      </w:r>
      <w:r w:rsidRPr="00432F2B">
        <w:rPr>
          <w:rStyle w:val="StyleUnderline"/>
        </w:rPr>
        <w:t xml:space="preserve">, and have a far better future. But </w:t>
      </w:r>
      <w:r w:rsidRPr="00432F2B">
        <w:rPr>
          <w:rStyle w:val="Emphasis"/>
          <w:highlight w:val="green"/>
        </w:rPr>
        <w:t>if we go extinct, that’s it</w:t>
      </w:r>
      <w:r w:rsidRPr="00432F2B">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looked into it, we changed our minds. As we’ll see, researchers who study these issues think the risks are over one thousand times higher, and are probably increasing. These concerns have started a new movement working to safeguard civilisation, which has been joined by Stephen Hawking, Max Tegmark, and new institutes founded by researchers at Cambridge, MIT, Oxford, and elsewhere. In the rest of this article, we cover the greatest risks to civilisation, including some that might be bigger than nuclear war and climate change. We then make the case that reducing these risks could be the most important thing you do with your life, and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chance of extinction in the next 50 years — what many people think the risk is — must be an underestimate. Naturally occurring existential risks can be estimated pretty accurately from history, and are much higher. If Earth was hit by a 1km-wide asteroid, there’s a chance that civilisation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this is why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civilisation does some terrible things, such as factory farming. But as you can see in the data, many important measures of </w:t>
      </w:r>
      <w:r w:rsidRPr="00432F2B">
        <w:rPr>
          <w:rStyle w:val="Emphasis"/>
          <w:highlight w:val="green"/>
        </w:rPr>
        <w:t>progress</w:t>
      </w:r>
      <w:r w:rsidRPr="00432F2B">
        <w:rPr>
          <w:rStyle w:val="Emphasis"/>
        </w:rPr>
        <w:t xml:space="preserve"> have </w:t>
      </w:r>
      <w:r w:rsidRPr="00432F2B">
        <w:rPr>
          <w:rStyle w:val="Emphasis"/>
          <w:highlight w:val="green"/>
        </w:rPr>
        <w:t>improved dramatically</w:t>
      </w:r>
      <w:r w:rsidRPr="00432F2B">
        <w:rPr>
          <w:sz w:val="8"/>
        </w:rPr>
        <w:t xml:space="preserve">. More to the point, no matter what you think has happened in the past, if we look forward, improving technology, political organisation and freedom gives </w:t>
      </w:r>
      <w:r w:rsidRPr="00432F2B">
        <w:rPr>
          <w:rStyle w:val="StyleUnderline"/>
          <w:highlight w:val="green"/>
        </w:rPr>
        <w:t>our descendants</w:t>
      </w:r>
      <w:r w:rsidRPr="00432F2B">
        <w:rPr>
          <w:sz w:val="8"/>
        </w:rPr>
        <w:t xml:space="preserve"> the potential to solve our current problems, and </w:t>
      </w:r>
      <w:r w:rsidRPr="00432F2B">
        <w:rPr>
          <w:rStyle w:val="StyleUnderline"/>
          <w:highlight w:val="green"/>
        </w:rPr>
        <w:t xml:space="preserve">have </w:t>
      </w:r>
      <w:r w:rsidRPr="00432F2B">
        <w:rPr>
          <w:rStyle w:val="Emphasis"/>
          <w:highlight w:val="green"/>
        </w:rPr>
        <w:t>vastly better lives</w:t>
      </w:r>
      <w:r w:rsidRPr="00432F2B">
        <w:rPr>
          <w:sz w:val="8"/>
        </w:rPr>
        <w:t xml:space="preserve">.12 </w:t>
      </w:r>
      <w:r w:rsidRPr="00432F2B">
        <w:rPr>
          <w:rStyle w:val="StyleUnderline"/>
        </w:rPr>
        <w:t>It is possible to end poverty</w:t>
      </w:r>
      <w:r w:rsidRPr="00432F2B">
        <w:rPr>
          <w:sz w:val="8"/>
        </w:rPr>
        <w:t xml:space="preserve">, </w:t>
      </w:r>
      <w:r w:rsidRPr="00432F2B">
        <w:rPr>
          <w:rStyle w:val="StyleUnderline"/>
        </w:rPr>
        <w:t>prevent climate change, alleviate suffering, and more</w:t>
      </w:r>
      <w:r w:rsidRPr="00432F2B">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432F2B">
        <w:rPr>
          <w:rStyle w:val="StyleUnderline"/>
        </w:rPr>
        <w:t>Each</w:t>
      </w:r>
      <w:r w:rsidRPr="00432F2B">
        <w:rPr>
          <w:sz w:val="8"/>
        </w:rPr>
        <w:t xml:space="preserve"> time we discover a </w:t>
      </w:r>
      <w:r w:rsidRPr="00432F2B">
        <w:rPr>
          <w:rStyle w:val="StyleUnderline"/>
        </w:rPr>
        <w:t>new technology</w:t>
      </w:r>
      <w:r w:rsidRPr="00432F2B">
        <w:rPr>
          <w:sz w:val="8"/>
        </w:rPr>
        <w:t xml:space="preserve">, most of the time it </w:t>
      </w:r>
      <w:r w:rsidRPr="00432F2B">
        <w:rPr>
          <w:rStyle w:val="StyleUnderline"/>
        </w:rPr>
        <w:t>yields huge benefits</w:t>
      </w:r>
      <w:r w:rsidRPr="00432F2B">
        <w:rPr>
          <w:sz w:val="8"/>
        </w:rPr>
        <w:t xml:space="preserve">. But there’s also a chance we discover a technology with more destructive power than we have the ability to wisely use. And so, although </w:t>
      </w:r>
      <w:r w:rsidRPr="00432F2B">
        <w:rPr>
          <w:rStyle w:val="StyleUnderline"/>
        </w:rPr>
        <w:t>the present generation lives in the most prosperous period in human history</w:t>
      </w:r>
      <w:r w:rsidRPr="00432F2B">
        <w:rPr>
          <w:sz w:val="8"/>
        </w:rPr>
        <w:t xml:space="preserve">, it’s plausibly also the most dangerous. The first destructive technology of this kind was nuclear weapons. Nuclear weapons: a history of near-misses Today we all have North Korea’s nuclear programme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anyway, and decided against invading. An invasion of Cuba might well have triggered nuclear war; it later emerged that Castro was in favour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Vasili Arkhipov, disagreed, preventing war. Thanks to Vasili Arkhipov, we narrowly averted a global catastrophic risk from nuclear weapons Thank you Vasili Arkhipov.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civilisation?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432F2B">
        <w:rPr>
          <w:rStyle w:val="StyleUnderline"/>
          <w:highlight w:val="green"/>
        </w:rPr>
        <w:t>Even</w:t>
      </w:r>
      <w:r w:rsidRPr="00432F2B">
        <w:rPr>
          <w:rStyle w:val="StyleUnderline"/>
        </w:rPr>
        <w:t xml:space="preserve"> a </w:t>
      </w:r>
      <w:r w:rsidRPr="00432F2B">
        <w:rPr>
          <w:rStyle w:val="Emphasis"/>
          <w:highlight w:val="green"/>
        </w:rPr>
        <w:t>“mild”</w:t>
      </w:r>
      <w:r w:rsidRPr="00432F2B">
        <w:rPr>
          <w:rStyle w:val="StyleUnderline"/>
        </w:rPr>
        <w:t xml:space="preserve"> </w:t>
      </w:r>
      <w:r w:rsidRPr="00432F2B">
        <w:rPr>
          <w:rStyle w:val="StyleUnderline"/>
          <w:highlight w:val="green"/>
        </w:rPr>
        <w:t>nuclear winter</w:t>
      </w:r>
      <w:r w:rsidRPr="00432F2B">
        <w:rPr>
          <w:sz w:val="8"/>
        </w:rPr>
        <w:t xml:space="preserve">, however, could still </w:t>
      </w:r>
      <w:r w:rsidRPr="00432F2B">
        <w:rPr>
          <w:rStyle w:val="StyleUnderline"/>
        </w:rPr>
        <w:t>cause mass starvation</w:t>
      </w:r>
      <w:r w:rsidRPr="00432F2B">
        <w:rPr>
          <w:sz w:val="8"/>
        </w:rPr>
        <w:t xml:space="preserve">.18 For this and other reasons, a nuclear war would be extremely destabilising, and it’s unclear whether civilisation could recover. How likely is a </w:t>
      </w:r>
      <w:r w:rsidRPr="00432F2B">
        <w:rPr>
          <w:rStyle w:val="Emphasis"/>
        </w:rPr>
        <w:t xml:space="preserve">nuclear war to </w:t>
      </w:r>
      <w:r w:rsidRPr="00432F2B">
        <w:rPr>
          <w:rStyle w:val="Emphasis"/>
          <w:highlight w:val="green"/>
        </w:rPr>
        <w:t>permanently end civilisation</w:t>
      </w:r>
      <w:r w:rsidRPr="00432F2B">
        <w:rPr>
          <w:sz w:val="8"/>
        </w:rPr>
        <w:t xml:space="preserve">? It’s very hard to estimate, but it seems hard to conclude that the chance of a civilisation-ending nuclear war in the next century isn’t over 0.3%. That would mean the </w:t>
      </w:r>
      <w:r w:rsidRPr="00432F2B">
        <w:rPr>
          <w:rStyle w:val="StyleUnderline"/>
          <w:highlight w:val="green"/>
        </w:rPr>
        <w:t>risks</w:t>
      </w:r>
      <w:r w:rsidRPr="00432F2B">
        <w:rPr>
          <w:rStyle w:val="StyleUnderline"/>
        </w:rPr>
        <w:t xml:space="preserve"> from nuclear weapons </w:t>
      </w:r>
      <w:r w:rsidRPr="00432F2B">
        <w:rPr>
          <w:rStyle w:val="StyleUnderline"/>
          <w:highlight w:val="green"/>
        </w:rPr>
        <w:t>are greater than all</w:t>
      </w:r>
      <w:r w:rsidRPr="00432F2B">
        <w:rPr>
          <w:rStyle w:val="StyleUnderline"/>
        </w:rPr>
        <w:t xml:space="preserve"> the </w:t>
      </w:r>
      <w:r w:rsidRPr="00432F2B">
        <w:rPr>
          <w:rStyle w:val="StyleUnderline"/>
          <w:highlight w:val="green"/>
        </w:rPr>
        <w:t xml:space="preserve">natural risks </w:t>
      </w:r>
      <w:r w:rsidRPr="00432F2B">
        <w:rPr>
          <w:rStyle w:val="Emphasis"/>
          <w:highlight w:val="green"/>
        </w:rPr>
        <w:t>put together</w:t>
      </w:r>
      <w:r w:rsidRPr="00432F2B">
        <w:rPr>
          <w:sz w:val="8"/>
        </w:rPr>
        <w:t xml:space="preserve">. (Read more about nuclear risks.) This is why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civilisation. How big is the risk of run-away climate change? In 2015, President Obama said in his State of the Union address that:19 “No challenge  poses a greater threat to future generations than climate change” Climate change is certainly a major risk to civilisation.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celsius of warming. Image source The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reorganisation of society. It would also probably increase conflict, and make us more vulnerable to other risks. (If you’re sceptical of climate models, then you should increase your uncertainty, which makes the situation more worrying.) So, it seems like the chance of a massive climate disaster created by CO2 is perhaps similar to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This is why we need a movement that is concerned with safeguarding civilisation in general. Predicting the future of technology is difficult, but because we only have one civilisation,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despite the fact that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is capable of carrying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w:t>
      </w:r>
      <w:r w:rsidRPr="00432F2B">
        <w:rPr>
          <w:sz w:val="8"/>
        </w:rPr>
        <w:lastRenderedPageBreak/>
        <w:t xml:space="preserve">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civilisation were, they probably wouldn’t have suggested nuclear weapons, genetic engineering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people, and estimate a 19% chance of extinction before 2100.25 Risk At least 1 billion dead Human extinction Number killed by molecular nanotech weapons. 10% 5% Total killed by superintelligent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Will MacAskill we discuss why he puts the risk of extinction this century at around 1%. In his his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prioritise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Neglectedness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neglectedness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civilisation,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civilisation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432F2B">
        <w:rPr>
          <w:rStyle w:val="StyleUnderline"/>
        </w:rPr>
        <w:t>the stakes are millions of times</w:t>
      </w:r>
      <w:r w:rsidRPr="00432F2B">
        <w:rPr>
          <w:sz w:val="8"/>
        </w:rPr>
        <w:t xml:space="preserve"> higher — for good or evil. As Carl Sagan wrote on the costs of nuclear war in Foreign Affairs: </w:t>
      </w:r>
      <w:r w:rsidRPr="00432F2B">
        <w:rPr>
          <w:rStyle w:val="Emphasis"/>
        </w:rPr>
        <w:t xml:space="preserve">A </w:t>
      </w:r>
      <w:r w:rsidRPr="00432F2B">
        <w:rPr>
          <w:rStyle w:val="Emphasis"/>
          <w:highlight w:val="green"/>
        </w:rPr>
        <w:t>nuclear war imperils</w:t>
      </w:r>
      <w:r w:rsidRPr="00432F2B">
        <w:rPr>
          <w:rStyle w:val="Emphasis"/>
        </w:rPr>
        <w:t xml:space="preserve"> all of our descendants</w:t>
      </w:r>
      <w:r w:rsidRPr="00432F2B">
        <w:rPr>
          <w:sz w:val="8"/>
        </w:rPr>
        <w:t xml:space="preserve">, </w:t>
      </w:r>
      <w:r w:rsidRPr="00432F2B">
        <w:rPr>
          <w:rStyle w:val="StyleUnderline"/>
        </w:rPr>
        <w:t>for as long as there will be humans. Even if the population remains static, with an average lifetime of the order of 100 years, over a typical time period for the biological evolution of a successful species</w:t>
      </w:r>
      <w:r w:rsidRPr="00432F2B">
        <w:rPr>
          <w:sz w:val="8"/>
        </w:rPr>
        <w:t xml:space="preserve"> (roughly ten million years), </w:t>
      </w:r>
      <w:r w:rsidRPr="00432F2B">
        <w:rPr>
          <w:rStyle w:val="StyleUnderline"/>
        </w:rPr>
        <w:t xml:space="preserve">we are talking about some </w:t>
      </w:r>
      <w:r w:rsidRPr="00432F2B">
        <w:rPr>
          <w:rStyle w:val="Emphasis"/>
          <w:highlight w:val="green"/>
        </w:rPr>
        <w:t>500 trillion people</w:t>
      </w:r>
      <w:r w:rsidRPr="00432F2B">
        <w:rPr>
          <w:rStyle w:val="StyleUnderline"/>
        </w:rPr>
        <w:t xml:space="preserve"> yet to come</w:t>
      </w:r>
      <w:r w:rsidRPr="00432F2B">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all of our ancestors who contributed to the future of their descendants. Extinction is the undoing of the human enterprise. We’re glad the Romans didn’t let humanity go extinct, since it means that all of modern civilisation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civilisation could create a world without need or want, and make mindblowing intellectual and artistic achievements. We could build a far more just and virtuous society. And there’s no in-principle reason why civilisation couldn’t reach other planets, of which there are some 100 billion in our galaxy.27 If we let civilisation end, then none of this can ever happen. We’re unsure whether this great future will really happen, but that’s all the more reason to keep civilisation going so we have a chance to find out. Failing to pass on the torch to the next generation might be the worst thing we could ever do. So, a couple of percent risk that civilisation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economics, and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this is why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favour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neglectedness of these issues, but what about the third element of our framework, solvability? It’s less certain that we can make progress on these issues than more conventional areas like global health. It’s much easier to measure our impact on health (at least in the short-run) and we have decades of evidence on what works. This means working to reduce catastrophic risks looks worse on solvability. However, there is still much we can do, and given the huge scale and neglectedness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But, lower stockpiles would also reduce the risks of accidents, as well as the chance that a nuclear war, if it occurred, would end civilisation. We go into more depth on what you can do to tackle each risk within our problem profiles: AI safety Pandemic prevention Nuclear security Run-away climate change We don’t focus on naturally caused risks in this section, because they’re much less likely and we’re already doing a lot to deal with some of them. </w:t>
      </w:r>
      <w:r w:rsidRPr="00432F2B">
        <w:rPr>
          <w:rStyle w:val="Emphasis"/>
          <w:highlight w:val="green"/>
        </w:rPr>
        <w:t>Improved wealth and tech</w:t>
      </w:r>
      <w:r w:rsidRPr="00432F2B">
        <w:rPr>
          <w:sz w:val="8"/>
        </w:rPr>
        <w:t xml:space="preserve">nology </w:t>
      </w:r>
      <w:r w:rsidRPr="00432F2B">
        <w:rPr>
          <w:rStyle w:val="StyleUnderline"/>
          <w:highlight w:val="green"/>
        </w:rPr>
        <w:t>makes us</w:t>
      </w:r>
      <w:r w:rsidRPr="00432F2B">
        <w:rPr>
          <w:sz w:val="8"/>
        </w:rPr>
        <w:t xml:space="preserve"> </w:t>
      </w:r>
      <w:r w:rsidRPr="00432F2B">
        <w:rPr>
          <w:rStyle w:val="StyleUnderline"/>
        </w:rPr>
        <w:t xml:space="preserve">more </w:t>
      </w:r>
      <w:r w:rsidRPr="00432F2B">
        <w:rPr>
          <w:rStyle w:val="Emphasis"/>
          <w:highlight w:val="green"/>
        </w:rPr>
        <w:t>resilient</w:t>
      </w:r>
      <w:r w:rsidRPr="00432F2B">
        <w:rPr>
          <w:rStyle w:val="StyleUnderline"/>
        </w:rPr>
        <w:t xml:space="preserve"> to natural risks</w:t>
      </w:r>
      <w:r w:rsidRPr="00432F2B">
        <w:rPr>
          <w:sz w:val="8"/>
        </w:rPr>
        <w:t xml:space="preserve">, and a huge amount of effort already goes into getting more of these. 2. Broad efforts to reduce risks Rather than try to reduce each risk individually, we can try to make civilisation generally better at managing them. The “broad” efforts help to reduce all the threats at once, even those we haven’t thought of yet. For instance, there are key decision-makers, often in government, who will need to manage these risks as they arise. </w:t>
      </w:r>
      <w:r w:rsidRPr="00432F2B">
        <w:rPr>
          <w:rStyle w:val="StyleUnderline"/>
          <w:highlight w:val="green"/>
        </w:rPr>
        <w:t xml:space="preserve">If we could </w:t>
      </w:r>
      <w:r w:rsidRPr="00432F2B">
        <w:rPr>
          <w:rStyle w:val="Emphasis"/>
          <w:highlight w:val="green"/>
        </w:rPr>
        <w:t>improve</w:t>
      </w:r>
      <w:r w:rsidRPr="00432F2B">
        <w:rPr>
          <w:sz w:val="8"/>
        </w:rPr>
        <w:t xml:space="preserve"> the </w:t>
      </w:r>
      <w:r w:rsidRPr="00432F2B">
        <w:rPr>
          <w:rStyle w:val="Emphasis"/>
          <w:highlight w:val="green"/>
        </w:rPr>
        <w:t>decision-making</w:t>
      </w:r>
      <w:r w:rsidRPr="00432F2B">
        <w:rPr>
          <w:rStyle w:val="StyleUnderline"/>
        </w:rPr>
        <w:t xml:space="preserve"> ability </w:t>
      </w:r>
      <w:r w:rsidRPr="00432F2B">
        <w:rPr>
          <w:rStyle w:val="StyleUnderline"/>
          <w:highlight w:val="green"/>
        </w:rPr>
        <w:t>of</w:t>
      </w:r>
      <w:r w:rsidRPr="00432F2B">
        <w:rPr>
          <w:sz w:val="8"/>
        </w:rPr>
        <w:t xml:space="preserve"> these </w:t>
      </w:r>
      <w:r w:rsidRPr="00432F2B">
        <w:rPr>
          <w:rStyle w:val="StyleUnderline"/>
        </w:rPr>
        <w:t xml:space="preserve">people and </w:t>
      </w:r>
      <w:r w:rsidRPr="00432F2B">
        <w:rPr>
          <w:rStyle w:val="StyleUnderline"/>
          <w:highlight w:val="green"/>
        </w:rPr>
        <w:t>institutions</w:t>
      </w:r>
      <w:r w:rsidRPr="00432F2B">
        <w:rPr>
          <w:sz w:val="8"/>
        </w:rPr>
        <w:t xml:space="preserve">, then </w:t>
      </w:r>
      <w:r w:rsidRPr="00432F2B">
        <w:rPr>
          <w:rStyle w:val="StyleUnderline"/>
          <w:highlight w:val="green"/>
        </w:rPr>
        <w:t>it would</w:t>
      </w:r>
      <w:r w:rsidRPr="00432F2B">
        <w:rPr>
          <w:rStyle w:val="StyleUnderline"/>
        </w:rPr>
        <w:t xml:space="preserve"> help to make society in general more resilient, and </w:t>
      </w:r>
      <w:r w:rsidRPr="00432F2B">
        <w:rPr>
          <w:rStyle w:val="Emphasis"/>
          <w:highlight w:val="green"/>
        </w:rPr>
        <w:t>solve many other problems</w:t>
      </w:r>
      <w:r w:rsidRPr="00432F2B">
        <w:rPr>
          <w:sz w:val="8"/>
        </w:rPr>
        <w:t>.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civilisation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winter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civilisation, such as by improving foreign relations or developing better international institutions. We’re keen to see more research into these kinds of proposals. Mainstream efforts to do good like improving education and international development can also help to make society more resilient and wise,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But,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6AC2D90E" w14:textId="77777777" w:rsidR="00426AC3" w:rsidRPr="00432F2B" w:rsidRDefault="00426AC3" w:rsidP="00426AC3">
      <w:pPr>
        <w:rPr>
          <w:sz w:val="8"/>
        </w:rPr>
      </w:pPr>
    </w:p>
    <w:p w14:paraId="500DD7F5" w14:textId="77777777" w:rsidR="00426AC3" w:rsidRPr="00432F2B" w:rsidRDefault="00426AC3" w:rsidP="00426AC3"/>
    <w:p w14:paraId="3E22C518" w14:textId="77777777" w:rsidR="00426AC3" w:rsidRPr="00432F2B" w:rsidRDefault="00426AC3" w:rsidP="00426AC3">
      <w:pPr>
        <w:pStyle w:val="Heading3"/>
      </w:pPr>
      <w:r w:rsidRPr="00432F2B">
        <w:lastRenderedPageBreak/>
        <w:t>Solvency</w:t>
      </w:r>
    </w:p>
    <w:p w14:paraId="56C89DCB" w14:textId="26A4E568" w:rsidR="006860FC" w:rsidRDefault="00933122" w:rsidP="00426AC3">
      <w:pPr>
        <w:pStyle w:val="Heading4"/>
        <w:numPr>
          <w:ilvl w:val="0"/>
          <w:numId w:val="14"/>
        </w:numPr>
      </w:pPr>
      <w:r>
        <w:t>They have zero evidence that stopping private appropriation solves for capitalism</w:t>
      </w:r>
      <w:r w:rsidR="006860FC">
        <w:t>, just that private companies in space increase capitalism</w:t>
      </w:r>
      <w:r>
        <w:t xml:space="preserve">—give them no solvency for any of their cap bad cards </w:t>
      </w:r>
    </w:p>
    <w:p w14:paraId="1F018918" w14:textId="6E398FDA" w:rsidR="00115F59" w:rsidRPr="00115F59" w:rsidRDefault="00115F59" w:rsidP="00115F59">
      <w:pPr>
        <w:pStyle w:val="Heading4"/>
        <w:numPr>
          <w:ilvl w:val="0"/>
          <w:numId w:val="14"/>
        </w:numPr>
      </w:pPr>
      <w:r>
        <w:t xml:space="preserve">The counterplan solves for the whole second advantage </w:t>
      </w:r>
    </w:p>
    <w:p w14:paraId="2E820565" w14:textId="77777777" w:rsidR="00426AC3" w:rsidRPr="00432F2B" w:rsidRDefault="00426AC3" w:rsidP="00426AC3">
      <w:pPr>
        <w:pStyle w:val="Heading4"/>
        <w:rPr>
          <w:rFonts w:cs="Calibri"/>
        </w:rPr>
      </w:pPr>
    </w:p>
    <w:p w14:paraId="79729135" w14:textId="40B875EA" w:rsidR="00426AC3" w:rsidRPr="00432F2B" w:rsidRDefault="00426AC3" w:rsidP="00933122">
      <w:pPr>
        <w:pStyle w:val="Heading3"/>
      </w:pPr>
      <w:r w:rsidRPr="00432F2B">
        <w:lastRenderedPageBreak/>
        <w:t xml:space="preserve">Capitalism </w:t>
      </w:r>
    </w:p>
    <w:p w14:paraId="3B399923" w14:textId="77777777" w:rsidR="00426AC3" w:rsidRPr="00432F2B" w:rsidRDefault="00426AC3" w:rsidP="00426AC3">
      <w:pPr>
        <w:pStyle w:val="Heading4"/>
        <w:numPr>
          <w:ilvl w:val="0"/>
          <w:numId w:val="13"/>
        </w:numPr>
      </w:pPr>
      <w:r w:rsidRPr="00432F2B">
        <w:t>Capitalism will expand elsewhere if not in space</w:t>
      </w:r>
    </w:p>
    <w:p w14:paraId="2BB4A95C" w14:textId="77777777" w:rsidR="00426AC3" w:rsidRPr="00432F2B" w:rsidRDefault="00426AC3" w:rsidP="00426AC3">
      <w:r w:rsidRPr="00432F2B">
        <w:rPr>
          <w:b/>
          <w:bCs/>
          <w:sz w:val="26"/>
          <w:szCs w:val="26"/>
        </w:rPr>
        <w:t>Shamas &amp; Holden, 2019</w:t>
      </w:r>
      <w:r w:rsidRPr="00432F2B">
        <w:t>, Victor Shamas &amp;, Oslo Metropolitan University, Work Research Institute (AFI), Oslo, Norway; Thomas Holden, Independent scholar, Oslo, Norway, 2019, Palgrave Communications, One giant leap for capitalistkind: private enterprise in outer space, https://www.nature.com/articles/s41599-019-0218-9</w:t>
      </w:r>
    </w:p>
    <w:p w14:paraId="4CD1F980" w14:textId="77777777" w:rsidR="00426AC3" w:rsidRPr="00432F2B" w:rsidRDefault="00426AC3" w:rsidP="00426AC3">
      <w:pPr>
        <w:rPr>
          <w:sz w:val="14"/>
        </w:rPr>
      </w:pPr>
      <w:r w:rsidRPr="00432F2B">
        <w:rPr>
          <w:sz w:val="14"/>
        </w:rPr>
        <w:t>Outer space serves at least two purposes in this regard. In the short-to medium-term, it allows for the export of surplus capital into emerging industries, such as satellite imaging and communication. These are significant sites of capital accumulation: global revenues in the worldwide satellite market in 2016 amounted to $260 billion (SIA, 2017, p. 4). Clearly</w:t>
      </w:r>
      <w:r w:rsidRPr="00432F2B">
        <w:rPr>
          <w:b/>
          <w:bCs/>
          <w:u w:val="single"/>
        </w:rPr>
        <w:t xml:space="preserve">, </w:t>
      </w:r>
      <w:r w:rsidRPr="00432F2B">
        <w:rPr>
          <w:b/>
          <w:bCs/>
          <w:highlight w:val="yellow"/>
          <w:u w:val="single"/>
        </w:rPr>
        <w:t>much of this activity is taking place ‘</w:t>
      </w:r>
      <w:r w:rsidRPr="00432F2B">
        <w:rPr>
          <w:b/>
          <w:bCs/>
          <w:u w:val="single"/>
        </w:rPr>
        <w:t>on the ground'; it is occurrin</w:t>
      </w:r>
      <w:r w:rsidRPr="00432F2B">
        <w:rPr>
          <w:b/>
          <w:bCs/>
          <w:highlight w:val="yellow"/>
          <w:u w:val="single"/>
        </w:rPr>
        <w:t xml:space="preserve">g in the ‘terrestrial economy'. But all that capital would have to find some other </w:t>
      </w:r>
      <w:r w:rsidRPr="00432F2B">
        <w:rPr>
          <w:b/>
          <w:bCs/>
          <w:u w:val="single"/>
        </w:rPr>
        <w:t xml:space="preserve">meaningful or productive </w:t>
      </w:r>
      <w:r w:rsidRPr="00432F2B">
        <w:rPr>
          <w:b/>
          <w:bCs/>
          <w:highlight w:val="yellow"/>
          <w:u w:val="single"/>
        </w:rPr>
        <w:t>outlet were it not for the expansion of capital into space</w:t>
      </w:r>
      <w:r w:rsidRPr="00432F2B">
        <w:rPr>
          <w:sz w:val="14"/>
          <w:highlight w:val="yellow"/>
        </w:rPr>
        <w:t>.</w:t>
      </w:r>
      <w:r w:rsidRPr="00432F2B">
        <w:rPr>
          <w:sz w:val="14"/>
        </w:rPr>
        <w:t xml:space="preserve"> </w:t>
      </w:r>
    </w:p>
    <w:p w14:paraId="2E5D7D7E" w14:textId="77777777" w:rsidR="00426AC3" w:rsidRPr="00432F2B" w:rsidRDefault="00426AC3" w:rsidP="00426AC3">
      <w:pPr>
        <w:pStyle w:val="Heading4"/>
        <w:numPr>
          <w:ilvl w:val="0"/>
          <w:numId w:val="13"/>
        </w:numPr>
      </w:pPr>
      <w:r w:rsidRPr="00432F2B">
        <w:t>Governments solve the excesses of capitalism in space. Fernolz 19</w:t>
      </w:r>
    </w:p>
    <w:p w14:paraId="53A40405" w14:textId="77777777" w:rsidR="00426AC3" w:rsidRPr="00432F2B" w:rsidRDefault="00426AC3" w:rsidP="00426AC3">
      <w:r w:rsidRPr="00432F2B">
        <w:t>Tim Fernolz, 2019, How to build a space economy that avoids the mistakes of terrestrial capitalism, https://qz.com/work/1767415/can-nasa-build-a-space-economy-that-leaves-capitalisms-problems-behind/</w:t>
      </w:r>
    </w:p>
    <w:p w14:paraId="563B04F6" w14:textId="6B0CE0CE" w:rsidR="00426AC3" w:rsidRDefault="00426AC3" w:rsidP="00426AC3">
      <w:pPr>
        <w:rPr>
          <w:b/>
          <w:bCs/>
          <w:u w:val="single"/>
        </w:rPr>
      </w:pPr>
      <w:r w:rsidRPr="00432F2B">
        <w:rPr>
          <w:sz w:val="12"/>
        </w:rPr>
        <w:t xml:space="preserve">The good news is that </w:t>
      </w:r>
      <w:r w:rsidRPr="00432F2B">
        <w:rPr>
          <w:b/>
          <w:bCs/>
          <w:highlight w:val="yellow"/>
          <w:u w:val="single"/>
        </w:rPr>
        <w:t>we aren’t close to a worl</w:t>
      </w:r>
      <w:r w:rsidRPr="00432F2B">
        <w:rPr>
          <w:b/>
          <w:bCs/>
          <w:u w:val="single"/>
        </w:rPr>
        <w:t xml:space="preserve">d like the one depicted in the movie Elysium, </w:t>
      </w:r>
      <w:r w:rsidRPr="00432F2B">
        <w:rPr>
          <w:b/>
          <w:bCs/>
          <w:highlight w:val="yellow"/>
          <w:u w:val="single"/>
        </w:rPr>
        <w:t>where the ultra-wealthy repair to space and leave the rest of us behind. Our public and private interests will be far more intertwined</w:t>
      </w:r>
      <w:r w:rsidRPr="00432F2B">
        <w:rPr>
          <w:sz w:val="12"/>
        </w:rPr>
        <w:t>, in part because governments have designed it that way</w:t>
      </w:r>
      <w:r w:rsidRPr="00432F2B">
        <w:rPr>
          <w:sz w:val="12"/>
          <w:highlight w:val="yellow"/>
        </w:rPr>
        <w:t xml:space="preserve">. </w:t>
      </w:r>
      <w:r w:rsidRPr="00432F2B">
        <w:rPr>
          <w:b/>
          <w:bCs/>
          <w:highlight w:val="yellow"/>
          <w:u w:val="single"/>
        </w:rPr>
        <w:t>Most of the major space agencies are compelled by law in their home countries to support private economic activity,</w:t>
      </w:r>
      <w:r w:rsidRPr="00432F2B">
        <w:rPr>
          <w:b/>
          <w:bCs/>
          <w:u w:val="single"/>
        </w:rPr>
        <w:t xml:space="preserve"> which means for example that NASA, by law, views the success of US companies in space as part of its mission, and not a distraction or a threat. </w:t>
      </w:r>
      <w:r w:rsidRPr="00432F2B">
        <w:rPr>
          <w:sz w:val="12"/>
        </w:rPr>
        <w:t xml:space="preserve">The reality is that </w:t>
      </w:r>
      <w:r w:rsidRPr="00432F2B">
        <w:rPr>
          <w:b/>
          <w:bCs/>
          <w:u w:val="single"/>
        </w:rPr>
        <w:t xml:space="preserve">public space agencies, particularly </w:t>
      </w:r>
      <w:r w:rsidRPr="00432F2B">
        <w:rPr>
          <w:b/>
          <w:bCs/>
          <w:highlight w:val="yellow"/>
          <w:u w:val="single"/>
        </w:rPr>
        <w:t>NASA</w:t>
      </w:r>
      <w:r w:rsidRPr="00432F2B">
        <w:rPr>
          <w:b/>
          <w:bCs/>
          <w:u w:val="single"/>
        </w:rPr>
        <w:t xml:space="preserve"> in the United States</w:t>
      </w:r>
      <w:r w:rsidRPr="00432F2B">
        <w:rPr>
          <w:b/>
          <w:bCs/>
          <w:highlight w:val="yellow"/>
          <w:u w:val="single"/>
        </w:rPr>
        <w:t>, remain the largest spenders in space and control the conditions for private organizations acting in orbit</w:t>
      </w:r>
      <w:r w:rsidRPr="00432F2B">
        <w:rPr>
          <w:b/>
          <w:bCs/>
          <w:u w:val="single"/>
        </w:rPr>
        <w:t>. Their challenge—and opportunity—is to manage the transition to a new, multi-stakeholder world in orbit by successfully subsidizing new initiatives without letting the benefits escape the public at large</w:t>
      </w:r>
      <w:r w:rsidRPr="00432F2B">
        <w:rPr>
          <w:b/>
          <w:bCs/>
          <w:highlight w:val="yellow"/>
          <w:u w:val="single"/>
        </w:rPr>
        <w:t>. Much of the work of establishing our space economy is prosaically earthly: Competition policy, labor rights, and corporate taxation</w:t>
      </w:r>
      <w:r w:rsidRPr="00432F2B">
        <w:rPr>
          <w:b/>
          <w:bCs/>
          <w:u w:val="single"/>
        </w:rPr>
        <w:t>. But with critiques of capitalism’s distributional failures at the center of public discourse, there are also sweeping challenges to address: Namely, can the orbital economy be structured better than its terrestrial analogue?</w:t>
      </w:r>
    </w:p>
    <w:p w14:paraId="6819221D" w14:textId="273EA64D" w:rsidR="00247C0A" w:rsidRDefault="00247C0A" w:rsidP="00426AC3">
      <w:pPr>
        <w:rPr>
          <w:b/>
          <w:bCs/>
          <w:u w:val="single"/>
        </w:rPr>
      </w:pPr>
    </w:p>
    <w:p w14:paraId="20555FA2" w14:textId="1669113F" w:rsidR="00247C0A" w:rsidRPr="00FE6F39" w:rsidRDefault="00247C0A" w:rsidP="00247C0A">
      <w:pPr>
        <w:pStyle w:val="Heading4"/>
      </w:pPr>
      <w:r>
        <w:t xml:space="preserve">Absent enforceable property rights, the poor are subject to deprivation, abuse, predation, and conflict. </w:t>
      </w:r>
      <w:r w:rsidRPr="00A23C21">
        <w:rPr>
          <w:u w:val="single"/>
        </w:rPr>
        <w:t>Turns case</w:t>
      </w:r>
      <w:r>
        <w:t xml:space="preserve"> since without property rights, the power of the rich to exploit the rest of society increases. </w:t>
      </w:r>
    </w:p>
    <w:p w14:paraId="06429EE6" w14:textId="77777777" w:rsidR="00247C0A" w:rsidRDefault="00247C0A" w:rsidP="00247C0A">
      <w:r>
        <w:rPr>
          <w:rStyle w:val="Style13ptBold"/>
        </w:rPr>
        <w:t xml:space="preserve">UNDP ’08 - </w:t>
      </w:r>
      <w:r w:rsidRPr="00B5541A">
        <w:t>Working Group on Property Rights, 2008, 'Empowering the Poor Through Property Rights', in Making the Law Work for Everyone Volume II, Commission on Legal Empowerment of the Poor, United Nations Development Programme, New York, pp. 63-128</w:t>
      </w:r>
      <w:r>
        <w:t xml:space="preserve"> &lt;</w:t>
      </w:r>
      <w:r w:rsidRPr="00B5541A">
        <w:t>https://www.mercatus.org/system/files/ch2.pdf</w:t>
      </w:r>
      <w:r>
        <w:t>&gt; AT</w:t>
      </w:r>
    </w:p>
    <w:p w14:paraId="2CF9D45C" w14:textId="77777777" w:rsidR="00B92E39" w:rsidRDefault="00247C0A" w:rsidP="00247C0A">
      <w:pPr>
        <w:ind w:left="720"/>
        <w:rPr>
          <w:rStyle w:val="Emphasis"/>
          <w:highlight w:val="yellow"/>
        </w:rPr>
      </w:pPr>
      <w:r w:rsidRPr="003E7FE1">
        <w:rPr>
          <w:sz w:val="16"/>
        </w:rPr>
        <w:t>Growing Slums and Legal Voids</w:t>
      </w:r>
      <w:r w:rsidRPr="003E7FE1">
        <w:rPr>
          <w:sz w:val="16"/>
        </w:rPr>
        <w:cr/>
      </w:r>
      <w:r w:rsidRPr="0015316A">
        <w:rPr>
          <w:rStyle w:val="StyleUnderline"/>
        </w:rPr>
        <w:t xml:space="preserve">At least </w:t>
      </w:r>
      <w:r w:rsidRPr="003E7FE1">
        <w:rPr>
          <w:rStyle w:val="Emphasis"/>
          <w:highlight w:val="yellow"/>
        </w:rPr>
        <w:t>a third of the world’s poor</w:t>
      </w:r>
    </w:p>
    <w:p w14:paraId="52C767DC" w14:textId="77777777" w:rsidR="00B92E39" w:rsidRDefault="00B92E39" w:rsidP="00247C0A">
      <w:pPr>
        <w:ind w:left="720"/>
        <w:rPr>
          <w:rStyle w:val="Emphasis"/>
          <w:highlight w:val="yellow"/>
        </w:rPr>
      </w:pPr>
    </w:p>
    <w:p w14:paraId="58024468" w14:textId="77777777" w:rsidR="00B92E39" w:rsidRDefault="00B92E39" w:rsidP="00247C0A">
      <w:pPr>
        <w:ind w:left="720"/>
        <w:rPr>
          <w:rStyle w:val="Emphasis"/>
          <w:highlight w:val="yellow"/>
        </w:rPr>
      </w:pPr>
    </w:p>
    <w:p w14:paraId="44D69740" w14:textId="46E84740" w:rsidR="00247C0A" w:rsidRPr="0015316A" w:rsidRDefault="00247C0A" w:rsidP="00247C0A">
      <w:pPr>
        <w:ind w:left="720"/>
        <w:rPr>
          <w:rStyle w:val="StyleUnderline"/>
        </w:rPr>
      </w:pPr>
      <w:r w:rsidRPr="003E7FE1">
        <w:rPr>
          <w:rStyle w:val="Emphasis"/>
          <w:highlight w:val="yellow"/>
        </w:rPr>
        <w:t xml:space="preserve"> live</w:t>
      </w:r>
      <w:r w:rsidRPr="003E7FE1">
        <w:rPr>
          <w:rStyle w:val="Emphasis"/>
        </w:rPr>
        <w:t xml:space="preserve"> </w:t>
      </w:r>
      <w:r w:rsidRPr="0015316A">
        <w:rPr>
          <w:rStyle w:val="StyleUnderline"/>
        </w:rPr>
        <w:t xml:space="preserve">in irregular settlements </w:t>
      </w:r>
      <w:r w:rsidRPr="003E7FE1">
        <w:rPr>
          <w:rStyle w:val="Emphasis"/>
          <w:highlight w:val="yellow"/>
        </w:rPr>
        <w:t>without</w:t>
      </w:r>
      <w:r w:rsidRPr="0015316A">
        <w:rPr>
          <w:rStyle w:val="StyleUnderline"/>
        </w:rPr>
        <w:t xml:space="preserve"> coherent </w:t>
      </w:r>
      <w:r w:rsidRPr="003E7FE1">
        <w:rPr>
          <w:rStyle w:val="Emphasis"/>
          <w:highlight w:val="yellow"/>
        </w:rPr>
        <w:t>legal protection of their assets.</w:t>
      </w:r>
      <w:r w:rsidRPr="0015316A">
        <w:rPr>
          <w:rStyle w:val="StyleUnderline"/>
        </w:rPr>
        <w:t xml:space="preserve"> Population and urban settlement growth projections predict an aggravation of the problem.</w:t>
      </w:r>
      <w:r w:rsidRPr="003E7FE1">
        <w:rPr>
          <w:sz w:val="16"/>
        </w:rPr>
        <w:t xml:space="preserve"> The UN Human Settlements Programme holds that over the next 25 years more than 2 billion urban dwellers could be added to the close to 1 billion now living in slums, with some 2.825 billion requiring housing and urban services by 2030. If no action is taken most of this growth will occur outside the legally protected sector.37 </w:t>
      </w:r>
      <w:r w:rsidRPr="0015316A">
        <w:rPr>
          <w:rStyle w:val="StyleUnderline"/>
        </w:rPr>
        <w:t xml:space="preserve">The consequences of the exclusion of the poor as a result of rapid urbanisation and modernisation are being acutely manifested around the world. In the final analysis, </w:t>
      </w:r>
      <w:r w:rsidRPr="003E7FE1">
        <w:rPr>
          <w:rStyle w:val="Emphasis"/>
          <w:highlight w:val="yellow"/>
        </w:rPr>
        <w:t>among all</w:t>
      </w:r>
      <w:r w:rsidRPr="003E7FE1">
        <w:rPr>
          <w:rStyle w:val="Emphasis"/>
        </w:rPr>
        <w:t xml:space="preserve"> </w:t>
      </w:r>
      <w:r w:rsidRPr="0015316A">
        <w:rPr>
          <w:rStyle w:val="StyleUnderline"/>
        </w:rPr>
        <w:t xml:space="preserve">the causal </w:t>
      </w:r>
      <w:r w:rsidRPr="003E7FE1">
        <w:rPr>
          <w:rStyle w:val="Emphasis"/>
          <w:highlight w:val="yellow"/>
        </w:rPr>
        <w:t>factors for displacement, first</w:t>
      </w:r>
      <w:r w:rsidRPr="003E7FE1">
        <w:rPr>
          <w:rStyle w:val="Emphasis"/>
        </w:rPr>
        <w:t xml:space="preserve"> </w:t>
      </w:r>
      <w:r w:rsidRPr="0015316A">
        <w:rPr>
          <w:rStyle w:val="StyleUnderline"/>
        </w:rPr>
        <w:t xml:space="preserve">and foremost </w:t>
      </w:r>
      <w:r w:rsidRPr="003E7FE1">
        <w:rPr>
          <w:rStyle w:val="Emphasis"/>
          <w:highlight w:val="yellow"/>
        </w:rPr>
        <w:t>is lack of</w:t>
      </w:r>
      <w:r w:rsidRPr="0015316A">
        <w:rPr>
          <w:rStyle w:val="StyleUnderline"/>
        </w:rPr>
        <w:t xml:space="preserve"> security of tenure for the poor, who have no </w:t>
      </w:r>
      <w:r w:rsidRPr="003E7FE1">
        <w:rPr>
          <w:rStyle w:val="Emphasis"/>
          <w:highlight w:val="yellow"/>
        </w:rPr>
        <w:t>enforceable property rights</w:t>
      </w:r>
      <w:r w:rsidRPr="0015316A">
        <w:rPr>
          <w:rStyle w:val="StyleUnderline"/>
        </w:rPr>
        <w:t xml:space="preserve"> or access to justice.</w:t>
      </w:r>
    </w:p>
    <w:p w14:paraId="777546D7" w14:textId="77777777" w:rsidR="00247C0A" w:rsidRDefault="00247C0A" w:rsidP="00247C0A">
      <w:pPr>
        <w:ind w:left="720"/>
      </w:pPr>
      <w:r>
        <w:t>Dire Consequences and Missed Development Opportunities</w:t>
      </w:r>
    </w:p>
    <w:p w14:paraId="692BA914" w14:textId="77777777" w:rsidR="00247C0A" w:rsidRPr="003E7FE1" w:rsidRDefault="00247C0A" w:rsidP="00247C0A">
      <w:pPr>
        <w:ind w:left="720"/>
        <w:rPr>
          <w:rStyle w:val="StyleUnderline"/>
        </w:rPr>
      </w:pPr>
      <w:r w:rsidRPr="003E7FE1">
        <w:rPr>
          <w:rStyle w:val="Emphasis"/>
          <w:highlight w:val="yellow"/>
        </w:rPr>
        <w:t>Without</w:t>
      </w:r>
      <w:r w:rsidRPr="0015316A">
        <w:rPr>
          <w:rStyle w:val="StyleUnderline"/>
        </w:rPr>
        <w:t xml:space="preserve"> enforceable </w:t>
      </w:r>
      <w:r w:rsidRPr="003E7FE1">
        <w:rPr>
          <w:rStyle w:val="Emphasis"/>
          <w:highlight w:val="yellow"/>
        </w:rPr>
        <w:t>property rights, residents</w:t>
      </w:r>
      <w:r w:rsidRPr="0015316A">
        <w:rPr>
          <w:rStyle w:val="StyleUnderline"/>
        </w:rPr>
        <w:t xml:space="preserve"> of informal settlements </w:t>
      </w:r>
      <w:r w:rsidRPr="003E7FE1">
        <w:rPr>
          <w:rStyle w:val="Emphasis"/>
          <w:highlight w:val="yellow"/>
        </w:rPr>
        <w:t>are</w:t>
      </w:r>
      <w:r w:rsidRPr="0015316A">
        <w:rPr>
          <w:rStyle w:val="StyleUnderline"/>
        </w:rPr>
        <w:t xml:space="preserve"> often </w:t>
      </w:r>
      <w:r w:rsidRPr="003E7FE1">
        <w:rPr>
          <w:rStyle w:val="Emphasis"/>
          <w:highlight w:val="yellow"/>
        </w:rPr>
        <w:t>subject to forceful eviction. They must fend for themselves or pay bribes to</w:t>
      </w:r>
      <w:r w:rsidRPr="0015316A">
        <w:rPr>
          <w:rStyle w:val="StyleUnderline"/>
        </w:rPr>
        <w:t xml:space="preserve"> local landlords </w:t>
      </w:r>
      <w:r w:rsidRPr="003E7FE1">
        <w:rPr>
          <w:rStyle w:val="Emphasis"/>
          <w:highlight w:val="yellow"/>
        </w:rPr>
        <w:t>to defend their right to occupy</w:t>
      </w:r>
      <w:r w:rsidRPr="0015316A">
        <w:rPr>
          <w:rStyle w:val="StyleUnderline"/>
        </w:rPr>
        <w:t xml:space="preserve"> land, </w:t>
      </w:r>
      <w:r w:rsidRPr="003E7FE1">
        <w:rPr>
          <w:rStyle w:val="Emphasis"/>
          <w:highlight w:val="yellow"/>
        </w:rPr>
        <w:t>protect</w:t>
      </w:r>
      <w:r w:rsidRPr="0015316A">
        <w:rPr>
          <w:rStyle w:val="StyleUnderline"/>
        </w:rPr>
        <w:t xml:space="preserve"> it </w:t>
      </w:r>
      <w:r w:rsidRPr="003E7FE1">
        <w:rPr>
          <w:rStyle w:val="Emphasis"/>
          <w:highlight w:val="yellow"/>
        </w:rPr>
        <w:t>from</w:t>
      </w:r>
      <w:r w:rsidRPr="0015316A">
        <w:rPr>
          <w:rStyle w:val="StyleUnderline"/>
        </w:rPr>
        <w:t xml:space="preserve"> harmful </w:t>
      </w:r>
      <w:r w:rsidRPr="003E7FE1">
        <w:rPr>
          <w:rStyle w:val="Emphasis"/>
          <w:highlight w:val="yellow"/>
        </w:rPr>
        <w:t>encroachment</w:t>
      </w:r>
      <w:r w:rsidRPr="0015316A">
        <w:rPr>
          <w:rStyle w:val="StyleUnderline"/>
        </w:rPr>
        <w:t xml:space="preserve">, </w:t>
      </w:r>
      <w:r w:rsidRPr="003E7FE1">
        <w:rPr>
          <w:rStyle w:val="Emphasis"/>
          <w:highlight w:val="yellow"/>
        </w:rPr>
        <w:t>and settle disputes. Lack of protection, of tenure</w:t>
      </w:r>
      <w:r w:rsidRPr="0015316A">
        <w:rPr>
          <w:rStyle w:val="StyleUnderline"/>
        </w:rPr>
        <w:t xml:space="preserve"> and of legal leverage for economic activity, decreases productivity. It </w:t>
      </w:r>
      <w:r w:rsidRPr="003E7FE1">
        <w:rPr>
          <w:rStyle w:val="Emphasis"/>
          <w:highlight w:val="yellow"/>
        </w:rPr>
        <w:t>leads to social exclusion, reproduced over generations</w:t>
      </w:r>
      <w:r w:rsidRPr="0015316A">
        <w:rPr>
          <w:rStyle w:val="StyleUnderline"/>
        </w:rPr>
        <w:t xml:space="preserve"> and visible in the spatial segregation of the poor in the urban housing environment</w:t>
      </w:r>
      <w:r w:rsidRPr="003E7FE1">
        <w:rPr>
          <w:sz w:val="16"/>
        </w:rPr>
        <w:t xml:space="preserve">. Environmental and behavioural degradation is closely linked to the vicious circles perpetuated by faltering property rights systems which fail the poor and slow down the development of society at large. </w:t>
      </w:r>
      <w:r w:rsidRPr="003E7FE1">
        <w:rPr>
          <w:rStyle w:val="StyleUnderline"/>
        </w:rPr>
        <w:t xml:space="preserve">Residents in extra-legal settlements have no legitimate way to transfer a home to a family member or heir nor to rent or sell to another. </w:t>
      </w:r>
      <w:r w:rsidRPr="003E7FE1">
        <w:rPr>
          <w:rStyle w:val="Emphasis"/>
          <w:highlight w:val="yellow"/>
        </w:rPr>
        <w:t xml:space="preserve">Illegal </w:t>
      </w:r>
      <w:r w:rsidRPr="00904953">
        <w:rPr>
          <w:sz w:val="12"/>
        </w:rPr>
        <w:t>black</w:t>
      </w:r>
      <w:r w:rsidRPr="00904953">
        <w:rPr>
          <w:rStyle w:val="Emphasis"/>
          <w:sz w:val="12"/>
          <w:highlight w:val="yellow"/>
        </w:rPr>
        <w:t xml:space="preserve"> </w:t>
      </w:r>
      <w:r w:rsidRPr="003E7FE1">
        <w:rPr>
          <w:rStyle w:val="Emphasis"/>
          <w:highlight w:val="yellow"/>
        </w:rPr>
        <w:t>land markets emerge and abusive practices become prevalen</w:t>
      </w:r>
      <w:r w:rsidRPr="003E7FE1">
        <w:rPr>
          <w:rStyle w:val="StyleUnderline"/>
        </w:rPr>
        <w:t>t.</w:t>
      </w:r>
      <w:r w:rsidRPr="003E7FE1">
        <w:rPr>
          <w:sz w:val="16"/>
        </w:rPr>
        <w:t xml:space="preserve"> </w:t>
      </w:r>
      <w:r w:rsidRPr="003E7FE1">
        <w:rPr>
          <w:rStyle w:val="StyleUnderline"/>
        </w:rPr>
        <w:t xml:space="preserve">Due to a lack of property rights guarantee, many assets in developing nations are not fungible. </w:t>
      </w:r>
      <w:r w:rsidRPr="003E7FE1">
        <w:rPr>
          <w:sz w:val="16"/>
        </w:rPr>
        <w:t xml:space="preserve">The poor and their potential business partners have no criteria to establish or realise the potential of their assets. </w:t>
      </w:r>
      <w:r w:rsidRPr="003E7FE1">
        <w:rPr>
          <w:rStyle w:val="Emphasis"/>
          <w:highlight w:val="yellow"/>
        </w:rPr>
        <w:t>There is no clear reciprocity</w:t>
      </w:r>
      <w:r w:rsidRPr="003E7FE1">
        <w:rPr>
          <w:rStyle w:val="StyleUnderline"/>
        </w:rPr>
        <w:t xml:space="preserve"> for holding each other accountable </w:t>
      </w:r>
      <w:r w:rsidRPr="003E7FE1">
        <w:rPr>
          <w:rStyle w:val="Emphasis"/>
          <w:highlight w:val="yellow"/>
        </w:rPr>
        <w:t>and no sufficient basis to protect transactions or to pool assets</w:t>
      </w:r>
      <w:r w:rsidRPr="003E7FE1">
        <w:rPr>
          <w:rStyle w:val="StyleUnderline"/>
        </w:rPr>
        <w:t xml:space="preserve"> with others.</w:t>
      </w:r>
      <w:r w:rsidRPr="003E7FE1">
        <w:rPr>
          <w:sz w:val="16"/>
        </w:rPr>
        <w:t xml:space="preserve"> </w:t>
      </w:r>
      <w:r w:rsidRPr="003E7FE1">
        <w:rPr>
          <w:rStyle w:val="StyleUnderline"/>
        </w:rPr>
        <w:t xml:space="preserve">For the national economy, </w:t>
      </w:r>
      <w:r w:rsidRPr="003E7FE1">
        <w:rPr>
          <w:rStyle w:val="Emphasis"/>
          <w:highlight w:val="yellow"/>
        </w:rPr>
        <w:t>extra-legality sets off a cycle of disinvestment in housing</w:t>
      </w:r>
      <w:r w:rsidRPr="003E7FE1">
        <w:rPr>
          <w:rStyle w:val="StyleUnderline"/>
        </w:rPr>
        <w:t>; it represents a lost opportunity to stimulate productive economic activity.</w:t>
      </w:r>
    </w:p>
    <w:p w14:paraId="4B025196" w14:textId="77777777" w:rsidR="00247C0A" w:rsidRPr="003E7FE1" w:rsidRDefault="00247C0A" w:rsidP="00247C0A">
      <w:pPr>
        <w:ind w:left="720"/>
        <w:rPr>
          <w:sz w:val="16"/>
          <w:szCs w:val="16"/>
        </w:rPr>
      </w:pPr>
      <w:r w:rsidRPr="003E7FE1">
        <w:rPr>
          <w:sz w:val="16"/>
          <w:szCs w:val="16"/>
        </w:rPr>
        <w:t>Rural Poverty and Property Rights</w:t>
      </w:r>
    </w:p>
    <w:p w14:paraId="3300C1DB" w14:textId="77777777" w:rsidR="00247C0A" w:rsidRPr="003E7FE1" w:rsidRDefault="00247C0A" w:rsidP="00247C0A">
      <w:pPr>
        <w:ind w:left="720"/>
        <w:rPr>
          <w:sz w:val="16"/>
        </w:rPr>
      </w:pPr>
      <w:r w:rsidRPr="003E7FE1">
        <w:rPr>
          <w:sz w:val="16"/>
        </w:rPr>
        <w:t xml:space="preserve">Despite continuing urbanisation, two-thirds of the poor live in rural areas. Ninety-five percent live in China, South Central Asia and Sub Saharan Africa. Together these rural poor account for around half the world’s total poor. </w:t>
      </w:r>
      <w:r w:rsidRPr="003E7FE1">
        <w:rPr>
          <w:rStyle w:val="StyleUnderline"/>
        </w:rPr>
        <w:t xml:space="preserve">Rural Land Relations and Extreme Poverty Insufficient land to live on, and </w:t>
      </w:r>
      <w:r w:rsidRPr="003E7FE1">
        <w:rPr>
          <w:rStyle w:val="Emphasis"/>
          <w:highlight w:val="yellow"/>
        </w:rPr>
        <w:t>insecure</w:t>
      </w:r>
      <w:r w:rsidRPr="003E7FE1">
        <w:rPr>
          <w:rStyle w:val="StyleUnderline"/>
        </w:rPr>
        <w:t xml:space="preserve"> access or </w:t>
      </w:r>
      <w:r w:rsidRPr="003E7FE1">
        <w:rPr>
          <w:rStyle w:val="Emphasis"/>
          <w:highlight w:val="yellow"/>
        </w:rPr>
        <w:t>rights over land, are well recognised factors in sustaining poverty</w:t>
      </w:r>
      <w:r w:rsidRPr="003E7FE1">
        <w:rPr>
          <w:rStyle w:val="StyleUnderline"/>
        </w:rPr>
        <w:t xml:space="preserve">.38 Rural landlessness is often </w:t>
      </w:r>
      <w:r w:rsidRPr="003E7FE1">
        <w:rPr>
          <w:rStyle w:val="Emphasis"/>
          <w:highlight w:val="yellow"/>
        </w:rPr>
        <w:t>the best predictor of extreme poverty and hunger. Inadequate rights regarding land often result in entrenched poverty</w:t>
      </w:r>
      <w:r w:rsidRPr="003E7FE1">
        <w:rPr>
          <w:rStyle w:val="StyleUnderline"/>
        </w:rPr>
        <w:t xml:space="preserve"> and are significant impediments to rural development and to alleviation of hunger</w:t>
      </w:r>
      <w:r w:rsidRPr="003E7FE1">
        <w:rPr>
          <w:sz w:val="16"/>
        </w:rPr>
        <w:t>.39 Elimination of the causes of tenure insecurity is thus imperative for fighting poverty.</w:t>
      </w:r>
    </w:p>
    <w:p w14:paraId="3F19CAA5" w14:textId="77777777" w:rsidR="00247C0A" w:rsidRPr="001273F8" w:rsidRDefault="00247C0A" w:rsidP="00247C0A">
      <w:pPr>
        <w:ind w:firstLine="720"/>
        <w:rPr>
          <w:sz w:val="16"/>
          <w:szCs w:val="16"/>
        </w:rPr>
      </w:pPr>
      <w:r w:rsidRPr="001273F8">
        <w:rPr>
          <w:sz w:val="16"/>
          <w:szCs w:val="16"/>
        </w:rPr>
        <w:t>Rural Land Relations and Armed Conflict</w:t>
      </w:r>
    </w:p>
    <w:p w14:paraId="5B7FFED8" w14:textId="45D8EC3B" w:rsidR="00247C0A" w:rsidRDefault="00247C0A" w:rsidP="00247C0A">
      <w:pPr>
        <w:ind w:left="720"/>
        <w:rPr>
          <w:sz w:val="16"/>
        </w:rPr>
      </w:pPr>
      <w:r w:rsidRPr="003E7FE1">
        <w:rPr>
          <w:rStyle w:val="Emphasis"/>
          <w:highlight w:val="yellow"/>
        </w:rPr>
        <w:t>Conflict over</w:t>
      </w:r>
      <w:r w:rsidRPr="003E7FE1">
        <w:rPr>
          <w:rStyle w:val="StyleUnderline"/>
        </w:rPr>
        <w:t xml:space="preserve"> rural </w:t>
      </w:r>
      <w:r w:rsidRPr="003E7FE1">
        <w:rPr>
          <w:rStyle w:val="Emphasis"/>
          <w:highlight w:val="yellow"/>
        </w:rPr>
        <w:t>land ownership</w:t>
      </w:r>
      <w:r w:rsidRPr="003E7FE1">
        <w:rPr>
          <w:rStyle w:val="StyleUnderline"/>
        </w:rPr>
        <w:t xml:space="preserve"> and access </w:t>
      </w:r>
      <w:r w:rsidRPr="003E7FE1">
        <w:rPr>
          <w:rStyle w:val="Emphasis"/>
          <w:highlight w:val="yellow"/>
        </w:rPr>
        <w:t>is almost always near the centre of armed civil conflict.</w:t>
      </w:r>
      <w:r w:rsidRPr="003E7FE1">
        <w:rPr>
          <w:sz w:val="16"/>
        </w:rPr>
        <w:t xml:space="preserve">40 With various degrees of prominence, war over land access has been a driver, such as between the land rights of farmers and pastoralists (Burkina Faso), citizens and strangers (Côte d’Ivoire), indigenous and proto-colonial groups (Namibia, Liberia, Mozambique), and ethnic groups (Rwanda, Burundi, Sudan, Uganda). </w:t>
      </w:r>
      <w:r w:rsidRPr="003E7FE1">
        <w:rPr>
          <w:rStyle w:val="StyleUnderline"/>
        </w:rPr>
        <w:t xml:space="preserve">Essentially, </w:t>
      </w:r>
      <w:r w:rsidRPr="003E7FE1">
        <w:rPr>
          <w:rStyle w:val="Emphasis"/>
          <w:highlight w:val="yellow"/>
        </w:rPr>
        <w:t>it is about conflicts of interest</w:t>
      </w:r>
      <w:r w:rsidRPr="003E7FE1">
        <w:rPr>
          <w:rStyle w:val="StyleUnderline"/>
        </w:rPr>
        <w:t xml:space="preserve"> — </w:t>
      </w:r>
      <w:r w:rsidRPr="003E7FE1">
        <w:rPr>
          <w:rStyle w:val="Emphasis"/>
          <w:highlight w:val="yellow"/>
        </w:rPr>
        <w:t>and legal rights — between the</w:t>
      </w:r>
      <w:r w:rsidRPr="003E7FE1">
        <w:rPr>
          <w:rStyle w:val="StyleUnderline"/>
        </w:rPr>
        <w:t xml:space="preserve"> rural </w:t>
      </w:r>
      <w:r w:rsidRPr="003E7FE1">
        <w:rPr>
          <w:rStyle w:val="Emphasis"/>
          <w:highlight w:val="yellow"/>
        </w:rPr>
        <w:t xml:space="preserve">rich </w:t>
      </w:r>
      <w:r w:rsidRPr="003E7FE1">
        <w:rPr>
          <w:rStyle w:val="Emphasis"/>
          <w:highlight w:val="yellow"/>
        </w:rPr>
        <w:lastRenderedPageBreak/>
        <w:t>and</w:t>
      </w:r>
      <w:r w:rsidRPr="003E7FE1">
        <w:rPr>
          <w:rStyle w:val="StyleUnderline"/>
        </w:rPr>
        <w:t xml:space="preserve"> rural </w:t>
      </w:r>
      <w:r w:rsidRPr="003E7FE1">
        <w:rPr>
          <w:rStyle w:val="Emphasis"/>
          <w:highlight w:val="yellow"/>
        </w:rPr>
        <w:t>poor</w:t>
      </w:r>
      <w:r w:rsidRPr="003E7FE1">
        <w:rPr>
          <w:rStyle w:val="StyleUnderline"/>
        </w:rPr>
        <w:t>.</w:t>
      </w:r>
      <w:r w:rsidRPr="003E7FE1">
        <w:rPr>
          <w:sz w:val="16"/>
        </w:rPr>
        <w:t xml:space="preserve"> Not surprisingly, attention to the legal rights of the majority of poor is often an early platform of post-conflict reforms, most recently in Sudan and Liberia,41 quite aside from the need to address conflict-induced land losses and occupations.42</w:t>
      </w:r>
    </w:p>
    <w:p w14:paraId="2DEB5C57" w14:textId="77777777" w:rsidR="003F229A" w:rsidRPr="007A6C82" w:rsidRDefault="003F229A" w:rsidP="00247C0A">
      <w:pPr>
        <w:ind w:left="720"/>
        <w:rPr>
          <w:sz w:val="16"/>
        </w:rPr>
      </w:pPr>
    </w:p>
    <w:p w14:paraId="2D70BC9F" w14:textId="24E6D07C" w:rsidR="00B41996" w:rsidRPr="00FE6F39" w:rsidRDefault="00B41996" w:rsidP="003F229A">
      <w:pPr>
        <w:pStyle w:val="Heading4"/>
      </w:pPr>
      <w:r>
        <w:t xml:space="preserve">Property rights in space solve predation and prevent conflict. </w:t>
      </w:r>
    </w:p>
    <w:p w14:paraId="5900E31F" w14:textId="77777777" w:rsidR="00B41996" w:rsidRDefault="00B41996" w:rsidP="00B41996">
      <w:r w:rsidRPr="00C5308A">
        <w:rPr>
          <w:rStyle w:val="Style13ptBold"/>
        </w:rPr>
        <w:t>Thomas 05</w:t>
      </w:r>
      <w:r>
        <w:t xml:space="preserve"> [Jonathan Thomas, “Privatization of Space Ventures: Proposing a Proven Regulatory Theory for Future Extraterrestral Appropriation,” 1 BYU Int'l L. &amp; Mgmt. R. 191 (2005). https://digitalcommons.law.byu.edu/ilmr/vol1/iss1/7]CT</w:t>
      </w:r>
    </w:p>
    <w:p w14:paraId="1216016B" w14:textId="77777777" w:rsidR="00B41996" w:rsidRPr="00EA29C4" w:rsidRDefault="00B41996" w:rsidP="00B41996">
      <w:pPr>
        <w:ind w:left="720"/>
        <w:rPr>
          <w:sz w:val="16"/>
        </w:rPr>
      </w:pPr>
      <w:r w:rsidRPr="00EA29C4">
        <w:rPr>
          <w:sz w:val="16"/>
        </w:rPr>
        <w:t xml:space="preserve">The current corpus juris spatialis based on res communis has received wide criticism by legal commentators, in part because of the practical limitations of its idealistic principles in application. </w:t>
      </w:r>
      <w:r w:rsidRPr="00674803">
        <w:rPr>
          <w:rStyle w:val="StyleUnderline"/>
        </w:rPr>
        <w:t xml:space="preserve">For example, one commentator addressing the potential problems of future colonization of celestial bodies argued that </w:t>
      </w:r>
      <w:r w:rsidRPr="0084364F">
        <w:rPr>
          <w:rStyle w:val="Emphasis"/>
          <w:highlight w:val="yellow"/>
        </w:rPr>
        <w:t>the prohibition against private</w:t>
      </w:r>
      <w:r w:rsidRPr="00674803">
        <w:rPr>
          <w:rStyle w:val="StyleUnderline"/>
        </w:rPr>
        <w:t xml:space="preserve"> and national </w:t>
      </w:r>
      <w:r w:rsidRPr="0084364F">
        <w:rPr>
          <w:rStyle w:val="Emphasis"/>
          <w:highlight w:val="yellow"/>
        </w:rPr>
        <w:t xml:space="preserve">appropriation </w:t>
      </w:r>
      <w:r w:rsidRPr="0081370C">
        <w:rPr>
          <w:rStyle w:val="Emphasis"/>
        </w:rPr>
        <w:t xml:space="preserve">may </w:t>
      </w:r>
      <w:r w:rsidRPr="0084364F">
        <w:rPr>
          <w:rStyle w:val="Emphasis"/>
          <w:highlight w:val="yellow"/>
        </w:rPr>
        <w:t>cause deleterious effects when colonizers build settlements. Although these colonizers may occupy the property, they will have no legal control of their communities and could be uprooted for the purposes of putting that property to a better use</w:t>
      </w:r>
      <w:r w:rsidRPr="00674803">
        <w:rPr>
          <w:rStyle w:val="StyleUnderline"/>
        </w:rPr>
        <w:t xml:space="preserve"> for the benefit of common heritage.</w:t>
      </w:r>
      <w:r w:rsidRPr="00EA29C4">
        <w:rPr>
          <w:sz w:val="16"/>
        </w:rPr>
        <w:t xml:space="preserve"> This risk may serve as a strong disincentive to the preservation of sectarian colonization in a res communis society.</w:t>
      </w:r>
    </w:p>
    <w:p w14:paraId="71412196" w14:textId="77777777" w:rsidR="00B41996" w:rsidRPr="00EA29C4" w:rsidRDefault="00B41996" w:rsidP="00B41996">
      <w:pPr>
        <w:ind w:left="720"/>
        <w:rPr>
          <w:sz w:val="16"/>
        </w:rPr>
      </w:pPr>
      <w:r w:rsidRPr="00EA29C4">
        <w:rPr>
          <w:sz w:val="16"/>
        </w:rPr>
        <w:t xml:space="preserve">Other commentators argue that the current corpus juris spatialis based on the idealistic res communis principle has actually slowed the development of outer space exploration because privately and publicly funded organizations cannot appropriate outer space.61 Under the corpus juris spatialis, there exists no probability or possibility of return on investments, which results in insufficient monetary incentive for businesses or private persons. Even with the daunting needs created by increasing population and consumption, and decreasing resources on earth, many states may not even attempt to exploit extraterrestrial resources because the current corpus juris spatialis does not guarantee that their own citizens will benefit from the investments made with their tax dollars. </w:t>
      </w:r>
      <w:r w:rsidRPr="006560E5">
        <w:rPr>
          <w:rStyle w:val="Emphasis"/>
          <w:highlight w:val="yellow"/>
        </w:rPr>
        <w:t>A future lack of resources, combined with</w:t>
      </w:r>
      <w:r w:rsidRPr="00C717BB">
        <w:rPr>
          <w:rStyle w:val="StyleUnderline"/>
        </w:rPr>
        <w:t xml:space="preserve"> a body of law that mandates </w:t>
      </w:r>
      <w:r w:rsidRPr="006560E5">
        <w:rPr>
          <w:rStyle w:val="Emphasis"/>
          <w:highlight w:val="yellow"/>
        </w:rPr>
        <w:t>common ownership</w:t>
      </w:r>
      <w:r w:rsidRPr="00C717BB">
        <w:rPr>
          <w:rStyle w:val="StyleUnderline"/>
        </w:rPr>
        <w:t xml:space="preserve"> of potential resources, </w:t>
      </w:r>
      <w:r w:rsidRPr="006560E5">
        <w:rPr>
          <w:rStyle w:val="Emphasis"/>
          <w:highlight w:val="yellow"/>
        </w:rPr>
        <w:t>may create a black market for extraterrestrial resources, or</w:t>
      </w:r>
      <w:r w:rsidRPr="00C717BB">
        <w:rPr>
          <w:rStyle w:val="StyleUnderline"/>
        </w:rPr>
        <w:t xml:space="preserve"> it may </w:t>
      </w:r>
      <w:r w:rsidRPr="006560E5">
        <w:rPr>
          <w:rStyle w:val="Emphasis"/>
          <w:highlight w:val="yellow"/>
        </w:rPr>
        <w:t>engender armed conflicts</w:t>
      </w:r>
      <w:r w:rsidRPr="00C717BB">
        <w:rPr>
          <w:rStyle w:val="StyleUnderline"/>
        </w:rPr>
        <w:t xml:space="preserve"> over the lack of supplies available to states</w:t>
      </w:r>
      <w:r w:rsidRPr="00EA29C4">
        <w:rPr>
          <w:sz w:val="16"/>
        </w:rPr>
        <w:t>.63</w:t>
      </w:r>
    </w:p>
    <w:p w14:paraId="6AB26EC7" w14:textId="77777777" w:rsidR="00B41996" w:rsidRPr="00EA29C4" w:rsidRDefault="00B41996" w:rsidP="00B41996">
      <w:pPr>
        <w:ind w:left="720"/>
        <w:rPr>
          <w:sz w:val="16"/>
          <w:szCs w:val="16"/>
        </w:rPr>
      </w:pPr>
      <w:r w:rsidRPr="00EA29C4">
        <w:rPr>
          <w:rStyle w:val="StyleUnderline"/>
          <w:sz w:val="16"/>
          <w:szCs w:val="16"/>
        </w:rPr>
        <w:t xml:space="preserve">While there is little past precedent to justify it, and little present sentiment to support it, </w:t>
      </w:r>
      <w:r w:rsidRPr="005807F2">
        <w:rPr>
          <w:rStyle w:val="Emphasis"/>
          <w:highlight w:val="yellow"/>
        </w:rPr>
        <w:t>the current corpus juris spatialis clings to the idea that in the future, humans will be able to share the resources of space in common.</w:t>
      </w:r>
      <w:r w:rsidRPr="005807F2">
        <w:rPr>
          <w:rStyle w:val="Emphasis"/>
        </w:rPr>
        <w:t xml:space="preserve"> </w:t>
      </w:r>
      <w:r w:rsidRPr="00EA29C4">
        <w:rPr>
          <w:sz w:val="16"/>
          <w:szCs w:val="16"/>
        </w:rPr>
        <w:t xml:space="preserve">One commentator illustrates these idealistic ideas and assumptions: </w:t>
      </w:r>
    </w:p>
    <w:p w14:paraId="5A50A8B9" w14:textId="77777777" w:rsidR="00B41996" w:rsidRPr="00EA29C4" w:rsidRDefault="00B41996" w:rsidP="00B41996">
      <w:pPr>
        <w:ind w:left="1440"/>
        <w:rPr>
          <w:sz w:val="16"/>
          <w:szCs w:val="16"/>
        </w:rPr>
      </w:pPr>
      <w:r w:rsidRPr="00EA29C4">
        <w:rPr>
          <w:sz w:val="16"/>
          <w:szCs w:val="16"/>
        </w:rPr>
        <w:t xml:space="preserve">The articles of the various [outer space J treaties all predicate themselves upon the theory that mankind will work together for the common good with no real advantage to be gained other than the praise of his fellow man. It assumes that people are able to co-operate, and that they will indeed do so whenever dealing with outer space ventures. While the global effort in researching, developing and exploring space for the sheer joy of the information obtained, accomplished in the spirit of teamwork is a noble goal, it is clear that a world full of economic strife is ripe to intervene.64 </w:t>
      </w:r>
    </w:p>
    <w:p w14:paraId="6365B8A4" w14:textId="77777777" w:rsidR="00B41996" w:rsidRPr="00EA29C4" w:rsidRDefault="00B41996" w:rsidP="00B41996">
      <w:pPr>
        <w:ind w:left="720"/>
        <w:rPr>
          <w:sz w:val="16"/>
        </w:rPr>
      </w:pPr>
      <w:r w:rsidRPr="006560E5">
        <w:rPr>
          <w:rStyle w:val="Emphasis"/>
          <w:highlight w:val="yellow"/>
        </w:rPr>
        <w:t>These assumptions</w:t>
      </w:r>
      <w:r w:rsidRPr="00C717BB">
        <w:rPr>
          <w:rStyle w:val="StyleUnderline"/>
        </w:rPr>
        <w:t xml:space="preserve"> of the Outer Space Treaty and the Moon Treaty </w:t>
      </w:r>
      <w:r w:rsidRPr="006560E5">
        <w:rPr>
          <w:rStyle w:val="Emphasis"/>
          <w:highlight w:val="yellow"/>
        </w:rPr>
        <w:t>are unrealistic</w:t>
      </w:r>
      <w:r w:rsidRPr="00C717BB">
        <w:rPr>
          <w:rStyle w:val="StyleUnderline"/>
        </w:rPr>
        <w:t xml:space="preserve"> at present.</w:t>
      </w:r>
      <w:r w:rsidRPr="00EA29C4">
        <w:rPr>
          <w:sz w:val="16"/>
        </w:rPr>
        <w:t xml:space="preserve"> Perhaps someday humankind will develop ideal characteristics that the Outer Space Treaty and Moon Treaty would like it to engender. In the meantime, it may be impractical to attempt to solve the dilemma of space appropriation based on characteristics yet to be consistently demonstrated. </w:t>
      </w:r>
    </w:p>
    <w:p w14:paraId="506959F2" w14:textId="77777777" w:rsidR="00B41996" w:rsidRPr="00EA29C4" w:rsidRDefault="00B41996" w:rsidP="00B41996">
      <w:pPr>
        <w:ind w:left="720"/>
        <w:rPr>
          <w:sz w:val="16"/>
          <w:szCs w:val="16"/>
        </w:rPr>
      </w:pPr>
      <w:r w:rsidRPr="00EA29C4">
        <w:rPr>
          <w:sz w:val="16"/>
          <w:szCs w:val="16"/>
        </w:rPr>
        <w:t xml:space="preserve">Furthermore, res communis principles would become problematic as applied to space law due to the following problems: (1) the application of res communis theory in the Western world has been unsuccessful; and (2) scarcity of resources in res communis society is fatalistic to the society. It could be argued that the success of res communis ideology, albeit on a small scale, indicates that humankind should be able to implement the res communis ideology into corpus juris spatialis. While res communis ideology has seen some success in other societies, it is not prudent to assume that it will enjoy the same successful application in our increasingly capitalistic, modern society. Societies that have successfully implemented res communis ideology have had entirely different goals and values systems than those of the capitalist societies that are </w:t>
      </w:r>
      <w:r w:rsidRPr="00EA29C4">
        <w:rPr>
          <w:sz w:val="16"/>
          <w:szCs w:val="16"/>
        </w:rPr>
        <w:lastRenderedPageBreak/>
        <w:t xml:space="preserve">now developing the means for further space exploration. 65 While the isolated successes of communal societies in Africa and the Australian Outback are indeed admirable, they are certainly not the pioneers of space exploration and appropriation. Furthermore, it is difficult to posit that capitalistic nations can successfully switch to a res communis ideology. Groups that originated in capitalistic societies and subsequently switched to communal living have ultimately failed and reverted back to the individual ownership system from which they came. 66 </w:t>
      </w:r>
    </w:p>
    <w:p w14:paraId="74AC881B" w14:textId="77777777" w:rsidR="00B41996" w:rsidRPr="006560E5" w:rsidRDefault="00B41996" w:rsidP="00B41996">
      <w:pPr>
        <w:ind w:left="720"/>
        <w:rPr>
          <w:rStyle w:val="Emphasis"/>
        </w:rPr>
      </w:pPr>
      <w:r w:rsidRPr="00C717BB">
        <w:rPr>
          <w:rStyle w:val="StyleUnderline"/>
        </w:rPr>
        <w:t xml:space="preserve">The second problem with using res communis as a basis for property endowment in outer space law is the damaging effect of individual appropriation on the community when scarcity arises. Even </w:t>
      </w:r>
      <w:r w:rsidRPr="006560E5">
        <w:rPr>
          <w:rStyle w:val="Emphasis"/>
          <w:highlight w:val="yellow"/>
        </w:rPr>
        <w:t>in a</w:t>
      </w:r>
      <w:r w:rsidRPr="006560E5">
        <w:rPr>
          <w:rStyle w:val="Emphasis"/>
        </w:rPr>
        <w:t xml:space="preserve"> </w:t>
      </w:r>
      <w:r w:rsidRPr="00C717BB">
        <w:rPr>
          <w:rStyle w:val="StyleUnderline"/>
        </w:rPr>
        <w:t xml:space="preserve">res communis </w:t>
      </w:r>
      <w:r w:rsidRPr="006560E5">
        <w:rPr>
          <w:rStyle w:val="Emphasis"/>
          <w:highlight w:val="yellow"/>
        </w:rPr>
        <w:t>society where the community owns all property, individual members</w:t>
      </w:r>
      <w:r w:rsidRPr="00C717BB">
        <w:rPr>
          <w:rStyle w:val="StyleUnderline"/>
        </w:rPr>
        <w:t xml:space="preserve"> of the community </w:t>
      </w:r>
      <w:r w:rsidRPr="006560E5">
        <w:rPr>
          <w:rStyle w:val="Emphasis"/>
          <w:highlight w:val="yellow"/>
        </w:rPr>
        <w:t>nonetheless use certain parts of that property to the exclusion of</w:t>
      </w:r>
      <w:r w:rsidRPr="00C717BB">
        <w:rPr>
          <w:rStyle w:val="StyleUnderline"/>
        </w:rPr>
        <w:t xml:space="preserve"> the rest of </w:t>
      </w:r>
      <w:r w:rsidRPr="006560E5">
        <w:rPr>
          <w:rStyle w:val="Emphasis"/>
          <w:highlight w:val="yellow"/>
        </w:rPr>
        <w:t xml:space="preserve">the community. </w:t>
      </w:r>
      <w:r w:rsidRPr="002F6CE6">
        <w:rPr>
          <w:rStyle w:val="Emphasis"/>
        </w:rPr>
        <w:t xml:space="preserve">Such individual </w:t>
      </w:r>
      <w:r w:rsidRPr="002F6CE6">
        <w:rPr>
          <w:rStyle w:val="StyleUnderline"/>
        </w:rPr>
        <w:t xml:space="preserve">use and </w:t>
      </w:r>
      <w:r w:rsidRPr="002F6CE6">
        <w:rPr>
          <w:rStyle w:val="Emphasis"/>
        </w:rPr>
        <w:t>appropriation against the community is</w:t>
      </w:r>
      <w:r w:rsidRPr="002F6CE6">
        <w:rPr>
          <w:rStyle w:val="StyleUnderline"/>
        </w:rPr>
        <w:t xml:space="preserve"> seen as permissible under res communis ideology </w:t>
      </w:r>
      <w:r w:rsidRPr="002F6CE6">
        <w:rPr>
          <w:rStyle w:val="Emphasis"/>
        </w:rPr>
        <w:t>supported by Lockean notions of property endowment</w:t>
      </w:r>
      <w:r w:rsidRPr="002F6CE6">
        <w:rPr>
          <w:rStyle w:val="StyleUnderline"/>
        </w:rPr>
        <w:t xml:space="preserve">; an individual may exclude the community from property if he or she mixes his or her labor with that property. </w:t>
      </w:r>
      <w:r w:rsidRPr="002F6CE6">
        <w:rPr>
          <w:rStyle w:val="Emphasis"/>
        </w:rPr>
        <w:t>This</w:t>
      </w:r>
      <w:r w:rsidRPr="002F6CE6">
        <w:rPr>
          <w:rStyle w:val="StyleUnderline"/>
        </w:rPr>
        <w:t xml:space="preserve"> individual appropriation </w:t>
      </w:r>
      <w:r w:rsidRPr="002F6CE6">
        <w:rPr>
          <w:rStyle w:val="Emphasis"/>
        </w:rPr>
        <w:t>does not have a damaging impact on the community as long as there IS "'enough</w:t>
      </w:r>
      <w:r w:rsidRPr="00C717BB">
        <w:rPr>
          <w:rStyle w:val="StyleUnderline"/>
        </w:rPr>
        <w:t xml:space="preserve"> and as good left in common for others.71 However, </w:t>
      </w:r>
      <w:r w:rsidRPr="006560E5">
        <w:rPr>
          <w:rStyle w:val="Emphasis"/>
          <w:highlight w:val="yellow"/>
        </w:rPr>
        <w:t>when there IS scarcity, the rights of the community against the individual become increasingly hostile.</w:t>
      </w:r>
      <w:r w:rsidRPr="006560E5">
        <w:rPr>
          <w:rStyle w:val="Emphasis"/>
        </w:rPr>
        <w:t xml:space="preserve"> </w:t>
      </w:r>
    </w:p>
    <w:p w14:paraId="19EE62EE" w14:textId="77777777" w:rsidR="00B41996" w:rsidRPr="0015316A" w:rsidRDefault="00B41996" w:rsidP="00B41996">
      <w:pPr>
        <w:ind w:left="720"/>
        <w:rPr>
          <w:sz w:val="16"/>
        </w:rPr>
      </w:pPr>
      <w:r w:rsidRPr="00EA29C4">
        <w:rPr>
          <w:rStyle w:val="Emphasis"/>
          <w:highlight w:val="yellow"/>
        </w:rPr>
        <w:t>In</w:t>
      </w:r>
      <w:r w:rsidRPr="00C717BB">
        <w:rPr>
          <w:rStyle w:val="StyleUnderline"/>
        </w:rPr>
        <w:t xml:space="preserve"> outer </w:t>
      </w:r>
      <w:r w:rsidRPr="00EA29C4">
        <w:rPr>
          <w:rStyle w:val="Emphasis"/>
          <w:highlight w:val="yellow"/>
        </w:rPr>
        <w:t>space, scarcity will always be an Issue</w:t>
      </w:r>
      <w:r w:rsidRPr="00C717BB">
        <w:rPr>
          <w:rStyle w:val="StyleUnderline"/>
        </w:rPr>
        <w:t xml:space="preserve"> and thus will limit the utility of res communis based on Lockean principles of property endowment.</w:t>
      </w:r>
      <w:r w:rsidRPr="00EA29C4">
        <w:rPr>
          <w:sz w:val="16"/>
        </w:rPr>
        <w:t xml:space="preserve">72 </w:t>
      </w:r>
      <w:r w:rsidRPr="00EA29C4">
        <w:rPr>
          <w:rStyle w:val="Emphasis"/>
          <w:highlight w:val="yellow"/>
        </w:rPr>
        <w:t>The universe potentially may contain billions of</w:t>
      </w:r>
      <w:r w:rsidRPr="00C717BB">
        <w:rPr>
          <w:rStyle w:val="StyleUnderline"/>
        </w:rPr>
        <w:t xml:space="preserve"> solar systems and </w:t>
      </w:r>
      <w:r w:rsidRPr="00EA29C4">
        <w:rPr>
          <w:rStyle w:val="Emphasis"/>
          <w:highlight w:val="yellow"/>
        </w:rPr>
        <w:t>planets, but some celestial bodies may prove to be gold mines, while others prove to be "the Sahara</w:t>
      </w:r>
      <w:r w:rsidRPr="00EA29C4">
        <w:rPr>
          <w:rStyle w:val="StyleUnderline"/>
        </w:rPr>
        <w:t>."73</w:t>
      </w:r>
      <w:r w:rsidRPr="00EA29C4">
        <w:rPr>
          <w:rStyle w:val="Emphasis"/>
          <w:highlight w:val="yellow"/>
        </w:rPr>
        <w:t xml:space="preserve"> More important</w:t>
      </w:r>
      <w:r w:rsidRPr="00C717BB">
        <w:rPr>
          <w:rStyle w:val="StyleUnderline"/>
        </w:rPr>
        <w:t xml:space="preserve"> than the scarcity of limited resources, however, is </w:t>
      </w:r>
      <w:r w:rsidRPr="00EA29C4">
        <w:rPr>
          <w:rStyle w:val="Emphasis"/>
          <w:highlight w:val="yellow"/>
        </w:rPr>
        <w:t>the scarcity created by human lifespan and technological limitations</w:t>
      </w:r>
      <w:r w:rsidRPr="00C717BB">
        <w:rPr>
          <w:rStyle w:val="StyleUnderline"/>
        </w:rPr>
        <w:t xml:space="preserve">. </w:t>
      </w:r>
      <w:r w:rsidRPr="00EA29C4">
        <w:rPr>
          <w:sz w:val="16"/>
        </w:rPr>
        <w:t xml:space="preserve">The time that space travel presently takes in comparison to the average human life span limits our ability to exploit celestial resources. Furthermore, technological limitations already have created issues of scarcity: such as the increasing problems of satellite positioning and traffic in geostationary orbit. </w:t>
      </w:r>
    </w:p>
    <w:p w14:paraId="297EA3CD" w14:textId="77777777" w:rsidR="00247C0A" w:rsidRPr="00432F2B" w:rsidRDefault="00247C0A" w:rsidP="00426AC3">
      <w:pPr>
        <w:rPr>
          <w:b/>
          <w:bCs/>
          <w:u w:val="single"/>
        </w:rPr>
      </w:pPr>
    </w:p>
    <w:p w14:paraId="46C62037" w14:textId="6655222C" w:rsidR="009F1503" w:rsidRDefault="009F1503" w:rsidP="00247C0A">
      <w:pPr>
        <w:pStyle w:val="Heading4"/>
      </w:pPr>
      <w:r>
        <w:t xml:space="preserve">A lack of property rights enables tyranny in space by creating a </w:t>
      </w:r>
      <w:r w:rsidRPr="001C182A">
        <w:rPr>
          <w:u w:val="single"/>
        </w:rPr>
        <w:t xml:space="preserve">monopoly on power </w:t>
      </w:r>
      <w:r>
        <w:t xml:space="preserve">and stifling </w:t>
      </w:r>
      <w:r w:rsidRPr="001C182A">
        <w:rPr>
          <w:u w:val="single"/>
        </w:rPr>
        <w:t>individual expression</w:t>
      </w:r>
      <w:r>
        <w:t xml:space="preserve">.  </w:t>
      </w:r>
    </w:p>
    <w:p w14:paraId="39CEB8DF" w14:textId="77777777" w:rsidR="009F1503" w:rsidRPr="00EB4D1E" w:rsidRDefault="009F1503" w:rsidP="009F1503">
      <w:r w:rsidRPr="003D3A63">
        <w:rPr>
          <w:rStyle w:val="Style13ptBold"/>
        </w:rPr>
        <w:t xml:space="preserve">Cockell </w:t>
      </w:r>
      <w:r>
        <w:rPr>
          <w:rStyle w:val="Style13ptBold"/>
        </w:rPr>
        <w:t>10</w:t>
      </w:r>
      <w:r>
        <w:t xml:space="preserve"> [Charles S. Cockell (Center for Earth, Planetary, Space and Astronomical Research – Open University, Milton Keynes), “Essay on the Causes and Consequences of Extraterrestrial Tyranny,” Journal of the British Interplanetary Society, Vol.63, pp. 15-37,  January 2010. </w:t>
      </w:r>
      <w:hyperlink r:id="rId34" w:history="1">
        <w:r w:rsidRPr="00193A04">
          <w:rPr>
            <w:rStyle w:val="Hyperlink"/>
          </w:rPr>
          <w:t>https://www.researchgate.net/profile/Charles-Cockell/publication/258402359_Essay_on_the_Causes_and_Consequences_of_Extraterrestrial_Tyranny/links/00b495305364b3f6e8000000/Essay-on-the-Causes-and-Consequences-of-Extraterrestrial-Tyranny.pdf</w:t>
        </w:r>
      </w:hyperlink>
      <w:r>
        <w:t>] CT</w:t>
      </w:r>
    </w:p>
    <w:p w14:paraId="4A970326" w14:textId="77777777" w:rsidR="009F1503" w:rsidRPr="00C07117" w:rsidRDefault="009F1503" w:rsidP="009F1503">
      <w:pPr>
        <w:ind w:left="720"/>
        <w:rPr>
          <w:sz w:val="16"/>
          <w:szCs w:val="16"/>
        </w:rPr>
      </w:pPr>
      <w:r w:rsidRPr="00C07117">
        <w:rPr>
          <w:sz w:val="16"/>
          <w:szCs w:val="16"/>
        </w:rPr>
        <w:t>Perhaps the most important economic argument is that a centrally-planned system of production is likely to become autarkic, bearing in mind the political problems outlined earlier. In principle, there is no reason why a centrally-planned system of manufacture should not trade its products with other entities, but in reality if there is no profit motive for the organisation to do so, it will not achieve the same level of inducement to put the effort into overcoming the difficult obstacles of interplanetary trade if it is only charged with fabricating enough of a product to satisfy domestic demand. The problem of autarky is just one of the many problems associated with the system, which ultimately lends itself to political tyranny.</w:t>
      </w:r>
    </w:p>
    <w:p w14:paraId="1E60B53A" w14:textId="77777777" w:rsidR="009F1503" w:rsidRPr="00C07117" w:rsidRDefault="009F1503" w:rsidP="009F1503">
      <w:pPr>
        <w:ind w:left="720"/>
        <w:rPr>
          <w:rStyle w:val="StyleUnderline"/>
        </w:rPr>
      </w:pPr>
      <w:r w:rsidRPr="000B59D0">
        <w:rPr>
          <w:rStyle w:val="Emphasis"/>
          <w:highlight w:val="yellow"/>
        </w:rPr>
        <w:t>The centrally-planned economy is unlikely</w:t>
      </w:r>
      <w:r w:rsidRPr="00C07117">
        <w:rPr>
          <w:rStyle w:val="StyleUnderline"/>
        </w:rPr>
        <w:t xml:space="preserve">, despite best efforts, </w:t>
      </w:r>
      <w:r w:rsidRPr="000B59D0">
        <w:rPr>
          <w:rStyle w:val="Emphasis"/>
          <w:highlight w:val="yellow"/>
        </w:rPr>
        <w:t>to truly produce what people</w:t>
      </w:r>
      <w:r w:rsidRPr="00C07117">
        <w:rPr>
          <w:rStyle w:val="StyleUnderline"/>
        </w:rPr>
        <w:t xml:space="preserve"> </w:t>
      </w:r>
      <w:r w:rsidRPr="000B59D0">
        <w:rPr>
          <w:rStyle w:val="Emphasis"/>
          <w:highlight w:val="yellow"/>
        </w:rPr>
        <w:t>want</w:t>
      </w:r>
      <w:r w:rsidRPr="00C07117">
        <w:rPr>
          <w:rStyle w:val="StyleUnderline"/>
        </w:rPr>
        <w:t xml:space="preserve"> and, like centrallyplanned states on the Earth, it cannot predict fashions </w:t>
      </w:r>
      <w:r w:rsidRPr="00C07117">
        <w:rPr>
          <w:rStyle w:val="StyleUnderline"/>
        </w:rPr>
        <w:lastRenderedPageBreak/>
        <w:t xml:space="preserve">and desires in the future that will necessarily make its economic output limited and dull </w:t>
      </w:r>
      <w:r w:rsidRPr="00247C0A">
        <w:rPr>
          <w:rStyle w:val="StyleUnderline"/>
        </w:rPr>
        <w:t>compared to private entities, which are constantly striving to try to sell consumers new items.</w:t>
      </w:r>
      <w:r w:rsidRPr="00247C0A">
        <w:t xml:space="preserve"> </w:t>
      </w:r>
      <w:r w:rsidRPr="00247C0A">
        <w:rPr>
          <w:rStyle w:val="Emphasis"/>
        </w:rPr>
        <w:t>The worst effect</w:t>
      </w:r>
      <w:r w:rsidRPr="00247C0A">
        <w:rPr>
          <w:rStyle w:val="StyleUnderline"/>
        </w:rPr>
        <w:t xml:space="preserve"> of the strictly controlled economy </w:t>
      </w:r>
      <w:r w:rsidRPr="00247C0A">
        <w:rPr>
          <w:rStyle w:val="Emphasis"/>
        </w:rPr>
        <w:t>will be the stifling of individual creativity</w:t>
      </w:r>
      <w:r w:rsidRPr="00247C0A">
        <w:rPr>
          <w:rStyle w:val="StyleUnderline"/>
        </w:rPr>
        <w:t>, the opportunity to combine to produce, and the emergence of the political culture that results from the need to generate all the functionaries and state officials, with their attendant powers, that will be required to do the planning in the first place.</w:t>
      </w:r>
    </w:p>
    <w:p w14:paraId="7F154589" w14:textId="77777777" w:rsidR="009F1503" w:rsidRPr="00C07117" w:rsidRDefault="009F1503" w:rsidP="009F1503">
      <w:pPr>
        <w:ind w:left="720"/>
        <w:rPr>
          <w:sz w:val="16"/>
        </w:rPr>
      </w:pPr>
      <w:r w:rsidRPr="00795A7E">
        <w:rPr>
          <w:rStyle w:val="StyleUnderline"/>
        </w:rPr>
        <w:t xml:space="preserve">The logic of </w:t>
      </w:r>
      <w:r w:rsidRPr="00127BE7">
        <w:rPr>
          <w:rStyle w:val="Emphasis"/>
          <w:highlight w:val="yellow"/>
        </w:rPr>
        <w:t>a centrally-planned economy</w:t>
      </w:r>
      <w:r w:rsidRPr="00795A7E">
        <w:rPr>
          <w:rStyle w:val="StyleUnderline"/>
        </w:rPr>
        <w:t xml:space="preserve">, and the attraction of this in the face of the possible failure of entities producing things so basic as oxygen, </w:t>
      </w:r>
      <w:r w:rsidRPr="00127BE7">
        <w:rPr>
          <w:rStyle w:val="Emphasis"/>
          <w:highlight w:val="yellow"/>
        </w:rPr>
        <w:t>should be resisted even though it may lead to a less ordered and structured economic network</w:t>
      </w:r>
      <w:r w:rsidRPr="00C07117">
        <w:rPr>
          <w:sz w:val="16"/>
        </w:rPr>
        <w:t xml:space="preserve"> [53]. </w:t>
      </w:r>
      <w:r w:rsidRPr="009503F0">
        <w:rPr>
          <w:rStyle w:val="Emphasis"/>
          <w:highlight w:val="yellow"/>
        </w:rPr>
        <w:t>The</w:t>
      </w:r>
      <w:r w:rsidRPr="00127BE7">
        <w:rPr>
          <w:rStyle w:val="Emphasis"/>
          <w:highlight w:val="yellow"/>
        </w:rPr>
        <w:t xml:space="preserve"> role of the state in this schemata should be to ensure that sufficient entities exist</w:t>
      </w:r>
      <w:r w:rsidRPr="00795A7E">
        <w:rPr>
          <w:rStyle w:val="StyleUnderline"/>
        </w:rPr>
        <w:t xml:space="preserve"> </w:t>
      </w:r>
      <w:r w:rsidRPr="00C07117">
        <w:rPr>
          <w:sz w:val="16"/>
        </w:rPr>
        <w:t xml:space="preserve">(and more so for redundancy) </w:t>
      </w:r>
      <w:r w:rsidRPr="00127BE7">
        <w:rPr>
          <w:rStyle w:val="Emphasis"/>
          <w:highlight w:val="yellow"/>
        </w:rPr>
        <w:t>to produce what is needed</w:t>
      </w:r>
      <w:r w:rsidRPr="00127BE7">
        <w:rPr>
          <w:rStyle w:val="Emphasis"/>
        </w:rPr>
        <w:t xml:space="preserve"> </w:t>
      </w:r>
      <w:r w:rsidRPr="00795A7E">
        <w:rPr>
          <w:rStyle w:val="StyleUnderline"/>
        </w:rPr>
        <w:t>and to encourage a vigorous growth in these industries</w:t>
      </w:r>
      <w:r w:rsidRPr="00C07117">
        <w:rPr>
          <w:sz w:val="16"/>
        </w:rPr>
        <w:t>. It should only intervene to exert wholesale control over the means of production when a failure in some entity, or entities, threatens lives.</w:t>
      </w:r>
    </w:p>
    <w:p w14:paraId="6E19A64E" w14:textId="77777777" w:rsidR="009F1503" w:rsidRDefault="009F1503" w:rsidP="009F1503">
      <w:pPr>
        <w:ind w:left="720"/>
        <w:rPr>
          <w:rStyle w:val="StyleUnderline"/>
        </w:rPr>
      </w:pPr>
      <w:r w:rsidRPr="00795A7E">
        <w:rPr>
          <w:rStyle w:val="StyleUnderline"/>
        </w:rPr>
        <w:t xml:space="preserve">Rejecting a centrally-planned economy would imply </w:t>
      </w:r>
      <w:r w:rsidRPr="00127BE7">
        <w:rPr>
          <w:rStyle w:val="Emphasis"/>
          <w:highlight w:val="yellow"/>
        </w:rPr>
        <w:t>competing means of production, which</w:t>
      </w:r>
      <w:r w:rsidRPr="00795A7E">
        <w:rPr>
          <w:rStyle w:val="StyleUnderline"/>
        </w:rPr>
        <w:t xml:space="preserve"> itself almost </w:t>
      </w:r>
      <w:r w:rsidRPr="00127BE7">
        <w:rPr>
          <w:rStyle w:val="Emphasis"/>
          <w:highlight w:val="yellow"/>
        </w:rPr>
        <w:t>certainly implies the presence of a system of private property</w:t>
      </w:r>
      <w:r w:rsidRPr="00C07117">
        <w:rPr>
          <w:sz w:val="16"/>
        </w:rPr>
        <w:t xml:space="preserve">. The public ownership of all goods might appear superficially to be a security against the possibility of people going short of vital goods. In the early stages of the establishment of settlements, it might well be the case that public ownership of certain commodities such as water and some food provisions will be required to ensure that they are distributed fairly to all occupants. </w:t>
      </w:r>
      <w:r w:rsidRPr="00795A7E">
        <w:rPr>
          <w:rStyle w:val="StyleUnderline"/>
        </w:rPr>
        <w:t xml:space="preserve">However, for all the reasons just adumbrated, some incentive for production must exist independently of the people running the settlement. Quite apart from this, the problem </w:t>
      </w:r>
      <w:r w:rsidRPr="00127BE7">
        <w:rPr>
          <w:rStyle w:val="Emphasis"/>
          <w:highlight w:val="yellow"/>
        </w:rPr>
        <w:t>in a highly isolated group</w:t>
      </w:r>
      <w:r w:rsidRPr="00795A7E">
        <w:rPr>
          <w:rStyle w:val="StyleUnderline"/>
        </w:rPr>
        <w:t xml:space="preserve"> is that</w:t>
      </w:r>
      <w:r w:rsidRPr="00127BE7">
        <w:rPr>
          <w:rStyle w:val="Emphasis"/>
        </w:rPr>
        <w:t xml:space="preserve"> </w:t>
      </w:r>
      <w:r w:rsidRPr="00127BE7">
        <w:rPr>
          <w:rStyle w:val="Emphasis"/>
          <w:highlight w:val="yellow"/>
        </w:rPr>
        <w:t>complete control of all property by a single authority opens the door to</w:t>
      </w:r>
      <w:r w:rsidRPr="00127BE7">
        <w:rPr>
          <w:rStyle w:val="Emphasis"/>
        </w:rPr>
        <w:t xml:space="preserve"> </w:t>
      </w:r>
      <w:r w:rsidRPr="00795A7E">
        <w:rPr>
          <w:rStyle w:val="StyleUnderline"/>
        </w:rPr>
        <w:t xml:space="preserve">political </w:t>
      </w:r>
      <w:r w:rsidRPr="00127BE7">
        <w:rPr>
          <w:rStyle w:val="Emphasis"/>
          <w:highlight w:val="yellow"/>
        </w:rPr>
        <w:t>tyranny</w:t>
      </w:r>
      <w:r w:rsidRPr="00795A7E">
        <w:rPr>
          <w:rStyle w:val="StyleUnderline"/>
        </w:rPr>
        <w:t>.</w:t>
      </w:r>
    </w:p>
    <w:p w14:paraId="690E032E" w14:textId="77777777" w:rsidR="009F1503" w:rsidRPr="004942EC" w:rsidRDefault="009F1503" w:rsidP="009F1503">
      <w:pPr>
        <w:ind w:left="720"/>
        <w:rPr>
          <w:sz w:val="16"/>
          <w:szCs w:val="16"/>
        </w:rPr>
      </w:pPr>
      <w:r w:rsidRPr="004942EC">
        <w:rPr>
          <w:sz w:val="16"/>
          <w:szCs w:val="16"/>
        </w:rPr>
        <w:t>An attraction of a Marxian society might be the economic equality that would result from the previously discussed mechanisms. Central planning, in particular, would obviate the chances of single, private entities accumulating a vast proportion of the wealth and individuals associated with these organisations becoming their own economic tyrants. There is merit in this view, and achieving equality would certainly prevent this outcome. Yet, regulations on monopolies and other tax mechanisms could be used to some degree to prevent excessive and despotic accumulations of wealth.</w:t>
      </w:r>
    </w:p>
    <w:p w14:paraId="599CFDDC" w14:textId="77777777" w:rsidR="009F1503" w:rsidRPr="004942EC" w:rsidRDefault="009F1503" w:rsidP="009F1503">
      <w:pPr>
        <w:ind w:left="720"/>
        <w:rPr>
          <w:sz w:val="16"/>
          <w:szCs w:val="16"/>
        </w:rPr>
      </w:pPr>
      <w:r w:rsidRPr="004942EC">
        <w:rPr>
          <w:sz w:val="16"/>
          <w:szCs w:val="16"/>
        </w:rPr>
        <w:t>Aside from the most severe cases, there are rational motives for allowing inequality. The environment of outer space is lethal, difficult to work in and a costly place in which to establish enterprises. To rely on the establishment of large networks of human settlements throughout the Solar System, solely on the back of state enterprise and centrally-directed orders, is likely to be folly. There is good reason to question what motives privately-funded people, let alone state organisations, would have for exploring the far reaches of space anyway. So, every incentive must be found to drive groups to establish enterprises for resources, tourism or whatever else is deemed necessary in order to expand.</w:t>
      </w:r>
    </w:p>
    <w:p w14:paraId="76C3CE50" w14:textId="77777777" w:rsidR="009F1503" w:rsidRPr="004942EC" w:rsidRDefault="009F1503" w:rsidP="009F1503">
      <w:pPr>
        <w:ind w:left="720"/>
        <w:rPr>
          <w:sz w:val="16"/>
          <w:szCs w:val="16"/>
        </w:rPr>
      </w:pPr>
      <w:r w:rsidRPr="004942EC">
        <w:rPr>
          <w:sz w:val="16"/>
          <w:szCs w:val="16"/>
        </w:rPr>
        <w:t>A Marxian system of equality in outer space, even if this could be achieved through some type of agreed social order, will erode the incentive to establish new enterprises from which trade can flow. Arguments that the driven will explore and settle space to expand the reach of humanity, to make it a multiplanet species and to advance science, independent of any economic incentive, are likely to be as ineffective as they were in stimulating productivity in the communist states of the Earth. People are motivated by these laudable and altruistic arguments, but the impulsion to work to secure the common good is not common and it is probably not sufficiently universal to be sure of achieving the results required in outer space.</w:t>
      </w:r>
    </w:p>
    <w:p w14:paraId="50CEDAC2" w14:textId="77777777" w:rsidR="009F1503" w:rsidRPr="004942EC" w:rsidRDefault="009F1503" w:rsidP="009F1503">
      <w:pPr>
        <w:ind w:left="720"/>
        <w:rPr>
          <w:sz w:val="16"/>
        </w:rPr>
      </w:pPr>
      <w:r w:rsidRPr="004942EC">
        <w:rPr>
          <w:sz w:val="16"/>
        </w:rPr>
        <w:t xml:space="preserve">The sense of community, which is perceived to be another golden egg of the Marxian vision, depends of course on what sense of community we are talking about. </w:t>
      </w:r>
      <w:r w:rsidRPr="00A5687C">
        <w:rPr>
          <w:rStyle w:val="StyleUnderline"/>
        </w:rPr>
        <w:t xml:space="preserve">As I have elaborated elsewhere, </w:t>
      </w:r>
      <w:r w:rsidRPr="00885F54">
        <w:rPr>
          <w:rStyle w:val="StyleUnderline"/>
        </w:rPr>
        <w:t>the sense of community</w:t>
      </w:r>
      <w:r w:rsidRPr="00A5687C">
        <w:rPr>
          <w:rStyle w:val="StyleUnderline"/>
        </w:rPr>
        <w:t xml:space="preserve"> in </w:t>
      </w:r>
      <w:r w:rsidRPr="00885F54">
        <w:rPr>
          <w:rStyle w:val="Emphasis"/>
          <w:highlight w:val="yellow"/>
        </w:rPr>
        <w:t xml:space="preserve">a centrally-organised society </w:t>
      </w:r>
      <w:r w:rsidRPr="00885F54">
        <w:rPr>
          <w:rStyle w:val="StyleUnderline"/>
        </w:rPr>
        <w:t>driven to</w:t>
      </w:r>
      <w:r w:rsidRPr="00A5687C">
        <w:rPr>
          <w:rStyle w:val="StyleUnderline"/>
        </w:rPr>
        <w:t xml:space="preserve"> complete equality </w:t>
      </w:r>
      <w:r w:rsidRPr="00885F54">
        <w:rPr>
          <w:rStyle w:val="Emphasis"/>
          <w:highlight w:val="yellow"/>
        </w:rPr>
        <w:t>is likely</w:t>
      </w:r>
      <w:r w:rsidRPr="00A5687C">
        <w:rPr>
          <w:rStyle w:val="StyleUnderline"/>
        </w:rPr>
        <w:t xml:space="preserve"> - and very rapidly in the environment of outer space - </w:t>
      </w:r>
      <w:r w:rsidRPr="00885F54">
        <w:rPr>
          <w:rStyle w:val="Emphasis"/>
          <w:highlight w:val="yellow"/>
        </w:rPr>
        <w:t>to turn into a highly autarchic control structure in which</w:t>
      </w:r>
      <w:r w:rsidRPr="00885F54">
        <w:rPr>
          <w:rStyle w:val="Emphasis"/>
        </w:rPr>
        <w:t xml:space="preserve"> </w:t>
      </w:r>
      <w:r w:rsidRPr="00A5687C">
        <w:rPr>
          <w:rStyle w:val="StyleUnderline"/>
        </w:rPr>
        <w:t xml:space="preserve">there is certainly an evident community, but where </w:t>
      </w:r>
      <w:r w:rsidRPr="00885F54">
        <w:rPr>
          <w:rStyle w:val="Emphasis"/>
          <w:highlight w:val="yellow"/>
        </w:rPr>
        <w:t>the freedom of the individual is all but destroyed</w:t>
      </w:r>
      <w:r w:rsidRPr="004942EC">
        <w:rPr>
          <w:sz w:val="16"/>
        </w:rPr>
        <w:t xml:space="preserve"> [54]. The society of contented slaves is most likely to emerge in an environment where </w:t>
      </w:r>
      <w:r w:rsidRPr="004942EC">
        <w:rPr>
          <w:sz w:val="16"/>
        </w:rPr>
        <w:lastRenderedPageBreak/>
        <w:t>continuously lethal external conditions give every excuse for control structures to expand into lives with ever more vigour by the process of the tendency of humans to expand their power bases.</w:t>
      </w:r>
    </w:p>
    <w:p w14:paraId="2AAB1C85" w14:textId="77777777" w:rsidR="009F1503" w:rsidRDefault="009F1503" w:rsidP="009F1503">
      <w:pPr>
        <w:ind w:left="720"/>
        <w:rPr>
          <w:sz w:val="16"/>
        </w:rPr>
      </w:pPr>
      <w:r w:rsidRPr="00885F54">
        <w:rPr>
          <w:rStyle w:val="Emphasis"/>
          <w:highlight w:val="yellow"/>
        </w:rPr>
        <w:t>The maturation of tyranny will be facilitated because the</w:t>
      </w:r>
      <w:r w:rsidRPr="004942EC">
        <w:rPr>
          <w:rStyle w:val="StyleUnderline"/>
        </w:rPr>
        <w:t xml:space="preserve"> Marxian </w:t>
      </w:r>
      <w:r w:rsidRPr="00CD2C74">
        <w:rPr>
          <w:rStyle w:val="Emphasis"/>
          <w:highlight w:val="yellow"/>
        </w:rPr>
        <w:t>vision is a single doctrine</w:t>
      </w:r>
      <w:r w:rsidRPr="004942EC">
        <w:rPr>
          <w:rStyle w:val="StyleUnderline"/>
        </w:rPr>
        <w:t xml:space="preserve"> </w:t>
      </w:r>
      <w:r w:rsidRPr="00CD2C74">
        <w:rPr>
          <w:rStyle w:val="Emphasis"/>
          <w:highlight w:val="yellow"/>
        </w:rPr>
        <w:t>vision.</w:t>
      </w:r>
      <w:r w:rsidRPr="004942EC">
        <w:rPr>
          <w:rStyle w:val="StyleUnderline"/>
        </w:rPr>
        <w:t xml:space="preserve"> How exactly this vision will manifest in the environment of space is unpredictable, but </w:t>
      </w:r>
      <w:r w:rsidRPr="00CD2C74">
        <w:rPr>
          <w:rStyle w:val="Emphasis"/>
          <w:highlight w:val="yellow"/>
        </w:rPr>
        <w:t>any single doctrine society</w:t>
      </w:r>
      <w:r w:rsidRPr="00CD2C74">
        <w:rPr>
          <w:rStyle w:val="Emphasis"/>
        </w:rPr>
        <w:t xml:space="preserve"> </w:t>
      </w:r>
      <w:r w:rsidRPr="004942EC">
        <w:rPr>
          <w:rStyle w:val="StyleUnderline"/>
        </w:rPr>
        <w:t xml:space="preserve">that seeks to protect centrally planned objectives </w:t>
      </w:r>
      <w:r w:rsidRPr="00CD2C74">
        <w:rPr>
          <w:rStyle w:val="Emphasis"/>
          <w:highlight w:val="yellow"/>
        </w:rPr>
        <w:t>can never tolerate dissenters</w:t>
      </w:r>
      <w:r w:rsidRPr="004942EC">
        <w:rPr>
          <w:sz w:val="16"/>
        </w:rPr>
        <w:t>. It has been recognised for a long time that it is in the nature of singledoctrine societies to remove countervailing views, either through political dictates, peer pressure or the generation of terror and it follows that, eo ipso, few lesser arguments need be entertained against the Marxian vision of an extraterrestrial society. The ease with which the deadly environment can be turned into the common enemy and used to justify the protection and advancement of a single and inflexible political and economic vision makes any social order that promulgates one — and only one — path to social success dangerous. The details of those parts of a Marxian plan that can succeed and those that cannot, therefore, whither into insignificance in the face of the need to encourage a plurality of ideas about how extraterrestrial society should be ordered.</w:t>
      </w:r>
    </w:p>
    <w:p w14:paraId="707CD389" w14:textId="77777777" w:rsidR="00CE3AC6" w:rsidRDefault="00CE3AC6" w:rsidP="00CE3AC6">
      <w:pPr>
        <w:rPr>
          <w:sz w:val="14"/>
        </w:rPr>
      </w:pPr>
    </w:p>
    <w:p w14:paraId="393764B8" w14:textId="77777777" w:rsidR="00393E33" w:rsidRPr="00432F2B" w:rsidRDefault="00393E33" w:rsidP="00393E33">
      <w:pPr>
        <w:pStyle w:val="Heading4"/>
        <w:numPr>
          <w:ilvl w:val="0"/>
          <w:numId w:val="13"/>
        </w:numPr>
      </w:pPr>
      <w:r w:rsidRPr="00432F2B">
        <w:t>Asteroid mining makes post-scarcity possible. Elvis 2021</w:t>
      </w:r>
    </w:p>
    <w:p w14:paraId="1D1FBAD7" w14:textId="77777777" w:rsidR="00393E33" w:rsidRPr="00432F2B" w:rsidRDefault="00393E33" w:rsidP="00393E33">
      <w:r w:rsidRPr="00432F2B">
        <w:t xml:space="preserve">Elvis, July 19, 2021, Martin Elvisis a senior astrophysicist at the Center for Astrophysics | Harvard &amp; Smithsonian. He is the author of Asteroids: How Love, Fear, and Greed Will Determine Our Future in Space (2021), Riches in space: Asteroids could pay for so much space exploration, </w:t>
      </w:r>
      <w:hyperlink r:id="rId35" w:history="1">
        <w:r w:rsidRPr="00432F2B">
          <w:rPr>
            <w:rStyle w:val="Hyperlink"/>
          </w:rPr>
          <w:t>https://aeon.co/essays/asteroid-mining-could-pay-for-space-exploration-and-adventure</w:t>
        </w:r>
      </w:hyperlink>
    </w:p>
    <w:p w14:paraId="654F9555" w14:textId="77777777" w:rsidR="00393E33" w:rsidRPr="00D039B6" w:rsidRDefault="00393E33" w:rsidP="00393E33">
      <w:pPr>
        <w:rPr>
          <w:b/>
          <w:bCs/>
          <w:u w:val="single"/>
        </w:rPr>
      </w:pPr>
      <w:r w:rsidRPr="00432F2B">
        <w:rPr>
          <w:b/>
          <w:bCs/>
          <w:highlight w:val="yellow"/>
          <w:u w:val="single"/>
        </w:rPr>
        <w:t>These vast material supplies could make for an era that people call ‘post-scarcity’, where there’s plenty for everyone</w:t>
      </w:r>
      <w:r w:rsidRPr="00432F2B">
        <w:rPr>
          <w:b/>
          <w:bCs/>
          <w:u w:val="single"/>
        </w:rPr>
        <w:t>, just as there is in the 23rd century of the Star Trek science fiction franchise</w:t>
      </w:r>
      <w:r w:rsidRPr="00432F2B">
        <w:rPr>
          <w:b/>
          <w:bCs/>
          <w:highlight w:val="yellow"/>
          <w:u w:val="single"/>
        </w:rPr>
        <w:t>. The starship crew on Star Trek don’t work to keep themselves fed</w:t>
      </w:r>
      <w:r w:rsidRPr="00432F2B">
        <w:rPr>
          <w:b/>
          <w:bCs/>
          <w:u w:val="single"/>
        </w:rPr>
        <w:t xml:space="preserve"> and housed</w:t>
      </w:r>
      <w:r w:rsidRPr="00432F2B">
        <w:rPr>
          <w:b/>
          <w:bCs/>
          <w:highlight w:val="yellow"/>
          <w:u w:val="single"/>
        </w:rPr>
        <w:t>, that’s taken for granted. They work for</w:t>
      </w:r>
      <w:r w:rsidRPr="00432F2B">
        <w:rPr>
          <w:b/>
          <w:bCs/>
          <w:u w:val="single"/>
        </w:rPr>
        <w:t xml:space="preserve"> adventure and </w:t>
      </w:r>
      <w:r w:rsidRPr="00432F2B">
        <w:rPr>
          <w:b/>
          <w:bCs/>
          <w:highlight w:val="yellow"/>
          <w:u w:val="single"/>
        </w:rPr>
        <w:t>exploration. Asteroid wealth could help</w:t>
      </w:r>
      <w:r w:rsidRPr="00432F2B">
        <w:rPr>
          <w:b/>
          <w:bCs/>
          <w:u w:val="single"/>
        </w:rPr>
        <w:t xml:space="preserve"> all </w:t>
      </w:r>
      <w:r w:rsidRPr="00432F2B">
        <w:rPr>
          <w:b/>
          <w:bCs/>
          <w:highlight w:val="yellow"/>
          <w:u w:val="single"/>
        </w:rPr>
        <w:t>of us take a step towards that</w:t>
      </w:r>
      <w:r w:rsidRPr="00432F2B">
        <w:rPr>
          <w:b/>
          <w:bCs/>
          <w:u w:val="single"/>
        </w:rPr>
        <w:t xml:space="preserve"> happy state.</w:t>
      </w:r>
    </w:p>
    <w:p w14:paraId="5AB2526B" w14:textId="043F6C40" w:rsidR="00E42E4C" w:rsidRDefault="00357671" w:rsidP="00357671">
      <w:pPr>
        <w:pStyle w:val="Heading1"/>
      </w:pPr>
      <w:r>
        <w:lastRenderedPageBreak/>
        <w:t>NR cards</w:t>
      </w:r>
    </w:p>
    <w:p w14:paraId="7EF051CA" w14:textId="77777777" w:rsidR="00864DAC" w:rsidRPr="006029C3" w:rsidRDefault="00864DAC" w:rsidP="00864DAC">
      <w:pPr>
        <w:pStyle w:val="Heading4"/>
        <w:rPr>
          <w:rFonts w:cstheme="minorHAnsi"/>
        </w:rPr>
      </w:pPr>
      <w:r w:rsidRPr="006029C3">
        <w:rPr>
          <w:rFonts w:cstheme="minorHAnsi"/>
        </w:rPr>
        <w:t>“</w:t>
      </w:r>
      <w:r>
        <w:rPr>
          <w:rFonts w:cstheme="minorHAnsi"/>
        </w:rPr>
        <w:t>A</w:t>
      </w:r>
      <w:r w:rsidRPr="006029C3">
        <w:rPr>
          <w:rFonts w:cstheme="minorHAnsi"/>
        </w:rPr>
        <w:t>ppropriation” includes “large-scale extraction of space resources.” Comprehensive analysis proves</w:t>
      </w:r>
    </w:p>
    <w:p w14:paraId="647EAB8A" w14:textId="77777777" w:rsidR="00864DAC" w:rsidRPr="006029C3" w:rsidRDefault="00864DAC" w:rsidP="00864DAC">
      <w:pPr>
        <w:rPr>
          <w:rFonts w:cstheme="minorHAnsi"/>
        </w:rPr>
      </w:pPr>
      <w:r w:rsidRPr="006029C3">
        <w:rPr>
          <w:rStyle w:val="StyleUnderline"/>
          <w:rFonts w:cstheme="minorHAnsi"/>
        </w:rPr>
        <w:t>Leon 18</w:t>
      </w:r>
      <w:r w:rsidRPr="006029C3">
        <w:rPr>
          <w:rFonts w:cstheme="minorHAnsi"/>
        </w:rPr>
        <w:t xml:space="preserve"> [Amanda, JD from UVA] “Mining for Meaning: An Examination of the Legality of Property Rights in Space Resources” Vol. 104:497, Virginia Law Review, </w:t>
      </w:r>
      <w:hyperlink r:id="rId36" w:history="1">
        <w:r w:rsidRPr="006029C3">
          <w:rPr>
            <w:rStyle w:val="Hyperlink"/>
            <w:rFonts w:cstheme="minorHAnsi"/>
          </w:rPr>
          <w:t>https://www.capdale.com/files/24323_leon_final_note.pdf</w:t>
        </w:r>
      </w:hyperlink>
      <w:r w:rsidRPr="006029C3">
        <w:rPr>
          <w:rFonts w:cstheme="minorHAnsi"/>
        </w:rPr>
        <w:t>, 2018 RE</w:t>
      </w:r>
    </w:p>
    <w:p w14:paraId="6A87C265" w14:textId="77777777" w:rsidR="00864DAC" w:rsidRPr="006029C3" w:rsidRDefault="00864DAC" w:rsidP="00864DAC">
      <w:pPr>
        <w:rPr>
          <w:rFonts w:cstheme="minorHAnsi"/>
          <w:sz w:val="16"/>
        </w:rPr>
      </w:pPr>
      <w:r w:rsidRPr="006029C3">
        <w:rPr>
          <w:rStyle w:val="StyleUnderline"/>
          <w:rFonts w:cstheme="minorHAnsi"/>
        </w:rPr>
        <w:t>Employing the treaty interpretation tools of ordinary meaning, preparatory materials, historical context, state practice, and state interpretation</w:t>
      </w:r>
      <w:r w:rsidRPr="006029C3">
        <w:rPr>
          <w:rFonts w:cstheme="minorHAnsi"/>
          <w:sz w:val="16"/>
        </w:rPr>
        <w:t xml:space="preserve"> offers many possible understandings of the obligations imparted by Articles I and II of the OST. For example, while the ordinary meaning of “use” could reasonably include the exploitation of materials, the meeting summaries of the Fifth Session of the U.N. Committee on the Peaceful Uses of Outer Space Legal Sub-Committee make clear that no consensus was ever reached regarding whether “use” includes large-scale exploitation of space resources, let alone fee-simple ownership and the ability to sell commercially. State practice dealing with extraterrestrial samples also sheds little light on the confusion, as the examples cited all deal instead with scientific samples of limited quantity. The international community’s rejection of the Moon Agreement also fails to bring clarity. While on the one hand the rejection could be read as a rejection of the idea that the OST prohibits private property rights, it could also be read as a rejection of the common heritage of mankind doctrine. Finally, the prospect of private venture space mining and extraterrestrial resource extraction remained far off and futuristic at the time of the Treaty’s negotiation, making drawing legal conclusions about the legality of these revolutionary activities extremely difficult. </w:t>
      </w:r>
      <w:r w:rsidRPr="006029C3">
        <w:rPr>
          <w:rStyle w:val="StyleUnderline"/>
          <w:rFonts w:cstheme="minorHAnsi"/>
        </w:rPr>
        <w:t xml:space="preserve">Overall, however, </w:t>
      </w:r>
      <w:r w:rsidRPr="006029C3">
        <w:rPr>
          <w:rStyle w:val="StyleUnderline"/>
          <w:rFonts w:cstheme="minorHAnsi"/>
          <w:highlight w:val="green"/>
        </w:rPr>
        <w:t>the Treaty’s structure and its purposes</w:t>
      </w:r>
      <w:r w:rsidRPr="006029C3">
        <w:rPr>
          <w:rStyle w:val="StyleUnderline"/>
          <w:rFonts w:cstheme="minorHAnsi"/>
        </w:rPr>
        <w:t xml:space="preserve"> (preserving peace and avoiding international conflict in outer space) ultimately </w:t>
      </w:r>
      <w:r w:rsidRPr="006029C3">
        <w:rPr>
          <w:rStyle w:val="StyleUnderline"/>
          <w:rFonts w:cstheme="minorHAnsi"/>
          <w:highlight w:val="green"/>
        </w:rPr>
        <w:t>indicate that private property rights in space resources are prohibited</w:t>
      </w:r>
      <w:r w:rsidRPr="006029C3">
        <w:rPr>
          <w:rStyle w:val="StyleUnderline"/>
          <w:rFonts w:cstheme="minorHAnsi"/>
        </w:rPr>
        <w:t xml:space="preserve"> by Article II’s non-appropriation principle, at least until future international delegation determines otherwise (like in the Antarctic).</w:t>
      </w:r>
      <w:r w:rsidRPr="006029C3">
        <w:rPr>
          <w:rFonts w:cstheme="minorHAnsi"/>
          <w:sz w:val="16"/>
        </w:rPr>
        <w:t xml:space="preserve"> The Treaty’s structure confirms this interpretation. </w:t>
      </w:r>
      <w:r w:rsidRPr="006029C3">
        <w:rPr>
          <w:rStyle w:val="StyleUnderline"/>
          <w:rFonts w:cstheme="minorHAnsi"/>
          <w:highlight w:val="green"/>
        </w:rPr>
        <w:t>Article I lays down a general rule</w:t>
      </w:r>
      <w:r w:rsidRPr="006029C3">
        <w:rPr>
          <w:rStyle w:val="StyleUnderline"/>
          <w:rFonts w:cstheme="minorHAnsi"/>
        </w:rPr>
        <w:t xml:space="preserve"> for activity in space. </w:t>
      </w:r>
      <w:r w:rsidRPr="006029C3">
        <w:rPr>
          <w:rStyle w:val="StyleUnderline"/>
          <w:rFonts w:cstheme="minorHAnsi"/>
          <w:highlight w:val="green"/>
        </w:rPr>
        <w:t>Subsequent articles</w:t>
      </w:r>
      <w:r w:rsidRPr="006029C3">
        <w:rPr>
          <w:rStyle w:val="StyleUnderline"/>
          <w:rFonts w:cstheme="minorHAnsi"/>
        </w:rPr>
        <w:t xml:space="preserve"> of the Treaty then </w:t>
      </w:r>
      <w:r w:rsidRPr="006029C3">
        <w:rPr>
          <w:rStyle w:val="StyleUnderline"/>
          <w:rFonts w:cstheme="minorHAnsi"/>
          <w:highlight w:val="green"/>
        </w:rPr>
        <w:t>lay out</w:t>
      </w:r>
      <w:r w:rsidRPr="006029C3">
        <w:rPr>
          <w:rStyle w:val="StyleUnderline"/>
          <w:rFonts w:cstheme="minorHAnsi"/>
        </w:rPr>
        <w:t xml:space="preserve"> more specific requirements of and </w:t>
      </w:r>
      <w:r w:rsidRPr="006029C3">
        <w:rPr>
          <w:rStyle w:val="StyleUnderline"/>
          <w:rFonts w:cstheme="minorHAnsi"/>
          <w:highlight w:val="green"/>
        </w:rPr>
        <w:t>qualifications</w:t>
      </w:r>
      <w:r w:rsidRPr="006029C3">
        <w:rPr>
          <w:rStyle w:val="StyleUnderline"/>
          <w:rFonts w:cstheme="minorHAnsi"/>
        </w:rPr>
        <w:t xml:space="preserve"> to this general rule. Much like Article IV restricts the use of nuclear weapons in space, </w:t>
      </w:r>
      <w:r w:rsidRPr="006029C3">
        <w:rPr>
          <w:rStyle w:val="StyleUnderline"/>
          <w:rFonts w:cstheme="minorHAnsi"/>
          <w:highlight w:val="green"/>
        </w:rPr>
        <w:t>Article II restricts the use of space in ways that might result in potentially controversial property claims. Historically, claims to mineral rights have resulted in</w:t>
      </w:r>
      <w:r w:rsidRPr="006029C3">
        <w:rPr>
          <w:rStyle w:val="StyleUnderline"/>
          <w:rFonts w:cstheme="minorHAnsi"/>
        </w:rPr>
        <w:t xml:space="preserve"> just as </w:t>
      </w:r>
      <w:r w:rsidRPr="006029C3">
        <w:rPr>
          <w:rStyle w:val="StyleUnderline"/>
          <w:rFonts w:cstheme="minorHAnsi"/>
          <w:highlight w:val="green"/>
        </w:rPr>
        <w:t>contentious conflict</w:t>
      </w:r>
      <w:r w:rsidRPr="006029C3">
        <w:rPr>
          <w:rStyle w:val="StyleUnderline"/>
          <w:rFonts w:cstheme="minorHAnsi"/>
        </w:rPr>
        <w:t xml:space="preserve"> as those over sovereign lands. </w:t>
      </w:r>
      <w:r w:rsidRPr="006029C3">
        <w:rPr>
          <w:rStyle w:val="StyleUnderline"/>
          <w:rFonts w:cstheme="minorHAnsi"/>
          <w:highlight w:val="green"/>
        </w:rPr>
        <w:t>Treaty efforts</w:t>
      </w:r>
      <w:r w:rsidRPr="006029C3">
        <w:rPr>
          <w:rStyle w:val="StyleUnderline"/>
          <w:rFonts w:cstheme="minorHAnsi"/>
        </w:rPr>
        <w:t xml:space="preserve"> to avoid conflicts </w:t>
      </w:r>
      <w:r w:rsidRPr="006029C3">
        <w:rPr>
          <w:rStyle w:val="StyleUnderline"/>
          <w:rFonts w:cstheme="minorHAnsi"/>
          <w:highlight w:val="green"/>
        </w:rPr>
        <w:t>in Antarctica and the high seas reflect similar sentiments.</w:t>
      </w:r>
      <w:r w:rsidRPr="006029C3">
        <w:rPr>
          <w:rStyle w:val="StyleUnderline"/>
          <w:rFonts w:cstheme="minorHAnsi"/>
        </w:rPr>
        <w:t xml:space="preserve"> </w:t>
      </w:r>
      <w:r w:rsidRPr="006029C3">
        <w:rPr>
          <w:rFonts w:cstheme="minorHAnsi"/>
          <w:sz w:val="16"/>
        </w:rPr>
        <w:t xml:space="preserve">The Soviet Union’s representative even hinted at this structural relationship between Articles I and II during Treaty negotiations.232 </w:t>
      </w:r>
      <w:r w:rsidRPr="006029C3">
        <w:rPr>
          <w:rStyle w:val="StyleUnderline"/>
          <w:rFonts w:cstheme="minorHAnsi"/>
        </w:rPr>
        <w:t xml:space="preserve">In light of the imminent need to ease Cold War tensions, the potential for conflict over property, and the final structure of the Treaty, this Note concludes that </w:t>
      </w:r>
      <w:r w:rsidRPr="006029C3">
        <w:rPr>
          <w:rStyle w:val="StyleUnderline"/>
          <w:rFonts w:cstheme="minorHAnsi"/>
          <w:highlight w:val="green"/>
        </w:rPr>
        <w:t>the large-scale extraction of space resources is incompatible with the non-appropriation principle</w:t>
      </w:r>
      <w:r w:rsidRPr="006029C3">
        <w:rPr>
          <w:rStyle w:val="StyleUnderline"/>
          <w:rFonts w:cstheme="minorHAnsi"/>
        </w:rPr>
        <w:t xml:space="preserve"> of Article II of the OST.</w:t>
      </w:r>
      <w:r w:rsidRPr="006029C3">
        <w:rPr>
          <w:rFonts w:cstheme="minorHAnsi"/>
          <w:sz w:val="16"/>
        </w:rPr>
        <w:t>233 As a result, the United States’ provision of property rights to its citizens to possess, own, transport, use, and sell space and asteroid resources extracted through the SREU Act contravenes its international obligations established by the OST.</w:t>
      </w:r>
    </w:p>
    <w:p w14:paraId="10288E86" w14:textId="77777777" w:rsidR="00864DAC" w:rsidRPr="00864DAC" w:rsidRDefault="00864DAC" w:rsidP="00864DAC"/>
    <w:sectPr w:rsidR="00864DAC" w:rsidRPr="00864DA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4387F"/>
    <w:multiLevelType w:val="hybridMultilevel"/>
    <w:tmpl w:val="AEB87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597CD9"/>
    <w:multiLevelType w:val="hybridMultilevel"/>
    <w:tmpl w:val="A66857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63354C"/>
    <w:multiLevelType w:val="hybridMultilevel"/>
    <w:tmpl w:val="9F560C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E7D2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5F59"/>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155"/>
    <w:rsid w:val="00247C0A"/>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CE6"/>
    <w:rsid w:val="002F6E74"/>
    <w:rsid w:val="003106B3"/>
    <w:rsid w:val="0031385D"/>
    <w:rsid w:val="003171AB"/>
    <w:rsid w:val="003223B2"/>
    <w:rsid w:val="00322A67"/>
    <w:rsid w:val="00330E13"/>
    <w:rsid w:val="00335A23"/>
    <w:rsid w:val="00340707"/>
    <w:rsid w:val="00341C61"/>
    <w:rsid w:val="0034622A"/>
    <w:rsid w:val="00351841"/>
    <w:rsid w:val="00357671"/>
    <w:rsid w:val="003624A6"/>
    <w:rsid w:val="00364ADF"/>
    <w:rsid w:val="00365C8D"/>
    <w:rsid w:val="003670D9"/>
    <w:rsid w:val="00370B41"/>
    <w:rsid w:val="00371B27"/>
    <w:rsid w:val="003726C3"/>
    <w:rsid w:val="00375D2E"/>
    <w:rsid w:val="00383071"/>
    <w:rsid w:val="00383B19"/>
    <w:rsid w:val="00384CBC"/>
    <w:rsid w:val="003933F9"/>
    <w:rsid w:val="00393E33"/>
    <w:rsid w:val="00395864"/>
    <w:rsid w:val="00396557"/>
    <w:rsid w:val="00397316"/>
    <w:rsid w:val="003A248F"/>
    <w:rsid w:val="003A4D9C"/>
    <w:rsid w:val="003B1668"/>
    <w:rsid w:val="003C5F4C"/>
    <w:rsid w:val="003D5EA8"/>
    <w:rsid w:val="003D7B28"/>
    <w:rsid w:val="003E305E"/>
    <w:rsid w:val="003E34DB"/>
    <w:rsid w:val="003E5302"/>
    <w:rsid w:val="003E5BF1"/>
    <w:rsid w:val="003F229A"/>
    <w:rsid w:val="003F2452"/>
    <w:rsid w:val="003F41EA"/>
    <w:rsid w:val="003F7DF0"/>
    <w:rsid w:val="004039AF"/>
    <w:rsid w:val="00407AFF"/>
    <w:rsid w:val="0041155D"/>
    <w:rsid w:val="004170BF"/>
    <w:rsid w:val="00426AC3"/>
    <w:rsid w:val="004270E3"/>
    <w:rsid w:val="004348DC"/>
    <w:rsid w:val="00434921"/>
    <w:rsid w:val="00442018"/>
    <w:rsid w:val="00446567"/>
    <w:rsid w:val="00447B10"/>
    <w:rsid w:val="00452EE4"/>
    <w:rsid w:val="00452F0B"/>
    <w:rsid w:val="004536D6"/>
    <w:rsid w:val="00457224"/>
    <w:rsid w:val="0046652A"/>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94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60FC"/>
    <w:rsid w:val="00696A16"/>
    <w:rsid w:val="006A4840"/>
    <w:rsid w:val="006A52A0"/>
    <w:rsid w:val="006A7E1D"/>
    <w:rsid w:val="006C3A56"/>
    <w:rsid w:val="006D13F4"/>
    <w:rsid w:val="006D6AED"/>
    <w:rsid w:val="006E6D0B"/>
    <w:rsid w:val="006E7D22"/>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85840"/>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0B5A"/>
    <w:rsid w:val="0081370C"/>
    <w:rsid w:val="008266F9"/>
    <w:rsid w:val="008267E2"/>
    <w:rsid w:val="00826A9B"/>
    <w:rsid w:val="00834842"/>
    <w:rsid w:val="00840E7B"/>
    <w:rsid w:val="008536AF"/>
    <w:rsid w:val="00853D40"/>
    <w:rsid w:val="008564FC"/>
    <w:rsid w:val="00864DA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122"/>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503"/>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996"/>
    <w:rsid w:val="00B43676"/>
    <w:rsid w:val="00B5602D"/>
    <w:rsid w:val="00B60125"/>
    <w:rsid w:val="00B6656B"/>
    <w:rsid w:val="00B71625"/>
    <w:rsid w:val="00B75C54"/>
    <w:rsid w:val="00B76F4C"/>
    <w:rsid w:val="00B8710E"/>
    <w:rsid w:val="00B92A93"/>
    <w:rsid w:val="00B92E39"/>
    <w:rsid w:val="00BA17A8"/>
    <w:rsid w:val="00BA3C33"/>
    <w:rsid w:val="00BB0878"/>
    <w:rsid w:val="00BB1879"/>
    <w:rsid w:val="00BC0ABE"/>
    <w:rsid w:val="00BC173C"/>
    <w:rsid w:val="00BC30DB"/>
    <w:rsid w:val="00BC64FF"/>
    <w:rsid w:val="00BC7C37"/>
    <w:rsid w:val="00BD2244"/>
    <w:rsid w:val="00BE6472"/>
    <w:rsid w:val="00BF29B8"/>
    <w:rsid w:val="00BF46EA"/>
    <w:rsid w:val="00C07769"/>
    <w:rsid w:val="00C07D05"/>
    <w:rsid w:val="00C10183"/>
    <w:rsid w:val="00C10856"/>
    <w:rsid w:val="00C203FA"/>
    <w:rsid w:val="00C244F5"/>
    <w:rsid w:val="00C3164F"/>
    <w:rsid w:val="00C31B5E"/>
    <w:rsid w:val="00C31BAA"/>
    <w:rsid w:val="00C34D3E"/>
    <w:rsid w:val="00C35B37"/>
    <w:rsid w:val="00C3747A"/>
    <w:rsid w:val="00C37F29"/>
    <w:rsid w:val="00C56DCC"/>
    <w:rsid w:val="00C57075"/>
    <w:rsid w:val="00C72AFE"/>
    <w:rsid w:val="00C81619"/>
    <w:rsid w:val="00CA013C"/>
    <w:rsid w:val="00CA6D6D"/>
    <w:rsid w:val="00CC7A4E"/>
    <w:rsid w:val="00CD1359"/>
    <w:rsid w:val="00CD4C83"/>
    <w:rsid w:val="00CE3AC6"/>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1478E4"/>
  <w14:defaultImageDpi w14:val="300"/>
  <w15:docId w15:val="{7F2B05DE-7C96-DE40-8A59-527E49359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4015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E7D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E7D2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E7D2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6E7D2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E7D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7D22"/>
  </w:style>
  <w:style w:type="character" w:customStyle="1" w:styleId="Heading1Char">
    <w:name w:val="Heading 1 Char"/>
    <w:aliases w:val="Pocket Char"/>
    <w:basedOn w:val="DefaultParagraphFont"/>
    <w:link w:val="Heading1"/>
    <w:uiPriority w:val="9"/>
    <w:rsid w:val="006E7D2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E7D2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E7D2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6E7D2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E7D22"/>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B"/>
    <w:basedOn w:val="DefaultParagraphFont"/>
    <w:uiPriority w:val="1"/>
    <w:qFormat/>
    <w:rsid w:val="006E7D22"/>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20"/>
    <w:qFormat/>
    <w:rsid w:val="006E7D2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E7D22"/>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6E7D22"/>
    <w:rPr>
      <w:color w:val="auto"/>
      <w:u w:val="none"/>
    </w:rPr>
  </w:style>
  <w:style w:type="paragraph" w:styleId="DocumentMap">
    <w:name w:val="Document Map"/>
    <w:basedOn w:val="Normal"/>
    <w:link w:val="DocumentMapChar"/>
    <w:uiPriority w:val="99"/>
    <w:semiHidden/>
    <w:unhideWhenUsed/>
    <w:rsid w:val="006E7D2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E7D22"/>
    <w:rPr>
      <w:rFonts w:ascii="Lucida Grande" w:hAnsi="Lucida Grande" w:cs="Lucida Grande"/>
    </w:rPr>
  </w:style>
  <w:style w:type="paragraph" w:customStyle="1" w:styleId="Emphasis1">
    <w:name w:val="Emphasis1"/>
    <w:basedOn w:val="Normal"/>
    <w:link w:val="Emphasis"/>
    <w:autoRedefine/>
    <w:uiPriority w:val="20"/>
    <w:qFormat/>
    <w:rsid w:val="00240155"/>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BC173C"/>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ca"/>
    <w:basedOn w:val="Heading1"/>
    <w:link w:val="Hyperlink"/>
    <w:autoRedefine/>
    <w:uiPriority w:val="99"/>
    <w:qFormat/>
    <w:rsid w:val="00BC173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Memex" TargetMode="External"/><Relationship Id="rId18" Type="http://schemas.openxmlformats.org/officeDocument/2006/relationships/hyperlink" Target="https://www.amazon.com/dp/B003QP4NPE/ref=dp-kindle-redirect?_encoding=UTF8&amp;btkr=1" TargetMode="External"/><Relationship Id="rId26" Type="http://schemas.openxmlformats.org/officeDocument/2006/relationships/hyperlink" Target="https://space.nss.org/technologies-for-asteroid-capture-into-earth-orbit/" TargetMode="External"/><Relationship Id="rId21" Type="http://schemas.openxmlformats.org/officeDocument/2006/relationships/hyperlink" Target="https://en.wikipedia.org/wiki/Space-based_solar_power" TargetMode="External"/><Relationship Id="rId34" Type="http://schemas.openxmlformats.org/officeDocument/2006/relationships/hyperlink" Target="https://www.researchgate.net/profile/Charles-Cockell/publication/258402359_Essay_on_the_Causes_and_Consequences_of_Extraterrestrial_Tyranny/links/00b495305364b3f6e8000000/Essay-on-the-Causes-and-Consequences-of-Extraterrestrial-Tyranny.pdf" TargetMode="External"/><Relationship Id="rId7" Type="http://schemas.openxmlformats.org/officeDocument/2006/relationships/settings" Target="settings.xml"/><Relationship Id="rId12" Type="http://schemas.openxmlformats.org/officeDocument/2006/relationships/hyperlink" Target="http://www.asterank.com/" TargetMode="External"/><Relationship Id="rId17" Type="http://schemas.openxmlformats.org/officeDocument/2006/relationships/hyperlink" Target="https://www.nasa.gov/directorates/spacetech/niac/2017_Phase_I_Phase_II/Sustainable_Human_Exploration/" TargetMode="External"/><Relationship Id="rId25" Type="http://schemas.openxmlformats.org/officeDocument/2006/relationships/hyperlink" Target="https://mashable.com/article/armageddon-asteroid-threat" TargetMode="External"/><Relationship Id="rId33" Type="http://schemas.openxmlformats.org/officeDocument/2006/relationships/hyperlink" Target="https://80000hours.org/articles/extinction-risk/"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pace.com/japan-hayabusa2-asteroid-bomb-video.html" TargetMode="External"/><Relationship Id="rId20" Type="http://schemas.openxmlformats.org/officeDocument/2006/relationships/hyperlink" Target="https://www.washingtonpost.com/opinions/the-247-trillion-global-debt-bomb/2018/07/15/64c5bbaa-86c2-11e8-8f6c-46cb43e3f306_story.html?noredirect=on&amp;utm_term=.5fb3ff1155d9" TargetMode="External"/><Relationship Id="rId29" Type="http://schemas.openxmlformats.org/officeDocument/2006/relationships/hyperlink" Target="https://www.nbcnews.com/science/space/neil-degrasse-tyson-says-space-ventures-will-spawn-first-trillionaire-n35227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hicagounbound.uchicago.edu/cgi/viewcontent.cgi?article=1269&amp;context=cjil" TargetMode="External"/><Relationship Id="rId24" Type="http://schemas.openxmlformats.org/officeDocument/2006/relationships/hyperlink" Target="https://en.wikipedia.org/wiki/O%27Neill_cylinder" TargetMode="External"/><Relationship Id="rId32" Type="http://schemas.openxmlformats.org/officeDocument/2006/relationships/hyperlink" Target="https://thelawdictionary.org/unjust/"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ace.com/41941-hayabusa2-asteroid-rovers-hopping-tech.html" TargetMode="External"/><Relationship Id="rId23" Type="http://schemas.openxmlformats.org/officeDocument/2006/relationships/hyperlink" Target="https://medium.com/fitch-blog/why-is-big-pharma-interested-in-the-space-economy-c078ac1bf67c" TargetMode="External"/><Relationship Id="rId28" Type="http://schemas.openxmlformats.org/officeDocument/2006/relationships/hyperlink" Target="https://www.nationalgeographic.com/science/phenomena/2014/06/24/diamond-the-size-of-earth/" TargetMode="External"/><Relationship Id="rId36" Type="http://schemas.openxmlformats.org/officeDocument/2006/relationships/hyperlink" Target="https://www.capdale.com/files/24323_leon_final_note.pdf" TargetMode="Externa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9"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1" Type="http://schemas.openxmlformats.org/officeDocument/2006/relationships/hyperlink" Target="https://web.archive.org/web/20020929065555/http://www.ndtceda.com/archives/200102/0790.html" TargetMode="External"/><Relationship Id="rId4" Type="http://schemas.openxmlformats.org/officeDocument/2006/relationships/customXml" Target="../customXml/item4.xml"/><Relationship Id="rId9" Type="http://schemas.openxmlformats.org/officeDocument/2006/relationships/hyperlink" Target="https://doi.org/10.1007/978-3-030-65013-1_7" TargetMode="External"/><Relationship Id="rId14" Type="http://schemas.openxmlformats.org/officeDocument/2006/relationships/hyperlink" Target="http://www.thespacereview.com/article/3633/1" TargetMode="External"/><Relationship Id="rId22" Type="http://schemas.openxmlformats.org/officeDocument/2006/relationships/hyperlink" Target="https://www.forbes.com/sites/scottsnowden/2019/03/12/solar-power-stations-in-space-could-supply-the-world-with-limitless-energy/" TargetMode="External"/><Relationship Id="rId27" Type="http://schemas.openxmlformats.org/officeDocument/2006/relationships/hyperlink" Target="https://www.space.com/asteroid-apophis-2029-flyby-planetary-defense.html" TargetMode="External"/><Relationship Id="rId30" Type="http://schemas.openxmlformats.org/officeDocument/2006/relationships/hyperlink" Target="https://mashable.com/category/space-junk" TargetMode="External"/><Relationship Id="rId35" Type="http://schemas.openxmlformats.org/officeDocument/2006/relationships/hyperlink" Target="https://aeon.co/essays/asteroid-mining-could-pay-for-space-exploration-and-adventure"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25</Pages>
  <Words>17581</Words>
  <Characters>100213</Characters>
  <Application>Microsoft Office Word</Application>
  <DocSecurity>0</DocSecurity>
  <Lines>835</Lines>
  <Paragraphs>235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117559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24</cp:revision>
  <dcterms:created xsi:type="dcterms:W3CDTF">2022-02-20T18:44:00Z</dcterms:created>
  <dcterms:modified xsi:type="dcterms:W3CDTF">2022-02-20T20:45:00Z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