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69111" w14:textId="77777777" w:rsidR="002741EF" w:rsidRDefault="002741EF" w:rsidP="002741EF">
      <w:pPr>
        <w:pStyle w:val="Heading1"/>
      </w:pPr>
      <w:r>
        <w:t>NC</w:t>
      </w:r>
    </w:p>
    <w:p w14:paraId="6A7826CB" w14:textId="77777777" w:rsidR="002741EF" w:rsidRDefault="002741EF" w:rsidP="002741EF">
      <w:pPr>
        <w:pStyle w:val="Heading3"/>
      </w:pPr>
      <w:r>
        <w:lastRenderedPageBreak/>
        <w:t>1</w:t>
      </w:r>
    </w:p>
    <w:p w14:paraId="1E752FFC" w14:textId="77777777" w:rsidR="002741EF" w:rsidRPr="006735FE" w:rsidRDefault="002741EF" w:rsidP="002741EF">
      <w:pPr>
        <w:pStyle w:val="Heading4"/>
      </w:pPr>
      <w:r w:rsidRPr="006735FE">
        <w:t>TEXT: The Outer Space Treaty ought to be amended to establish an international legal trust system governing outer space</w:t>
      </w:r>
      <w:proofErr w:type="gramStart"/>
      <w:r w:rsidRPr="006735FE">
        <w:t xml:space="preserve">.  </w:t>
      </w:r>
      <w:proofErr w:type="gramEnd"/>
    </w:p>
    <w:p w14:paraId="10BEA227" w14:textId="77777777" w:rsidR="002741EF" w:rsidRPr="00E17E3B" w:rsidRDefault="002741EF" w:rsidP="002741EF">
      <w:pPr>
        <w:rPr>
          <w:rStyle w:val="Style13ptBold"/>
          <w:b w:val="0"/>
        </w:rPr>
      </w:pPr>
      <w:proofErr w:type="spellStart"/>
      <w:r w:rsidRPr="00741B0F">
        <w:rPr>
          <w:rStyle w:val="Style13ptBold"/>
        </w:rPr>
        <w:t>Fino</w:t>
      </w:r>
      <w:r>
        <w:rPr>
          <w:rStyle w:val="Style13ptBold"/>
        </w:rPr>
        <w:t>a</w:t>
      </w:r>
      <w:proofErr w:type="spellEnd"/>
      <w:r w:rsidRPr="00741B0F">
        <w:rPr>
          <w:rStyle w:val="Style13ptBold"/>
        </w:rPr>
        <w:t xml:space="preserve"> 21</w:t>
      </w:r>
      <w:r>
        <w:t xml:space="preserve"> [Ivan </w:t>
      </w:r>
      <w:proofErr w:type="spellStart"/>
      <w:r>
        <w:t>Finoa</w:t>
      </w:r>
      <w:proofErr w:type="spellEnd"/>
      <w:r>
        <w:t xml:space="preserve">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7C5F7035" w14:textId="77777777" w:rsidR="002741EF" w:rsidRPr="00096ED2" w:rsidRDefault="002741EF" w:rsidP="002741EF">
      <w:pPr>
        <w:rPr>
          <w:rStyle w:val="StyleUnderline"/>
        </w:rPr>
      </w:pPr>
      <w:r w:rsidRPr="00B03DF7">
        <w:t xml:space="preserve">7.5 </w:t>
      </w:r>
      <w:r w:rsidRPr="00096ED2">
        <w:rPr>
          <w:rStyle w:val="StyleUnderline"/>
        </w:rPr>
        <w:t>A Proposal for an International Legal Trust System</w:t>
      </w:r>
    </w:p>
    <w:p w14:paraId="74608A60" w14:textId="77777777" w:rsidR="002741EF" w:rsidRPr="007E21E4" w:rsidRDefault="002741EF" w:rsidP="002741EF">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proofErr w:type="spellStart"/>
      <w:r w:rsidRPr="00190D11">
        <w:rPr>
          <w:rStyle w:val="Emphasis"/>
          <w:highlight w:val="green"/>
        </w:rPr>
        <w:t>incentivising</w:t>
      </w:r>
      <w:proofErr w:type="spellEnd"/>
      <w:r w:rsidRPr="00190D11">
        <w:rPr>
          <w:rStyle w:val="Emphasis"/>
          <w:highlight w:val="green"/>
        </w:rPr>
        <w:t xml:space="preserve">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 xml:space="preserve">for the present and future generations. (e) Prevent the </w:t>
      </w:r>
      <w:proofErr w:type="spellStart"/>
      <w:r w:rsidRPr="00124309">
        <w:rPr>
          <w:rStyle w:val="Emphasis"/>
          <w:highlight w:val="green"/>
        </w:rPr>
        <w:t>militarisation</w:t>
      </w:r>
      <w:proofErr w:type="spellEnd"/>
      <w:r w:rsidRPr="00124309">
        <w:rPr>
          <w:rStyle w:val="Emphasis"/>
          <w:highlight w:val="green"/>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36A97F15" w14:textId="77777777" w:rsidR="002741EF" w:rsidRPr="00C04897" w:rsidRDefault="002741EF" w:rsidP="002741EF">
      <w:pPr>
        <w:rPr>
          <w:rStyle w:val="StyleUnderline"/>
        </w:rPr>
      </w:pPr>
      <w:r w:rsidRPr="00E518EC">
        <w:rPr>
          <w:rStyle w:val="Emphasis"/>
          <w:highlight w:val="green"/>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1F7D2C5C" w14:textId="77777777" w:rsidR="002741EF" w:rsidRDefault="002741EF" w:rsidP="002741EF">
      <w:r>
        <w:t>7.6 The Functioning of the International Legal Trust System</w:t>
      </w:r>
    </w:p>
    <w:p w14:paraId="201B9632" w14:textId="77777777" w:rsidR="002741EF" w:rsidRPr="007E21E4" w:rsidRDefault="002741EF" w:rsidP="002741EF">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If the UN approves</w:t>
      </w:r>
      <w:r w:rsidRPr="00C73792">
        <w:rPr>
          <w:rStyle w:val="StyleUnderline"/>
        </w:rPr>
        <w:t xml:space="preserve"> the company plan of work, </w:t>
      </w:r>
      <w:r w:rsidRPr="00F242A1">
        <w:rPr>
          <w:rStyle w:val="Emphasis"/>
          <w:highlight w:val="green"/>
        </w:rPr>
        <w:t>the country of the company assumes the role of co-</w:t>
      </w:r>
      <w:r w:rsidRPr="00F242A1">
        <w:rPr>
          <w:rStyle w:val="Emphasis"/>
          <w:highlight w:val="green"/>
        </w:rPr>
        <w:lastRenderedPageBreak/>
        <w:t>trustee</w:t>
      </w:r>
      <w:r w:rsidRPr="00C73792">
        <w:rPr>
          <w:rStyle w:val="StyleUnderline"/>
        </w:rPr>
        <w:t xml:space="preserve"> for the specific resource. Thus, as a </w:t>
      </w:r>
      <w:proofErr w:type="spellStart"/>
      <w:r w:rsidRPr="00C73792">
        <w:rPr>
          <w:rStyle w:val="StyleUnderline"/>
        </w:rPr>
        <w:t>cotrustee</w:t>
      </w:r>
      <w:proofErr w:type="spellEnd"/>
      <w:r w:rsidRPr="00C73792">
        <w:rPr>
          <w:rStyle w:val="StyleUnderline"/>
        </w:rPr>
        <w:t xml:space="preserve">, countries must investigate whether all activities of their national companies are consistent with the plan of work </w:t>
      </w:r>
      <w:proofErr w:type="spellStart"/>
      <w:r w:rsidRPr="00C73792">
        <w:rPr>
          <w:rStyle w:val="StyleUnderline"/>
        </w:rPr>
        <w:t>authorised</w:t>
      </w:r>
      <w:proofErr w:type="spellEnd"/>
      <w:r w:rsidRPr="00C73792">
        <w:rPr>
          <w:rStyle w:val="StyleUnderline"/>
        </w:rPr>
        <w:t xml:space="preserve">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 xml:space="preserve">The UN, as main trustee, would oversee </w:t>
      </w:r>
      <w:proofErr w:type="gramStart"/>
      <w:r w:rsidRPr="00F242A1">
        <w:rPr>
          <w:rStyle w:val="Emphasis"/>
          <w:highlight w:val="green"/>
        </w:rPr>
        <w:t>that countries</w:t>
      </w:r>
      <w:proofErr w:type="gramEnd"/>
      <w:r w:rsidRPr="00F242A1">
        <w:rPr>
          <w:rStyle w:val="Emphasis"/>
          <w:highlight w:val="green"/>
        </w:rPr>
        <w:t xml:space="preserve">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 xml:space="preserve">Furthermore, as stated previously, </w:t>
      </w:r>
      <w:r w:rsidRPr="00F242A1">
        <w:rPr>
          <w:rStyle w:val="Emphasis"/>
          <w:highlight w:val="green"/>
        </w:rPr>
        <w:t>the beneficiaries of this trust are the countries of the world and their citizens; hence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5D5DCEA9" w14:textId="77777777" w:rsidR="002741EF" w:rsidRDefault="002741EF" w:rsidP="002741EF"/>
    <w:p w14:paraId="72CE02B5" w14:textId="77777777" w:rsidR="002741EF" w:rsidRPr="006735FE" w:rsidRDefault="002741EF" w:rsidP="002741EF">
      <w:pPr>
        <w:pStyle w:val="Heading4"/>
      </w:pPr>
      <w:r w:rsidRPr="006735FE">
        <w:t>The legal trust would incentivize investment in space while preventing conflict and ensuring sustainable development and the equitable distributions of resources.</w:t>
      </w:r>
    </w:p>
    <w:p w14:paraId="644AC75F" w14:textId="77777777" w:rsidR="002741EF" w:rsidRDefault="002741EF" w:rsidP="002741EF">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23CF7DD3" w14:textId="77777777" w:rsidR="002741EF" w:rsidRDefault="002741EF" w:rsidP="002741EF">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w:t>
      </w:r>
      <w:r w:rsidRPr="00081D48">
        <w:rPr>
          <w:rStyle w:val="StyleUnderline"/>
        </w:rPr>
        <w:lastRenderedPageBreak/>
        <w:t xml:space="preserve">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w:t>
      </w:r>
      <w:r w:rsidRPr="007227A0">
        <w:rPr>
          <w:sz w:val="14"/>
        </w:rPr>
        <w:t xml:space="preserve">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7227A0">
        <w:rPr>
          <w:rStyle w:val="Emphasis"/>
        </w:rPr>
        <w:t>Private companies would rely on property rights, while the benefit-sharing could be used to fina</w:t>
      </w:r>
      <w:r w:rsidRPr="007227A0">
        <w:rPr>
          <w:rStyle w:val="StyleUnderline"/>
        </w:rPr>
        <w:t>nce</w:t>
      </w:r>
      <w:r w:rsidRPr="007227A0">
        <w:rPr>
          <w:sz w:val="14"/>
        </w:rPr>
        <w:t xml:space="preserve"> the 17 </w:t>
      </w:r>
      <w:r w:rsidRPr="007227A0">
        <w:rPr>
          <w:rStyle w:val="StyleUnderline"/>
        </w:rPr>
        <w:t>Sustainable Development Goals adopted by the UN in 2015, which address peace</w:t>
      </w:r>
      <w:r w:rsidRPr="007227A0">
        <w:rPr>
          <w:rStyle w:val="Emphasis"/>
        </w:rPr>
        <w:t xml:space="preserve">, climate change, </w:t>
      </w:r>
      <w:proofErr w:type="gramStart"/>
      <w:r w:rsidRPr="007227A0">
        <w:rPr>
          <w:rStyle w:val="Emphasis"/>
        </w:rPr>
        <w:t>inequalities</w:t>
      </w:r>
      <w:proofErr w:type="gramEnd"/>
      <w:r w:rsidRPr="007227A0">
        <w:rPr>
          <w:rStyle w:val="Emphasis"/>
        </w:rPr>
        <w:t xml:space="preserve"> and poverty</w:t>
      </w:r>
      <w:r w:rsidRPr="007227A0">
        <w:rPr>
          <w:rStyle w:val="StyleUnderline"/>
        </w:rPr>
        <w:t>.</w:t>
      </w:r>
      <w:r w:rsidRPr="00081D48">
        <w:rPr>
          <w:rStyle w:val="StyleUnderline"/>
        </w:rPr>
        <w:t xml:space="preserve"> </w:t>
      </w:r>
    </w:p>
    <w:p w14:paraId="6A1ADA39" w14:textId="77777777" w:rsidR="002741EF" w:rsidRDefault="002741EF" w:rsidP="002741EF">
      <w:pPr>
        <w:pStyle w:val="Heading3"/>
      </w:pPr>
      <w:r>
        <w:lastRenderedPageBreak/>
        <w:t>2</w:t>
      </w:r>
    </w:p>
    <w:p w14:paraId="23329CFE" w14:textId="77777777" w:rsidR="002741EF" w:rsidRDefault="002741EF" w:rsidP="002741EF">
      <w:pPr>
        <w:pStyle w:val="Heading4"/>
      </w:pPr>
      <w:r>
        <w:t>The private sector is essential for asteroid mining – competition is key and government development is not effective, efficient, or cheap enough. Thiessen 21:</w:t>
      </w:r>
    </w:p>
    <w:p w14:paraId="67BD7F68" w14:textId="77777777" w:rsidR="002741EF" w:rsidRDefault="002741EF" w:rsidP="002741EF">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6BCDAF64" w14:textId="77777777" w:rsidR="002741EF" w:rsidRPr="00777D49" w:rsidRDefault="002741EF" w:rsidP="002741EF">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4CCE7DC6" w14:textId="77777777" w:rsidR="002741EF" w:rsidRDefault="002741EF" w:rsidP="002741EF"/>
    <w:p w14:paraId="28BBE4E1" w14:textId="77777777" w:rsidR="002741EF" w:rsidRDefault="002741EF" w:rsidP="002741EF">
      <w:pPr>
        <w:pStyle w:val="Heading4"/>
      </w:pPr>
      <w:r>
        <w:lastRenderedPageBreak/>
        <w:t>Taking away property rights scares investors away and spills over to other space activities. Freeland 05</w:t>
      </w:r>
    </w:p>
    <w:p w14:paraId="4B485E4F" w14:textId="77777777" w:rsidR="002741EF" w:rsidRPr="002C77DA" w:rsidRDefault="002741EF" w:rsidP="002741EF">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1" w:history="1">
        <w:r w:rsidRPr="00263890">
          <w:rPr>
            <w:rStyle w:val="Hyperlink"/>
            <w:sz w:val="16"/>
          </w:rPr>
          <w:t>https://chicagounbound.uchicago.edu/cgi/viewcontent.cgi?article=1269&amp;context=cjil</w:t>
        </w:r>
      </w:hyperlink>
    </w:p>
    <w:p w14:paraId="3256DCFC" w14:textId="77777777" w:rsidR="002741EF" w:rsidRPr="00BE7D84" w:rsidRDefault="002741EF" w:rsidP="002741EF">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496872AF" w14:textId="77777777" w:rsidR="002741EF" w:rsidRPr="0023115E" w:rsidRDefault="002741EF" w:rsidP="002741EF">
      <w:pPr>
        <w:rPr>
          <w:b/>
          <w:bCs/>
          <w:u w:val="single"/>
        </w:rPr>
      </w:pPr>
    </w:p>
    <w:p w14:paraId="470473D3" w14:textId="77777777" w:rsidR="002741EF" w:rsidRPr="000832CC" w:rsidRDefault="002741EF" w:rsidP="002741EF">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10DC2DBD" w14:textId="77777777" w:rsidR="002741EF" w:rsidRPr="000832CC" w:rsidRDefault="002741EF" w:rsidP="002741EF">
      <w:r w:rsidRPr="000832CC">
        <w:t>Chris Taylor [journalist], 19 - ("How asteroid mining will save the Earth — and mint trillionaires," Mashable, 2019, accessed 12-13-2021, https://mashable.com/feature/asteroid-mining-space-economy)//ML</w:t>
      </w:r>
    </w:p>
    <w:p w14:paraId="69D35518" w14:textId="77777777" w:rsidR="002741EF" w:rsidRPr="0097088D" w:rsidRDefault="002741EF" w:rsidP="002741EF">
      <w:pPr>
        <w:rPr>
          <w:sz w:val="12"/>
        </w:rPr>
      </w:pPr>
      <w:r w:rsidRPr="000832CC">
        <w:rPr>
          <w:sz w:val="1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rPr>
        <w:t>source?¶</w:t>
      </w:r>
      <w:proofErr w:type="gramEnd"/>
      <w:r w:rsidRPr="000832CC">
        <w:rPr>
          <w:sz w:val="1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w:t>
      </w:r>
      <w:proofErr w:type="gramStart"/>
      <w:r w:rsidRPr="000832CC">
        <w:rPr>
          <w:sz w:val="12"/>
        </w:rPr>
        <w:t>interesting.¶</w:t>
      </w:r>
      <w:proofErr w:type="gramEnd"/>
      <w:r w:rsidRPr="000832CC">
        <w:rPr>
          <w:sz w:val="1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rPr>
        <w:t>Vannevar</w:t>
      </w:r>
      <w:proofErr w:type="spellEnd"/>
      <w:r w:rsidRPr="000832CC">
        <w:rPr>
          <w:sz w:val="12"/>
        </w:rPr>
        <w:t xml:space="preserve"> Bush first proposed </w:t>
      </w:r>
      <w:hyperlink r:id="rId12"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rPr>
        <w:t>effects.¶</w:t>
      </w:r>
      <w:proofErr w:type="gramEnd"/>
      <w:r w:rsidRPr="000832CC">
        <w:rPr>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w:t>
      </w:r>
      <w:r w:rsidRPr="000832CC">
        <w:rPr>
          <w:sz w:val="12"/>
        </w:rPr>
        <w:lastRenderedPageBreak/>
        <w:t>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rPr>
        <w:t>.)¶</w:t>
      </w:r>
      <w:proofErr w:type="gramEnd"/>
      <w:r w:rsidRPr="000832CC">
        <w:rPr>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3"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rPr>
        <w:t>infrastructure.¶</w:t>
      </w:r>
      <w:proofErr w:type="gramEnd"/>
      <w:r w:rsidRPr="000832CC">
        <w:rPr>
          <w:sz w:val="1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4" w:tgtFrame="_blank" w:history="1">
        <w:r w:rsidRPr="000832CC">
          <w:rPr>
            <w:rStyle w:val="StyleUnderline"/>
            <w:rFonts w:eastAsiaTheme="majorEastAsia"/>
          </w:rPr>
          <w:t>tiny hopping robot rovers</w:t>
        </w:r>
      </w:hyperlink>
      <w:r w:rsidRPr="000832CC">
        <w:rPr>
          <w:rStyle w:val="StyleUnderline"/>
        </w:rPr>
        <w:t xml:space="preserve"> and a </w:t>
      </w:r>
      <w:hyperlink r:id="rId15"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6" w:tgtFrame="_blank" w:history="1">
        <w:r w:rsidRPr="000832CC">
          <w:rPr>
            <w:rStyle w:val="Hyperlink"/>
            <w:rFonts w:eastAsiaTheme="majorEastAsia"/>
            <w:sz w:val="12"/>
          </w:rPr>
          <w:t>NASA has proved it in the lab</w:t>
        </w:r>
      </w:hyperlink>
      <w:r w:rsidRPr="000832CC">
        <w:rPr>
          <w:sz w:val="12"/>
        </w:rPr>
        <w:t xml:space="preserve">). It’ll just take more </w:t>
      </w:r>
      <w:proofErr w:type="gramStart"/>
      <w:r w:rsidRPr="000832CC">
        <w:rPr>
          <w:sz w:val="12"/>
        </w:rPr>
        <w:t>time.¶</w:t>
      </w:r>
      <w:proofErr w:type="gramEnd"/>
      <w:r w:rsidRPr="000832CC">
        <w:rPr>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rPr>
        <w:t>notice.¶</w:t>
      </w:r>
      <w:proofErr w:type="gramEnd"/>
      <w:r w:rsidRPr="000832CC">
        <w:rPr>
          <w:sz w:val="1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rPr>
        <w:t>Vannevar</w:t>
      </w:r>
      <w:proofErr w:type="spellEnd"/>
      <w:r w:rsidRPr="000832CC">
        <w:rPr>
          <w:sz w:val="12"/>
        </w:rPr>
        <w:t xml:space="preserve"> Bush’s idea? You’d let the new economy and its benefits play out in the form of a </w:t>
      </w:r>
      <w:proofErr w:type="gramStart"/>
      <w:r w:rsidRPr="000832CC">
        <w:rPr>
          <w:sz w:val="12"/>
        </w:rPr>
        <w:t>novel.¶</w:t>
      </w:r>
      <w:proofErr w:type="gramEnd"/>
      <w:r w:rsidRPr="000832CC">
        <w:rPr>
          <w:sz w:val="12"/>
        </w:rPr>
        <w:t xml:space="preserve"> As Hayabusa dropped a bomb on </w:t>
      </w:r>
      <w:proofErr w:type="spellStart"/>
      <w:r w:rsidRPr="000832CC">
        <w:rPr>
          <w:sz w:val="12"/>
        </w:rPr>
        <w:t>Ryugu</w:t>
      </w:r>
      <w:proofErr w:type="spellEnd"/>
      <w:r w:rsidRPr="000832C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7"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8" w:tgtFrame="_blank" w:history="1">
        <w:r w:rsidRPr="000832CC">
          <w:rPr>
            <w:rStyle w:val="Hyperlink"/>
            <w:rFonts w:eastAsiaTheme="majorEastAsia"/>
            <w:sz w:val="12"/>
          </w:rPr>
          <w:t>Delta-v</w:t>
        </w:r>
      </w:hyperlink>
      <w:r w:rsidRPr="000832C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rPr>
        <w:t>nauts</w:t>
      </w:r>
      <w:proofErr w:type="spellEnd"/>
      <w:r w:rsidRPr="000832C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9"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w:t>
      </w:r>
      <w:proofErr w:type="gramStart"/>
      <w:r w:rsidRPr="000832CC">
        <w:rPr>
          <w:sz w:val="12"/>
        </w:rPr>
        <w:t>biosphere.¶</w:t>
      </w:r>
      <w:proofErr w:type="gramEnd"/>
      <w:r w:rsidRPr="000832CC">
        <w:rPr>
          <w:sz w:val="1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0"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1"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rPr>
        <w:t>grasping,</w:t>
      </w:r>
      <w:proofErr w:type="gramEnd"/>
      <w:r w:rsidRPr="000832CC">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2"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rPr>
        <w:t xml:space="preserve">“Our initial expansion into space will most likely be unsettled and experimental. Human beings excel in such environments,” he says. “Humans can </w:t>
      </w:r>
      <w:r w:rsidRPr="00D31FF1">
        <w:rPr>
          <w:sz w:val="12"/>
        </w:rPr>
        <w:t>improvise and figure things out as we go. Robots must be purpose-built, and it's going to take time and experience for us to design and build them</w:t>
      </w:r>
      <w:proofErr w:type="gramStart"/>
      <w:r w:rsidRPr="00D31FF1">
        <w:rPr>
          <w:sz w:val="12"/>
        </w:rPr>
        <w:t>.”¶</w:t>
      </w:r>
      <w:proofErr w:type="gramEnd"/>
      <w:r w:rsidRPr="00D31FF1">
        <w:rPr>
          <w:sz w:val="12"/>
        </w:rPr>
        <w:t xml:space="preserve"> </w:t>
      </w:r>
      <w:r w:rsidRPr="00D31FF1">
        <w:rPr>
          <w:rStyle w:val="StyleUnderline"/>
        </w:rPr>
        <w:t>Which is another way startups back on Earth will get rich in the new economy: designing and building those robots, the nearest thing to selling picks and shovels to prospectors in the space gold rush. Thousands of humans in space at any one time will also require the design and construction of stations that spin to create artificial gravity</w:t>
      </w:r>
      <w:r w:rsidRPr="00D31FF1">
        <w:rPr>
          <w:sz w:val="12"/>
        </w:rPr>
        <w:t xml:space="preserve">. Again, this isn’t a great stretch: Using centrifugal force to simulate </w:t>
      </w:r>
      <w:r w:rsidRPr="00D31FF1">
        <w:rPr>
          <w:sz w:val="12"/>
        </w:rPr>
        <w:lastRenderedPageBreak/>
        <w:t xml:space="preserve">gravity in space was first proposed by scientists in the 19th century. NASA has had workable designs for spinning cislunar habitats called </w:t>
      </w:r>
      <w:hyperlink r:id="rId23" w:tgtFrame="_blank" w:history="1">
        <w:r w:rsidRPr="00D31FF1">
          <w:rPr>
            <w:rStyle w:val="Hyperlink"/>
            <w:rFonts w:eastAsiaTheme="majorEastAsia"/>
            <w:sz w:val="12"/>
          </w:rPr>
          <w:t>O’Neill cylinders</w:t>
        </w:r>
      </w:hyperlink>
      <w:r w:rsidRPr="00D31FF1">
        <w:rPr>
          <w:sz w:val="12"/>
        </w:rPr>
        <w:t xml:space="preserve"> since the 1970s. We just haven’t funded them. ¶ But the trillionaires clearly </w:t>
      </w:r>
      <w:proofErr w:type="gramStart"/>
      <w:r w:rsidRPr="00D31FF1">
        <w:rPr>
          <w:sz w:val="12"/>
        </w:rPr>
        <w:t>will.¶</w:t>
      </w:r>
      <w:proofErr w:type="gramEnd"/>
      <w:r w:rsidRPr="00D31FF1">
        <w:rPr>
          <w:sz w:val="12"/>
        </w:rPr>
        <w:t xml:space="preserve"> In short, Suarez has carefully laid out a vision of the orbital economy that offers something for everyone in our divided society. For Green New Deal Millennials, there’s the prospect of removing our reliance on fossil fuels at a stroke and literally</w:t>
      </w:r>
      <w:r w:rsidRPr="000832CC">
        <w:rPr>
          <w:sz w:val="12"/>
        </w:rPr>
        <w:t xml:space="preserve">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4"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5"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6"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7" w:tgtFrame="_blank" w:history="1">
        <w:r w:rsidRPr="000832CC">
          <w:rPr>
            <w:rStyle w:val="Hyperlink"/>
            <w:rFonts w:eastAsiaTheme="majorEastAsia"/>
            <w:sz w:val="12"/>
          </w:rPr>
          <w:t>distant planet made entirely of diamond</w:t>
        </w:r>
      </w:hyperlink>
      <w:r w:rsidRPr="000832CC">
        <w:rPr>
          <w:sz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rPr>
        <w:t>shoes.¶</w:t>
      </w:r>
      <w:proofErr w:type="gramEnd"/>
      <w:r w:rsidRPr="000832CC">
        <w:rPr>
          <w:sz w:val="12"/>
        </w:rPr>
        <w:t xml:space="preserve"> For investors and entrepreneurs, there is the thrill of racing to be the first member of the four-comma club. (</w:t>
      </w:r>
      <w:hyperlink r:id="rId28" w:tgtFrame="_blank" w:history="1">
        <w:r w:rsidRPr="000832CC">
          <w:rPr>
            <w:rStyle w:val="Hyperlink"/>
            <w:rFonts w:eastAsiaTheme="majorEastAsia"/>
            <w:sz w:val="12"/>
          </w:rPr>
          <w:t>Neil deGrasse Tyson believes that the first trillionaire will be an asteroid mining mogul</w:t>
        </w:r>
      </w:hyperlink>
      <w:r w:rsidRPr="000832CC">
        <w:rPr>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rPr>
        <w:t>wealth.¶</w:t>
      </w:r>
      <w:proofErr w:type="gramEnd"/>
      <w:r w:rsidRPr="000832CC">
        <w:rPr>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rPr>
        <w:t>moguls.¶</w:t>
      </w:r>
      <w:proofErr w:type="gramEnd"/>
      <w:r w:rsidRPr="000832CC">
        <w:rPr>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rPr>
        <w:t>the human race</w:t>
      </w:r>
      <w:proofErr w:type="gramEnd"/>
      <w:r w:rsidRPr="000832CC">
        <w:rPr>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rPr>
        <w:t>space.¶</w:t>
      </w:r>
      <w:proofErr w:type="gramEnd"/>
      <w:r w:rsidRPr="000832CC">
        <w:rPr>
          <w:sz w:val="1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29"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rPr>
        <w:t>.)¶</w:t>
      </w:r>
      <w:proofErr w:type="gramEnd"/>
      <w:r w:rsidRPr="000832CC">
        <w:rPr>
          <w:sz w:val="1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6B7464B7" w14:textId="77777777" w:rsidR="002741EF" w:rsidRPr="00405D88" w:rsidRDefault="002741EF" w:rsidP="002741EF">
      <w:pPr>
        <w:pStyle w:val="Heading4"/>
        <w:rPr>
          <w:rFonts w:cs="Calibri"/>
        </w:rPr>
      </w:pPr>
      <w:r w:rsidRPr="00405D88">
        <w:rPr>
          <w:rFonts w:cs="Calibri"/>
        </w:rPr>
        <w:t>Warming causes extinction.</w:t>
      </w:r>
    </w:p>
    <w:p w14:paraId="6B48A901" w14:textId="77777777" w:rsidR="002741EF" w:rsidRPr="00405D88" w:rsidRDefault="002741EF" w:rsidP="002741EF">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5D887430" w14:textId="77777777" w:rsidR="002741EF" w:rsidRPr="00405D88" w:rsidRDefault="002741EF" w:rsidP="002741EF">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w:t>
      </w:r>
      <w:r w:rsidRPr="00405D88">
        <w:rPr>
          <w:sz w:val="16"/>
        </w:rPr>
        <w:lastRenderedPageBreak/>
        <w:t>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w:t>
      </w:r>
      <w:r w:rsidRPr="00405D88">
        <w:rPr>
          <w:rStyle w:val="StyleUnderline"/>
        </w:rPr>
        <w:lastRenderedPageBreak/>
        <w:t>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56DE33C5" w14:textId="77777777" w:rsidR="002741EF" w:rsidRPr="00287B2B" w:rsidRDefault="002741EF" w:rsidP="002741EF">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257500B5" w14:textId="77777777" w:rsidR="002741EF" w:rsidRPr="00287B2B" w:rsidRDefault="002741EF" w:rsidP="002741EF">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https://www.express.co.uk/news/science/1170826/asteroid-news-NASA-latest-space-rock-asteroid-1998-HL1-earth-danger-apocalypse</w:t>
      </w:r>
    </w:p>
    <w:p w14:paraId="14A8E810" w14:textId="77777777" w:rsidR="002741EF" w:rsidRDefault="002741EF" w:rsidP="002741EF">
      <w:r w:rsidRPr="003B0EEE">
        <w:rPr>
          <w:rStyle w:val="StyleUnderline"/>
          <w:highlight w:val="cyan"/>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proofErr w:type="spellStart"/>
      <w:r w:rsidRPr="003B0EEE">
        <w:rPr>
          <w:rStyle w:val="StyleUnderline"/>
          <w:bCs/>
          <w:highlight w:val="cyan"/>
        </w:rPr>
        <w:t>Bridenstine</w:t>
      </w:r>
      <w:proofErr w:type="spellEnd"/>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spellStart"/>
      <w:proofErr w:type="gramStart"/>
      <w:r w:rsidRPr="003B0EEE">
        <w:rPr>
          <w:rStyle w:val="StyleUnderline"/>
          <w:bCs/>
          <w:highlight w:val="cyan"/>
        </w:rPr>
        <w:t>then</w:t>
      </w:r>
      <w:proofErr w:type="spellEnd"/>
      <w:proofErr w:type="gramEnd"/>
      <w:r w:rsidRPr="003B0EEE">
        <w:rPr>
          <w:rStyle w:val="StyleUnderline"/>
          <w:bCs/>
          <w:highlight w:val="cyan"/>
        </w:rPr>
        <w:t xml:space="preserve"> people </w:t>
      </w:r>
      <w:proofErr w:type="spellStart"/>
      <w:r w:rsidRPr="003B0EEE">
        <w:rPr>
          <w:rStyle w:val="StyleUnderline"/>
          <w:bCs/>
          <w:highlight w:val="cyan"/>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 xml:space="preserve">this is not about </w:t>
      </w:r>
      <w:r w:rsidRPr="003B0EEE">
        <w:rPr>
          <w:rStyle w:val="StyleUnderline"/>
          <w:bCs/>
          <w:highlight w:val="cyan"/>
        </w:rPr>
        <w:lastRenderedPageBreak/>
        <w:t>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xml:space="preserve">. </w:t>
      </w:r>
      <w:proofErr w:type="spellStart"/>
      <w:r>
        <w:t>Mr</w:t>
      </w:r>
      <w:proofErr w:type="spellEnd"/>
      <w:r>
        <w:t xml:space="preserve">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 xml:space="preserve">have no </w:t>
      </w:r>
      <w:proofErr w:type="spellStart"/>
      <w:r w:rsidRPr="003B0EEE">
        <w:rPr>
          <w:rStyle w:val="Emphasis"/>
          <w:highlight w:val="cyan"/>
        </w:rPr>
        <w:t>defence</w:t>
      </w:r>
      <w:proofErr w:type="spellEnd"/>
      <w:r w:rsidRPr="00F75C0E">
        <w:t>.”</w:t>
      </w:r>
    </w:p>
    <w:p w14:paraId="2EDB6C27" w14:textId="77777777" w:rsidR="002741EF" w:rsidRPr="00F75C0E" w:rsidRDefault="002741EF" w:rsidP="002741EF"/>
    <w:p w14:paraId="32D0F2CE" w14:textId="77777777" w:rsidR="002741EF" w:rsidRDefault="002741EF" w:rsidP="002741EF">
      <w:pPr>
        <w:pStyle w:val="Heading4"/>
      </w:pPr>
      <w:r w:rsidRPr="00287B2B">
        <w:t xml:space="preserve">Don’t write our impacts off as low probability – asteroid collision is </w:t>
      </w:r>
      <w:proofErr w:type="gramStart"/>
      <w:r w:rsidRPr="00287B2B">
        <w:rPr>
          <w:u w:val="single"/>
        </w:rPr>
        <w:t>complex</w:t>
      </w:r>
      <w:proofErr w:type="gramEnd"/>
      <w:r w:rsidRPr="00287B2B">
        <w:t xml:space="preserve"> and the existence of </w:t>
      </w:r>
      <w:r w:rsidRPr="00287B2B">
        <w:rPr>
          <w:u w:val="single"/>
        </w:rPr>
        <w:t>space keyholes</w:t>
      </w:r>
      <w:r w:rsidRPr="00287B2B">
        <w:t xml:space="preserve"> exponentially increases the risk of collision</w:t>
      </w:r>
      <w:r>
        <w:t xml:space="preserve">. </w:t>
      </w:r>
      <w:proofErr w:type="spellStart"/>
      <w:r w:rsidRPr="00287B2B">
        <w:t>Vereš</w:t>
      </w:r>
      <w:proofErr w:type="spellEnd"/>
      <w:r w:rsidRPr="00287B2B">
        <w:t xml:space="preserve"> ’19</w:t>
      </w:r>
    </w:p>
    <w:p w14:paraId="14FF8C20" w14:textId="77777777" w:rsidR="002741EF" w:rsidRPr="00287B2B" w:rsidRDefault="002741EF" w:rsidP="002741EF">
      <w:r w:rsidRPr="00287B2B">
        <w:t xml:space="preserve">Peter </w:t>
      </w:r>
      <w:proofErr w:type="spellStart"/>
      <w:r w:rsidRPr="00287B2B">
        <w:t>Vereš</w:t>
      </w:r>
      <w:proofErr w:type="spellEnd"/>
      <w:r w:rsidRPr="00287B2B">
        <w:t xml:space="preserve"> ’19, Harvard-Smithsonian Center for Astrophysics, “Chapter 6 Vision of Perfect Observation Capabilities”, 2019, Planetary Defense, Space and Society, https://dl1.cuni.cz/pluginfile.php/634091/mod_resource/content/1/Planetary%20Defence.pdf</w:t>
      </w:r>
    </w:p>
    <w:p w14:paraId="2AAF5F73" w14:textId="77777777" w:rsidR="002741EF" w:rsidRPr="00F825EC" w:rsidRDefault="002741EF" w:rsidP="002741EF">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w:t>
      </w:r>
      <w:proofErr w:type="spellStart"/>
      <w:r>
        <w:t>Bennu</w:t>
      </w:r>
      <w:proofErr w:type="spellEnd"/>
      <w:r>
        <w:t xml:space="preserve">.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w:t>
      </w:r>
      <w:proofErr w:type="spellStart"/>
      <w:r>
        <w:t>Chodas</w:t>
      </w:r>
      <w:proofErr w:type="spellEnd"/>
      <w:r>
        <w:t xml:space="preserve">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w:t>
      </w:r>
      <w:proofErr w:type="gramStart"/>
      <w:r>
        <w:t>near Earth</w:t>
      </w:r>
      <w:proofErr w:type="gramEnd"/>
      <w:r>
        <w:t xml:space="preserve">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w:t>
      </w:r>
      <w:r>
        <w:lastRenderedPageBreak/>
        <w:t xml:space="preserve">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xml:space="preserve">. This automated process is </w:t>
      </w:r>
      <w:proofErr w:type="gramStart"/>
      <w:r>
        <w:t>more or less implanted</w:t>
      </w:r>
      <w:proofErr w:type="gramEnd"/>
      <w:r>
        <w:t xml:space="preserve"> by several surveys (CSS, LCOGT) and agencies (ESA, MPC).</w:t>
      </w:r>
    </w:p>
    <w:p w14:paraId="24ED7E9E" w14:textId="77777777" w:rsidR="002741EF" w:rsidRDefault="002741EF" w:rsidP="002741EF">
      <w:pPr>
        <w:pStyle w:val="Heading3"/>
      </w:pPr>
      <w:r>
        <w:lastRenderedPageBreak/>
        <w:t>3</w:t>
      </w:r>
    </w:p>
    <w:p w14:paraId="7FD902A3" w14:textId="77777777" w:rsidR="002741EF" w:rsidRPr="00D610CC" w:rsidRDefault="002741EF" w:rsidP="002741EF">
      <w:pPr>
        <w:pStyle w:val="Heading4"/>
        <w:rPr>
          <w:rFonts w:cs="Calibri"/>
        </w:rPr>
      </w:pPr>
      <w:r w:rsidRPr="00D610CC">
        <w:rPr>
          <w:rFonts w:cs="Calibri"/>
        </w:rPr>
        <w:t>Interp: The AFF must defend policy action in a plan text in the 1AC.</w:t>
      </w:r>
    </w:p>
    <w:p w14:paraId="43472B9D" w14:textId="77777777" w:rsidR="002741EF" w:rsidRPr="00D610CC" w:rsidRDefault="002741EF" w:rsidP="002741EF">
      <w:pPr>
        <w:pStyle w:val="Heading4"/>
        <w:rPr>
          <w:rFonts w:cs="Calibri"/>
        </w:rPr>
      </w:pPr>
      <w:r w:rsidRPr="00D610CC">
        <w:rPr>
          <w:rFonts w:cs="Calibri"/>
        </w:rPr>
        <w:t>"Resolved:" the appropriation of outer space by private entities is "unjust" entails policy action:</w:t>
      </w:r>
    </w:p>
    <w:p w14:paraId="1C60FE61" w14:textId="77777777" w:rsidR="002741EF" w:rsidRPr="00D610CC" w:rsidRDefault="002741EF" w:rsidP="002741EF">
      <w:pPr>
        <w:pStyle w:val="Heading4"/>
        <w:rPr>
          <w:rFonts w:cs="Calibri"/>
        </w:rPr>
      </w:pPr>
      <w:r w:rsidRPr="00D610CC">
        <w:rPr>
          <w:rFonts w:cs="Calibri"/>
        </w:rPr>
        <w:t>1---Resolved.</w:t>
      </w:r>
    </w:p>
    <w:p w14:paraId="500B88A2" w14:textId="77777777" w:rsidR="002741EF" w:rsidRPr="00D610CC" w:rsidRDefault="002741EF" w:rsidP="002741EF">
      <w:proofErr w:type="spellStart"/>
      <w:r w:rsidRPr="00D610CC">
        <w:rPr>
          <w:rStyle w:val="Style13ptBold"/>
        </w:rPr>
        <w:t>Parcher</w:t>
      </w:r>
      <w:proofErr w:type="spellEnd"/>
      <w:r w:rsidRPr="00D610CC">
        <w:rPr>
          <w:rStyle w:val="Style13ptBold"/>
        </w:rPr>
        <w:t xml:space="preserve"> 1</w:t>
      </w:r>
      <w:r w:rsidRPr="00D610CC">
        <w:t xml:space="preserve"> [Jeff; former debate coach at Georgetown; Feb 26, 2001; </w:t>
      </w:r>
      <w:hyperlink r:id="rId30" w:history="1">
        <w:r w:rsidRPr="00D610CC">
          <w:rPr>
            <w:rStyle w:val="Hyperlink"/>
          </w:rPr>
          <w:t>https://web.archive.org/web/20020929065555/http://www.ndtceda.com/archives/200102/0790.html</w:t>
        </w:r>
      </w:hyperlink>
      <w:r w:rsidRPr="00D610CC">
        <w:t xml:space="preserve">] </w:t>
      </w:r>
      <w:proofErr w:type="spellStart"/>
      <w:r w:rsidRPr="00D610CC">
        <w:t>brett</w:t>
      </w:r>
      <w:proofErr w:type="spellEnd"/>
    </w:p>
    <w:p w14:paraId="65858DEF" w14:textId="77777777" w:rsidR="002741EF" w:rsidRPr="00D610CC" w:rsidRDefault="002741EF" w:rsidP="002741EF">
      <w:pPr>
        <w:rPr>
          <w:sz w:val="16"/>
        </w:rPr>
      </w:pPr>
      <w:r w:rsidRPr="00D610CC">
        <w:rPr>
          <w:sz w:val="16"/>
        </w:rPr>
        <w:t xml:space="preserve">(1) Pardon me if I turn to a source besides Bill. </w:t>
      </w:r>
      <w:r w:rsidRPr="00D610CC">
        <w:rPr>
          <w:rStyle w:val="Emphasis"/>
        </w:rPr>
        <w:t xml:space="preserve">American Heritage Dictionary: Resolve: </w:t>
      </w:r>
      <w:r w:rsidRPr="00D610CC">
        <w:rPr>
          <w:sz w:val="16"/>
        </w:rPr>
        <w:t xml:space="preserve">1. To make a firm decision about. 2. To decide or express by formal vote. 3. To separate something into </w:t>
      </w:r>
      <w:proofErr w:type="spellStart"/>
      <w:r w:rsidRPr="00D610CC">
        <w:rPr>
          <w:sz w:val="16"/>
        </w:rPr>
        <w:t>constiutent</w:t>
      </w:r>
      <w:proofErr w:type="spellEnd"/>
      <w:r w:rsidRPr="00D610CC">
        <w:rPr>
          <w:sz w:val="16"/>
        </w:rPr>
        <w:t xml:space="preserve"> parts See </w:t>
      </w:r>
      <w:proofErr w:type="spellStart"/>
      <w:r w:rsidRPr="00D610CC">
        <w:rPr>
          <w:sz w:val="16"/>
        </w:rPr>
        <w:t>Syns</w:t>
      </w:r>
      <w:proofErr w:type="spellEnd"/>
      <w:r w:rsidRPr="00D610CC">
        <w:rPr>
          <w:sz w:val="16"/>
        </w:rPr>
        <w:t xml:space="preserve"> at *analyze* (emphasis in </w:t>
      </w:r>
      <w:proofErr w:type="spellStart"/>
      <w:r w:rsidRPr="00D610CC">
        <w:rPr>
          <w:sz w:val="16"/>
        </w:rPr>
        <w:t>orginal</w:t>
      </w:r>
      <w:proofErr w:type="spellEnd"/>
      <w:r w:rsidRPr="00D610CC">
        <w:rPr>
          <w:sz w:val="16"/>
        </w:rPr>
        <w:t xml:space="preserve">) 4. Find a solution to. See </w:t>
      </w:r>
      <w:proofErr w:type="spellStart"/>
      <w:r w:rsidRPr="00D610CC">
        <w:rPr>
          <w:sz w:val="16"/>
        </w:rPr>
        <w:t>Syns</w:t>
      </w:r>
      <w:proofErr w:type="spellEnd"/>
      <w:r w:rsidRPr="00D610CC">
        <w:rPr>
          <w:sz w:val="16"/>
        </w:rPr>
        <w:t xml:space="preserve"> at *Solve* (emphasis in original) 5. To dispel: resolve a doubt. - n 1. </w:t>
      </w:r>
      <w:proofErr w:type="spellStart"/>
      <w:r w:rsidRPr="00D610CC">
        <w:rPr>
          <w:sz w:val="16"/>
        </w:rPr>
        <w:t>Frimness</w:t>
      </w:r>
      <w:proofErr w:type="spellEnd"/>
      <w:r w:rsidRPr="00D610CC">
        <w:rPr>
          <w:sz w:val="16"/>
        </w:rPr>
        <w:t xml:space="preserve"> of purpose; resolution. 2. A determination or decision.</w:t>
      </w:r>
    </w:p>
    <w:p w14:paraId="4FA2F6EB" w14:textId="77777777" w:rsidR="002741EF" w:rsidRPr="00D610CC" w:rsidRDefault="002741EF" w:rsidP="002741EF">
      <w:pPr>
        <w:rPr>
          <w:sz w:val="16"/>
        </w:rPr>
      </w:pPr>
      <w:r w:rsidRPr="00D610CC">
        <w:rPr>
          <w:sz w:val="16"/>
        </w:rPr>
        <w:t xml:space="preserve">(2) The very nature of the word "resolution" </w:t>
      </w:r>
      <w:proofErr w:type="gramStart"/>
      <w:r w:rsidRPr="00D610CC">
        <w:rPr>
          <w:sz w:val="16"/>
        </w:rPr>
        <w:t>makes</w:t>
      </w:r>
      <w:proofErr w:type="gramEnd"/>
      <w:r w:rsidRPr="00D610CC">
        <w:rPr>
          <w:sz w:val="16"/>
        </w:rPr>
        <w:t xml:space="preserve"> it a question. </w:t>
      </w:r>
      <w:r w:rsidRPr="00D610CC">
        <w:rPr>
          <w:rStyle w:val="Emphasis"/>
        </w:rPr>
        <w:t>American Heritage:</w:t>
      </w:r>
      <w:r w:rsidRPr="00D610CC">
        <w:rPr>
          <w:sz w:val="16"/>
        </w:rPr>
        <w:t xml:space="preserve"> </w:t>
      </w:r>
      <w:r w:rsidRPr="00D610CC">
        <w:rPr>
          <w:rStyle w:val="Emphasis"/>
          <w:highlight w:val="green"/>
        </w:rPr>
        <w:t>A course of action determined</w:t>
      </w:r>
      <w:r w:rsidRPr="00D610CC">
        <w:rPr>
          <w:rStyle w:val="Emphasis"/>
        </w:rPr>
        <w:t xml:space="preserve"> or decided on.</w:t>
      </w:r>
      <w:r w:rsidRPr="00D610CC">
        <w:rPr>
          <w:sz w:val="16"/>
        </w:rPr>
        <w:t xml:space="preserve"> A formal </w:t>
      </w:r>
      <w:proofErr w:type="spellStart"/>
      <w:r w:rsidRPr="00D610CC">
        <w:rPr>
          <w:sz w:val="16"/>
        </w:rPr>
        <w:t>statemnt</w:t>
      </w:r>
      <w:proofErr w:type="spellEnd"/>
      <w:r w:rsidRPr="00D610CC">
        <w:rPr>
          <w:sz w:val="16"/>
        </w:rPr>
        <w:t xml:space="preserve"> of a </w:t>
      </w:r>
      <w:proofErr w:type="spellStart"/>
      <w:r w:rsidRPr="00D610CC">
        <w:rPr>
          <w:sz w:val="16"/>
        </w:rPr>
        <w:t>deciion</w:t>
      </w:r>
      <w:proofErr w:type="spellEnd"/>
      <w:r w:rsidRPr="00D610CC">
        <w:rPr>
          <w:sz w:val="16"/>
        </w:rPr>
        <w:t xml:space="preserve">, </w:t>
      </w:r>
      <w:r w:rsidRPr="00D610CC">
        <w:rPr>
          <w:rStyle w:val="Emphasis"/>
        </w:rPr>
        <w:t xml:space="preserve">as </w:t>
      </w:r>
      <w:r w:rsidRPr="00D610CC">
        <w:rPr>
          <w:rStyle w:val="Emphasis"/>
          <w:highlight w:val="green"/>
        </w:rPr>
        <w:t>by a legislature</w:t>
      </w:r>
      <w:r w:rsidRPr="00D610CC">
        <w:rPr>
          <w:sz w:val="16"/>
        </w:rPr>
        <w:t>.</w:t>
      </w:r>
    </w:p>
    <w:p w14:paraId="39E78132" w14:textId="77777777" w:rsidR="002741EF" w:rsidRPr="00D610CC" w:rsidRDefault="002741EF" w:rsidP="002741EF">
      <w:pPr>
        <w:rPr>
          <w:sz w:val="16"/>
        </w:rPr>
      </w:pPr>
      <w:r w:rsidRPr="00D610CC">
        <w:rPr>
          <w:sz w:val="16"/>
        </w:rPr>
        <w:t xml:space="preserve">(3) </w:t>
      </w:r>
      <w:r w:rsidRPr="00D610CC">
        <w:rPr>
          <w:rStyle w:val="Emphasis"/>
        </w:rPr>
        <w:t>The resolution is obviously a question</w:t>
      </w:r>
      <w:r w:rsidRPr="00D610CC">
        <w:rPr>
          <w:sz w:val="16"/>
        </w:rPr>
        <w:t xml:space="preserve">. Any other conclusion is utterly </w:t>
      </w:r>
      <w:proofErr w:type="spellStart"/>
      <w:r w:rsidRPr="00D610CC">
        <w:rPr>
          <w:sz w:val="16"/>
        </w:rPr>
        <w:t>inconcievable</w:t>
      </w:r>
      <w:proofErr w:type="spellEnd"/>
      <w:r w:rsidRPr="00D610CC">
        <w:rPr>
          <w:sz w:val="16"/>
        </w:rPr>
        <w:t xml:space="preserve">. </w:t>
      </w:r>
      <w:r w:rsidRPr="00D610CC">
        <w:rPr>
          <w:rStyle w:val="StyleUnderline"/>
        </w:rPr>
        <w:t xml:space="preserve">Why? </w:t>
      </w:r>
      <w:r w:rsidRPr="00D610CC">
        <w:rPr>
          <w:rStyle w:val="Emphasis"/>
        </w:rPr>
        <w:t>Context</w:t>
      </w:r>
      <w:r w:rsidRPr="00D610CC">
        <w:rPr>
          <w:rStyle w:val="StyleUnderline"/>
        </w:rPr>
        <w:t>.</w:t>
      </w:r>
      <w:r w:rsidRPr="00D610CC">
        <w:rPr>
          <w:sz w:val="16"/>
        </w:rPr>
        <w:t xml:space="preserve"> The debate community empowers </w:t>
      </w:r>
      <w:r w:rsidRPr="00D610CC">
        <w:rPr>
          <w:rStyle w:val="StyleUnderline"/>
        </w:rPr>
        <w:t>a topic committee</w:t>
      </w:r>
      <w:r w:rsidRPr="00D610CC">
        <w:rPr>
          <w:sz w:val="16"/>
        </w:rPr>
        <w:t xml:space="preserve"> to write a topic for ALTERNATE side debating. The committee is not a random group of people coming together to "reserve" themselves about some issue. There </w:t>
      </w:r>
      <w:r w:rsidRPr="00D610CC">
        <w:rPr>
          <w:rStyle w:val="StyleUnderline"/>
        </w:rPr>
        <w:t>is</w:t>
      </w:r>
      <w:r w:rsidRPr="00D610CC">
        <w:rPr>
          <w:sz w:val="16"/>
        </w:rPr>
        <w:t xml:space="preserve"> context - they are </w:t>
      </w:r>
      <w:r w:rsidRPr="00D610CC">
        <w:rPr>
          <w:rStyle w:val="StyleUnderline"/>
        </w:rPr>
        <w:t>empowered</w:t>
      </w:r>
      <w:r w:rsidRPr="00D610CC">
        <w:rPr>
          <w:sz w:val="16"/>
        </w:rPr>
        <w:t xml:space="preserve"> by a community to do something. In their deliberations, the topic community attempts </w:t>
      </w:r>
      <w:r w:rsidRPr="00D610CC">
        <w:rPr>
          <w:rStyle w:val="StyleUnderline"/>
        </w:rPr>
        <w:t>to craft a resolution</w:t>
      </w:r>
      <w:r w:rsidRPr="00D610CC">
        <w:rPr>
          <w:sz w:val="16"/>
        </w:rPr>
        <w:t xml:space="preserve"> which can be ANSWERED in either direction. They focus on issues like ground and fairness because they know </w:t>
      </w:r>
      <w:r w:rsidRPr="00D610CC">
        <w:rPr>
          <w:rStyle w:val="StyleUnderline"/>
        </w:rPr>
        <w:t xml:space="preserve">the resolution will serve as the basis </w:t>
      </w:r>
      <w:r w:rsidRPr="00D610CC">
        <w:rPr>
          <w:rStyle w:val="Emphasis"/>
        </w:rPr>
        <w:t>for debate</w:t>
      </w:r>
      <w:r w:rsidRPr="00D610CC">
        <w:rPr>
          <w:rStyle w:val="StyleUnderline"/>
        </w:rPr>
        <w:t xml:space="preserve"> which will be resolved by determining the policy </w:t>
      </w:r>
      <w:proofErr w:type="spellStart"/>
      <w:r w:rsidRPr="00D610CC">
        <w:rPr>
          <w:rStyle w:val="StyleUnderline"/>
        </w:rPr>
        <w:t>desireablility</w:t>
      </w:r>
      <w:proofErr w:type="spellEnd"/>
      <w:r w:rsidRPr="00D610CC">
        <w:rPr>
          <w:rStyle w:val="StyleUnderline"/>
        </w:rPr>
        <w:t xml:space="preserve"> of that resolution</w:t>
      </w:r>
      <w:r w:rsidRPr="00D610CC">
        <w:rPr>
          <w:sz w:val="16"/>
        </w:rPr>
        <w:t xml:space="preserve">. That's not only what they do, but it's what we REQUIRE them to do. We don't just send the topic </w:t>
      </w:r>
      <w:proofErr w:type="spellStart"/>
      <w:r w:rsidRPr="00D610CC">
        <w:rPr>
          <w:sz w:val="16"/>
        </w:rPr>
        <w:t>committtee</w:t>
      </w:r>
      <w:proofErr w:type="spellEnd"/>
      <w:r w:rsidRPr="00D610CC">
        <w:rPr>
          <w:sz w:val="16"/>
        </w:rPr>
        <w:t xml:space="preserve"> somewhere to adopt their own group resolution. It's not the end point of a resolution adopted by a body - it's the </w:t>
      </w:r>
      <w:proofErr w:type="spellStart"/>
      <w:r w:rsidRPr="00D610CC">
        <w:rPr>
          <w:sz w:val="16"/>
        </w:rPr>
        <w:t>prelimanary</w:t>
      </w:r>
      <w:proofErr w:type="spellEnd"/>
      <w:r w:rsidRPr="00D610CC">
        <w:rPr>
          <w:sz w:val="16"/>
        </w:rPr>
        <w:t xml:space="preserve"> wording of a resolution sent to others to be answered or decided upon.</w:t>
      </w:r>
    </w:p>
    <w:p w14:paraId="01541D41" w14:textId="77777777" w:rsidR="002741EF" w:rsidRPr="00D610CC" w:rsidRDefault="002741EF" w:rsidP="002741EF">
      <w:pPr>
        <w:rPr>
          <w:sz w:val="16"/>
        </w:rPr>
      </w:pPr>
      <w:r w:rsidRPr="00D610CC">
        <w:rPr>
          <w:sz w:val="16"/>
        </w:rPr>
        <w:t xml:space="preserve">(4) Further context: </w:t>
      </w:r>
      <w:r w:rsidRPr="00D610CC">
        <w:rPr>
          <w:rStyle w:val="StyleUnderline"/>
        </w:rPr>
        <w:t xml:space="preserve">the word </w:t>
      </w:r>
      <w:r w:rsidRPr="00D610CC">
        <w:rPr>
          <w:rStyle w:val="Emphasis"/>
        </w:rPr>
        <w:t>resolved</w:t>
      </w:r>
      <w:r w:rsidRPr="00D610CC">
        <w:rPr>
          <w:rStyle w:val="StyleUnderline"/>
        </w:rPr>
        <w:t xml:space="preserve"> is used to emphasis the fact that it's </w:t>
      </w:r>
      <w:r w:rsidRPr="00D610CC">
        <w:rPr>
          <w:rStyle w:val="Emphasis"/>
        </w:rPr>
        <w:t>policy debate</w:t>
      </w:r>
      <w:r w:rsidRPr="00D610CC">
        <w:rPr>
          <w:sz w:val="16"/>
        </w:rPr>
        <w:t xml:space="preserve">. </w:t>
      </w:r>
      <w:r w:rsidRPr="00D610CC">
        <w:rPr>
          <w:rStyle w:val="StyleUnderline"/>
          <w:highlight w:val="green"/>
        </w:rPr>
        <w:t xml:space="preserve">Resolved comes from the adoption of </w:t>
      </w:r>
      <w:r w:rsidRPr="00D610CC">
        <w:rPr>
          <w:rStyle w:val="Emphasis"/>
          <w:highlight w:val="green"/>
        </w:rPr>
        <w:t>resolutions</w:t>
      </w:r>
      <w:r w:rsidRPr="00D610CC">
        <w:rPr>
          <w:rStyle w:val="StyleUnderline"/>
          <w:highlight w:val="green"/>
        </w:rPr>
        <w:t xml:space="preserve"> by legislative bodies</w:t>
      </w:r>
      <w:r w:rsidRPr="00D610CC">
        <w:rPr>
          <w:sz w:val="16"/>
        </w:rPr>
        <w:t xml:space="preserve">. </w:t>
      </w:r>
      <w:r w:rsidRPr="00D610CC">
        <w:rPr>
          <w:rStyle w:val="StyleUnderline"/>
        </w:rPr>
        <w:t>A resolution is either adopted or it is not</w:t>
      </w:r>
      <w:r w:rsidRPr="00D610CC">
        <w:rPr>
          <w:sz w:val="16"/>
        </w:rPr>
        <w:t xml:space="preserve">. It's a question </w:t>
      </w:r>
      <w:r w:rsidRPr="00D610CC">
        <w:rPr>
          <w:rStyle w:val="StyleUnderline"/>
        </w:rPr>
        <w:t>before a legislative body</w:t>
      </w:r>
      <w:r w:rsidRPr="00D610CC">
        <w:rPr>
          <w:sz w:val="16"/>
        </w:rPr>
        <w:t xml:space="preserve">. Should this statement be adopted or </w:t>
      </w:r>
      <w:proofErr w:type="gramStart"/>
      <w:r w:rsidRPr="00D610CC">
        <w:rPr>
          <w:sz w:val="16"/>
        </w:rPr>
        <w:t>not.</w:t>
      </w:r>
      <w:proofErr w:type="gramEnd"/>
    </w:p>
    <w:p w14:paraId="12F30209" w14:textId="77777777" w:rsidR="002741EF" w:rsidRPr="00D610CC" w:rsidRDefault="002741EF" w:rsidP="002741EF">
      <w:pPr>
        <w:pStyle w:val="Heading4"/>
        <w:rPr>
          <w:rFonts w:cs="Calibri"/>
        </w:rPr>
      </w:pPr>
      <w:r w:rsidRPr="00D610CC">
        <w:rPr>
          <w:rFonts w:cs="Calibri"/>
        </w:rPr>
        <w:t>2---</w:t>
      </w:r>
      <w:bookmarkStart w:id="0" w:name="_Hlk90041192"/>
      <w:r w:rsidRPr="00D610CC">
        <w:rPr>
          <w:rFonts w:cs="Calibri"/>
        </w:rPr>
        <w:t>Unjust.</w:t>
      </w:r>
    </w:p>
    <w:p w14:paraId="0FA1C853" w14:textId="77777777" w:rsidR="002741EF" w:rsidRPr="00D610CC" w:rsidRDefault="002741EF" w:rsidP="002741EF">
      <w:r w:rsidRPr="00D610CC">
        <w:rPr>
          <w:rStyle w:val="Style13ptBold"/>
        </w:rPr>
        <w:t>Black’s Law</w:t>
      </w:r>
      <w:r w:rsidRPr="00D610CC">
        <w:t xml:space="preserve"> [The Law Dictionary Featuring Black's Law Dictionary Free Online Legal Dictionary 2nd Ed. No Date. </w:t>
      </w:r>
      <w:hyperlink r:id="rId31" w:history="1">
        <w:r w:rsidRPr="00D610CC">
          <w:rPr>
            <w:rStyle w:val="Hyperlink"/>
          </w:rPr>
          <w:t>https://thelawdictionary.org/unjust/</w:t>
        </w:r>
      </w:hyperlink>
      <w:r w:rsidRPr="00D610CC">
        <w:t xml:space="preserve">] </w:t>
      </w:r>
      <w:proofErr w:type="spellStart"/>
      <w:r w:rsidRPr="00D610CC">
        <w:t>brett</w:t>
      </w:r>
      <w:proofErr w:type="spellEnd"/>
    </w:p>
    <w:p w14:paraId="4C8EC7D8" w14:textId="77777777" w:rsidR="002741EF" w:rsidRPr="00D610CC" w:rsidRDefault="002741EF" w:rsidP="002741EF">
      <w:pPr>
        <w:rPr>
          <w:rStyle w:val="Emphasis"/>
        </w:rPr>
      </w:pPr>
      <w:r w:rsidRPr="00D610CC">
        <w:rPr>
          <w:rStyle w:val="Emphasis"/>
        </w:rPr>
        <w:t>What is UNJUST?</w:t>
      </w:r>
    </w:p>
    <w:p w14:paraId="1C9587B2" w14:textId="77777777" w:rsidR="002741EF" w:rsidRPr="00D610CC" w:rsidRDefault="002741EF" w:rsidP="002741EF">
      <w:pPr>
        <w:rPr>
          <w:sz w:val="16"/>
        </w:rPr>
      </w:pPr>
      <w:r w:rsidRPr="00D610CC">
        <w:rPr>
          <w:rStyle w:val="Emphasis"/>
          <w:highlight w:val="green"/>
        </w:rPr>
        <w:t>Contrary to</w:t>
      </w:r>
      <w:r w:rsidRPr="00D610CC">
        <w:rPr>
          <w:sz w:val="16"/>
        </w:rPr>
        <w:t xml:space="preserve"> </w:t>
      </w:r>
      <w:r w:rsidRPr="00D610CC">
        <w:rPr>
          <w:rStyle w:val="StyleUnderline"/>
        </w:rPr>
        <w:t>right and justice</w:t>
      </w:r>
      <w:r w:rsidRPr="00D610CC">
        <w:rPr>
          <w:sz w:val="16"/>
        </w:rPr>
        <w:t xml:space="preserve">, or to </w:t>
      </w:r>
      <w:r w:rsidRPr="00D610CC">
        <w:rPr>
          <w:rStyle w:val="StyleUnderline"/>
        </w:rPr>
        <w:t xml:space="preserve">the </w:t>
      </w:r>
      <w:r w:rsidRPr="00D610CC">
        <w:rPr>
          <w:rStyle w:val="Emphasis"/>
        </w:rPr>
        <w:t>enjoyment of</w:t>
      </w:r>
      <w:r w:rsidRPr="00D610CC">
        <w:rPr>
          <w:sz w:val="16"/>
        </w:rPr>
        <w:t xml:space="preserve"> his </w:t>
      </w:r>
      <w:r w:rsidRPr="00D610CC">
        <w:rPr>
          <w:rStyle w:val="Emphasis"/>
        </w:rPr>
        <w:t>rights by another</w:t>
      </w:r>
      <w:r w:rsidRPr="00D610CC">
        <w:rPr>
          <w:sz w:val="16"/>
        </w:rPr>
        <w:t xml:space="preserve">, </w:t>
      </w:r>
      <w:r w:rsidRPr="00D610CC">
        <w:rPr>
          <w:rStyle w:val="StyleUnderline"/>
        </w:rPr>
        <w:t xml:space="preserve">or to the standards of </w:t>
      </w:r>
      <w:r w:rsidRPr="00D610CC">
        <w:rPr>
          <w:rStyle w:val="StyleUnderline"/>
          <w:highlight w:val="green"/>
        </w:rPr>
        <w:t>conduct furnished by</w:t>
      </w:r>
      <w:r w:rsidRPr="00D610CC">
        <w:rPr>
          <w:rStyle w:val="StyleUnderline"/>
        </w:rPr>
        <w:t xml:space="preserve"> the </w:t>
      </w:r>
      <w:r w:rsidRPr="00D610CC">
        <w:rPr>
          <w:rStyle w:val="Emphasis"/>
          <w:highlight w:val="green"/>
        </w:rPr>
        <w:t>laws</w:t>
      </w:r>
      <w:r w:rsidRPr="00D610CC">
        <w:rPr>
          <w:sz w:val="16"/>
        </w:rPr>
        <w:t>.</w:t>
      </w:r>
    </w:p>
    <w:p w14:paraId="2F8367C5" w14:textId="77777777" w:rsidR="002741EF" w:rsidRPr="00D610CC" w:rsidRDefault="002741EF" w:rsidP="002741EF">
      <w:pPr>
        <w:pStyle w:val="Heading4"/>
        <w:rPr>
          <w:rFonts w:cs="Calibri"/>
        </w:rPr>
      </w:pPr>
      <w:r w:rsidRPr="00D610CC">
        <w:rPr>
          <w:rFonts w:cs="Calibri"/>
        </w:rPr>
        <w:lastRenderedPageBreak/>
        <w:t xml:space="preserve">Violation: There’s no plan, they defend the res </w:t>
      </w:r>
      <w:proofErr w:type="gramStart"/>
      <w:r w:rsidRPr="00D610CC">
        <w:rPr>
          <w:rFonts w:cs="Calibri"/>
        </w:rPr>
        <w:t>as a general rule</w:t>
      </w:r>
      <w:proofErr w:type="gramEnd"/>
      <w:r w:rsidRPr="00D610CC">
        <w:rPr>
          <w:rFonts w:cs="Calibri"/>
        </w:rPr>
        <w:t>.</w:t>
      </w:r>
    </w:p>
    <w:bookmarkEnd w:id="0"/>
    <w:p w14:paraId="5F30BB91" w14:textId="77777777" w:rsidR="002741EF" w:rsidRPr="00D610CC" w:rsidRDefault="002741EF" w:rsidP="002741EF">
      <w:pPr>
        <w:pStyle w:val="Heading4"/>
        <w:rPr>
          <w:rFonts w:cs="Calibri"/>
        </w:rPr>
      </w:pPr>
      <w:r w:rsidRPr="00D610CC">
        <w:rPr>
          <w:rFonts w:cs="Calibri"/>
        </w:rPr>
        <w:t>Prefer:</w:t>
      </w:r>
    </w:p>
    <w:p w14:paraId="6B98A30F" w14:textId="77777777" w:rsidR="002741EF" w:rsidRPr="00D610CC" w:rsidRDefault="002741EF" w:rsidP="002741EF">
      <w:pPr>
        <w:pStyle w:val="Heading4"/>
        <w:rPr>
          <w:rFonts w:cs="Calibri"/>
        </w:rPr>
      </w:pPr>
      <w:r w:rsidRPr="00D610CC">
        <w:rPr>
          <w:rFonts w:cs="Calibri"/>
        </w:rPr>
        <w:t>1---Ground---absent meeting precise words in the res, we lose all the pre-round prep we did around the resolution, killing neg ground.</w:t>
      </w:r>
    </w:p>
    <w:p w14:paraId="59B45A2D" w14:textId="77777777" w:rsidR="002741EF" w:rsidRPr="0027044D" w:rsidRDefault="002741EF" w:rsidP="002741EF">
      <w:pPr>
        <w:pStyle w:val="Heading4"/>
        <w:rPr>
          <w:rFonts w:cs="Calibri"/>
          <w:strike/>
        </w:rPr>
      </w:pPr>
      <w:r w:rsidRPr="00D610CC">
        <w:rPr>
          <w:rFonts w:cs="Calibri"/>
        </w:rPr>
        <w:t xml:space="preserve">2---Vagueness---debates inevitably involve the AFF defending something, but only our interp lets them to </w:t>
      </w:r>
      <w:r w:rsidRPr="00D610CC">
        <w:rPr>
          <w:rFonts w:cs="Calibri"/>
          <w:u w:val="single"/>
        </w:rPr>
        <w:t>clearly define</w:t>
      </w:r>
      <w:r w:rsidRPr="00D610CC">
        <w:rPr>
          <w:rFonts w:cs="Calibri"/>
        </w:rPr>
        <w:t xml:space="preserve"> that from the start. </w:t>
      </w:r>
      <w:r w:rsidRPr="0027044D">
        <w:rPr>
          <w:rFonts w:cs="Calibri"/>
          <w:strike/>
        </w:rPr>
        <w:t xml:space="preserve">Their model leads to </w:t>
      </w:r>
      <w:r w:rsidRPr="0027044D">
        <w:rPr>
          <w:rFonts w:cs="Calibri"/>
          <w:strike/>
          <w:u w:val="single"/>
        </w:rPr>
        <w:t>late-breaking</w:t>
      </w:r>
      <w:r w:rsidRPr="0027044D">
        <w:rPr>
          <w:rFonts w:cs="Calibri"/>
          <w:strike/>
        </w:rPr>
        <w:t xml:space="preserve"> debates that destroy ground, for example we won’t know if asteroid mining or space exploration are offense until the 1AR, which skews neg prep.</w:t>
      </w:r>
    </w:p>
    <w:p w14:paraId="76F4678E" w14:textId="77777777" w:rsidR="002741EF" w:rsidRPr="0027044D" w:rsidRDefault="002741EF" w:rsidP="002741EF">
      <w:pPr>
        <w:pStyle w:val="Heading4"/>
        <w:rPr>
          <w:rFonts w:cs="Calibri"/>
          <w:strike/>
        </w:rPr>
      </w:pPr>
      <w:r w:rsidRPr="0027044D">
        <w:rPr>
          <w:rFonts w:cs="Calibri"/>
          <w:strike/>
        </w:rPr>
        <w:t xml:space="preserve">3---Topic ed---specific policies teaches lets us go deep into the topic, uniquely important given the evolving character of space law. outweighs </w:t>
      </w:r>
      <w:proofErr w:type="spellStart"/>
      <w:r w:rsidRPr="0027044D">
        <w:rPr>
          <w:rFonts w:cs="Calibri"/>
          <w:strike/>
        </w:rPr>
        <w:t>bc</w:t>
      </w:r>
      <w:proofErr w:type="spellEnd"/>
      <w:r w:rsidRPr="0027044D">
        <w:rPr>
          <w:rFonts w:cs="Calibri"/>
          <w:strike/>
        </w:rPr>
        <w:t xml:space="preserve"> we only have </w:t>
      </w:r>
      <w:proofErr w:type="gramStart"/>
      <w:r w:rsidRPr="0027044D">
        <w:rPr>
          <w:rFonts w:cs="Calibri"/>
          <w:strike/>
        </w:rPr>
        <w:t>2 month</w:t>
      </w:r>
      <w:proofErr w:type="gramEnd"/>
      <w:r w:rsidRPr="0027044D">
        <w:rPr>
          <w:rFonts w:cs="Calibri"/>
          <w:strike/>
        </w:rPr>
        <w:t xml:space="preserve"> topics, and </w:t>
      </w:r>
      <w:proofErr w:type="spellStart"/>
      <w:r w:rsidRPr="0027044D">
        <w:rPr>
          <w:rFonts w:cs="Calibri"/>
          <w:strike/>
        </w:rPr>
        <w:t>phil</w:t>
      </w:r>
      <w:proofErr w:type="spellEnd"/>
      <w:r w:rsidRPr="0027044D">
        <w:rPr>
          <w:rFonts w:cs="Calibri"/>
          <w:strike/>
        </w:rPr>
        <w:t xml:space="preserve"> ed is solved by free textbooks.</w:t>
      </w:r>
    </w:p>
    <w:p w14:paraId="1935B26B" w14:textId="77777777" w:rsidR="002741EF" w:rsidRPr="0027044D" w:rsidRDefault="002741EF" w:rsidP="002741EF">
      <w:pPr>
        <w:pStyle w:val="Heading4"/>
        <w:rPr>
          <w:rFonts w:cs="Calibri"/>
          <w:strike/>
        </w:rPr>
      </w:pPr>
      <w:r w:rsidRPr="0027044D">
        <w:rPr>
          <w:rFonts w:cs="Calibri"/>
          <w:strike/>
        </w:rPr>
        <w:t xml:space="preserve">CI </w:t>
      </w:r>
      <w:proofErr w:type="spellStart"/>
      <w:r w:rsidRPr="0027044D">
        <w:rPr>
          <w:rFonts w:cs="Calibri"/>
          <w:strike/>
        </w:rPr>
        <w:t>bc</w:t>
      </w:r>
      <w:proofErr w:type="spellEnd"/>
      <w:r w:rsidRPr="0027044D">
        <w:rPr>
          <w:rFonts w:cs="Calibri"/>
          <w:strike/>
        </w:rPr>
        <w:t xml:space="preserve"> reasonability is arbitrary and invites judge intervention</w:t>
      </w:r>
    </w:p>
    <w:p w14:paraId="3C0A61DA" w14:textId="77777777" w:rsidR="002741EF" w:rsidRPr="0027044D" w:rsidRDefault="002741EF" w:rsidP="002741EF">
      <w:pPr>
        <w:pStyle w:val="Heading4"/>
        <w:rPr>
          <w:rFonts w:cs="Calibri"/>
          <w:strike/>
        </w:rPr>
      </w:pPr>
      <w:r w:rsidRPr="0027044D">
        <w:rPr>
          <w:rFonts w:cs="Calibri"/>
          <w:strike/>
        </w:rPr>
        <w:t>DTD to deter future abuse</w:t>
      </w:r>
    </w:p>
    <w:p w14:paraId="7558BDC3" w14:textId="77777777" w:rsidR="002741EF" w:rsidRPr="00853EF2" w:rsidRDefault="002741EF" w:rsidP="002741EF">
      <w:pPr>
        <w:pStyle w:val="Heading4"/>
        <w:rPr>
          <w:rFonts w:cs="Calibri"/>
          <w:strike/>
        </w:rPr>
      </w:pPr>
      <w:r w:rsidRPr="00D610CC">
        <w:rPr>
          <w:rFonts w:cs="Calibri"/>
        </w:rPr>
        <w:t xml:space="preserve">No RVIs: 1] illogical, you shouldn’t win for being topical, 2] good theory debaters will read abusive positions to bait theory and dump on an RVI, </w:t>
      </w:r>
      <w:r w:rsidRPr="00853EF2">
        <w:rPr>
          <w:rFonts w:cs="Calibri"/>
          <w:strike/>
        </w:rPr>
        <w:t>3] trades off with substance since we can’t kick out of T</w:t>
      </w:r>
    </w:p>
    <w:p w14:paraId="6874CC50" w14:textId="77777777" w:rsidR="002741EF" w:rsidRPr="00853EF2" w:rsidRDefault="002741EF" w:rsidP="002741EF">
      <w:pPr>
        <w:pStyle w:val="Heading4"/>
        <w:rPr>
          <w:rFonts w:cs="Calibri"/>
          <w:strike/>
        </w:rPr>
      </w:pPr>
      <w:r w:rsidRPr="00853EF2">
        <w:rPr>
          <w:rFonts w:cs="Calibri"/>
          <w:strike/>
        </w:rPr>
        <w:t>Neg theory first because AFF abuse made it impossible to engage so any neg abuse was to get back in the game.</w:t>
      </w:r>
    </w:p>
    <w:p w14:paraId="63CEF73F" w14:textId="77777777" w:rsidR="002741EF" w:rsidRPr="004462FD" w:rsidRDefault="002741EF" w:rsidP="002741EF"/>
    <w:p w14:paraId="15F01218" w14:textId="77777777" w:rsidR="002741EF" w:rsidRDefault="002741EF" w:rsidP="002741EF">
      <w:pPr>
        <w:pStyle w:val="Heading1"/>
      </w:pPr>
      <w:r>
        <w:lastRenderedPageBreak/>
        <w:t>CASE</w:t>
      </w:r>
    </w:p>
    <w:p w14:paraId="35F2CCE8" w14:textId="77777777" w:rsidR="002741EF" w:rsidRPr="004462FD" w:rsidRDefault="002741EF" w:rsidP="002741EF">
      <w:pPr>
        <w:pStyle w:val="Heading3"/>
      </w:pPr>
      <w:r>
        <w:lastRenderedPageBreak/>
        <w:t>Framing</w:t>
      </w:r>
    </w:p>
    <w:p w14:paraId="3EAB9DDF" w14:textId="77777777" w:rsidR="002741EF" w:rsidRDefault="002741EF" w:rsidP="002741EF">
      <w:pPr>
        <w:pStyle w:val="Heading4"/>
        <w:numPr>
          <w:ilvl w:val="0"/>
          <w:numId w:val="12"/>
        </w:numPr>
      </w:pPr>
      <w:r>
        <w:t xml:space="preserve">We outweigh under truth testing - the only way to make a moral statement is to assess the outcomes of decisions made assuming that statement. If we prove that it’s good to allow private appropriation of outer space, then we’ve disproven that it’s unjust, meaning all our offense links </w:t>
      </w:r>
    </w:p>
    <w:p w14:paraId="58D459B0" w14:textId="77777777" w:rsidR="002741EF" w:rsidRPr="004462FD" w:rsidRDefault="002741EF" w:rsidP="002741EF">
      <w:pPr>
        <w:pStyle w:val="Heading4"/>
        <w:numPr>
          <w:ilvl w:val="0"/>
          <w:numId w:val="12"/>
        </w:numPr>
      </w:pPr>
      <w:r>
        <w:t xml:space="preserve">The role of the ballot is to determine the desirability of the AFF method---Anything else destroys the stasis of contestation provided by the topic which unpredictably denies us </w:t>
      </w:r>
      <w:proofErr w:type="gramStart"/>
      <w:r>
        <w:t>all of</w:t>
      </w:r>
      <w:proofErr w:type="gramEnd"/>
      <w:r>
        <w:t xml:space="preserve"> the 1AC </w:t>
      </w:r>
      <w:r w:rsidRPr="00853EF2">
        <w:rPr>
          <w:strike/>
        </w:rPr>
        <w:t>--the impact is clash---that outweighs and turns all their offense because it’s intrinsic to debate and lets us best export our strategies</w:t>
      </w:r>
    </w:p>
    <w:p w14:paraId="6581A16F" w14:textId="77777777" w:rsidR="002741EF" w:rsidRPr="00853EF2" w:rsidRDefault="002741EF" w:rsidP="002741EF">
      <w:pPr>
        <w:pStyle w:val="Heading4"/>
        <w:numPr>
          <w:ilvl w:val="0"/>
          <w:numId w:val="12"/>
        </w:numPr>
        <w:rPr>
          <w:rFonts w:cs="Calibri"/>
          <w:strike/>
        </w:rPr>
      </w:pPr>
      <w:r w:rsidRPr="00853EF2">
        <w:rPr>
          <w:rFonts w:cs="Calibri"/>
          <w:strike/>
        </w:rPr>
        <w:t xml:space="preserve">Extinction </w:t>
      </w:r>
      <w:r w:rsidRPr="00853EF2">
        <w:rPr>
          <w:rFonts w:cs="Calibri"/>
          <w:strike/>
          <w:u w:val="single"/>
        </w:rPr>
        <w:t>must outweigh</w:t>
      </w:r>
      <w:r w:rsidRPr="00853EF2">
        <w:rPr>
          <w:rFonts w:cs="Calibri"/>
          <w:strike/>
        </w:rPr>
        <w:t xml:space="preserve"> – moral uncertainty demands we preserve the conditions for life, even a </w:t>
      </w:r>
      <w:r w:rsidRPr="00853EF2">
        <w:rPr>
          <w:rFonts w:cs="Calibri"/>
          <w:strike/>
          <w:u w:val="single"/>
        </w:rPr>
        <w:t>tiny risk</w:t>
      </w:r>
      <w:r w:rsidRPr="00853EF2">
        <w:rPr>
          <w:rFonts w:cs="Calibri"/>
          <w:strike/>
        </w:rPr>
        <w:t xml:space="preserve"> outweighs, and future gains in quality of life </w:t>
      </w:r>
      <w:r w:rsidRPr="00853EF2">
        <w:rPr>
          <w:rFonts w:cs="Calibri"/>
          <w:strike/>
          <w:u w:val="single"/>
        </w:rPr>
        <w:t>ensure</w:t>
      </w:r>
      <w:r w:rsidRPr="00853EF2">
        <w:rPr>
          <w:rFonts w:cs="Calibri"/>
          <w:strike/>
        </w:rPr>
        <w:t xml:space="preserve"> it’s a prior question </w:t>
      </w:r>
    </w:p>
    <w:p w14:paraId="391AF9C3" w14:textId="77777777" w:rsidR="002741EF" w:rsidRPr="00853EF2" w:rsidRDefault="002741EF" w:rsidP="002741EF">
      <w:pPr>
        <w:rPr>
          <w:strike/>
        </w:rPr>
      </w:pPr>
      <w:r w:rsidRPr="00853EF2">
        <w:rPr>
          <w:rStyle w:val="Style13ptBold"/>
          <w:strike/>
        </w:rPr>
        <w:t>Todd 17</w:t>
      </w:r>
      <w:r w:rsidRPr="00853EF2">
        <w:rPr>
          <w:strike/>
        </w:rPr>
        <w:t xml:space="preserve"> [Ben has a 1st from Oxford in Physics and Philosophy, has published in Climate Physics, once kick-boxed for Oxford, and speaks Chinese, badly. "The case for reducing extinction risk." </w:t>
      </w:r>
      <w:hyperlink r:id="rId32" w:history="1">
        <w:r w:rsidRPr="00853EF2">
          <w:rPr>
            <w:rStyle w:val="Hyperlink"/>
            <w:strike/>
          </w:rPr>
          <w:t>https://80000hours.org/articles/extinction-risk/</w:t>
        </w:r>
      </w:hyperlink>
      <w:r w:rsidRPr="00853EF2">
        <w:rPr>
          <w:strike/>
        </w:rPr>
        <w:t xml:space="preserve">] </w:t>
      </w:r>
      <w:proofErr w:type="spellStart"/>
      <w:r w:rsidRPr="00853EF2">
        <w:rPr>
          <w:strike/>
        </w:rPr>
        <w:t>brett</w:t>
      </w:r>
      <w:proofErr w:type="spellEnd"/>
    </w:p>
    <w:p w14:paraId="5AEC90E5" w14:textId="77777777" w:rsidR="002741EF" w:rsidRPr="00853EF2" w:rsidRDefault="002741EF" w:rsidP="002741EF">
      <w:pPr>
        <w:rPr>
          <w:strike/>
          <w:sz w:val="8"/>
        </w:rPr>
      </w:pPr>
      <w:r w:rsidRPr="00853EF2">
        <w:rPr>
          <w:strike/>
          <w:sz w:val="8"/>
        </w:rPr>
        <w:t xml:space="preserve">In this new age, </w:t>
      </w:r>
      <w:r w:rsidRPr="00853EF2">
        <w:rPr>
          <w:rStyle w:val="StyleUnderline"/>
          <w:strike/>
        </w:rPr>
        <w:t xml:space="preserve">what should be our </w:t>
      </w:r>
      <w:r w:rsidRPr="00853EF2">
        <w:rPr>
          <w:strike/>
          <w:sz w:val="8"/>
        </w:rPr>
        <w:t>biggest priority</w:t>
      </w:r>
      <w:r w:rsidRPr="00853EF2">
        <w:rPr>
          <w:rStyle w:val="StyleUnderline"/>
          <w:strike/>
        </w:rPr>
        <w:t xml:space="preserve"> as a </w:t>
      </w:r>
      <w:proofErr w:type="spellStart"/>
      <w:r w:rsidRPr="00853EF2">
        <w:rPr>
          <w:rStyle w:val="StyleUnderline"/>
          <w:strike/>
        </w:rPr>
        <w:t>civilisation</w:t>
      </w:r>
      <w:proofErr w:type="spellEnd"/>
      <w:r w:rsidRPr="00853EF2">
        <w:rPr>
          <w:rStyle w:val="StyleUnderline"/>
          <w:strike/>
        </w:rPr>
        <w:t>?</w:t>
      </w:r>
      <w:r w:rsidRPr="00853EF2">
        <w:rPr>
          <w:strike/>
          <w:sz w:val="8"/>
        </w:rPr>
        <w:t xml:space="preserve"> Improving technology? Helping the poor? Changing the political system? Here’s a suggestion that’s not so often discussed: </w:t>
      </w:r>
      <w:r w:rsidRPr="00853EF2">
        <w:rPr>
          <w:rStyle w:val="StyleUnderline"/>
          <w:strike/>
          <w:highlight w:val="green"/>
        </w:rPr>
        <w:t xml:space="preserve">our </w:t>
      </w:r>
      <w:proofErr w:type="gramStart"/>
      <w:r w:rsidRPr="00853EF2">
        <w:rPr>
          <w:rStyle w:val="StyleUnderline"/>
          <w:strike/>
          <w:highlight w:val="green"/>
        </w:rPr>
        <w:t>first priority</w:t>
      </w:r>
      <w:proofErr w:type="gramEnd"/>
      <w:r w:rsidRPr="00853EF2">
        <w:rPr>
          <w:rStyle w:val="StyleUnderline"/>
          <w:strike/>
          <w:highlight w:val="green"/>
        </w:rPr>
        <w:t xml:space="preserve"> should be to </w:t>
      </w:r>
      <w:r w:rsidRPr="00853EF2">
        <w:rPr>
          <w:rStyle w:val="Emphasis"/>
          <w:strike/>
          <w:highlight w:val="green"/>
        </w:rPr>
        <w:t>survive</w:t>
      </w:r>
      <w:r w:rsidRPr="00853EF2">
        <w:rPr>
          <w:strike/>
          <w:sz w:val="8"/>
        </w:rPr>
        <w:t xml:space="preserve">. </w:t>
      </w:r>
      <w:r w:rsidRPr="00853EF2">
        <w:rPr>
          <w:rStyle w:val="StyleUnderline"/>
          <w:strike/>
        </w:rPr>
        <w:t xml:space="preserve">So long as </w:t>
      </w:r>
      <w:proofErr w:type="spellStart"/>
      <w:r w:rsidRPr="00853EF2">
        <w:rPr>
          <w:rStyle w:val="StyleUnderline"/>
          <w:strike/>
        </w:rPr>
        <w:t>civilisation</w:t>
      </w:r>
      <w:proofErr w:type="spellEnd"/>
      <w:r w:rsidRPr="00853EF2">
        <w:rPr>
          <w:rStyle w:val="StyleUnderline"/>
          <w:strike/>
        </w:rPr>
        <w:t xml:space="preserve"> continues to exist, </w:t>
      </w:r>
      <w:r w:rsidRPr="00853EF2">
        <w:rPr>
          <w:rStyle w:val="StyleUnderline"/>
          <w:strike/>
          <w:highlight w:val="green"/>
        </w:rPr>
        <w:t>we’ll have the chance to solve</w:t>
      </w:r>
      <w:r w:rsidRPr="00853EF2">
        <w:rPr>
          <w:rStyle w:val="StyleUnderline"/>
          <w:strike/>
        </w:rPr>
        <w:t xml:space="preserve"> all our </w:t>
      </w:r>
      <w:r w:rsidRPr="00853EF2">
        <w:rPr>
          <w:rStyle w:val="Emphasis"/>
          <w:strike/>
          <w:highlight w:val="green"/>
        </w:rPr>
        <w:t xml:space="preserve">other </w:t>
      </w:r>
      <w:proofErr w:type="gramStart"/>
      <w:r w:rsidRPr="00853EF2">
        <w:rPr>
          <w:rStyle w:val="Emphasis"/>
          <w:strike/>
          <w:highlight w:val="green"/>
        </w:rPr>
        <w:t>problems</w:t>
      </w:r>
      <w:r w:rsidRPr="00853EF2">
        <w:rPr>
          <w:rStyle w:val="StyleUnderline"/>
          <w:strike/>
        </w:rPr>
        <w:t>, and</w:t>
      </w:r>
      <w:proofErr w:type="gramEnd"/>
      <w:r w:rsidRPr="00853EF2">
        <w:rPr>
          <w:rStyle w:val="StyleUnderline"/>
          <w:strike/>
        </w:rPr>
        <w:t xml:space="preserve"> have a far better future. But </w:t>
      </w:r>
      <w:r w:rsidRPr="00853EF2">
        <w:rPr>
          <w:rStyle w:val="Emphasis"/>
          <w:strike/>
          <w:highlight w:val="green"/>
        </w:rPr>
        <w:t>if we go extinct, that’s it</w:t>
      </w:r>
      <w:r w:rsidRPr="00853EF2">
        <w:rPr>
          <w:strike/>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w:t>
      </w:r>
      <w:proofErr w:type="gramStart"/>
      <w:r w:rsidRPr="00853EF2">
        <w:rPr>
          <w:strike/>
          <w:sz w:val="8"/>
        </w:rPr>
        <w:t>looked into</w:t>
      </w:r>
      <w:proofErr w:type="gramEnd"/>
      <w:r w:rsidRPr="00853EF2">
        <w:rPr>
          <w:strike/>
          <w:sz w:val="8"/>
        </w:rPr>
        <w:t xml:space="preserve"> it, we changed our minds. As we’ll see, researchers who study these issues think the risks are over one thousand times </w:t>
      </w:r>
      <w:proofErr w:type="gramStart"/>
      <w:r w:rsidRPr="00853EF2">
        <w:rPr>
          <w:strike/>
          <w:sz w:val="8"/>
        </w:rPr>
        <w:t>higher, and</w:t>
      </w:r>
      <w:proofErr w:type="gramEnd"/>
      <w:r w:rsidRPr="00853EF2">
        <w:rPr>
          <w:strike/>
          <w:sz w:val="8"/>
        </w:rPr>
        <w:t xml:space="preserve"> are probably increasing. These concerns have started a new movement working to safeguard </w:t>
      </w:r>
      <w:proofErr w:type="spellStart"/>
      <w:r w:rsidRPr="00853EF2">
        <w:rPr>
          <w:strike/>
          <w:sz w:val="8"/>
        </w:rPr>
        <w:t>civilisation</w:t>
      </w:r>
      <w:proofErr w:type="spellEnd"/>
      <w:r w:rsidRPr="00853EF2">
        <w:rPr>
          <w:strike/>
          <w:sz w:val="8"/>
        </w:rPr>
        <w:t xml:space="preserve">, which has been joined by Stephen Hawking, Max </w:t>
      </w:r>
      <w:proofErr w:type="spellStart"/>
      <w:r w:rsidRPr="00853EF2">
        <w:rPr>
          <w:strike/>
          <w:sz w:val="8"/>
        </w:rPr>
        <w:t>Tegmark</w:t>
      </w:r>
      <w:proofErr w:type="spellEnd"/>
      <w:r w:rsidRPr="00853EF2">
        <w:rPr>
          <w:strike/>
          <w:sz w:val="8"/>
        </w:rPr>
        <w:t xml:space="preserve">, and new institutes founded by researchers at Cambridge, MIT, Oxford, and elsewhere. In the rest of this article, we cover the greatest risks to </w:t>
      </w:r>
      <w:proofErr w:type="spellStart"/>
      <w:r w:rsidRPr="00853EF2">
        <w:rPr>
          <w:strike/>
          <w:sz w:val="8"/>
        </w:rPr>
        <w:t>civilisation</w:t>
      </w:r>
      <w:proofErr w:type="spellEnd"/>
      <w:r w:rsidRPr="00853EF2">
        <w:rPr>
          <w:strike/>
          <w:sz w:val="8"/>
        </w:rPr>
        <w:t xml:space="preserve">, including some that might be bigger than nuclear war and climate change. We then make the case that reducing these risks could be the most important thing you do with your </w:t>
      </w:r>
      <w:proofErr w:type="gramStart"/>
      <w:r w:rsidRPr="00853EF2">
        <w:rPr>
          <w:strike/>
          <w:sz w:val="8"/>
        </w:rPr>
        <w:t>life, and</w:t>
      </w:r>
      <w:proofErr w:type="gramEnd"/>
      <w:r w:rsidRPr="00853EF2">
        <w:rPr>
          <w:strike/>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w:t>
      </w:r>
      <w:proofErr w:type="gramStart"/>
      <w:r w:rsidRPr="00853EF2">
        <w:rPr>
          <w:strike/>
          <w:sz w:val="8"/>
        </w:rPr>
        <w:t>chance</w:t>
      </w:r>
      <w:proofErr w:type="gramEnd"/>
      <w:r w:rsidRPr="00853EF2">
        <w:rPr>
          <w:strike/>
          <w:sz w:val="8"/>
        </w:rPr>
        <w:t xml:space="preserve"> of extinction in the next 50 years — what many people think the risk is — must be an underestimate. Naturally occurring existential risks can be estimated pretty accurately from </w:t>
      </w:r>
      <w:proofErr w:type="gramStart"/>
      <w:r w:rsidRPr="00853EF2">
        <w:rPr>
          <w:strike/>
          <w:sz w:val="8"/>
        </w:rPr>
        <w:t>history, and</w:t>
      </w:r>
      <w:proofErr w:type="gramEnd"/>
      <w:r w:rsidRPr="00853EF2">
        <w:rPr>
          <w:strike/>
          <w:sz w:val="8"/>
        </w:rPr>
        <w:t xml:space="preserve"> are much higher. If Earth was hit by a 1km-wide asteroid, there’s a chance that </w:t>
      </w:r>
      <w:proofErr w:type="spellStart"/>
      <w:r w:rsidRPr="00853EF2">
        <w:rPr>
          <w:strike/>
          <w:sz w:val="8"/>
        </w:rPr>
        <w:t>civilisation</w:t>
      </w:r>
      <w:proofErr w:type="spellEnd"/>
      <w:r w:rsidRPr="00853EF2">
        <w:rPr>
          <w:strike/>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w:t>
      </w:r>
      <w:proofErr w:type="gramStart"/>
      <w:r w:rsidRPr="00853EF2">
        <w:rPr>
          <w:strike/>
          <w:sz w:val="8"/>
        </w:rPr>
        <w:t>this is why</w:t>
      </w:r>
      <w:proofErr w:type="gramEnd"/>
      <w:r w:rsidRPr="00853EF2">
        <w:rPr>
          <w:strike/>
          <w:sz w:val="8"/>
        </w:rPr>
        <w:t xml:space="preserve">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853EF2">
        <w:rPr>
          <w:strike/>
          <w:sz w:val="8"/>
        </w:rPr>
        <w:t>civilisation</w:t>
      </w:r>
      <w:proofErr w:type="spellEnd"/>
      <w:r w:rsidRPr="00853EF2">
        <w:rPr>
          <w:strike/>
          <w:sz w:val="8"/>
        </w:rPr>
        <w:t xml:space="preserve"> does some terrible things, such as factory farming. But as you can see in the data, many important measures of </w:t>
      </w:r>
      <w:r w:rsidRPr="00853EF2">
        <w:rPr>
          <w:rStyle w:val="Emphasis"/>
          <w:strike/>
          <w:highlight w:val="green"/>
        </w:rPr>
        <w:t>progress</w:t>
      </w:r>
      <w:r w:rsidRPr="00853EF2">
        <w:rPr>
          <w:rStyle w:val="Emphasis"/>
          <w:strike/>
        </w:rPr>
        <w:t xml:space="preserve"> have </w:t>
      </w:r>
      <w:r w:rsidRPr="00853EF2">
        <w:rPr>
          <w:rStyle w:val="Emphasis"/>
          <w:strike/>
          <w:highlight w:val="green"/>
        </w:rPr>
        <w:t>improved dramatically</w:t>
      </w:r>
      <w:r w:rsidRPr="00853EF2">
        <w:rPr>
          <w:strike/>
          <w:sz w:val="8"/>
        </w:rPr>
        <w:t xml:space="preserve">. More to the point, no matter what you think has happened in the past, if we look forward, improving technology, political </w:t>
      </w:r>
      <w:proofErr w:type="spellStart"/>
      <w:r w:rsidRPr="00853EF2">
        <w:rPr>
          <w:strike/>
          <w:sz w:val="8"/>
        </w:rPr>
        <w:t>organisation</w:t>
      </w:r>
      <w:proofErr w:type="spellEnd"/>
      <w:r w:rsidRPr="00853EF2">
        <w:rPr>
          <w:strike/>
          <w:sz w:val="8"/>
        </w:rPr>
        <w:t xml:space="preserve"> and freedom gives </w:t>
      </w:r>
      <w:r w:rsidRPr="00853EF2">
        <w:rPr>
          <w:rStyle w:val="StyleUnderline"/>
          <w:strike/>
          <w:highlight w:val="green"/>
        </w:rPr>
        <w:t>our descendants</w:t>
      </w:r>
      <w:r w:rsidRPr="00853EF2">
        <w:rPr>
          <w:strike/>
          <w:sz w:val="8"/>
        </w:rPr>
        <w:t xml:space="preserve"> the potential to solve our current problems, and </w:t>
      </w:r>
      <w:r w:rsidRPr="00853EF2">
        <w:rPr>
          <w:rStyle w:val="StyleUnderline"/>
          <w:strike/>
          <w:highlight w:val="green"/>
        </w:rPr>
        <w:t xml:space="preserve">have </w:t>
      </w:r>
      <w:r w:rsidRPr="00853EF2">
        <w:rPr>
          <w:rStyle w:val="Emphasis"/>
          <w:strike/>
          <w:highlight w:val="green"/>
        </w:rPr>
        <w:t>vastly better lives</w:t>
      </w:r>
      <w:r w:rsidRPr="00853EF2">
        <w:rPr>
          <w:strike/>
          <w:sz w:val="8"/>
        </w:rPr>
        <w:t xml:space="preserve">.12 </w:t>
      </w:r>
      <w:r w:rsidRPr="00853EF2">
        <w:rPr>
          <w:rStyle w:val="StyleUnderline"/>
          <w:strike/>
        </w:rPr>
        <w:t>It is possible to end poverty</w:t>
      </w:r>
      <w:r w:rsidRPr="00853EF2">
        <w:rPr>
          <w:strike/>
          <w:sz w:val="8"/>
        </w:rPr>
        <w:t xml:space="preserve">, </w:t>
      </w:r>
      <w:r w:rsidRPr="00853EF2">
        <w:rPr>
          <w:rStyle w:val="StyleUnderline"/>
          <w:strike/>
        </w:rPr>
        <w:t>prevent climate change, alleviate suffering, and more</w:t>
      </w:r>
      <w:r w:rsidRPr="00853EF2">
        <w:rPr>
          <w:strike/>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853EF2">
        <w:rPr>
          <w:rStyle w:val="StyleUnderline"/>
          <w:strike/>
        </w:rPr>
        <w:t>Each</w:t>
      </w:r>
      <w:r w:rsidRPr="00853EF2">
        <w:rPr>
          <w:strike/>
          <w:sz w:val="8"/>
        </w:rPr>
        <w:t xml:space="preserve"> time we discover a </w:t>
      </w:r>
      <w:r w:rsidRPr="00853EF2">
        <w:rPr>
          <w:rStyle w:val="StyleUnderline"/>
          <w:strike/>
        </w:rPr>
        <w:t>new technology</w:t>
      </w:r>
      <w:r w:rsidRPr="00853EF2">
        <w:rPr>
          <w:strike/>
          <w:sz w:val="8"/>
        </w:rPr>
        <w:t xml:space="preserve">, most of the time it </w:t>
      </w:r>
      <w:r w:rsidRPr="00853EF2">
        <w:rPr>
          <w:rStyle w:val="StyleUnderline"/>
          <w:strike/>
        </w:rPr>
        <w:t>yields huge benefits</w:t>
      </w:r>
      <w:r w:rsidRPr="00853EF2">
        <w:rPr>
          <w:strike/>
          <w:sz w:val="8"/>
        </w:rPr>
        <w:t xml:space="preserve">. But there’s also a chance we discover a technology with more destructive power than we </w:t>
      </w:r>
      <w:proofErr w:type="gramStart"/>
      <w:r w:rsidRPr="00853EF2">
        <w:rPr>
          <w:strike/>
          <w:sz w:val="8"/>
        </w:rPr>
        <w:t>have the ability to</w:t>
      </w:r>
      <w:proofErr w:type="gramEnd"/>
      <w:r w:rsidRPr="00853EF2">
        <w:rPr>
          <w:strike/>
          <w:sz w:val="8"/>
        </w:rPr>
        <w:t xml:space="preserve"> wisely use. And so, although </w:t>
      </w:r>
      <w:r w:rsidRPr="00853EF2">
        <w:rPr>
          <w:rStyle w:val="StyleUnderline"/>
          <w:strike/>
        </w:rPr>
        <w:t>the present generation lives in the most prosperous period in human history</w:t>
      </w:r>
      <w:r w:rsidRPr="00853EF2">
        <w:rPr>
          <w:strike/>
          <w:sz w:val="8"/>
        </w:rPr>
        <w:t xml:space="preserve">, it’s plausibly also the most dangerous. The first destructive technology of this kind was nuclear weapons. Nuclear weapons: a history of near-misses Today we all have North Korea’s nuclear </w:t>
      </w:r>
      <w:proofErr w:type="spellStart"/>
      <w:r w:rsidRPr="00853EF2">
        <w:rPr>
          <w:strike/>
          <w:sz w:val="8"/>
        </w:rPr>
        <w:t>programme</w:t>
      </w:r>
      <w:proofErr w:type="spellEnd"/>
      <w:r w:rsidRPr="00853EF2">
        <w:rPr>
          <w:strike/>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853EF2">
        <w:rPr>
          <w:strike/>
          <w:sz w:val="8"/>
        </w:rPr>
        <w:t>anyway, and</w:t>
      </w:r>
      <w:proofErr w:type="gramEnd"/>
      <w:r w:rsidRPr="00853EF2">
        <w:rPr>
          <w:strike/>
          <w:sz w:val="8"/>
        </w:rPr>
        <w:t xml:space="preserve"> decided against invading. An invasion of Cuba might well have triggered nuclear war; it later emerged that Castro was in </w:t>
      </w:r>
      <w:proofErr w:type="spellStart"/>
      <w:r w:rsidRPr="00853EF2">
        <w:rPr>
          <w:strike/>
          <w:sz w:val="8"/>
        </w:rPr>
        <w:t>favour</w:t>
      </w:r>
      <w:proofErr w:type="spellEnd"/>
      <w:r w:rsidRPr="00853EF2">
        <w:rPr>
          <w:strike/>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853EF2">
        <w:rPr>
          <w:strike/>
          <w:sz w:val="8"/>
        </w:rPr>
        <w:t>Vasili</w:t>
      </w:r>
      <w:proofErr w:type="spellEnd"/>
      <w:r w:rsidRPr="00853EF2">
        <w:rPr>
          <w:strike/>
          <w:sz w:val="8"/>
        </w:rPr>
        <w:t xml:space="preserve"> </w:t>
      </w:r>
      <w:proofErr w:type="spellStart"/>
      <w:r w:rsidRPr="00853EF2">
        <w:rPr>
          <w:strike/>
          <w:sz w:val="8"/>
        </w:rPr>
        <w:t>Arkhipov</w:t>
      </w:r>
      <w:proofErr w:type="spellEnd"/>
      <w:r w:rsidRPr="00853EF2">
        <w:rPr>
          <w:strike/>
          <w:sz w:val="8"/>
        </w:rPr>
        <w:t xml:space="preserve">, disagreed, preventing war. Thanks to </w:t>
      </w:r>
      <w:proofErr w:type="spellStart"/>
      <w:r w:rsidRPr="00853EF2">
        <w:rPr>
          <w:strike/>
          <w:sz w:val="8"/>
        </w:rPr>
        <w:t>Vasili</w:t>
      </w:r>
      <w:proofErr w:type="spellEnd"/>
      <w:r w:rsidRPr="00853EF2">
        <w:rPr>
          <w:strike/>
          <w:sz w:val="8"/>
        </w:rPr>
        <w:t xml:space="preserve"> </w:t>
      </w:r>
      <w:proofErr w:type="spellStart"/>
      <w:r w:rsidRPr="00853EF2">
        <w:rPr>
          <w:strike/>
          <w:sz w:val="8"/>
        </w:rPr>
        <w:t>Arkhipov</w:t>
      </w:r>
      <w:proofErr w:type="spellEnd"/>
      <w:r w:rsidRPr="00853EF2">
        <w:rPr>
          <w:strike/>
          <w:sz w:val="8"/>
        </w:rPr>
        <w:t xml:space="preserve">, we narrowly averted a global catastrophic risk from nuclear weapons Thank you </w:t>
      </w:r>
      <w:proofErr w:type="spellStart"/>
      <w:r w:rsidRPr="00853EF2">
        <w:rPr>
          <w:strike/>
          <w:sz w:val="8"/>
        </w:rPr>
        <w:t>Vasili</w:t>
      </w:r>
      <w:proofErr w:type="spellEnd"/>
      <w:r w:rsidRPr="00853EF2">
        <w:rPr>
          <w:strike/>
          <w:sz w:val="8"/>
        </w:rPr>
        <w:t xml:space="preserve"> </w:t>
      </w:r>
      <w:proofErr w:type="spellStart"/>
      <w:r w:rsidRPr="00853EF2">
        <w:rPr>
          <w:strike/>
          <w:sz w:val="8"/>
        </w:rPr>
        <w:t>Arkhipov</w:t>
      </w:r>
      <w:proofErr w:type="spellEnd"/>
      <w:r w:rsidRPr="00853EF2">
        <w:rPr>
          <w:strike/>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853EF2">
        <w:rPr>
          <w:strike/>
          <w:sz w:val="8"/>
        </w:rPr>
        <w:t>civilisation</w:t>
      </w:r>
      <w:proofErr w:type="spellEnd"/>
      <w:r w:rsidRPr="00853EF2">
        <w:rPr>
          <w:strike/>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853EF2">
        <w:rPr>
          <w:rStyle w:val="StyleUnderline"/>
          <w:strike/>
          <w:highlight w:val="green"/>
        </w:rPr>
        <w:t>Even</w:t>
      </w:r>
      <w:r w:rsidRPr="00853EF2">
        <w:rPr>
          <w:rStyle w:val="StyleUnderline"/>
          <w:strike/>
        </w:rPr>
        <w:t xml:space="preserve"> a </w:t>
      </w:r>
      <w:r w:rsidRPr="00853EF2">
        <w:rPr>
          <w:rStyle w:val="Emphasis"/>
          <w:strike/>
          <w:highlight w:val="green"/>
        </w:rPr>
        <w:t>“mild”</w:t>
      </w:r>
      <w:r w:rsidRPr="00853EF2">
        <w:rPr>
          <w:rStyle w:val="StyleUnderline"/>
          <w:strike/>
        </w:rPr>
        <w:t xml:space="preserve"> </w:t>
      </w:r>
      <w:r w:rsidRPr="00853EF2">
        <w:rPr>
          <w:rStyle w:val="StyleUnderline"/>
          <w:strike/>
          <w:highlight w:val="green"/>
        </w:rPr>
        <w:t>nuclear winter</w:t>
      </w:r>
      <w:r w:rsidRPr="00853EF2">
        <w:rPr>
          <w:strike/>
          <w:sz w:val="8"/>
        </w:rPr>
        <w:t xml:space="preserve">, however, could still </w:t>
      </w:r>
      <w:r w:rsidRPr="00853EF2">
        <w:rPr>
          <w:rStyle w:val="StyleUnderline"/>
          <w:strike/>
        </w:rPr>
        <w:t>cause mass starvation</w:t>
      </w:r>
      <w:r w:rsidRPr="00853EF2">
        <w:rPr>
          <w:strike/>
          <w:sz w:val="8"/>
        </w:rPr>
        <w:t xml:space="preserve">.18 For this and other reasons, a nuclear war would be extremely </w:t>
      </w:r>
      <w:proofErr w:type="spellStart"/>
      <w:r w:rsidRPr="00853EF2">
        <w:rPr>
          <w:strike/>
          <w:sz w:val="8"/>
        </w:rPr>
        <w:t>destabilising</w:t>
      </w:r>
      <w:proofErr w:type="spellEnd"/>
      <w:r w:rsidRPr="00853EF2">
        <w:rPr>
          <w:strike/>
          <w:sz w:val="8"/>
        </w:rPr>
        <w:t xml:space="preserve">, and it’s unclear whether </w:t>
      </w:r>
      <w:proofErr w:type="spellStart"/>
      <w:r w:rsidRPr="00853EF2">
        <w:rPr>
          <w:strike/>
          <w:sz w:val="8"/>
        </w:rPr>
        <w:t>civilisation</w:t>
      </w:r>
      <w:proofErr w:type="spellEnd"/>
      <w:r w:rsidRPr="00853EF2">
        <w:rPr>
          <w:strike/>
          <w:sz w:val="8"/>
        </w:rPr>
        <w:t xml:space="preserve"> could recover. How likely is a </w:t>
      </w:r>
      <w:r w:rsidRPr="00853EF2">
        <w:rPr>
          <w:rStyle w:val="Emphasis"/>
          <w:strike/>
        </w:rPr>
        <w:t xml:space="preserve">nuclear war to </w:t>
      </w:r>
      <w:r w:rsidRPr="00853EF2">
        <w:rPr>
          <w:rStyle w:val="Emphasis"/>
          <w:strike/>
          <w:highlight w:val="green"/>
        </w:rPr>
        <w:t xml:space="preserve">permanently end </w:t>
      </w:r>
      <w:proofErr w:type="spellStart"/>
      <w:r w:rsidRPr="00853EF2">
        <w:rPr>
          <w:rStyle w:val="Emphasis"/>
          <w:strike/>
          <w:highlight w:val="green"/>
        </w:rPr>
        <w:t>civilisation</w:t>
      </w:r>
      <w:proofErr w:type="spellEnd"/>
      <w:r w:rsidRPr="00853EF2">
        <w:rPr>
          <w:strike/>
          <w:sz w:val="8"/>
        </w:rPr>
        <w:t xml:space="preserve">? It’s very hard to estimate, but it seems hard to conclude that the chance of a </w:t>
      </w:r>
      <w:proofErr w:type="spellStart"/>
      <w:r w:rsidRPr="00853EF2">
        <w:rPr>
          <w:strike/>
          <w:sz w:val="8"/>
        </w:rPr>
        <w:t>civilisation</w:t>
      </w:r>
      <w:proofErr w:type="spellEnd"/>
      <w:r w:rsidRPr="00853EF2">
        <w:rPr>
          <w:strike/>
          <w:sz w:val="8"/>
        </w:rPr>
        <w:t xml:space="preserve">-ending nuclear war in the next century isn’t over 0.3%. That would mean the </w:t>
      </w:r>
      <w:r w:rsidRPr="00853EF2">
        <w:rPr>
          <w:rStyle w:val="StyleUnderline"/>
          <w:strike/>
          <w:highlight w:val="green"/>
        </w:rPr>
        <w:t>risks</w:t>
      </w:r>
      <w:r w:rsidRPr="00853EF2">
        <w:rPr>
          <w:rStyle w:val="StyleUnderline"/>
          <w:strike/>
        </w:rPr>
        <w:t xml:space="preserve"> from nuclear weapons </w:t>
      </w:r>
      <w:r w:rsidRPr="00853EF2">
        <w:rPr>
          <w:rStyle w:val="StyleUnderline"/>
          <w:strike/>
          <w:highlight w:val="green"/>
        </w:rPr>
        <w:t>are greater than all</w:t>
      </w:r>
      <w:r w:rsidRPr="00853EF2">
        <w:rPr>
          <w:rStyle w:val="StyleUnderline"/>
          <w:strike/>
        </w:rPr>
        <w:t xml:space="preserve"> the </w:t>
      </w:r>
      <w:r w:rsidRPr="00853EF2">
        <w:rPr>
          <w:rStyle w:val="StyleUnderline"/>
          <w:strike/>
          <w:highlight w:val="green"/>
        </w:rPr>
        <w:t xml:space="preserve">natural risks </w:t>
      </w:r>
      <w:r w:rsidRPr="00853EF2">
        <w:rPr>
          <w:rStyle w:val="Emphasis"/>
          <w:strike/>
          <w:highlight w:val="green"/>
        </w:rPr>
        <w:t>put together</w:t>
      </w:r>
      <w:r w:rsidRPr="00853EF2">
        <w:rPr>
          <w:strike/>
          <w:sz w:val="8"/>
        </w:rPr>
        <w:t xml:space="preserve">. (Read more about nuclear risks.) </w:t>
      </w:r>
      <w:proofErr w:type="gramStart"/>
      <w:r w:rsidRPr="00853EF2">
        <w:rPr>
          <w:strike/>
          <w:sz w:val="8"/>
        </w:rPr>
        <w:t>This is why</w:t>
      </w:r>
      <w:proofErr w:type="gramEnd"/>
      <w:r w:rsidRPr="00853EF2">
        <w:rPr>
          <w:strike/>
          <w:sz w:val="8"/>
        </w:rPr>
        <w:t xml:space="preserve">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853EF2">
        <w:rPr>
          <w:strike/>
          <w:sz w:val="8"/>
        </w:rPr>
        <w:t>civilisation</w:t>
      </w:r>
      <w:proofErr w:type="spellEnd"/>
      <w:r w:rsidRPr="00853EF2">
        <w:rPr>
          <w:strike/>
          <w:sz w:val="8"/>
        </w:rPr>
        <w:t xml:space="preserve">. How big is the risk of run-away climate change? In 2015, President Obama said in his State of the Union address that:19 “No </w:t>
      </w:r>
      <w:proofErr w:type="gramStart"/>
      <w:r w:rsidRPr="00853EF2">
        <w:rPr>
          <w:strike/>
          <w:sz w:val="8"/>
        </w:rPr>
        <w:t>challenge  poses</w:t>
      </w:r>
      <w:proofErr w:type="gramEnd"/>
      <w:r w:rsidRPr="00853EF2">
        <w:rPr>
          <w:strike/>
          <w:sz w:val="8"/>
        </w:rPr>
        <w:t xml:space="preserve"> a greater threat to future generations than climate change” Climate change is certainly a major risk to </w:t>
      </w:r>
      <w:proofErr w:type="spellStart"/>
      <w:r w:rsidRPr="00853EF2">
        <w:rPr>
          <w:strike/>
          <w:sz w:val="8"/>
        </w:rPr>
        <w:t>civilisation</w:t>
      </w:r>
      <w:proofErr w:type="spellEnd"/>
      <w:r w:rsidRPr="00853EF2">
        <w:rPr>
          <w:strike/>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853EF2">
        <w:rPr>
          <w:strike/>
          <w:sz w:val="8"/>
        </w:rPr>
        <w:t>celsius</w:t>
      </w:r>
      <w:proofErr w:type="spellEnd"/>
      <w:r w:rsidRPr="00853EF2">
        <w:rPr>
          <w:strike/>
          <w:sz w:val="8"/>
        </w:rPr>
        <w:t xml:space="preserve"> of warming. Image source </w:t>
      </w:r>
      <w:proofErr w:type="gramStart"/>
      <w:r w:rsidRPr="00853EF2">
        <w:rPr>
          <w:strike/>
          <w:sz w:val="8"/>
        </w:rPr>
        <w:t>The</w:t>
      </w:r>
      <w:proofErr w:type="gramEnd"/>
      <w:r w:rsidRPr="00853EF2">
        <w:rPr>
          <w:strike/>
          <w:sz w:val="8"/>
        </w:rPr>
        <w:t xml:space="preserve"> most likely outcome </w:t>
      </w:r>
      <w:r w:rsidRPr="00853EF2">
        <w:rPr>
          <w:strike/>
          <w:sz w:val="8"/>
        </w:rPr>
        <w:lastRenderedPageBreak/>
        <w:t xml:space="preserve">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853EF2">
        <w:rPr>
          <w:strike/>
          <w:sz w:val="8"/>
        </w:rPr>
        <w:t>reorganisation</w:t>
      </w:r>
      <w:proofErr w:type="spellEnd"/>
      <w:r w:rsidRPr="00853EF2">
        <w:rPr>
          <w:strike/>
          <w:sz w:val="8"/>
        </w:rPr>
        <w:t xml:space="preserve"> of society. It would also probably increase </w:t>
      </w:r>
      <w:proofErr w:type="gramStart"/>
      <w:r w:rsidRPr="00853EF2">
        <w:rPr>
          <w:strike/>
          <w:sz w:val="8"/>
        </w:rPr>
        <w:t>conflict, and</w:t>
      </w:r>
      <w:proofErr w:type="gramEnd"/>
      <w:r w:rsidRPr="00853EF2">
        <w:rPr>
          <w:strike/>
          <w:sz w:val="8"/>
        </w:rPr>
        <w:t xml:space="preserve"> make us more vulnerable to other risks. (If you’re </w:t>
      </w:r>
      <w:proofErr w:type="spellStart"/>
      <w:r w:rsidRPr="00853EF2">
        <w:rPr>
          <w:strike/>
          <w:sz w:val="8"/>
        </w:rPr>
        <w:t>sceptical</w:t>
      </w:r>
      <w:proofErr w:type="spellEnd"/>
      <w:r w:rsidRPr="00853EF2">
        <w:rPr>
          <w:strike/>
          <w:sz w:val="8"/>
        </w:rPr>
        <w:t xml:space="preserve"> of climate models, then you should increase your uncertainty, which makes the situation more worrying.) So, it seems like the chance of a massive climate disaster created by CO2 is perhaps </w:t>
      </w:r>
      <w:proofErr w:type="gramStart"/>
      <w:r w:rsidRPr="00853EF2">
        <w:rPr>
          <w:strike/>
          <w:sz w:val="8"/>
        </w:rPr>
        <w:t>similar to</w:t>
      </w:r>
      <w:proofErr w:type="gramEnd"/>
      <w:r w:rsidRPr="00853EF2">
        <w:rPr>
          <w:strike/>
          <w:sz w:val="8"/>
        </w:rPr>
        <w:t xml:space="preserve">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w:t>
      </w:r>
      <w:proofErr w:type="gramStart"/>
      <w:r w:rsidRPr="00853EF2">
        <w:rPr>
          <w:strike/>
          <w:sz w:val="8"/>
        </w:rPr>
        <w:t>This is why</w:t>
      </w:r>
      <w:proofErr w:type="gramEnd"/>
      <w:r w:rsidRPr="00853EF2">
        <w:rPr>
          <w:strike/>
          <w:sz w:val="8"/>
        </w:rPr>
        <w:t xml:space="preserve"> we need a movement that is concerned with safeguarding </w:t>
      </w:r>
      <w:proofErr w:type="spellStart"/>
      <w:r w:rsidRPr="00853EF2">
        <w:rPr>
          <w:strike/>
          <w:sz w:val="8"/>
        </w:rPr>
        <w:t>civilisation</w:t>
      </w:r>
      <w:proofErr w:type="spellEnd"/>
      <w:r w:rsidRPr="00853EF2">
        <w:rPr>
          <w:strike/>
          <w:sz w:val="8"/>
        </w:rPr>
        <w:t xml:space="preserve"> in general. Predicting the future of technology is difficult, but because we only have one </w:t>
      </w:r>
      <w:proofErr w:type="spellStart"/>
      <w:r w:rsidRPr="00853EF2">
        <w:rPr>
          <w:strike/>
          <w:sz w:val="8"/>
        </w:rPr>
        <w:t>civilisation</w:t>
      </w:r>
      <w:proofErr w:type="spellEnd"/>
      <w:r w:rsidRPr="00853EF2">
        <w:rPr>
          <w:strike/>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w:t>
      </w:r>
      <w:proofErr w:type="gramStart"/>
      <w:r w:rsidRPr="00853EF2">
        <w:rPr>
          <w:strike/>
          <w:sz w:val="8"/>
        </w:rPr>
        <w:t>despite the fact that</w:t>
      </w:r>
      <w:proofErr w:type="gramEnd"/>
      <w:r w:rsidRPr="00853EF2">
        <w:rPr>
          <w:strike/>
          <w:sz w:val="8"/>
        </w:rPr>
        <w:t xml:space="preserve"> we are so much physically weaker than chimpanzees. </w:t>
      </w:r>
      <w:proofErr w:type="gramStart"/>
      <w:r w:rsidRPr="00853EF2">
        <w:rPr>
          <w:strike/>
          <w:sz w:val="8"/>
        </w:rPr>
        <w:t>So</w:t>
      </w:r>
      <w:proofErr w:type="gramEnd"/>
      <w:r w:rsidRPr="00853EF2">
        <w:rPr>
          <w:strike/>
          <w:sz w:val="8"/>
        </w:rPr>
        <w:t xml:space="preserve">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w:t>
      </w:r>
      <w:proofErr w:type="gramStart"/>
      <w:r w:rsidRPr="00853EF2">
        <w:rPr>
          <w:strike/>
          <w:sz w:val="8"/>
        </w:rPr>
        <w:t>is capable of carrying</w:t>
      </w:r>
      <w:proofErr w:type="gramEnd"/>
      <w:r w:rsidRPr="00853EF2">
        <w:rPr>
          <w:strike/>
          <w:sz w:val="8"/>
        </w:rPr>
        <w:t xml:space="preserve">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853EF2">
        <w:rPr>
          <w:strike/>
          <w:sz w:val="8"/>
        </w:rPr>
        <w:t>civilisation</w:t>
      </w:r>
      <w:proofErr w:type="spellEnd"/>
      <w:r w:rsidRPr="00853EF2">
        <w:rPr>
          <w:strike/>
          <w:sz w:val="8"/>
        </w:rPr>
        <w:t xml:space="preserve"> were, they probably wouldn’t have suggested nuclear weapons, genetic </w:t>
      </w:r>
      <w:proofErr w:type="gramStart"/>
      <w:r w:rsidRPr="00853EF2">
        <w:rPr>
          <w:strike/>
          <w:sz w:val="8"/>
        </w:rPr>
        <w:t>engineering</w:t>
      </w:r>
      <w:proofErr w:type="gramEnd"/>
      <w:r w:rsidRPr="00853EF2">
        <w:rPr>
          <w:strike/>
          <w:sz w:val="8"/>
        </w:rPr>
        <w:t xml:space="preserve">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853EF2">
        <w:rPr>
          <w:strike/>
          <w:sz w:val="8"/>
        </w:rPr>
        <w:t>people, and</w:t>
      </w:r>
      <w:proofErr w:type="gramEnd"/>
      <w:r w:rsidRPr="00853EF2">
        <w:rPr>
          <w:strike/>
          <w:sz w:val="8"/>
        </w:rPr>
        <w:t xml:space="preserve"> estimate a 19% chance of extinction before 2100.25 Risk At least 1 billion dead Human extinction Number killed by molecular nanotech weapons. 10% 5% Total killed by </w:t>
      </w:r>
      <w:proofErr w:type="spellStart"/>
      <w:r w:rsidRPr="00853EF2">
        <w:rPr>
          <w:strike/>
          <w:sz w:val="8"/>
        </w:rPr>
        <w:t>superintelligent</w:t>
      </w:r>
      <w:proofErr w:type="spellEnd"/>
      <w:r w:rsidRPr="00853EF2">
        <w:rPr>
          <w:strike/>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t>
      </w:r>
      <w:proofErr w:type="gramStart"/>
      <w:r w:rsidRPr="00853EF2">
        <w:rPr>
          <w:strike/>
          <w:sz w:val="8"/>
        </w:rPr>
        <w:t>Will MacAskill</w:t>
      </w:r>
      <w:proofErr w:type="gramEnd"/>
      <w:r w:rsidRPr="00853EF2">
        <w:rPr>
          <w:strike/>
          <w:sz w:val="8"/>
        </w:rPr>
        <w:t xml:space="preserve"> we discuss why he puts the risk of extinction this century at around 1%. In his </w:t>
      </w:r>
      <w:proofErr w:type="spellStart"/>
      <w:r w:rsidRPr="00853EF2">
        <w:rPr>
          <w:strike/>
          <w:sz w:val="8"/>
        </w:rPr>
        <w:t>his</w:t>
      </w:r>
      <w:proofErr w:type="spellEnd"/>
      <w:r w:rsidRPr="00853EF2">
        <w:rPr>
          <w:strike/>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853EF2">
        <w:rPr>
          <w:strike/>
          <w:sz w:val="8"/>
        </w:rPr>
        <w:t>prioritise</w:t>
      </w:r>
      <w:proofErr w:type="spellEnd"/>
      <w:r w:rsidRPr="00853EF2">
        <w:rPr>
          <w:strike/>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853EF2">
        <w:rPr>
          <w:strike/>
          <w:sz w:val="8"/>
        </w:rPr>
        <w:t>Neglectedness</w:t>
      </w:r>
      <w:proofErr w:type="spellEnd"/>
      <w:r w:rsidRPr="00853EF2">
        <w:rPr>
          <w:strike/>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853EF2">
        <w:rPr>
          <w:strike/>
          <w:sz w:val="8"/>
        </w:rPr>
        <w:t>neglectedness</w:t>
      </w:r>
      <w:proofErr w:type="spellEnd"/>
      <w:r w:rsidRPr="00853EF2">
        <w:rPr>
          <w:strike/>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853EF2">
        <w:rPr>
          <w:strike/>
          <w:sz w:val="8"/>
        </w:rPr>
        <w:t>civilisation</w:t>
      </w:r>
      <w:proofErr w:type="spellEnd"/>
      <w:r w:rsidRPr="00853EF2">
        <w:rPr>
          <w:strike/>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853EF2">
        <w:rPr>
          <w:strike/>
          <w:sz w:val="8"/>
        </w:rPr>
        <w:t>civilisation</w:t>
      </w:r>
      <w:proofErr w:type="spellEnd"/>
      <w:r w:rsidRPr="00853EF2">
        <w:rPr>
          <w:strike/>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853EF2">
        <w:rPr>
          <w:rStyle w:val="StyleUnderline"/>
          <w:strike/>
        </w:rPr>
        <w:t>the stakes are millions of times</w:t>
      </w:r>
      <w:r w:rsidRPr="00853EF2">
        <w:rPr>
          <w:strike/>
          <w:sz w:val="8"/>
        </w:rPr>
        <w:t xml:space="preserve"> higher — for good or evil. As Carl Sagan wrote on the costs of nuclear war in Foreign Affairs: </w:t>
      </w:r>
      <w:r w:rsidRPr="00853EF2">
        <w:rPr>
          <w:rStyle w:val="Emphasis"/>
          <w:strike/>
        </w:rPr>
        <w:t xml:space="preserve">A </w:t>
      </w:r>
      <w:r w:rsidRPr="00853EF2">
        <w:rPr>
          <w:rStyle w:val="Emphasis"/>
          <w:strike/>
          <w:highlight w:val="green"/>
        </w:rPr>
        <w:t>nuclear war imperils</w:t>
      </w:r>
      <w:r w:rsidRPr="00853EF2">
        <w:rPr>
          <w:rStyle w:val="Emphasis"/>
          <w:strike/>
        </w:rPr>
        <w:t xml:space="preserve"> </w:t>
      </w:r>
      <w:proofErr w:type="gramStart"/>
      <w:r w:rsidRPr="00853EF2">
        <w:rPr>
          <w:rStyle w:val="Emphasis"/>
          <w:strike/>
        </w:rPr>
        <w:t>all of</w:t>
      </w:r>
      <w:proofErr w:type="gramEnd"/>
      <w:r w:rsidRPr="00853EF2">
        <w:rPr>
          <w:rStyle w:val="Emphasis"/>
          <w:strike/>
        </w:rPr>
        <w:t xml:space="preserve"> our descendants</w:t>
      </w:r>
      <w:r w:rsidRPr="00853EF2">
        <w:rPr>
          <w:strike/>
          <w:sz w:val="8"/>
        </w:rPr>
        <w:t xml:space="preserve">, </w:t>
      </w:r>
      <w:r w:rsidRPr="00853EF2">
        <w:rPr>
          <w:rStyle w:val="StyleUnderline"/>
          <w:strike/>
        </w:rPr>
        <w:t xml:space="preserve">for as long as there will be humans. Even if the population remains static, with an average lifetime of the order of 100 years, over a typical </w:t>
      </w:r>
      <w:proofErr w:type="gramStart"/>
      <w:r w:rsidRPr="00853EF2">
        <w:rPr>
          <w:rStyle w:val="StyleUnderline"/>
          <w:strike/>
        </w:rPr>
        <w:t>time period</w:t>
      </w:r>
      <w:proofErr w:type="gramEnd"/>
      <w:r w:rsidRPr="00853EF2">
        <w:rPr>
          <w:rStyle w:val="StyleUnderline"/>
          <w:strike/>
        </w:rPr>
        <w:t xml:space="preserve"> for the biological evolution of a successful species</w:t>
      </w:r>
      <w:r w:rsidRPr="00853EF2">
        <w:rPr>
          <w:strike/>
          <w:sz w:val="8"/>
        </w:rPr>
        <w:t xml:space="preserve"> (roughly ten million years), </w:t>
      </w:r>
      <w:r w:rsidRPr="00853EF2">
        <w:rPr>
          <w:rStyle w:val="StyleUnderline"/>
          <w:strike/>
        </w:rPr>
        <w:t xml:space="preserve">we are talking about some </w:t>
      </w:r>
      <w:r w:rsidRPr="00853EF2">
        <w:rPr>
          <w:rStyle w:val="Emphasis"/>
          <w:strike/>
          <w:highlight w:val="green"/>
        </w:rPr>
        <w:t>500 trillion people</w:t>
      </w:r>
      <w:r w:rsidRPr="00853EF2">
        <w:rPr>
          <w:rStyle w:val="StyleUnderline"/>
          <w:strike/>
        </w:rPr>
        <w:t xml:space="preserve"> yet to come</w:t>
      </w:r>
      <w:r w:rsidRPr="00853EF2">
        <w:rPr>
          <w:strike/>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w:t>
      </w:r>
      <w:proofErr w:type="gramStart"/>
      <w:r w:rsidRPr="00853EF2">
        <w:rPr>
          <w:strike/>
          <w:sz w:val="8"/>
        </w:rPr>
        <w:t>all of</w:t>
      </w:r>
      <w:proofErr w:type="gramEnd"/>
      <w:r w:rsidRPr="00853EF2">
        <w:rPr>
          <w:strike/>
          <w:sz w:val="8"/>
        </w:rPr>
        <w:t xml:space="preserve"> our ancestors who contributed to the future of their descendants. Extinction is the undoing of the human enterprise. We’re glad the Romans didn’t let humanity go extinct, since it means that </w:t>
      </w:r>
      <w:proofErr w:type="gramStart"/>
      <w:r w:rsidRPr="00853EF2">
        <w:rPr>
          <w:strike/>
          <w:sz w:val="8"/>
        </w:rPr>
        <w:t>all of</w:t>
      </w:r>
      <w:proofErr w:type="gramEnd"/>
      <w:r w:rsidRPr="00853EF2">
        <w:rPr>
          <w:strike/>
          <w:sz w:val="8"/>
        </w:rPr>
        <w:t xml:space="preserve"> modern </w:t>
      </w:r>
      <w:proofErr w:type="spellStart"/>
      <w:r w:rsidRPr="00853EF2">
        <w:rPr>
          <w:strike/>
          <w:sz w:val="8"/>
        </w:rPr>
        <w:t>civilisation</w:t>
      </w:r>
      <w:proofErr w:type="spellEnd"/>
      <w:r w:rsidRPr="00853EF2">
        <w:rPr>
          <w:strike/>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853EF2">
        <w:rPr>
          <w:strike/>
          <w:sz w:val="8"/>
        </w:rPr>
        <w:t>civilisation</w:t>
      </w:r>
      <w:proofErr w:type="spellEnd"/>
      <w:r w:rsidRPr="00853EF2">
        <w:rPr>
          <w:strike/>
          <w:sz w:val="8"/>
        </w:rPr>
        <w:t xml:space="preserve"> could create a world without need or </w:t>
      </w:r>
      <w:proofErr w:type="gramStart"/>
      <w:r w:rsidRPr="00853EF2">
        <w:rPr>
          <w:strike/>
          <w:sz w:val="8"/>
        </w:rPr>
        <w:t>want, and</w:t>
      </w:r>
      <w:proofErr w:type="gramEnd"/>
      <w:r w:rsidRPr="00853EF2">
        <w:rPr>
          <w:strike/>
          <w:sz w:val="8"/>
        </w:rPr>
        <w:t xml:space="preserve"> make </w:t>
      </w:r>
      <w:proofErr w:type="spellStart"/>
      <w:r w:rsidRPr="00853EF2">
        <w:rPr>
          <w:strike/>
          <w:sz w:val="8"/>
        </w:rPr>
        <w:t>mindblowing</w:t>
      </w:r>
      <w:proofErr w:type="spellEnd"/>
      <w:r w:rsidRPr="00853EF2">
        <w:rPr>
          <w:strike/>
          <w:sz w:val="8"/>
        </w:rPr>
        <w:t xml:space="preserve"> intellectual and artistic achievements. We could build a far more just and virtuous society. And there’s no in-</w:t>
      </w:r>
      <w:proofErr w:type="gramStart"/>
      <w:r w:rsidRPr="00853EF2">
        <w:rPr>
          <w:strike/>
          <w:sz w:val="8"/>
        </w:rPr>
        <w:t>principle</w:t>
      </w:r>
      <w:proofErr w:type="gramEnd"/>
      <w:r w:rsidRPr="00853EF2">
        <w:rPr>
          <w:strike/>
          <w:sz w:val="8"/>
        </w:rPr>
        <w:t xml:space="preserve"> reason why </w:t>
      </w:r>
      <w:proofErr w:type="spellStart"/>
      <w:r w:rsidRPr="00853EF2">
        <w:rPr>
          <w:strike/>
          <w:sz w:val="8"/>
        </w:rPr>
        <w:t>civilisation</w:t>
      </w:r>
      <w:proofErr w:type="spellEnd"/>
      <w:r w:rsidRPr="00853EF2">
        <w:rPr>
          <w:strike/>
          <w:sz w:val="8"/>
        </w:rPr>
        <w:t xml:space="preserve"> couldn’t reach other planets, of which there are some 100 billion in our galaxy.27 If we let </w:t>
      </w:r>
      <w:proofErr w:type="spellStart"/>
      <w:r w:rsidRPr="00853EF2">
        <w:rPr>
          <w:strike/>
          <w:sz w:val="8"/>
        </w:rPr>
        <w:t>civilisation</w:t>
      </w:r>
      <w:proofErr w:type="spellEnd"/>
      <w:r w:rsidRPr="00853EF2">
        <w:rPr>
          <w:strike/>
          <w:sz w:val="8"/>
        </w:rPr>
        <w:t xml:space="preserve"> end, then none of this can ever happen. We’re unsure whether this great future will really happen, but that’s </w:t>
      </w:r>
      <w:proofErr w:type="gramStart"/>
      <w:r w:rsidRPr="00853EF2">
        <w:rPr>
          <w:strike/>
          <w:sz w:val="8"/>
        </w:rPr>
        <w:t>all the more</w:t>
      </w:r>
      <w:proofErr w:type="gramEnd"/>
      <w:r w:rsidRPr="00853EF2">
        <w:rPr>
          <w:strike/>
          <w:sz w:val="8"/>
        </w:rPr>
        <w:t xml:space="preserve"> reason to keep </w:t>
      </w:r>
      <w:proofErr w:type="spellStart"/>
      <w:r w:rsidRPr="00853EF2">
        <w:rPr>
          <w:strike/>
          <w:sz w:val="8"/>
        </w:rPr>
        <w:t>civilisation</w:t>
      </w:r>
      <w:proofErr w:type="spellEnd"/>
      <w:r w:rsidRPr="00853EF2">
        <w:rPr>
          <w:strike/>
          <w:sz w:val="8"/>
        </w:rPr>
        <w:t xml:space="preserve"> going so we have a chance to find out. Failing to pass on the torch to the next generation might be the worst thing we could ever do. So, a couple of percent risk that </w:t>
      </w:r>
      <w:proofErr w:type="spellStart"/>
      <w:r w:rsidRPr="00853EF2">
        <w:rPr>
          <w:strike/>
          <w:sz w:val="8"/>
        </w:rPr>
        <w:t>civilisation</w:t>
      </w:r>
      <w:proofErr w:type="spellEnd"/>
      <w:r w:rsidRPr="00853EF2">
        <w:rPr>
          <w:strike/>
          <w:sz w:val="8"/>
        </w:rPr>
        <w:t xml:space="preserve">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853EF2">
        <w:rPr>
          <w:strike/>
          <w:sz w:val="8"/>
        </w:rPr>
        <w:t>economics, and</w:t>
      </w:r>
      <w:proofErr w:type="gramEnd"/>
      <w:r w:rsidRPr="00853EF2">
        <w:rPr>
          <w:strike/>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w:t>
      </w:r>
      <w:proofErr w:type="gramStart"/>
      <w:r w:rsidRPr="00853EF2">
        <w:rPr>
          <w:strike/>
          <w:sz w:val="8"/>
        </w:rPr>
        <w:t>this is why</w:t>
      </w:r>
      <w:proofErr w:type="gramEnd"/>
      <w:r w:rsidRPr="00853EF2">
        <w:rPr>
          <w:strike/>
          <w:sz w:val="8"/>
        </w:rPr>
        <w:t xml:space="preserve">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853EF2">
        <w:rPr>
          <w:strike/>
          <w:sz w:val="8"/>
        </w:rPr>
        <w:t>favour</w:t>
      </w:r>
      <w:proofErr w:type="spellEnd"/>
      <w:r w:rsidRPr="00853EF2">
        <w:rPr>
          <w:strike/>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853EF2">
        <w:rPr>
          <w:strike/>
          <w:sz w:val="8"/>
        </w:rPr>
        <w:t>neglectedness</w:t>
      </w:r>
      <w:proofErr w:type="spellEnd"/>
      <w:r w:rsidRPr="00853EF2">
        <w:rPr>
          <w:strike/>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853EF2">
        <w:rPr>
          <w:strike/>
          <w:sz w:val="8"/>
        </w:rPr>
        <w:t>short-run</w:t>
      </w:r>
      <w:proofErr w:type="gramEnd"/>
      <w:r w:rsidRPr="00853EF2">
        <w:rPr>
          <w:strike/>
          <w:sz w:val="8"/>
        </w:rPr>
        <w:t xml:space="preserve">) and we have decades of evidence on what works. This means working to reduce catastrophic risks looks worse on solvability. However, there is still much we can do, and given the huge scale and </w:t>
      </w:r>
      <w:proofErr w:type="spellStart"/>
      <w:r w:rsidRPr="00853EF2">
        <w:rPr>
          <w:strike/>
          <w:sz w:val="8"/>
        </w:rPr>
        <w:t>neglectedness</w:t>
      </w:r>
      <w:proofErr w:type="spellEnd"/>
      <w:r w:rsidRPr="00853EF2">
        <w:rPr>
          <w:strike/>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853EF2">
        <w:rPr>
          <w:strike/>
          <w:sz w:val="8"/>
        </w:rPr>
        <w:t>But,</w:t>
      </w:r>
      <w:proofErr w:type="gramEnd"/>
      <w:r w:rsidRPr="00853EF2">
        <w:rPr>
          <w:strike/>
          <w:sz w:val="8"/>
        </w:rPr>
        <w:t xml:space="preserve"> lower stockpiles would also reduce the risks of accidents, as well as the chance that a nuclear war, if it occurred, would end </w:t>
      </w:r>
      <w:proofErr w:type="spellStart"/>
      <w:r w:rsidRPr="00853EF2">
        <w:rPr>
          <w:strike/>
          <w:sz w:val="8"/>
        </w:rPr>
        <w:t>civilisation</w:t>
      </w:r>
      <w:proofErr w:type="spellEnd"/>
      <w:r w:rsidRPr="00853EF2">
        <w:rPr>
          <w:strike/>
          <w:sz w:val="8"/>
        </w:rPr>
        <w:t xml:space="preserve">. We go into more depth on what you can do to tackle each risk within our problem profiles: AI safety Pandemic prevention </w:t>
      </w:r>
      <w:proofErr w:type="gramStart"/>
      <w:r w:rsidRPr="00853EF2">
        <w:rPr>
          <w:strike/>
          <w:sz w:val="8"/>
        </w:rPr>
        <w:t>Nuclear</w:t>
      </w:r>
      <w:proofErr w:type="gramEnd"/>
      <w:r w:rsidRPr="00853EF2">
        <w:rPr>
          <w:strike/>
          <w:sz w:val="8"/>
        </w:rPr>
        <w:t xml:space="preserve"> security Run-away climate change We don’t focus on naturally caused risks in this section, because they’re much less likely and we’re already doing a lot to deal with some of them. </w:t>
      </w:r>
      <w:r w:rsidRPr="00853EF2">
        <w:rPr>
          <w:rStyle w:val="Emphasis"/>
          <w:strike/>
          <w:highlight w:val="green"/>
        </w:rPr>
        <w:t>Improved wealth and tech</w:t>
      </w:r>
      <w:r w:rsidRPr="00853EF2">
        <w:rPr>
          <w:strike/>
          <w:sz w:val="8"/>
        </w:rPr>
        <w:t xml:space="preserve">nology </w:t>
      </w:r>
      <w:proofErr w:type="gramStart"/>
      <w:r w:rsidRPr="00853EF2">
        <w:rPr>
          <w:rStyle w:val="StyleUnderline"/>
          <w:strike/>
          <w:highlight w:val="green"/>
        </w:rPr>
        <w:t>makes</w:t>
      </w:r>
      <w:proofErr w:type="gramEnd"/>
      <w:r w:rsidRPr="00853EF2">
        <w:rPr>
          <w:rStyle w:val="StyleUnderline"/>
          <w:strike/>
          <w:highlight w:val="green"/>
        </w:rPr>
        <w:t xml:space="preserve"> us</w:t>
      </w:r>
      <w:r w:rsidRPr="00853EF2">
        <w:rPr>
          <w:strike/>
          <w:sz w:val="8"/>
        </w:rPr>
        <w:t xml:space="preserve"> </w:t>
      </w:r>
      <w:r w:rsidRPr="00853EF2">
        <w:rPr>
          <w:rStyle w:val="StyleUnderline"/>
          <w:strike/>
        </w:rPr>
        <w:t xml:space="preserve">more </w:t>
      </w:r>
      <w:r w:rsidRPr="00853EF2">
        <w:rPr>
          <w:rStyle w:val="Emphasis"/>
          <w:strike/>
          <w:highlight w:val="green"/>
        </w:rPr>
        <w:t>resilient</w:t>
      </w:r>
      <w:r w:rsidRPr="00853EF2">
        <w:rPr>
          <w:rStyle w:val="StyleUnderline"/>
          <w:strike/>
        </w:rPr>
        <w:t xml:space="preserve"> to natural risks</w:t>
      </w:r>
      <w:r w:rsidRPr="00853EF2">
        <w:rPr>
          <w:strike/>
          <w:sz w:val="8"/>
        </w:rPr>
        <w:t xml:space="preserve">, and a huge amount of effort already goes into getting more of these. 2. Broad efforts to reduce risks Rather than try to reduce each risk individually, we can try to make </w:t>
      </w:r>
      <w:proofErr w:type="spellStart"/>
      <w:r w:rsidRPr="00853EF2">
        <w:rPr>
          <w:strike/>
          <w:sz w:val="8"/>
        </w:rPr>
        <w:t>civilisation</w:t>
      </w:r>
      <w:proofErr w:type="spellEnd"/>
      <w:r w:rsidRPr="00853EF2">
        <w:rPr>
          <w:strike/>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853EF2">
        <w:rPr>
          <w:rStyle w:val="StyleUnderline"/>
          <w:strike/>
          <w:highlight w:val="green"/>
        </w:rPr>
        <w:t xml:space="preserve">If we could </w:t>
      </w:r>
      <w:r w:rsidRPr="00853EF2">
        <w:rPr>
          <w:rStyle w:val="Emphasis"/>
          <w:strike/>
          <w:highlight w:val="green"/>
        </w:rPr>
        <w:t>improve</w:t>
      </w:r>
      <w:r w:rsidRPr="00853EF2">
        <w:rPr>
          <w:strike/>
          <w:sz w:val="8"/>
        </w:rPr>
        <w:t xml:space="preserve"> the </w:t>
      </w:r>
      <w:r w:rsidRPr="00853EF2">
        <w:rPr>
          <w:rStyle w:val="Emphasis"/>
          <w:strike/>
          <w:highlight w:val="green"/>
        </w:rPr>
        <w:t>decision-making</w:t>
      </w:r>
      <w:r w:rsidRPr="00853EF2">
        <w:rPr>
          <w:rStyle w:val="StyleUnderline"/>
          <w:strike/>
        </w:rPr>
        <w:t xml:space="preserve"> ability </w:t>
      </w:r>
      <w:r w:rsidRPr="00853EF2">
        <w:rPr>
          <w:rStyle w:val="StyleUnderline"/>
          <w:strike/>
          <w:highlight w:val="green"/>
        </w:rPr>
        <w:t>of</w:t>
      </w:r>
      <w:r w:rsidRPr="00853EF2">
        <w:rPr>
          <w:strike/>
          <w:sz w:val="8"/>
        </w:rPr>
        <w:t xml:space="preserve"> these </w:t>
      </w:r>
      <w:r w:rsidRPr="00853EF2">
        <w:rPr>
          <w:rStyle w:val="StyleUnderline"/>
          <w:strike/>
        </w:rPr>
        <w:t xml:space="preserve">people and </w:t>
      </w:r>
      <w:r w:rsidRPr="00853EF2">
        <w:rPr>
          <w:rStyle w:val="StyleUnderline"/>
          <w:strike/>
          <w:highlight w:val="green"/>
        </w:rPr>
        <w:t>institutions</w:t>
      </w:r>
      <w:r w:rsidRPr="00853EF2">
        <w:rPr>
          <w:strike/>
          <w:sz w:val="8"/>
        </w:rPr>
        <w:t xml:space="preserve">, then </w:t>
      </w:r>
      <w:r w:rsidRPr="00853EF2">
        <w:rPr>
          <w:rStyle w:val="StyleUnderline"/>
          <w:strike/>
          <w:highlight w:val="green"/>
        </w:rPr>
        <w:t>it would</w:t>
      </w:r>
      <w:r w:rsidRPr="00853EF2">
        <w:rPr>
          <w:rStyle w:val="StyleUnderline"/>
          <w:strike/>
        </w:rPr>
        <w:t xml:space="preserve"> help to make society in general more </w:t>
      </w:r>
      <w:proofErr w:type="gramStart"/>
      <w:r w:rsidRPr="00853EF2">
        <w:rPr>
          <w:rStyle w:val="StyleUnderline"/>
          <w:strike/>
        </w:rPr>
        <w:t>resilient, and</w:t>
      </w:r>
      <w:proofErr w:type="gramEnd"/>
      <w:r w:rsidRPr="00853EF2">
        <w:rPr>
          <w:rStyle w:val="StyleUnderline"/>
          <w:strike/>
        </w:rPr>
        <w:t xml:space="preserve"> </w:t>
      </w:r>
      <w:r w:rsidRPr="00853EF2">
        <w:rPr>
          <w:rStyle w:val="Emphasis"/>
          <w:strike/>
          <w:highlight w:val="green"/>
        </w:rPr>
        <w:t>solve many other problems</w:t>
      </w:r>
      <w:r w:rsidRPr="00853EF2">
        <w:rPr>
          <w:strike/>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853EF2">
        <w:rPr>
          <w:strike/>
          <w:sz w:val="8"/>
        </w:rPr>
        <w:t>civilisation</w:t>
      </w:r>
      <w:proofErr w:type="spellEnd"/>
      <w:r w:rsidRPr="00853EF2">
        <w:rPr>
          <w:strike/>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t>
      </w:r>
      <w:proofErr w:type="gramStart"/>
      <w:r w:rsidRPr="00853EF2">
        <w:rPr>
          <w:strike/>
          <w:sz w:val="8"/>
        </w:rPr>
        <w:t>winter</w:t>
      </w:r>
      <w:proofErr w:type="gramEnd"/>
      <w:r w:rsidRPr="00853EF2">
        <w:rPr>
          <w:strike/>
          <w:sz w:val="8"/>
        </w:rPr>
        <w:t xml:space="preserve">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853EF2">
        <w:rPr>
          <w:strike/>
          <w:sz w:val="8"/>
        </w:rPr>
        <w:t>civilisation</w:t>
      </w:r>
      <w:proofErr w:type="spellEnd"/>
      <w:r w:rsidRPr="00853EF2">
        <w:rPr>
          <w:strike/>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853EF2">
        <w:rPr>
          <w:strike/>
          <w:sz w:val="8"/>
        </w:rPr>
        <w:t>more resilient and wise</w:t>
      </w:r>
      <w:proofErr w:type="gramEnd"/>
      <w:r w:rsidRPr="00853EF2">
        <w:rPr>
          <w:strike/>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853EF2">
        <w:rPr>
          <w:strike/>
          <w:sz w:val="8"/>
        </w:rPr>
        <w:t>But,</w:t>
      </w:r>
      <w:proofErr w:type="gramEnd"/>
      <w:r w:rsidRPr="00853EF2">
        <w:rPr>
          <w:strike/>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407F7FFA" w14:textId="77777777" w:rsidR="002741EF" w:rsidRDefault="002741EF" w:rsidP="002741EF">
      <w:pPr>
        <w:rPr>
          <w:sz w:val="8"/>
        </w:rPr>
      </w:pPr>
    </w:p>
    <w:p w14:paraId="765D6B0A" w14:textId="77777777" w:rsidR="002741EF" w:rsidRPr="00853EF2" w:rsidRDefault="002741EF" w:rsidP="002741EF">
      <w:pPr>
        <w:rPr>
          <w:strike/>
        </w:rPr>
      </w:pPr>
    </w:p>
    <w:p w14:paraId="78E05AF0" w14:textId="77777777" w:rsidR="002741EF" w:rsidRPr="00853EF2" w:rsidRDefault="002741EF" w:rsidP="002741EF">
      <w:pPr>
        <w:pStyle w:val="Heading3"/>
        <w:rPr>
          <w:strike/>
        </w:rPr>
      </w:pPr>
      <w:r w:rsidRPr="00853EF2">
        <w:rPr>
          <w:strike/>
        </w:rPr>
        <w:lastRenderedPageBreak/>
        <w:t>Solvency</w:t>
      </w:r>
    </w:p>
    <w:p w14:paraId="520D9037" w14:textId="77777777" w:rsidR="002741EF" w:rsidRPr="00853EF2" w:rsidRDefault="002741EF" w:rsidP="002741EF">
      <w:pPr>
        <w:pStyle w:val="Heading4"/>
        <w:rPr>
          <w:strike/>
        </w:rPr>
      </w:pPr>
      <w:r w:rsidRPr="00853EF2">
        <w:rPr>
          <w:strike/>
        </w:rPr>
        <w:t xml:space="preserve">Opposing private appropriation of outer space doesn’t mean the end of capitalism writ large. Claiming solvency for all capitalism requires them to explain </w:t>
      </w:r>
    </w:p>
    <w:p w14:paraId="6D625E87" w14:textId="77777777" w:rsidR="002741EF" w:rsidRPr="00853EF2" w:rsidRDefault="002741EF" w:rsidP="002741EF">
      <w:pPr>
        <w:pStyle w:val="Heading4"/>
        <w:rPr>
          <w:strike/>
        </w:rPr>
      </w:pPr>
    </w:p>
    <w:p w14:paraId="71D144FF" w14:textId="77777777" w:rsidR="002741EF" w:rsidRPr="00853EF2" w:rsidRDefault="002741EF" w:rsidP="002741EF">
      <w:pPr>
        <w:pStyle w:val="Heading4"/>
        <w:rPr>
          <w:strike/>
        </w:rPr>
      </w:pPr>
      <w:r w:rsidRPr="00853EF2">
        <w:rPr>
          <w:strike/>
        </w:rPr>
        <w:t xml:space="preserve">We are currently living under capitalism, whether it is good or bad. If appropriation of outer space doesn’t happen, they </w:t>
      </w:r>
      <w:proofErr w:type="gramStart"/>
      <w:r w:rsidRPr="00853EF2">
        <w:rPr>
          <w:strike/>
        </w:rPr>
        <w:t>have to</w:t>
      </w:r>
      <w:proofErr w:type="gramEnd"/>
      <w:r w:rsidRPr="00853EF2">
        <w:rPr>
          <w:strike/>
        </w:rPr>
        <w:t xml:space="preserve"> explain how that somehow will lead to a change to the mode of production sufficient to avoid the impacts of terrestrial capitalism. They don’t advocate for socialism or socialist policies so hold the line </w:t>
      </w:r>
    </w:p>
    <w:p w14:paraId="0450D078" w14:textId="77777777" w:rsidR="002741EF" w:rsidRPr="00853EF2" w:rsidRDefault="002741EF" w:rsidP="002741EF">
      <w:pPr>
        <w:pStyle w:val="Heading4"/>
        <w:rPr>
          <w:rFonts w:cs="Calibri"/>
          <w:strike/>
        </w:rPr>
      </w:pPr>
    </w:p>
    <w:p w14:paraId="2B5A3960" w14:textId="77777777" w:rsidR="002741EF" w:rsidRPr="00853EF2" w:rsidRDefault="002741EF" w:rsidP="002741EF">
      <w:pPr>
        <w:pStyle w:val="Heading3"/>
        <w:rPr>
          <w:strike/>
        </w:rPr>
      </w:pPr>
      <w:r w:rsidRPr="00853EF2">
        <w:rPr>
          <w:strike/>
        </w:rPr>
        <w:lastRenderedPageBreak/>
        <w:t xml:space="preserve">Capitalism </w:t>
      </w:r>
    </w:p>
    <w:p w14:paraId="3F57F10A" w14:textId="77777777" w:rsidR="002741EF" w:rsidRPr="00853EF2" w:rsidRDefault="002741EF" w:rsidP="002741EF">
      <w:pPr>
        <w:pStyle w:val="Heading4"/>
        <w:rPr>
          <w:strike/>
        </w:rPr>
      </w:pPr>
      <w:r w:rsidRPr="00853EF2">
        <w:rPr>
          <w:strike/>
        </w:rPr>
        <w:t xml:space="preserve">Their whole argument is that private companies in space is unjust, but that doesn’t prove appropriation of outer space is unjust. Privatization is inevitable, but private property is a solution to the tragedy of the commons in space. Command F “appropriation” in their doc and it literally shows up only once in any card. Err heavily neg here - companies would be more incentivized to protect and increase the value of their property if there were property rights. Thus, even if private entities are unjust, appropriation is just because it remedies the issue of the commons. </w:t>
      </w:r>
    </w:p>
    <w:p w14:paraId="2BC6EC51" w14:textId="77777777" w:rsidR="002741EF" w:rsidRPr="00C212CF" w:rsidRDefault="002741EF" w:rsidP="002741EF"/>
    <w:p w14:paraId="0964B78C" w14:textId="77777777" w:rsidR="002741EF" w:rsidRDefault="002741EF" w:rsidP="002741EF">
      <w:pPr>
        <w:pStyle w:val="Heading4"/>
        <w:numPr>
          <w:ilvl w:val="0"/>
          <w:numId w:val="13"/>
        </w:numPr>
      </w:pPr>
      <w:r>
        <w:t>Capitalism will expand elsewhere if not in space</w:t>
      </w:r>
    </w:p>
    <w:p w14:paraId="77E21A59" w14:textId="77777777" w:rsidR="002741EF" w:rsidRPr="00E24DDF" w:rsidRDefault="002741EF" w:rsidP="002741EF">
      <w:proofErr w:type="spellStart"/>
      <w:r w:rsidRPr="00F16E58">
        <w:rPr>
          <w:b/>
          <w:bCs/>
          <w:sz w:val="26"/>
          <w:szCs w:val="26"/>
        </w:rPr>
        <w:t>Shamas</w:t>
      </w:r>
      <w:proofErr w:type="spellEnd"/>
      <w:r w:rsidRPr="00F16E58">
        <w:rPr>
          <w:b/>
          <w:bCs/>
          <w:sz w:val="26"/>
          <w:szCs w:val="26"/>
        </w:rPr>
        <w:t xml:space="preserve"> &amp; Holden, 2019</w:t>
      </w:r>
      <w:r>
        <w:t xml:space="preserve">, Victor </w:t>
      </w:r>
      <w:proofErr w:type="spellStart"/>
      <w:r>
        <w:t>Shamas</w:t>
      </w:r>
      <w:proofErr w:type="spellEnd"/>
      <w:r>
        <w:t xml:space="preserve"> &amp;, </w:t>
      </w:r>
      <w:r w:rsidRPr="00E24DDF">
        <w:t>Oslo Metropolitan University, Work Research Institute (AFI), Oslo, Norway</w:t>
      </w:r>
      <w:r>
        <w:t xml:space="preserve">; Thomas Holden, </w:t>
      </w:r>
      <w:r w:rsidRPr="00E24DDF">
        <w:t>Independent scholar, Oslo, Norway</w:t>
      </w:r>
      <w:r>
        <w:t xml:space="preserve">, 2019, Palgrave Communications, </w:t>
      </w:r>
      <w:r w:rsidRPr="00E24DDF">
        <w:t xml:space="preserve">One giant leap for </w:t>
      </w:r>
      <w:proofErr w:type="spellStart"/>
      <w:r w:rsidRPr="00E24DDF">
        <w:t>capitalistkind</w:t>
      </w:r>
      <w:proofErr w:type="spellEnd"/>
      <w:r w:rsidRPr="00E24DDF">
        <w:t>: private enterprise in outer space</w:t>
      </w:r>
      <w:r>
        <w:t xml:space="preserve">, </w:t>
      </w:r>
      <w:r w:rsidRPr="00E24DDF">
        <w:t>https://www.nature.com/articles/s41599-019-0218-9</w:t>
      </w:r>
    </w:p>
    <w:p w14:paraId="3819B3C8" w14:textId="77777777" w:rsidR="002741EF" w:rsidRPr="00D207F8" w:rsidRDefault="002741EF" w:rsidP="002741EF">
      <w:pPr>
        <w:rPr>
          <w:sz w:val="14"/>
        </w:rPr>
      </w:pPr>
      <w:r w:rsidRPr="00D207F8">
        <w:rPr>
          <w:sz w:val="14"/>
        </w:rPr>
        <w:t>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w:t>
      </w:r>
      <w:r w:rsidRPr="00C42262">
        <w:rPr>
          <w:b/>
          <w:bCs/>
          <w:u w:val="single"/>
        </w:rPr>
        <w:t xml:space="preserve">, </w:t>
      </w:r>
      <w:r w:rsidRPr="00D207F8">
        <w:rPr>
          <w:b/>
          <w:bCs/>
          <w:highlight w:val="yellow"/>
          <w:u w:val="single"/>
        </w:rPr>
        <w:t>much of this activity is taking place ‘</w:t>
      </w:r>
      <w:r w:rsidRPr="00D207F8">
        <w:rPr>
          <w:b/>
          <w:bCs/>
          <w:u w:val="single"/>
        </w:rPr>
        <w:t>on the ground'; it is occurrin</w:t>
      </w:r>
      <w:r w:rsidRPr="00D207F8">
        <w:rPr>
          <w:b/>
          <w:bCs/>
          <w:highlight w:val="yellow"/>
          <w:u w:val="single"/>
        </w:rPr>
        <w:t xml:space="preserve">g in the ‘terrestrial economy'. But all that capital would have to find some other </w:t>
      </w:r>
      <w:r w:rsidRPr="00D207F8">
        <w:rPr>
          <w:b/>
          <w:bCs/>
          <w:u w:val="single"/>
        </w:rPr>
        <w:t xml:space="preserve">meaningful or productive </w:t>
      </w:r>
      <w:r w:rsidRPr="00D207F8">
        <w:rPr>
          <w:b/>
          <w:bCs/>
          <w:highlight w:val="yellow"/>
          <w:u w:val="single"/>
        </w:rPr>
        <w:t>outlet were it not for the expansion of capital into space</w:t>
      </w:r>
      <w:r w:rsidRPr="00D207F8">
        <w:rPr>
          <w:sz w:val="14"/>
          <w:highlight w:val="yellow"/>
        </w:rPr>
        <w:t>.</w:t>
      </w:r>
      <w:r w:rsidRPr="00D207F8">
        <w:rPr>
          <w:sz w:val="14"/>
        </w:rPr>
        <w:t xml:space="preserve"> </w:t>
      </w:r>
    </w:p>
    <w:p w14:paraId="4D12C56A" w14:textId="77777777" w:rsidR="002741EF" w:rsidRDefault="002741EF" w:rsidP="002741EF">
      <w:pPr>
        <w:pStyle w:val="Heading4"/>
        <w:numPr>
          <w:ilvl w:val="0"/>
          <w:numId w:val="13"/>
        </w:numPr>
      </w:pPr>
      <w:r>
        <w:t xml:space="preserve">Governments solve the excesses of capitalism in space. </w:t>
      </w:r>
      <w:proofErr w:type="spellStart"/>
      <w:r>
        <w:t>Fernolz</w:t>
      </w:r>
      <w:proofErr w:type="spellEnd"/>
      <w:r>
        <w:t xml:space="preserve"> 19</w:t>
      </w:r>
    </w:p>
    <w:p w14:paraId="642C5177" w14:textId="77777777" w:rsidR="002741EF" w:rsidRDefault="002741EF" w:rsidP="002741EF">
      <w:r>
        <w:t xml:space="preserve">Tim </w:t>
      </w:r>
      <w:proofErr w:type="spellStart"/>
      <w:r>
        <w:t>Fernolz</w:t>
      </w:r>
      <w:proofErr w:type="spellEnd"/>
      <w:r>
        <w:t xml:space="preserve">, 2019, </w:t>
      </w:r>
      <w:r w:rsidRPr="00BB1F80">
        <w:t>How to build a space economy that avoids the mistakes of terrestrial capitalism</w:t>
      </w:r>
      <w:r>
        <w:t xml:space="preserve">, </w:t>
      </w:r>
      <w:r w:rsidRPr="00BB1F80">
        <w:t>https://qz.com/work/1767415/can-nasa-build-a-space-economy-that-leaves-capitalisms-problems-behind/</w:t>
      </w:r>
    </w:p>
    <w:p w14:paraId="133E39E5" w14:textId="77777777" w:rsidR="002741EF" w:rsidRDefault="002741EF" w:rsidP="002741EF">
      <w:pPr>
        <w:rPr>
          <w:b/>
          <w:bCs/>
          <w:u w:val="single"/>
        </w:rPr>
      </w:pPr>
      <w:r w:rsidRPr="00DC7BE0">
        <w:rPr>
          <w:sz w:val="12"/>
        </w:rPr>
        <w:t xml:space="preserve">The good news is that </w:t>
      </w:r>
      <w:r w:rsidRPr="00DC7BE0">
        <w:rPr>
          <w:b/>
          <w:bCs/>
          <w:highlight w:val="yellow"/>
          <w:u w:val="single"/>
        </w:rPr>
        <w:t>we aren’t close to a worl</w:t>
      </w:r>
      <w:r w:rsidRPr="00925F36">
        <w:rPr>
          <w:b/>
          <w:bCs/>
          <w:u w:val="single"/>
        </w:rPr>
        <w:t xml:space="preserve">d like the one depicted in the movie Elysium, </w:t>
      </w:r>
      <w:r w:rsidRPr="00DC7BE0">
        <w:rPr>
          <w:b/>
          <w:bCs/>
          <w:highlight w:val="yellow"/>
          <w:u w:val="single"/>
        </w:rPr>
        <w:t>where the ultra-wealthy repair to space and leave the rest of us behind. Our public and private interests will be far more intertwined</w:t>
      </w:r>
      <w:r w:rsidRPr="00DC7BE0">
        <w:rPr>
          <w:sz w:val="12"/>
        </w:rPr>
        <w:t>, in part because governments have designed it that way</w:t>
      </w:r>
      <w:r w:rsidRPr="00DC7BE0">
        <w:rPr>
          <w:sz w:val="12"/>
          <w:highlight w:val="yellow"/>
        </w:rPr>
        <w:t xml:space="preserve">. </w:t>
      </w:r>
      <w:r w:rsidRPr="00DC7BE0">
        <w:rPr>
          <w:b/>
          <w:bCs/>
          <w:highlight w:val="yellow"/>
          <w:u w:val="single"/>
        </w:rPr>
        <w:t>Most of the major space agencies are compelled by law in their home countries to support private economic activity,</w:t>
      </w:r>
      <w:r w:rsidRPr="00925F36">
        <w:rPr>
          <w:b/>
          <w:bCs/>
          <w:u w:val="single"/>
        </w:rPr>
        <w:t xml:space="preserve"> which means for example that </w:t>
      </w:r>
      <w:r w:rsidRPr="00DC7BE0">
        <w:rPr>
          <w:b/>
          <w:bCs/>
          <w:u w:val="single"/>
        </w:rPr>
        <w:t xml:space="preserve">NASA, by law, views the success of US companies in space as part of its mission, and not a distraction or a threat. </w:t>
      </w:r>
      <w:r w:rsidRPr="00DC7BE0">
        <w:rPr>
          <w:sz w:val="12"/>
        </w:rPr>
        <w:t xml:space="preserve">The reality is that </w:t>
      </w:r>
      <w:r w:rsidRPr="00925F36">
        <w:rPr>
          <w:b/>
          <w:bCs/>
          <w:u w:val="single"/>
        </w:rPr>
        <w:t xml:space="preserve">public space agencies, particularly </w:t>
      </w:r>
      <w:r w:rsidRPr="00DC7BE0">
        <w:rPr>
          <w:b/>
          <w:bCs/>
          <w:highlight w:val="yellow"/>
          <w:u w:val="single"/>
        </w:rPr>
        <w:t>NASA</w:t>
      </w:r>
      <w:r w:rsidRPr="00925F36">
        <w:rPr>
          <w:b/>
          <w:bCs/>
          <w:u w:val="single"/>
        </w:rPr>
        <w:t xml:space="preserve"> in the United States</w:t>
      </w:r>
      <w:r w:rsidRPr="00DC7BE0">
        <w:rPr>
          <w:b/>
          <w:bCs/>
          <w:highlight w:val="yellow"/>
          <w:u w:val="single"/>
        </w:rPr>
        <w:t>, remain the largest spenders in space and control the conditions for private organizations acting in orbit</w:t>
      </w:r>
      <w:r w:rsidRPr="00925F36">
        <w:rPr>
          <w:b/>
          <w:bCs/>
          <w:u w:val="single"/>
        </w:rPr>
        <w:t>. Their challenge—and opportunity—is to manage the transition to a new, multi-stakeholder world in orbit by successfully subsidizing new initiatives without letting the benefits escape the public at large</w:t>
      </w:r>
      <w:r w:rsidRPr="00DC7BE0">
        <w:rPr>
          <w:b/>
          <w:bCs/>
          <w:highlight w:val="yellow"/>
          <w:u w:val="single"/>
        </w:rPr>
        <w:t>. Much of the work of establishing our space economy is prosaically earthly: Competition policy, labor rights, and corporate taxation</w:t>
      </w:r>
      <w:r w:rsidRPr="00925F36">
        <w:rPr>
          <w:b/>
          <w:bCs/>
          <w:u w:val="single"/>
        </w:rPr>
        <w:t>. But with critiques of capitalism’s distributional failures at the center of public discourse, there are also sweeping challenges to address: Namely, can the orbital economy be structured better than its terrestrial analogue?</w:t>
      </w:r>
    </w:p>
    <w:p w14:paraId="553FBCBD" w14:textId="77777777" w:rsidR="002741EF" w:rsidRPr="00E8332D" w:rsidRDefault="002741EF" w:rsidP="002741EF">
      <w:pPr>
        <w:pStyle w:val="Heading4"/>
        <w:numPr>
          <w:ilvl w:val="0"/>
          <w:numId w:val="13"/>
        </w:numPr>
        <w:rPr>
          <w:rFonts w:cs="Calibri"/>
        </w:rPr>
      </w:pPr>
      <w:r>
        <w:rPr>
          <w:rFonts w:cs="Calibri"/>
        </w:rPr>
        <w:lastRenderedPageBreak/>
        <w:t>Private entities working with governments resolves the link and better address the symptoms of capitalism by collaborating to solve climate change.</w:t>
      </w:r>
    </w:p>
    <w:p w14:paraId="0938817F" w14:textId="77777777" w:rsidR="002741EF" w:rsidRPr="00E8332D" w:rsidRDefault="002741EF" w:rsidP="002741EF">
      <w:proofErr w:type="spellStart"/>
      <w:r w:rsidRPr="00E8332D">
        <w:t>Maanas</w:t>
      </w:r>
      <w:proofErr w:type="spellEnd"/>
      <w:r w:rsidRPr="00E8332D">
        <w:t xml:space="preserve"> </w:t>
      </w:r>
      <w:r w:rsidRPr="001B5522">
        <w:rPr>
          <w:b/>
          <w:bCs/>
          <w:sz w:val="26"/>
          <w:szCs w:val="26"/>
        </w:rPr>
        <w:t>Sharma, 21</w:t>
      </w:r>
      <w:r w:rsidRPr="00E8332D">
        <w:t xml:space="preserve"> - ("The Space Review: The privatized frontier: the ethical implications and role of private companies in space exploration," No Publication, 9-7-2021, 12-6-2021https://www.thespacereview.com/article/4238/1)//AW</w:t>
      </w:r>
    </w:p>
    <w:p w14:paraId="78238D4F" w14:textId="77777777" w:rsidR="00853EF2" w:rsidRDefault="002741EF" w:rsidP="002741EF">
      <w:pPr>
        <w:rPr>
          <w:sz w:val="12"/>
        </w:rPr>
      </w:pPr>
      <w:r w:rsidRPr="00E8332D">
        <w:rPr>
          <w:sz w:val="12"/>
        </w:rPr>
        <w:t xml:space="preserve">In recent years, </w:t>
      </w:r>
      <w:r w:rsidRPr="001B5522">
        <w:rPr>
          <w:highlight w:val="yellow"/>
          <w:u w:val="single"/>
        </w:rPr>
        <w:t>private</w:t>
      </w:r>
      <w:r w:rsidRPr="00E8332D">
        <w:rPr>
          <w:u w:val="single"/>
        </w:rPr>
        <w:t xml:space="preserve"> companies</w:t>
      </w:r>
      <w:r w:rsidRPr="00E8332D">
        <w:rPr>
          <w:sz w:val="12"/>
        </w:rPr>
        <w:t xml:space="preserve"> have taken on a larger role in the space exploration system. With lower costs and faster production times, they have </w:t>
      </w:r>
      <w:r w:rsidRPr="001B5522">
        <w:rPr>
          <w:highlight w:val="yellow"/>
          <w:u w:val="single"/>
        </w:rPr>
        <w:t>displace</w:t>
      </w:r>
      <w:r w:rsidRPr="001B5522">
        <w:rPr>
          <w:sz w:val="12"/>
          <w:highlight w:val="yellow"/>
        </w:rPr>
        <w:t>d</w:t>
      </w:r>
      <w:r w:rsidRPr="00E8332D">
        <w:rPr>
          <w:sz w:val="12"/>
        </w:rPr>
        <w:t xml:space="preserve"> some functions of </w:t>
      </w:r>
      <w:r w:rsidRPr="001B5522">
        <w:rPr>
          <w:highlight w:val="yellow"/>
          <w:u w:val="single"/>
        </w:rPr>
        <w:t>government space agencies</w:t>
      </w:r>
      <w:r w:rsidRPr="00E8332D">
        <w:rPr>
          <w:u w:val="single"/>
        </w:rPr>
        <w:t xml:space="preserve">. </w:t>
      </w:r>
      <w:r w:rsidRPr="00E8332D">
        <w:rPr>
          <w:sz w:val="12"/>
        </w:rPr>
        <w:t xml:space="preserve">Though many have levied criticism against privatized space exploration, it also allows room for more altruistic actions by government space agencies and the benefits from increased space </w:t>
      </w:r>
      <w:proofErr w:type="gramStart"/>
      <w:r w:rsidRPr="00E8332D">
        <w:rPr>
          <w:sz w:val="12"/>
        </w:rPr>
        <w:t>exploration as a whole</w:t>
      </w:r>
      <w:proofErr w:type="gramEnd"/>
      <w:r w:rsidRPr="00E8332D">
        <w:rPr>
          <w:sz w:val="12"/>
        </w:rPr>
        <w:t xml:space="preserve">. Thus, we should encourage this development, as the process is net ethical in the end. Especially if performed in conjunction with adequate government action on the topic, </w:t>
      </w:r>
      <w:r w:rsidRPr="001B5522">
        <w:rPr>
          <w:highlight w:val="yellow"/>
          <w:u w:val="single"/>
        </w:rPr>
        <w:t>private space exploration can overcome</w:t>
      </w:r>
      <w:r w:rsidRPr="00E8332D">
        <w:rPr>
          <w:sz w:val="12"/>
        </w:rPr>
        <w:t xml:space="preserve"> possible shortcomings in its risky and </w:t>
      </w:r>
      <w:r w:rsidRPr="001B5522">
        <w:rPr>
          <w:highlight w:val="yellow"/>
          <w:u w:val="single"/>
        </w:rPr>
        <w:t>capitalistic</w:t>
      </w:r>
      <w:r w:rsidRPr="00E8332D">
        <w:rPr>
          <w:u w:val="single"/>
        </w:rPr>
        <w:t xml:space="preserve"> </w:t>
      </w:r>
      <w:r w:rsidRPr="001B5522">
        <w:rPr>
          <w:highlight w:val="yellow"/>
          <w:u w:val="single"/>
        </w:rPr>
        <w:t>nature</w:t>
      </w:r>
      <w:r w:rsidRPr="00E8332D">
        <w:rPr>
          <w:sz w:val="12"/>
        </w:rPr>
        <w:t xml:space="preserve"> and ensure a positive contribution to the </w:t>
      </w:r>
      <w:proofErr w:type="gramStart"/>
      <w:r w:rsidRPr="00E8332D">
        <w:rPr>
          <w:sz w:val="12"/>
        </w:rPr>
        <w:t>general public</w:t>
      </w:r>
      <w:proofErr w:type="gramEnd"/>
      <w:r w:rsidRPr="00E8332D">
        <w:rPr>
          <w:sz w:val="12"/>
        </w:rPr>
        <w:t xml:space="preserve"> on Earth. Critics contend that companies must answer to their shareholders and justify their profits. This contributes to a larger overall psyche that prioritizes cost and speed above all else, resulting in significantly increased risks The implications of commercial space exploration have been thrust into the limelight with the successes and failures of billionaire Elon Musk’s company SpaceX. While </w:t>
      </w:r>
      <w:r w:rsidRPr="001B5522">
        <w:rPr>
          <w:highlight w:val="yellow"/>
          <w:u w:val="single"/>
        </w:rPr>
        <w:t>private companies are not new</w:t>
      </w:r>
      <w:r w:rsidRPr="00E8332D">
        <w:rPr>
          <w:u w:val="single"/>
        </w:rPr>
        <w:t xml:space="preserve"> to space exploration</w:t>
      </w:r>
      <w:r w:rsidRPr="00E8332D">
        <w:rPr>
          <w:sz w:val="12"/>
        </w:rPr>
        <w:t xml:space="preserve">, their prominence in American space exploration efforts has increased rapidly in recent years, fueled by technological innovations, reductions in cost, and readily available funding from government and private sources.[1] In May 2020, SpaceX brought American astronauts to space from American soil for the first time in almost 10 years.[2] Recognizing the greatly reduced costs of space exploration in private companies, </w:t>
      </w:r>
      <w:r w:rsidRPr="001B5522">
        <w:rPr>
          <w:highlight w:val="yellow"/>
          <w:u w:val="single"/>
        </w:rPr>
        <w:t>NASA’s budget has shifted</w:t>
      </w:r>
      <w:r w:rsidRPr="00E8332D">
        <w:rPr>
          <w:u w:val="single"/>
        </w:rPr>
        <w:t xml:space="preserve"> to significantly relying on private companies.</w:t>
      </w:r>
      <w:r w:rsidRPr="00E8332D">
        <w:rPr>
          <w:sz w:val="12"/>
        </w:rPr>
        <w:t xml:space="preserve">[3]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 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w:t>
      </w:r>
      <w:r w:rsidRPr="001B5522">
        <w:rPr>
          <w:highlight w:val="yellow"/>
          <w:u w:val="single"/>
        </w:rPr>
        <w:t>increase in mishaps is</w:t>
      </w:r>
      <w:r w:rsidRPr="00E8332D">
        <w:rPr>
          <w:u w:val="single"/>
        </w:rPr>
        <w:t xml:space="preserve"> largely </w:t>
      </w:r>
      <w:r w:rsidRPr="001B5522">
        <w:rPr>
          <w:highlight w:val="yellow"/>
          <w:u w:val="single"/>
        </w:rPr>
        <w:t>overstated</w:t>
      </w:r>
      <w:r w:rsidRPr="00E8332D">
        <w:rPr>
          <w:sz w:val="12"/>
        </w:rPr>
        <w:t xml:space="preserve">. Companies recognize the need for safety aboard their expeditions themselves.[5] After all, the </w:t>
      </w:r>
      <w:r w:rsidRPr="001B5522">
        <w:rPr>
          <w:highlight w:val="yellow"/>
          <w:u w:val="single"/>
        </w:rPr>
        <w:t>potential</w:t>
      </w:r>
      <w:r w:rsidRPr="00E8332D">
        <w:rPr>
          <w:u w:val="single"/>
        </w:rPr>
        <w:t xml:space="preserve"> </w:t>
      </w:r>
      <w:r w:rsidRPr="001B5522">
        <w:rPr>
          <w:highlight w:val="yellow"/>
          <w:u w:val="single"/>
        </w:rPr>
        <w:t>backlash</w:t>
      </w:r>
      <w:r w:rsidRPr="00E8332D">
        <w:rPr>
          <w:u w:val="single"/>
        </w:rPr>
        <w:t xml:space="preserve"> from a mishap </w:t>
      </w:r>
      <w:r w:rsidRPr="001B5522">
        <w:rPr>
          <w:highlight w:val="yellow"/>
          <w:u w:val="single"/>
        </w:rPr>
        <w:t xml:space="preserve">could destroy </w:t>
      </w:r>
      <w:r w:rsidRPr="001B5522">
        <w:rPr>
          <w:u w:val="single"/>
        </w:rPr>
        <w:t xml:space="preserve">the </w:t>
      </w:r>
      <w:r w:rsidRPr="001B5522">
        <w:rPr>
          <w:highlight w:val="yellow"/>
          <w:u w:val="single"/>
        </w:rPr>
        <w:t>company’s reputation</w:t>
      </w:r>
      <w:r w:rsidRPr="00E8332D">
        <w:rPr>
          <w:sz w:val="12"/>
        </w:rPr>
        <w:t xml:space="preserve"> and significantly harm their prospects. According to Dr. Nayef Al-</w:t>
      </w:r>
      <w:proofErr w:type="spellStart"/>
      <w:r w:rsidRPr="00E8332D">
        <w:rPr>
          <w:sz w:val="12"/>
        </w:rPr>
        <w:t>Rodhan</w:t>
      </w:r>
      <w:proofErr w:type="spellEnd"/>
      <w:r w:rsidRPr="00E8332D">
        <w:rPr>
          <w:sz w:val="12"/>
        </w:rPr>
        <w:t xml:space="preserve">, Head of the Geneva Centre for Security Policy’s Geopolitics and Global Futures </w:t>
      </w:r>
      <w:proofErr w:type="spellStart"/>
      <w:r w:rsidRPr="00E8332D">
        <w:rPr>
          <w:sz w:val="12"/>
        </w:rPr>
        <w:t>Programme</w:t>
      </w:r>
      <w:proofErr w:type="spellEnd"/>
      <w:r w:rsidRPr="00E8332D">
        <w:rPr>
          <w:sz w:val="12"/>
        </w:rPr>
        <w:t xml:space="preserve">, “because there were no alternatives to government space programs, accidents were seen to some degree as par for the course… </w:t>
      </w:r>
      <w:r w:rsidRPr="001B5522">
        <w:rPr>
          <w:highlight w:val="yellow"/>
          <w:u w:val="single"/>
        </w:rPr>
        <w:t>By comparison,</w:t>
      </w:r>
      <w:r w:rsidRPr="001B5522">
        <w:rPr>
          <w:u w:val="single"/>
        </w:rPr>
        <w:t xml:space="preserve"> </w:t>
      </w:r>
      <w:r w:rsidRPr="001B5522">
        <w:rPr>
          <w:highlight w:val="yellow"/>
          <w:u w:val="single"/>
        </w:rPr>
        <w:t>private companies</w:t>
      </w:r>
      <w:r w:rsidRPr="00E8332D">
        <w:rPr>
          <w:sz w:val="12"/>
        </w:rPr>
        <w:t xml:space="preserve"> </w:t>
      </w:r>
      <w:proofErr w:type="gramStart"/>
      <w:r w:rsidRPr="00E8332D">
        <w:rPr>
          <w:sz w:val="12"/>
        </w:rPr>
        <w:t xml:space="preserve">actually </w:t>
      </w:r>
      <w:r w:rsidRPr="001B5522">
        <w:rPr>
          <w:highlight w:val="yellow"/>
          <w:u w:val="single"/>
        </w:rPr>
        <w:t>have</w:t>
      </w:r>
      <w:proofErr w:type="gramEnd"/>
      <w:r w:rsidRPr="001B5522">
        <w:rPr>
          <w:highlight w:val="yellow"/>
          <w:u w:val="single"/>
        </w:rPr>
        <w:t xml:space="preserve"> a far more difficult </w:t>
      </w:r>
      <w:r w:rsidRPr="001B5522">
        <w:rPr>
          <w:u w:val="single"/>
        </w:rPr>
        <w:t xml:space="preserve">set of </w:t>
      </w:r>
      <w:r w:rsidRPr="001B5522">
        <w:rPr>
          <w:highlight w:val="yellow"/>
          <w:u w:val="single"/>
        </w:rPr>
        <w:t xml:space="preserve">issues to face in </w:t>
      </w:r>
      <w:r w:rsidRPr="001B5522">
        <w:rPr>
          <w:u w:val="single"/>
        </w:rPr>
        <w:t xml:space="preserve">the case of a </w:t>
      </w:r>
      <w:r w:rsidRPr="001B5522">
        <w:rPr>
          <w:highlight w:val="yellow"/>
          <w:u w:val="single"/>
        </w:rPr>
        <w:t>mishap</w:t>
      </w:r>
      <w:r w:rsidRPr="00E8332D">
        <w:rPr>
          <w:u w:val="single"/>
        </w:rPr>
        <w:t>.</w:t>
      </w:r>
      <w:r w:rsidRPr="00E8332D">
        <w:rPr>
          <w:sz w:val="12"/>
        </w:rPr>
        <w:t xml:space="preserve"> In a </w:t>
      </w:r>
      <w:proofErr w:type="gramStart"/>
      <w:r w:rsidRPr="00E8332D">
        <w:rPr>
          <w:sz w:val="12"/>
        </w:rPr>
        <w:t>worst case</w:t>
      </w:r>
      <w:proofErr w:type="gramEnd"/>
      <w:r w:rsidRPr="00E8332D">
        <w:rPr>
          <w:sz w:val="12"/>
        </w:rPr>
        <w:t xml:space="preserve"> scenario, a private company could make an easy scapegoat.” [6] 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w:t>
      </w:r>
      <w:proofErr w:type="spellStart"/>
      <w:r w:rsidRPr="00E8332D">
        <w:rPr>
          <w:sz w:val="12"/>
        </w:rPr>
        <w:t>dearMoon</w:t>
      </w:r>
      <w:proofErr w:type="spellEnd"/>
      <w:r w:rsidRPr="00E8332D">
        <w:rPr>
          <w:sz w:val="12"/>
        </w:rPr>
        <w:t xml:space="preserve">,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 However, others contend that just because </w:t>
      </w:r>
      <w:r w:rsidRPr="001B5522">
        <w:rPr>
          <w:highlight w:val="yellow"/>
          <w:u w:val="single"/>
        </w:rPr>
        <w:t>private space exploration</w:t>
      </w:r>
      <w:r w:rsidRPr="00E8332D">
        <w:rPr>
          <w:sz w:val="12"/>
        </w:rPr>
        <w:t xml:space="preserve"> </w:t>
      </w:r>
    </w:p>
    <w:p w14:paraId="692FA056" w14:textId="77777777" w:rsidR="00853EF2" w:rsidRDefault="00853EF2" w:rsidP="002741EF">
      <w:pPr>
        <w:rPr>
          <w:sz w:val="12"/>
        </w:rPr>
      </w:pPr>
    </w:p>
    <w:p w14:paraId="665810A6" w14:textId="77777777" w:rsidR="00853EF2" w:rsidRPr="00853EF2" w:rsidRDefault="00853EF2" w:rsidP="002741EF">
      <w:pPr>
        <w:rPr>
          <w:strike/>
          <w:sz w:val="12"/>
        </w:rPr>
      </w:pPr>
    </w:p>
    <w:p w14:paraId="57CC88A7" w14:textId="6326E625" w:rsidR="002741EF" w:rsidRPr="00853EF2" w:rsidRDefault="002741EF" w:rsidP="002741EF">
      <w:pPr>
        <w:rPr>
          <w:strike/>
          <w:u w:val="single"/>
        </w:rPr>
      </w:pPr>
      <w:r w:rsidRPr="00853EF2">
        <w:rPr>
          <w:strike/>
          <w:sz w:val="12"/>
        </w:rPr>
        <w:t xml:space="preserve">has some capitalist elements, it </w:t>
      </w:r>
      <w:r w:rsidRPr="00853EF2">
        <w:rPr>
          <w:strike/>
          <w:highlight w:val="yellow"/>
          <w:u w:val="single"/>
        </w:rPr>
        <w:t>is by no means an embodiment of unrestricted capitalism.</w:t>
      </w:r>
      <w:r w:rsidRPr="00853EF2">
        <w:rPr>
          <w:strike/>
          <w:sz w:val="12"/>
        </w:rPr>
        <w:t xml:space="preserve"> A healthy balance of restricted capitalism—for example, private space </w:t>
      </w:r>
      <w:r w:rsidRPr="00853EF2">
        <w:rPr>
          <w:strike/>
          <w:highlight w:val="yellow"/>
          <w:u w:val="single"/>
        </w:rPr>
        <w:t>companies work</w:t>
      </w:r>
      <w:r w:rsidRPr="00853EF2">
        <w:rPr>
          <w:strike/>
          <w:sz w:val="12"/>
        </w:rPr>
        <w:t xml:space="preserve">ing through contracts </w:t>
      </w:r>
      <w:r w:rsidRPr="00853EF2">
        <w:rPr>
          <w:strike/>
          <w:highlight w:val="yellow"/>
          <w:u w:val="single"/>
        </w:rPr>
        <w:t>with</w:t>
      </w:r>
      <w:r w:rsidRPr="00853EF2">
        <w:rPr>
          <w:strike/>
          <w:u w:val="single"/>
        </w:rPr>
        <w:t xml:space="preserve"> </w:t>
      </w:r>
      <w:r w:rsidRPr="00853EF2">
        <w:rPr>
          <w:strike/>
          <w:highlight w:val="yellow"/>
          <w:u w:val="single"/>
        </w:rPr>
        <w:t>government agencies</w:t>
      </w:r>
      <w:r w:rsidRPr="00853EF2">
        <w:rPr>
          <w:strike/>
          <w:sz w:val="12"/>
        </w:rPr>
        <w:t xml:space="preserve">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 </w:t>
      </w:r>
      <w:proofErr w:type="spellStart"/>
      <w:r w:rsidRPr="00853EF2">
        <w:rPr>
          <w:strike/>
          <w:sz w:val="12"/>
        </w:rPr>
        <w:t>hough</w:t>
      </w:r>
      <w:proofErr w:type="spellEnd"/>
      <w:r w:rsidRPr="00853EF2">
        <w:rPr>
          <w:strike/>
          <w:sz w:val="12"/>
        </w:rPr>
        <w:t xml:space="preserve"> there is no one set way governments will interact with companies, the consensus is that they must radically reimagine their main purpose as the role of private space exploration continues to grow. Another key matter to note is </w:t>
      </w:r>
      <w:r w:rsidRPr="00853EF2">
        <w:rPr>
          <w:strike/>
          <w:u w:val="single"/>
        </w:rPr>
        <w:t>restricted capitalism in space “could also be our salvation</w:t>
      </w:r>
      <w:proofErr w:type="gramStart"/>
      <w:r w:rsidRPr="00853EF2">
        <w:rPr>
          <w:strike/>
          <w:u w:val="single"/>
        </w:rPr>
        <w:t>.</w:t>
      </w:r>
      <w:r w:rsidRPr="00853EF2">
        <w:rPr>
          <w:strike/>
          <w:sz w:val="12"/>
        </w:rPr>
        <w:t>”[</w:t>
      </w:r>
      <w:proofErr w:type="gramEnd"/>
      <w:r w:rsidRPr="00853EF2">
        <w:rPr>
          <w:strike/>
          <w:sz w:val="12"/>
        </w:rPr>
        <w:t xml:space="preserve">11] Private space exploration could reap increased access to resources and other benefits that can be used to solve the very problems on Earth that critics of capitalism identify. Since </w:t>
      </w:r>
      <w:r w:rsidRPr="00853EF2">
        <w:rPr>
          <w:strike/>
          <w:highlight w:val="yellow"/>
          <w:u w:val="single"/>
        </w:rPr>
        <w:t>government</w:t>
      </w:r>
      <w:r w:rsidRPr="00853EF2">
        <w:rPr>
          <w:strike/>
          <w:u w:val="single"/>
        </w:rPr>
        <w:t xml:space="preserve">s </w:t>
      </w:r>
      <w:r w:rsidRPr="00853EF2">
        <w:rPr>
          <w:strike/>
          <w:highlight w:val="yellow"/>
          <w:u w:val="single"/>
        </w:rPr>
        <w:t>offset</w:t>
      </w:r>
      <w:r w:rsidRPr="00853EF2">
        <w:rPr>
          <w:strike/>
          <w:sz w:val="12"/>
        </w:rPr>
        <w:t xml:space="preserve"> some of their </w:t>
      </w:r>
      <w:r w:rsidRPr="00853EF2">
        <w:rPr>
          <w:strike/>
          <w:highlight w:val="yellow"/>
          <w:u w:val="single"/>
        </w:rPr>
        <w:t>projects</w:t>
      </w:r>
      <w:r w:rsidRPr="00853EF2">
        <w:rPr>
          <w:strike/>
          <w:sz w:val="12"/>
        </w:rPr>
        <w:t xml:space="preserve"> to private companies, government agencies </w:t>
      </w:r>
      <w:r w:rsidRPr="00853EF2">
        <w:rPr>
          <w:strike/>
          <w:highlight w:val="yellow"/>
          <w:u w:val="single"/>
        </w:rPr>
        <w:t>can focus on altruistic projects</w:t>
      </w:r>
      <w:r w:rsidRPr="00853EF2">
        <w:rPr>
          <w:strike/>
          <w:sz w:val="12"/>
        </w:rPr>
        <w:t xml:space="preserve">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 Indeed, this idea is a particularly powerful one when considering the ideal future of private companies in space exploration. Though there is no one set way </w:t>
      </w:r>
      <w:r w:rsidRPr="00853EF2">
        <w:rPr>
          <w:strike/>
          <w:u w:val="single"/>
        </w:rPr>
        <w:t>governments</w:t>
      </w:r>
      <w:r w:rsidRPr="00853EF2">
        <w:rPr>
          <w:strike/>
          <w:sz w:val="12"/>
        </w:rPr>
        <w:t xml:space="preserve"> will interact with companies, the consensus is that they </w:t>
      </w:r>
      <w:r w:rsidRPr="00853EF2">
        <w:rPr>
          <w:strike/>
          <w:u w:val="single"/>
        </w:rPr>
        <w:t>must radically reimagine their main purpose as the role of private space exploration continues to grow.</w:t>
      </w:r>
      <w:r w:rsidRPr="00853EF2">
        <w:rPr>
          <w:strike/>
          <w:sz w:val="12"/>
        </w:rPr>
        <w:t xml:space="preserve"> As governments utilize services from private space companies, “[</w:t>
      </w:r>
      <w:proofErr w:type="spellStart"/>
      <w:r w:rsidRPr="00853EF2">
        <w:rPr>
          <w:strike/>
          <w:sz w:val="12"/>
        </w:rPr>
        <w:t>i</w:t>
      </w:r>
      <w:proofErr w:type="spellEnd"/>
      <w:r w:rsidRPr="00853EF2">
        <w:rPr>
          <w:strike/>
          <w:sz w:val="12"/>
        </w:rPr>
        <w:t>]</w:t>
      </w:r>
      <w:proofErr w:type="spellStart"/>
      <w:r w:rsidRPr="00853EF2">
        <w:rPr>
          <w:strike/>
          <w:sz w:val="12"/>
        </w:rPr>
        <w:t>nstead</w:t>
      </w:r>
      <w:proofErr w:type="spellEnd"/>
      <w:r w:rsidRPr="00853EF2">
        <w:rPr>
          <w:strike/>
          <w:sz w:val="12"/>
        </w:rPr>
        <w:t xml:space="preserve"> of being bogged down by the routine application of old research, </w:t>
      </w:r>
      <w:r w:rsidRPr="00853EF2">
        <w:rPr>
          <w:strike/>
          <w:highlight w:val="yellow"/>
          <w:u w:val="single"/>
        </w:rPr>
        <w:t>NASA</w:t>
      </w:r>
      <w:r w:rsidRPr="00853EF2">
        <w:rPr>
          <w:strike/>
          <w:u w:val="single"/>
        </w:rPr>
        <w:t xml:space="preserve"> </w:t>
      </w:r>
      <w:r w:rsidRPr="00853EF2">
        <w:rPr>
          <w:strike/>
          <w:highlight w:val="yellow"/>
          <w:u w:val="single"/>
        </w:rPr>
        <w:t>can prioritize</w:t>
      </w:r>
      <w:r w:rsidRPr="00853EF2">
        <w:rPr>
          <w:strike/>
          <w:u w:val="single"/>
        </w:rPr>
        <w:t xml:space="preserve"> their </w:t>
      </w:r>
      <w:r w:rsidRPr="00853EF2">
        <w:rPr>
          <w:strike/>
          <w:highlight w:val="yellow"/>
          <w:u w:val="single"/>
        </w:rPr>
        <w:t>limited budget to work more on research of</w:t>
      </w:r>
      <w:r w:rsidRPr="00853EF2">
        <w:rPr>
          <w:strike/>
          <w:u w:val="single"/>
        </w:rPr>
        <w:t xml:space="preserve"> other </w:t>
      </w:r>
      <w:r w:rsidRPr="00853EF2">
        <w:rPr>
          <w:strike/>
          <w:highlight w:val="yellow"/>
          <w:u w:val="single"/>
        </w:rPr>
        <w:t xml:space="preserve">unknowns and development of </w:t>
      </w:r>
      <w:r w:rsidRPr="00853EF2">
        <w:rPr>
          <w:strike/>
          <w:highlight w:val="yellow"/>
          <w:u w:val="single"/>
        </w:rPr>
        <w:lastRenderedPageBreak/>
        <w:t>new long-term space travel technologies</w:t>
      </w:r>
      <w:proofErr w:type="gramStart"/>
      <w:r w:rsidRPr="00853EF2">
        <w:rPr>
          <w:strike/>
          <w:highlight w:val="yellow"/>
          <w:u w:val="single"/>
        </w:rPr>
        <w:t>.</w:t>
      </w:r>
      <w:r w:rsidRPr="00853EF2">
        <w:rPr>
          <w:strike/>
          <w:sz w:val="12"/>
          <w:highlight w:val="yellow"/>
        </w:rPr>
        <w:t>”[</w:t>
      </w:r>
      <w:proofErr w:type="gramEnd"/>
      <w:r w:rsidRPr="00853EF2">
        <w:rPr>
          <w:strike/>
          <w:sz w:val="12"/>
        </w:rPr>
        <w:t>13] According to the Council on Foreign Relations, such technologies have far-reaching benefits on Earth as well. Past developments obviously include communications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853EF2">
        <w:rPr>
          <w:strike/>
          <w:sz w:val="12"/>
        </w:rPr>
        <w:t>ousehold</w:t>
      </w:r>
      <w:proofErr w:type="spellEnd"/>
      <w:r w:rsidRPr="00853EF2">
        <w:rPr>
          <w:strike/>
          <w:sz w:val="12"/>
        </w:rPr>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w:t>
      </w:r>
      <w:r w:rsidRPr="00853EF2">
        <w:rPr>
          <w:strike/>
          <w:highlight w:val="yellow"/>
          <w:u w:val="single"/>
        </w:rPr>
        <w:t xml:space="preserve">it is net ethical to prioritize </w:t>
      </w:r>
      <w:r w:rsidRPr="00853EF2">
        <w:rPr>
          <w:strike/>
          <w:u w:val="single"/>
        </w:rPr>
        <w:t xml:space="preserve">these </w:t>
      </w:r>
      <w:r w:rsidRPr="00853EF2">
        <w:rPr>
          <w:strike/>
          <w:highlight w:val="yellow"/>
          <w:u w:val="single"/>
        </w:rPr>
        <w:t>benefits.</w:t>
      </w:r>
    </w:p>
    <w:p w14:paraId="5CA34C41" w14:textId="77777777" w:rsidR="002741EF" w:rsidRPr="00853EF2" w:rsidRDefault="002741EF" w:rsidP="002741EF">
      <w:pPr>
        <w:pStyle w:val="Heading4"/>
        <w:numPr>
          <w:ilvl w:val="0"/>
          <w:numId w:val="13"/>
        </w:numPr>
        <w:rPr>
          <w:strike/>
        </w:rPr>
      </w:pPr>
      <w:r w:rsidRPr="00853EF2">
        <w:rPr>
          <w:strike/>
        </w:rPr>
        <w:t>Asteroid mining makes post-scarcity possible. Elvis 2021</w:t>
      </w:r>
    </w:p>
    <w:p w14:paraId="7FB12E6E" w14:textId="77777777" w:rsidR="002741EF" w:rsidRPr="00853EF2" w:rsidRDefault="002741EF" w:rsidP="002741EF">
      <w:pPr>
        <w:rPr>
          <w:strike/>
        </w:rPr>
      </w:pPr>
      <w:r w:rsidRPr="00853EF2">
        <w:rPr>
          <w:strike/>
        </w:rPr>
        <w:t xml:space="preserve">Elvis, July 19, 2021, Martin </w:t>
      </w:r>
      <w:proofErr w:type="spellStart"/>
      <w:r w:rsidRPr="00853EF2">
        <w:rPr>
          <w:strike/>
        </w:rPr>
        <w:t>Elvisis</w:t>
      </w:r>
      <w:proofErr w:type="spellEnd"/>
      <w:r w:rsidRPr="00853EF2">
        <w:rPr>
          <w:strike/>
        </w:rPr>
        <w:t xml:space="preserve"> a senior astrophysicist at the Center for Astrophysics | Harvard &amp; Smithsonian. He is the author of Asteroids: How Love, Fear, and Greed Will Determine Our Future in Space (2021), Riches in space: Asteroids could pay for so much space exploration, </w:t>
      </w:r>
      <w:hyperlink r:id="rId33" w:history="1">
        <w:r w:rsidRPr="00853EF2">
          <w:rPr>
            <w:rStyle w:val="Hyperlink"/>
            <w:strike/>
          </w:rPr>
          <w:t>https://aeon.co/essays/asteroid-mining-could-pay-for-space-exploration-and-adventure</w:t>
        </w:r>
      </w:hyperlink>
    </w:p>
    <w:p w14:paraId="4B4F237A" w14:textId="77777777" w:rsidR="002741EF" w:rsidRPr="00853EF2" w:rsidRDefault="002741EF" w:rsidP="002741EF">
      <w:pPr>
        <w:rPr>
          <w:b/>
          <w:bCs/>
          <w:strike/>
          <w:u w:val="single"/>
        </w:rPr>
      </w:pPr>
      <w:r w:rsidRPr="00853EF2">
        <w:rPr>
          <w:b/>
          <w:bCs/>
          <w:strike/>
          <w:highlight w:val="yellow"/>
          <w:u w:val="single"/>
        </w:rPr>
        <w:t>These vast material supplies could make for an era that people call ‘post-scarcity’, where there’s plenty for everyone</w:t>
      </w:r>
      <w:r w:rsidRPr="00853EF2">
        <w:rPr>
          <w:b/>
          <w:bCs/>
          <w:strike/>
          <w:u w:val="single"/>
        </w:rPr>
        <w:t>, just as there is in the 23rd century of the Star Trek science fiction franchise</w:t>
      </w:r>
      <w:r w:rsidRPr="00853EF2">
        <w:rPr>
          <w:b/>
          <w:bCs/>
          <w:strike/>
          <w:highlight w:val="yellow"/>
          <w:u w:val="single"/>
        </w:rPr>
        <w:t>. The starship crew on Star Trek don’t work to keep themselves fed</w:t>
      </w:r>
      <w:r w:rsidRPr="00853EF2">
        <w:rPr>
          <w:b/>
          <w:bCs/>
          <w:strike/>
          <w:u w:val="single"/>
        </w:rPr>
        <w:t xml:space="preserve"> and housed</w:t>
      </w:r>
      <w:r w:rsidRPr="00853EF2">
        <w:rPr>
          <w:b/>
          <w:bCs/>
          <w:strike/>
          <w:highlight w:val="yellow"/>
          <w:u w:val="single"/>
        </w:rPr>
        <w:t>, that’s taken for granted. They work for</w:t>
      </w:r>
      <w:r w:rsidRPr="00853EF2">
        <w:rPr>
          <w:b/>
          <w:bCs/>
          <w:strike/>
          <w:u w:val="single"/>
        </w:rPr>
        <w:t xml:space="preserve"> adventure and </w:t>
      </w:r>
      <w:r w:rsidRPr="00853EF2">
        <w:rPr>
          <w:b/>
          <w:bCs/>
          <w:strike/>
          <w:highlight w:val="yellow"/>
          <w:u w:val="single"/>
        </w:rPr>
        <w:t>exploration. Asteroid wealth could help</w:t>
      </w:r>
      <w:r w:rsidRPr="00853EF2">
        <w:rPr>
          <w:b/>
          <w:bCs/>
          <w:strike/>
          <w:u w:val="single"/>
        </w:rPr>
        <w:t xml:space="preserve"> all </w:t>
      </w:r>
      <w:r w:rsidRPr="00853EF2">
        <w:rPr>
          <w:b/>
          <w:bCs/>
          <w:strike/>
          <w:highlight w:val="yellow"/>
          <w:u w:val="single"/>
        </w:rPr>
        <w:t>of us take a step towards that</w:t>
      </w:r>
      <w:r w:rsidRPr="00853EF2">
        <w:rPr>
          <w:b/>
          <w:bCs/>
          <w:strike/>
          <w:u w:val="single"/>
        </w:rPr>
        <w:t xml:space="preserve"> happy state.</w:t>
      </w:r>
    </w:p>
    <w:p w14:paraId="3610E05A" w14:textId="77777777" w:rsidR="002741EF" w:rsidRPr="00853EF2" w:rsidRDefault="002741EF" w:rsidP="002741EF">
      <w:pPr>
        <w:rPr>
          <w:strike/>
        </w:rPr>
      </w:pPr>
    </w:p>
    <w:p w14:paraId="3E32B286" w14:textId="77777777" w:rsidR="00E42E4C" w:rsidRPr="00853EF2" w:rsidRDefault="00E42E4C" w:rsidP="00F601E6">
      <w:pPr>
        <w:rPr>
          <w:strike/>
        </w:rPr>
      </w:pPr>
    </w:p>
    <w:sectPr w:rsidR="00E42E4C" w:rsidRPr="00853EF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4387F"/>
    <w:multiLevelType w:val="hybridMultilevel"/>
    <w:tmpl w:val="AEB87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485A52"/>
    <w:multiLevelType w:val="hybridMultilevel"/>
    <w:tmpl w:val="2D929F3A"/>
    <w:lvl w:ilvl="0" w:tplc="25B4F5B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4C6ADB"/>
    <w:multiLevelType w:val="hybridMultilevel"/>
    <w:tmpl w:val="79E25BFC"/>
    <w:lvl w:ilvl="0" w:tplc="9EF233CC">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63354C"/>
    <w:multiLevelType w:val="hybridMultilevel"/>
    <w:tmpl w:val="9F560C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2"/>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D179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044D"/>
    <w:rsid w:val="00272F3F"/>
    <w:rsid w:val="002741E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A0"/>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3EF2"/>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49FE"/>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12D"/>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1FF1"/>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794"/>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757C96"/>
  <w14:defaultImageDpi w14:val="300"/>
  <w15:docId w15:val="{42A1B8D8-D5A5-CB4B-90FB-0D418425C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41E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D17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D179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D179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FD179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D17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1794"/>
  </w:style>
  <w:style w:type="character" w:customStyle="1" w:styleId="Heading1Char">
    <w:name w:val="Heading 1 Char"/>
    <w:aliases w:val="Pocket Char"/>
    <w:basedOn w:val="DefaultParagraphFont"/>
    <w:link w:val="Heading1"/>
    <w:uiPriority w:val="9"/>
    <w:rsid w:val="00FD179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D179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D179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FD179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D1794"/>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FD1794"/>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FD179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D1794"/>
    <w:rPr>
      <w:color w:val="auto"/>
      <w:u w:val="none"/>
    </w:rPr>
  </w:style>
  <w:style w:type="character" w:styleId="Hyperlink">
    <w:name w:val="Hyperlink"/>
    <w:aliases w:val="No Spacing Char,Note Level 2 Char,Card Format Char,No Spacing51 Char,No Spacing311 Char,ClearFormatting Char,Clear Char,DDI Tag Char,Tag Title Char,No Spacing11211 Char,No Spacing6 Char,No Spacing7 Char,No Spacing8 Char,Dont u Char,Important"/>
    <w:basedOn w:val="DefaultParagraphFont"/>
    <w:link w:val="NoSpacing"/>
    <w:uiPriority w:val="99"/>
    <w:unhideWhenUsed/>
    <w:rsid w:val="00FD1794"/>
    <w:rPr>
      <w:color w:val="auto"/>
      <w:u w:val="none"/>
    </w:rPr>
  </w:style>
  <w:style w:type="paragraph" w:styleId="DocumentMap">
    <w:name w:val="Document Map"/>
    <w:basedOn w:val="Normal"/>
    <w:link w:val="DocumentMapChar"/>
    <w:uiPriority w:val="99"/>
    <w:semiHidden/>
    <w:unhideWhenUsed/>
    <w:rsid w:val="00FD179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D1794"/>
    <w:rPr>
      <w:rFonts w:ascii="Lucida Grande" w:hAnsi="Lucida Grande" w:cs="Lucida Grande"/>
    </w:rPr>
  </w:style>
  <w:style w:type="paragraph" w:styleId="NoSpacing">
    <w:name w:val="No Spacing"/>
    <w:aliases w:val="Note Level 2,Card Format,No Spacing51,No Spacing311,ClearFormatting,Clear,DDI Tag,Tag Title,No Spacing11211,No Spacing6,No Spacing7,No Spacing8,Dont u,No Spacing1111111,No Spacing tnr,ca,card,No Spacing111112,Tags,Small Text,Note Level 21"/>
    <w:basedOn w:val="Heading1"/>
    <w:link w:val="Hyperlink"/>
    <w:autoRedefine/>
    <w:uiPriority w:val="99"/>
    <w:qFormat/>
    <w:rsid w:val="002741EF"/>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2741EF"/>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s1">
    <w:name w:val="Emphasis1"/>
    <w:basedOn w:val="Normal"/>
    <w:autoRedefine/>
    <w:uiPriority w:val="20"/>
    <w:qFormat/>
    <w:rsid w:val="002741E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2741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hespacereview.com/article/3633/1" TargetMode="External"/><Relationship Id="rId18"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6" Type="http://schemas.openxmlformats.org/officeDocument/2006/relationships/hyperlink" Target="https://www.space.com/asteroid-apophis-2029-flyby-planetary-defense.html" TargetMode="External"/><Relationship Id="rId3" Type="http://schemas.openxmlformats.org/officeDocument/2006/relationships/customXml" Target="../customXml/item3.xml"/><Relationship Id="rId21" Type="http://schemas.openxmlformats.org/officeDocument/2006/relationships/hyperlink" Target="https://www.forbes.com/sites/scottsnowden/2019/03/12/solar-power-stations-in-space-could-supply-the-world-with-limitless-energy/"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n.wikipedia.org/wiki/Memex" TargetMode="External"/><Relationship Id="rId17" Type="http://schemas.openxmlformats.org/officeDocument/2006/relationships/hyperlink" Target="https://www.amazon.com/dp/B003QP4NPE/ref=dp-kindle-redirect?_encoding=UTF8&amp;btkr=1" TargetMode="External"/><Relationship Id="rId25" Type="http://schemas.openxmlformats.org/officeDocument/2006/relationships/hyperlink" Target="https://space.nss.org/technologies-for-asteroid-capture-into-earth-orbit/" TargetMode="External"/><Relationship Id="rId33" Type="http://schemas.openxmlformats.org/officeDocument/2006/relationships/hyperlink" Target="https://aeon.co/essays/asteroid-mining-could-pay-for-space-exploration-and-adventure" TargetMode="External"/><Relationship Id="rId2" Type="http://schemas.openxmlformats.org/officeDocument/2006/relationships/customXml" Target="../customXml/item2.xml"/><Relationship Id="rId16" Type="http://schemas.openxmlformats.org/officeDocument/2006/relationships/hyperlink" Target="https://www.nasa.gov/directorates/spacetech/niac/2017_Phase_I_Phase_II/Sustainable_Human_Exploration/" TargetMode="External"/><Relationship Id="rId20" Type="http://schemas.openxmlformats.org/officeDocument/2006/relationships/hyperlink" Target="https://en.wikipedia.org/wiki/Space-based_solar_power" TargetMode="External"/><Relationship Id="rId29" Type="http://schemas.openxmlformats.org/officeDocument/2006/relationships/hyperlink" Target="https://mashable.com/category/space-ju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icagounbound.uchicago.edu/cgi/viewcontent.cgi?article=1269&amp;context=cjil" TargetMode="External"/><Relationship Id="rId24" Type="http://schemas.openxmlformats.org/officeDocument/2006/relationships/hyperlink" Target="https://mashable.com/article/armageddon-asteroid-threat" TargetMode="External"/><Relationship Id="rId32" Type="http://schemas.openxmlformats.org/officeDocument/2006/relationships/hyperlink" Target="https://80000hours.org/articles/extinction-risk/" TargetMode="External"/><Relationship Id="rId5" Type="http://schemas.openxmlformats.org/officeDocument/2006/relationships/numbering" Target="numbering.xml"/><Relationship Id="rId15" Type="http://schemas.openxmlformats.org/officeDocument/2006/relationships/hyperlink" Target="https://www.space.com/japan-hayabusa2-asteroid-bomb-video.html" TargetMode="External"/><Relationship Id="rId23" Type="http://schemas.openxmlformats.org/officeDocument/2006/relationships/hyperlink" Target="https://en.wikipedia.org/wiki/O%27Neill_cylinder" TargetMode="External"/><Relationship Id="rId28" Type="http://schemas.openxmlformats.org/officeDocument/2006/relationships/hyperlink" Target="https://www.nbcnews.com/science/space/neil-degrasse-tyson-says-space-ventures-will-spawn-first-trillionaire-n352271" TargetMode="Externa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9" Type="http://schemas.openxmlformats.org/officeDocument/2006/relationships/hyperlink" Target="https://www.washingtonpost.com/opinions/the-247-trillion-global-debt-bomb/2018/07/15/64c5bbaa-86c2-11e8-8f6c-46cb43e3f306_story.html?noredirect=on&amp;utm_term=.5fb3ff1155d9" TargetMode="External"/><Relationship Id="rId31" Type="http://schemas.openxmlformats.org/officeDocument/2006/relationships/hyperlink" Target="https://thelawdictionary.org/unjust/" TargetMode="External"/><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4" Type="http://schemas.openxmlformats.org/officeDocument/2006/relationships/hyperlink" Target="https://www.space.com/41941-hayabusa2-asteroid-rovers-hopping-tech.html" TargetMode="External"/><Relationship Id="rId22" Type="http://schemas.openxmlformats.org/officeDocument/2006/relationships/hyperlink" Target="https://medium.com/fitch-blog/why-is-big-pharma-interested-in-the-space-economy-c078ac1bf67c" TargetMode="External"/><Relationship Id="rId27" Type="http://schemas.openxmlformats.org/officeDocument/2006/relationships/hyperlink" Target="https://www.nationalgeographic.com/science/phenomena/2014/06/24/diamond-the-size-of-earth/" TargetMode="External"/><Relationship Id="rId30" Type="http://schemas.openxmlformats.org/officeDocument/2006/relationships/hyperlink" Target="https://web.archive.org/web/20020929065555/http://www.ndtceda.com/archives/200102/0790.html"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21</Pages>
  <Words>15673</Words>
  <Characters>89337</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104801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8</cp:revision>
  <dcterms:created xsi:type="dcterms:W3CDTF">2022-02-19T15:33:00Z</dcterms:created>
  <dcterms:modified xsi:type="dcterms:W3CDTF">2022-02-19T16:23:00Z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