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32901" w14:textId="77777777" w:rsidR="009D4969" w:rsidRPr="003714CF" w:rsidRDefault="009D4969" w:rsidP="009D4969">
      <w:pPr>
        <w:pStyle w:val="Heading1"/>
        <w:rPr>
          <w:rFonts w:cs="Calibri"/>
        </w:rPr>
      </w:pPr>
      <w:r w:rsidRPr="003714CF">
        <w:rPr>
          <w:rFonts w:cs="Calibri"/>
        </w:rPr>
        <w:t>AC</w:t>
      </w:r>
    </w:p>
    <w:p w14:paraId="2C28F10B" w14:textId="77777777" w:rsidR="009D4969" w:rsidRPr="003714CF" w:rsidRDefault="009D4969" w:rsidP="009D4969">
      <w:pPr>
        <w:pStyle w:val="Heading3"/>
        <w:rPr>
          <w:rFonts w:cs="Calibri"/>
        </w:rPr>
      </w:pPr>
      <w:r w:rsidRPr="003714CF">
        <w:rPr>
          <w:rFonts w:cs="Calibri"/>
        </w:rPr>
        <w:lastRenderedPageBreak/>
        <w:t>Advantage 1: Space Debris</w:t>
      </w:r>
    </w:p>
    <w:p w14:paraId="39B3F921" w14:textId="13721FC2" w:rsidR="009D4969" w:rsidRPr="003714CF" w:rsidRDefault="009D4969" w:rsidP="009D4969">
      <w:pPr>
        <w:pStyle w:val="Heading4"/>
        <w:rPr>
          <w:rFonts w:cs="Calibri"/>
        </w:rPr>
      </w:pPr>
      <w:r w:rsidRPr="003714CF">
        <w:rPr>
          <w:rFonts w:cs="Calibri"/>
        </w:rPr>
        <w:t xml:space="preserve">Private companies are cramming satellites into the Earth’s orbit, which are quickly becoming defunct pieces of “space junk.” </w:t>
      </w:r>
      <w:r w:rsidR="009C32AE" w:rsidRPr="003714CF">
        <w:rPr>
          <w:rFonts w:cs="Calibri"/>
        </w:rPr>
        <w:t>Wood 20</w:t>
      </w:r>
    </w:p>
    <w:p w14:paraId="4869416D" w14:textId="726582DF" w:rsidR="009D4969" w:rsidRPr="003714CF" w:rsidRDefault="009D4969" w:rsidP="009C32AE">
      <w:pPr>
        <w:rPr>
          <w:szCs w:val="22"/>
        </w:rPr>
      </w:pPr>
      <w:r w:rsidRPr="003714CF">
        <w:rPr>
          <w:szCs w:val="22"/>
        </w:rPr>
        <w:t>Therese Wood</w:t>
      </w:r>
      <w:r w:rsidR="009C32AE" w:rsidRPr="003714CF">
        <w:rPr>
          <w:szCs w:val="22"/>
        </w:rPr>
        <w:t xml:space="preserve"> [Writer, Visual Capitalist]</w:t>
      </w:r>
      <w:r w:rsidRPr="003714CF">
        <w:rPr>
          <w:szCs w:val="22"/>
        </w:rPr>
        <w:t xml:space="preserve">, 20 - ("Who owns our orbit: Just how many satellites are there in </w:t>
      </w:r>
      <w:proofErr w:type="gramStart"/>
      <w:r w:rsidRPr="003714CF">
        <w:rPr>
          <w:szCs w:val="22"/>
        </w:rPr>
        <w:t>space?,</w:t>
      </w:r>
      <w:proofErr w:type="gramEnd"/>
      <w:r w:rsidRPr="003714CF">
        <w:rPr>
          <w:szCs w:val="22"/>
        </w:rPr>
        <w:t>" World Economic Forum, 10-23-2020, 12-8-2021</w:t>
      </w:r>
      <w:r w:rsidR="009C32AE" w:rsidRPr="003714CF">
        <w:rPr>
          <w:szCs w:val="22"/>
        </w:rPr>
        <w:t xml:space="preserve">, </w:t>
      </w:r>
      <w:r w:rsidRPr="003714CF">
        <w:rPr>
          <w:szCs w:val="22"/>
        </w:rPr>
        <w:t>https://www.weforum.org/agenda/2020/10/visualizing-easrth-satellites-sapce-spacex)//AW</w:t>
      </w:r>
    </w:p>
    <w:p w14:paraId="08FFD5A8" w14:textId="77777777" w:rsidR="009D4969" w:rsidRPr="003714CF" w:rsidRDefault="009D4969" w:rsidP="009D4969">
      <w:pPr>
        <w:ind w:left="720"/>
        <w:rPr>
          <w:sz w:val="12"/>
        </w:rPr>
      </w:pPr>
      <w:r w:rsidRPr="003714CF">
        <w:rPr>
          <w:highlight w:val="yellow"/>
          <w:u w:val="single"/>
        </w:rPr>
        <w:t>There are</w:t>
      </w:r>
      <w:r w:rsidRPr="003714CF">
        <w:rPr>
          <w:sz w:val="12"/>
        </w:rPr>
        <w:t xml:space="preserve"> nearly </w:t>
      </w:r>
      <w:r w:rsidRPr="003714CF">
        <w:rPr>
          <w:highlight w:val="yellow"/>
          <w:u w:val="single"/>
        </w:rPr>
        <w:t>6,000 satellites circling</w:t>
      </w:r>
      <w:r w:rsidRPr="003714CF">
        <w:rPr>
          <w:sz w:val="12"/>
        </w:rPr>
        <w:t xml:space="preserve"> the </w:t>
      </w:r>
      <w:r w:rsidRPr="003714CF">
        <w:rPr>
          <w:u w:val="single"/>
        </w:rPr>
        <w:t>Earth</w:t>
      </w:r>
      <w:r w:rsidRPr="003714CF">
        <w:rPr>
          <w:sz w:val="12"/>
        </w:rPr>
        <w:t xml:space="preserve">, but </w:t>
      </w:r>
      <w:r w:rsidRPr="003714CF">
        <w:rPr>
          <w:rStyle w:val="Emphasis"/>
        </w:rPr>
        <w:t>only 40%</w:t>
      </w:r>
      <w:r w:rsidRPr="003714CF">
        <w:rPr>
          <w:sz w:val="12"/>
        </w:rPr>
        <w:t xml:space="preserve"> are </w:t>
      </w:r>
      <w:r w:rsidRPr="003714CF">
        <w:rPr>
          <w:rStyle w:val="Emphasis"/>
        </w:rPr>
        <w:t>operational.</w:t>
      </w:r>
      <w:r w:rsidRPr="003714CF">
        <w:rPr>
          <w:u w:val="single"/>
        </w:rPr>
        <w:t xml:space="preserve"> </w:t>
      </w:r>
      <w:r w:rsidRPr="003714CF">
        <w:rPr>
          <w:sz w:val="12"/>
        </w:rPr>
        <w:t xml:space="preserve">Satellites are a </w:t>
      </w:r>
      <w:r w:rsidRPr="003714CF">
        <w:rPr>
          <w:u w:val="single"/>
        </w:rPr>
        <w:t xml:space="preserve">vital part </w:t>
      </w:r>
      <w:r w:rsidRPr="003714CF">
        <w:rPr>
          <w:sz w:val="12"/>
        </w:rPr>
        <w:t xml:space="preserve">of our </w:t>
      </w:r>
      <w:r w:rsidRPr="003714CF">
        <w:rPr>
          <w:u w:val="single"/>
        </w:rPr>
        <w:t>infrastructure</w:t>
      </w:r>
      <w:r w:rsidRPr="003714CF">
        <w:rPr>
          <w:sz w:val="12"/>
        </w:rPr>
        <w:t xml:space="preserve">, helping us to use </w:t>
      </w:r>
      <w:r w:rsidRPr="003714CF">
        <w:rPr>
          <w:u w:val="single"/>
        </w:rPr>
        <w:t>GPS, access the internet and support studies</w:t>
      </w:r>
      <w:r w:rsidRPr="003714CF">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3714CF">
        <w:rPr>
          <w:sz w:val="12"/>
        </w:rPr>
        <w:t>from internet connectivity and precision agriculture,</w:t>
      </w:r>
      <w:proofErr w:type="gramEnd"/>
      <w:r w:rsidRPr="003714CF">
        <w:rPr>
          <w:sz w:val="12"/>
        </w:rPr>
        <w:t xml:space="preserve"> to border security and archaeological study. Right now, there are nearly 6,000 satellites circling our tiny planet. About </w:t>
      </w:r>
      <w:r w:rsidRPr="003714CF">
        <w:rPr>
          <w:highlight w:val="yellow"/>
          <w:u w:val="single"/>
        </w:rPr>
        <w:t>60%</w:t>
      </w:r>
      <w:r w:rsidRPr="003714CF">
        <w:rPr>
          <w:sz w:val="12"/>
        </w:rPr>
        <w:t xml:space="preserve"> of those </w:t>
      </w:r>
      <w:r w:rsidRPr="003714CF">
        <w:rPr>
          <w:highlight w:val="yellow"/>
          <w:u w:val="single"/>
        </w:rPr>
        <w:t>are defunct</w:t>
      </w:r>
      <w:r w:rsidRPr="003714CF">
        <w:rPr>
          <w:u w:val="single"/>
        </w:rPr>
        <w:t xml:space="preserve"> </w:t>
      </w:r>
      <w:r w:rsidRPr="003714CF">
        <w:rPr>
          <w:sz w:val="12"/>
        </w:rPr>
        <w:t>satellites—</w:t>
      </w:r>
      <w:r w:rsidRPr="003714CF">
        <w:rPr>
          <w:highlight w:val="yellow"/>
          <w:u w:val="single"/>
        </w:rPr>
        <w:t>space junk</w:t>
      </w:r>
      <w:r w:rsidRPr="003714CF">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3714CF">
        <w:rPr>
          <w:highlight w:val="yellow"/>
          <w:u w:val="single"/>
        </w:rPr>
        <w:t xml:space="preserve">by 2028, there could be </w:t>
      </w:r>
      <w:r w:rsidRPr="003714CF">
        <w:rPr>
          <w:rStyle w:val="Emphasis"/>
          <w:highlight w:val="yellow"/>
        </w:rPr>
        <w:t>15,000</w:t>
      </w:r>
      <w:r w:rsidRPr="003714CF">
        <w:rPr>
          <w:rStyle w:val="Emphasis"/>
        </w:rPr>
        <w:t xml:space="preserve"> satellites in orbit.</w:t>
      </w:r>
      <w:r w:rsidRPr="003714CF">
        <w:rPr>
          <w:u w:val="single"/>
        </w:rPr>
        <w:t xml:space="preserve"> </w:t>
      </w:r>
      <w:r w:rsidRPr="003714CF">
        <w:rPr>
          <w:sz w:val="12"/>
        </w:rPr>
        <w:t xml:space="preserve">Nearly 10,000 satellites will be launched form 2019-2028. Image: Visual Capitalist </w:t>
      </w:r>
      <w:proofErr w:type="gramStart"/>
      <w:r w:rsidRPr="003714CF">
        <w:rPr>
          <w:sz w:val="12"/>
        </w:rPr>
        <w:t>With</w:t>
      </w:r>
      <w:proofErr w:type="gramEnd"/>
      <w:r w:rsidRPr="003714CF">
        <w:rPr>
          <w:sz w:val="12"/>
        </w:rPr>
        <w:t xml:space="preserve"> SpaceX’s planned </w:t>
      </w:r>
      <w:proofErr w:type="spellStart"/>
      <w:r w:rsidRPr="003714CF">
        <w:rPr>
          <w:sz w:val="12"/>
        </w:rPr>
        <w:t>Starlink</w:t>
      </w:r>
      <w:proofErr w:type="spellEnd"/>
      <w:r w:rsidRPr="003714CF">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3714CF">
        <w:rPr>
          <w:highlight w:val="yellow"/>
          <w:u w:val="single"/>
        </w:rPr>
        <w:t>More than half</w:t>
      </w:r>
      <w:r w:rsidRPr="003714CF">
        <w:rPr>
          <w:sz w:val="12"/>
        </w:rPr>
        <w:t xml:space="preserve"> of Earth’s operational satellites are launched </w:t>
      </w:r>
      <w:r w:rsidRPr="003714CF">
        <w:rPr>
          <w:highlight w:val="yellow"/>
          <w:u w:val="single"/>
        </w:rPr>
        <w:t>for commercial purposes</w:t>
      </w:r>
      <w:r w:rsidRPr="003714CF">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3714CF">
        <w:rPr>
          <w:u w:val="single"/>
        </w:rPr>
        <w:t>SpaceX—</w:t>
      </w:r>
      <w:r w:rsidRPr="003714CF">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3714CF">
        <w:rPr>
          <w:u w:val="single"/>
        </w:rPr>
        <w:t>22% of</w:t>
      </w:r>
      <w:r w:rsidRPr="003714CF">
        <w:rPr>
          <w:sz w:val="12"/>
        </w:rPr>
        <w:t xml:space="preserve"> the world’s </w:t>
      </w:r>
      <w:r w:rsidRPr="003714CF">
        <w:rPr>
          <w:u w:val="single"/>
        </w:rPr>
        <w:t>operational satellites</w:t>
      </w:r>
      <w:r w:rsidRPr="003714CF">
        <w:rPr>
          <w:sz w:val="12"/>
        </w:rPr>
        <w:t xml:space="preserve"> as of April, it went on to launch an additional 175 satellites in the span of one month, from August to September 2020</w:t>
      </w:r>
    </w:p>
    <w:p w14:paraId="59B44673" w14:textId="33CC8043" w:rsidR="009D4969" w:rsidRPr="003714CF" w:rsidRDefault="009D4969" w:rsidP="009D4969">
      <w:pPr>
        <w:pStyle w:val="Heading4"/>
        <w:rPr>
          <w:rFonts w:cs="Calibri"/>
        </w:rPr>
      </w:pPr>
      <w:r w:rsidRPr="003714CF">
        <w:rPr>
          <w:rFonts w:cs="Calibri"/>
        </w:rPr>
        <w:t xml:space="preserve">Increasing space debris levels inevitably set off a chain of collisions. </w:t>
      </w:r>
    </w:p>
    <w:p w14:paraId="73FFA15C" w14:textId="04B05A49" w:rsidR="009D4969" w:rsidRPr="003714CF" w:rsidRDefault="009D4969" w:rsidP="009C32AE">
      <w:pPr>
        <w:rPr>
          <w:szCs w:val="22"/>
        </w:rPr>
      </w:pPr>
      <w:r w:rsidRPr="003714CF">
        <w:rPr>
          <w:szCs w:val="22"/>
        </w:rPr>
        <w:t xml:space="preserve">Chelsea </w:t>
      </w:r>
      <w:r w:rsidRPr="003714CF">
        <w:rPr>
          <w:rStyle w:val="Style13ptBold"/>
        </w:rPr>
        <w:t>Muñ</w:t>
      </w:r>
      <w:r w:rsidR="00AB1660" w:rsidRPr="003714CF">
        <w:rPr>
          <w:rStyle w:val="Style13ptBold"/>
        </w:rPr>
        <w:t>o</w:t>
      </w:r>
      <w:r w:rsidRPr="003714CF">
        <w:rPr>
          <w:rStyle w:val="Style13ptBold"/>
        </w:rPr>
        <w:t>z-</w:t>
      </w:r>
      <w:proofErr w:type="spellStart"/>
      <w:r w:rsidRPr="003714CF">
        <w:rPr>
          <w:rStyle w:val="Style13ptBold"/>
        </w:rPr>
        <w:t>Patchen</w:t>
      </w:r>
      <w:proofErr w:type="spellEnd"/>
      <w:r w:rsidRPr="003714CF">
        <w:rPr>
          <w:rStyle w:val="Style13ptBold"/>
        </w:rPr>
        <w:t>, 19</w:t>
      </w:r>
      <w:r w:rsidRPr="003714CF">
        <w:rPr>
          <w:szCs w:val="22"/>
        </w:rPr>
        <w:t xml:space="preserve"> - (</w:t>
      </w:r>
      <w:r w:rsidR="009C32AE" w:rsidRPr="003714CF">
        <w:rPr>
          <w:szCs w:val="22"/>
        </w:rPr>
        <w:t xml:space="preserve">J.D. Candidate at The University of Chicago Law School., </w:t>
      </w:r>
      <w:r w:rsidRPr="003714CF">
        <w:rPr>
          <w:szCs w:val="22"/>
        </w:rPr>
        <w:t>"Regulating the Space Commons: Treating Space Debris as Abandoned Property in Violation of the Outer Space Treaty," University of Chicago, 2019, 12-6-2021, https://cjil.uchicago.edu/publication/regulating-space-commons-treating-space-debris-abandoned-property-violation-outer-space)//AW</w:t>
      </w:r>
    </w:p>
    <w:p w14:paraId="30DE42BB" w14:textId="77777777" w:rsidR="009D4969" w:rsidRPr="003714CF" w:rsidRDefault="009D4969" w:rsidP="009D4969">
      <w:pPr>
        <w:ind w:left="720"/>
        <w:rPr>
          <w:sz w:val="10"/>
        </w:rPr>
      </w:pPr>
      <w:r w:rsidRPr="003714CF">
        <w:rPr>
          <w:sz w:val="10"/>
        </w:rPr>
        <w:t xml:space="preserve">Debris poses a threat to functioning space objects and astronauts in space, and may cause damage to the earth’s surface upon re-entry.29 Much of the small </w:t>
      </w:r>
      <w:r w:rsidRPr="003714CF">
        <w:rPr>
          <w:highlight w:val="yellow"/>
          <w:u w:val="single"/>
        </w:rPr>
        <w:t>debris cannot be tracked due to</w:t>
      </w:r>
      <w:r w:rsidRPr="003714CF">
        <w:rPr>
          <w:sz w:val="10"/>
        </w:rPr>
        <w:t xml:space="preserve"> its </w:t>
      </w:r>
      <w:r w:rsidRPr="003714CF">
        <w:rPr>
          <w:highlight w:val="yellow"/>
          <w:u w:val="single"/>
        </w:rPr>
        <w:t>size and</w:t>
      </w:r>
      <w:r w:rsidRPr="003714CF">
        <w:rPr>
          <w:sz w:val="10"/>
        </w:rPr>
        <w:t xml:space="preserve"> the </w:t>
      </w:r>
      <w:r w:rsidRPr="003714CF">
        <w:rPr>
          <w:highlight w:val="yellow"/>
          <w:u w:val="single"/>
        </w:rPr>
        <w:t>velocity</w:t>
      </w:r>
      <w:r w:rsidRPr="003714CF">
        <w:rPr>
          <w:sz w:val="10"/>
        </w:rPr>
        <w:t xml:space="preserve"> at which it travels, </w:t>
      </w:r>
      <w:r w:rsidRPr="003714CF">
        <w:rPr>
          <w:rStyle w:val="Emphasis"/>
          <w:highlight w:val="yellow"/>
        </w:rPr>
        <w:t>making it impossible to</w:t>
      </w:r>
      <w:r w:rsidRPr="003714CF">
        <w:rPr>
          <w:sz w:val="10"/>
        </w:rPr>
        <w:t xml:space="preserve"> anticipate and maneuver to </w:t>
      </w:r>
      <w:r w:rsidRPr="003714CF">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3714CF">
        <w:rPr>
          <w:rStyle w:val="StyleUnderline"/>
          <w:highlight w:val="yellow"/>
        </w:rPr>
        <w:t>pieces</w:t>
      </w:r>
      <w:r w:rsidRPr="003714CF">
        <w:rPr>
          <w:sz w:val="10"/>
        </w:rPr>
        <w:t xml:space="preserve"> of debris “continuously </w:t>
      </w:r>
      <w:r w:rsidRPr="003714CF">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3714CF">
        <w:rPr>
          <w:highlight w:val="yellow"/>
          <w:u w:val="single"/>
        </w:rPr>
        <w:t>and</w:t>
      </w:r>
      <w:r w:rsidRPr="003714CF">
        <w:rPr>
          <w:sz w:val="10"/>
        </w:rPr>
        <w:t xml:space="preserve"> may </w:t>
      </w:r>
      <w:r w:rsidRPr="003714CF">
        <w:rPr>
          <w:highlight w:val="yellow"/>
          <w:u w:val="single"/>
        </w:rPr>
        <w:t>stay in orbit for</w:t>
      </w:r>
      <w:r w:rsidRPr="003714CF">
        <w:rPr>
          <w:sz w:val="10"/>
        </w:rPr>
        <w:t xml:space="preserve"> decades or even </w:t>
      </w:r>
      <w:r w:rsidRPr="003714CF">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3714CF">
        <w:rPr>
          <w:rStyle w:val="StyleUnderline"/>
          <w:highlight w:val="yellow"/>
        </w:rPr>
        <w:t>objects</w:t>
      </w:r>
      <w:r w:rsidRPr="003714CF">
        <w:rPr>
          <w:sz w:val="10"/>
        </w:rPr>
        <w:t xml:space="preserve"> remaining in orbit </w:t>
      </w:r>
      <w:r w:rsidRPr="003714CF">
        <w:rPr>
          <w:highlight w:val="yellow"/>
          <w:u w:val="single"/>
        </w:rPr>
        <w:t>are a collision threat</w:t>
      </w:r>
      <w:r w:rsidRPr="003714CF">
        <w:rPr>
          <w:sz w:val="10"/>
        </w:rPr>
        <w:t xml:space="preserve">, capable of creating huge amounts of space debris and </w:t>
      </w:r>
      <w:r w:rsidRPr="003714CF">
        <w:rPr>
          <w:highlight w:val="yellow"/>
          <w:u w:val="single"/>
        </w:rPr>
        <w:t>taking up</w:t>
      </w:r>
      <w:r w:rsidRPr="003714CF">
        <w:rPr>
          <w:sz w:val="10"/>
        </w:rPr>
        <w:t xml:space="preserve"> otherwise </w:t>
      </w:r>
      <w:r w:rsidRPr="003714CF">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3714CF">
        <w:rPr>
          <w:highlight w:val="yellow"/>
          <w:u w:val="single"/>
        </w:rPr>
        <w:t xml:space="preserve"> space tourism will</w:t>
      </w:r>
      <w:r w:rsidRPr="003714CF">
        <w:rPr>
          <w:sz w:val="10"/>
        </w:rPr>
        <w:t xml:space="preserve"> also </w:t>
      </w:r>
      <w:r w:rsidRPr="003714CF">
        <w:rPr>
          <w:highlight w:val="yellow"/>
          <w:u w:val="single"/>
        </w:rPr>
        <w:t>increase</w:t>
      </w:r>
      <w:r w:rsidRPr="003714CF">
        <w:rPr>
          <w:u w:val="single"/>
        </w:rPr>
        <w:t xml:space="preserve"> the </w:t>
      </w:r>
      <w:r w:rsidRPr="003714CF">
        <w:rPr>
          <w:u w:val="single"/>
        </w:rPr>
        <w:lastRenderedPageBreak/>
        <w:t xml:space="preserve">number of objects launched into space and thus the amount of </w:t>
      </w:r>
      <w:r w:rsidRPr="003714CF">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714CF">
        <w:rPr>
          <w:highlight w:val="yellow"/>
          <w:u w:val="single"/>
        </w:rPr>
        <w:t xml:space="preserve">The </w:t>
      </w:r>
      <w:r w:rsidRPr="003714CF">
        <w:rPr>
          <w:rStyle w:val="Emphasis"/>
          <w:highlight w:val="yellow"/>
        </w:rPr>
        <w:t>Kessler Syndrome</w:t>
      </w:r>
      <w:r w:rsidRPr="003714CF">
        <w:rPr>
          <w:highlight w:val="yellow"/>
          <w:u w:val="single"/>
        </w:rPr>
        <w:t xml:space="preserve"> is</w:t>
      </w:r>
      <w:r w:rsidRPr="003714CF">
        <w:rPr>
          <w:sz w:val="10"/>
        </w:rPr>
        <w:t xml:space="preserve"> a cascade </w:t>
      </w:r>
      <w:r w:rsidRPr="003714CF">
        <w:rPr>
          <w:u w:val="single"/>
        </w:rPr>
        <w:t xml:space="preserve">created </w:t>
      </w:r>
      <w:r w:rsidRPr="003714CF">
        <w:rPr>
          <w:highlight w:val="yellow"/>
          <w:u w:val="single"/>
        </w:rPr>
        <w:t xml:space="preserve">when debris hits a space object, creating new debris and </w:t>
      </w:r>
      <w:r w:rsidRPr="003714CF">
        <w:rPr>
          <w:rStyle w:val="Emphasis"/>
          <w:highlight w:val="yellow"/>
        </w:rPr>
        <w:t>setting off a chain reaction</w:t>
      </w:r>
      <w:r w:rsidRPr="003714CF">
        <w:rPr>
          <w:highlight w:val="yellow"/>
          <w:u w:val="single"/>
        </w:rPr>
        <w:t xml:space="preserve"> of collisions that</w:t>
      </w:r>
      <w:r w:rsidRPr="003714CF">
        <w:rPr>
          <w:sz w:val="10"/>
        </w:rPr>
        <w:t xml:space="preserve"> eventually </w:t>
      </w:r>
      <w:r w:rsidRPr="003714CF">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9B2C098" w14:textId="13E54495" w:rsidR="009D4969" w:rsidRPr="003714CF" w:rsidRDefault="009D4969" w:rsidP="009D4969">
      <w:pPr>
        <w:pStyle w:val="Heading4"/>
        <w:rPr>
          <w:rFonts w:cs="Calibri"/>
        </w:rPr>
      </w:pPr>
      <w:r w:rsidRPr="003714CF">
        <w:rPr>
          <w:rFonts w:cs="Calibri"/>
        </w:rPr>
        <w:t xml:space="preserve">Collisions make orbit unusable, causing nuclear war, mass starvation, and economic destruction. </w:t>
      </w:r>
      <w:r w:rsidR="0015450F" w:rsidRPr="003714CF">
        <w:rPr>
          <w:rFonts w:cs="Calibri"/>
        </w:rPr>
        <w:t>Jonson 13</w:t>
      </w:r>
    </w:p>
    <w:p w14:paraId="39937E0E" w14:textId="77777777" w:rsidR="009D4969" w:rsidRPr="003714CF" w:rsidRDefault="009D4969" w:rsidP="009D4969">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6A57BC12" w14:textId="77777777" w:rsidR="009D4969" w:rsidRPr="003714CF" w:rsidRDefault="009D4969" w:rsidP="009D4969">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3714CF">
        <w:rPr>
          <w:rStyle w:val="StyleUnderline"/>
          <w:highlight w:val="yellow"/>
        </w:rPr>
        <w:t>runaway</w:t>
      </w:r>
      <w:r w:rsidRPr="003714CF">
        <w:rPr>
          <w:rStyle w:val="StyleUnderline"/>
        </w:rPr>
        <w:t xml:space="preserve"> series of </w:t>
      </w:r>
      <w:r w:rsidRPr="003714CF">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3714CF">
        <w:rPr>
          <w:rStyle w:val="StyleUnderline"/>
          <w:highlight w:val="yellow"/>
        </w:rPr>
        <w:t>cascade</w:t>
      </w:r>
      <w:r w:rsidRPr="003714CF">
        <w:rPr>
          <w:sz w:val="12"/>
        </w:rPr>
        <w:t xml:space="preserve"> around the Earth, </w:t>
      </w:r>
      <w:r w:rsidRPr="003714CF">
        <w:rPr>
          <w:rStyle w:val="StyleUnderline"/>
          <w:highlight w:val="yellow"/>
        </w:rPr>
        <w:t xml:space="preserve">destroying every </w:t>
      </w:r>
      <w:r w:rsidRPr="003714CF">
        <w:rPr>
          <w:rStyle w:val="Emphasis"/>
          <w:highlight w:val="yellow"/>
        </w:rPr>
        <w:t>sat</w:t>
      </w:r>
      <w:r w:rsidRPr="003714CF">
        <w:rPr>
          <w:rStyle w:val="StyleUnderline"/>
        </w:rPr>
        <w:t>ellite</w:t>
      </w:r>
      <w:r w:rsidRPr="003714CF">
        <w:rPr>
          <w:rStyle w:val="StyleUnderline"/>
          <w:highlight w:val="yellow"/>
        </w:rPr>
        <w:t xml:space="preserve"> in </w:t>
      </w:r>
      <w:r w:rsidRPr="003714CF">
        <w:rPr>
          <w:rStyle w:val="Emphasis"/>
          <w:highlight w:val="yellow"/>
        </w:rPr>
        <w:t>l</w:t>
      </w:r>
      <w:r w:rsidRPr="003714CF">
        <w:rPr>
          <w:rStyle w:val="StyleUnderline"/>
        </w:rPr>
        <w:t>ow</w:t>
      </w:r>
      <w:r w:rsidRPr="003714CF">
        <w:rPr>
          <w:rStyle w:val="StyleUnderline"/>
          <w:highlight w:val="yellow"/>
        </w:rPr>
        <w:t xml:space="preserve"> </w:t>
      </w:r>
      <w:r w:rsidRPr="003714CF">
        <w:rPr>
          <w:rStyle w:val="Emphasis"/>
          <w:highlight w:val="yellow"/>
        </w:rPr>
        <w:t>E</w:t>
      </w:r>
      <w:r w:rsidRPr="003714CF">
        <w:rPr>
          <w:rStyle w:val="StyleUnderline"/>
        </w:rPr>
        <w:t>arth</w:t>
      </w:r>
      <w:r w:rsidRPr="003714CF">
        <w:rPr>
          <w:rStyle w:val="StyleUnderline"/>
          <w:highlight w:val="yellow"/>
        </w:rPr>
        <w:t xml:space="preserve"> </w:t>
      </w:r>
      <w:r w:rsidRPr="003714CF">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3714CF">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3714CF">
        <w:rPr>
          <w:rStyle w:val="StyleUnderline"/>
          <w:highlight w:val="yellow"/>
        </w:rPr>
        <w:t>will remain in space for</w:t>
      </w:r>
      <w:r w:rsidRPr="003714CF">
        <w:rPr>
          <w:rStyle w:val="StyleUnderline"/>
        </w:rPr>
        <w:t xml:space="preserve"> hundreds or </w:t>
      </w:r>
      <w:r w:rsidRPr="003714CF">
        <w:rPr>
          <w:rStyle w:val="StyleUnderline"/>
          <w:highlight w:val="yellow"/>
        </w:rPr>
        <w:t>thousands of years.</w:t>
      </w:r>
      <w:r w:rsidRPr="003714CF">
        <w:rPr>
          <w:rStyle w:val="StyleUnderline"/>
        </w:rPr>
        <w:t xml:space="preserve"> Any new satellite will be threatened by destruction as soon as it enters space, effectively </w:t>
      </w:r>
      <w:r w:rsidRPr="003714CF">
        <w:rPr>
          <w:rStyle w:val="StyleUnderline"/>
          <w:highlight w:val="yellow"/>
        </w:rPr>
        <w:t>rendering</w:t>
      </w:r>
      <w:r w:rsidRPr="003714CF">
        <w:rPr>
          <w:rStyle w:val="StyleUnderline"/>
        </w:rPr>
        <w:t xml:space="preserve"> many Earth </w:t>
      </w:r>
      <w:r w:rsidRPr="003714CF">
        <w:rPr>
          <w:rStyle w:val="StyleUnderline"/>
          <w:highlight w:val="yellow"/>
        </w:rPr>
        <w:t xml:space="preserve">orbits </w:t>
      </w:r>
      <w:r w:rsidRPr="003714CF">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3714CF">
        <w:rPr>
          <w:rStyle w:val="StyleUnderline"/>
          <w:highlight w:val="yellow"/>
        </w:rPr>
        <w:t xml:space="preserve">The result is a </w:t>
      </w:r>
      <w:r w:rsidRPr="003714CF">
        <w:rPr>
          <w:rStyle w:val="Emphasis"/>
          <w:highlight w:val="yellow"/>
        </w:rPr>
        <w:t>nightmarish world</w:t>
      </w:r>
      <w:r w:rsidRPr="003714CF">
        <w:rPr>
          <w:rStyle w:val="StyleUnderline"/>
        </w:rPr>
        <w:t xml:space="preserve">, one step away from </w:t>
      </w:r>
      <w:r w:rsidRPr="003714CF">
        <w:rPr>
          <w:rStyle w:val="Emphasis"/>
          <w:highlight w:val="yellow"/>
        </w:rPr>
        <w:t>nuclear war</w:t>
      </w:r>
      <w:r w:rsidRPr="003714CF">
        <w:rPr>
          <w:rStyle w:val="StyleUnderline"/>
          <w:highlight w:val="yellow"/>
        </w:rPr>
        <w:t xml:space="preserve">, </w:t>
      </w:r>
      <w:r w:rsidRPr="003714CF">
        <w:rPr>
          <w:rStyle w:val="Emphasis"/>
          <w:highlight w:val="yellow"/>
        </w:rPr>
        <w:t>economic disaster</w:t>
      </w:r>
      <w:r w:rsidRPr="003714CF">
        <w:rPr>
          <w:rStyle w:val="StyleUnderline"/>
          <w:highlight w:val="yellow"/>
        </w:rPr>
        <w:t>, and</w:t>
      </w:r>
      <w:r w:rsidRPr="003714CF">
        <w:rPr>
          <w:rStyle w:val="StyleUnderline"/>
        </w:rPr>
        <w:t xml:space="preserve"> potential </w:t>
      </w:r>
      <w:r w:rsidRPr="003714CF">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3714CF">
        <w:rPr>
          <w:rStyle w:val="Emphasis"/>
          <w:highlight w:val="yellow"/>
        </w:rPr>
        <w:t>aviation</w:t>
      </w:r>
      <w:r w:rsidRPr="003714CF">
        <w:rPr>
          <w:rStyle w:val="StyleUnderline"/>
          <w:highlight w:val="yellow"/>
        </w:rPr>
        <w:t xml:space="preserve">, </w:t>
      </w:r>
      <w:r w:rsidRPr="003714CF">
        <w:rPr>
          <w:rStyle w:val="Emphasis"/>
          <w:highlight w:val="yellow"/>
        </w:rPr>
        <w:t>shipping</w:t>
      </w:r>
      <w:r w:rsidRPr="003714CF">
        <w:rPr>
          <w:rStyle w:val="StyleUnderline"/>
          <w:highlight w:val="yellow"/>
        </w:rPr>
        <w:t xml:space="preserve">, </w:t>
      </w:r>
      <w:r w:rsidRPr="003714CF">
        <w:rPr>
          <w:rStyle w:val="Emphasis"/>
          <w:highlight w:val="yellow"/>
        </w:rPr>
        <w:t>emergency</w:t>
      </w:r>
      <w:r w:rsidRPr="003714CF">
        <w:rPr>
          <w:rStyle w:val="StyleUnderline"/>
          <w:highlight w:val="yellow"/>
        </w:rPr>
        <w:t xml:space="preserve"> services</w:t>
      </w:r>
      <w:r w:rsidRPr="003714CF">
        <w:rPr>
          <w:rStyle w:val="StyleUnderline"/>
        </w:rPr>
        <w:t xml:space="preserve">, vehicle fleet </w:t>
      </w:r>
      <w:r w:rsidRPr="003714CF">
        <w:rPr>
          <w:rStyle w:val="StyleUnderline"/>
        </w:rPr>
        <w:lastRenderedPageBreak/>
        <w:t xml:space="preserve">tracking, </w:t>
      </w:r>
      <w:r w:rsidRPr="003714CF">
        <w:rPr>
          <w:rStyle w:val="Emphasis"/>
          <w:highlight w:val="yellow"/>
        </w:rPr>
        <w:t>financial</w:t>
      </w:r>
      <w:r w:rsidRPr="003714CF">
        <w:rPr>
          <w:rStyle w:val="StyleUnderline"/>
          <w:highlight w:val="yellow"/>
        </w:rPr>
        <w:t xml:space="preserve"> transactions, and </w:t>
      </w:r>
      <w:r w:rsidRPr="003714CF">
        <w:rPr>
          <w:rStyle w:val="Emphasis"/>
          <w:highlight w:val="yellow"/>
        </w:rPr>
        <w:t>ag</w:t>
      </w:r>
      <w:r w:rsidRPr="003714CF">
        <w:rPr>
          <w:rStyle w:val="StyleUnderline"/>
        </w:rPr>
        <w:t xml:space="preserve">riculture </w:t>
      </w:r>
      <w:r w:rsidRPr="003714CF">
        <w:rPr>
          <w:rStyle w:val="StyleUnderline"/>
          <w:highlight w:val="yellow"/>
        </w:rPr>
        <w:t>are</w:t>
      </w:r>
      <w:r w:rsidRPr="003714CF">
        <w:rPr>
          <w:rStyle w:val="StyleUnderline"/>
        </w:rPr>
        <w:t xml:space="preserve"> areas of the economy that are increasingly </w:t>
      </w:r>
      <w:r w:rsidRPr="003714CF">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3714CF">
        <w:rPr>
          <w:rStyle w:val="StyleUnderline"/>
          <w:highlight w:val="yellow"/>
        </w:rPr>
        <w:t xml:space="preserve">Spy </w:t>
      </w:r>
      <w:r w:rsidRPr="003714CF">
        <w:rPr>
          <w:rStyle w:val="Emphasis"/>
          <w:highlight w:val="yellow"/>
        </w:rPr>
        <w:t>sat</w:t>
      </w:r>
      <w:r w:rsidRPr="003714CF">
        <w:rPr>
          <w:rStyle w:val="StyleUnderline"/>
        </w:rPr>
        <w:t>ellite</w:t>
      </w:r>
      <w:r w:rsidRPr="003714CF">
        <w:rPr>
          <w:rStyle w:val="Emphasis"/>
          <w:highlight w:val="yellow"/>
        </w:rPr>
        <w:t>s</w:t>
      </w:r>
      <w:r w:rsidRPr="003714CF">
        <w:rPr>
          <w:rStyle w:val="StyleUnderline"/>
        </w:rPr>
        <w:t xml:space="preserve"> are used to </w:t>
      </w:r>
      <w:r w:rsidRPr="003714CF">
        <w:rPr>
          <w:rStyle w:val="StyleUnderline"/>
          <w:highlight w:val="yellow"/>
        </w:rPr>
        <w:t>monitor</w:t>
      </w:r>
      <w:r w:rsidRPr="003714CF">
        <w:rPr>
          <w:rStyle w:val="StyleUnderline"/>
        </w:rPr>
        <w:t xml:space="preserve"> compliance with international </w:t>
      </w:r>
      <w:r w:rsidRPr="003714CF">
        <w:rPr>
          <w:rStyle w:val="StyleUnderline"/>
          <w:highlight w:val="yellow"/>
        </w:rPr>
        <w:t>arms treaties and</w:t>
      </w:r>
      <w:r w:rsidRPr="003714CF">
        <w:rPr>
          <w:rStyle w:val="StyleUnderline"/>
        </w:rPr>
        <w:t xml:space="preserve"> to assess the </w:t>
      </w:r>
      <w:r w:rsidRPr="003714CF">
        <w:rPr>
          <w:rStyle w:val="StyleUnderline"/>
          <w:highlight w:val="yellow"/>
        </w:rPr>
        <w:t>military activities of</w:t>
      </w:r>
      <w:r w:rsidRPr="003714CF">
        <w:rPr>
          <w:rStyle w:val="StyleUnderline"/>
        </w:rPr>
        <w:t xml:space="preserve"> countries such as </w:t>
      </w:r>
      <w:r w:rsidRPr="003714CF">
        <w:rPr>
          <w:rStyle w:val="Emphasis"/>
          <w:highlight w:val="yellow"/>
        </w:rPr>
        <w:t>China</w:t>
      </w:r>
      <w:r w:rsidRPr="003714CF">
        <w:rPr>
          <w:rStyle w:val="StyleUnderline"/>
          <w:highlight w:val="yellow"/>
        </w:rPr>
        <w:t xml:space="preserve">, </w:t>
      </w:r>
      <w:r w:rsidRPr="003714CF">
        <w:rPr>
          <w:rStyle w:val="Emphasis"/>
          <w:highlight w:val="yellow"/>
        </w:rPr>
        <w:t>Russia</w:t>
      </w:r>
      <w:r w:rsidRPr="003714CF">
        <w:rPr>
          <w:rStyle w:val="StyleUnderline"/>
          <w:highlight w:val="yellow"/>
        </w:rPr>
        <w:t xml:space="preserve">, </w:t>
      </w:r>
      <w:r w:rsidRPr="003714CF">
        <w:rPr>
          <w:rStyle w:val="Emphasis"/>
          <w:highlight w:val="yellow"/>
        </w:rPr>
        <w:t>Iran</w:t>
      </w:r>
      <w:r w:rsidRPr="003714CF">
        <w:rPr>
          <w:rStyle w:val="StyleUnderline"/>
          <w:highlight w:val="yellow"/>
        </w:rPr>
        <w:t xml:space="preserve">, and </w:t>
      </w:r>
      <w:r w:rsidRPr="003714CF">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3714CF">
        <w:rPr>
          <w:rStyle w:val="StyleUnderline"/>
          <w:highlight w:val="yellow"/>
        </w:rPr>
        <w:t>Losing these</w:t>
      </w:r>
      <w:r w:rsidRPr="003714CF">
        <w:rPr>
          <w:rStyle w:val="StyleUnderline"/>
        </w:rPr>
        <w:t xml:space="preserve"> satellites </w:t>
      </w:r>
      <w:r w:rsidRPr="003714CF">
        <w:rPr>
          <w:rStyle w:val="StyleUnderline"/>
          <w:highlight w:val="yellow"/>
        </w:rPr>
        <w:t>would place</w:t>
      </w:r>
      <w:r w:rsidRPr="003714CF">
        <w:rPr>
          <w:rStyle w:val="StyleUnderline"/>
        </w:rPr>
        <w:t xml:space="preserve"> global </w:t>
      </w:r>
      <w:r w:rsidRPr="003714CF">
        <w:rPr>
          <w:rStyle w:val="StyleUnderline"/>
          <w:highlight w:val="yellow"/>
        </w:rPr>
        <w:t xml:space="preserve">militaries on </w:t>
      </w:r>
      <w:r w:rsidRPr="003714CF">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42D6E857" w14:textId="77777777" w:rsidR="009D4969" w:rsidRPr="003714CF" w:rsidRDefault="009D4969" w:rsidP="009D4969">
      <w:pPr>
        <w:rPr>
          <w:sz w:val="12"/>
        </w:rPr>
      </w:pPr>
    </w:p>
    <w:p w14:paraId="499C175D" w14:textId="19998A7A" w:rsidR="009D4969" w:rsidRDefault="009D4969" w:rsidP="009D4969">
      <w:pPr>
        <w:pStyle w:val="Heading3"/>
        <w:rPr>
          <w:rFonts w:cs="Calibri"/>
        </w:rPr>
      </w:pPr>
      <w:r w:rsidRPr="003714CF">
        <w:rPr>
          <w:rFonts w:cs="Calibri"/>
        </w:rPr>
        <w:lastRenderedPageBreak/>
        <w:t>Advantage 2: Corporate Colonialism</w:t>
      </w:r>
    </w:p>
    <w:p w14:paraId="5E785B55" w14:textId="77777777" w:rsidR="004F3D18" w:rsidRPr="002401A3" w:rsidRDefault="004F3D18" w:rsidP="004F3D1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4A54C6FC" w14:textId="77777777" w:rsidR="004F3D18" w:rsidRPr="002401A3" w:rsidRDefault="004F3D18" w:rsidP="004F3D1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40427D0" w14:textId="2F0B29CC" w:rsidR="004F3D18" w:rsidRPr="004F3D18" w:rsidRDefault="004F3D18" w:rsidP="004F3D1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0"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1" w:history="1">
        <w:r w:rsidRPr="004F3D18">
          <w:rPr>
            <w:rStyle w:val="Hyperlink"/>
            <w:sz w:val="12"/>
          </w:rPr>
          <w:t>send the first humans to Mars in 2024</w:t>
        </w:r>
      </w:hyperlink>
      <w:r w:rsidRPr="004F3D18">
        <w:rPr>
          <w:sz w:val="12"/>
        </w:rPr>
        <w:t>, and by 2030, he envisioned breaking ground on a city, </w:t>
      </w:r>
      <w:hyperlink r:id="rId22"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w:t>
      </w:r>
      <w:r w:rsidRPr="004F3D18">
        <w:rPr>
          <w:rStyle w:val="StyleUnderline"/>
          <w:sz w:val="24"/>
        </w:rPr>
        <w:t xml:space="preserve">and paying dividends </w:t>
      </w:r>
      <w:r w:rsidRPr="00334DB9">
        <w:rPr>
          <w:rStyle w:val="StyleUnderline"/>
          <w:sz w:val="24"/>
          <w:highlight w:val="yellow"/>
        </w:rPr>
        <w:t xml:space="preserve">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w:t>
      </w:r>
      <w:r w:rsidRPr="00F755DF">
        <w:rPr>
          <w:rStyle w:val="StyleUnderline"/>
        </w:rPr>
        <w:t xml:space="preserve">some of </w:t>
      </w:r>
      <w:r w:rsidRPr="00876D31">
        <w:rPr>
          <w:rStyle w:val="StyleUnderline"/>
          <w:highlight w:val="yellow"/>
        </w:rPr>
        <w:t xml:space="preserve">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752D2DE0" w14:textId="5A4F5239" w:rsidR="009D4969" w:rsidRPr="003714CF" w:rsidRDefault="009D4969" w:rsidP="009D4969">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6145DAB1" w14:textId="77777777" w:rsidR="009D4969" w:rsidRPr="003714CF" w:rsidRDefault="009D4969" w:rsidP="009D4969">
      <w:r w:rsidRPr="003714CF">
        <w:t xml:space="preserve">Spencer, Keith A. [senior editor at Salon] “Keep the Red Planet Red.” Jacobin, 2 May 2017, </w:t>
      </w:r>
      <w:hyperlink r:id="rId25" w:history="1">
        <w:r w:rsidRPr="003714CF">
          <w:rPr>
            <w:rStyle w:val="Hyperlink"/>
          </w:rPr>
          <w:t>https://www.jacobinmag.com/2017/02/mars-elon-musk-space-exploration-nasa-colonization.  //</w:t>
        </w:r>
      </w:hyperlink>
      <w:r w:rsidRPr="003714CF">
        <w:t xml:space="preserve"> </w:t>
      </w:r>
      <w:proofErr w:type="spellStart"/>
      <w:r w:rsidRPr="003714CF">
        <w:t>Accesserd</w:t>
      </w:r>
      <w:proofErr w:type="spellEnd"/>
      <w:r w:rsidRPr="003714CF">
        <w:t xml:space="preserve"> 12/15/2021 // </w:t>
      </w:r>
      <w:proofErr w:type="spellStart"/>
      <w:r w:rsidRPr="003714CF">
        <w:t>marlborough</w:t>
      </w:r>
      <w:proofErr w:type="spellEnd"/>
      <w:r w:rsidRPr="003714CF">
        <w:t xml:space="preserve"> JH</w:t>
      </w:r>
    </w:p>
    <w:p w14:paraId="4FE39CEE" w14:textId="77777777" w:rsidR="009D4969" w:rsidRPr="003714CF" w:rsidRDefault="009D4969" w:rsidP="009D4969">
      <w:r w:rsidRPr="003714CF">
        <w:t xml:space="preserve">Spencer, Keith A. “Keep the Red Planet Red.” Jacobin, 2 May 2017, </w:t>
      </w:r>
      <w:hyperlink r:id="rId26" w:history="1">
        <w:r w:rsidRPr="003714CF">
          <w:rPr>
            <w:rStyle w:val="Hyperlink"/>
          </w:rPr>
          <w:t>https://www.jacobinmag.com/2017/02/mars-elon-musk-space-exploration-nasa-colonization. //accessed 12/15/2021</w:t>
        </w:r>
      </w:hyperlink>
      <w:r w:rsidRPr="003714CF">
        <w:t xml:space="preserve"> // </w:t>
      </w:r>
      <w:proofErr w:type="spellStart"/>
      <w:r w:rsidRPr="003714CF">
        <w:t>marlborough</w:t>
      </w:r>
      <w:proofErr w:type="spellEnd"/>
      <w:r w:rsidRPr="003714CF">
        <w:t xml:space="preserve"> JH</w:t>
      </w:r>
    </w:p>
    <w:p w14:paraId="6A082E20" w14:textId="77777777" w:rsidR="009D4969" w:rsidRPr="003714CF" w:rsidRDefault="009D4969" w:rsidP="002058DC">
      <w:pPr>
        <w:ind w:left="720"/>
      </w:pPr>
      <w:r w:rsidRPr="003714CF">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3714CF">
        <w:rPr>
          <w:rStyle w:val="StyleUnderline"/>
        </w:rPr>
        <w:t xml:space="preserve">both the American and Soviet space programs funded </w:t>
      </w:r>
      <w:hyperlink r:id="rId27" w:history="1">
        <w:r w:rsidRPr="003714CF">
          <w:rPr>
            <w:rStyle w:val="StyleUnderline"/>
          </w:rPr>
          <w:t>research</w:t>
        </w:r>
      </w:hyperlink>
      <w:r w:rsidRPr="003714CF">
        <w:rPr>
          <w:rStyle w:val="StyleUnderline"/>
        </w:rPr>
        <w:t xml:space="preserve"> into Mars colonization, viewing it as the next logical step for humanity. In the past two decades however, people have started to pin their hopes for intergalactic travel on private groups</w:t>
      </w:r>
      <w:r w:rsidRPr="003714CF">
        <w:rPr>
          <w:sz w:val="12"/>
        </w:rPr>
        <w:t xml:space="preserve"> instead of public agencies. While President Obama was </w:t>
      </w:r>
      <w:hyperlink r:id="rId28" w:history="1">
        <w:r w:rsidRPr="003714CF">
          <w:rPr>
            <w:rStyle w:val="Hyperlink"/>
            <w:sz w:val="12"/>
          </w:rPr>
          <w:t>privatizing</w:t>
        </w:r>
      </w:hyperlink>
      <w:r w:rsidRPr="003714CF">
        <w:rPr>
          <w:sz w:val="12"/>
        </w:rPr>
        <w:t xml:space="preserve"> much of the American space program, </w:t>
      </w:r>
      <w:r w:rsidRPr="003714CF">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14CF">
          <w:rPr>
            <w:rStyle w:val="StyleUnderline"/>
          </w:rPr>
          <w:t>flyby</w:t>
        </w:r>
      </w:hyperlink>
      <w:r w:rsidRPr="003714CF">
        <w:rPr>
          <w:rStyle w:val="StyleUnderline"/>
        </w:rPr>
        <w:t xml:space="preserve"> of the red planet. </w:t>
      </w:r>
      <w:r w:rsidRPr="003714CF">
        <w:rPr>
          <w:sz w:val="12"/>
        </w:rPr>
        <w:t xml:space="preserve">Mars One, a Dutch nonprofit, wants to </w:t>
      </w:r>
      <w:hyperlink r:id="rId30" w:history="1">
        <w:r w:rsidRPr="003714CF">
          <w:rPr>
            <w:rStyle w:val="Hyperlink"/>
            <w:sz w:val="12"/>
          </w:rPr>
          <w:t>fund</w:t>
        </w:r>
      </w:hyperlink>
      <w:r w:rsidRPr="003714CF">
        <w:rPr>
          <w:sz w:val="12"/>
        </w:rPr>
        <w:t xml:space="preserve"> a permanent human colony through “merchandise sales, ads on video content, brand partnerships, speaking engagements, [b]</w:t>
      </w:r>
      <w:proofErr w:type="spellStart"/>
      <w:r w:rsidRPr="003714CF">
        <w:rPr>
          <w:sz w:val="12"/>
        </w:rPr>
        <w:t>roadcasting</w:t>
      </w:r>
      <w:proofErr w:type="spellEnd"/>
      <w:r w:rsidRPr="003714CF">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3714CF">
        <w:rPr>
          <w:rStyle w:val="StyleUnderline"/>
        </w:rPr>
        <w:t xml:space="preserve">SpaceX, which he admitted to founding </w:t>
      </w:r>
      <w:hyperlink r:id="rId31" w:history="1">
        <w:r w:rsidRPr="003714CF">
          <w:rPr>
            <w:rStyle w:val="StyleUnderline"/>
          </w:rPr>
          <w:t>specifically</w:t>
        </w:r>
      </w:hyperlink>
      <w:r w:rsidRPr="003714CF">
        <w:rPr>
          <w:rStyle w:val="StyleUnderline"/>
        </w:rPr>
        <w:t xml:space="preserve"> to colonize the solar system, became </w:t>
      </w:r>
      <w:r w:rsidRPr="003714CF">
        <w:rPr>
          <w:rStyle w:val="StyleUnderline"/>
          <w:highlight w:val="yellow"/>
        </w:rPr>
        <w:t>the</w:t>
      </w:r>
      <w:r w:rsidRPr="003714CF">
        <w:rPr>
          <w:rStyle w:val="StyleUnderline"/>
        </w:rPr>
        <w:t xml:space="preserve"> first </w:t>
      </w:r>
      <w:r w:rsidRPr="003714CF">
        <w:rPr>
          <w:rStyle w:val="StyleUnderline"/>
          <w:highlight w:val="yellow"/>
        </w:rPr>
        <w:t>private</w:t>
      </w:r>
      <w:r w:rsidRPr="003714CF">
        <w:rPr>
          <w:rStyle w:val="StyleUnderline"/>
        </w:rPr>
        <w:t xml:space="preserve"> company to successfully launch a rocket into orbit in 2008. In September 2016, at the International Astronautical Congress in Guadalajara, Musk laid out a detailed </w:t>
      </w:r>
      <w:hyperlink r:id="rId32" w:history="1">
        <w:r w:rsidRPr="003714CF">
          <w:rPr>
            <w:rStyle w:val="StyleUnderline"/>
          </w:rPr>
          <w:t>vision</w:t>
        </w:r>
      </w:hyperlink>
      <w:r w:rsidRPr="003714CF">
        <w:rPr>
          <w:rStyle w:val="StyleUnderline"/>
        </w:rPr>
        <w:t xml:space="preserve"> for his colonization project, including financial estimates, engineering specs for the reusable “Interplanetary Transit System,” and the price of a passenger ticket — around $200,000. </w:t>
      </w:r>
      <w:r w:rsidRPr="003714CF">
        <w:rPr>
          <w:sz w:val="12"/>
        </w:rPr>
        <w:t xml:space="preserve">Musk’s presentation even included a snazzy computer-animated </w:t>
      </w:r>
      <w:hyperlink r:id="rId33" w:history="1">
        <w:r w:rsidRPr="003714CF">
          <w:rPr>
            <w:rStyle w:val="Hyperlink"/>
            <w:sz w:val="12"/>
          </w:rPr>
          <w:t>video</w:t>
        </w:r>
      </w:hyperlink>
      <w:r w:rsidRPr="003714CF">
        <w:rPr>
          <w:sz w:val="12"/>
        </w:rPr>
        <w:t xml:space="preserve"> of the transit system in action and </w:t>
      </w:r>
      <w:hyperlink r:id="rId34" w:history="1">
        <w:r w:rsidRPr="003714CF">
          <w:rPr>
            <w:rStyle w:val="Hyperlink"/>
            <w:sz w:val="12"/>
          </w:rPr>
          <w:t>details</w:t>
        </w:r>
      </w:hyperlink>
      <w:r w:rsidRPr="003714CF">
        <w:rPr>
          <w:sz w:val="12"/>
        </w:rPr>
        <w:t xml:space="preserve"> about the long trip there, which would offer colonists games, restaurants, and entertainment. “It’ll be, like, really fun to go . . . You’re </w:t>
      </w:r>
      <w:proofErr w:type="spellStart"/>
      <w:r w:rsidRPr="003714CF">
        <w:rPr>
          <w:sz w:val="12"/>
        </w:rPr>
        <w:t>gonna</w:t>
      </w:r>
      <w:proofErr w:type="spellEnd"/>
      <w:r w:rsidRPr="003714CF">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3714CF">
        <w:rPr>
          <w:rStyle w:val="StyleUnderline"/>
        </w:rPr>
        <w:t xml:space="preserve">Unlike a space agency’s astronaut selection process, then, his </w:t>
      </w:r>
      <w:r w:rsidRPr="003714CF">
        <w:rPr>
          <w:rStyle w:val="StyleUnderline"/>
          <w:highlight w:val="yellow"/>
        </w:rPr>
        <w:t>Mars mission will be limited to those who can afford it.</w:t>
      </w:r>
      <w:r w:rsidRPr="003714CF">
        <w:rPr>
          <w:rStyle w:val="StyleUnderline"/>
        </w:rPr>
        <w:t xml:space="preserve"> In that sense, Musk’s colonization plan looks a lot like joining a country club or gated community — or any other model of private access to space for those who can afford it.</w:t>
      </w:r>
      <w:r w:rsidRPr="003714CF">
        <w:rPr>
          <w:sz w:val="12"/>
        </w:rPr>
        <w:t xml:space="preserve"> Musk’s proposal — heavy on the engineering and business details, light on the philosophical or political implications of colonization — epitomizes technocracy. </w:t>
      </w:r>
      <w:r w:rsidRPr="003714CF">
        <w:rPr>
          <w:rStyle w:val="StyleUnderline"/>
        </w:rPr>
        <w:t xml:space="preserve">He doesn’t seem interested in thinking through Mars’s policy or governance, the labor necessitated by building a civilization from scratch, or the problems that will arise from sending rich tourists to self-manage in a place with scant resources demanding </w:t>
      </w:r>
      <w:r w:rsidRPr="003714CF">
        <w:rPr>
          <w:rStyle w:val="StyleUnderline"/>
        </w:rPr>
        <w:lastRenderedPageBreak/>
        <w:t>communal organization and thinking. The True Value of Mars For some, sending a few rich folks off to Mars seems like a great idea</w:t>
      </w:r>
      <w:r w:rsidRPr="003714CF">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3714CF">
          <w:rPr>
            <w:rStyle w:val="Hyperlink"/>
            <w:sz w:val="12"/>
          </w:rPr>
          <w:t>frosted dunes</w:t>
        </w:r>
      </w:hyperlink>
      <w:r w:rsidRPr="003714CF">
        <w:rPr>
          <w:sz w:val="12"/>
        </w:rPr>
        <w:t>? If they get stuck there, all the better</w:t>
      </w:r>
      <w:r w:rsidRPr="003714CF">
        <w:rPr>
          <w:rStyle w:val="StyleUnderline"/>
        </w:rPr>
        <w:t xml:space="preserve">. From a humanistic perspective, however, </w:t>
      </w:r>
      <w:r w:rsidRPr="003714CF">
        <w:rPr>
          <w:rStyle w:val="Emphasis"/>
        </w:rPr>
        <w:t xml:space="preserve">even a lifeless world like </w:t>
      </w:r>
      <w:r w:rsidRPr="003714CF">
        <w:rPr>
          <w:rStyle w:val="Emphasis"/>
          <w:highlight w:val="yellow"/>
        </w:rPr>
        <w:t>Mars</w:t>
      </w:r>
      <w:r w:rsidRPr="003714CF">
        <w:rPr>
          <w:rStyle w:val="Emphasis"/>
        </w:rPr>
        <w:t xml:space="preserve"> </w:t>
      </w:r>
      <w:r w:rsidRPr="003714CF">
        <w:rPr>
          <w:rStyle w:val="Emphasis"/>
          <w:highlight w:val="yellow"/>
        </w:rPr>
        <w:t>holds incredible scientific, educational, and environmental value.</w:t>
      </w:r>
      <w:r w:rsidRPr="003714CF">
        <w:rPr>
          <w:rStyle w:val="StyleUnderline"/>
        </w:rPr>
        <w:t xml:space="preserve"> </w:t>
      </w:r>
      <w:r w:rsidRPr="003714CF">
        <w:rPr>
          <w:rStyle w:val="StyleUnderline"/>
          <w:highlight w:val="yellow"/>
        </w:rPr>
        <w:t>To let private interests colonize</w:t>
      </w:r>
      <w:r w:rsidRPr="003714CF">
        <w:rPr>
          <w:rStyle w:val="StyleUnderline"/>
        </w:rPr>
        <w:t xml:space="preserve">, terraform, or populate it without considering this collective value </w:t>
      </w:r>
      <w:r w:rsidRPr="003714CF">
        <w:rPr>
          <w:rStyle w:val="StyleUnderline"/>
          <w:highlight w:val="yellow"/>
        </w:rPr>
        <w:t>would be short-sighted</w:t>
      </w:r>
      <w:r w:rsidRPr="003714CF">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3714CF">
          <w:rPr>
            <w:rStyle w:val="Hyperlink"/>
            <w:sz w:val="12"/>
          </w:rPr>
          <w:t>the tallest mountain</w:t>
        </w:r>
      </w:hyperlink>
      <w:r w:rsidRPr="003714CF">
        <w:rPr>
          <w:sz w:val="12"/>
        </w:rPr>
        <w:t xml:space="preserve"> in the solar system become a </w:t>
      </w:r>
      <w:hyperlink r:id="rId37" w:history="1">
        <w:r w:rsidRPr="003714CF">
          <w:rPr>
            <w:rStyle w:val="Hyperlink"/>
            <w:sz w:val="12"/>
          </w:rPr>
          <w:t>trash heap</w:t>
        </w:r>
      </w:hyperlink>
      <w:r w:rsidRPr="003714CF">
        <w:rPr>
          <w:sz w:val="12"/>
        </w:rPr>
        <w:t xml:space="preserve"> like Everest. </w:t>
      </w:r>
      <w:r w:rsidRPr="003714CF">
        <w:rPr>
          <w:rStyle w:val="StyleUnderline"/>
          <w:highlight w:val="yellow"/>
        </w:rPr>
        <w:t>Government</w:t>
      </w:r>
      <w:r w:rsidRPr="003714CF">
        <w:rPr>
          <w:rStyle w:val="StyleUnderline"/>
        </w:rPr>
        <w:t xml:space="preserve"> space </w:t>
      </w:r>
      <w:r w:rsidRPr="003714CF">
        <w:rPr>
          <w:rStyle w:val="StyleUnderline"/>
          <w:highlight w:val="yellow"/>
        </w:rPr>
        <w:t>agencies</w:t>
      </w:r>
      <w:r w:rsidRPr="003714CF">
        <w:rPr>
          <w:rStyle w:val="StyleUnderline"/>
        </w:rPr>
        <w:t xml:space="preserve"> have gone to great lengths to </w:t>
      </w:r>
      <w:r w:rsidRPr="003714CF">
        <w:rPr>
          <w:rStyle w:val="StyleUnderline"/>
          <w:highlight w:val="yellow"/>
        </w:rPr>
        <w:t>keep</w:t>
      </w:r>
      <w:r w:rsidRPr="003714CF">
        <w:rPr>
          <w:rStyle w:val="StyleUnderline"/>
        </w:rPr>
        <w:t xml:space="preserve"> the </w:t>
      </w:r>
      <w:r w:rsidRPr="003714CF">
        <w:rPr>
          <w:rStyle w:val="StyleUnderline"/>
          <w:highlight w:val="yellow"/>
        </w:rPr>
        <w:t>scientific and social benefits</w:t>
      </w:r>
      <w:r w:rsidRPr="003714CF">
        <w:rPr>
          <w:rStyle w:val="StyleUnderline"/>
        </w:rPr>
        <w:t xml:space="preserve"> of publicly funded exploration </w:t>
      </w:r>
      <w:r w:rsidRPr="003714CF">
        <w:rPr>
          <w:rStyle w:val="StyleUnderline"/>
          <w:highlight w:val="yellow"/>
        </w:rPr>
        <w:t>intact</w:t>
      </w:r>
      <w:r w:rsidRPr="003714CF">
        <w:rPr>
          <w:rStyle w:val="StyleUnderline"/>
        </w:rPr>
        <w:t xml:space="preserve">. This is why NASA makes all its mission data </w:t>
      </w:r>
      <w:hyperlink r:id="rId38" w:history="1">
        <w:r w:rsidRPr="003714CF">
          <w:rPr>
            <w:rStyle w:val="StyleUnderline"/>
          </w:rPr>
          <w:t>public</w:t>
        </w:r>
      </w:hyperlink>
      <w:r w:rsidRPr="003714CF">
        <w:rPr>
          <w:rStyle w:val="StyleUnderline"/>
        </w:rPr>
        <w:t>, and also why it insists on sterilizing space probes to avoid contaminating other worlds with cellular life from Earth</w:t>
      </w:r>
      <w:r w:rsidRPr="003714CF">
        <w:rPr>
          <w:sz w:val="12"/>
        </w:rPr>
        <w:t xml:space="preserve"> — one stray terrestrial extremophile could confuse the search for microbial life off-planet. The agency, recognizing its work’s educational value, has sent elementary school children’s </w:t>
      </w:r>
      <w:hyperlink r:id="rId39" w:history="1">
        <w:r w:rsidRPr="003714CF">
          <w:rPr>
            <w:rStyle w:val="Hyperlink"/>
            <w:sz w:val="12"/>
          </w:rPr>
          <w:t>experiments</w:t>
        </w:r>
      </w:hyperlink>
      <w:r w:rsidRPr="003714CF">
        <w:rPr>
          <w:sz w:val="12"/>
        </w:rPr>
        <w:t xml:space="preserve"> into space and hosted </w:t>
      </w:r>
      <w:hyperlink r:id="rId40" w:history="1">
        <w:r w:rsidRPr="003714CF">
          <w:rPr>
            <w:rStyle w:val="Hyperlink"/>
            <w:sz w:val="12"/>
          </w:rPr>
          <w:t>public naming competitions</w:t>
        </w:r>
      </w:hyperlink>
      <w:r w:rsidRPr="003714CF">
        <w:rPr>
          <w:sz w:val="12"/>
        </w:rPr>
        <w:t xml:space="preserve"> for geographic features. Likewise, NASA thinks beyond the engineering challenges: they also consider space travel’s </w:t>
      </w:r>
      <w:r w:rsidRPr="003714CF">
        <w:rPr>
          <w:rStyle w:val="StyleUnderline"/>
        </w:rPr>
        <w:t xml:space="preserve">psychological and biological effects, surely an important field of study in anticipation of the long space flights required for interplanetary travel. </w:t>
      </w:r>
      <w:r w:rsidRPr="003714CF">
        <w:rPr>
          <w:rStyle w:val="Emphasis"/>
          <w:highlight w:val="yellow"/>
        </w:rPr>
        <w:t xml:space="preserve">Private industry will be unlikely to follow </w:t>
      </w:r>
      <w:r w:rsidRPr="003714CF">
        <w:rPr>
          <w:rStyle w:val="Emphasis"/>
        </w:rPr>
        <w:t xml:space="preserve">these </w:t>
      </w:r>
      <w:r w:rsidRPr="003714CF">
        <w:rPr>
          <w:rStyle w:val="Emphasis"/>
          <w:highlight w:val="yellow"/>
        </w:rPr>
        <w:t xml:space="preserve">collective practices, </w:t>
      </w:r>
      <w:r w:rsidRPr="003714CF">
        <w:rPr>
          <w:rStyle w:val="Emphasis"/>
        </w:rPr>
        <w:t xml:space="preserve">as </w:t>
      </w:r>
      <w:r w:rsidRPr="003714CF">
        <w:rPr>
          <w:rStyle w:val="Emphasis"/>
          <w:highlight w:val="yellow"/>
        </w:rPr>
        <w:t xml:space="preserve">its desire for profit </w:t>
      </w:r>
      <w:r w:rsidRPr="003714CF">
        <w:rPr>
          <w:rStyle w:val="Emphasis"/>
        </w:rPr>
        <w:t>or for exclusive property rights</w:t>
      </w:r>
      <w:r w:rsidRPr="003714CF">
        <w:rPr>
          <w:rStyle w:val="StyleUnderline"/>
        </w:rPr>
        <w:t xml:space="preserve"> — physical and intellectual — </w:t>
      </w:r>
      <w:r w:rsidRPr="003714CF">
        <w:rPr>
          <w:rStyle w:val="Emphasis"/>
          <w:highlight w:val="yellow"/>
        </w:rPr>
        <w:t>will outweigh any public benefit.</w:t>
      </w:r>
      <w:r w:rsidRPr="003714CF">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3714CF">
          <w:rPr>
            <w:rStyle w:val="Hyperlink"/>
            <w:sz w:val="12"/>
          </w:rPr>
          <w:t>New York Times</w:t>
        </w:r>
      </w:hyperlink>
      <w:r w:rsidRPr="003714CF">
        <w:rPr>
          <w:sz w:val="12"/>
        </w:rPr>
        <w:t xml:space="preserve">, who devoted 1,200 words to it. “Elon Musk finally told the world his vision for colonizing Mars, and it turned out to be one hell of a show,” exclaimed Loren </w:t>
      </w:r>
      <w:proofErr w:type="spellStart"/>
      <w:r w:rsidRPr="003714CF">
        <w:rPr>
          <w:sz w:val="12"/>
        </w:rPr>
        <w:t>Grush</w:t>
      </w:r>
      <w:proofErr w:type="spellEnd"/>
      <w:r w:rsidRPr="003714CF">
        <w:rPr>
          <w:sz w:val="12"/>
        </w:rPr>
        <w:t xml:space="preserve"> in a </w:t>
      </w:r>
      <w:hyperlink r:id="rId42" w:history="1">
        <w:r w:rsidRPr="003714CF">
          <w:rPr>
            <w:rStyle w:val="Hyperlink"/>
            <w:sz w:val="12"/>
          </w:rPr>
          <w:t>video article</w:t>
        </w:r>
      </w:hyperlink>
      <w:r w:rsidRPr="003714CF">
        <w:rPr>
          <w:sz w:val="12"/>
        </w:rPr>
        <w:t xml:space="preserve"> for the Verge. </w:t>
      </w:r>
      <w:proofErr w:type="spellStart"/>
      <w:r w:rsidRPr="003714CF">
        <w:rPr>
          <w:sz w:val="12"/>
        </w:rPr>
        <w:t>Grush</w:t>
      </w:r>
      <w:proofErr w:type="spellEnd"/>
      <w:r w:rsidRPr="003714CF">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3714CF">
        <w:rPr>
          <w:rStyle w:val="StyleUnderline"/>
        </w:rPr>
        <w:t xml:space="preserve">none of the magazines that covered Musk’s announcement mentioned this </w:t>
      </w:r>
      <w:proofErr w:type="spellStart"/>
      <w:r w:rsidRPr="003714CF">
        <w:rPr>
          <w:rStyle w:val="StyleUnderline"/>
        </w:rPr>
        <w:t>metatheme</w:t>
      </w:r>
      <w:proofErr w:type="spellEnd"/>
      <w:r w:rsidRPr="003714CF">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3714CF">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3714CF">
          <w:rPr>
            <w:rStyle w:val="Hyperlink"/>
            <w:sz w:val="12"/>
          </w:rPr>
          <w:t>as much labor out of their workers</w:t>
        </w:r>
      </w:hyperlink>
      <w:r w:rsidRPr="003714CF">
        <w:rPr>
          <w:sz w:val="12"/>
        </w:rPr>
        <w:t xml:space="preserve"> at the lowest cost. Further, the question of who is allowed to go to Mars will become as important as the question of who isn’t. </w:t>
      </w:r>
      <w:r w:rsidRPr="003714CF">
        <w:rPr>
          <w:rStyle w:val="StyleUnderline"/>
        </w:rPr>
        <w:t xml:space="preserve">If, as Musk proposes, the trip requires a “ticket” — which, as he claims, will eventually drop to only $100,000 — it seems probable that </w:t>
      </w:r>
      <w:r w:rsidRPr="003714CF">
        <w:rPr>
          <w:rStyle w:val="StyleUnderline"/>
          <w:highlight w:val="yellow"/>
        </w:rPr>
        <w:t>those who can afford to go will mostly resemble</w:t>
      </w:r>
      <w:r w:rsidRPr="003714CF">
        <w:rPr>
          <w:rStyle w:val="StyleUnderline"/>
        </w:rPr>
        <w:t xml:space="preserve">, ethnically and politically, </w:t>
      </w:r>
      <w:r w:rsidRPr="003714CF">
        <w:rPr>
          <w:rStyle w:val="StyleUnderline"/>
          <w:highlight w:val="yellow"/>
        </w:rPr>
        <w:t>Earth’s ruling class</w:t>
      </w:r>
      <w:r w:rsidRPr="003714CF">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3714CF">
          <w:rPr>
            <w:rStyle w:val="Hyperlink"/>
            <w:sz w:val="12"/>
          </w:rPr>
          <w:t>creative ideas</w:t>
        </w:r>
      </w:hyperlink>
      <w:r w:rsidRPr="003714CF">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3714CF">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3714CF">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3714CF">
          <w:rPr>
            <w:rStyle w:val="Hyperlink"/>
            <w:sz w:val="12"/>
          </w:rPr>
          <w:t>between $30,000 to $100,000</w:t>
        </w:r>
      </w:hyperlink>
      <w:r w:rsidRPr="003714CF">
        <w:rPr>
          <w:sz w:val="12"/>
        </w:rPr>
        <w:t xml:space="preserve">. Climbers’ journeys are only made possible by their Sherpas’ exploited labor, many of whom die in accidents and are paid </w:t>
      </w:r>
      <w:hyperlink r:id="rId46" w:history="1">
        <w:r w:rsidRPr="003714CF">
          <w:rPr>
            <w:rStyle w:val="Hyperlink"/>
            <w:sz w:val="12"/>
          </w:rPr>
          <w:t>as little as</w:t>
        </w:r>
      </w:hyperlink>
      <w:r w:rsidRPr="003714CF">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w:t>
      </w:r>
      <w:r w:rsidRPr="003714CF">
        <w:rPr>
          <w:sz w:val="12"/>
        </w:rPr>
        <w:lastRenderedPageBreak/>
        <w:t xml:space="preserve">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3714CF">
          <w:rPr>
            <w:rStyle w:val="Hyperlink"/>
            <w:sz w:val="12"/>
          </w:rPr>
          <w:t>announced</w:t>
        </w:r>
      </w:hyperlink>
      <w:r w:rsidRPr="003714CF">
        <w:rPr>
          <w:sz w:val="12"/>
        </w:rPr>
        <w:t xml:space="preserve"> his plan to hire ten thousand refugees and was immediately hailed as a </w:t>
      </w:r>
      <w:hyperlink r:id="rId48" w:history="1">
        <w:r w:rsidRPr="003714CF">
          <w:rPr>
            <w:rStyle w:val="Hyperlink"/>
            <w:sz w:val="12"/>
          </w:rPr>
          <w:t>liberal hero</w:t>
        </w:r>
      </w:hyperlink>
      <w:r w:rsidRPr="003714CF">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3714CF">
        <w:rPr>
          <w:rStyle w:val="StyleUnderline"/>
        </w:rPr>
        <w:t xml:space="preserve">This doesn’t bode well for how we think of the commons. Are rich people and their foundations the </w:t>
      </w:r>
      <w:hyperlink r:id="rId49" w:history="1">
        <w:r w:rsidRPr="003714CF">
          <w:rPr>
            <w:rStyle w:val="StyleUnderline"/>
          </w:rPr>
          <w:t>only ones who can save us</w:t>
        </w:r>
      </w:hyperlink>
      <w:r w:rsidRPr="003714CF">
        <w:rPr>
          <w:rStyle w:val="StyleUnderline"/>
        </w:rPr>
        <w:t xml:space="preserve">? The plethora of </w:t>
      </w:r>
      <w:r w:rsidRPr="003714CF">
        <w:rPr>
          <w:rStyle w:val="StyleUnderline"/>
          <w:highlight w:val="yellow"/>
        </w:rPr>
        <w:t>private</w:t>
      </w:r>
      <w:r w:rsidRPr="003714CF">
        <w:rPr>
          <w:rStyle w:val="StyleUnderline"/>
        </w:rPr>
        <w:t xml:space="preserve"> Mars </w:t>
      </w:r>
      <w:r w:rsidRPr="003714CF">
        <w:rPr>
          <w:rStyle w:val="StyleUnderline"/>
          <w:highlight w:val="yellow"/>
        </w:rPr>
        <w:t>proposals reflect</w:t>
      </w:r>
      <w:r w:rsidRPr="003714CF">
        <w:rPr>
          <w:rStyle w:val="StyleUnderline"/>
        </w:rPr>
        <w:t xml:space="preserve">s </w:t>
      </w:r>
      <w:r w:rsidRPr="003714CF">
        <w:rPr>
          <w:rStyle w:val="StyleUnderline"/>
          <w:highlight w:val="yellow"/>
        </w:rPr>
        <w:t xml:space="preserve">a </w:t>
      </w:r>
      <w:hyperlink r:id="rId50" w:history="1">
        <w:r w:rsidRPr="003714CF">
          <w:rPr>
            <w:rStyle w:val="StyleUnderline"/>
            <w:highlight w:val="yellow"/>
          </w:rPr>
          <w:t xml:space="preserve">lack of faith in democracy </w:t>
        </w:r>
        <w:r w:rsidRPr="003714CF">
          <w:rPr>
            <w:rStyle w:val="StyleUnderline"/>
          </w:rPr>
          <w:t>on Earth</w:t>
        </w:r>
      </w:hyperlink>
      <w:r w:rsidRPr="003714CF">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3714CF">
        <w:rPr>
          <w:rStyle w:val="StyleUnderline"/>
          <w:highlight w:val="yellow"/>
        </w:rPr>
        <w:t xml:space="preserve">Colonization of Mars should be seen as a complex social and political policy, with </w:t>
      </w:r>
      <w:r w:rsidRPr="003714CF">
        <w:rPr>
          <w:rStyle w:val="StyleUnderline"/>
        </w:rPr>
        <w:t xml:space="preserve">so much </w:t>
      </w:r>
      <w:r w:rsidRPr="003714CF">
        <w:rPr>
          <w:rStyle w:val="StyleUnderline"/>
          <w:highlight w:val="yellow"/>
        </w:rPr>
        <w:t>potential to create inequality and oppression</w:t>
      </w:r>
      <w:r w:rsidRPr="003714CF">
        <w:rPr>
          <w:rStyle w:val="StyleUnderline"/>
        </w:rPr>
        <w:t xml:space="preserve"> that it cannot rationally be undertaken without political consensus and a stratagem for maintaining democracy and egalitarianism</w:t>
      </w:r>
      <w:r w:rsidRPr="003714CF">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3714CF">
          <w:rPr>
            <w:rStyle w:val="Hyperlink"/>
            <w:sz w:val="12"/>
          </w:rPr>
          <w:t>Keep the red planet red</w:t>
        </w:r>
      </w:hyperlink>
      <w:r w:rsidRPr="003714CF">
        <w:rPr>
          <w:sz w:val="12"/>
        </w:rPr>
        <w:t xml:space="preserve">! </w:t>
      </w:r>
    </w:p>
    <w:p w14:paraId="56DE6F65" w14:textId="77777777" w:rsidR="009D4969" w:rsidRPr="003714CF" w:rsidRDefault="009D4969" w:rsidP="009D4969">
      <w:pPr>
        <w:pStyle w:val="Heading4"/>
        <w:rPr>
          <w:rFonts w:cs="Calibri"/>
        </w:rPr>
      </w:pPr>
      <w:r w:rsidRPr="003714CF">
        <w:rPr>
          <w:rFonts w:cs="Calibri"/>
        </w:rPr>
        <w:t>This private expansion into space results in corporate colonization of planets that undermines the interests of the rest of humanity. Spencer ’17</w:t>
      </w:r>
    </w:p>
    <w:p w14:paraId="2E645381" w14:textId="77777777" w:rsidR="009D4969" w:rsidRPr="003714CF" w:rsidRDefault="009D4969" w:rsidP="009D4969">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59E43F39" w14:textId="77777777" w:rsidR="009D4969" w:rsidRPr="003714CF" w:rsidRDefault="009D4969" w:rsidP="009D4969">
      <w:pPr>
        <w:ind w:left="720"/>
        <w:rPr>
          <w:sz w:val="12"/>
        </w:rPr>
      </w:pPr>
      <w:r w:rsidRPr="003714CF">
        <w:rPr>
          <w:sz w:val="12"/>
        </w:rPr>
        <w:t xml:space="preserve">When CEO Elon Musk announced last month that his aerospace company SpaceX would be </w:t>
      </w:r>
      <w:hyperlink r:id="rId52"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56"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57"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3714CF">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3714CF">
          <w:rPr>
            <w:rStyle w:val="StyleUnderline"/>
          </w:rPr>
          <w:t>sacrosanct</w:t>
        </w:r>
      </w:hyperlink>
      <w:r w:rsidRPr="003714CF">
        <w:rPr>
          <w:rStyle w:val="StyleUnderline"/>
        </w:rPr>
        <w:t xml:space="preserve"> </w:t>
      </w:r>
      <w:hyperlink r:id="rId60"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xml:space="preserve">. As Dalrymple writes: Democracy as we know it was considered an advance over feudalism because of the power that it gave the commoners to share in collective </w:t>
      </w:r>
      <w:r w:rsidRPr="003714CF">
        <w:rPr>
          <w:sz w:val="12"/>
        </w:rPr>
        <w:lastRenderedPageBreak/>
        <w:t>governance</w:t>
      </w:r>
      <w:r w:rsidRPr="003714CF">
        <w:rPr>
          <w:rStyle w:val="StyleUnderline"/>
        </w:rPr>
        <w:t xml:space="preserve">. </w:t>
      </w:r>
      <w:r w:rsidRPr="003714CF">
        <w:rPr>
          <w:rStyle w:val="StyleUnderline"/>
          <w:highlight w:val="yellow"/>
        </w:rPr>
        <w:t>To privately colonize a</w:t>
      </w:r>
      <w:r w:rsidRPr="003714CF">
        <w:rPr>
          <w:rStyle w:val="StyleUnderline"/>
        </w:rPr>
        <w:t xml:space="preserve"> nation, much less a </w:t>
      </w:r>
      <w:r w:rsidRPr="003714CF">
        <w:rPr>
          <w:rStyle w:val="StyleUnderline"/>
          <w:highlight w:val="yellow"/>
        </w:rPr>
        <w:t>planet</w:t>
      </w:r>
      <w:r w:rsidRPr="003714CF">
        <w:rPr>
          <w:rStyle w:val="StyleUnderline"/>
        </w:rPr>
        <w:t xml:space="preserve">, </w:t>
      </w:r>
      <w:r w:rsidRPr="003714CF">
        <w:rPr>
          <w:rStyle w:val="StyleUnderline"/>
          <w:highlight w:val="yellow"/>
        </w:rPr>
        <w:t>means ceding governance and control</w:t>
      </w:r>
      <w:r w:rsidRPr="003714CF">
        <w:rPr>
          <w:rStyle w:val="StyleUnderline"/>
        </w:rPr>
        <w:t xml:space="preserve"> back </w:t>
      </w:r>
      <w:r w:rsidRPr="003714CF">
        <w:rPr>
          <w:rStyle w:val="StyleUnderline"/>
          <w:highlight w:val="yellow"/>
        </w:rPr>
        <w:t>to corporations whose interest is not ours</w:t>
      </w:r>
      <w:r w:rsidRPr="003714CF">
        <w:rPr>
          <w:rStyle w:val="StyleUnderline"/>
        </w:rPr>
        <w:t xml:space="preserve">, </w:t>
      </w:r>
      <w:r w:rsidRPr="003714CF">
        <w:rPr>
          <w:rStyle w:val="StyleUnderline"/>
          <w:highlight w:val="yellow"/>
        </w:rPr>
        <w:t>and</w:t>
      </w:r>
      <w:r w:rsidRPr="003714CF">
        <w:rPr>
          <w:rStyle w:val="StyleUnderline"/>
        </w:rPr>
        <w:t xml:space="preserve"> indeed, </w:t>
      </w:r>
      <w:r w:rsidRPr="003714CF">
        <w:rPr>
          <w:rStyle w:val="Emphasis"/>
          <w:highlight w:val="yellow"/>
        </w:rPr>
        <w:t>is always at odds with workers and residents</w:t>
      </w:r>
      <w:r w:rsidRPr="003714CF">
        <w:rPr>
          <w:rStyle w:val="Emphasis"/>
        </w:rPr>
        <w:t xml:space="preserve"> </w:t>
      </w:r>
      <w:r w:rsidRPr="003714CF">
        <w:rPr>
          <w:rStyle w:val="StyleUnderline"/>
        </w:rPr>
        <w:t xml:space="preserve">— </w:t>
      </w:r>
      <w:r w:rsidRPr="003714CF">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61" w:history="1">
        <w:r w:rsidRPr="003714CF">
          <w:rPr>
            <w:rStyle w:val="Hyperlink"/>
            <w:sz w:val="12"/>
          </w:rPr>
          <w:t>put in charge</w:t>
        </w:r>
      </w:hyperlink>
      <w:r w:rsidRPr="003714CF">
        <w:rPr>
          <w:sz w:val="12"/>
        </w:rPr>
        <w:t xml:space="preserve"> of running the show on Mars, their interests will inherently be at </w:t>
      </w:r>
      <w:hyperlink r:id="rId62" w:history="1">
        <w:r w:rsidRPr="003714CF">
          <w:rPr>
            <w:rStyle w:val="Hyperlink"/>
            <w:sz w:val="12"/>
          </w:rPr>
          <w:t xml:space="preserve">odds with the workers </w:t>
        </w:r>
      </w:hyperlink>
      <w:r w:rsidRPr="003714CF">
        <w:rPr>
          <w:sz w:val="12"/>
        </w:rPr>
        <w:t xml:space="preserve">and employees involved. After all, a private foundation </w:t>
      </w:r>
      <w:hyperlink r:id="rId63" w:history="1">
        <w:r w:rsidRPr="003714CF">
          <w:rPr>
            <w:rStyle w:val="Hyperlink"/>
            <w:sz w:val="12"/>
          </w:rPr>
          <w:t>is not a democracy</w:t>
        </w:r>
      </w:hyperlink>
      <w:r w:rsidRPr="003714CF">
        <w:rPr>
          <w:sz w:val="12"/>
        </w:rPr>
        <w:t xml:space="preserve">; and as major philanthropic organizations like the Bill and Melinda Gates Foundation </w:t>
      </w:r>
      <w:hyperlink r:id="rId64" w:history="1">
        <w:r w:rsidRPr="003714CF">
          <w:rPr>
            <w:rStyle w:val="Hyperlink"/>
            <w:sz w:val="12"/>
          </w:rPr>
          <w:t>illustrate</w:t>
        </w:r>
      </w:hyperlink>
      <w:r w:rsidRPr="003714CF">
        <w:rPr>
          <w:sz w:val="12"/>
        </w:rPr>
        <w:t xml:space="preserve">, often </w:t>
      </w:r>
      <w:hyperlink r:id="rId65" w:history="1">
        <w:r w:rsidRPr="003714CF">
          <w:rPr>
            <w:rStyle w:val="Hyperlink"/>
            <w:sz w:val="12"/>
          </w:rPr>
          <w:t>do the bidding</w:t>
        </w:r>
      </w:hyperlink>
      <w:r w:rsidRPr="003714CF">
        <w:rPr>
          <w:sz w:val="12"/>
        </w:rPr>
        <w:t xml:space="preserve"> of their rich donors, and take an </w:t>
      </w:r>
      <w:hyperlink r:id="rId66"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7"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68"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3714CF">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3714CF">
        <w:rPr>
          <w:rStyle w:val="StyleUnderline"/>
          <w:highlight w:val="yellow"/>
        </w:rPr>
        <w:t>exploration for humanity’s sake</w:t>
      </w:r>
      <w:r w:rsidRPr="003714CF">
        <w:rPr>
          <w:rStyle w:val="StyleUnderline"/>
        </w:rPr>
        <w:t xml:space="preserve"> — </w:t>
      </w:r>
      <w:r w:rsidRPr="003714CF">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3714CF">
        <w:rPr>
          <w:rStyle w:val="StyleUnderline"/>
          <w:highlight w:val="yellow"/>
        </w:rPr>
        <w:t xml:space="preserve">science </w:t>
      </w:r>
      <w:r w:rsidRPr="003714CF">
        <w:rPr>
          <w:sz w:val="12"/>
        </w:rPr>
        <w:t>assumed</w:t>
      </w:r>
      <w:r w:rsidRPr="003714CF">
        <w:rPr>
          <w:rStyle w:val="StyleUnderline"/>
          <w:sz w:val="12"/>
        </w:rPr>
        <w:t xml:space="preserve"> </w:t>
      </w:r>
      <w:r w:rsidRPr="003714CF">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3714CF">
        <w:rPr>
          <w:rStyle w:val="StyleUnderline"/>
          <w:highlight w:val="yellow"/>
        </w:rPr>
        <w:t>an economy based on tourism</w:t>
      </w:r>
      <w:r w:rsidRPr="003714CF">
        <w:rPr>
          <w:rStyle w:val="StyleUnderline"/>
        </w:rPr>
        <w:t xml:space="preserve">, particularly high-end tourism, </w:t>
      </w:r>
      <w:r w:rsidRPr="003714CF">
        <w:rPr>
          <w:rStyle w:val="StyleUnderline"/>
          <w:highlight w:val="yellow"/>
        </w:rPr>
        <w:t>needs employees</w:t>
      </w:r>
      <w:r w:rsidRPr="003714CF">
        <w:rPr>
          <w:rStyle w:val="StyleUnderline"/>
        </w:rPr>
        <w:t xml:space="preserve"> — even if a high degree of automation is assumed. And as I’ve written about </w:t>
      </w:r>
      <w:hyperlink r:id="rId69" w:history="1">
        <w:r w:rsidRPr="003714CF">
          <w:rPr>
            <w:rStyle w:val="StyleUnderline"/>
          </w:rPr>
          <w:t>before</w:t>
        </w:r>
      </w:hyperlink>
      <w:r w:rsidRPr="003714CF">
        <w:rPr>
          <w:rStyle w:val="StyleUnderline"/>
        </w:rPr>
        <w:t xml:space="preserve">, </w:t>
      </w:r>
      <w:r w:rsidRPr="003714CF">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3714CF">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3714CF">
        <w:rPr>
          <w:rStyle w:val="StyleUnderline"/>
          <w:highlight w:val="yellow"/>
        </w:rPr>
        <w:t>this planet is</w:t>
      </w:r>
      <w:r w:rsidRPr="003714CF">
        <w:rPr>
          <w:sz w:val="12"/>
        </w:rPr>
        <w:t xml:space="preserve"> run </w:t>
      </w:r>
      <w:r w:rsidRPr="003714CF">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3714CF">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45A52DD" w14:textId="77777777" w:rsidR="009D4969" w:rsidRPr="003714CF" w:rsidRDefault="009D4969" w:rsidP="009D4969">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829A401" w14:textId="77777777" w:rsidR="009D4969" w:rsidRPr="003714CF" w:rsidRDefault="009D4969" w:rsidP="009D4969">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0858B49" w14:textId="77777777" w:rsidR="009D4969" w:rsidRPr="003714CF" w:rsidRDefault="009D4969" w:rsidP="009D4969">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3714CF">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3714CF">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3714CF">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3714CF">
        <w:rPr>
          <w:rFonts w:eastAsia="Cambria"/>
          <w:highlight w:val="yellow"/>
          <w:u w:val="single"/>
        </w:rPr>
        <w:t>a</w:t>
      </w:r>
      <w:r w:rsidRPr="003714CF">
        <w:rPr>
          <w:rFonts w:eastAsia="Cambria"/>
          <w:u w:val="single"/>
        </w:rPr>
        <w:t xml:space="preserve"> new </w:t>
      </w:r>
      <w:r w:rsidRPr="003714CF">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3714CF">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3714CF">
        <w:rPr>
          <w:rFonts w:eastAsia="Cambria"/>
          <w:iCs/>
          <w:highlight w:val="yellow"/>
          <w:u w:val="single"/>
        </w:rPr>
        <w:t>altruism</w:t>
      </w:r>
      <w:r w:rsidRPr="003714CF">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w:t>
      </w:r>
      <w:r w:rsidRPr="003714CF">
        <w:rPr>
          <w:sz w:val="12"/>
        </w:rPr>
        <w:lastRenderedPageBreak/>
        <w:t xml:space="preserve">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3714CF">
        <w:rPr>
          <w:sz w:val="12"/>
          <w:highlight w:val="yellow"/>
        </w:rPr>
        <w:t xml:space="preserve">. </w:t>
      </w:r>
      <w:r w:rsidRPr="003714CF">
        <w:rPr>
          <w:rFonts w:eastAsia="Cambria"/>
          <w:highlight w:val="yellow"/>
          <w:u w:val="single"/>
        </w:rPr>
        <w:t>New forms of private property are created</w:t>
      </w:r>
      <w:r w:rsidRPr="003714CF">
        <w:rPr>
          <w:rFonts w:eastAsia="Cambria"/>
          <w:sz w:val="12"/>
        </w:rPr>
        <w:t xml:space="preserve">, not least </w:t>
      </w:r>
      <w:r w:rsidRPr="003714CF">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3714CF">
        <w:rPr>
          <w:rFonts w:eastAsia="Cambria"/>
          <w:iCs/>
          <w:highlight w:val="yellow"/>
          <w:u w:val="single"/>
        </w:rPr>
        <w:t>New</w:t>
      </w:r>
      <w:r w:rsidRPr="003714CF">
        <w:rPr>
          <w:rFonts w:eastAsia="Cambria"/>
          <w:sz w:val="12"/>
        </w:rPr>
        <w:t xml:space="preserve"> forms of so-called </w:t>
      </w:r>
      <w:r w:rsidRPr="003714CF">
        <w:rPr>
          <w:rFonts w:eastAsia="Cambria"/>
          <w:iCs/>
          <w:highlight w:val="yellow"/>
          <w:u w:val="single"/>
        </w:rPr>
        <w:t>enclosures</w:t>
      </w:r>
      <w:r w:rsidRPr="003714CF">
        <w:rPr>
          <w:rFonts w:eastAsia="Cambria"/>
          <w:highlight w:val="yellow"/>
          <w:u w:val="single"/>
        </w:rPr>
        <w:t xml:space="preserve"> emerge from</w:t>
      </w:r>
      <w:r w:rsidRPr="003714CF">
        <w:rPr>
          <w:rFonts w:eastAsia="Cambria"/>
          <w:sz w:val="12"/>
        </w:rPr>
        <w:t xml:space="preserve"> today’s </w:t>
      </w:r>
      <w:r w:rsidRPr="003714CF">
        <w:rPr>
          <w:rStyle w:val="StyleUnderline"/>
          <w:highlight w:val="yellow"/>
        </w:rPr>
        <w:t>total commercialization of</w:t>
      </w:r>
      <w:r w:rsidRPr="003714CF">
        <w:rPr>
          <w:rFonts w:eastAsia="Cambria"/>
          <w:sz w:val="12"/>
        </w:rPr>
        <w:t xml:space="preserve"> formerly small-scale private or public industries and services, of </w:t>
      </w:r>
      <w:r w:rsidRPr="003714CF">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3714CF">
        <w:rPr>
          <w:rFonts w:eastAsia="Cambria"/>
          <w:highlight w:val="yellow"/>
          <w:u w:val="single"/>
        </w:rPr>
        <w:t>created by</w:t>
      </w:r>
      <w:r w:rsidRPr="003714CF">
        <w:rPr>
          <w:rFonts w:eastAsia="Cambria"/>
          <w:sz w:val="12"/>
        </w:rPr>
        <w:t xml:space="preserve"> (more or less) </w:t>
      </w:r>
      <w:r w:rsidRPr="003714CF">
        <w:rPr>
          <w:rFonts w:eastAsia="Cambria"/>
          <w:highlight w:val="yellow"/>
          <w:u w:val="single"/>
        </w:rPr>
        <w:t>predatory</w:t>
      </w:r>
      <w:r w:rsidRPr="003714CF">
        <w:rPr>
          <w:rFonts w:eastAsia="Cambria"/>
          <w:u w:val="single"/>
        </w:rPr>
        <w:t xml:space="preserve"> forms of </w:t>
      </w:r>
      <w:r w:rsidRPr="003714CF">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3714CF">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w:t>
      </w:r>
      <w:r w:rsidRPr="003714CF">
        <w:rPr>
          <w:rFonts w:eastAsia="Cambria"/>
          <w:sz w:val="12"/>
          <w:szCs w:val="16"/>
        </w:rPr>
        <w:lastRenderedPageBreak/>
        <w:t xml:space="preserve">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3714CF">
        <w:rPr>
          <w:rFonts w:eastAsia="Cambria"/>
          <w:highlight w:val="yellow"/>
          <w:u w:val="single"/>
        </w:rPr>
        <w:t>redistribution of wealth runs</w:t>
      </w:r>
      <w:r w:rsidRPr="003714CF">
        <w:rPr>
          <w:rFonts w:eastAsia="Cambria"/>
          <w:sz w:val="12"/>
        </w:rPr>
        <w:t xml:space="preserve"> ever more – and with ever accelerated speed – </w:t>
      </w:r>
      <w:r w:rsidRPr="003714CF">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3714CF">
        <w:rPr>
          <w:rFonts w:eastAsia="Cambria"/>
          <w:highlight w:val="yellow"/>
          <w:u w:val="single"/>
        </w:rPr>
        <w:t>Social, cultural</w:t>
      </w:r>
      <w:r w:rsidRPr="003714CF">
        <w:rPr>
          <w:rFonts w:eastAsia="Cambria"/>
          <w:u w:val="single"/>
        </w:rPr>
        <w:t xml:space="preserve">, traditional </w:t>
      </w:r>
      <w:r w:rsidRPr="003714CF">
        <w:rPr>
          <w:rFonts w:eastAsia="Cambria"/>
          <w:highlight w:val="yellow"/>
          <w:u w:val="single"/>
        </w:rPr>
        <w:t>and ecological considerations</w:t>
      </w:r>
      <w:r w:rsidRPr="003714CF">
        <w:rPr>
          <w:rFonts w:eastAsia="Cambria"/>
          <w:u w:val="single"/>
        </w:rPr>
        <w:t xml:space="preserve"> are abandoned and </w:t>
      </w:r>
      <w:r w:rsidRPr="003714CF">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3714CF">
        <w:rPr>
          <w:rFonts w:eastAsia="Cambria"/>
          <w:iCs/>
          <w:highlight w:val="yellow"/>
          <w:u w:val="single"/>
        </w:rPr>
        <w:t>plundering</w:t>
      </w:r>
      <w:r w:rsidRPr="003714CF">
        <w:rPr>
          <w:rFonts w:eastAsia="Cambria"/>
          <w:highlight w:val="yellow"/>
          <w:u w:val="single"/>
        </w:rPr>
        <w:t xml:space="preserve">. </w:t>
      </w:r>
      <w:r w:rsidRPr="003714CF">
        <w:rPr>
          <w:rFonts w:eastAsia="Cambria"/>
          <w:u w:val="single"/>
        </w:rPr>
        <w:t xml:space="preserve">All global </w:t>
      </w:r>
      <w:r w:rsidRPr="003714CF">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3714CF">
        <w:rPr>
          <w:rFonts w:eastAsia="Cambria"/>
          <w:highlight w:val="yellow"/>
          <w:u w:val="single"/>
        </w:rPr>
        <w:t>turn</w:t>
      </w:r>
      <w:r w:rsidRPr="003714CF">
        <w:rPr>
          <w:rFonts w:eastAsia="Cambria"/>
          <w:u w:val="single"/>
        </w:rPr>
        <w:t xml:space="preserve">ed </w:t>
      </w:r>
      <w:r w:rsidRPr="003714CF">
        <w:rPr>
          <w:rFonts w:eastAsia="Cambria"/>
          <w:highlight w:val="yellow"/>
          <w:u w:val="single"/>
        </w:rPr>
        <w:t xml:space="preserve">into </w:t>
      </w:r>
      <w:r w:rsidRPr="003714CF">
        <w:rPr>
          <w:rFonts w:eastAsia="Cambria"/>
          <w:iCs/>
          <w:highlight w:val="yellow"/>
          <w:u w:val="single"/>
        </w:rPr>
        <w:t>objects of utilization</w:t>
      </w:r>
      <w:r w:rsidRPr="003714CF">
        <w:rPr>
          <w:rFonts w:eastAsia="Cambria"/>
          <w:highlight w:val="yellow"/>
          <w:u w:val="single"/>
        </w:rPr>
        <w:t xml:space="preserve">. </w:t>
      </w:r>
      <w:r w:rsidRPr="003714CF">
        <w:rPr>
          <w:rFonts w:eastAsia="Cambria"/>
          <w:iCs/>
          <w:highlight w:val="yellow"/>
          <w:u w:val="single"/>
        </w:rPr>
        <w:t>Rapid ecological destruction</w:t>
      </w:r>
      <w:r w:rsidRPr="003714CF">
        <w:rPr>
          <w:rFonts w:eastAsia="Cambria"/>
          <w:highlight w:val="yellow"/>
          <w:u w:val="single"/>
        </w:rPr>
        <w:t xml:space="preserve"> through </w:t>
      </w:r>
      <w:r w:rsidRPr="003714CF">
        <w:rPr>
          <w:rFonts w:eastAsia="Cambria"/>
          <w:iCs/>
          <w:highlight w:val="yellow"/>
          <w:u w:val="single"/>
        </w:rPr>
        <w:t>depletion</w:t>
      </w:r>
      <w:r w:rsidRPr="003714CF">
        <w:rPr>
          <w:rFonts w:eastAsia="Cambria"/>
          <w:highlight w:val="yellow"/>
          <w:u w:val="single"/>
        </w:rPr>
        <w:t xml:space="preserve"> is the </w:t>
      </w:r>
      <w:proofErr w:type="spellStart"/>
      <w:r w:rsidRPr="003714CF">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3714CF">
        <w:rPr>
          <w:rFonts w:eastAsia="Cambria"/>
          <w:highlight w:val="yellow"/>
          <w:u w:val="single"/>
        </w:rPr>
        <w:t>everything</w:t>
      </w:r>
      <w:r w:rsidRPr="003714CF">
        <w:rPr>
          <w:rFonts w:eastAsia="Cambria"/>
          <w:u w:val="single"/>
        </w:rPr>
        <w:t xml:space="preserve"> on earth </w:t>
      </w:r>
      <w:r w:rsidRPr="003714CF">
        <w:rPr>
          <w:rStyle w:val="StyleUnderline"/>
          <w:highlight w:val="yellow"/>
        </w:rPr>
        <w:t>is turned</w:t>
      </w:r>
      <w:r w:rsidRPr="003714CF">
        <w:rPr>
          <w:rFonts w:eastAsia="Cambria"/>
          <w:iCs/>
          <w:u w:val="single"/>
        </w:rPr>
        <w:t xml:space="preserve"> </w:t>
      </w:r>
      <w:r w:rsidRPr="003714CF">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3714CF">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3714CF">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w:t>
      </w:r>
      <w:r w:rsidRPr="003714CF">
        <w:rPr>
          <w:rFonts w:eastAsia="Cambria"/>
          <w:sz w:val="12"/>
        </w:rPr>
        <w:lastRenderedPageBreak/>
        <w:t xml:space="preserve">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3714CF">
        <w:rPr>
          <w:rFonts w:eastAsia="Cambria"/>
          <w:highlight w:val="yellow"/>
          <w:u w:val="single"/>
        </w:rPr>
        <w:t>The logic of neoliberalism</w:t>
      </w:r>
      <w:r w:rsidRPr="003714CF">
        <w:rPr>
          <w:rFonts w:eastAsia="Cambria"/>
          <w:sz w:val="12"/>
        </w:rPr>
        <w:t xml:space="preserve"> as a sort of totalitarian neo-mercantilism </w:t>
      </w:r>
      <w:r w:rsidRPr="003714CF">
        <w:rPr>
          <w:rFonts w:eastAsia="Cambria"/>
          <w:highlight w:val="yellow"/>
          <w:u w:val="single"/>
        </w:rPr>
        <w:t>is that all resources</w:t>
      </w:r>
      <w:r w:rsidRPr="003714CF">
        <w:rPr>
          <w:rFonts w:eastAsia="Cambria"/>
          <w:u w:val="single"/>
        </w:rPr>
        <w:t xml:space="preserve">, all </w:t>
      </w:r>
      <w:r w:rsidRPr="003714CF">
        <w:rPr>
          <w:rFonts w:eastAsia="Cambria"/>
          <w:highlight w:val="yellow"/>
          <w:u w:val="single"/>
        </w:rPr>
        <w:t>markets</w:t>
      </w:r>
      <w:r w:rsidRPr="003714CF">
        <w:rPr>
          <w:rFonts w:eastAsia="Cambria"/>
          <w:u w:val="single"/>
        </w:rPr>
        <w:t xml:space="preserve">, all </w:t>
      </w:r>
      <w:r w:rsidRPr="003714CF">
        <w:rPr>
          <w:rFonts w:eastAsia="Cambria"/>
          <w:highlight w:val="yellow"/>
          <w:u w:val="single"/>
        </w:rPr>
        <w:t>money</w:t>
      </w:r>
      <w:r w:rsidRPr="003714CF">
        <w:rPr>
          <w:rFonts w:eastAsia="Cambria"/>
          <w:u w:val="single"/>
        </w:rPr>
        <w:t xml:space="preserve">, all profits, all </w:t>
      </w:r>
      <w:r w:rsidRPr="003714CF">
        <w:rPr>
          <w:rFonts w:eastAsia="Cambria"/>
          <w:highlight w:val="yellow"/>
          <w:u w:val="single"/>
        </w:rPr>
        <w:t>means of production</w:t>
      </w:r>
      <w:r w:rsidRPr="003714CF">
        <w:rPr>
          <w:rFonts w:eastAsia="Cambria"/>
          <w:u w:val="single"/>
        </w:rPr>
        <w:t xml:space="preserve">, all “investment opportunities”, all </w:t>
      </w:r>
      <w:r w:rsidRPr="003714CF">
        <w:rPr>
          <w:rFonts w:eastAsia="Cambria"/>
          <w:highlight w:val="yellow"/>
          <w:u w:val="single"/>
        </w:rPr>
        <w:t>rights and</w:t>
      </w:r>
      <w:r w:rsidRPr="003714CF">
        <w:rPr>
          <w:rFonts w:eastAsia="Cambria"/>
          <w:u w:val="single"/>
        </w:rPr>
        <w:t xml:space="preserve"> all </w:t>
      </w:r>
      <w:r w:rsidRPr="003714CF">
        <w:rPr>
          <w:rFonts w:eastAsia="Cambria"/>
          <w:highlight w:val="yellow"/>
          <w:u w:val="single"/>
        </w:rPr>
        <w:t xml:space="preserve">power </w:t>
      </w:r>
      <w:r w:rsidRPr="003714CF">
        <w:rPr>
          <w:rFonts w:eastAsia="Cambria"/>
          <w:iCs/>
          <w:highlight w:val="yellow"/>
          <w:u w:val="single"/>
        </w:rPr>
        <w:t xml:space="preserve">belong to </w:t>
      </w:r>
      <w:r w:rsidRPr="003714CF">
        <w:rPr>
          <w:rFonts w:eastAsia="Cambria"/>
          <w:iCs/>
          <w:u w:val="single"/>
        </w:rPr>
        <w:t xml:space="preserve">the </w:t>
      </w:r>
      <w:r w:rsidRPr="003714CF">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3714CF">
        <w:rPr>
          <w:rFonts w:eastAsia="Cambria"/>
          <w:highlight w:val="yellow"/>
          <w:u w:val="single"/>
        </w:rPr>
        <w:t xml:space="preserve">This puts the </w:t>
      </w:r>
      <w:r w:rsidRPr="003714CF">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E3D4FF5" w14:textId="77777777" w:rsidR="009D4969" w:rsidRPr="003714CF" w:rsidRDefault="009D4969" w:rsidP="009D4969">
      <w:pPr>
        <w:pStyle w:val="Heading3"/>
        <w:rPr>
          <w:rFonts w:cs="Calibri"/>
        </w:rPr>
      </w:pPr>
      <w:r w:rsidRPr="003714CF">
        <w:rPr>
          <w:rFonts w:cs="Calibri"/>
        </w:rPr>
        <w:lastRenderedPageBreak/>
        <w:t>Plan</w:t>
      </w:r>
    </w:p>
    <w:p w14:paraId="613114B6" w14:textId="77777777" w:rsidR="009D4969" w:rsidRPr="003714CF" w:rsidRDefault="009D4969" w:rsidP="009D4969">
      <w:pPr>
        <w:pStyle w:val="Heading4"/>
        <w:rPr>
          <w:rFonts w:cs="Calibri"/>
        </w:rPr>
      </w:pPr>
      <w:r w:rsidRPr="003714CF">
        <w:rPr>
          <w:rFonts w:cs="Calibri"/>
        </w:rPr>
        <w:t xml:space="preserve">The appropriation of outer space by private entities is unjust. Thus, the plan. </w:t>
      </w:r>
    </w:p>
    <w:p w14:paraId="32F4787D" w14:textId="77777777" w:rsidR="009D4969" w:rsidRPr="003714CF" w:rsidRDefault="009D4969" w:rsidP="009D4969">
      <w:pPr>
        <w:pStyle w:val="Heading4"/>
        <w:rPr>
          <w:rFonts w:cs="Calibri"/>
        </w:rPr>
      </w:pPr>
      <w:r w:rsidRPr="003714CF">
        <w:rPr>
          <w:rFonts w:cs="Calibri"/>
        </w:rPr>
        <w:t>Plan text: Outer space ought to be recognized as a global commons as per the Goehring card. Goehring describes but does not advocate treating space in this way.</w:t>
      </w:r>
    </w:p>
    <w:p w14:paraId="67BF1C3D" w14:textId="77777777" w:rsidR="009D4969" w:rsidRPr="003714CF" w:rsidRDefault="009D4969" w:rsidP="009D4969">
      <w:r w:rsidRPr="003714CF">
        <w:rPr>
          <w:rStyle w:val="Style13ptBold"/>
        </w:rPr>
        <w:t xml:space="preserve">Goehring 6/3 - </w:t>
      </w:r>
      <w:r w:rsidRPr="003714CF">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i/>
        </w:rPr>
        <w:t>Journal of National Security Law and Policy</w:t>
      </w:r>
      <w:r w:rsidRPr="003714CF">
        <w:t>. Vol. 11:573. (June 3, 2021).&lt;https://jnslp.com/wp-content/uploads/2021/09/Why_Isnt_Outer_Space_a_Global_Commons_2.pdf&gt; AT</w:t>
      </w:r>
    </w:p>
    <w:p w14:paraId="29AB3F48" w14:textId="77777777" w:rsidR="009D4969" w:rsidRPr="003714CF" w:rsidRDefault="009D4969" w:rsidP="009D4969">
      <w:pPr>
        <w:ind w:left="720"/>
        <w:rPr>
          <w:sz w:val="12"/>
        </w:rPr>
      </w:pPr>
      <w:r w:rsidRPr="003714CF">
        <w:rPr>
          <w:sz w:val="12"/>
          <w:szCs w:val="12"/>
        </w:rPr>
        <w:t xml:space="preserve">B. Global Commons as a Constraining Concept </w:t>
      </w:r>
      <w:r w:rsidRPr="003714CF">
        <w:rPr>
          <w:sz w:val="12"/>
        </w:rPr>
        <w:t xml:space="preserve">In an economic context, as opposed to a military or geopolitical context, “global commons” is typically used to convey a constraining concept. </w:t>
      </w:r>
      <w:r w:rsidRPr="003714CF">
        <w:rPr>
          <w:rStyle w:val="StyleUnderline"/>
          <w:highlight w:val="yellow"/>
        </w:rPr>
        <w:t>The concept of a “commons”</w:t>
      </w:r>
      <w:r w:rsidRPr="003714CF">
        <w:rPr>
          <w:sz w:val="12"/>
        </w:rPr>
        <w:t xml:space="preserve"> may be thought of as constraining because it </w:t>
      </w:r>
      <w:r w:rsidRPr="003714CF">
        <w:rPr>
          <w:rStyle w:val="StyleUnderline"/>
          <w:highlight w:val="yellow"/>
        </w:rPr>
        <w:t>is</w:t>
      </w:r>
      <w:r w:rsidRPr="003714CF">
        <w:rPr>
          <w:sz w:val="12"/>
        </w:rPr>
        <w:t xml:space="preserve"> often </w:t>
      </w:r>
      <w:r w:rsidRPr="003714CF">
        <w:rPr>
          <w:rStyle w:val="StyleUnderline"/>
          <w:highlight w:val="yellow"/>
        </w:rPr>
        <w:t>associated with</w:t>
      </w:r>
      <w:r w:rsidRPr="003714CF">
        <w:rPr>
          <w:sz w:val="12"/>
        </w:rPr>
        <w:t xml:space="preserve"> notions of </w:t>
      </w:r>
      <w:r w:rsidRPr="003714CF">
        <w:rPr>
          <w:rStyle w:val="StyleUnderline"/>
          <w:highlight w:val="yellow"/>
        </w:rPr>
        <w:t>shared ownership, public governance</w:t>
      </w:r>
      <w:r w:rsidRPr="003714CF">
        <w:rPr>
          <w:sz w:val="12"/>
        </w:rPr>
        <w:t xml:space="preserve">, or limitations on use. Whether these constraints are viewed positively or negatively is a subjective assessment. </w:t>
      </w:r>
      <w:r w:rsidRPr="003714CF">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3714CF">
        <w:rPr>
          <w:sz w:val="12"/>
        </w:rPr>
        <w:t>As Dr. Tepper argues, “[</w:t>
      </w:r>
      <w:proofErr w:type="spellStart"/>
      <w:r w:rsidRPr="003714CF">
        <w:rPr>
          <w:sz w:val="12"/>
        </w:rPr>
        <w:t>i</w:t>
      </w:r>
      <w:proofErr w:type="spellEnd"/>
      <w:r w:rsidRPr="003714CF">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3714CF">
        <w:rPr>
          <w:sz w:val="12"/>
        </w:rPr>
        <w:t>Cogolati</w:t>
      </w:r>
      <w:proofErr w:type="spellEnd"/>
      <w:r w:rsidRPr="003714CF">
        <w:rPr>
          <w:sz w:val="12"/>
        </w:rPr>
        <w:t xml:space="preserve"> and </w:t>
      </w:r>
      <w:proofErr w:type="spellStart"/>
      <w:r w:rsidRPr="003714CF">
        <w:rPr>
          <w:sz w:val="12"/>
        </w:rPr>
        <w:t>Woulters</w:t>
      </w:r>
      <w:proofErr w:type="spellEnd"/>
      <w:r w:rsidRPr="003714CF">
        <w:rPr>
          <w:sz w:val="12"/>
        </w:rPr>
        <w:t xml:space="preserve"> observe, “[u]</w:t>
      </w:r>
      <w:proofErr w:type="spellStart"/>
      <w:r w:rsidRPr="003714CF">
        <w:rPr>
          <w:sz w:val="12"/>
        </w:rPr>
        <w:t>nder</w:t>
      </w:r>
      <w:proofErr w:type="spellEnd"/>
      <w:r w:rsidRPr="003714CF">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3714CF">
        <w:rPr>
          <w:rStyle w:val="StyleUnderline"/>
          <w:highlight w:val="yellow"/>
        </w:rPr>
        <w:t>“commons” is</w:t>
      </w:r>
      <w:r w:rsidRPr="003714CF">
        <w:rPr>
          <w:sz w:val="12"/>
        </w:rPr>
        <w:t xml:space="preserve"> sometimes </w:t>
      </w:r>
      <w:r w:rsidRPr="003714CF">
        <w:rPr>
          <w:rStyle w:val="StyleUnderline"/>
          <w:highlight w:val="yellow"/>
        </w:rPr>
        <w:t xml:space="preserve">used to refer to common property, </w:t>
      </w:r>
      <w:r w:rsidRPr="003714CF">
        <w:rPr>
          <w:rStyle w:val="StyleUnderline"/>
        </w:rPr>
        <w:t xml:space="preserve">meaning </w:t>
      </w:r>
      <w:r w:rsidRPr="003714CF">
        <w:rPr>
          <w:rStyle w:val="StyleUnderline"/>
          <w:highlight w:val="yellow"/>
        </w:rPr>
        <w:t xml:space="preserve">a resource with more than one owner, </w:t>
      </w:r>
      <w:r w:rsidRPr="003714CF">
        <w:rPr>
          <w:rStyle w:val="StyleUnderline"/>
        </w:rPr>
        <w:t xml:space="preserve">and </w:t>
      </w:r>
      <w:r w:rsidRPr="003714CF">
        <w:rPr>
          <w:rStyle w:val="StyleUnderline"/>
          <w:highlight w:val="yellow"/>
        </w:rPr>
        <w:t xml:space="preserve">which </w:t>
      </w:r>
      <w:r w:rsidRPr="003714CF">
        <w:rPr>
          <w:rStyle w:val="StyleUnderline"/>
        </w:rPr>
        <w:t xml:space="preserve">therefore </w:t>
      </w:r>
      <w:r w:rsidRPr="003714CF">
        <w:rPr>
          <w:rStyle w:val="StyleUnderline"/>
          <w:highlight w:val="yellow"/>
        </w:rPr>
        <w:t>should be governed collectively.</w:t>
      </w:r>
      <w:r w:rsidRPr="003714CF">
        <w:rPr>
          <w:sz w:val="12"/>
        </w:rPr>
        <w:t xml:space="preserve"> This notion of a commons is sometimes associated with the common heritage of mankind concept, particularly in the context of outer space. As expressed in Article 11(3) of the 1979 Moon Agreement, </w:t>
      </w:r>
      <w:r w:rsidRPr="003714CF">
        <w:rPr>
          <w:rStyle w:val="StyleUnderline"/>
          <w:highlight w:val="yellow"/>
        </w:rPr>
        <w:t xml:space="preserve">the </w:t>
      </w:r>
      <w:r w:rsidRPr="003714CF">
        <w:rPr>
          <w:rStyle w:val="StyleUnderline"/>
        </w:rPr>
        <w:t xml:space="preserve">common heritage of mankind </w:t>
      </w:r>
      <w:r w:rsidRPr="003714CF">
        <w:rPr>
          <w:rStyle w:val="StyleUnderline"/>
          <w:highlight w:val="yellow"/>
        </w:rPr>
        <w:t xml:space="preserve">concept creates a new </w:t>
      </w:r>
      <w:r w:rsidRPr="003714CF">
        <w:rPr>
          <w:rStyle w:val="StyleUnderline"/>
        </w:rPr>
        <w:t xml:space="preserve">type of </w:t>
      </w:r>
      <w:r w:rsidRPr="003714CF">
        <w:rPr>
          <w:rStyle w:val="StyleUnderline"/>
          <w:highlight w:val="yellow"/>
        </w:rPr>
        <w:t xml:space="preserve">territorial status in which </w:t>
      </w:r>
      <w:r w:rsidRPr="003714CF">
        <w:rPr>
          <w:rStyle w:val="StyleUnderline"/>
        </w:rPr>
        <w:t xml:space="preserve">the moon and </w:t>
      </w:r>
      <w:r w:rsidRPr="003714CF">
        <w:rPr>
          <w:rStyle w:val="StyleUnderline"/>
          <w:highlight w:val="yellow"/>
        </w:rPr>
        <w:t>celestial bodies “are not only</w:t>
      </w:r>
      <w:r w:rsidRPr="003714CF">
        <w:rPr>
          <w:rStyle w:val="StyleUnderline"/>
        </w:rPr>
        <w:t xml:space="preserve"> in themselves </w:t>
      </w:r>
      <w:r w:rsidRPr="003714CF">
        <w:rPr>
          <w:rStyle w:val="StyleUnderline"/>
          <w:highlight w:val="yellow"/>
        </w:rPr>
        <w:t>not subject to national appropriation</w:t>
      </w:r>
      <w:r w:rsidRPr="003714CF">
        <w:rPr>
          <w:rStyle w:val="StyleUnderline"/>
        </w:rPr>
        <w:t xml:space="preserve"> in a territorial sense, </w:t>
      </w:r>
      <w:r w:rsidRPr="003714CF">
        <w:rPr>
          <w:rStyle w:val="StyleUnderline"/>
          <w:highlight w:val="yellow"/>
        </w:rPr>
        <w:t xml:space="preserve">but the </w:t>
      </w:r>
      <w:r w:rsidRPr="003714CF">
        <w:rPr>
          <w:rStyle w:val="StyleUnderline"/>
        </w:rPr>
        <w:t xml:space="preserve">fruits and </w:t>
      </w:r>
      <w:r w:rsidRPr="003714CF">
        <w:rPr>
          <w:rStyle w:val="StyleUnderline"/>
          <w:highlight w:val="yellow"/>
        </w:rPr>
        <w:t xml:space="preserve">resources of which are </w:t>
      </w:r>
      <w:r w:rsidRPr="003714CF">
        <w:rPr>
          <w:rStyle w:val="StyleUnderline"/>
        </w:rPr>
        <w:t>also deemed to be</w:t>
      </w:r>
      <w:r w:rsidRPr="003714CF">
        <w:rPr>
          <w:rStyle w:val="StyleUnderline"/>
          <w:highlight w:val="yellow"/>
        </w:rPr>
        <w:t xml:space="preserve"> the property of mankind </w:t>
      </w:r>
      <w:r w:rsidRPr="003714CF">
        <w:rPr>
          <w:rStyle w:val="StyleUnderline"/>
        </w:rPr>
        <w:t>at large,”</w:t>
      </w:r>
      <w:r w:rsidRPr="003714CF">
        <w:rPr>
          <w:sz w:val="12"/>
        </w:rPr>
        <w:t xml:space="preserve"> according to Professor Cheng.43 This principle, as characterized by Professor </w:t>
      </w:r>
      <w:proofErr w:type="spellStart"/>
      <w:r w:rsidRPr="003714CF">
        <w:rPr>
          <w:sz w:val="12"/>
        </w:rPr>
        <w:t>Christol</w:t>
      </w:r>
      <w:proofErr w:type="spellEnd"/>
      <w:r w:rsidRPr="003714CF">
        <w:rPr>
          <w:sz w:val="12"/>
        </w:rPr>
        <w:t xml:space="preserve">, not only “protects the proposition what [sic] </w:t>
      </w:r>
      <w:r w:rsidRPr="003714CF">
        <w:rPr>
          <w:rStyle w:val="StyleUnderline"/>
          <w:highlight w:val="yellow"/>
        </w:rPr>
        <w:t xml:space="preserve">given areas and their resources are open to inclusive use </w:t>
      </w:r>
      <w:r w:rsidRPr="003714CF">
        <w:rPr>
          <w:rStyle w:val="StyleUnderline"/>
        </w:rPr>
        <w:t>and that there may not be exclusive use</w:t>
      </w:r>
      <w:r w:rsidRPr="003714CF">
        <w:rPr>
          <w:sz w:val="12"/>
        </w:rPr>
        <w:t xml:space="preserve">,” but also “goes farther: it asserts that </w:t>
      </w:r>
      <w:r w:rsidRPr="003714CF">
        <w:rPr>
          <w:rStyle w:val="StyleUnderline"/>
          <w:highlight w:val="yellow"/>
        </w:rPr>
        <w:t xml:space="preserve">there must be a sharing of the benefits </w:t>
      </w:r>
      <w:r w:rsidRPr="003714CF">
        <w:rPr>
          <w:rStyle w:val="StyleUnderline"/>
        </w:rPr>
        <w:t xml:space="preserve">and of the values </w:t>
      </w:r>
      <w:r w:rsidRPr="003714CF">
        <w:rPr>
          <w:rStyle w:val="StyleUnderline"/>
          <w:highlight w:val="yellow"/>
        </w:rPr>
        <w:t>derived from the indicated commons.</w:t>
      </w:r>
      <w:r w:rsidRPr="003714CF">
        <w:rPr>
          <w:sz w:val="12"/>
        </w:rPr>
        <w:t xml:space="preserve">”44 In other words, </w:t>
      </w:r>
      <w:r w:rsidRPr="003714CF">
        <w:rPr>
          <w:rStyle w:val="StyleUnderline"/>
        </w:rPr>
        <w:t>status as the common heritage of mankind does not permit full private property rights in space resources.</w:t>
      </w:r>
      <w:r w:rsidRPr="003714CF">
        <w:rPr>
          <w:sz w:val="12"/>
        </w:rPr>
        <w:t xml:space="preserve"> </w:t>
      </w:r>
      <w:r w:rsidRPr="003714CF">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3714CF">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3714CF">
        <w:rPr>
          <w:sz w:val="12"/>
        </w:rPr>
        <w:t>Context is essential for discerning the distinction between the constraining concept and the enabling concept. By themselves, “global commons” or “commons” do not necessarily convey one concept or the other</w:t>
      </w:r>
      <w:r w:rsidRPr="003714CF">
        <w:rPr>
          <w:rStyle w:val="StyleUnderline"/>
        </w:rPr>
        <w:t>. Describing a resource as a “global commons” in an economic context implies a focus on an open access resource and the consumption of that resource</w:t>
      </w:r>
      <w:r w:rsidRPr="003714CF">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9A76EF2" w14:textId="77777777" w:rsidR="009D4969" w:rsidRPr="003714CF" w:rsidRDefault="009D4969" w:rsidP="009D4969">
      <w:pPr>
        <w:pStyle w:val="Heading3"/>
        <w:rPr>
          <w:rFonts w:cs="Calibri"/>
        </w:rPr>
      </w:pPr>
      <w:r w:rsidRPr="003714CF">
        <w:rPr>
          <w:rFonts w:cs="Calibri"/>
        </w:rPr>
        <w:lastRenderedPageBreak/>
        <w:t>Solvency</w:t>
      </w:r>
    </w:p>
    <w:p w14:paraId="1757FFD3" w14:textId="77777777" w:rsidR="009D4969" w:rsidRPr="003714CF" w:rsidRDefault="009D4969" w:rsidP="009D4969">
      <w:pPr>
        <w:pStyle w:val="Heading4"/>
        <w:rPr>
          <w:rFonts w:cs="Calibri"/>
        </w:rPr>
      </w:pPr>
      <w:r w:rsidRPr="003714CF">
        <w:rPr>
          <w:rFonts w:cs="Calibri"/>
        </w:rPr>
        <w:t>Treating space as a commons solves orbital debris. States already agree to a limited regime of this type.</w:t>
      </w:r>
    </w:p>
    <w:p w14:paraId="25FE0730" w14:textId="77777777" w:rsidR="009D4969" w:rsidRPr="003714CF" w:rsidRDefault="009D4969" w:rsidP="009D4969">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72" w:history="1">
        <w:r w:rsidRPr="003714CF">
          <w:rPr>
            <w:rStyle w:val="Hyperlink"/>
            <w:sz w:val="16"/>
          </w:rPr>
          <w:t>https://carnegieendowment.org/2021/03/09/space-is-great-commons.-it-s-time-to-treat-it-as-such-pub-84018</w:t>
        </w:r>
      </w:hyperlink>
      <w:r w:rsidRPr="003714CF">
        <w:rPr>
          <w:sz w:val="16"/>
        </w:rPr>
        <w:t>&gt; AT</w:t>
      </w:r>
    </w:p>
    <w:p w14:paraId="1D66857F" w14:textId="77777777" w:rsidR="009D4969" w:rsidRPr="003714CF" w:rsidRDefault="009D4969" w:rsidP="009D4969">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3714CF">
        <w:rPr>
          <w:rStyle w:val="StyleUnderline"/>
          <w:highlight w:val="yellow"/>
        </w:rPr>
        <w:t>states need to coalesce behind a commons-based understanding of</w:t>
      </w:r>
      <w:r w:rsidRPr="003714CF">
        <w:rPr>
          <w:sz w:val="12"/>
        </w:rPr>
        <w:t xml:space="preserve"> Earth </w:t>
      </w:r>
      <w:r w:rsidRPr="003714CF">
        <w:rPr>
          <w:rStyle w:val="StyleUnderline"/>
          <w:highlight w:val="yellow"/>
        </w:rPr>
        <w:t xml:space="preserve">orbits to set the table for a governance system to organize space traffic and address </w:t>
      </w:r>
      <w:r w:rsidRPr="003714CF">
        <w:rPr>
          <w:rStyle w:val="StyleUnderline"/>
        </w:rPr>
        <w:t xml:space="preserve">rampant </w:t>
      </w:r>
      <w:r w:rsidRPr="003714CF">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3714CF">
        <w:rPr>
          <w:rStyle w:val="StyleUnderline"/>
          <w:highlight w:val="yellow"/>
        </w:rPr>
        <w:t>a</w:t>
      </w:r>
      <w:r w:rsidRPr="003714CF">
        <w:rPr>
          <w:sz w:val="12"/>
        </w:rPr>
        <w:t xml:space="preserve"> relatively simple </w:t>
      </w:r>
      <w:r w:rsidRPr="003714CF">
        <w:rPr>
          <w:rStyle w:val="StyleUnderline"/>
          <w:highlight w:val="yellow"/>
        </w:rPr>
        <w:t>policy</w:t>
      </w:r>
      <w:r w:rsidRPr="003714CF">
        <w:rPr>
          <w:sz w:val="12"/>
        </w:rPr>
        <w:t xml:space="preserve"> declaration </w:t>
      </w:r>
      <w:r w:rsidRPr="003714CF">
        <w:rPr>
          <w:rStyle w:val="StyleUnderline"/>
          <w:highlight w:val="yellow"/>
        </w:rPr>
        <w:t>that frames</w:t>
      </w:r>
      <w:r w:rsidRPr="003714CF">
        <w:rPr>
          <w:rStyle w:val="StyleUnderline"/>
        </w:rPr>
        <w:t xml:space="preserve"> </w:t>
      </w:r>
      <w:r w:rsidRPr="003714CF">
        <w:rPr>
          <w:sz w:val="12"/>
        </w:rPr>
        <w:t xml:space="preserve">Earth </w:t>
      </w:r>
      <w:r w:rsidRPr="003714CF">
        <w:rPr>
          <w:rStyle w:val="StyleUnderline"/>
          <w:highlight w:val="yellow"/>
        </w:rPr>
        <w:t>orbits as a</w:t>
      </w:r>
      <w:r w:rsidRPr="003714CF">
        <w:rPr>
          <w:sz w:val="12"/>
        </w:rPr>
        <w:t xml:space="preserve"> great </w:t>
      </w:r>
      <w:r w:rsidRPr="003714CF">
        <w:rPr>
          <w:rStyle w:val="StyleUnderline"/>
          <w:highlight w:val="yellow"/>
        </w:rPr>
        <w:t>commons can support efforts to negotiate space governance models for</w:t>
      </w:r>
      <w:r w:rsidRPr="003714CF">
        <w:rPr>
          <w:sz w:val="12"/>
        </w:rPr>
        <w:t xml:space="preserve"> issues like </w:t>
      </w:r>
      <w:r w:rsidRPr="003714CF">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3714CF">
        <w:rPr>
          <w:rStyle w:val="StyleUnderline"/>
          <w:highlight w:val="yellow"/>
        </w:rPr>
        <w:t>Without new governance</w:t>
      </w:r>
      <w:r w:rsidRPr="003714CF">
        <w:rPr>
          <w:sz w:val="12"/>
        </w:rPr>
        <w:t xml:space="preserve"> agreements, problems related to </w:t>
      </w:r>
      <w:r w:rsidRPr="003714CF">
        <w:rPr>
          <w:rStyle w:val="StyleUnderline"/>
          <w:highlight w:val="yellow"/>
        </w:rPr>
        <w:t>debris, heavy orbital traffic, and harmful interference will only intensify.</w:t>
      </w:r>
      <w:r w:rsidRPr="003714CF">
        <w:rPr>
          <w:sz w:val="12"/>
        </w:rPr>
        <w:t xml:space="preserve"> Debris in higher orbits can persist for a century or more. </w:t>
      </w:r>
      <w:r w:rsidRPr="003714CF">
        <w:rPr>
          <w:rStyle w:val="StyleUnderline"/>
          <w:highlight w:val="yellow"/>
        </w:rPr>
        <w:t>The costs of adapting to</w:t>
      </w:r>
      <w:r w:rsidRPr="003714CF">
        <w:rPr>
          <w:sz w:val="12"/>
        </w:rPr>
        <w:t xml:space="preserve"> increasingly </w:t>
      </w:r>
      <w:r w:rsidRPr="003714CF">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3714CF">
        <w:rPr>
          <w:rStyle w:val="StyleUnderline"/>
          <w:highlight w:val="yellow"/>
        </w:rPr>
        <w:t>borne by all space actors, including emerging states and commercial entities.</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3714CF">
        <w:rPr>
          <w:rStyle w:val="StyleUnderline"/>
          <w:highlight w:val="yellow"/>
        </w:rPr>
        <w:t>existing regulations are limited</w:t>
      </w:r>
      <w:r w:rsidRPr="003714CF">
        <w:rPr>
          <w:sz w:val="12"/>
        </w:rPr>
        <w:t xml:space="preserve"> both </w:t>
      </w:r>
      <w:r w:rsidRPr="003714CF">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3714CF">
        <w:rPr>
          <w:rStyle w:val="StyleUnderline"/>
          <w:highlight w:val="yellow"/>
        </w:rPr>
        <w:t>decentralized accountability mechanisms limit enforcement.</w:t>
      </w:r>
      <w:r w:rsidRPr="003714CF">
        <w:rPr>
          <w:sz w:val="12"/>
        </w:rPr>
        <w:t xml:space="preserve"> These </w:t>
      </w:r>
      <w:r w:rsidRPr="003714CF">
        <w:rPr>
          <w:rStyle w:val="StyleUnderline"/>
          <w:highlight w:val="yellow"/>
        </w:rPr>
        <w:t>guidelines</w:t>
      </w:r>
      <w:r w:rsidRPr="003714CF">
        <w:rPr>
          <w:sz w:val="12"/>
        </w:rPr>
        <w:t xml:space="preserve"> also </w:t>
      </w:r>
      <w:r w:rsidRPr="003714CF">
        <w:rPr>
          <w:rStyle w:val="StyleUnderline"/>
          <w:highlight w:val="yellow"/>
        </w:rPr>
        <w:t xml:space="preserve">do not cover the full range of </w:t>
      </w:r>
      <w:r w:rsidRPr="003714CF">
        <w:rPr>
          <w:sz w:val="12"/>
        </w:rPr>
        <w:t>potentially</w:t>
      </w:r>
      <w:r w:rsidRPr="003714CF">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3714CF">
        <w:rPr>
          <w:rStyle w:val="StyleUnderline"/>
          <w:highlight w:val="yellow"/>
        </w:rPr>
        <w:t>States have acceded to supranational regulations of the most limited</w:t>
      </w:r>
      <w:r w:rsidRPr="003714CF">
        <w:rPr>
          <w:sz w:val="12"/>
        </w:rPr>
        <w:t xml:space="preserve"> (and thus most valuable) Earth </w:t>
      </w:r>
      <w:r w:rsidRPr="003714CF">
        <w:rPr>
          <w:rStyle w:val="StyleUnderline"/>
          <w:highlight w:val="yellow"/>
        </w:rPr>
        <w:t>orbits.</w:t>
      </w:r>
      <w:r w:rsidRPr="003714CF">
        <w:rPr>
          <w:sz w:val="12"/>
        </w:rPr>
        <w:t xml:space="preserve"> </w:t>
      </w:r>
      <w:r w:rsidRPr="003714CF">
        <w:rPr>
          <w:rStyle w:val="StyleUnderline"/>
          <w:highlight w:val="yellow"/>
        </w:rPr>
        <w:t>The</w:t>
      </w:r>
      <w:r w:rsidRPr="003714CF">
        <w:rPr>
          <w:sz w:val="12"/>
        </w:rPr>
        <w:t xml:space="preserve"> International Telecommunication Union (</w:t>
      </w:r>
      <w:r w:rsidRPr="003714CF">
        <w:rPr>
          <w:rStyle w:val="StyleUnderline"/>
          <w:highlight w:val="yellow"/>
        </w:rPr>
        <w:t>ITU</w:t>
      </w:r>
      <w:r w:rsidRPr="003714CF">
        <w:rPr>
          <w:sz w:val="12"/>
        </w:rPr>
        <w:t xml:space="preserve">) </w:t>
      </w:r>
      <w:r w:rsidRPr="003714CF">
        <w:rPr>
          <w:rStyle w:val="StyleUnderline"/>
          <w:highlight w:val="yellow"/>
        </w:rPr>
        <w:t>coordinates</w:t>
      </w:r>
      <w:r w:rsidRPr="003714CF">
        <w:rPr>
          <w:sz w:val="12"/>
        </w:rPr>
        <w:t>, but does not authorize</w:t>
      </w:r>
      <w:r w:rsidRPr="003714CF">
        <w:rPr>
          <w:sz w:val="12"/>
          <w:highlight w:val="yellow"/>
        </w:rPr>
        <w:t xml:space="preserve">, </w:t>
      </w:r>
      <w:r w:rsidRPr="003714CF">
        <w:rPr>
          <w:sz w:val="26"/>
          <w:szCs w:val="26"/>
          <w:highlight w:val="yellow"/>
        </w:rPr>
        <w:t>s</w:t>
      </w:r>
      <w:r w:rsidRPr="003714CF">
        <w:rPr>
          <w:rStyle w:val="StyleUnderline"/>
          <w:sz w:val="26"/>
          <w:szCs w:val="26"/>
          <w:highlight w:val="yellow"/>
        </w:rPr>
        <w:t>atellite</w:t>
      </w:r>
      <w:r w:rsidRPr="003714CF">
        <w:rPr>
          <w:rStyle w:val="StyleUnderline"/>
          <w:highlight w:val="yellow"/>
        </w:rPr>
        <w:t xml:space="preserve"> deployments and operations in geosynchronous orbits and manages radiofrequency </w:t>
      </w:r>
      <w:r w:rsidRPr="003714CF">
        <w:rPr>
          <w:rStyle w:val="StyleUnderline"/>
          <w:highlight w:val="yellow"/>
        </w:rPr>
        <w:lastRenderedPageBreak/>
        <w:t>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11C1070" w14:textId="77777777" w:rsidR="009D4969" w:rsidRPr="003714CF" w:rsidRDefault="009D4969" w:rsidP="009D4969">
      <w:pPr>
        <w:pStyle w:val="Heading4"/>
        <w:rPr>
          <w:rFonts w:cs="Calibri"/>
        </w:rPr>
      </w:pPr>
      <w:r w:rsidRPr="003714CF">
        <w:rPr>
          <w:rFonts w:cs="Calibri"/>
        </w:rPr>
        <w:t>Space resources must be distributed democratically—this requires challenging private control of outer space.</w:t>
      </w:r>
    </w:p>
    <w:p w14:paraId="2CAF4E1D" w14:textId="77777777" w:rsidR="009D4969" w:rsidRPr="003714CF" w:rsidRDefault="009D4969" w:rsidP="009D4969">
      <w:pPr>
        <w:rPr>
          <w:rStyle w:val="Style13ptBold"/>
        </w:rPr>
      </w:pPr>
      <w:r w:rsidRPr="003714CF">
        <w:rPr>
          <w:rStyle w:val="Style13ptBold"/>
        </w:rPr>
        <w:t>Levine 15</w:t>
      </w:r>
    </w:p>
    <w:p w14:paraId="5C547591" w14:textId="77777777" w:rsidR="009D4969" w:rsidRPr="003714CF" w:rsidRDefault="009D4969" w:rsidP="009D4969">
      <w:pPr>
        <w:rPr>
          <w:sz w:val="16"/>
        </w:rPr>
      </w:pPr>
      <w:r w:rsidRPr="003714CF">
        <w:rPr>
          <w:sz w:val="16"/>
        </w:rPr>
        <w:t xml:space="preserve">Nick Levine, MPhil candidate in history of science at the University of Cambridge, 3-21-2015, "Democratize the Universe," Jacobin, </w:t>
      </w:r>
      <w:hyperlink r:id="rId73" w:history="1">
        <w:r w:rsidRPr="003714CF">
          <w:rPr>
            <w:rStyle w:val="Hyperlink"/>
            <w:sz w:val="16"/>
          </w:rPr>
          <w:t>https://jacobinmag.com/2015/03/space-industry-extraction-levine</w:t>
        </w:r>
      </w:hyperlink>
    </w:p>
    <w:p w14:paraId="2F2F2883" w14:textId="77777777" w:rsidR="009D4969" w:rsidRPr="003714CF" w:rsidRDefault="009D4969" w:rsidP="009D4969">
      <w:pPr>
        <w:ind w:left="720"/>
        <w:rPr>
          <w:u w:val="single"/>
        </w:rPr>
      </w:pPr>
      <w:r w:rsidRPr="003714CF">
        <w:rPr>
          <w:rStyle w:val="StyleUnderline"/>
        </w:rPr>
        <w:t xml:space="preserve">The privatization of the Milky Way has begun. </w:t>
      </w:r>
      <w:r w:rsidRPr="003714CF">
        <w:rPr>
          <w:sz w:val="12"/>
        </w:rPr>
        <w:t>Last summer, the bipartisan ASTEROIDS Act was introduced in Congress. The legislation’s aim is to grant US corporations property rights over any natural resources</w:t>
      </w:r>
      <w:r w:rsidRPr="003714CF">
        <w:rPr>
          <w:rStyle w:val="StyleUnderline"/>
          <w:sz w:val="12"/>
        </w:rPr>
        <w:t xml:space="preserve"> </w:t>
      </w:r>
      <w:r w:rsidRPr="003714CF">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3714CF">
        <w:rPr>
          <w:rStyle w:val="StyleUnderline"/>
        </w:rPr>
        <w:t xml:space="preserve">. </w:t>
      </w:r>
      <w:r w:rsidRPr="003714CF">
        <w:rPr>
          <w:rStyle w:val="StyleUnderline"/>
          <w:highlight w:val="yellow"/>
        </w:rPr>
        <w:t xml:space="preserve">The legal framework governing </w:t>
      </w:r>
      <w:r w:rsidRPr="003714CF">
        <w:rPr>
          <w:rStyle w:val="StyleUnderline"/>
        </w:rPr>
        <w:t xml:space="preserve">the economic development of </w:t>
      </w:r>
      <w:r w:rsidRPr="003714CF">
        <w:rPr>
          <w:rStyle w:val="StyleUnderline"/>
          <w:highlight w:val="yellow"/>
        </w:rPr>
        <w:t xml:space="preserve">outer space will have enormous effects on the distribution of wealth </w:t>
      </w:r>
      <w:r w:rsidRPr="003714CF">
        <w:rPr>
          <w:rStyle w:val="StyleUnderline"/>
        </w:rPr>
        <w:t xml:space="preserve">and income in the Milky Way and beyond. We could fight for a galactic democracy, where the proceeds of the space economy are distributed widely. </w:t>
      </w:r>
      <w:r w:rsidRPr="003714CF">
        <w:rPr>
          <w:sz w:val="12"/>
        </w:rPr>
        <w:t xml:space="preserve">Or we could accept the trickle-down </w:t>
      </w:r>
      <w:proofErr w:type="spellStart"/>
      <w:r w:rsidRPr="003714CF">
        <w:rPr>
          <w:sz w:val="12"/>
        </w:rPr>
        <w:t>astronomics</w:t>
      </w:r>
      <w:proofErr w:type="spellEnd"/>
      <w:r w:rsidRPr="003714CF">
        <w:rPr>
          <w:sz w:val="12"/>
        </w:rPr>
        <w:t xml:space="preserve"> anticipated by the ASTEROIDS Act, which would allow for the concentration of vast amounts of economic and political power in the hands of a few corporations and the most technologically developed nations.</w:t>
      </w:r>
      <w:r w:rsidRPr="003714CF">
        <w:rPr>
          <w:bCs/>
          <w:sz w:val="2"/>
        </w:rPr>
        <w:t xml:space="preserve"> </w:t>
      </w:r>
      <w:r w:rsidRPr="003714CF">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3714CF">
        <w:rPr>
          <w:rStyle w:val="StyleUnderline"/>
          <w:highlight w:val="yellow"/>
        </w:rPr>
        <w:t xml:space="preserve">a coalition of underdeveloped nations, </w:t>
      </w:r>
      <w:r w:rsidRPr="003714CF">
        <w:rPr>
          <w:rStyle w:val="StyleUnderline"/>
        </w:rPr>
        <w:t>many recently decolonized,</w:t>
      </w:r>
      <w:r w:rsidRPr="003714CF">
        <w:rPr>
          <w:bCs/>
          <w:sz w:val="12"/>
        </w:rPr>
        <w:t xml:space="preserve"> asserted their strength in numbers in the United Nations by </w:t>
      </w:r>
      <w:r w:rsidRPr="003714CF">
        <w:rPr>
          <w:rStyle w:val="StyleUnderline"/>
          <w:highlight w:val="yellow"/>
        </w:rPr>
        <w:t>forming</w:t>
      </w:r>
      <w:r w:rsidRPr="003714CF">
        <w:rPr>
          <w:bCs/>
          <w:sz w:val="12"/>
        </w:rPr>
        <w:t xml:space="preserve"> a caucus known as </w:t>
      </w:r>
      <w:r w:rsidRPr="003714CF">
        <w:rPr>
          <w:rStyle w:val="StyleUnderline"/>
          <w:highlight w:val="yellow"/>
        </w:rPr>
        <w:t>the G</w:t>
      </w:r>
      <w:r w:rsidRPr="003714CF">
        <w:rPr>
          <w:rStyle w:val="StyleUnderline"/>
        </w:rPr>
        <w:t xml:space="preserve">roup of </w:t>
      </w:r>
      <w:r w:rsidRPr="003714CF">
        <w:rPr>
          <w:rStyle w:val="StyleUnderline"/>
          <w:highlight w:val="yellow"/>
        </w:rPr>
        <w:t>77</w:t>
      </w:r>
      <w:r w:rsidRPr="003714CF">
        <w:rPr>
          <w:bCs/>
          <w:sz w:val="12"/>
        </w:rPr>
        <w:t xml:space="preserve">. In the early 1970s, this bloc </w:t>
      </w:r>
      <w:r w:rsidRPr="003714CF">
        <w:rPr>
          <w:rStyle w:val="StyleUnderline"/>
          <w:highlight w:val="yellow"/>
        </w:rPr>
        <w:t>announced its intention to establish a “new international economic order,” which found its expression in</w:t>
      </w:r>
      <w:r w:rsidRPr="003714CF">
        <w:rPr>
          <w:rStyle w:val="StyleUnderline"/>
        </w:rPr>
        <w:t xml:space="preserve"> a series of UN </w:t>
      </w:r>
      <w:r w:rsidRPr="003714CF">
        <w:rPr>
          <w:rStyle w:val="StyleUnderline"/>
          <w:highlight w:val="yellow"/>
        </w:rPr>
        <w:t>treaties</w:t>
      </w:r>
      <w:r w:rsidRPr="003714CF">
        <w:rPr>
          <w:rStyle w:val="StyleUnderline"/>
        </w:rPr>
        <w:t xml:space="preserve"> governing international regions, like sea beds and outer space, </w:t>
      </w:r>
      <w:r w:rsidRPr="003714CF">
        <w:rPr>
          <w:rStyle w:val="StyleUnderline"/>
          <w:highlight w:val="yellow"/>
        </w:rPr>
        <w:t>that they hoped would spread the economic benefits of the commons more equitably</w:t>
      </w:r>
      <w:r w:rsidRPr="003714CF">
        <w:rPr>
          <w:rStyle w:val="StyleUnderline"/>
        </w:rPr>
        <w:t>, with special attention to less developed nations.</w:t>
      </w:r>
      <w:r w:rsidRPr="003714CF">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3714CF">
        <w:rPr>
          <w:sz w:val="12"/>
        </w:rPr>
        <w:t>The ASTEROIDS Act was submitted on behalf of those who would benefit most from a laissez-faire extraterrestrial system.</w:t>
      </w:r>
      <w:r w:rsidRPr="003714CF">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3714CF">
        <w:rPr>
          <w:rStyle w:val="StyleUnderline"/>
        </w:rPr>
        <w:t>Whether and how we should go to space are not profound philosophical questions,</w:t>
      </w:r>
      <w:r w:rsidRPr="003714CF">
        <w:rPr>
          <w:bCs/>
          <w:sz w:val="12"/>
        </w:rPr>
        <w:t xml:space="preserve"> at least not primarily</w:t>
      </w:r>
      <w:r w:rsidRPr="003714CF">
        <w:rPr>
          <w:rStyle w:val="StyleUnderline"/>
        </w:rPr>
        <w:t xml:space="preserve">. </w:t>
      </w:r>
      <w:r w:rsidRPr="003714CF">
        <w:rPr>
          <w:rStyle w:val="StyleUnderline"/>
          <w:highlight w:val="yellow"/>
        </w:rPr>
        <w:t>What’s at stake is</w:t>
      </w:r>
      <w:r w:rsidRPr="003714CF">
        <w:rPr>
          <w:bCs/>
          <w:sz w:val="12"/>
        </w:rPr>
        <w:t xml:space="preserve"> not just the “stature of man,” as Hannah Arendt put it, </w:t>
      </w:r>
      <w:r w:rsidRPr="003714CF">
        <w:rPr>
          <w:rStyle w:val="StyleUnderline"/>
        </w:rPr>
        <w:t xml:space="preserve">but a political-economic </w:t>
      </w:r>
      <w:r w:rsidRPr="003714CF">
        <w:rPr>
          <w:rStyle w:val="StyleUnderline"/>
          <w:highlight w:val="yellow"/>
        </w:rPr>
        <w:t xml:space="preserve">struggle over the future of the celestial commons, which could result in a dramatic intensification of inequality — or a </w:t>
      </w:r>
      <w:r w:rsidRPr="003714CF">
        <w:rPr>
          <w:rStyle w:val="StyleUnderline"/>
        </w:rPr>
        <w:t xml:space="preserve">small </w:t>
      </w:r>
      <w:r w:rsidRPr="003714CF">
        <w:rPr>
          <w:rStyle w:val="StyleUnderline"/>
          <w:highlight w:val="yellow"/>
        </w:rPr>
        <w:t>step</w:t>
      </w:r>
      <w:r w:rsidRPr="003714CF">
        <w:rPr>
          <w:rStyle w:val="StyleUnderline"/>
        </w:rPr>
        <w:t xml:space="preserve"> for humankind </w:t>
      </w:r>
      <w:r w:rsidRPr="003714CF">
        <w:rPr>
          <w:rStyle w:val="StyleUnderline"/>
          <w:highlight w:val="yellow"/>
        </w:rPr>
        <w:t>toward a more egalitarian state of affairs</w:t>
      </w:r>
      <w:r w:rsidRPr="003714CF">
        <w:rPr>
          <w:rStyle w:val="StyleUnderline"/>
        </w:rPr>
        <w:t xml:space="preserve"> on our current plane</w:t>
      </w:r>
      <w:r w:rsidRPr="003714CF">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3714CF">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3714CF">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3714CF">
        <w:rPr>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3714CF">
        <w:rPr>
          <w:rStyle w:val="StyleUnderline"/>
        </w:rPr>
        <w:t xml:space="preserve">Group of 77’s major goals was to apply some of the redistributive functions of the welfare state on a global scale. </w:t>
      </w:r>
      <w:r w:rsidRPr="003714CF">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3714CF">
        <w:rPr>
          <w:bCs/>
          <w:sz w:val="2"/>
        </w:rPr>
        <w:t xml:space="preserve"> </w:t>
      </w:r>
      <w:r w:rsidRPr="003714CF">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3714CF">
        <w:rPr>
          <w:rStyle w:val="StyleUnderline"/>
        </w:rPr>
        <w:t xml:space="preserve">As an alternative to the laissez-faire approach advocated by many private interests, </w:t>
      </w:r>
      <w:r w:rsidRPr="003714CF">
        <w:rPr>
          <w:rStyle w:val="StyleUnderline"/>
          <w:highlight w:val="yellow"/>
        </w:rPr>
        <w:t xml:space="preserve">the “common heritage” principle </w:t>
      </w:r>
      <w:r w:rsidRPr="003714CF">
        <w:rPr>
          <w:rStyle w:val="StyleUnderline"/>
        </w:rPr>
        <w:t xml:space="preserve">also </w:t>
      </w:r>
      <w:r w:rsidRPr="003714CF">
        <w:rPr>
          <w:rStyle w:val="StyleUnderline"/>
          <w:highlight w:val="yellow"/>
        </w:rPr>
        <w:t>provided a legal framework for the democratic distribution of revenues derived from the international commons</w:t>
      </w:r>
      <w:r w:rsidRPr="003714CF">
        <w:rPr>
          <w:rStyle w:val="StyleUnderline"/>
        </w:rPr>
        <w:t>. In 1973</w:t>
      </w:r>
      <w:r w:rsidRPr="003714CF">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3714CF">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3714CF">
        <w:rPr>
          <w:bCs/>
          <w:sz w:val="2"/>
        </w:rPr>
        <w:t xml:space="preserve"> </w:t>
      </w:r>
      <w:r w:rsidRPr="003714CF">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3714CF">
        <w:rPr>
          <w:rStyle w:val="StyleUnderline"/>
        </w:rPr>
        <w:t>.</w:t>
      </w:r>
      <w:r w:rsidRPr="003714CF">
        <w:rPr>
          <w:sz w:val="12"/>
        </w:rPr>
        <w:t xml:space="preserve"> But its appearance marked another clear attempt to unilaterally push international norms toward the free extraction of outer space resources, with limited democratic responsibilities attached </w:t>
      </w:r>
      <w:r w:rsidRPr="003714CF">
        <w:rPr>
          <w:bCs/>
          <w:sz w:val="12"/>
        </w:rPr>
        <w:t xml:space="preserve">— and it will not be the last. Joanne </w:t>
      </w:r>
      <w:proofErr w:type="spellStart"/>
      <w:r w:rsidRPr="003714CF">
        <w:rPr>
          <w:bCs/>
          <w:sz w:val="12"/>
        </w:rPr>
        <w:t>Gabrynowicz</w:t>
      </w:r>
      <w:proofErr w:type="spellEnd"/>
      <w:r w:rsidRPr="003714CF">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3714CF">
        <w:rPr>
          <w:bCs/>
          <w:sz w:val="12"/>
        </w:rPr>
        <w:t>Gabrynowicz</w:t>
      </w:r>
      <w:proofErr w:type="spellEnd"/>
      <w:r w:rsidRPr="003714CF">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3714CF">
        <w:rPr>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3714CF">
        <w:rPr>
          <w:rStyle w:val="StyleUnderline"/>
        </w:rPr>
        <w:t xml:space="preserve">At the same time, and for the same reasons, the prospect of preserving the final frontier as </w:t>
      </w:r>
      <w:r w:rsidRPr="003714CF">
        <w:rPr>
          <w:rStyle w:val="StyleUnderline"/>
          <w:highlight w:val="yellow"/>
        </w:rPr>
        <w:t xml:space="preserve">a celestial commons presents an opportunity </w:t>
      </w:r>
      <w:r w:rsidRPr="003714CF">
        <w:rPr>
          <w:rStyle w:val="StyleUnderline"/>
        </w:rPr>
        <w:t xml:space="preserve">to fight </w:t>
      </w:r>
      <w:r w:rsidRPr="003714CF">
        <w:rPr>
          <w:rStyle w:val="StyleUnderline"/>
          <w:highlight w:val="yellow"/>
        </w:rPr>
        <w:t>for a more democratic political economy.</w:t>
      </w:r>
      <w:r w:rsidRPr="003714CF">
        <w:rPr>
          <w:rStyle w:val="StyleUnderline"/>
        </w:rPr>
        <w:t xml:space="preserve"> </w:t>
      </w:r>
      <w:r w:rsidRPr="003714CF">
        <w:rPr>
          <w:bCs/>
          <w:sz w:val="12"/>
        </w:rPr>
        <w:t>Sharing the benefits of the celestial commons is key to expanding democracy to a galactic scale</w:t>
      </w:r>
      <w:r w:rsidRPr="003714CF">
        <w:rPr>
          <w:bCs/>
          <w:sz w:val="12"/>
          <w:highlight w:val="yellow"/>
        </w:rPr>
        <w:t xml:space="preserve">. </w:t>
      </w:r>
      <w:r w:rsidRPr="003714CF">
        <w:rPr>
          <w:rStyle w:val="StyleUnderline"/>
          <w:highlight w:val="yellow"/>
        </w:rPr>
        <w:t xml:space="preserve">One </w:t>
      </w:r>
      <w:r w:rsidRPr="003714CF">
        <w:rPr>
          <w:sz w:val="12"/>
        </w:rPr>
        <w:t>time-tested</w:t>
      </w:r>
      <w:r w:rsidRPr="003714CF">
        <w:rPr>
          <w:rStyle w:val="StyleUnderline"/>
          <w:sz w:val="12"/>
          <w:highlight w:val="yellow"/>
        </w:rPr>
        <w:t xml:space="preserve"> </w:t>
      </w:r>
      <w:r w:rsidRPr="003714CF">
        <w:rPr>
          <w:rStyle w:val="StyleUnderline"/>
          <w:highlight w:val="yellow"/>
        </w:rPr>
        <w:t>means of distributing the benefits of natural-resource extraction universally is the sovereign wealth fund, which Alaska uses to deliver oil revenue to its residents.</w:t>
      </w:r>
      <w:r w:rsidRPr="003714CF">
        <w:rPr>
          <w:rStyle w:val="StyleUnderline"/>
        </w:rPr>
        <w:t xml:space="preserve"> </w:t>
      </w:r>
      <w:r w:rsidRPr="003714CF">
        <w:rPr>
          <w:rStyle w:val="StyleUnderline"/>
          <w:highlight w:val="yellow"/>
        </w:rPr>
        <w:t xml:space="preserve">As an international commons, outer space offers an opportunity to experiment with </w:t>
      </w:r>
      <w:r w:rsidRPr="003714CF">
        <w:rPr>
          <w:rStyle w:val="StyleUnderline"/>
        </w:rPr>
        <w:t xml:space="preserve">such </w:t>
      </w:r>
      <w:r w:rsidRPr="003714CF">
        <w:rPr>
          <w:rStyle w:val="StyleUnderline"/>
          <w:highlight w:val="yellow"/>
        </w:rPr>
        <w:t xml:space="preserve">redistributive mechanisms beyond the </w:t>
      </w:r>
      <w:r w:rsidRPr="003714CF">
        <w:rPr>
          <w:rStyle w:val="StyleUnderline"/>
        </w:rPr>
        <w:t xml:space="preserve">traditional </w:t>
      </w:r>
      <w:r w:rsidRPr="003714CF">
        <w:rPr>
          <w:rStyle w:val="StyleUnderline"/>
          <w:highlight w:val="yellow"/>
        </w:rPr>
        <w:t>confines of the nation-state</w:t>
      </w:r>
      <w:r w:rsidRPr="003714CF">
        <w:rPr>
          <w:rStyle w:val="StyleUnderline"/>
        </w:rPr>
        <w:t>. Organizing around an issue of such scale may seem utopian, but it’s also necessary</w:t>
      </w:r>
      <w:r w:rsidRPr="003714CF">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F31E9E1" w14:textId="77777777" w:rsidR="009D4969" w:rsidRPr="003714CF" w:rsidRDefault="009D4969" w:rsidP="009D4969">
      <w:pPr>
        <w:pStyle w:val="Heading4"/>
        <w:rPr>
          <w:rFonts w:cs="Calibri"/>
        </w:rPr>
      </w:pPr>
      <w:r w:rsidRPr="003714CF">
        <w:rPr>
          <w:rFonts w:cs="Calibri"/>
        </w:rPr>
        <w:t>States can extend existing models to govern space, but recognition of space as a commons is key.</w:t>
      </w:r>
    </w:p>
    <w:p w14:paraId="78E630BB" w14:textId="77777777" w:rsidR="009D4969" w:rsidRPr="003714CF" w:rsidRDefault="009D4969" w:rsidP="009D4969">
      <w:r w:rsidRPr="003714CF">
        <w:rPr>
          <w:rStyle w:val="Style13ptBold"/>
        </w:rPr>
        <w:t>Silverstein &amp; Panda ‘3/9 -</w:t>
      </w:r>
      <w:r w:rsidRPr="003714CF">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rPr>
        <w:t>Carnegie Endowment for International Peace</w:t>
      </w:r>
      <w:r w:rsidRPr="003714CF">
        <w:t xml:space="preserve"> (Web). March 9, 2021. Accessed Dec. 13, 2021. &lt;</w:t>
      </w:r>
      <w:hyperlink r:id="rId74" w:history="1">
        <w:r w:rsidRPr="003714CF">
          <w:rPr>
            <w:rStyle w:val="Hyperlink"/>
          </w:rPr>
          <w:t>https://carnegieendowment.org/2021/03/09/space-is-great-commons.-it-s-time-to-treat-it-as-such-pub-84018</w:t>
        </w:r>
      </w:hyperlink>
      <w:r w:rsidRPr="003714CF">
        <w:t>&gt; AT</w:t>
      </w:r>
    </w:p>
    <w:p w14:paraId="31E86787" w14:textId="77777777" w:rsidR="009D4969" w:rsidRPr="003714CF" w:rsidRDefault="009D4969" w:rsidP="009D4969">
      <w:pPr>
        <w:ind w:left="720"/>
        <w:rPr>
          <w:sz w:val="12"/>
        </w:rPr>
      </w:pPr>
      <w:r w:rsidRPr="003714CF">
        <w:rPr>
          <w:sz w:val="12"/>
          <w:szCs w:val="12"/>
        </w:rPr>
        <w:t xml:space="preserve">BUILDING ON PRIOR MODELS FOR MANAGING COMMONS¶ </w:t>
      </w:r>
      <w:r w:rsidRPr="003714CF">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3714CF">
        <w:rPr>
          <w:rStyle w:val="StyleUnderline"/>
          <w:highlight w:val="yellow"/>
        </w:rPr>
        <w:t xml:space="preserve">the negotiations on </w:t>
      </w:r>
      <w:r w:rsidRPr="003714CF">
        <w:rPr>
          <w:rStyle w:val="StyleUnderline"/>
        </w:rPr>
        <w:t xml:space="preserve">the original convention on </w:t>
      </w:r>
      <w:r w:rsidRPr="003714CF">
        <w:rPr>
          <w:rStyle w:val="StyleUnderline"/>
          <w:highlight w:val="yellow"/>
        </w:rPr>
        <w:t>air pollution</w:t>
      </w:r>
      <w:r w:rsidRPr="003714CF">
        <w:rPr>
          <w:sz w:val="12"/>
        </w:rPr>
        <w:t xml:space="preserve"> involved, among others, the United States and the Soviet Union. This </w:t>
      </w:r>
      <w:r w:rsidRPr="003714CF">
        <w:rPr>
          <w:rStyle w:val="StyleUnderline"/>
          <w:highlight w:val="yellow"/>
        </w:rPr>
        <w:t>suggests that states can pursue mutual benefits in areas considered great commons even under competitive conditions.</w:t>
      </w:r>
      <w:r w:rsidRPr="003714CF">
        <w:rPr>
          <w:sz w:val="12"/>
        </w:rPr>
        <w:t xml:space="preserve"> More recent negotiations on the convention’s accompanying protocols show that these competing states can even agree on financing a monitoring regime to support progress.¶ </w:t>
      </w:r>
      <w:r w:rsidRPr="003714CF">
        <w:rPr>
          <w:rStyle w:val="StyleUnderline"/>
        </w:rPr>
        <w:t>Existing convention</w:t>
      </w:r>
      <w:r w:rsidRPr="003714CF">
        <w:rPr>
          <w:sz w:val="12"/>
        </w:rPr>
        <w:t xml:space="preserve">s and implementing agreements </w:t>
      </w:r>
      <w:r w:rsidRPr="003714CF">
        <w:rPr>
          <w:rStyle w:val="StyleUnderline"/>
        </w:rPr>
        <w:t>indicate that states can reach valuable commitments to manage the Earth’s</w:t>
      </w:r>
      <w:r w:rsidRPr="003714CF">
        <w:rPr>
          <w:sz w:val="12"/>
        </w:rPr>
        <w:t xml:space="preserve"> great </w:t>
      </w:r>
      <w:r w:rsidRPr="003714CF">
        <w:rPr>
          <w:rStyle w:val="StyleUnderline"/>
        </w:rPr>
        <w:t xml:space="preserve">commons. </w:t>
      </w:r>
      <w:r w:rsidRPr="003714CF">
        <w:rPr>
          <w:rStyle w:val="StyleUnderline"/>
          <w:sz w:val="10"/>
          <w:szCs w:val="10"/>
          <w:u w:val="none"/>
        </w:rPr>
        <w:t>These</w:t>
      </w:r>
      <w:r w:rsidRPr="003714CF">
        <w:rPr>
          <w:sz w:val="12"/>
        </w:rPr>
        <w:t xml:space="preserve"> governance models protect state interests and preserve the commons themselves. </w:t>
      </w:r>
      <w:r w:rsidRPr="003714CF">
        <w:rPr>
          <w:rStyle w:val="StyleUnderline"/>
          <w:highlight w:val="yellow"/>
        </w:rPr>
        <w:t xml:space="preserve">These principles apply to space, but progress on establishing </w:t>
      </w:r>
      <w:r w:rsidRPr="003714CF">
        <w:rPr>
          <w:rStyle w:val="StyleUnderline"/>
        </w:rPr>
        <w:t xml:space="preserve">more encompassing </w:t>
      </w:r>
      <w:r w:rsidRPr="003714CF">
        <w:rPr>
          <w:rStyle w:val="StyleUnderline"/>
          <w:highlight w:val="yellow"/>
        </w:rPr>
        <w:t>space governance principles, enforcement mechanisms, and dispute resolution procedures hinges on states sharing the fundamental view that space is a great commons.</w:t>
      </w:r>
      <w:r w:rsidRPr="003714CF">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3714CF">
        <w:rPr>
          <w:rStyle w:val="StyleUnderline"/>
        </w:rPr>
        <w:t xml:space="preserve">but </w:t>
      </w:r>
      <w:r w:rsidRPr="003714CF">
        <w:rPr>
          <w:rStyle w:val="StyleUnderline"/>
          <w:highlight w:val="yellow"/>
        </w:rPr>
        <w:t xml:space="preserve">states can build toward these goals by clarifying their commitments to treat space </w:t>
      </w:r>
      <w:r w:rsidRPr="003714CF">
        <w:rPr>
          <w:rStyle w:val="StyleUnderline"/>
          <w:highlight w:val="yellow"/>
        </w:rPr>
        <w:lastRenderedPageBreak/>
        <w:t xml:space="preserve">as a commons and pursuing governance arrangements that reflect this </w:t>
      </w:r>
      <w:r w:rsidRPr="003714CF">
        <w:rPr>
          <w:rStyle w:val="StyleUnderline"/>
        </w:rPr>
        <w:t>commitment</w:t>
      </w:r>
      <w:r w:rsidRPr="003714CF">
        <w:rPr>
          <w:rStyle w:val="StyleUnderline"/>
          <w:highlight w:val="yellow"/>
        </w:rPr>
        <w:t>.</w:t>
      </w:r>
      <w:r w:rsidRPr="003714CF">
        <w:rPr>
          <w:sz w:val="12"/>
        </w:rPr>
        <w:t xml:space="preserve"> New policies in the United States should reflect that Earth orbits are a great commons.</w:t>
      </w:r>
    </w:p>
    <w:p w14:paraId="3BD8679B" w14:textId="77777777" w:rsidR="009D4969" w:rsidRPr="003714CF" w:rsidRDefault="009D4969" w:rsidP="009D4969"/>
    <w:p w14:paraId="76CC0079" w14:textId="334F99E9" w:rsidR="00E42E4C" w:rsidRPr="003714CF" w:rsidRDefault="00BB6607" w:rsidP="00BB6607">
      <w:pPr>
        <w:pStyle w:val="Heading3"/>
        <w:rPr>
          <w:rFonts w:cs="Calibri"/>
        </w:rPr>
      </w:pPr>
      <w:proofErr w:type="spellStart"/>
      <w:r w:rsidRPr="003714CF">
        <w:rPr>
          <w:rFonts w:cs="Calibri"/>
        </w:rPr>
        <w:lastRenderedPageBreak/>
        <w:t>Underview</w:t>
      </w:r>
      <w:proofErr w:type="spellEnd"/>
    </w:p>
    <w:p w14:paraId="24E2980A" w14:textId="77777777" w:rsidR="004F44CE" w:rsidRPr="003714CF" w:rsidRDefault="004F44CE" w:rsidP="004F44CE">
      <w:pPr>
        <w:pStyle w:val="Heading4"/>
        <w:rPr>
          <w:rFonts w:cs="Calibri"/>
        </w:rPr>
      </w:pPr>
      <w:r w:rsidRPr="003714CF">
        <w:rPr>
          <w:rFonts w:eastAsia="Calibri" w:cs="Calibri"/>
        </w:rPr>
        <w:t xml:space="preserve">Scholarly discourse and engagement with politics is key to effective structural reform - critique is insufficient. </w:t>
      </w:r>
    </w:p>
    <w:p w14:paraId="23EF754D" w14:textId="77777777" w:rsidR="004F44CE" w:rsidRPr="003714CF" w:rsidRDefault="004F44CE" w:rsidP="004F44CE">
      <w:r w:rsidRPr="003714CF">
        <w:rPr>
          <w:b/>
          <w:bCs/>
          <w:sz w:val="26"/>
          <w:szCs w:val="26"/>
        </w:rPr>
        <w:t>Purdy ’20</w:t>
      </w:r>
      <w:r w:rsidRPr="003714CF">
        <w:rPr>
          <w:rFonts w:eastAsia="Calibri"/>
          <w:b/>
          <w:bCs/>
        </w:rPr>
        <w:t xml:space="preserve"> - </w:t>
      </w:r>
      <w:r w:rsidRPr="003714CF">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3714CF">
        <w:rPr>
          <w:rFonts w:eastAsia="Calibri"/>
          <w:sz w:val="15"/>
          <w:szCs w:val="15"/>
        </w:rPr>
        <w:t>Kapczynski</w:t>
      </w:r>
      <w:proofErr w:type="spellEnd"/>
      <w:r w:rsidRPr="003714CF">
        <w:rPr>
          <w:rFonts w:eastAsia="Calibri"/>
          <w:sz w:val="15"/>
          <w:szCs w:val="15"/>
        </w:rPr>
        <w:t xml:space="preserve">, K. Sabeel Rahman :: SSRN," 3-2-2020, </w:t>
      </w:r>
      <w:hyperlink r:id="rId75">
        <w:r w:rsidRPr="003714CF">
          <w:rPr>
            <w:rStyle w:val="Hyperlink"/>
            <w:rFonts w:eastAsia="Calibri"/>
            <w:sz w:val="15"/>
            <w:szCs w:val="15"/>
          </w:rPr>
          <w:t>https://papers.ssrn.com/sol3/papers.cfm?abstract_id=3547312)//ey/</w:t>
        </w:r>
      </w:hyperlink>
      <w:r w:rsidRPr="003714CF">
        <w:rPr>
          <w:rFonts w:eastAsia="Calibri"/>
          <w:sz w:val="15"/>
          <w:szCs w:val="15"/>
        </w:rPr>
        <w:t xml:space="preserve"> </w:t>
      </w:r>
    </w:p>
    <w:p w14:paraId="3473D142" w14:textId="609F6F06" w:rsidR="004F44CE" w:rsidRPr="006E28F4" w:rsidRDefault="004F44CE" w:rsidP="004F44CE">
      <w:pPr>
        <w:rPr>
          <w:rFonts w:eastAsia="Calibri"/>
          <w:b/>
          <w:bCs/>
          <w:szCs w:val="22"/>
          <w:highlight w:val="yellow"/>
          <w:u w:val="single"/>
        </w:rPr>
      </w:pPr>
      <w:r w:rsidRPr="003714CF">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3714CF">
        <w:rPr>
          <w:rFonts w:eastAsia="Calibri"/>
          <w:b/>
          <w:bCs/>
          <w:szCs w:val="22"/>
          <w:u w:val="single"/>
        </w:rPr>
        <w:t>law is perennially involved in creating and enforcing the terms of economic ordering,</w:t>
      </w:r>
      <w:r w:rsidRPr="003714CF">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3714CF">
        <w:rPr>
          <w:rFonts w:eastAsia="Calibri"/>
          <w:szCs w:val="22"/>
          <w:u w:val="single"/>
        </w:rPr>
        <w:t xml:space="preserve">Thus </w:t>
      </w:r>
      <w:r w:rsidRPr="003714CF">
        <w:rPr>
          <w:rFonts w:eastAsia="Calibri"/>
          <w:szCs w:val="22"/>
          <w:highlight w:val="yellow"/>
          <w:u w:val="single"/>
        </w:rPr>
        <w:t>the program of law, politics, and institution building</w:t>
      </w:r>
      <w:r w:rsidRPr="003714CF">
        <w:rPr>
          <w:rFonts w:eastAsia="Cambria"/>
          <w:szCs w:val="22"/>
          <w:u w:val="single"/>
        </w:rPr>
        <w:t xml:space="preserve"> </w:t>
      </w:r>
      <w:r w:rsidRPr="003714CF">
        <w:rPr>
          <w:rFonts w:eastAsia="Calibri"/>
          <w:sz w:val="12"/>
          <w:szCs w:val="12"/>
        </w:rPr>
        <w:t>often</w:t>
      </w:r>
      <w:r w:rsidRPr="003714CF">
        <w:rPr>
          <w:rFonts w:eastAsia="Cambria"/>
          <w:sz w:val="12"/>
          <w:szCs w:val="12"/>
          <w:u w:val="single"/>
        </w:rPr>
        <w:t xml:space="preserve"> </w:t>
      </w:r>
      <w:r w:rsidRPr="003714CF">
        <w:rPr>
          <w:rFonts w:eastAsia="Calibri"/>
          <w:szCs w:val="22"/>
          <w:highlight w:val="yellow"/>
          <w:u w:val="single"/>
        </w:rPr>
        <w:t>called "neoliberalism" is</w:t>
      </w:r>
      <w:r w:rsidRPr="003714CF">
        <w:rPr>
          <w:rFonts w:eastAsia="Cambria"/>
          <w:szCs w:val="22"/>
          <w:u w:val="single"/>
        </w:rPr>
        <w:t xml:space="preserve">, </w:t>
      </w:r>
      <w:r w:rsidRPr="003714CF">
        <w:rPr>
          <w:rFonts w:eastAsia="Calibri"/>
          <w:sz w:val="12"/>
          <w:szCs w:val="12"/>
        </w:rPr>
        <w:t>and can only be, a specific theory of how to use state power, to what ends, and for whose benefit.'</w:t>
      </w:r>
      <w:r w:rsidRPr="003714CF">
        <w:rPr>
          <w:rFonts w:eastAsia="Cambria"/>
          <w:b/>
          <w:bCs/>
          <w:sz w:val="12"/>
          <w:szCs w:val="12"/>
          <w:u w:val="single"/>
        </w:rPr>
        <w:t xml:space="preserve"> </w:t>
      </w:r>
      <w:r w:rsidRPr="003714CF">
        <w:rPr>
          <w:rFonts w:eastAsia="Calibri"/>
          <w:sz w:val="12"/>
          <w:szCs w:val="12"/>
        </w:rPr>
        <w:t>The</w:t>
      </w:r>
      <w:r w:rsidRPr="003714CF">
        <w:rPr>
          <w:rFonts w:eastAsia="Calibri"/>
          <w:b/>
          <w:bCs/>
          <w:szCs w:val="22"/>
          <w:highlight w:val="yellow"/>
          <w:u w:val="single"/>
        </w:rPr>
        <w:t xml:space="preserve"> ideological work </w:t>
      </w:r>
      <w:r w:rsidRPr="003714CF">
        <w:rPr>
          <w:rFonts w:eastAsia="Calibri"/>
          <w:sz w:val="12"/>
          <w:szCs w:val="12"/>
        </w:rPr>
        <w:t>of the Twentieth-Century Synthesis has been</w:t>
      </w:r>
      <w:r w:rsidRPr="003714CF">
        <w:rPr>
          <w:rFonts w:eastAsia="Calibri"/>
          <w:b/>
          <w:bCs/>
          <w:szCs w:val="22"/>
          <w:highlight w:val="yellow"/>
          <w:u w:val="single"/>
        </w:rPr>
        <w:t xml:space="preserve"> to </w:t>
      </w:r>
      <w:r w:rsidRPr="003714CF">
        <w:rPr>
          <w:rFonts w:eastAsia="Calibri"/>
          <w:sz w:val="12"/>
          <w:szCs w:val="12"/>
        </w:rPr>
        <w:t>naturalize and</w:t>
      </w:r>
      <w:r w:rsidRPr="003714CF">
        <w:rPr>
          <w:rFonts w:eastAsia="Cambria"/>
          <w:b/>
          <w:bCs/>
          <w:sz w:val="12"/>
          <w:szCs w:val="12"/>
          <w:u w:val="single"/>
        </w:rPr>
        <w:t xml:space="preserve"> </w:t>
      </w:r>
      <w:r w:rsidRPr="003714CF">
        <w:rPr>
          <w:rFonts w:eastAsia="Calibri"/>
          <w:b/>
          <w:bCs/>
          <w:szCs w:val="22"/>
          <w:highlight w:val="yellow"/>
          <w:u w:val="single"/>
        </w:rPr>
        <w:t xml:space="preserve">embed in legal institutions from the Supreme Court to the </w:t>
      </w:r>
      <w:r w:rsidRPr="003714CF">
        <w:rPr>
          <w:rFonts w:eastAsia="Calibri"/>
          <w:sz w:val="12"/>
          <w:szCs w:val="12"/>
        </w:rPr>
        <w:t>Antitrust Office and</w:t>
      </w:r>
      <w:r w:rsidRPr="003714CF">
        <w:rPr>
          <w:rFonts w:eastAsia="Cambria"/>
          <w:b/>
          <w:bCs/>
          <w:sz w:val="12"/>
          <w:szCs w:val="12"/>
          <w:u w:val="single"/>
        </w:rPr>
        <w:t xml:space="preserve"> </w:t>
      </w:r>
      <w:r w:rsidRPr="003714CF">
        <w:rPr>
          <w:rFonts w:eastAsia="Calibri"/>
          <w:b/>
          <w:bCs/>
          <w:szCs w:val="22"/>
          <w:highlight w:val="yellow"/>
          <w:u w:val="single"/>
        </w:rPr>
        <w:t>W</w:t>
      </w:r>
      <w:r w:rsidRPr="003714CF">
        <w:rPr>
          <w:rFonts w:eastAsia="Calibri"/>
          <w:sz w:val="12"/>
          <w:szCs w:val="12"/>
        </w:rPr>
        <w:t>orld</w:t>
      </w:r>
      <w:r w:rsidRPr="003714CF">
        <w:rPr>
          <w:rFonts w:eastAsia="Calibri"/>
          <w:b/>
          <w:bCs/>
          <w:szCs w:val="22"/>
          <w:highlight w:val="yellow"/>
          <w:u w:val="single"/>
        </w:rPr>
        <w:t xml:space="preserve"> T</w:t>
      </w:r>
      <w:r w:rsidRPr="003714CF">
        <w:rPr>
          <w:rFonts w:eastAsia="Calibri"/>
          <w:sz w:val="12"/>
          <w:szCs w:val="12"/>
        </w:rPr>
        <w:t>rade</w:t>
      </w:r>
      <w:r w:rsidRPr="003714CF">
        <w:rPr>
          <w:rFonts w:eastAsia="Calibri"/>
          <w:b/>
          <w:bCs/>
          <w:szCs w:val="22"/>
          <w:highlight w:val="yellow"/>
          <w:u w:val="single"/>
        </w:rPr>
        <w:t xml:space="preserve"> O</w:t>
      </w:r>
      <w:r w:rsidRPr="003714CF">
        <w:rPr>
          <w:rFonts w:eastAsia="Calibri"/>
          <w:sz w:val="12"/>
          <w:szCs w:val="12"/>
        </w:rPr>
        <w:t>rganization a specific disposition of power</w:t>
      </w:r>
      <w:r w:rsidRPr="003714CF">
        <w:rPr>
          <w:rFonts w:eastAsia="Cambria"/>
          <w:b/>
          <w:bCs/>
          <w:szCs w:val="22"/>
          <w:highlight w:val="yellow"/>
          <w:u w:val="single"/>
        </w:rPr>
        <w:t>.</w:t>
      </w:r>
      <w:r w:rsidRPr="003714CF">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3714CF">
        <w:rPr>
          <w:rFonts w:eastAsia="Calibri"/>
          <w:b/>
          <w:bCs/>
          <w:szCs w:val="22"/>
          <w:highlight w:val="yellow"/>
          <w:u w:val="single"/>
        </w:rPr>
        <w:t xml:space="preserve">law and political economy </w:t>
      </w:r>
      <w:r w:rsidRPr="003714CF">
        <w:rPr>
          <w:rFonts w:eastAsia="Calibri"/>
          <w:sz w:val="12"/>
          <w:szCs w:val="12"/>
        </w:rPr>
        <w:t xml:space="preserve">will also </w:t>
      </w:r>
      <w:r w:rsidRPr="003714CF">
        <w:rPr>
          <w:rFonts w:eastAsia="Calibri"/>
          <w:b/>
          <w:bCs/>
          <w:szCs w:val="22"/>
          <w:highlight w:val="yellow"/>
          <w:u w:val="single"/>
        </w:rPr>
        <w:t xml:space="preserve">require something beyond </w:t>
      </w:r>
      <w:r w:rsidRPr="003714CF">
        <w:rPr>
          <w:rFonts w:eastAsia="Calibri"/>
          <w:b/>
          <w:bCs/>
          <w:szCs w:val="22"/>
          <w:u w:val="single"/>
        </w:rPr>
        <w:t xml:space="preserve">mere </w:t>
      </w:r>
      <w:r w:rsidRPr="003714CF">
        <w:rPr>
          <w:rFonts w:eastAsia="Calibri"/>
          <w:b/>
          <w:bCs/>
          <w:szCs w:val="22"/>
          <w:highlight w:val="yellow"/>
          <w:u w:val="single"/>
        </w:rPr>
        <w:t xml:space="preserve">critique. It will require </w:t>
      </w:r>
      <w:r w:rsidRPr="003714CF">
        <w:rPr>
          <w:rFonts w:eastAsia="Calibri"/>
          <w:b/>
          <w:bCs/>
          <w:szCs w:val="22"/>
          <w:u w:val="single"/>
        </w:rPr>
        <w:t>a positive agenda.</w:t>
      </w:r>
      <w:r w:rsidRPr="003714CF">
        <w:rPr>
          <w:rFonts w:eastAsia="Cambria"/>
          <w:szCs w:val="22"/>
          <w:u w:val="single"/>
        </w:rPr>
        <w:t xml:space="preserve"> </w:t>
      </w:r>
      <w:r w:rsidRPr="003714CF">
        <w:rPr>
          <w:rFonts w:eastAsia="Calibri"/>
          <w:sz w:val="12"/>
          <w:szCs w:val="12"/>
        </w:rPr>
        <w:t>Many</w:t>
      </w:r>
      <w:r w:rsidRPr="003714CF">
        <w:rPr>
          <w:rFonts w:eastAsia="Cambria"/>
          <w:sz w:val="12"/>
          <w:szCs w:val="12"/>
          <w:u w:val="single"/>
        </w:rPr>
        <w:t xml:space="preserve"> </w:t>
      </w:r>
      <w:r w:rsidRPr="003714CF">
        <w:rPr>
          <w:rFonts w:eastAsia="Calibri"/>
          <w:b/>
          <w:bCs/>
          <w:szCs w:val="22"/>
          <w:u w:val="single"/>
        </w:rPr>
        <w:t>new</w:t>
      </w:r>
      <w:r w:rsidRPr="003714CF">
        <w:rPr>
          <w:rFonts w:eastAsia="Cambria"/>
          <w:szCs w:val="22"/>
          <w:u w:val="single"/>
        </w:rPr>
        <w:t xml:space="preserve"> </w:t>
      </w:r>
      <w:r w:rsidRPr="003714CF">
        <w:rPr>
          <w:rFonts w:eastAsia="Calibri"/>
          <w:sz w:val="12"/>
          <w:szCs w:val="12"/>
        </w:rPr>
        <w:t>and energized</w:t>
      </w:r>
      <w:r w:rsidRPr="003714CF">
        <w:rPr>
          <w:rFonts w:eastAsia="Cambria"/>
          <w:sz w:val="12"/>
          <w:szCs w:val="12"/>
          <w:u w:val="single"/>
        </w:rPr>
        <w:t xml:space="preserve"> </w:t>
      </w:r>
      <w:r w:rsidRPr="003714CF">
        <w:rPr>
          <w:rFonts w:eastAsia="Calibri"/>
          <w:b/>
          <w:bCs/>
          <w:szCs w:val="22"/>
          <w:u w:val="single"/>
        </w:rPr>
        <w:t>voices</w:t>
      </w:r>
      <w:r w:rsidRPr="003714CF">
        <w:rPr>
          <w:rFonts w:eastAsia="Cambria"/>
          <w:szCs w:val="22"/>
          <w:u w:val="single"/>
        </w:rPr>
        <w:t xml:space="preserve">, </w:t>
      </w:r>
      <w:r w:rsidRPr="003714CF">
        <w:rPr>
          <w:rFonts w:eastAsia="Calibri"/>
          <w:sz w:val="12"/>
          <w:szCs w:val="12"/>
        </w:rPr>
        <w:t>from the legal academy to political candidates to movement activists, are already building in this direction,'</w:t>
      </w:r>
      <w:r w:rsidRPr="003714CF">
        <w:rPr>
          <w:rFonts w:eastAsia="Cambria"/>
          <w:sz w:val="12"/>
          <w:szCs w:val="12"/>
          <w:u w:val="single"/>
        </w:rPr>
        <w:t xml:space="preserve"> </w:t>
      </w:r>
      <w:r w:rsidRPr="003714CF">
        <w:rPr>
          <w:rFonts w:eastAsia="Calibri"/>
          <w:b/>
          <w:bCs/>
          <w:szCs w:val="22"/>
          <w:highlight w:val="yellow"/>
          <w:u w:val="single"/>
        </w:rPr>
        <w:t>calling for</w:t>
      </w:r>
      <w:r w:rsidRPr="003714CF">
        <w:rPr>
          <w:rFonts w:eastAsia="Cambria"/>
          <w:szCs w:val="22"/>
          <w:u w:val="single"/>
        </w:rPr>
        <w:t xml:space="preserve"> </w:t>
      </w:r>
      <w:r w:rsidRPr="003714CF">
        <w:rPr>
          <w:rFonts w:eastAsia="Calibri"/>
          <w:sz w:val="12"/>
          <w:szCs w:val="12"/>
        </w:rPr>
        <w:t>and giving shape to</w:t>
      </w:r>
      <w:r w:rsidRPr="003714CF">
        <w:rPr>
          <w:rFonts w:eastAsia="Cambria"/>
          <w:sz w:val="12"/>
          <w:szCs w:val="12"/>
          <w:u w:val="single"/>
        </w:rPr>
        <w:t xml:space="preserve"> </w:t>
      </w:r>
      <w:r w:rsidRPr="003714CF">
        <w:rPr>
          <w:rFonts w:eastAsia="Calibri"/>
          <w:b/>
          <w:bCs/>
          <w:szCs w:val="22"/>
          <w:u w:val="single"/>
        </w:rPr>
        <w:t xml:space="preserve">programs for </w:t>
      </w:r>
      <w:r w:rsidRPr="003714CF">
        <w:rPr>
          <w:rFonts w:eastAsia="Calibri"/>
          <w:b/>
          <w:bCs/>
          <w:szCs w:val="22"/>
          <w:highlight w:val="yellow"/>
          <w:u w:val="single"/>
        </w:rPr>
        <w:t>more genuine democracy that also takes seriously questions of economic</w:t>
      </w:r>
      <w:r w:rsidRPr="003714CF">
        <w:rPr>
          <w:rFonts w:eastAsia="Cambria"/>
          <w:szCs w:val="22"/>
          <w:u w:val="single"/>
        </w:rPr>
        <w:t xml:space="preserve"> </w:t>
      </w:r>
      <w:r w:rsidRPr="003714CF">
        <w:rPr>
          <w:rFonts w:eastAsia="Calibri"/>
          <w:sz w:val="12"/>
          <w:szCs w:val="12"/>
        </w:rPr>
        <w:t>power</w:t>
      </w:r>
      <w:r w:rsidRPr="003714CF">
        <w:rPr>
          <w:rFonts w:eastAsia="Cambria"/>
          <w:sz w:val="12"/>
          <w:szCs w:val="12"/>
          <w:u w:val="single"/>
        </w:rPr>
        <w:t xml:space="preserve"> </w:t>
      </w:r>
      <w:r w:rsidRPr="003714CF">
        <w:rPr>
          <w:rFonts w:eastAsia="Calibri"/>
          <w:b/>
          <w:bCs/>
          <w:szCs w:val="22"/>
          <w:highlight w:val="yellow"/>
          <w:u w:val="single"/>
        </w:rPr>
        <w:t>and racial subordination;</w:t>
      </w:r>
      <w:r w:rsidRPr="003714CF">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3714CF">
        <w:rPr>
          <w:rFonts w:eastAsia="Cambria"/>
          <w:sz w:val="12"/>
          <w:szCs w:val="12"/>
          <w:u w:val="single"/>
        </w:rPr>
        <w:t xml:space="preserve"> </w:t>
      </w:r>
      <w:r w:rsidRPr="003714CF">
        <w:rPr>
          <w:rFonts w:eastAsia="Calibri"/>
          <w:b/>
          <w:bCs/>
          <w:szCs w:val="22"/>
          <w:highlight w:val="yellow"/>
          <w:u w:val="single"/>
        </w:rPr>
        <w:t xml:space="preserve">and broader contestation of </w:t>
      </w:r>
      <w:r w:rsidRPr="003714CF">
        <w:rPr>
          <w:rFonts w:eastAsia="Calibri"/>
          <w:sz w:val="12"/>
          <w:szCs w:val="12"/>
        </w:rPr>
        <w:t>the long history of the criminalization and</w:t>
      </w:r>
      <w:r w:rsidRPr="003714CF">
        <w:rPr>
          <w:rFonts w:eastAsia="Cambria"/>
          <w:b/>
          <w:bCs/>
          <w:sz w:val="12"/>
          <w:szCs w:val="12"/>
          <w:u w:val="single"/>
        </w:rPr>
        <w:t xml:space="preserve"> </w:t>
      </w:r>
      <w:r w:rsidRPr="003714CF">
        <w:rPr>
          <w:rFonts w:eastAsia="Calibri"/>
          <w:b/>
          <w:bCs/>
          <w:szCs w:val="22"/>
          <w:highlight w:val="yellow"/>
          <w:u w:val="single"/>
        </w:rPr>
        <w:t>control of poor people and people of color in building capitalism;</w:t>
      </w:r>
      <w:r w:rsidRPr="003714CF">
        <w:rPr>
          <w:rFonts w:eastAsia="Calibri"/>
          <w:sz w:val="12"/>
          <w:szCs w:val="12"/>
        </w:rPr>
        <w:t>175</w:t>
      </w:r>
      <w:r w:rsidRPr="003714CF">
        <w:rPr>
          <w:rFonts w:eastAsia="Cambria"/>
          <w:sz w:val="12"/>
          <w:szCs w:val="12"/>
        </w:rPr>
        <w:t xml:space="preserve"> </w:t>
      </w:r>
      <w:r w:rsidRPr="003714CF">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3714CF">
        <w:rPr>
          <w:rFonts w:eastAsia="Calibri"/>
          <w:b/>
          <w:bCs/>
          <w:szCs w:val="22"/>
          <w:highlight w:val="yellow"/>
          <w:u w:val="single"/>
        </w:rPr>
        <w:t xml:space="preserve">Political fights interact </w:t>
      </w:r>
      <w:r w:rsidRPr="003714CF">
        <w:rPr>
          <w:rFonts w:eastAsia="Calibri"/>
          <w:b/>
          <w:bCs/>
          <w:szCs w:val="22"/>
          <w:u w:val="single"/>
        </w:rPr>
        <w:t xml:space="preserve">generatively </w:t>
      </w:r>
      <w:r w:rsidRPr="003714CF">
        <w:rPr>
          <w:rFonts w:eastAsia="Calibri"/>
          <w:b/>
          <w:bCs/>
          <w:szCs w:val="22"/>
          <w:highlight w:val="yellow"/>
          <w:u w:val="single"/>
        </w:rPr>
        <w:t xml:space="preserve">with scholarly and policy debates in pointing </w:t>
      </w:r>
      <w:r w:rsidRPr="003714CF">
        <w:rPr>
          <w:rFonts w:eastAsia="Calibri"/>
          <w:sz w:val="12"/>
          <w:szCs w:val="12"/>
        </w:rPr>
        <w:t>the way</w:t>
      </w:r>
      <w:r w:rsidRPr="003714CF">
        <w:rPr>
          <w:rFonts w:eastAsia="Cambria"/>
          <w:b/>
          <w:bCs/>
          <w:sz w:val="12"/>
          <w:szCs w:val="12"/>
          <w:u w:val="single"/>
        </w:rPr>
        <w:t xml:space="preserve"> </w:t>
      </w:r>
      <w:r w:rsidRPr="003714CF">
        <w:rPr>
          <w:rFonts w:eastAsia="Calibri"/>
          <w:b/>
          <w:bCs/>
          <w:szCs w:val="22"/>
          <w:highlight w:val="yellow"/>
          <w:u w:val="single"/>
        </w:rPr>
        <w:t>toward a more democratic political economy.</w:t>
      </w:r>
      <w:r w:rsidRPr="003714CF">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3714CF">
        <w:rPr>
          <w:rFonts w:eastAsia="Calibri"/>
          <w:b/>
          <w:bCs/>
          <w:szCs w:val="22"/>
          <w:highlight w:val="yellow"/>
          <w:u w:val="single"/>
        </w:rPr>
        <w:t>a legal imaginary of democratic political economy</w:t>
      </w:r>
      <w:r w:rsidRPr="003714CF">
        <w:rPr>
          <w:rFonts w:eastAsia="Calibri"/>
          <w:sz w:val="12"/>
          <w:szCs w:val="12"/>
        </w:rPr>
        <w:t xml:space="preserve">, that takes seriously underlying concepts of power, equality, and democracy, </w:t>
      </w:r>
      <w:r w:rsidRPr="003714CF">
        <w:rPr>
          <w:rFonts w:eastAsia="Calibri"/>
          <w:b/>
          <w:bCs/>
          <w:szCs w:val="22"/>
          <w:highlight w:val="yellow"/>
          <w:u w:val="single"/>
        </w:rPr>
        <w:t xml:space="preserve">can inform a wave of </w:t>
      </w:r>
      <w:r w:rsidRPr="003714CF">
        <w:rPr>
          <w:rFonts w:eastAsia="Calibri"/>
          <w:sz w:val="12"/>
          <w:szCs w:val="12"/>
        </w:rPr>
        <w:t>legal</w:t>
      </w:r>
      <w:r w:rsidRPr="003714CF">
        <w:rPr>
          <w:rFonts w:eastAsia="Cambria"/>
          <w:b/>
          <w:bCs/>
          <w:sz w:val="12"/>
          <w:szCs w:val="12"/>
          <w:u w:val="single"/>
        </w:rPr>
        <w:t xml:space="preserve"> </w:t>
      </w:r>
      <w:r w:rsidRPr="003714CF">
        <w:rPr>
          <w:rFonts w:eastAsia="Calibri"/>
          <w:b/>
          <w:bCs/>
          <w:szCs w:val="22"/>
          <w:highlight w:val="yellow"/>
          <w:u w:val="single"/>
        </w:rPr>
        <w:t>thought whose critique and policy imagination can amplify and accelerate these movements for structural reform</w:t>
      </w:r>
      <w:r w:rsidRPr="003714CF">
        <w:rPr>
          <w:rFonts w:eastAsia="Calibri"/>
          <w:sz w:val="12"/>
          <w:szCs w:val="12"/>
        </w:rPr>
        <w:t xml:space="preserve"> and, if we are lucky, help remake our polity in more deeply democratic ways. </w:t>
      </w:r>
    </w:p>
    <w:p w14:paraId="5A2F92FD" w14:textId="77777777" w:rsidR="004F44CE" w:rsidRPr="003714CF" w:rsidRDefault="004F44CE" w:rsidP="004F44CE">
      <w:pPr>
        <w:pStyle w:val="Heading4"/>
        <w:rPr>
          <w:rFonts w:cs="Calibri"/>
        </w:rPr>
      </w:pPr>
      <w:r w:rsidRPr="003714CF">
        <w:rPr>
          <w:rFonts w:eastAsia="Calibri" w:cs="Calibri"/>
        </w:rPr>
        <w:t xml:space="preserve">Reform makes revolution more likely. Rejecting it condescendingly asserts the possibility of radical change is better than the certainty of real improvement. </w:t>
      </w:r>
    </w:p>
    <w:p w14:paraId="6E26CEB9" w14:textId="77777777" w:rsidR="004F44CE" w:rsidRPr="003714CF" w:rsidRDefault="004F44CE" w:rsidP="004F44CE">
      <w:r w:rsidRPr="003714CF">
        <w:rPr>
          <w:b/>
          <w:bCs/>
          <w:sz w:val="26"/>
          <w:szCs w:val="26"/>
        </w:rPr>
        <w:t>Delgado ’87</w:t>
      </w:r>
      <w:r w:rsidRPr="003714CF">
        <w:rPr>
          <w:rFonts w:eastAsia="Calibri"/>
          <w:b/>
          <w:bCs/>
        </w:rPr>
        <w:t xml:space="preserve"> - </w:t>
      </w:r>
      <w:r w:rsidRPr="003714CF">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1D56EBD" w14:textId="77777777" w:rsidR="004F44CE" w:rsidRPr="003714CF" w:rsidRDefault="004F44CE" w:rsidP="004F44CE">
      <w:r w:rsidRPr="003714CF">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4063947" w14:textId="77777777" w:rsidR="004F44CE" w:rsidRPr="003714CF" w:rsidRDefault="004F44CE" w:rsidP="004F44CE">
      <w:r w:rsidRPr="003714CF">
        <w:rPr>
          <w:rFonts w:eastAsia="Calibri"/>
          <w:b/>
          <w:bCs/>
          <w:szCs w:val="22"/>
          <w:highlight w:val="yellow"/>
          <w:u w:val="single"/>
        </w:rPr>
        <w:t xml:space="preserve">The </w:t>
      </w:r>
      <w:r w:rsidRPr="003714CF">
        <w:rPr>
          <w:rFonts w:eastAsia="Calibri"/>
          <w:sz w:val="12"/>
          <w:szCs w:val="12"/>
        </w:rPr>
        <w:t>CLS</w:t>
      </w:r>
      <w:r w:rsidRPr="003714CF">
        <w:rPr>
          <w:b/>
          <w:bCs/>
          <w:sz w:val="12"/>
          <w:szCs w:val="12"/>
          <w:u w:val="single"/>
        </w:rPr>
        <w:t xml:space="preserve"> </w:t>
      </w:r>
      <w:r w:rsidRPr="003714CF">
        <w:rPr>
          <w:rFonts w:eastAsia="Calibri"/>
          <w:b/>
          <w:bCs/>
          <w:szCs w:val="22"/>
          <w:highlight w:val="yellow"/>
          <w:u w:val="single"/>
        </w:rPr>
        <w:t>critique of piecemeal reform is</w:t>
      </w:r>
      <w:r w:rsidRPr="003714CF">
        <w:rPr>
          <w:szCs w:val="22"/>
        </w:rPr>
        <w:t xml:space="preserve"> </w:t>
      </w:r>
      <w:r w:rsidRPr="003714CF">
        <w:rPr>
          <w:rFonts w:eastAsia="Calibri"/>
          <w:sz w:val="12"/>
          <w:szCs w:val="12"/>
        </w:rPr>
        <w:t>familiar</w:t>
      </w:r>
      <w:r w:rsidRPr="003714CF">
        <w:rPr>
          <w:szCs w:val="22"/>
        </w:rPr>
        <w:t>,</w:t>
      </w:r>
      <w:r w:rsidRPr="003714CF">
        <w:rPr>
          <w:rFonts w:eastAsia="Calibri"/>
          <w:b/>
          <w:bCs/>
          <w:szCs w:val="22"/>
          <w:highlight w:val="yellow"/>
          <w:u w:val="single"/>
        </w:rPr>
        <w:t xml:space="preserve"> imperialistic and wrong.</w:t>
      </w:r>
      <w:r w:rsidRPr="003714CF">
        <w:rPr>
          <w:szCs w:val="22"/>
        </w:rPr>
        <w:t xml:space="preserve"> </w:t>
      </w:r>
      <w:r w:rsidRPr="003714CF">
        <w:rPr>
          <w:rFonts w:eastAsia="Calibri"/>
          <w:b/>
          <w:bCs/>
          <w:szCs w:val="22"/>
          <w:highlight w:val="yellow"/>
          <w:u w:val="single"/>
        </w:rPr>
        <w:t xml:space="preserve">Minorities know </w:t>
      </w:r>
      <w:r w:rsidRPr="003714CF">
        <w:rPr>
          <w:rFonts w:eastAsia="Calibri"/>
          <w:b/>
          <w:bCs/>
          <w:szCs w:val="22"/>
          <w:u w:val="single"/>
        </w:rPr>
        <w:t xml:space="preserve">from bitter experience </w:t>
      </w:r>
      <w:r w:rsidRPr="003714CF">
        <w:rPr>
          <w:rFonts w:eastAsia="Calibri"/>
          <w:b/>
          <w:bCs/>
          <w:szCs w:val="22"/>
          <w:highlight w:val="yellow"/>
          <w:u w:val="single"/>
        </w:rPr>
        <w:t xml:space="preserve">that occasional court victories do not mean the Promised Land </w:t>
      </w:r>
      <w:r w:rsidRPr="003714CF">
        <w:rPr>
          <w:rFonts w:eastAsia="Calibri"/>
          <w:b/>
          <w:bCs/>
          <w:szCs w:val="22"/>
          <w:u w:val="single"/>
        </w:rPr>
        <w:t>is at hand</w:t>
      </w:r>
      <w:r w:rsidRPr="003714CF">
        <w:rPr>
          <w:b/>
          <w:bCs/>
          <w:szCs w:val="22"/>
          <w:highlight w:val="yellow"/>
          <w:u w:val="single"/>
        </w:rPr>
        <w:t>.</w:t>
      </w:r>
      <w:r w:rsidRPr="003714CF">
        <w:rPr>
          <w:rFonts w:eastAsia="Calibri"/>
          <w:szCs w:val="22"/>
        </w:rPr>
        <w:t xml:space="preserve">43 </w:t>
      </w:r>
      <w:r w:rsidRPr="003714CF">
        <w:rPr>
          <w:rFonts w:eastAsia="Calibri"/>
          <w:b/>
          <w:bCs/>
          <w:szCs w:val="22"/>
          <w:highlight w:val="yellow"/>
          <w:u w:val="single"/>
        </w:rPr>
        <w:t xml:space="preserve">The critique </w:t>
      </w:r>
      <w:r w:rsidRPr="003714CF">
        <w:rPr>
          <w:rFonts w:eastAsia="Calibri"/>
          <w:sz w:val="12"/>
          <w:szCs w:val="12"/>
        </w:rPr>
        <w:t>is imperialistic in that it</w:t>
      </w:r>
      <w:r w:rsidRPr="003714CF">
        <w:rPr>
          <w:rFonts w:eastAsia="Calibri"/>
          <w:b/>
          <w:bCs/>
          <w:szCs w:val="22"/>
          <w:highlight w:val="yellow"/>
          <w:u w:val="single"/>
        </w:rPr>
        <w:t xml:space="preserve"> tells minorities and other oppressed peoples how they should </w:t>
      </w:r>
      <w:r w:rsidRPr="003714CF">
        <w:rPr>
          <w:rFonts w:eastAsia="Calibri"/>
          <w:b/>
          <w:bCs/>
          <w:szCs w:val="22"/>
          <w:highlight w:val="yellow"/>
          <w:u w:val="single"/>
        </w:rPr>
        <w:lastRenderedPageBreak/>
        <w:t>interpret events affecting them.</w:t>
      </w:r>
      <w:r w:rsidRPr="003714CF">
        <w:rPr>
          <w:rFonts w:eastAsia="Calibri"/>
          <w:szCs w:val="22"/>
        </w:rPr>
        <w:t xml:space="preserve">44 </w:t>
      </w:r>
      <w:r w:rsidRPr="003714CF">
        <w:rPr>
          <w:rFonts w:eastAsia="Calibri"/>
          <w:b/>
          <w:bCs/>
          <w:szCs w:val="22"/>
          <w:highlight w:val="yellow"/>
          <w:u w:val="single"/>
        </w:rPr>
        <w:t xml:space="preserve">A court order </w:t>
      </w:r>
      <w:r w:rsidRPr="003714CF">
        <w:rPr>
          <w:rFonts w:eastAsia="Calibri"/>
          <w:b/>
          <w:bCs/>
          <w:szCs w:val="22"/>
          <w:u w:val="single"/>
        </w:rPr>
        <w:t xml:space="preserve">directing a housing authority </w:t>
      </w:r>
      <w:r w:rsidRPr="003714CF">
        <w:rPr>
          <w:rFonts w:eastAsia="Calibri"/>
          <w:b/>
          <w:bCs/>
          <w:szCs w:val="22"/>
          <w:highlight w:val="yellow"/>
          <w:u w:val="single"/>
        </w:rPr>
        <w:t xml:space="preserve">to disburse funds for heating </w:t>
      </w:r>
      <w:r w:rsidRPr="003714CF">
        <w:rPr>
          <w:rFonts w:eastAsia="Calibri"/>
          <w:sz w:val="12"/>
          <w:szCs w:val="12"/>
        </w:rPr>
        <w:t>in subsidized housing</w:t>
      </w:r>
      <w:r w:rsidRPr="003714CF">
        <w:rPr>
          <w:b/>
          <w:bCs/>
          <w:sz w:val="12"/>
          <w:szCs w:val="12"/>
          <w:u w:val="single"/>
        </w:rPr>
        <w:t xml:space="preserve"> </w:t>
      </w:r>
      <w:r w:rsidRPr="003714CF">
        <w:rPr>
          <w:rFonts w:eastAsia="Calibri"/>
          <w:b/>
          <w:bCs/>
          <w:szCs w:val="22"/>
          <w:highlight w:val="yellow"/>
          <w:u w:val="single"/>
        </w:rPr>
        <w:t xml:space="preserve">may postpone the revolution, or it may not. In the meantime, the order keeps </w:t>
      </w:r>
      <w:r w:rsidRPr="003714CF">
        <w:rPr>
          <w:rFonts w:eastAsia="Calibri"/>
          <w:b/>
          <w:bCs/>
          <w:szCs w:val="22"/>
          <w:u w:val="single"/>
        </w:rPr>
        <w:t xml:space="preserve">a number of </w:t>
      </w:r>
      <w:r w:rsidRPr="003714CF">
        <w:rPr>
          <w:rFonts w:eastAsia="Calibri"/>
          <w:b/>
          <w:bCs/>
          <w:szCs w:val="22"/>
          <w:highlight w:val="yellow"/>
          <w:u w:val="single"/>
        </w:rPr>
        <w:t>poor families warm.</w:t>
      </w:r>
      <w:r w:rsidRPr="003714CF">
        <w:rPr>
          <w:b/>
          <w:bCs/>
          <w:sz w:val="12"/>
          <w:szCs w:val="12"/>
          <w:u w:val="single"/>
        </w:rPr>
        <w:t xml:space="preserve"> </w:t>
      </w:r>
      <w:r w:rsidRPr="003714CF">
        <w:rPr>
          <w:rFonts w:eastAsia="Calibri"/>
          <w:sz w:val="12"/>
          <w:szCs w:val="12"/>
        </w:rPr>
        <w:t>This may mean more to them than it does to a comfortable academic working in a warm office</w:t>
      </w:r>
      <w:r w:rsidRPr="003714CF">
        <w:rPr>
          <w:szCs w:val="22"/>
        </w:rPr>
        <w:t>.</w:t>
      </w:r>
      <w:r w:rsidRPr="003714CF">
        <w:rPr>
          <w:rFonts w:eastAsia="Calibri"/>
          <w:b/>
          <w:bCs/>
          <w:szCs w:val="22"/>
          <w:highlight w:val="yellow"/>
          <w:u w:val="single"/>
        </w:rPr>
        <w:t xml:space="preserve"> It smacks of paternalism to assert that the possibility of revolution later outweighs the certainty of heat now</w:t>
      </w:r>
      <w:r w:rsidRPr="003714CF">
        <w:rPr>
          <w:rFonts w:eastAsia="Calibri"/>
          <w:sz w:val="12"/>
          <w:szCs w:val="12"/>
        </w:rPr>
        <w:t>, unless there is evidence for that possibility</w:t>
      </w:r>
      <w:r w:rsidRPr="003714CF">
        <w:rPr>
          <w:b/>
          <w:bCs/>
          <w:szCs w:val="22"/>
          <w:highlight w:val="yellow"/>
          <w:u w:val="single"/>
        </w:rPr>
        <w:t>.</w:t>
      </w:r>
      <w:r w:rsidRPr="003714CF">
        <w:rPr>
          <w:szCs w:val="22"/>
        </w:rPr>
        <w:t xml:space="preserve"> </w:t>
      </w:r>
      <w:r w:rsidRPr="003714CF">
        <w:rPr>
          <w:rFonts w:eastAsia="Calibri"/>
          <w:sz w:val="12"/>
          <w:szCs w:val="12"/>
        </w:rPr>
        <w:t xml:space="preserve">The Crits do not offer such evidence.  </w:t>
      </w:r>
    </w:p>
    <w:p w14:paraId="15555C9F" w14:textId="67785CE4" w:rsidR="006E28F4" w:rsidRPr="006E28F4" w:rsidRDefault="004F44CE" w:rsidP="006E28F4">
      <w:r w:rsidRPr="003714CF">
        <w:rPr>
          <w:rFonts w:eastAsia="Calibri"/>
          <w:sz w:val="12"/>
          <w:szCs w:val="12"/>
        </w:rPr>
        <w:t>Indeed, some</w:t>
      </w:r>
      <w:r w:rsidRPr="003714CF">
        <w:rPr>
          <w:b/>
          <w:bCs/>
          <w:sz w:val="12"/>
          <w:szCs w:val="12"/>
          <w:u w:val="single"/>
        </w:rPr>
        <w:t xml:space="preserve"> </w:t>
      </w:r>
      <w:r w:rsidRPr="003714CF">
        <w:rPr>
          <w:rFonts w:eastAsia="Calibri"/>
          <w:b/>
          <w:bCs/>
          <w:szCs w:val="22"/>
          <w:highlight w:val="yellow"/>
          <w:u w:val="single"/>
        </w:rPr>
        <w:t xml:space="preserve">incremental changes </w:t>
      </w:r>
      <w:r w:rsidRPr="003714CF">
        <w:rPr>
          <w:rFonts w:eastAsia="Calibri"/>
          <w:b/>
          <w:bCs/>
          <w:szCs w:val="22"/>
          <w:u w:val="single"/>
        </w:rPr>
        <w:t xml:space="preserve">may </w:t>
      </w:r>
      <w:r w:rsidRPr="003714CF">
        <w:rPr>
          <w:rFonts w:eastAsia="Calibri"/>
          <w:b/>
          <w:bCs/>
          <w:szCs w:val="22"/>
          <w:highlight w:val="yellow"/>
          <w:u w:val="single"/>
        </w:rPr>
        <w:t>bring revolutionary changes closer</w:t>
      </w:r>
      <w:r w:rsidRPr="003714CF">
        <w:rPr>
          <w:rFonts w:eastAsia="Calibri"/>
          <w:sz w:val="12"/>
          <w:szCs w:val="12"/>
        </w:rPr>
        <w:t>, not push them further away</w:t>
      </w:r>
      <w:r w:rsidRPr="003714CF">
        <w:rPr>
          <w:b/>
          <w:bCs/>
          <w:szCs w:val="22"/>
          <w:highlight w:val="yellow"/>
          <w:u w:val="single"/>
        </w:rPr>
        <w:t xml:space="preserve">. </w:t>
      </w:r>
      <w:r w:rsidRPr="003714CF">
        <w:rPr>
          <w:rFonts w:eastAsia="Calibri"/>
          <w:sz w:val="12"/>
          <w:szCs w:val="12"/>
        </w:rPr>
        <w:t>Not all</w:t>
      </w:r>
      <w:r w:rsidRPr="003714CF">
        <w:rPr>
          <w:b/>
          <w:bCs/>
          <w:sz w:val="12"/>
          <w:szCs w:val="12"/>
          <w:u w:val="single"/>
        </w:rPr>
        <w:t xml:space="preserve"> </w:t>
      </w:r>
      <w:r w:rsidRPr="003714CF">
        <w:rPr>
          <w:rFonts w:eastAsia="Calibri"/>
          <w:b/>
          <w:bCs/>
          <w:szCs w:val="22"/>
          <w:highlight w:val="yellow"/>
          <w:u w:val="single"/>
        </w:rPr>
        <w:t xml:space="preserve">small reforms </w:t>
      </w:r>
      <w:r w:rsidRPr="003714CF">
        <w:rPr>
          <w:rFonts w:eastAsia="Calibri"/>
          <w:sz w:val="12"/>
          <w:szCs w:val="12"/>
        </w:rPr>
        <w:t xml:space="preserve">induce complacency; some may </w:t>
      </w:r>
      <w:r w:rsidRPr="003714CF">
        <w:rPr>
          <w:rFonts w:eastAsia="Calibri"/>
          <w:b/>
          <w:bCs/>
          <w:szCs w:val="22"/>
          <w:highlight w:val="yellow"/>
          <w:u w:val="single"/>
        </w:rPr>
        <w:t>whet the appetite for further combat.</w:t>
      </w:r>
      <w:r w:rsidRPr="003714CF">
        <w:rPr>
          <w:szCs w:val="22"/>
        </w:rPr>
        <w:t xml:space="preserve"> </w:t>
      </w:r>
      <w:r w:rsidRPr="003714CF">
        <w:rPr>
          <w:rFonts w:eastAsia="Calibri"/>
          <w:sz w:val="12"/>
          <w:szCs w:val="12"/>
        </w:rPr>
        <w:t xml:space="preserve">The welfare family may hold a tenants' union meeting in their heated living room. CLS scholars' </w:t>
      </w:r>
      <w:r w:rsidRPr="003714CF">
        <w:rPr>
          <w:rFonts w:eastAsia="Calibri"/>
          <w:b/>
          <w:bCs/>
          <w:szCs w:val="22"/>
          <w:highlight w:val="yellow"/>
          <w:u w:val="single"/>
        </w:rPr>
        <w:t xml:space="preserve">critique of piecemeal reform </w:t>
      </w:r>
      <w:r w:rsidRPr="003714CF">
        <w:rPr>
          <w:rFonts w:eastAsia="Calibri"/>
          <w:sz w:val="12"/>
          <w:szCs w:val="12"/>
        </w:rPr>
        <w:t>often</w:t>
      </w:r>
      <w:r w:rsidRPr="003714CF">
        <w:rPr>
          <w:b/>
          <w:bCs/>
          <w:sz w:val="12"/>
          <w:szCs w:val="12"/>
          <w:u w:val="single"/>
        </w:rPr>
        <w:t xml:space="preserve"> </w:t>
      </w:r>
      <w:r w:rsidRPr="003714CF">
        <w:rPr>
          <w:rFonts w:eastAsia="Calibri"/>
          <w:b/>
          <w:bCs/>
          <w:szCs w:val="22"/>
          <w:highlight w:val="yellow"/>
          <w:u w:val="single"/>
        </w:rPr>
        <w:t>misses these possibilities, and neglects the question of whether total change, when it comes, will be what we want.</w:t>
      </w:r>
      <w:r w:rsidRPr="003714CF">
        <w:rPr>
          <w:rFonts w:eastAsia="Calibri"/>
        </w:rPr>
        <w:t xml:space="preserve"> </w:t>
      </w:r>
    </w:p>
    <w:sectPr w:rsidR="006E28F4" w:rsidRPr="006E28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49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450F"/>
    <w:rsid w:val="001761FC"/>
    <w:rsid w:val="00182655"/>
    <w:rsid w:val="001840F2"/>
    <w:rsid w:val="00185134"/>
    <w:rsid w:val="001856C6"/>
    <w:rsid w:val="00191B5F"/>
    <w:rsid w:val="00192487"/>
    <w:rsid w:val="00193416"/>
    <w:rsid w:val="00195073"/>
    <w:rsid w:val="0019668D"/>
    <w:rsid w:val="001A25FD"/>
    <w:rsid w:val="001A5371"/>
    <w:rsid w:val="001A72C7"/>
    <w:rsid w:val="001B35B6"/>
    <w:rsid w:val="001B73E3"/>
    <w:rsid w:val="001C316D"/>
    <w:rsid w:val="001D1A0D"/>
    <w:rsid w:val="001D36BF"/>
    <w:rsid w:val="001D4C28"/>
    <w:rsid w:val="001E0B1F"/>
    <w:rsid w:val="001E0C0F"/>
    <w:rsid w:val="001E1E0B"/>
    <w:rsid w:val="001F1173"/>
    <w:rsid w:val="002005A8"/>
    <w:rsid w:val="00203DD8"/>
    <w:rsid w:val="00204E1D"/>
    <w:rsid w:val="002058DC"/>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4CF"/>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EB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295"/>
    <w:rsid w:val="00482AF9"/>
    <w:rsid w:val="004876FB"/>
    <w:rsid w:val="00496BB2"/>
    <w:rsid w:val="004B37B4"/>
    <w:rsid w:val="004B72B4"/>
    <w:rsid w:val="004C0314"/>
    <w:rsid w:val="004C0D3D"/>
    <w:rsid w:val="004C213E"/>
    <w:rsid w:val="004C376C"/>
    <w:rsid w:val="004C657F"/>
    <w:rsid w:val="004D17D8"/>
    <w:rsid w:val="004D52D8"/>
    <w:rsid w:val="004E355B"/>
    <w:rsid w:val="004F3D18"/>
    <w:rsid w:val="004F44C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2A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454"/>
    <w:rsid w:val="00696A16"/>
    <w:rsid w:val="006A4840"/>
    <w:rsid w:val="006A52A0"/>
    <w:rsid w:val="006A7E1D"/>
    <w:rsid w:val="006C3A56"/>
    <w:rsid w:val="006D13F4"/>
    <w:rsid w:val="006D6AED"/>
    <w:rsid w:val="006E28F4"/>
    <w:rsid w:val="006E5BA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CA4"/>
    <w:rsid w:val="008C0FA2"/>
    <w:rsid w:val="008C2342"/>
    <w:rsid w:val="008C77B6"/>
    <w:rsid w:val="008D1B91"/>
    <w:rsid w:val="008D724A"/>
    <w:rsid w:val="008E7A3E"/>
    <w:rsid w:val="008F41FD"/>
    <w:rsid w:val="008F4479"/>
    <w:rsid w:val="008F4BA0"/>
    <w:rsid w:val="0090169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46"/>
    <w:rsid w:val="00981F23"/>
    <w:rsid w:val="00985CA9"/>
    <w:rsid w:val="00990634"/>
    <w:rsid w:val="00991733"/>
    <w:rsid w:val="00992078"/>
    <w:rsid w:val="00992BE3"/>
    <w:rsid w:val="009A1467"/>
    <w:rsid w:val="009A6464"/>
    <w:rsid w:val="009B69F5"/>
    <w:rsid w:val="009C32AE"/>
    <w:rsid w:val="009C5FF7"/>
    <w:rsid w:val="009C6292"/>
    <w:rsid w:val="009D15DB"/>
    <w:rsid w:val="009D3133"/>
    <w:rsid w:val="009D4969"/>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1660"/>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60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1AA"/>
    <w:rsid w:val="00E353A2"/>
    <w:rsid w:val="00E36881"/>
    <w:rsid w:val="00E42E4C"/>
    <w:rsid w:val="00E47013"/>
    <w:rsid w:val="00E541F9"/>
    <w:rsid w:val="00E57B79"/>
    <w:rsid w:val="00E63419"/>
    <w:rsid w:val="00E64496"/>
    <w:rsid w:val="00E72115"/>
    <w:rsid w:val="00E8322E"/>
    <w:rsid w:val="00E855C1"/>
    <w:rsid w:val="00E87014"/>
    <w:rsid w:val="00E903E0"/>
    <w:rsid w:val="00E97161"/>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755DF"/>
    <w:rsid w:val="00F94060"/>
    <w:rsid w:val="00FA56F6"/>
    <w:rsid w:val="00FB329D"/>
    <w:rsid w:val="00FC27E3"/>
    <w:rsid w:val="00FC74C7"/>
    <w:rsid w:val="00FD451D"/>
    <w:rsid w:val="00FD4BD3"/>
    <w:rsid w:val="00FD5B22"/>
    <w:rsid w:val="00FE1B01"/>
    <w:rsid w:val="00FF5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9D879B"/>
  <w14:defaultImageDpi w14:val="300"/>
  <w15:docId w15:val="{B4E8BC0A-93F1-2948-B43E-7A1FE769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34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34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34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834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834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34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3454"/>
  </w:style>
  <w:style w:type="character" w:customStyle="1" w:styleId="Heading1Char">
    <w:name w:val="Heading 1 Char"/>
    <w:aliases w:val="Pocket Char"/>
    <w:basedOn w:val="DefaultParagraphFont"/>
    <w:link w:val="Heading1"/>
    <w:uiPriority w:val="9"/>
    <w:rsid w:val="006834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345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8345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834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345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8345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8345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345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83454"/>
    <w:rPr>
      <w:color w:val="auto"/>
      <w:u w:val="none"/>
    </w:rPr>
  </w:style>
  <w:style w:type="paragraph" w:styleId="DocumentMap">
    <w:name w:val="Document Map"/>
    <w:basedOn w:val="Normal"/>
    <w:link w:val="DocumentMapChar"/>
    <w:uiPriority w:val="99"/>
    <w:semiHidden/>
    <w:unhideWhenUsed/>
    <w:rsid w:val="006834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3454"/>
    <w:rPr>
      <w:rFonts w:ascii="Lucida Grande" w:hAnsi="Lucida Grande" w:cs="Lucida Grande"/>
    </w:rPr>
  </w:style>
  <w:style w:type="paragraph" w:customStyle="1" w:styleId="Emphasis1">
    <w:name w:val="Emphasis1"/>
    <w:basedOn w:val="Normal"/>
    <w:link w:val="Emphasis"/>
    <w:autoRedefine/>
    <w:uiPriority w:val="20"/>
    <w:qFormat/>
    <w:rsid w:val="009D49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D49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ersonmeta">
    <w:name w:val="person__meta"/>
    <w:basedOn w:val="Normal"/>
    <w:rsid w:val="009C32AE"/>
    <w:pPr>
      <w:spacing w:before="100" w:beforeAutospacing="1" w:after="100" w:afterAutospacing="1"/>
    </w:pPr>
  </w:style>
  <w:style w:type="paragraph" w:customStyle="1" w:styleId="articlecredentials">
    <w:name w:val="article__credentials"/>
    <w:basedOn w:val="Normal"/>
    <w:rsid w:val="009C32A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367967">
      <w:bodyDiv w:val="1"/>
      <w:marLeft w:val="0"/>
      <w:marRight w:val="0"/>
      <w:marTop w:val="0"/>
      <w:marBottom w:val="0"/>
      <w:divBdr>
        <w:top w:val="none" w:sz="0" w:space="0" w:color="auto"/>
        <w:left w:val="none" w:sz="0" w:space="0" w:color="auto"/>
        <w:bottom w:val="none" w:sz="0" w:space="0" w:color="auto"/>
        <w:right w:val="none" w:sz="0" w:space="0" w:color="auto"/>
      </w:divBdr>
      <w:divsChild>
        <w:div w:id="648436453">
          <w:marLeft w:val="0"/>
          <w:marRight w:val="0"/>
          <w:marTop w:val="0"/>
          <w:marBottom w:val="0"/>
          <w:divBdr>
            <w:top w:val="none" w:sz="0" w:space="0" w:color="auto"/>
            <w:left w:val="none" w:sz="0" w:space="0" w:color="auto"/>
            <w:bottom w:val="none" w:sz="0" w:space="0" w:color="auto"/>
            <w:right w:val="none" w:sz="0" w:space="0" w:color="auto"/>
          </w:divBdr>
        </w:div>
      </w:divsChild>
    </w:div>
    <w:div w:id="1672220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accessed%2012/15/2021"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16" Type="http://schemas.openxmlformats.org/officeDocument/2006/relationships/hyperlink" Target="https://www.dhi.ac.uk/hartlib/view?docset=main&amp;docname=62A_08"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carnegieendowment.org/2021/03/09/space-is-great-commons.-it-s-time-to-treat-it-as-such-pub-84018"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hyperlink" Target="https://papers.ssrn.com/sol3/papers.cfm?abstract_id=3547312)//e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doi.org/10.7227/TSC.27.3.2"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jacobinmag.com/2015/03/space-industry-extraction-levine"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 Id="rId2" Type="http://schemas.openxmlformats.org/officeDocument/2006/relationships/customXml" Target="../customXml/item2.xml"/><Relationship Id="rId29" Type="http://schemas.openxmlformats.org/officeDocument/2006/relationships/hyperlink" Target="http://www.space.com/19981-private-mars-mission-married-20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21</Pages>
  <Words>18787</Words>
  <Characters>107092</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Macy Lerner</cp:lastModifiedBy>
  <cp:revision>24</cp:revision>
  <dcterms:created xsi:type="dcterms:W3CDTF">2022-01-14T15:42:00Z</dcterms:created>
  <dcterms:modified xsi:type="dcterms:W3CDTF">2022-01-15T19:13:00Z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