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861E4" w14:textId="77777777" w:rsidR="005C3A0B" w:rsidRDefault="005C3A0B" w:rsidP="005C3A0B">
      <w:pPr>
        <w:pStyle w:val="Heading3"/>
      </w:pPr>
      <w:r>
        <w:t>1</w:t>
      </w:r>
    </w:p>
    <w:p w14:paraId="2F605261" w14:textId="77777777" w:rsidR="005C3A0B" w:rsidRPr="009811A7" w:rsidRDefault="005C3A0B" w:rsidP="005C3A0B">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1D45121B" w14:textId="77777777" w:rsidR="005C3A0B" w:rsidRPr="009811A7" w:rsidRDefault="005C3A0B" w:rsidP="005C3A0B">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7DD4587E" w14:textId="77777777" w:rsidR="005C3A0B" w:rsidRPr="009811A7" w:rsidRDefault="005C3A0B" w:rsidP="005C3A0B">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5653CCF0" w14:textId="77777777" w:rsidR="005C3A0B" w:rsidRPr="009811A7" w:rsidRDefault="005C3A0B" w:rsidP="005C3A0B">
      <w:pPr>
        <w:rPr>
          <w:sz w:val="12"/>
        </w:rPr>
      </w:pPr>
    </w:p>
    <w:p w14:paraId="67E9F411" w14:textId="77777777" w:rsidR="005C3A0B" w:rsidRPr="009811A7" w:rsidRDefault="005C3A0B" w:rsidP="005C3A0B">
      <w:pPr>
        <w:pStyle w:val="Heading4"/>
        <w:rPr>
          <w:rFonts w:cs="Calibri"/>
        </w:rPr>
      </w:pPr>
      <w:r w:rsidRPr="009811A7">
        <w:rPr>
          <w:rFonts w:cs="Calibri"/>
        </w:rPr>
        <w:t xml:space="preserve">It applies to </w:t>
      </w:r>
      <w:r>
        <w:rPr>
          <w:rFonts w:cs="Calibri"/>
        </w:rPr>
        <w:t>private entities</w:t>
      </w:r>
      <w:r w:rsidRPr="009811A7">
        <w:rPr>
          <w:rFonts w:cs="Calibri"/>
        </w:rPr>
        <w:t>:</w:t>
      </w:r>
    </w:p>
    <w:p w14:paraId="15452B10" w14:textId="77777777" w:rsidR="005C3A0B" w:rsidRPr="009811A7" w:rsidRDefault="005C3A0B" w:rsidP="005C3A0B">
      <w:pPr>
        <w:pStyle w:val="Heading4"/>
        <w:numPr>
          <w:ilvl w:val="0"/>
          <w:numId w:val="12"/>
        </w:numPr>
        <w:tabs>
          <w:tab w:val="num" w:pos="360"/>
          <w:tab w:val="num" w:pos="72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1991B418" w14:textId="77777777" w:rsidR="005C3A0B" w:rsidRDefault="005C3A0B" w:rsidP="005C3A0B">
      <w:pPr>
        <w:pStyle w:val="Heading4"/>
        <w:numPr>
          <w:ilvl w:val="0"/>
          <w:numId w:val="12"/>
        </w:numPr>
        <w:tabs>
          <w:tab w:val="num" w:pos="360"/>
          <w:tab w:val="num" w:pos="720"/>
        </w:tabs>
        <w:ind w:left="0" w:firstLine="0"/>
        <w:rPr>
          <w:rFonts w:cs="Calibri"/>
        </w:rPr>
      </w:pPr>
      <w:r w:rsidRPr="009811A7">
        <w:rPr>
          <w:rFonts w:cs="Calibri"/>
        </w:rPr>
        <w:t>Adverb test – adding “usually” to the res doesn’t substantially change its meaning</w:t>
      </w:r>
    </w:p>
    <w:p w14:paraId="05B6C7CD" w14:textId="77777777" w:rsidR="005C3A0B" w:rsidRDefault="005C3A0B" w:rsidP="005C3A0B"/>
    <w:p w14:paraId="501BB719" w14:textId="77777777" w:rsidR="005C3A0B" w:rsidRPr="00BD7CB4" w:rsidRDefault="005C3A0B" w:rsidP="005C3A0B">
      <w:pPr>
        <w:pStyle w:val="Heading4"/>
        <w:rPr>
          <w:rFonts w:cs="Calibri"/>
        </w:rPr>
      </w:pPr>
      <w:r w:rsidRPr="00BD7CB4">
        <w:rPr>
          <w:rFonts w:cs="Calibri"/>
        </w:rPr>
        <w:t>Vote neg:</w:t>
      </w:r>
    </w:p>
    <w:p w14:paraId="524C19B1" w14:textId="77777777" w:rsidR="005C3A0B" w:rsidRPr="00BD7CB4" w:rsidRDefault="005C3A0B" w:rsidP="005C3A0B">
      <w:pPr>
        <w:pStyle w:val="Heading4"/>
        <w:rPr>
          <w:rFonts w:cs="Calibri"/>
        </w:rPr>
      </w:pPr>
      <w:r w:rsidRPr="00BD7CB4">
        <w:rPr>
          <w:rFonts w:cs="Calibri"/>
        </w:rPr>
        <w:t xml:space="preserve">1] Precision –any deviation justifies the </w:t>
      </w:r>
      <w:proofErr w:type="spellStart"/>
      <w:r w:rsidRPr="00BD7CB4">
        <w:rPr>
          <w:rFonts w:cs="Calibri"/>
        </w:rPr>
        <w:t>aff</w:t>
      </w:r>
      <w:proofErr w:type="spellEnd"/>
      <w:r w:rsidRPr="00BD7CB4">
        <w:rPr>
          <w:rFonts w:cs="Calibri"/>
        </w:rPr>
        <w:t xml:space="preserve"> arbitrarily jettisoning words in the resolution at their whim which decks negative ground and preparation because the </w:t>
      </w:r>
      <w:proofErr w:type="spellStart"/>
      <w:r w:rsidRPr="00BD7CB4">
        <w:rPr>
          <w:rFonts w:cs="Calibri"/>
        </w:rPr>
        <w:t>aff</w:t>
      </w:r>
      <w:proofErr w:type="spellEnd"/>
      <w:r w:rsidRPr="00BD7CB4">
        <w:rPr>
          <w:rFonts w:cs="Calibri"/>
        </w:rPr>
        <w:t xml:space="preserve"> is no longer bounded by the resolution. </w:t>
      </w:r>
    </w:p>
    <w:p w14:paraId="4C826C73" w14:textId="77777777" w:rsidR="005C3A0B" w:rsidRPr="00BD7CB4" w:rsidRDefault="005C3A0B" w:rsidP="005C3A0B">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428746C0" w14:textId="77777777" w:rsidR="005C3A0B" w:rsidRPr="00BD7CB4" w:rsidRDefault="005C3A0B" w:rsidP="005C3A0B">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5AB21ED2" w14:textId="77777777" w:rsidR="005C3A0B" w:rsidRPr="00BD7CB4" w:rsidRDefault="005C3A0B" w:rsidP="005C3A0B">
      <w:pPr>
        <w:pStyle w:val="Heading4"/>
        <w:rPr>
          <w:rFonts w:cs="Calibri"/>
        </w:rPr>
      </w:pPr>
      <w:r w:rsidRPr="00BD7CB4">
        <w:rPr>
          <w:rFonts w:cs="Calibri"/>
        </w:rPr>
        <w:t xml:space="preserve">Hypothetical neg abuse doesn’t justify </w:t>
      </w:r>
      <w:proofErr w:type="spellStart"/>
      <w:r w:rsidRPr="00BD7CB4">
        <w:rPr>
          <w:rFonts w:cs="Calibri"/>
        </w:rPr>
        <w:t>aff</w:t>
      </w:r>
      <w:proofErr w:type="spellEnd"/>
      <w:r w:rsidRPr="00BD7CB4">
        <w:rPr>
          <w:rFonts w:cs="Calibri"/>
        </w:rPr>
        <w:t xml:space="preserve"> abuse, and theory checks </w:t>
      </w:r>
      <w:proofErr w:type="spellStart"/>
      <w:r w:rsidRPr="00BD7CB4">
        <w:rPr>
          <w:rFonts w:cs="Calibri"/>
        </w:rPr>
        <w:t>cheaty</w:t>
      </w:r>
      <w:proofErr w:type="spellEnd"/>
      <w:r w:rsidRPr="00BD7CB4">
        <w:rPr>
          <w:rFonts w:cs="Calibri"/>
        </w:rPr>
        <w:t xml:space="preserve"> CPs</w:t>
      </w:r>
    </w:p>
    <w:p w14:paraId="7E554DC7" w14:textId="77777777" w:rsidR="005C3A0B" w:rsidRPr="00BD7CB4" w:rsidRDefault="005C3A0B" w:rsidP="005C3A0B">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2995D649" w14:textId="77777777" w:rsidR="005C3A0B" w:rsidRPr="00F601E6" w:rsidRDefault="005C3A0B" w:rsidP="005C3A0B"/>
    <w:p w14:paraId="744A8642" w14:textId="77777777" w:rsidR="005C3A0B" w:rsidRDefault="005C3A0B" w:rsidP="005C3A0B">
      <w:pPr>
        <w:pStyle w:val="Heading3"/>
      </w:pPr>
      <w:r>
        <w:lastRenderedPageBreak/>
        <w:t>2</w:t>
      </w:r>
    </w:p>
    <w:p w14:paraId="6A0D86B6" w14:textId="77777777" w:rsidR="005C3A0B" w:rsidRDefault="005C3A0B" w:rsidP="005C3A0B">
      <w:pPr>
        <w:pStyle w:val="Heading4"/>
        <w:rPr>
          <w:shd w:val="clear" w:color="auto" w:fill="FFFFFF"/>
        </w:rPr>
      </w:pPr>
      <w:r>
        <w:t xml:space="preserve">Text: </w:t>
      </w:r>
      <w:r>
        <w:rPr>
          <w:rFonts w:cs="Arial"/>
          <w:shd w:val="clear" w:color="auto" w:fill="FFFFFF"/>
        </w:rPr>
        <w:t>People’s Republic of China</w:t>
      </w:r>
      <w:r>
        <w:rPr>
          <w:shd w:val="clear" w:color="auto" w:fill="FFFFFF"/>
        </w:rPr>
        <w:t xml:space="preserve"> (PRC) should commit to continuing research and development of the appropriation of outer space by private entities in the PRC. The PRC should give all information and developed products regarding the appropriation of outer space to the United States. </w:t>
      </w:r>
    </w:p>
    <w:p w14:paraId="23F5F452" w14:textId="77777777" w:rsidR="005C3A0B" w:rsidRDefault="005C3A0B" w:rsidP="005C3A0B"/>
    <w:p w14:paraId="2DAABF76" w14:textId="77777777" w:rsidR="005C3A0B" w:rsidRDefault="005C3A0B" w:rsidP="005C3A0B">
      <w:pPr>
        <w:pStyle w:val="Heading4"/>
      </w:pPr>
      <w:r>
        <w:t xml:space="preserve">The CP solves the AFF – It stops China from deploying space weaponization which solves the whole advantage, BUT it solves the AFF better, even if they win a circumvention argument, because it means the US will always have their tech + its own. </w:t>
      </w:r>
    </w:p>
    <w:p w14:paraId="0A7FEB43" w14:textId="77777777" w:rsidR="005C3A0B" w:rsidRPr="00D056A9" w:rsidRDefault="005C3A0B" w:rsidP="005C3A0B"/>
    <w:p w14:paraId="68711133" w14:textId="77777777" w:rsidR="005C3A0B" w:rsidRPr="00D40218" w:rsidRDefault="005C3A0B" w:rsidP="005C3A0B">
      <w:pPr>
        <w:pStyle w:val="Heading4"/>
      </w:pPr>
      <w:r>
        <w:t xml:space="preserve">It avoids the NB – the US getting their own tech + China’s tech means they can beat Russia </w:t>
      </w:r>
    </w:p>
    <w:p w14:paraId="54ADC3A4" w14:textId="77777777" w:rsidR="005C3A0B" w:rsidRDefault="005C3A0B" w:rsidP="005C3A0B"/>
    <w:p w14:paraId="29375CEC" w14:textId="77777777" w:rsidR="005C3A0B" w:rsidRPr="00CC023D" w:rsidRDefault="005C3A0B" w:rsidP="005C3A0B">
      <w:pPr>
        <w:pStyle w:val="Heading4"/>
      </w:pPr>
      <w:r>
        <w:t>No perms – we mandate the appropriation of space – the plan bans the CP, so perms are mutually exclusive or sever</w:t>
      </w:r>
    </w:p>
    <w:p w14:paraId="4BF48441" w14:textId="77777777" w:rsidR="005C3A0B" w:rsidRDefault="005C3A0B" w:rsidP="005C3A0B"/>
    <w:p w14:paraId="7E828621" w14:textId="0EE60C83" w:rsidR="005C3A0B" w:rsidRDefault="002736CB" w:rsidP="005C3A0B">
      <w:pPr>
        <w:pStyle w:val="Heading3"/>
      </w:pPr>
      <w:r>
        <w:lastRenderedPageBreak/>
        <w:t>3</w:t>
      </w:r>
    </w:p>
    <w:p w14:paraId="70609BFE" w14:textId="77777777" w:rsidR="005C3A0B" w:rsidRDefault="005C3A0B" w:rsidP="005C3A0B">
      <w:pPr>
        <w:pStyle w:val="Heading4"/>
      </w:pPr>
      <w:r>
        <w:t xml:space="preserve">Despite resistance, the CCP regime is stable now – but challenges to legitimacy cause </w:t>
      </w:r>
      <w:proofErr w:type="spellStart"/>
      <w:r>
        <w:t>lashout</w:t>
      </w:r>
      <w:proofErr w:type="spellEnd"/>
      <w:r>
        <w:t xml:space="preserve"> </w:t>
      </w:r>
    </w:p>
    <w:p w14:paraId="454D50CA" w14:textId="77777777" w:rsidR="005C3A0B" w:rsidRPr="00462A04" w:rsidRDefault="005C3A0B" w:rsidP="005C3A0B">
      <w:pPr>
        <w:rPr>
          <w:rStyle w:val="Style13ptBold"/>
        </w:rPr>
      </w:pPr>
      <w:r w:rsidRPr="00462A04">
        <w:rPr>
          <w:rStyle w:val="Style13ptBold"/>
        </w:rPr>
        <w:t>Ball, MA in IR, 20</w:t>
      </w:r>
    </w:p>
    <w:p w14:paraId="4221366A" w14:textId="77777777" w:rsidR="005C3A0B" w:rsidRPr="00462A04" w:rsidRDefault="005C3A0B" w:rsidP="005C3A0B">
      <w:pPr>
        <w:rPr>
          <w:szCs w:val="16"/>
        </w:rPr>
      </w:pPr>
      <w:r w:rsidRPr="00462A04">
        <w:rPr>
          <w:szCs w:val="16"/>
        </w:rPr>
        <w:t>(Joshua, University of St</w:t>
      </w:r>
      <w:r>
        <w:rPr>
          <w:szCs w:val="16"/>
        </w:rPr>
        <w:t>.</w:t>
      </w:r>
      <w:r w:rsidRPr="00462A04">
        <w:rPr>
          <w:szCs w:val="16"/>
        </w:rPr>
        <w:t xml:space="preserve"> Andrews, </w:t>
      </w:r>
      <w:hyperlink r:id="rId9" w:history="1">
        <w:r w:rsidRPr="00462A04">
          <w:rPr>
            <w:rStyle w:val="Hyperlink"/>
            <w:szCs w:val="16"/>
          </w:rPr>
          <w:t>https://globalsecurityreview.com/degree-chinas-internal-stability-depend-economic-growth/</w:t>
        </w:r>
      </w:hyperlink>
      <w:r w:rsidRPr="00462A04">
        <w:rPr>
          <w:szCs w:val="16"/>
        </w:rPr>
        <w:t>, April 10) BW</w:t>
      </w:r>
    </w:p>
    <w:p w14:paraId="0F3162F8" w14:textId="77777777" w:rsidR="005C3A0B" w:rsidRPr="00040F6C" w:rsidRDefault="005C3A0B" w:rsidP="005C3A0B">
      <w:pPr>
        <w:rPr>
          <w:rStyle w:val="Emphasis"/>
        </w:rPr>
      </w:pPr>
      <w:r w:rsidRPr="00040F6C">
        <w:rPr>
          <w:rStyle w:val="StyleUnderline"/>
        </w:rPr>
        <w:t>For decades, Western</w:t>
      </w:r>
      <w:r w:rsidRPr="00064271">
        <w:rPr>
          <w:sz w:val="14"/>
        </w:rPr>
        <w:t xml:space="preserve"> academics, policymakers, and </w:t>
      </w:r>
      <w:r w:rsidRPr="00040F6C">
        <w:rPr>
          <w:rStyle w:val="StyleUnderline"/>
        </w:rPr>
        <w:t xml:space="preserve">analysts assumed that China’s embrace of capitalist economic policies would set the stage for democratic reform. Almost three decades later, however, </w:t>
      </w:r>
      <w:r w:rsidRPr="004169A8">
        <w:rPr>
          <w:rStyle w:val="StyleUnderline"/>
          <w:highlight w:val="green"/>
        </w:rPr>
        <w:t>the</w:t>
      </w:r>
      <w:r w:rsidRPr="00064271">
        <w:rPr>
          <w:sz w:val="14"/>
        </w:rPr>
        <w:t xml:space="preserve"> Chinese Communist Party (</w:t>
      </w:r>
      <w:r w:rsidRPr="004169A8">
        <w:rPr>
          <w:rStyle w:val="StyleUnderline"/>
          <w:highlight w:val="green"/>
        </w:rPr>
        <w:t>CCP</w:t>
      </w:r>
      <w:r w:rsidRPr="00064271">
        <w:rPr>
          <w:sz w:val="14"/>
        </w:rPr>
        <w:t xml:space="preserve">) </w:t>
      </w:r>
      <w:r w:rsidRPr="004169A8">
        <w:rPr>
          <w:rStyle w:val="StyleUnderline"/>
          <w:highlight w:val="green"/>
        </w:rPr>
        <w:t>remains firmly in power under</w:t>
      </w:r>
      <w:r w:rsidRPr="00040F6C">
        <w:rPr>
          <w:rStyle w:val="StyleUnderline"/>
        </w:rPr>
        <w:t xml:space="preserve"> the increasingly autocratic leadership of</w:t>
      </w:r>
      <w:r w:rsidRPr="00064271">
        <w:rPr>
          <w:sz w:val="14"/>
        </w:rPr>
        <w:t xml:space="preserve"> General Secretary </w:t>
      </w:r>
      <w:r w:rsidRPr="004169A8">
        <w:rPr>
          <w:rStyle w:val="StyleUnderline"/>
          <w:highlight w:val="green"/>
        </w:rPr>
        <w:t>Xi</w:t>
      </w:r>
      <w:r w:rsidRPr="00064271">
        <w:rPr>
          <w:sz w:val="14"/>
        </w:rPr>
        <w:t xml:space="preserve"> Jinping. While the CCP-controlled government faces a range of threats from groups within its borders, the idea of a downturn in the Chinese economy remains a very legitimate threat. </w:t>
      </w:r>
      <w:r w:rsidRPr="00D43E42">
        <w:rPr>
          <w:rStyle w:val="StyleUnderline"/>
          <w:highlight w:val="green"/>
        </w:rPr>
        <w:t>The</w:t>
      </w:r>
      <w:r w:rsidRPr="00040F6C">
        <w:rPr>
          <w:rStyle w:val="StyleUnderline"/>
        </w:rPr>
        <w:t xml:space="preserve"> Chinese </w:t>
      </w:r>
      <w:r w:rsidRPr="00D43E42">
        <w:rPr>
          <w:rStyle w:val="StyleUnderline"/>
          <w:highlight w:val="green"/>
        </w:rPr>
        <w:t>government</w:t>
      </w:r>
      <w:r w:rsidRPr="00040F6C">
        <w:rPr>
          <w:rStyle w:val="StyleUnderline"/>
        </w:rPr>
        <w:t xml:space="preserve"> has radically </w:t>
      </w:r>
      <w:r w:rsidRPr="00D43E42">
        <w:rPr>
          <w:rStyle w:val="StyleUnderline"/>
          <w:highlight w:val="green"/>
        </w:rPr>
        <w:t>modernized</w:t>
      </w:r>
      <w:r w:rsidRPr="00040F6C">
        <w:rPr>
          <w:rStyle w:val="StyleUnderline"/>
        </w:rPr>
        <w:t xml:space="preserve"> its </w:t>
      </w:r>
      <w:r w:rsidRPr="00D43E42">
        <w:rPr>
          <w:rStyle w:val="StyleUnderline"/>
          <w:highlight w:val="green"/>
        </w:rPr>
        <w:t>economic policies</w:t>
      </w:r>
      <w:r w:rsidRPr="00064271">
        <w:rPr>
          <w:sz w:val="14"/>
        </w:rPr>
        <w:t xml:space="preserve"> over the past three decades, </w:t>
      </w:r>
      <w:r w:rsidRPr="00040F6C">
        <w:rPr>
          <w:rStyle w:val="StyleUnderline"/>
        </w:rPr>
        <w:t>completely reversing their initial Marxist or Maoist aversion to providing monetary compensation for labor.</w:t>
      </w:r>
      <w:r>
        <w:rPr>
          <w:rStyle w:val="StyleUnderline"/>
        </w:rPr>
        <w:t xml:space="preserve"> </w:t>
      </w:r>
      <w:r w:rsidRPr="00040F6C">
        <w:rPr>
          <w:rStyle w:val="StyleUnderline"/>
        </w:rPr>
        <w:t xml:space="preserve">These reforms are responsible for the significant growth of </w:t>
      </w:r>
      <w:r w:rsidRPr="00D43E42">
        <w:rPr>
          <w:rStyle w:val="StyleUnderline"/>
          <w:highlight w:val="green"/>
        </w:rPr>
        <w:t>the</w:t>
      </w:r>
      <w:r w:rsidRPr="00040F6C">
        <w:rPr>
          <w:rStyle w:val="StyleUnderline"/>
        </w:rPr>
        <w:t xml:space="preserve"> Chinese </w:t>
      </w:r>
      <w:r w:rsidRPr="00D43E42">
        <w:rPr>
          <w:rStyle w:val="StyleUnderline"/>
          <w:highlight w:val="green"/>
        </w:rPr>
        <w:t>middle class</w:t>
      </w:r>
      <w:r w:rsidRPr="00040F6C">
        <w:rPr>
          <w:rStyle w:val="StyleUnderline"/>
        </w:rPr>
        <w:t xml:space="preserve">, which </w:t>
      </w:r>
      <w:r w:rsidRPr="00D43E42">
        <w:rPr>
          <w:rStyle w:val="StyleUnderline"/>
          <w:highlight w:val="green"/>
        </w:rPr>
        <w:t>has the potential to be the most influential group</w:t>
      </w:r>
      <w:r w:rsidRPr="00040F6C">
        <w:rPr>
          <w:rStyle w:val="StyleUnderline"/>
        </w:rPr>
        <w:t xml:space="preserve"> in China</w:t>
      </w:r>
      <w:r w:rsidRPr="00064271">
        <w:rPr>
          <w:sz w:val="14"/>
        </w:rPr>
        <w:t xml:space="preserve"> when looked at </w:t>
      </w:r>
      <w:proofErr w:type="gramStart"/>
      <w:r w:rsidRPr="00064271">
        <w:rPr>
          <w:sz w:val="14"/>
        </w:rPr>
        <w:t>in regards to</w:t>
      </w:r>
      <w:proofErr w:type="gramEnd"/>
      <w:r w:rsidRPr="00064271">
        <w:rPr>
          <w:sz w:val="14"/>
        </w:rPr>
        <w:t xml:space="preserve"> socio-economic status. As a result, </w:t>
      </w:r>
      <w:r w:rsidRPr="00040F6C">
        <w:rPr>
          <w:rStyle w:val="StyleUnderline"/>
        </w:rPr>
        <w:t xml:space="preserve">the considerably large middle class has come to </w:t>
      </w:r>
      <w:r w:rsidRPr="00D43E42">
        <w:rPr>
          <w:rStyle w:val="StyleUnderline"/>
          <w:highlight w:val="green"/>
        </w:rPr>
        <w:t>perceive the CCP as</w:t>
      </w:r>
      <w:r w:rsidRPr="00040F6C">
        <w:rPr>
          <w:rStyle w:val="StyleUnderline"/>
        </w:rPr>
        <w:t xml:space="preserve"> being </w:t>
      </w:r>
      <w:r w:rsidRPr="00D43E42">
        <w:rPr>
          <w:rStyle w:val="StyleUnderline"/>
          <w:highlight w:val="green"/>
        </w:rPr>
        <w:t>responsible for their</w:t>
      </w:r>
      <w:r w:rsidRPr="00040F6C">
        <w:rPr>
          <w:rStyle w:val="StyleUnderline"/>
        </w:rPr>
        <w:t xml:space="preserve"> rising levels of </w:t>
      </w:r>
      <w:r w:rsidRPr="00D43E42">
        <w:rPr>
          <w:rStyle w:val="StyleUnderline"/>
          <w:highlight w:val="green"/>
        </w:rPr>
        <w:t>prosperity.</w:t>
      </w:r>
      <w:r w:rsidRPr="00064271">
        <w:rPr>
          <w:sz w:val="14"/>
        </w:rPr>
        <w:t xml:space="preserve"> </w:t>
      </w:r>
      <w:r w:rsidRPr="00D43E42">
        <w:rPr>
          <w:rStyle w:val="StyleUnderline"/>
          <w:highlight w:val="green"/>
        </w:rPr>
        <w:t>China</w:t>
      </w:r>
      <w:r w:rsidRPr="00040F6C">
        <w:rPr>
          <w:rStyle w:val="StyleUnderline"/>
        </w:rPr>
        <w:t xml:space="preserve"> has undoubtedly </w:t>
      </w:r>
      <w:r w:rsidRPr="00D43E42">
        <w:rPr>
          <w:rStyle w:val="StyleUnderline"/>
          <w:highlight w:val="green"/>
        </w:rPr>
        <w:t>experienced the</w:t>
      </w:r>
      <w:r w:rsidRPr="00040F6C">
        <w:rPr>
          <w:rStyle w:val="StyleUnderline"/>
        </w:rPr>
        <w:t xml:space="preserve"> effects of the </w:t>
      </w:r>
      <w:r w:rsidRPr="00D43E42">
        <w:rPr>
          <w:rStyle w:val="StyleUnderline"/>
          <w:highlight w:val="green"/>
        </w:rPr>
        <w:t>2008</w:t>
      </w:r>
      <w:r w:rsidRPr="00040F6C">
        <w:rPr>
          <w:rStyle w:val="StyleUnderline"/>
        </w:rPr>
        <w:t xml:space="preserve">-2009 global economic </w:t>
      </w:r>
      <w:r w:rsidRPr="00D43E42">
        <w:rPr>
          <w:rStyle w:val="StyleUnderline"/>
          <w:highlight w:val="green"/>
        </w:rPr>
        <w:t>crisis; it</w:t>
      </w:r>
      <w:r w:rsidRPr="00040F6C">
        <w:rPr>
          <w:rStyle w:val="StyleUnderline"/>
        </w:rPr>
        <w:t xml:space="preserve"> indeed </w:t>
      </w:r>
      <w:r w:rsidRPr="00D43E42">
        <w:rPr>
          <w:rStyle w:val="StyleUnderline"/>
          <w:highlight w:val="green"/>
        </w:rPr>
        <w:t>fared much better</w:t>
      </w:r>
      <w:r w:rsidRPr="00040F6C">
        <w:rPr>
          <w:rStyle w:val="StyleUnderline"/>
        </w:rPr>
        <w:t xml:space="preserve"> than the majority of the world.</w:t>
      </w:r>
      <w:r w:rsidRPr="00064271">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040F6C">
        <w:rPr>
          <w:rStyle w:val="StyleUnderline"/>
        </w:rPr>
        <w:t>Since the inception of Jiang Zemin’s ‘Three Represents,’ meant to attract private entrepreneurs</w:t>
      </w:r>
      <w:r w:rsidRPr="00064271">
        <w:rPr>
          <w:sz w:val="14"/>
        </w:rPr>
        <w:t xml:space="preserve"> to party membership, </w:t>
      </w:r>
      <w:r w:rsidRPr="00040F6C">
        <w:rPr>
          <w:rStyle w:val="StyleUnderline"/>
        </w:rPr>
        <w:t>the middle and upper classes have seen the party as being responsible for their economic well-being.</w:t>
      </w:r>
      <w:r>
        <w:rPr>
          <w:rStyle w:val="StyleUnderline"/>
        </w:rPr>
        <w:t xml:space="preserve"> </w:t>
      </w:r>
      <w:r w:rsidRPr="00064271">
        <w:rPr>
          <w:rStyle w:val="StyleUnderline"/>
        </w:rPr>
        <w:t>The government provides an environment for a healthy, regulated economy, to encourage the creation of private wealth and property, and</w:t>
      </w:r>
      <w:r w:rsidRPr="00064271">
        <w:rPr>
          <w:rStyle w:val="Emphasis"/>
        </w:rPr>
        <w:t xml:space="preserve"> in return has </w:t>
      </w:r>
      <w:r w:rsidRPr="00D43E42">
        <w:rPr>
          <w:rStyle w:val="Emphasis"/>
          <w:highlight w:val="green"/>
        </w:rPr>
        <w:t>its rule legitimized by its people.</w:t>
      </w:r>
      <w:r>
        <w:rPr>
          <w:rStyle w:val="StyleUnderline"/>
        </w:rPr>
        <w:t xml:space="preserve"> </w:t>
      </w:r>
      <w:r w:rsidRPr="00064271">
        <w:rPr>
          <w:sz w:val="14"/>
        </w:rPr>
        <w:t xml:space="preserve">Arguably, </w:t>
      </w:r>
      <w:r w:rsidRPr="00040F6C">
        <w:rPr>
          <w:rStyle w:val="StyleUnderline"/>
        </w:rPr>
        <w:t xml:space="preserve">while it is individuals are responsible for the creation of personal wealth, the party made it possible. </w:t>
      </w:r>
      <w:r w:rsidRPr="00064271">
        <w:rPr>
          <w:rStyle w:val="StyleUnderline"/>
        </w:rPr>
        <w:t xml:space="preserve">If the government or party cannot guarantee jobs to the people, there </w:t>
      </w:r>
      <w:r w:rsidRPr="00064271">
        <w:rPr>
          <w:rStyle w:val="Emphasis"/>
        </w:rPr>
        <w:t>remains</w:t>
      </w:r>
      <w:r w:rsidRPr="00064271">
        <w:rPr>
          <w:sz w:val="14"/>
        </w:rPr>
        <w:t xml:space="preserve"> the </w:t>
      </w:r>
      <w:r w:rsidRPr="00064271">
        <w:rPr>
          <w:rStyle w:val="Emphasis"/>
        </w:rPr>
        <w:t>little reason for the people to tolerate the strict control</w:t>
      </w:r>
      <w:r w:rsidRPr="00040F6C">
        <w:rPr>
          <w:rStyle w:val="Emphasis"/>
        </w:rPr>
        <w:t xml:space="preserve"> that the party maintains over the state.</w:t>
      </w:r>
      <w:r w:rsidRPr="00064271">
        <w:rPr>
          <w:sz w:val="14"/>
        </w:rPr>
        <w:t xml:space="preserve"> </w:t>
      </w:r>
      <w:r w:rsidRPr="00040F6C">
        <w:rPr>
          <w:rStyle w:val="StyleUnderline"/>
        </w:rPr>
        <w:t xml:space="preserve">If </w:t>
      </w:r>
      <w:r w:rsidRPr="00D43E42">
        <w:rPr>
          <w:rStyle w:val="StyleUnderline"/>
          <w:highlight w:val="green"/>
        </w:rPr>
        <w:t>the CCP</w:t>
      </w:r>
      <w:r w:rsidRPr="00040F6C">
        <w:rPr>
          <w:rStyle w:val="StyleUnderline"/>
        </w:rPr>
        <w:t xml:space="preserve">-controlled government cannot sustain economic growth, </w:t>
      </w:r>
      <w:r w:rsidRPr="00D43E42">
        <w:rPr>
          <w:rStyle w:val="StyleUnderline"/>
        </w:rPr>
        <w:t xml:space="preserve">it </w:t>
      </w:r>
      <w:r w:rsidRPr="00D43E42">
        <w:rPr>
          <w:rStyle w:val="StyleUnderline"/>
          <w:highlight w:val="green"/>
        </w:rPr>
        <w:t xml:space="preserve">could be </w:t>
      </w:r>
      <w:r w:rsidRPr="00D43E42">
        <w:rPr>
          <w:rStyle w:val="Emphasis"/>
          <w:highlight w:val="green"/>
        </w:rPr>
        <w:t>perceived by</w:t>
      </w:r>
      <w:r w:rsidRPr="00040F6C">
        <w:rPr>
          <w:rStyle w:val="Emphasis"/>
        </w:rPr>
        <w:t xml:space="preserve"> members of </w:t>
      </w:r>
      <w:r w:rsidRPr="00D43E42">
        <w:rPr>
          <w:rStyle w:val="Emphasis"/>
          <w:highlight w:val="green"/>
        </w:rPr>
        <w:t>the growing middle class as violating the social contract</w:t>
      </w:r>
      <w:r w:rsidRPr="00064271">
        <w:rPr>
          <w:sz w:val="14"/>
        </w:rPr>
        <w:t xml:space="preserve"> that has existed </w:t>
      </w:r>
      <w:r w:rsidRPr="00040F6C">
        <w:rPr>
          <w:rStyle w:val="StyleUnderline"/>
        </w:rPr>
        <w:t>between China’s citizens and the country’s ruling party elite.</w:t>
      </w:r>
      <w:r w:rsidRPr="00064271">
        <w:rPr>
          <w:sz w:val="14"/>
        </w:rPr>
        <w:t xml:space="preserve"> </w:t>
      </w:r>
      <w:r w:rsidRPr="00D43E42">
        <w:rPr>
          <w:rStyle w:val="StyleUnderline"/>
          <w:highlight w:val="green"/>
        </w:rPr>
        <w:t>The CCP could face a challenge to its legitimacy</w:t>
      </w:r>
      <w:r w:rsidRPr="00040F6C">
        <w:rPr>
          <w:rStyle w:val="StyleUnderline"/>
        </w:rPr>
        <w:t xml:space="preserve"> if</w:t>
      </w:r>
      <w:r w:rsidRPr="00064271">
        <w:rPr>
          <w:sz w:val="14"/>
        </w:rPr>
        <w:t xml:space="preserve"> and when the time comes that </w:t>
      </w:r>
      <w:r w:rsidRPr="00040F6C">
        <w:rPr>
          <w:rStyle w:val="StyleUnderline"/>
        </w:rPr>
        <w:t xml:space="preserve">it is unable to guarantee a healthy economy, prompting potential </w:t>
      </w:r>
      <w:r w:rsidRPr="00D43E42">
        <w:rPr>
          <w:rStyle w:val="StyleUnderline"/>
        </w:rPr>
        <w:t>discontent</w:t>
      </w:r>
      <w:r w:rsidRPr="00064271">
        <w:rPr>
          <w:sz w:val="14"/>
        </w:rPr>
        <w:t xml:space="preserve"> from the middle class. Beijing has a track record of effectively suppressing unrest </w:t>
      </w:r>
      <w:r w:rsidRPr="00D43E42">
        <w:rPr>
          <w:rStyle w:val="StyleUnderline"/>
        </w:rPr>
        <w:t>The Chinese government has become particularly adept at maintaining or regaining control over its people via</w:t>
      </w:r>
      <w:r w:rsidRPr="00064271">
        <w:rPr>
          <w:sz w:val="14"/>
        </w:rPr>
        <w:t xml:space="preserve"> means of </w:t>
      </w:r>
      <w:r w:rsidRPr="00D43E42">
        <w:rPr>
          <w:rStyle w:val="StyleUnderline"/>
        </w:rPr>
        <w:t>physical repression, censorship, and</w:t>
      </w:r>
      <w:r w:rsidRPr="00064271">
        <w:rPr>
          <w:sz w:val="14"/>
        </w:rPr>
        <w:t xml:space="preserve"> through the </w:t>
      </w:r>
      <w:r w:rsidRPr="00D43E42">
        <w:rPr>
          <w:rStyle w:val="StyleUnderline"/>
        </w:rPr>
        <w:t>creation of an environment where fear of speaking</w:t>
      </w:r>
      <w:r w:rsidRPr="00040F6C">
        <w:rPr>
          <w:rStyle w:val="StyleUnderline"/>
        </w:rPr>
        <w:t xml:space="preserve"> out is a legitimate means of control.</w:t>
      </w:r>
      <w:r w:rsidRPr="00064271">
        <w:rPr>
          <w:sz w:val="14"/>
        </w:rPr>
        <w:t xml:space="preserve"> Indeed, the likelihood of an economic downturn eliminating the CCP’s influence is minimal. </w:t>
      </w:r>
      <w:r w:rsidRPr="00D43E42">
        <w:rPr>
          <w:rStyle w:val="StyleUnderline"/>
          <w:highlight w:val="green"/>
        </w:rPr>
        <w:t>Rising social discontent</w:t>
      </w:r>
      <w:r w:rsidRPr="00040F6C">
        <w:rPr>
          <w:rStyle w:val="StyleUnderline"/>
        </w:rPr>
        <w:t xml:space="preserve"> isn’t likely to be enough to force the party itself from power, but it </w:t>
      </w:r>
      <w:r w:rsidRPr="00D43E42">
        <w:rPr>
          <w:rStyle w:val="StyleUnderline"/>
          <w:highlight w:val="green"/>
        </w:rPr>
        <w:t>might</w:t>
      </w:r>
      <w:r w:rsidRPr="00040F6C">
        <w:rPr>
          <w:rStyle w:val="StyleUnderline"/>
        </w:rPr>
        <w:t xml:space="preserve"> be sufficient to </w:t>
      </w:r>
      <w:r w:rsidRPr="00D43E42">
        <w:rPr>
          <w:rStyle w:val="StyleUnderline"/>
          <w:highlight w:val="green"/>
        </w:rPr>
        <w:t>tempt</w:t>
      </w:r>
      <w:r w:rsidRPr="00040F6C">
        <w:rPr>
          <w:rStyle w:val="StyleUnderline"/>
        </w:rPr>
        <w:t xml:space="preserve"> some </w:t>
      </w:r>
      <w:r w:rsidRPr="00D43E42">
        <w:rPr>
          <w:rStyle w:val="StyleUnderline"/>
          <w:highlight w:val="green"/>
        </w:rPr>
        <w:t>members of the elite to take advantage</w:t>
      </w:r>
      <w:r w:rsidRPr="00040F6C">
        <w:rPr>
          <w:rStyle w:val="StyleUnderline"/>
        </w:rPr>
        <w:t xml:space="preserve"> of the situation to their political benefit,</w:t>
      </w:r>
      <w:r w:rsidRPr="00064271">
        <w:rPr>
          <w:sz w:val="14"/>
        </w:rPr>
        <w:t xml:space="preserve"> thus </w:t>
      </w:r>
      <w:r w:rsidRPr="00D43E42">
        <w:rPr>
          <w:rStyle w:val="Emphasis"/>
          <w:highlight w:val="green"/>
        </w:rPr>
        <w:t>leading to internal instability within the party and damaging its credibility.</w:t>
      </w:r>
      <w:r w:rsidRPr="00064271">
        <w:rPr>
          <w:sz w:val="14"/>
        </w:rPr>
        <w:t xml:space="preserve"> </w:t>
      </w:r>
      <w:r w:rsidRPr="00D43E42">
        <w:rPr>
          <w:rStyle w:val="Emphasis"/>
          <w:highlight w:val="green"/>
        </w:rPr>
        <w:t>While the CCP has an extraordinary ability to suppress dissent,</w:t>
      </w:r>
      <w:r w:rsidRPr="00064271">
        <w:rPr>
          <w:sz w:val="14"/>
        </w:rPr>
        <w:t xml:space="preserve"> many argue that </w:t>
      </w:r>
      <w:r w:rsidRPr="00D43E42">
        <w:rPr>
          <w:rStyle w:val="Emphasis"/>
          <w:highlight w:val="green"/>
        </w:rPr>
        <w:t>it can only contain such dissent for so long.</w:t>
      </w:r>
      <w:r w:rsidRPr="00064271">
        <w:rPr>
          <w:sz w:val="14"/>
        </w:rPr>
        <w:t xml:space="preserve"> </w:t>
      </w:r>
      <w:r w:rsidRPr="00040F6C">
        <w:rPr>
          <w:rStyle w:val="StyleUnderline"/>
        </w:rPr>
        <w:t>However, due to the rapid proliferation of advanced technologies</w:t>
      </w:r>
      <w:r w:rsidRPr="00064271">
        <w:rPr>
          <w:sz w:val="14"/>
        </w:rPr>
        <w:t xml:space="preserve"> including surveillance, censorship, and controlled access to information, </w:t>
      </w:r>
      <w:r w:rsidRPr="00040F6C">
        <w:rPr>
          <w:rStyle w:val="StyleUnderline"/>
        </w:rPr>
        <w:t>the Chinese authorities are empowered</w:t>
      </w:r>
      <w:r w:rsidRPr="00064271">
        <w:rPr>
          <w:sz w:val="14"/>
        </w:rPr>
        <w:t xml:space="preserve"> as never before, to monitor, identify, and censor those whose activities are a perceived threat to the party. </w:t>
      </w:r>
      <w:r w:rsidRPr="00040F6C">
        <w:rPr>
          <w:rStyle w:val="StyleUnderline"/>
        </w:rPr>
        <w:t xml:space="preserve">Nevertheless, </w:t>
      </w:r>
      <w:r w:rsidRPr="00D43E42">
        <w:rPr>
          <w:rStyle w:val="StyleUnderline"/>
        </w:rPr>
        <w:t xml:space="preserve">a sustained economic </w:t>
      </w:r>
      <w:r w:rsidRPr="00D43E42">
        <w:rPr>
          <w:rStyle w:val="StyleUnderline"/>
        </w:rPr>
        <w:lastRenderedPageBreak/>
        <w:t xml:space="preserve">downturn poses a threat to the CCP’s legitimacy. </w:t>
      </w:r>
      <w:r w:rsidRPr="00D43E42">
        <w:rPr>
          <w:rStyle w:val="StyleUnderline"/>
          <w:highlight w:val="green"/>
        </w:rPr>
        <w:t>Continued civil unrest on</w:t>
      </w:r>
      <w:r w:rsidRPr="00040F6C">
        <w:rPr>
          <w:rStyle w:val="StyleUnderline"/>
        </w:rPr>
        <w:t xml:space="preserve"> the part of </w:t>
      </w:r>
      <w:r w:rsidRPr="00D43E42">
        <w:rPr>
          <w:rStyle w:val="StyleUnderline"/>
          <w:highlight w:val="green"/>
        </w:rPr>
        <w:t>groups desiring independence</w:t>
      </w:r>
      <w:r w:rsidRPr="00064271">
        <w:rPr>
          <w:sz w:val="14"/>
        </w:rPr>
        <w:t xml:space="preserve"> from CCP rule </w:t>
      </w:r>
      <w:r w:rsidRPr="00040F6C">
        <w:rPr>
          <w:rStyle w:val="StyleUnderline"/>
        </w:rPr>
        <w:t xml:space="preserve">as a result of religious suppression and ethnic inequality </w:t>
      </w:r>
      <w:r w:rsidRPr="00D43E42">
        <w:rPr>
          <w:rStyle w:val="StyleUnderline"/>
          <w:highlight w:val="green"/>
        </w:rPr>
        <w:t>illustrate</w:t>
      </w:r>
      <w:r w:rsidRPr="00040F6C">
        <w:rPr>
          <w:rStyle w:val="StyleUnderline"/>
        </w:rPr>
        <w:t xml:space="preserve"> not-insignificant </w:t>
      </w:r>
      <w:r w:rsidRPr="00D43E42">
        <w:rPr>
          <w:rStyle w:val="StyleUnderline"/>
          <w:highlight w:val="green"/>
        </w:rPr>
        <w:t>threats</w:t>
      </w:r>
      <w:r w:rsidRPr="00064271">
        <w:rPr>
          <w:sz w:val="14"/>
        </w:rPr>
        <w:t xml:space="preserve"> to the party’s ability to maintain total control over the Chinese state. </w:t>
      </w:r>
      <w:r w:rsidRPr="00D43E42">
        <w:rPr>
          <w:rStyle w:val="Emphasis"/>
          <w:highlight w:val="green"/>
        </w:rPr>
        <w:t>Regardless, the most significant threat</w:t>
      </w:r>
      <w:r w:rsidRPr="00040F6C">
        <w:rPr>
          <w:rStyle w:val="Emphasis"/>
        </w:rPr>
        <w:t xml:space="preserve"> to the power monopoly held by the CCP </w:t>
      </w:r>
      <w:r w:rsidRPr="00D43E42">
        <w:rPr>
          <w:rStyle w:val="Emphasis"/>
          <w:highlight w:val="green"/>
        </w:rPr>
        <w:t>is a pronounced economic downturn.</w:t>
      </w:r>
    </w:p>
    <w:p w14:paraId="74AE6B21" w14:textId="77777777" w:rsidR="005C3A0B" w:rsidRPr="00C47076" w:rsidRDefault="005C3A0B" w:rsidP="005C3A0B">
      <w:pPr>
        <w:pStyle w:val="Heading4"/>
        <w:rPr>
          <w:rStyle w:val="Style13ptBold"/>
          <w:b/>
        </w:rPr>
      </w:pPr>
      <w:r>
        <w:t>The plan erodes CCP legitimacy. Xi and CCP leadership have made the privatization of space their top priority for military and economic superiority. Marlborough reads yellow:</w:t>
      </w:r>
    </w:p>
    <w:p w14:paraId="6250C32D" w14:textId="77777777" w:rsidR="005C3A0B" w:rsidRPr="00E60D8F" w:rsidRDefault="005C3A0B" w:rsidP="005C3A0B">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F5C8EA8" w14:textId="77777777" w:rsidR="005C3A0B" w:rsidRPr="00EE6EBB" w:rsidRDefault="005C3A0B" w:rsidP="005C3A0B">
      <w:pPr>
        <w:rPr>
          <w:rStyle w:val="StyleUnderline"/>
        </w:rPr>
      </w:pPr>
      <w:r w:rsidRPr="00EE6EBB">
        <w:rPr>
          <w:rStyle w:val="StyleUnderline"/>
        </w:rPr>
        <w:t>How did China get here—and why?</w:t>
      </w:r>
    </w:p>
    <w:p w14:paraId="2CD99FCB" w14:textId="77777777" w:rsidR="005C3A0B" w:rsidRPr="00C0159B" w:rsidRDefault="005C3A0B" w:rsidP="005C3A0B">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33D403A4" w14:textId="77777777" w:rsidR="005C3A0B" w:rsidRPr="00B427D5" w:rsidRDefault="005C3A0B" w:rsidP="005C3A0B">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w:t>
      </w:r>
      <w:r w:rsidRPr="00A92EA6">
        <w:rPr>
          <w:rStyle w:val="StyleUnderline"/>
          <w:highlight w:val="yellow"/>
        </w:rPr>
        <w:t xml:space="preserve">a year after </w:t>
      </w:r>
      <w:r w:rsidRPr="00A92EA6">
        <w:rPr>
          <w:rStyle w:val="Emphasis"/>
          <w:highlight w:val="yellow"/>
        </w:rPr>
        <w:t>Xi</w:t>
      </w:r>
      <w:r w:rsidRPr="00A92EA6">
        <w:rPr>
          <w:rStyle w:val="StyleUnderline"/>
          <w:highlight w:val="yellow"/>
        </w:rPr>
        <w:t xml:space="preserve"> Jinping took over</w:t>
      </w:r>
      <w:r w:rsidRPr="00B427D5">
        <w:rPr>
          <w:rStyle w:val="StyleUnderline"/>
        </w:rPr>
        <w:t xml:space="preserve"> as the new leader of China</w:t>
      </w:r>
      <w:r w:rsidRPr="00C0159B">
        <w:rPr>
          <w:sz w:val="12"/>
        </w:rPr>
        <w:t xml:space="preserve">, </w:t>
      </w:r>
      <w:r w:rsidRPr="00A92EA6">
        <w:rPr>
          <w:rStyle w:val="Emphasis"/>
          <w:highlight w:val="yellow"/>
        </w:rPr>
        <w:t>the Chinese government decided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679C7CB3" w14:textId="77777777" w:rsidR="005C3A0B" w:rsidRPr="00C0159B" w:rsidRDefault="005C3A0B" w:rsidP="005C3A0B">
      <w:pPr>
        <w:rPr>
          <w:sz w:val="12"/>
        </w:rPr>
      </w:pPr>
      <w:r w:rsidRPr="00C0159B">
        <w:rPr>
          <w:sz w:val="12"/>
        </w:rPr>
        <w:t>“</w:t>
      </w:r>
      <w:r w:rsidRPr="00A92EA6">
        <w:rPr>
          <w:rStyle w:val="Emphasis"/>
          <w:highlight w:val="yellow"/>
        </w:rPr>
        <w:t>Xi’s goal was that if China has to become a critical player in technology</w:t>
      </w:r>
      <w:r w:rsidRPr="00A77938">
        <w:rPr>
          <w:rStyle w:val="Emphasis"/>
        </w:rPr>
        <w:t xml:space="preserve">, including in civil space and aerospace, </w:t>
      </w:r>
      <w:r w:rsidRPr="00A92EA6">
        <w:rPr>
          <w:rStyle w:val="Emphasis"/>
          <w:highlight w:val="yellow"/>
        </w:rPr>
        <w:t>it was critical to develop a space ecosystem that includes 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968BBDC" w14:textId="77777777" w:rsidR="005C3A0B" w:rsidRPr="00A77938" w:rsidRDefault="005C3A0B" w:rsidP="005C3A0B">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1FBE926" w14:textId="77777777" w:rsidR="005C3A0B" w:rsidRPr="00A77938" w:rsidRDefault="005C3A0B" w:rsidP="005C3A0B">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782C24F4" w14:textId="77777777" w:rsidR="005C3A0B" w:rsidRPr="00A77938" w:rsidRDefault="005C3A0B" w:rsidP="005C3A0B">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50928FCA" w14:textId="77777777" w:rsidR="005C3A0B" w:rsidRPr="00A77938" w:rsidRDefault="005C3A0B" w:rsidP="005C3A0B">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21A308A2" w14:textId="77777777" w:rsidR="005C3A0B" w:rsidRPr="00A77938" w:rsidRDefault="005C3A0B" w:rsidP="005C3A0B">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068EF6F0" w14:textId="77777777" w:rsidR="005C3A0B" w:rsidRPr="00A77938" w:rsidRDefault="005C3A0B" w:rsidP="005C3A0B">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35A3FEA0" w14:textId="77777777" w:rsidR="005C3A0B" w:rsidRPr="00680538" w:rsidRDefault="005C3A0B" w:rsidP="005C3A0B">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6F6C04C2" w14:textId="77777777" w:rsidR="005C3A0B" w:rsidRPr="00FF23CA" w:rsidRDefault="005C3A0B" w:rsidP="005C3A0B">
      <w:pPr>
        <w:pStyle w:val="Heading4"/>
        <w:rPr>
          <w:rFonts w:cs="Calibri"/>
        </w:rPr>
      </w:pPr>
      <w:r>
        <w:rPr>
          <w:rFonts w:cs="Calibri"/>
        </w:rPr>
        <w:t>Diversionary conflict – it escalates.</w:t>
      </w:r>
    </w:p>
    <w:p w14:paraId="1DFF6F01" w14:textId="77777777" w:rsidR="005C3A0B" w:rsidRPr="00FF23CA" w:rsidRDefault="005C3A0B" w:rsidP="005C3A0B">
      <w:pPr>
        <w:rPr>
          <w:rStyle w:val="Style13ptBold"/>
        </w:rPr>
      </w:pPr>
      <w:r w:rsidRPr="00FF23CA">
        <w:rPr>
          <w:rStyle w:val="Style13ptBold"/>
        </w:rPr>
        <w:t>Hassid, PhD, 19</w:t>
      </w:r>
    </w:p>
    <w:p w14:paraId="6B523BD3" w14:textId="77777777" w:rsidR="005C3A0B" w:rsidRPr="00FF23CA" w:rsidRDefault="005C3A0B" w:rsidP="005C3A0B">
      <w:pPr>
        <w:rPr>
          <w:szCs w:val="16"/>
        </w:rPr>
      </w:pPr>
      <w:r w:rsidRPr="00FF23CA">
        <w:rPr>
          <w:szCs w:val="16"/>
        </w:rPr>
        <w:t xml:space="preserve">(Jonathan, </w:t>
      </w:r>
      <w:proofErr w:type="spellStart"/>
      <w:r w:rsidRPr="00FF23CA">
        <w:rPr>
          <w:szCs w:val="16"/>
        </w:rPr>
        <w:t>PoliSci@Berkeley</w:t>
      </w:r>
      <w:proofErr w:type="spellEnd"/>
      <w:r w:rsidRPr="00FF23CA">
        <w:rPr>
          <w:szCs w:val="16"/>
        </w:rPr>
        <w:t xml:space="preserve">, </w:t>
      </w:r>
      <w:proofErr w:type="spellStart"/>
      <w:r w:rsidRPr="00FF23CA">
        <w:rPr>
          <w:szCs w:val="16"/>
        </w:rPr>
        <w:t>AssistProfPoliSci@IowaState</w:t>
      </w:r>
      <w:proofErr w:type="spellEnd"/>
      <w:r w:rsidRPr="00FF23CA">
        <w:rPr>
          <w:szCs w:val="16"/>
        </w:rPr>
        <w:t xml:space="preserve">, A Poor China Might Be More Dangerous Than a Rich China, in </w:t>
      </w:r>
      <w:r w:rsidRPr="00FF23CA">
        <w:rPr>
          <w:szCs w:val="16"/>
          <w:u w:val="single"/>
        </w:rPr>
        <w:t>Foreign Policy Issues for America</w:t>
      </w:r>
      <w:r w:rsidRPr="00FF23CA">
        <w:rPr>
          <w:szCs w:val="16"/>
        </w:rPr>
        <w:t xml:space="preserve">, ed. Richard </w:t>
      </w:r>
      <w:proofErr w:type="spellStart"/>
      <w:r w:rsidRPr="00FF23CA">
        <w:rPr>
          <w:szCs w:val="16"/>
        </w:rPr>
        <w:t>Mansbach</w:t>
      </w:r>
      <w:proofErr w:type="spellEnd"/>
      <w:r w:rsidRPr="00FF23CA">
        <w:rPr>
          <w:szCs w:val="16"/>
        </w:rPr>
        <w:t xml:space="preserve"> DPhil and James McCormick PhD, Routledge)</w:t>
      </w:r>
    </w:p>
    <w:p w14:paraId="4CCDEBE9" w14:textId="77777777" w:rsidR="005C3A0B" w:rsidRPr="00FF23CA" w:rsidRDefault="005C3A0B" w:rsidP="005C3A0B">
      <w:pPr>
        <w:rPr>
          <w:rStyle w:val="Emphasis"/>
          <w:b w:val="0"/>
          <w:iCs w:val="0"/>
        </w:rPr>
      </w:pPr>
      <w:r w:rsidRPr="006B1240">
        <w:rPr>
          <w:rStyle w:val="StyleUnderline"/>
        </w:rPr>
        <w:t xml:space="preserve">China has a number of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China would 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w:t>
      </w:r>
      <w:r w:rsidRPr="00FF23CA">
        <w:lastRenderedPageBreak/>
        <w:t xml:space="preserve">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w:t>
      </w:r>
      <w:proofErr w:type="gramStart"/>
      <w:r w:rsidRPr="00FF23CA">
        <w:t>However</w:t>
      </w:r>
      <w:proofErr w:type="gramEnd"/>
      <w:r w:rsidRPr="00FF23CA">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FF23CA">
        <w:t>Indonesiaiii</w:t>
      </w:r>
      <w:proofErr w:type="spellEnd"/>
      <w:r w:rsidRPr="00FF23CA">
        <w:t xml:space="preserve">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actually retreating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Xi and other </w:t>
      </w:r>
      <w:r w:rsidRPr="00911637">
        <w:rPr>
          <w:rStyle w:val="StyleUnderline"/>
          <w:highlight w:val="green"/>
        </w:rPr>
        <w:t>leaders might decide a</w:t>
      </w:r>
      <w:r w:rsidRPr="005524B2">
        <w:t xml:space="preserve"> “</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domestic concerns. In China’s past,</w:t>
      </w:r>
      <w:r w:rsidRPr="00FF23CA">
        <w:rPr>
          <w:rStyle w:val="StyleUnderline"/>
        </w:rPr>
        <w:t xml:space="preserve"> as we have seen, </w:t>
      </w:r>
      <w:r w:rsidRPr="00911637">
        <w:rPr>
          <w:rStyle w:val="StyleUnderline"/>
          <w:highlight w:val="green"/>
        </w:rPr>
        <w:t>such</w:t>
      </w:r>
      <w:r w:rsidRPr="005524B2">
        <w:rPr>
          <w:rStyle w:val="StyleUnderline"/>
        </w:rPr>
        <w:t xml:space="preserve"> “domestically-influenced” </w:t>
      </w:r>
      <w:r w:rsidRPr="00911637">
        <w:rPr>
          <w:rStyle w:val="StyleUnderline"/>
          <w:highlight w:val="green"/>
        </w:rPr>
        <w:t xml:space="preserve">conflicts have been contained, but </w:t>
      </w:r>
      <w:r w:rsidRPr="00911637">
        <w:rPr>
          <w:rStyle w:val="Emphasis"/>
          <w:highlight w:val="green"/>
        </w:rPr>
        <w:t>the very success of these 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911637">
        <w:rPr>
          <w:rStyle w:val="StyleUnderline"/>
          <w:highlight w:val="green"/>
        </w:rPr>
        <w:t>especially if the potential foe</w:t>
      </w:r>
      <w:r w:rsidRPr="005524B2">
        <w:rPr>
          <w:rStyle w:val="StyleUnderline"/>
        </w:rPr>
        <w:t xml:space="preserve"> has</w:t>
      </w:r>
      <w:r w:rsidRPr="00FF23CA">
        <w:rPr>
          <w:rStyle w:val="StyleUnderline"/>
        </w:rPr>
        <w:t xml:space="preserve"> a leader who </w:t>
      </w:r>
      <w:r w:rsidRPr="00911637">
        <w:rPr>
          <w:rStyle w:val="StyleUnderline"/>
          <w:highlight w:val="green"/>
        </w:rPr>
        <w:t>tweets militant threats</w:t>
      </w:r>
      <w:r w:rsidRPr="00FF23CA">
        <w:t xml:space="preserve">. If </w:t>
      </w:r>
      <w:r w:rsidRPr="00911637">
        <w:rPr>
          <w:rStyle w:val="StyleUnderline"/>
          <w:highlight w:val="green"/>
        </w:rPr>
        <w:t>Beijing sought to distract an unhappy population by stirring up Chinese nationalism</w:t>
      </w:r>
      <w:r w:rsidRPr="005524B2">
        <w:rPr>
          <w:rStyle w:val="StyleUnderline"/>
        </w:rPr>
        <w:t xml:space="preserve"> toward the U</w:t>
      </w:r>
      <w:r w:rsidRPr="005524B2">
        <w:t xml:space="preserve">nited </w:t>
      </w:r>
      <w:r w:rsidRPr="005524B2">
        <w:rPr>
          <w:rStyle w:val="StyleUnderline"/>
        </w:rPr>
        <w:t>S</w:t>
      </w:r>
      <w:r w:rsidRPr="005524B2">
        <w:t xml:space="preserve">tates, Taiwan, or Japan regarding maritime territorial claims, for example, </w:t>
      </w:r>
      <w:r w:rsidRPr="005524B2">
        <w:rPr>
          <w:rStyle w:val="StyleUnderline"/>
        </w:rPr>
        <w:t xml:space="preserve">and believes the Trump administration will not intervene, </w:t>
      </w:r>
      <w:r w:rsidRPr="00911637">
        <w:rPr>
          <w:rStyle w:val="StyleUnderline"/>
          <w:highlight w:val="green"/>
        </w:rPr>
        <w:t xml:space="preserve">the two might careen toward </w:t>
      </w:r>
      <w:r w:rsidRPr="00911637">
        <w:rPr>
          <w:rStyle w:val="Emphasis"/>
          <w:highlight w:val="green"/>
        </w:rPr>
        <w:t>a war that neither wants.</w:t>
      </w:r>
      <w:r w:rsidRPr="00FF23CA">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911637">
        <w:rPr>
          <w:rStyle w:val="StyleUnderline"/>
          <w:highlight w:val="green"/>
        </w:rPr>
        <w:t>A prosperous China means that 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has a valuable trading</w:t>
      </w:r>
      <w:r w:rsidRPr="00FF23CA">
        <w:rPr>
          <w:rStyle w:val="StyleUnderline"/>
        </w:rPr>
        <w:t xml:space="preserve"> partner </w:t>
      </w:r>
      <w:r w:rsidRPr="00911637">
        <w:rPr>
          <w:rStyle w:val="StyleUnderline"/>
          <w:highlight w:val="green"/>
        </w:rPr>
        <w:t>and</w:t>
      </w:r>
      <w:r w:rsidRPr="00FF23CA">
        <w:rPr>
          <w:rStyle w:val="StyleUnderline"/>
        </w:rPr>
        <w:t xml:space="preserve"> – in certain issues – </w:t>
      </w:r>
      <w:r w:rsidRPr="00911637">
        <w:rPr>
          <w:rStyle w:val="StyleUnderline"/>
          <w:highlight w:val="green"/>
        </w:rPr>
        <w:t>even</w:t>
      </w:r>
      <w:r w:rsidRPr="00FF23CA">
        <w:rPr>
          <w:rStyle w:val="StyleUnderline"/>
        </w:rPr>
        <w:t xml:space="preserve"> a </w:t>
      </w:r>
      <w:r w:rsidRPr="00911637">
        <w:rPr>
          <w:rStyle w:val="StyleUnderline"/>
          <w:highlight w:val="green"/>
        </w:rPr>
        <w:t>strategic 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12E036F8" w14:textId="77777777" w:rsidR="005C3A0B" w:rsidRPr="00A92EA6" w:rsidRDefault="005C3A0B" w:rsidP="005C3A0B"/>
    <w:p w14:paraId="3EA97C18" w14:textId="3F3E127A" w:rsidR="005C3A0B" w:rsidRDefault="002736CB" w:rsidP="005C3A0B">
      <w:pPr>
        <w:pStyle w:val="Heading3"/>
      </w:pPr>
      <w:r>
        <w:lastRenderedPageBreak/>
        <w:t>4</w:t>
      </w:r>
    </w:p>
    <w:p w14:paraId="070A80CF" w14:textId="77777777" w:rsidR="005C3A0B" w:rsidRPr="00014357" w:rsidRDefault="005C3A0B" w:rsidP="005C3A0B">
      <w:pPr>
        <w:pStyle w:val="Heading4"/>
        <w:rPr>
          <w:b w:val="0"/>
          <w:sz w:val="22"/>
        </w:rPr>
      </w:pPr>
      <w:r>
        <w:t xml:space="preserve">Russian space program powerless without a Sino-Russian space alliance right now, but in order to circumvent the plan, China helps Russia fill in as the US’s space leader </w:t>
      </w:r>
    </w:p>
    <w:p w14:paraId="38FC41BE" w14:textId="77777777" w:rsidR="005C3A0B" w:rsidRPr="00014357" w:rsidRDefault="005C3A0B" w:rsidP="005C3A0B">
      <w:r w:rsidRPr="00014357">
        <w:t>Luke Harding {Guardian foreign correspondent. His book </w:t>
      </w:r>
      <w:hyperlink r:id="rId10" w:history="1">
        <w:r w:rsidRPr="00014357">
          <w:rPr>
            <w:rStyle w:val="Hyperlink"/>
          </w:rPr>
          <w:t>Shadow State</w:t>
        </w:r>
      </w:hyperlink>
      <w:r w:rsidRPr="00014357">
        <w:t> is published by Guardian Faber.}, 21 - ("The space race is back on – but who will win?," Guardian, 7-16-2021, https://www.theguardian.com/science/2021/jul/16/the-space-race-is-back-on-but-who-will-win)//marlborough-wr/</w:t>
      </w:r>
    </w:p>
    <w:p w14:paraId="4072E6DF" w14:textId="77777777" w:rsidR="005C3A0B" w:rsidRPr="00014357" w:rsidRDefault="005C3A0B" w:rsidP="005C3A0B">
      <w:pPr>
        <w:ind w:left="720"/>
        <w:rPr>
          <w:sz w:val="12"/>
        </w:rPr>
      </w:pPr>
      <w:r w:rsidRPr="00014357">
        <w:rPr>
          <w:rStyle w:val="StyleUnderline"/>
          <w:highlight w:val="yellow"/>
        </w:rPr>
        <w:t xml:space="preserve">The biggest challenge to US space supremacy comes </w:t>
      </w:r>
      <w:r w:rsidRPr="00014357">
        <w:rPr>
          <w:rStyle w:val="Emphasis"/>
          <w:highlight w:val="yellow"/>
        </w:rPr>
        <w:t xml:space="preserve">not from </w:t>
      </w:r>
      <w:hyperlink r:id="rId11" w:history="1">
        <w:r w:rsidRPr="00014357">
          <w:rPr>
            <w:rStyle w:val="Emphasis"/>
            <w:highlight w:val="yellow"/>
          </w:rPr>
          <w:t>Russia</w:t>
        </w:r>
      </w:hyperlink>
      <w:r w:rsidRPr="00014357">
        <w:rPr>
          <w:sz w:val="12"/>
        </w:rPr>
        <w:t xml:space="preserve"> – heir to the Soviet Union’s pioneering space </w:t>
      </w:r>
      <w:proofErr w:type="spellStart"/>
      <w:r w:rsidRPr="00014357">
        <w:rPr>
          <w:sz w:val="12"/>
        </w:rPr>
        <w:t>programme</w:t>
      </w:r>
      <w:proofErr w:type="spellEnd"/>
      <w:r w:rsidRPr="00014357">
        <w:rPr>
          <w:sz w:val="12"/>
        </w:rPr>
        <w:t xml:space="preserve">, which launched the Sputnik satellite and got the first human into space in the form of Yuri Gagarin – </w:t>
      </w:r>
      <w:r w:rsidRPr="00014357">
        <w:rPr>
          <w:rStyle w:val="Emphasis"/>
          <w:highlight w:val="yellow"/>
        </w:rPr>
        <w:t>but from China.</w:t>
      </w:r>
      <w:r>
        <w:rPr>
          <w:rStyle w:val="StyleUnderline"/>
        </w:rPr>
        <w:t xml:space="preserve"> </w:t>
      </w:r>
      <w:r w:rsidRPr="00014357">
        <w:rPr>
          <w:sz w:val="12"/>
        </w:rPr>
        <w:t xml:space="preserve">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“Beijing is working to match or exceed US capabilities in space to gain the military, economic, and prestige benefits that Washington has accrued from space leadership.” The Biden administration suspects Chinese satellites are being used for non-civilian purposes. The People’s Liberation Army integrates reconnaissance and navigation data in military command and control systems, the DNI says. “Satellites are inherently dual use. It’s not like the difference between an F15 fighter jet and a </w:t>
      </w:r>
      <w:proofErr w:type="gramStart"/>
      <w:r w:rsidRPr="00014357">
        <w:rPr>
          <w:sz w:val="12"/>
        </w:rPr>
        <w:t>737 passenger</w:t>
      </w:r>
      <w:proofErr w:type="gramEnd"/>
      <w:r w:rsidRPr="00014357">
        <w:rPr>
          <w:sz w:val="12"/>
        </w:rPr>
        <w:t xml:space="preserve"> plane,” </w:t>
      </w:r>
      <w:proofErr w:type="spellStart"/>
      <w:r w:rsidRPr="00014357">
        <w:rPr>
          <w:sz w:val="12"/>
        </w:rPr>
        <w:t>Hilborne</w:t>
      </w:r>
      <w:proofErr w:type="spellEnd"/>
      <w:r w:rsidRPr="00014357">
        <w:rPr>
          <w:sz w:val="12"/>
        </w:rPr>
        <w:t xml:space="preserv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According to Alanna </w:t>
      </w:r>
      <w:proofErr w:type="spellStart"/>
      <w:r w:rsidRPr="00014357">
        <w:rPr>
          <w:sz w:val="12"/>
        </w:rPr>
        <w:t>Krolikowski</w:t>
      </w:r>
      <w:proofErr w:type="spellEnd"/>
      <w:r w:rsidRPr="00014357">
        <w:rPr>
          <w:sz w:val="12"/>
        </w:rPr>
        <w:t xml:space="preserve">, an assistant professor at the Missouri University of Science and Technology, </w:t>
      </w:r>
      <w:r w:rsidRPr="00014357">
        <w:rPr>
          <w:rStyle w:val="StyleUnderline"/>
        </w:rPr>
        <w:t xml:space="preserve">a “bifurcation” of space exploration is under way. In one emerging camp are </w:t>
      </w:r>
      <w:r w:rsidRPr="00014357">
        <w:rPr>
          <w:sz w:val="12"/>
        </w:rPr>
        <w:t>states led by</w:t>
      </w:r>
      <w:r w:rsidRPr="00014357">
        <w:rPr>
          <w:rStyle w:val="StyleUnderline"/>
        </w:rPr>
        <w:t xml:space="preserve"> China and Russia, </w:t>
      </w:r>
      <w:r w:rsidRPr="00014357">
        <w:rPr>
          <w:sz w:val="12"/>
        </w:rPr>
        <w:t>many of them authoritarian</w:t>
      </w:r>
      <w:r w:rsidRPr="00014357">
        <w:rPr>
          <w:rStyle w:val="StyleUnderline"/>
        </w:rPr>
        <w:t>; in the other are</w:t>
      </w:r>
      <w:r w:rsidRPr="00014357">
        <w:rPr>
          <w:sz w:val="12"/>
        </w:rPr>
        <w:t xml:space="preserve"> democracies and “like-minded” countries aligned with </w:t>
      </w:r>
      <w:r w:rsidRPr="00014357">
        <w:rPr>
          <w:rStyle w:val="StyleUnderline"/>
        </w:rPr>
        <w:t>the US.</w:t>
      </w:r>
      <w:r>
        <w:rPr>
          <w:rStyle w:val="StyleUnderline"/>
        </w:rPr>
        <w:t xml:space="preserve"> </w:t>
      </w:r>
      <w:r w:rsidRPr="00014357">
        <w:rPr>
          <w:rStyle w:val="StyleUnderline"/>
          <w:highlight w:val="yellow"/>
        </w:rPr>
        <w:t>Russia</w:t>
      </w:r>
      <w:r w:rsidRPr="00014357">
        <w:rPr>
          <w:sz w:val="12"/>
        </w:rPr>
        <w:t xml:space="preserve"> has traditionally worked closely with the Americans, even when terrestrial relations were bad. Now it </w:t>
      </w:r>
      <w:r w:rsidRPr="00014357">
        <w:rPr>
          <w:rStyle w:val="Emphasis"/>
          <w:highlight w:val="yellow"/>
        </w:rPr>
        <w:t>is moving closer to Beijing</w:t>
      </w:r>
      <w:r w:rsidRPr="00014357">
        <w:rPr>
          <w:rStyle w:val="Emphasis"/>
        </w:rPr>
        <w:t>.</w:t>
      </w:r>
      <w:r w:rsidRPr="00014357">
        <w:rPr>
          <w:sz w:val="12"/>
        </w:rPr>
        <w:t xml:space="preserve"> In March, </w:t>
      </w:r>
      <w:r w:rsidRPr="00014357">
        <w:rPr>
          <w:rStyle w:val="StyleUnderline"/>
          <w:highlight w:val="yellow"/>
        </w:rPr>
        <w:t>China and Russia</w:t>
      </w:r>
      <w:r>
        <w:rPr>
          <w:rStyle w:val="StyleUnderline"/>
        </w:rPr>
        <w:t xml:space="preserve"> </w:t>
      </w:r>
      <w:hyperlink r:id="rId12" w:history="1">
        <w:r w:rsidRPr="00014357">
          <w:rPr>
            <w:rStyle w:val="StyleUnderline"/>
            <w:highlight w:val="yellow"/>
          </w:rPr>
          <w:t>announced plans to co-build an international lunar research station</w:t>
        </w:r>
      </w:hyperlink>
      <w:r w:rsidRPr="00014357">
        <w:rPr>
          <w:rStyle w:val="StyleUnderline"/>
          <w:highlight w:val="yellow"/>
        </w:rPr>
        <w:t>.</w:t>
      </w:r>
      <w:r w:rsidRPr="00014357">
        <w:rPr>
          <w:sz w:val="12"/>
        </w:rPr>
        <w:t xml:space="preserve"> The agreement comes at a time when </w:t>
      </w:r>
      <w:r w:rsidRPr="00014357">
        <w:rPr>
          <w:rStyle w:val="StyleUnderline"/>
        </w:rPr>
        <w:t xml:space="preserve">Vladimir </w:t>
      </w:r>
      <w:r w:rsidRPr="00014357">
        <w:rPr>
          <w:rStyle w:val="StyleUnderline"/>
          <w:highlight w:val="yellow"/>
        </w:rPr>
        <w:t>Putin’s</w:t>
      </w:r>
      <w:r w:rsidRPr="00014357">
        <w:rPr>
          <w:rStyle w:val="StyleUnderline"/>
        </w:rPr>
        <w:t xml:space="preserve"> government has </w:t>
      </w:r>
      <w:r w:rsidRPr="00014357">
        <w:rPr>
          <w:rStyle w:val="StyleUnderline"/>
          <w:highlight w:val="yellow"/>
        </w:rPr>
        <w:t>been increasingly isolated and subject to western sanctions.</w:t>
      </w:r>
      <w:r w:rsidRPr="00014357">
        <w:rPr>
          <w:sz w:val="12"/>
        </w:rPr>
        <w:t xml:space="preserve"> In June, </w:t>
      </w:r>
      <w:r w:rsidRPr="00014357">
        <w:rPr>
          <w:rStyle w:val="StyleUnderline"/>
          <w:highlight w:val="yellow"/>
        </w:rPr>
        <w:t>Putin and his Chinese counterpart Xi Jinping renewed a friendship treaty.</w:t>
      </w:r>
      <w:r w:rsidRPr="00014357">
        <w:rPr>
          <w:sz w:val="12"/>
          <w:highlight w:val="yellow"/>
        </w:rPr>
        <w:t xml:space="preserve"> </w:t>
      </w:r>
      <w:r w:rsidRPr="00014357">
        <w:rPr>
          <w:rStyle w:val="Emphasis"/>
          <w:highlight w:val="yellow"/>
        </w:rPr>
        <w:t xml:space="preserve">Moscow is </w:t>
      </w:r>
      <w:proofErr w:type="spellStart"/>
      <w:r w:rsidRPr="00014357">
        <w:rPr>
          <w:rStyle w:val="Emphasis"/>
          <w:highlight w:val="yellow"/>
        </w:rPr>
        <w:t>cosying</w:t>
      </w:r>
      <w:proofErr w:type="spellEnd"/>
      <w:r w:rsidRPr="00014357">
        <w:rPr>
          <w:rStyle w:val="Emphasis"/>
          <w:highlight w:val="yellow"/>
        </w:rPr>
        <w:t xml:space="preserve"> up to Beijing out of necessity</w:t>
      </w:r>
      <w:r w:rsidRPr="00014357">
        <w:rPr>
          <w:sz w:val="12"/>
        </w:rPr>
        <w:t xml:space="preserve">,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014357">
        <w:rPr>
          <w:sz w:val="12"/>
        </w:rPr>
        <w:t>colour</w:t>
      </w:r>
      <w:proofErr w:type="spellEnd"/>
      <w:r w:rsidRPr="00014357">
        <w:rPr>
          <w:sz w:val="12"/>
        </w:rPr>
        <w:t xml:space="preserve"> on the moon by 2024. SpaceX has been hired </w:t>
      </w:r>
      <w:hyperlink r:id="rId13" w:history="1">
        <w:r w:rsidRPr="00014357">
          <w:rPr>
            <w:rStyle w:val="Hyperlink"/>
            <w:sz w:val="12"/>
          </w:rPr>
          <w:t>to develop a lander</w:t>
        </w:r>
      </w:hyperlink>
      <w:r w:rsidRPr="00014357">
        <w:rPr>
          <w:sz w:val="12"/>
        </w:rPr>
        <w:t xml:space="preserve">. The return to the moon – after the last astronaut, commander Eugene Cernan, said goodbye in December 1972 – would be a staging post for the ultimate “giant leap”, Nasa says: sending astronauts to Mars. </w:t>
      </w:r>
      <w:proofErr w:type="spellStart"/>
      <w:r w:rsidRPr="00014357">
        <w:rPr>
          <w:sz w:val="12"/>
        </w:rPr>
        <w:t>Krolikowski</w:t>
      </w:r>
      <w:proofErr w:type="spellEnd"/>
      <w:r w:rsidRPr="00014357">
        <w:rPr>
          <w:sz w:val="12"/>
        </w:rPr>
        <w:t xml:space="preserve"> is </w:t>
      </w:r>
      <w:proofErr w:type="spellStart"/>
      <w:r w:rsidRPr="00014357">
        <w:rPr>
          <w:sz w:val="12"/>
        </w:rPr>
        <w:t>sceptical</w:t>
      </w:r>
      <w:proofErr w:type="spellEnd"/>
      <w:r w:rsidRPr="00014357">
        <w:rPr>
          <w:sz w:val="12"/>
        </w:rPr>
        <w:t xml:space="preserve"> that China will quickly overtake the US to become the world’s leading spacefaring country. “A lot of what China is doing is a reprisal of what the cold war space </w:t>
      </w:r>
      <w:proofErr w:type="spellStart"/>
      <w:r w:rsidRPr="00014357">
        <w:rPr>
          <w:sz w:val="12"/>
        </w:rPr>
        <w:t>programmes</w:t>
      </w:r>
      <w:proofErr w:type="spellEnd"/>
      <w:r w:rsidRPr="00014357">
        <w:rPr>
          <w:sz w:val="12"/>
        </w:rPr>
        <w:t xml:space="preserve"> did in the 1960s and 1970s,” she said. Beijing’s recent feats of exploration have as much to do with national pride as scientific discovery, she says. But there is no doubting Beijing’s desire to catch up, she adds. “The Chinese government has established, or has plans for, </w:t>
      </w:r>
      <w:proofErr w:type="spellStart"/>
      <w:r w:rsidRPr="00014357">
        <w:rPr>
          <w:sz w:val="12"/>
        </w:rPr>
        <w:t>programmes</w:t>
      </w:r>
      <w:proofErr w:type="spellEnd"/>
      <w:r w:rsidRPr="00014357">
        <w:rPr>
          <w:sz w:val="12"/>
        </w:rPr>
        <w:t xml:space="preserve"> or missions in every major area, whether it’s </w:t>
      </w:r>
      <w:hyperlink r:id="rId14" w:history="1">
        <w:r w:rsidRPr="00014357">
          <w:rPr>
            <w:rStyle w:val="Hyperlink"/>
            <w:sz w:val="12"/>
          </w:rPr>
          <w:t>Mars</w:t>
        </w:r>
      </w:hyperlink>
      <w:r w:rsidRPr="00014357">
        <w:rPr>
          <w:sz w:val="12"/>
        </w:rPr>
        <w:t xml:space="preserve"> missions, building mega constellations of telecommunications satellites, or exploring asteroids. There is no single area of space activity they are not involved in.” “</w:t>
      </w:r>
      <w:r w:rsidRPr="00014357">
        <w:rPr>
          <w:rStyle w:val="StyleUnderline"/>
        </w:rPr>
        <w:t>We see a tightening of the Russia-China relationship</w:t>
      </w:r>
      <w:r w:rsidRPr="00014357">
        <w:rPr>
          <w:sz w:val="12"/>
        </w:rPr>
        <w:t xml:space="preserve">,” </w:t>
      </w:r>
      <w:proofErr w:type="spellStart"/>
      <w:r w:rsidRPr="00014357">
        <w:rPr>
          <w:sz w:val="12"/>
        </w:rPr>
        <w:t>Krolikowski</w:t>
      </w:r>
      <w:proofErr w:type="spellEnd"/>
      <w:r w:rsidRPr="00014357">
        <w:rPr>
          <w:sz w:val="12"/>
        </w:rPr>
        <w:t xml:space="preserve"> says. “In the 1950s the Soviet Union provided a wide range of technical assistance to Beijing. Since the 1990s, however, </w:t>
      </w:r>
      <w:r w:rsidRPr="00014357">
        <w:rPr>
          <w:rStyle w:val="StyleUnderline"/>
          <w:highlight w:val="yellow"/>
        </w:rPr>
        <w:t xml:space="preserve">the Russian space establishment has experienced long stretches of underfunding and stagnation. </w:t>
      </w:r>
      <w:r w:rsidRPr="00014357">
        <w:rPr>
          <w:rStyle w:val="Emphasis"/>
          <w:highlight w:val="yellow"/>
        </w:rPr>
        <w:t>China now presents it with new opportunities.”</w:t>
      </w:r>
      <w:r w:rsidRPr="00014357">
        <w:rPr>
          <w:sz w:val="12"/>
          <w:highlight w:val="yellow"/>
        </w:rPr>
        <w:t xml:space="preserve"> </w:t>
      </w:r>
      <w:r w:rsidRPr="00014357">
        <w:rPr>
          <w:rStyle w:val="StyleUnderline"/>
          <w:highlight w:val="yellow"/>
        </w:rPr>
        <w:t>Russia is poised to benefit from cost sharing</w:t>
      </w:r>
      <w:r w:rsidRPr="00014357">
        <w:rPr>
          <w:sz w:val="12"/>
        </w:rPr>
        <w:t>, while China gets deep-rooted Russian technical expertise. At least, that’s the theory. “</w:t>
      </w:r>
      <w:r w:rsidRPr="00014357">
        <w:rPr>
          <w:rStyle w:val="Emphasis"/>
          <w:highlight w:val="yellow"/>
        </w:rPr>
        <w:t xml:space="preserve">I’m </w:t>
      </w:r>
      <w:proofErr w:type="spellStart"/>
      <w:r w:rsidRPr="00014357">
        <w:rPr>
          <w:rStyle w:val="Emphasis"/>
          <w:highlight w:val="yellow"/>
        </w:rPr>
        <w:t>sceptical</w:t>
      </w:r>
      <w:proofErr w:type="spellEnd"/>
      <w:r w:rsidRPr="00014357">
        <w:rPr>
          <w:rStyle w:val="Emphasis"/>
          <w:highlight w:val="yellow"/>
        </w:rPr>
        <w:t xml:space="preserve"> this joint space project will </w:t>
      </w:r>
      <w:proofErr w:type="spellStart"/>
      <w:r w:rsidRPr="00014357">
        <w:rPr>
          <w:rStyle w:val="Emphasis"/>
          <w:highlight w:val="yellow"/>
        </w:rPr>
        <w:t>materialise</w:t>
      </w:r>
      <w:proofErr w:type="spellEnd"/>
      <w:r w:rsidRPr="00014357">
        <w:rPr>
          <w:rStyle w:val="Emphasis"/>
          <w:highlight w:val="yellow"/>
        </w:rPr>
        <w:t xml:space="preserve"> anytime soon</w:t>
      </w:r>
      <w:r w:rsidRPr="00014357">
        <w:rPr>
          <w:sz w:val="12"/>
        </w:rPr>
        <w:t xml:space="preserve">,” says Alexander​ </w:t>
      </w:r>
      <w:proofErr w:type="spellStart"/>
      <w:r w:rsidRPr="00014357">
        <w:rPr>
          <w:sz w:val="12"/>
        </w:rPr>
        <w:t>Gabuev</w:t>
      </w:r>
      <w:proofErr w:type="spellEnd"/>
      <w:r w:rsidRPr="00014357">
        <w:rPr>
          <w:sz w:val="12"/>
        </w:rPr>
        <w:t xml:space="preserve">, a senior fellow at the Carnegie Moscow Centre. </w:t>
      </w:r>
      <w:proofErr w:type="spellStart"/>
      <w:r w:rsidRPr="00014357">
        <w:rPr>
          <w:sz w:val="12"/>
        </w:rPr>
        <w:t>Gabuev</w:t>
      </w:r>
      <w:proofErr w:type="spellEnd"/>
      <w:r w:rsidRPr="00014357">
        <w:rPr>
          <w:sz w:val="12"/>
        </w:rPr>
        <w:t xml:space="preserve"> says both countries are “techno-nationalist”. Previous agreements to develop helicopters and wide-bodied aircraft saw nothing actually made, he says.</w:t>
      </w:r>
    </w:p>
    <w:p w14:paraId="130FD27B" w14:textId="77777777" w:rsidR="005C3A0B" w:rsidRPr="000373BD" w:rsidRDefault="005C3A0B" w:rsidP="005C3A0B"/>
    <w:p w14:paraId="610A6783" w14:textId="77777777" w:rsidR="005C3A0B" w:rsidRDefault="005C3A0B" w:rsidP="005C3A0B">
      <w:pPr>
        <w:pStyle w:val="Heading4"/>
      </w:pPr>
      <w:r>
        <w:t>Russia and China are in a space arms race- the plan causes China to bow out and Russia wins</w:t>
      </w:r>
    </w:p>
    <w:p w14:paraId="6731FA95" w14:textId="77777777" w:rsidR="005C3A0B" w:rsidRDefault="005C3A0B" w:rsidP="005C3A0B">
      <w:r w:rsidRPr="000373BD">
        <w:t>Bradley Bowman, Jared Thompson {Bradley Bowman, the senior director of the Center on Military and Political Power at the Foundation for Defense of Democracies, and Jared Thompson, a U.S. Air Force major and visiting military analyst at the Foundation for Defense of Democracies</w:t>
      </w:r>
      <w:proofErr w:type="gramStart"/>
      <w:r w:rsidRPr="000373BD">
        <w:t>, }</w:t>
      </w:r>
      <w:proofErr w:type="gramEnd"/>
      <w:r w:rsidRPr="000373BD">
        <w:t xml:space="preserve">, 20 - ("Russia and China Seek to Tie America’s Hands in Space," Foreign Policy, </w:t>
      </w:r>
      <w:r w:rsidRPr="000373BD">
        <w:lastRenderedPageBreak/>
        <w:t>11-12-2020, https://foreignpolicy.com/2021/03/31/russia-china-space-war-treaty-demilitarization-satellites/)//marlborough-wr/</w:t>
      </w:r>
    </w:p>
    <w:p w14:paraId="036718D9" w14:textId="77777777" w:rsidR="005C3A0B" w:rsidRPr="00EE2F38" w:rsidRDefault="005C3A0B" w:rsidP="005C3A0B">
      <w:pPr>
        <w:ind w:left="720"/>
        <w:rPr>
          <w:sz w:val="12"/>
        </w:rPr>
      </w:pPr>
      <w:r w:rsidRPr="00EE2F38">
        <w:rPr>
          <w:sz w:val="12"/>
        </w:rPr>
        <w:t xml:space="preserve">Consider the actions of the United States’ two great-power adversaries when it comes to anti-satellite weapons. </w:t>
      </w:r>
      <w:r w:rsidRPr="00EE2F38">
        <w:rPr>
          <w:rStyle w:val="Emphasis"/>
          <w:highlight w:val="yellow"/>
        </w:rPr>
        <w:t xml:space="preserve">China and Russia have </w:t>
      </w:r>
      <w:hyperlink r:id="rId15" w:history="1">
        <w:r w:rsidRPr="00EE2F38">
          <w:rPr>
            <w:rStyle w:val="Emphasis"/>
            <w:highlight w:val="yellow"/>
          </w:rPr>
          <w:t>sprinted</w:t>
        </w:r>
      </w:hyperlink>
      <w:r w:rsidRPr="00EE2F38">
        <w:rPr>
          <w:rStyle w:val="Emphasis"/>
          <w:highlight w:val="yellow"/>
        </w:rPr>
        <w:t xml:space="preserve"> to develop and deploy</w:t>
      </w:r>
      <w:r w:rsidRPr="00EE2F38">
        <w:rPr>
          <w:rStyle w:val="Emphasis"/>
        </w:rPr>
        <w:t xml:space="preserve"> both ground-based and </w:t>
      </w:r>
      <w:r w:rsidRPr="00EE2F38">
        <w:rPr>
          <w:rStyle w:val="Emphasis"/>
          <w:highlight w:val="yellow"/>
        </w:rPr>
        <w:t>space-based weapons targeting satellites</w:t>
      </w:r>
      <w:r w:rsidRPr="00EE2F38">
        <w:rPr>
          <w:sz w:val="12"/>
        </w:rPr>
        <w:t xml:space="preserve"> while simultaneously pushing the United States to sign a treaty banning such weapons. 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 The Treaty on the Prevention of the Placement of Weapons in Outer Space and of the Threat or Use of Force Against Outer Space Objects (PPWT), which Beijing and </w:t>
      </w:r>
      <w:hyperlink r:id="rId16" w:history="1">
        <w:r w:rsidRPr="00EE2F38">
          <w:rPr>
            <w:rStyle w:val="Hyperlink"/>
            <w:sz w:val="12"/>
          </w:rPr>
          <w:t>Moscow</w:t>
        </w:r>
      </w:hyperlink>
      <w:r w:rsidRPr="00EE2F38">
        <w:rPr>
          <w:sz w:val="12"/>
        </w:rPr>
        <w:t xml:space="preserve"> have submitted at the United Nations, is a perfect example. PPWT signatories </w:t>
      </w:r>
      <w:hyperlink r:id="rId17" w:history="1">
        <w:r w:rsidRPr="00EE2F38">
          <w:rPr>
            <w:rStyle w:val="Hyperlink"/>
            <w:sz w:val="12"/>
          </w:rPr>
          <w:t>commit</w:t>
        </w:r>
      </w:hyperlink>
      <w:r w:rsidRPr="00EE2F38">
        <w:rPr>
          <w:sz w:val="12"/>
        </w:rPr>
        <w:t xml:space="preserve"> “not to place any weapons in outer space.” It also says parties to the treaty may not “resort to the threat or use of force against outer space objects” or engage in activities “inconsistent” with the purpose of the treaty. On the surface, that sounds innocuous. Who, after all, wants an arms race in space? The reality, however, is that </w:t>
      </w:r>
      <w:r w:rsidRPr="00EE2F38">
        <w:rPr>
          <w:rStyle w:val="StyleUnderline"/>
          <w:highlight w:val="yellow"/>
        </w:rPr>
        <w:t>China and Russia are</w:t>
      </w:r>
      <w:r w:rsidRPr="00EE2F38">
        <w:rPr>
          <w:rStyle w:val="StyleUnderline"/>
        </w:rPr>
        <w:t xml:space="preserve"> already </w:t>
      </w:r>
      <w:r w:rsidRPr="00EE2F38">
        <w:rPr>
          <w:rStyle w:val="StyleUnderline"/>
          <w:highlight w:val="yellow"/>
        </w:rPr>
        <w:t>racing to field anti-satellite weapons</w:t>
      </w:r>
      <w:r w:rsidRPr="00EE2F38">
        <w:rPr>
          <w:rStyle w:val="StyleUnderline"/>
        </w:rPr>
        <w:t xml:space="preserve"> and have been for quite some time.</w:t>
      </w:r>
      <w:r w:rsidRPr="00EE2F38">
        <w:rPr>
          <w:sz w:val="12"/>
        </w:rPr>
        <w:t xml:space="preserve"> “</w:t>
      </w:r>
      <w:r w:rsidRPr="00EE2F38">
        <w:rPr>
          <w:rStyle w:val="Emphasis"/>
        </w:rPr>
        <w:t xml:space="preserve">The </w:t>
      </w:r>
      <w:r w:rsidRPr="00EE2F38">
        <w:rPr>
          <w:rStyle w:val="Emphasis"/>
          <w:highlight w:val="yellow"/>
        </w:rPr>
        <w:t>space</w:t>
      </w:r>
      <w:r w:rsidRPr="00EE2F38">
        <w:rPr>
          <w:rStyle w:val="Emphasis"/>
        </w:rPr>
        <w:t xml:space="preserve"> domain </w:t>
      </w:r>
      <w:r w:rsidRPr="00EE2F38">
        <w:rPr>
          <w:rStyle w:val="Emphasis"/>
          <w:highlight w:val="yellow"/>
        </w:rPr>
        <w:t>is competitive</w:t>
      </w:r>
      <w:r w:rsidRPr="00EE2F38">
        <w:rPr>
          <w:rStyle w:val="Emphasis"/>
        </w:rPr>
        <w:t>, congested, and contested</w:t>
      </w:r>
      <w:r w:rsidRPr="00EE2F38">
        <w:rPr>
          <w:sz w:val="12"/>
        </w:rPr>
        <w:t xml:space="preserve">,” Gen. James Dickinson, the head of U.S. Space Command, </w:t>
      </w:r>
      <w:hyperlink r:id="rId18" w:history="1">
        <w:r w:rsidRPr="00EE2F38">
          <w:rPr>
            <w:rStyle w:val="Hyperlink"/>
            <w:sz w:val="12"/>
          </w:rPr>
          <w:t>said</w:t>
        </w:r>
      </w:hyperlink>
      <w:r w:rsidRPr="00EE2F38">
        <w:rPr>
          <w:sz w:val="12"/>
        </w:rPr>
        <w:t xml:space="preserve"> in January. “Our competitors, most notably </w:t>
      </w:r>
      <w:r w:rsidRPr="00EE2F38">
        <w:rPr>
          <w:rStyle w:val="StyleUnderline"/>
          <w:highlight w:val="yellow"/>
        </w:rPr>
        <w:t>China and Russia, have militarized</w:t>
      </w:r>
      <w:r w:rsidRPr="00EE2F38">
        <w:rPr>
          <w:rStyle w:val="StyleUnderline"/>
        </w:rPr>
        <w:t xml:space="preserve"> this domain.</w:t>
      </w:r>
      <w:r w:rsidRPr="00EE2F38">
        <w:rPr>
          <w:sz w:val="12"/>
        </w:rPr>
        <w:t xml:space="preserve">” Beijing already has an </w:t>
      </w:r>
      <w:hyperlink r:id="rId19" w:anchor="page=3" w:history="1">
        <w:r w:rsidRPr="00EE2F38">
          <w:rPr>
            <w:rStyle w:val="Hyperlink"/>
            <w:sz w:val="12"/>
          </w:rPr>
          <w:t>operational ground-based anti-satellite missile capability</w:t>
        </w:r>
      </w:hyperlink>
      <w:r w:rsidRPr="00EE2F38">
        <w:rPr>
          <w:sz w:val="12"/>
        </w:rPr>
        <w:t xml:space="preserve">. People’s Liberation Army units are training with the missiles, and the U.S. Defense Department </w:t>
      </w:r>
      <w:hyperlink r:id="rId20" w:anchor="page=90" w:history="1">
        <w:r w:rsidRPr="00EE2F38">
          <w:rPr>
            <w:rStyle w:val="Hyperlink"/>
            <w:sz w:val="12"/>
          </w:rPr>
          <w:t>believes</w:t>
        </w:r>
      </w:hyperlink>
      <w:r w:rsidRPr="00EE2F38">
        <w:rPr>
          <w:sz w:val="12"/>
        </w:rPr>
        <w:t xml:space="preserve"> Beijing “probably intends to pursue additional [anti-satellite] weapons capable of destroying satellites up to geosynchronous Earth orbit.” That is where America’s most sensitive nuclear communication and missile defense satellites orbit and keep watch. Similarly, </w:t>
      </w:r>
      <w:r w:rsidRPr="00EE2F38">
        <w:rPr>
          <w:rStyle w:val="StyleUnderline"/>
        </w:rPr>
        <w:t>Moscow</w:t>
      </w:r>
      <w:r>
        <w:rPr>
          <w:rStyle w:val="StyleUnderline"/>
        </w:rPr>
        <w:t xml:space="preserve"> </w:t>
      </w:r>
      <w:hyperlink r:id="rId21" w:history="1">
        <w:r w:rsidRPr="00EE2F38">
          <w:rPr>
            <w:rStyle w:val="StyleUnderline"/>
          </w:rPr>
          <w:t>tested</w:t>
        </w:r>
      </w:hyperlink>
      <w:r>
        <w:rPr>
          <w:rStyle w:val="StyleUnderline"/>
        </w:rPr>
        <w:t xml:space="preserve"> </w:t>
      </w:r>
      <w:r w:rsidRPr="00EE2F38">
        <w:rPr>
          <w:rStyle w:val="StyleUnderline"/>
        </w:rPr>
        <w:t xml:space="preserve">a </w:t>
      </w:r>
      <w:r w:rsidRPr="00EE2F38">
        <w:rPr>
          <w:rStyle w:val="StyleUnderline"/>
          <w:highlight w:val="yellow"/>
        </w:rPr>
        <w:t>ground-based anti-satellite weapon</w:t>
      </w:r>
      <w:r w:rsidRPr="00EE2F38">
        <w:rPr>
          <w:rStyle w:val="StyleUnderline"/>
        </w:rPr>
        <w:t xml:space="preserve"> in December that </w:t>
      </w:r>
      <w:r w:rsidRPr="00EE2F38">
        <w:rPr>
          <w:rStyle w:val="StyleUnderline"/>
          <w:highlight w:val="yellow"/>
        </w:rPr>
        <w:t>could destroy U.S. or allied satellites</w:t>
      </w:r>
      <w:r w:rsidRPr="00EE2F38">
        <w:rPr>
          <w:rStyle w:val="StyleUnderline"/>
        </w:rPr>
        <w:t xml:space="preserve"> in orbit.</w:t>
      </w:r>
      <w:r>
        <w:rPr>
          <w:rStyle w:val="StyleUnderline"/>
        </w:rPr>
        <w:t xml:space="preserve"> </w:t>
      </w:r>
      <w:r w:rsidRPr="00EE2F38">
        <w:rPr>
          <w:rStyle w:val="StyleUnderline"/>
        </w:rPr>
        <w:t>That attack capability augments a ground-based laser weapon that Russian President Vladimir Putin</w:t>
      </w:r>
      <w:r>
        <w:rPr>
          <w:rStyle w:val="StyleUnderline"/>
        </w:rPr>
        <w:t xml:space="preserve"> </w:t>
      </w:r>
      <w:hyperlink r:id="rId22" w:history="1">
        <w:r w:rsidRPr="00EE2F38">
          <w:rPr>
            <w:rStyle w:val="StyleUnderline"/>
          </w:rPr>
          <w:t>heralded</w:t>
        </w:r>
      </w:hyperlink>
      <w:r>
        <w:rPr>
          <w:rStyle w:val="StyleUnderline"/>
        </w:rPr>
        <w:t xml:space="preserve"> </w:t>
      </w:r>
      <w:r w:rsidRPr="00EE2F38">
        <w:rPr>
          <w:rStyle w:val="StyleUnderline"/>
        </w:rPr>
        <w:t>in 2018.</w:t>
      </w:r>
      <w:r w:rsidRPr="00EE2F38">
        <w:rPr>
          <w:sz w:val="12"/>
        </w:rPr>
        <w:t xml:space="preserve"> In a moment of candor, Russia’s defense ministry admitted </w:t>
      </w:r>
      <w:r w:rsidRPr="00EE2F38">
        <w:rPr>
          <w:rStyle w:val="Emphasis"/>
        </w:rPr>
        <w:t>the system was designed to “fight satellites.”</w:t>
      </w:r>
      <w:r w:rsidRPr="00EE2F38">
        <w:rPr>
          <w:sz w:val="12"/>
        </w:rPr>
        <w:t xml:space="preserve"> To make matters worse, </w:t>
      </w:r>
      <w:r w:rsidRPr="00EE2F38">
        <w:rPr>
          <w:rStyle w:val="StyleUnderline"/>
          <w:highlight w:val="yellow"/>
        </w:rPr>
        <w:t>both countries are also working to deploy space-based</w:t>
      </w:r>
      <w:r w:rsidRPr="00EE2F38">
        <w:rPr>
          <w:rStyle w:val="StyleUnderline"/>
        </w:rPr>
        <w:t>—or so-called “</w:t>
      </w:r>
      <w:hyperlink r:id="rId23" w:anchor="page=3" w:history="1">
        <w:r w:rsidRPr="00EE2F38">
          <w:rPr>
            <w:rStyle w:val="StyleUnderline"/>
          </w:rPr>
          <w:t>on-orbit</w:t>
        </w:r>
      </w:hyperlink>
      <w:r w:rsidRPr="00EE2F38">
        <w:rPr>
          <w:rStyle w:val="StyleUnderline"/>
        </w:rPr>
        <w:t>”—</w:t>
      </w:r>
      <w:r w:rsidRPr="00EE2F38">
        <w:rPr>
          <w:rStyle w:val="StyleUnderline"/>
          <w:highlight w:val="yellow"/>
        </w:rPr>
        <w:t>capabilities to attack satellites.</w:t>
      </w:r>
    </w:p>
    <w:p w14:paraId="2530F3D5" w14:textId="77777777" w:rsidR="005C3A0B" w:rsidRPr="00736A47" w:rsidRDefault="005C3A0B" w:rsidP="005C3A0B">
      <w:pPr>
        <w:pStyle w:val="Heading4"/>
      </w:pPr>
      <w:r>
        <w:t>This link turns their first scenario, and u</w:t>
      </w:r>
      <w:r w:rsidRPr="00736A47">
        <w:t>nchecked Russian influence risks extinction</w:t>
      </w:r>
    </w:p>
    <w:p w14:paraId="6206F24A" w14:textId="77777777" w:rsidR="005C3A0B" w:rsidRPr="00736A47" w:rsidRDefault="005C3A0B" w:rsidP="005C3A0B">
      <w:r w:rsidRPr="002C7D4F">
        <w:rPr>
          <w:rStyle w:val="Style13ptBold"/>
        </w:rPr>
        <w:t>Fisher ‘15</w:t>
      </w:r>
      <w:r w:rsidRPr="00736A47">
        <w:t xml:space="preserve"> (Max, Foreign affairs columnist @ VOX, "How World War III became possible," 6/29, http://www.vox.com/2015/6/29/8845913/russia-war)</w:t>
      </w:r>
    </w:p>
    <w:p w14:paraId="3F89FEC3" w14:textId="77777777" w:rsidR="005C3A0B" w:rsidRDefault="005C3A0B" w:rsidP="005C3A0B">
      <w:pPr>
        <w:ind w:left="720"/>
        <w:rPr>
          <w:sz w:val="16"/>
        </w:rPr>
      </w:pPr>
      <w:r w:rsidRPr="00736A47">
        <w:rPr>
          <w:sz w:val="16"/>
        </w:rPr>
        <w:t xml:space="preserve">That is why, analysts will tell you, </w:t>
      </w:r>
      <w:r w:rsidRPr="00736A47">
        <w:rPr>
          <w:rStyle w:val="StyleUnderline"/>
        </w:rPr>
        <w:t>today's tensions bear far more similarity to</w:t>
      </w:r>
      <w:r w:rsidRPr="00736A47">
        <w:rPr>
          <w:sz w:val="16"/>
        </w:rPr>
        <w:t xml:space="preserve"> the period before </w:t>
      </w:r>
      <w:r w:rsidRPr="00736A47">
        <w:rPr>
          <w:rStyle w:val="StyleUnderline"/>
        </w:rPr>
        <w:t>World War I: an unstable power balance, belligerence over peripheral conflicts, entangling military commitments, disputes over</w:t>
      </w:r>
      <w:r w:rsidRPr="00736A47">
        <w:rPr>
          <w:sz w:val="16"/>
        </w:rPr>
        <w:t xml:space="preserve"> the future of </w:t>
      </w:r>
      <w:r w:rsidRPr="00736A47">
        <w:rPr>
          <w:rStyle w:val="StyleUnderline"/>
        </w:rPr>
        <w:t>the European order, and dangerous uncertainty</w:t>
      </w:r>
      <w:r w:rsidRPr="00736A47">
        <w:rPr>
          <w:sz w:val="16"/>
        </w:rPr>
        <w:t xml:space="preserve"> about what actions will and will not force the other party into conflict. </w:t>
      </w:r>
      <w:r w:rsidRPr="000D7ED2">
        <w:rPr>
          <w:rStyle w:val="StyleUnderline"/>
          <w:highlight w:val="cyan"/>
        </w:rPr>
        <w:t>Today's Russia</w:t>
      </w:r>
      <w:r w:rsidRPr="00736A47">
        <w:rPr>
          <w:sz w:val="16"/>
        </w:rPr>
        <w:t xml:space="preserve">, once more the strongest nation in Europe and yet weaker than its collective enemies, </w:t>
      </w:r>
      <w:r w:rsidRPr="000D7ED2">
        <w:rPr>
          <w:rStyle w:val="StyleUnderline"/>
          <w:highlight w:val="cyan"/>
        </w:rPr>
        <w:t>calls to mind the</w:t>
      </w:r>
      <w:r w:rsidRPr="00736A47">
        <w:rPr>
          <w:rStyle w:val="StyleUnderline"/>
        </w:rPr>
        <w:t xml:space="preserve"> turn-of-the-century </w:t>
      </w:r>
      <w:r w:rsidRPr="000D7ED2">
        <w:rPr>
          <w:rStyle w:val="StyleUnderline"/>
          <w:highlight w:val="cyan"/>
        </w:rPr>
        <w:t>German Empire</w:t>
      </w:r>
      <w:r w:rsidRPr="00736A47">
        <w:rPr>
          <w:sz w:val="16"/>
        </w:rPr>
        <w:t xml:space="preserve">, which Henry Kissinger described as "too big for Europe, but too small for the world." Now, as then, </w:t>
      </w:r>
      <w:r w:rsidRPr="000D7ED2">
        <w:rPr>
          <w:rStyle w:val="StyleUnderline"/>
          <w:highlight w:val="cyan"/>
        </w:rPr>
        <w:t xml:space="preserve">a rising power, propelled by nationalism, is </w:t>
      </w:r>
      <w:r w:rsidRPr="000D7ED2">
        <w:rPr>
          <w:rStyle w:val="Emphasis"/>
          <w:highlight w:val="cyan"/>
        </w:rPr>
        <w:t>seeking to revise the European order</w:t>
      </w:r>
      <w:r w:rsidRPr="00736A47">
        <w:rPr>
          <w:sz w:val="16"/>
        </w:rPr>
        <w:t xml:space="preserve">. Now, as then, it believes that through superior cunning, and perhaps even by proving </w:t>
      </w:r>
      <w:proofErr w:type="spellStart"/>
      <w:r w:rsidRPr="00736A47">
        <w:rPr>
          <w:sz w:val="16"/>
        </w:rPr>
        <w:t>its</w:t>
      </w:r>
      <w:proofErr w:type="spellEnd"/>
      <w:r w:rsidRPr="00736A47">
        <w:rPr>
          <w:sz w:val="16"/>
        </w:rPr>
        <w:t xml:space="preserve"> might, </w:t>
      </w:r>
      <w:r w:rsidRPr="0032106C">
        <w:rPr>
          <w:rStyle w:val="StyleUnderline"/>
        </w:rPr>
        <w:t xml:space="preserve">it can force a larger role for itself. </w:t>
      </w:r>
      <w:r w:rsidRPr="000D7ED2">
        <w:rPr>
          <w:rStyle w:val="StyleUnderline"/>
          <w:highlight w:val="cyan"/>
        </w:rPr>
        <w:t>Now,</w:t>
      </w:r>
      <w:r w:rsidRPr="0032106C">
        <w:rPr>
          <w:rStyle w:val="StyleUnderline"/>
        </w:rPr>
        <w:t xml:space="preserve"> as then, </w:t>
      </w:r>
      <w:r w:rsidRPr="000D7ED2">
        <w:rPr>
          <w:rStyle w:val="StyleUnderline"/>
          <w:highlight w:val="cyan"/>
        </w:rPr>
        <w:t>the drift toward war is gradual and easy to miss — which is</w:t>
      </w:r>
      <w:r w:rsidRPr="0032106C">
        <w:rPr>
          <w:rStyle w:val="StyleUnderline"/>
        </w:rPr>
        <w:t xml:space="preserve"> exactly </w:t>
      </w:r>
      <w:r w:rsidRPr="000D7ED2">
        <w:rPr>
          <w:rStyle w:val="StyleUnderline"/>
          <w:highlight w:val="cyan"/>
        </w:rPr>
        <w:t>what makes it so dangerous</w:t>
      </w:r>
      <w:r w:rsidRPr="00736A47">
        <w:rPr>
          <w:sz w:val="16"/>
        </w:rPr>
        <w:t xml:space="preserve">. But </w:t>
      </w:r>
      <w:r w:rsidRPr="00736A47">
        <w:rPr>
          <w:rStyle w:val="StyleUnderline"/>
        </w:rPr>
        <w:t>there is one way in which today's dangers are less like those before World War I</w:t>
      </w:r>
      <w:r w:rsidRPr="00736A47">
        <w:rPr>
          <w:sz w:val="16"/>
        </w:rPr>
        <w:t xml:space="preserve">, and more similar to those of the Cold War: </w:t>
      </w:r>
      <w:r w:rsidRPr="00736A47">
        <w:rPr>
          <w:rStyle w:val="Emphasis"/>
        </w:rPr>
        <w:t>the apocalyptic logic of nuclear weapons</w:t>
      </w:r>
      <w:r w:rsidRPr="00736A47">
        <w:rPr>
          <w:sz w:val="16"/>
        </w:rPr>
        <w:t xml:space="preserve">. </w:t>
      </w:r>
      <w:r w:rsidRPr="000D7ED2">
        <w:rPr>
          <w:rStyle w:val="StyleUnderline"/>
          <w:highlight w:val="cyan"/>
        </w:rPr>
        <w:t>Mutual suspicion</w:t>
      </w:r>
      <w:r w:rsidRPr="00736A47">
        <w:rPr>
          <w:rStyle w:val="StyleUnderline"/>
        </w:rPr>
        <w:t xml:space="preserve">, fear of an </w:t>
      </w:r>
      <w:r w:rsidRPr="000D7ED2">
        <w:rPr>
          <w:rStyle w:val="StyleUnderline"/>
          <w:highlight w:val="cyan"/>
        </w:rPr>
        <w:t>existential threat</w:t>
      </w:r>
      <w:r w:rsidRPr="00736A47">
        <w:rPr>
          <w:rStyle w:val="StyleUnderline"/>
        </w:rPr>
        <w:t xml:space="preserve">, </w:t>
      </w:r>
      <w:r w:rsidRPr="000D7ED2">
        <w:rPr>
          <w:rStyle w:val="StyleUnderline"/>
          <w:highlight w:val="cyan"/>
        </w:rPr>
        <w:t>armies parked across borders</w:t>
      </w:r>
      <w:r w:rsidRPr="00736A47">
        <w:rPr>
          <w:rStyle w:val="StyleUnderline"/>
        </w:rPr>
        <w:t xml:space="preserve"> from one another, an</w:t>
      </w:r>
      <w:r w:rsidRPr="000D7ED2">
        <w:rPr>
          <w:rStyle w:val="StyleUnderline"/>
          <w:highlight w:val="cyan"/>
        </w:rPr>
        <w:t xml:space="preserve">d hair-trigger nuclear weapons all </w:t>
      </w:r>
      <w:r w:rsidRPr="000D7ED2">
        <w:rPr>
          <w:rStyle w:val="Emphasis"/>
          <w:highlight w:val="cyan"/>
        </w:rPr>
        <w:t xml:space="preserve">make any small skirmish a potential </w:t>
      </w:r>
      <w:proofErr w:type="spellStart"/>
      <w:r w:rsidRPr="000D7ED2">
        <w:rPr>
          <w:rStyle w:val="Emphasis"/>
          <w:highlight w:val="cyan"/>
        </w:rPr>
        <w:t>armageddon</w:t>
      </w:r>
      <w:proofErr w:type="spellEnd"/>
      <w:r w:rsidRPr="00736A47">
        <w:rPr>
          <w:sz w:val="16"/>
        </w:rPr>
        <w:t xml:space="preserve">. In some ways, that logic has grown even more dangerous. </w:t>
      </w:r>
      <w:r w:rsidRPr="000D7ED2">
        <w:rPr>
          <w:rStyle w:val="StyleUnderline"/>
          <w:highlight w:val="cyan"/>
        </w:rPr>
        <w:t>Russia</w:t>
      </w:r>
      <w:r w:rsidRPr="00736A47">
        <w:rPr>
          <w:sz w:val="16"/>
        </w:rPr>
        <w:t xml:space="preserve">, hoping to compensate for its conventional military forces' relative weakness, </w:t>
      </w:r>
      <w:r w:rsidRPr="000D7ED2">
        <w:rPr>
          <w:rStyle w:val="StyleUnderline"/>
          <w:highlight w:val="cyan"/>
        </w:rPr>
        <w:t>has dramatically relaxed its rules</w:t>
      </w:r>
      <w:r w:rsidRPr="00736A47">
        <w:rPr>
          <w:rStyle w:val="StyleUnderline"/>
        </w:rPr>
        <w:t xml:space="preserve"> for using nuclear weapons</w:t>
      </w:r>
      <w:r w:rsidRPr="00736A47">
        <w:rPr>
          <w:sz w:val="16"/>
        </w:rPr>
        <w:t xml:space="preserve">. Whereas Soviet leaders saw their nuclear weapons as pure deterrents, something that existed precisely so they would never be used, Putin's view appears to be radically different. </w:t>
      </w:r>
      <w:r w:rsidRPr="00736A47">
        <w:rPr>
          <w:rStyle w:val="StyleUnderline"/>
        </w:rPr>
        <w:t>Russia's official nuclear doctrine calls on the country to launch a battlefield nuclear strike in case of a conventional war that could pose an existential threat</w:t>
      </w:r>
      <w:r w:rsidRPr="00736A47">
        <w:rPr>
          <w:sz w:val="16"/>
        </w:rPr>
        <w:t xml:space="preserve">. These are more than just words: </w:t>
      </w:r>
      <w:r w:rsidRPr="0032106C">
        <w:rPr>
          <w:rStyle w:val="StyleUnderline"/>
        </w:rPr>
        <w:t xml:space="preserve">Moscow has repeatedly signaled its willingness and preparations to use nuclear </w:t>
      </w:r>
      <w:r w:rsidRPr="0032106C">
        <w:rPr>
          <w:rStyle w:val="StyleUnderline"/>
        </w:rPr>
        <w:lastRenderedPageBreak/>
        <w:t>weapons even in a more limited war.</w:t>
      </w:r>
      <w:r w:rsidRPr="0032106C">
        <w:rPr>
          <w:sz w:val="16"/>
        </w:rPr>
        <w:t xml:space="preserve"> </w:t>
      </w:r>
      <w:r w:rsidRPr="0032106C">
        <w:rPr>
          <w:rStyle w:val="StyleUnderline"/>
        </w:rPr>
        <w:t xml:space="preserve">This is </w:t>
      </w:r>
      <w:r w:rsidRPr="000D7ED2">
        <w:rPr>
          <w:rStyle w:val="StyleUnderline"/>
          <w:highlight w:val="cyan"/>
        </w:rPr>
        <w:t>a terrifyingly low bar for nuclear weapons use</w:t>
      </w:r>
      <w:r w:rsidRPr="00736A47">
        <w:rPr>
          <w:sz w:val="16"/>
        </w:rPr>
        <w:t xml:space="preserve">, particularly given that any war would likely occur along Russia's borders and thus not far from Moscow. And </w:t>
      </w:r>
      <w:r w:rsidRPr="0032106C">
        <w:rPr>
          <w:rStyle w:val="StyleUnderline"/>
        </w:rPr>
        <w:t>it suggests Putin has adopted an idea that Cold War leaders considered unthinkable: that a "limited" nuclear war</w:t>
      </w:r>
      <w:r w:rsidRPr="00736A47">
        <w:rPr>
          <w:sz w:val="16"/>
        </w:rPr>
        <w:t xml:space="preserve">, of small warheads dropped on the battlefield, could be not only survivable but winnable. "It’s not just a difference in rhetoric. It’s a whole different world," Bruce G. Blair, a nuclear weapons scholar at Princeton, told the Wall Street Journal. He called Putin's decisions more dangerous than those of any Soviet leader since 1962. "There’s a low nuclear threshold now that didn’t exist during the Cold War." Nuclear theory is complex and disputable; maybe Putin is right. But many theorists would say he is wrong, that the logic of nuclear warfare means </w:t>
      </w:r>
      <w:r w:rsidRPr="000D7ED2">
        <w:rPr>
          <w:rStyle w:val="StyleUnderline"/>
          <w:highlight w:val="cyan"/>
        </w:rPr>
        <w:t>a "limited" nuclear strike</w:t>
      </w:r>
      <w:r w:rsidRPr="00736A47">
        <w:rPr>
          <w:rStyle w:val="StyleUnderline"/>
        </w:rPr>
        <w:t xml:space="preserve"> is in fact likely to </w:t>
      </w:r>
      <w:r w:rsidRPr="000D7ED2">
        <w:rPr>
          <w:rStyle w:val="StyleUnderline"/>
          <w:highlight w:val="cyan"/>
        </w:rPr>
        <w:t>trigger a larger nuclear war</w:t>
      </w:r>
      <w:r w:rsidRPr="00736A47">
        <w:rPr>
          <w:sz w:val="16"/>
        </w:rPr>
        <w:t xml:space="preserve"> — </w:t>
      </w:r>
      <w:r w:rsidRPr="00736A47">
        <w:rPr>
          <w:rStyle w:val="Emphasis"/>
        </w:rPr>
        <w:t>a doomsday scenario</w:t>
      </w:r>
      <w:r w:rsidRPr="00736A47">
        <w:rPr>
          <w:sz w:val="16"/>
        </w:rPr>
        <w:t xml:space="preserve"> </w:t>
      </w:r>
      <w:r w:rsidRPr="00736A47">
        <w:rPr>
          <w:rStyle w:val="StyleUnderline"/>
        </w:rPr>
        <w:t>in which major American, Russian, and European cities would be targets</w:t>
      </w:r>
      <w:r w:rsidRPr="00736A47">
        <w:rPr>
          <w:sz w:val="16"/>
        </w:rPr>
        <w:t xml:space="preserve"> for attacks many times more powerful than the bombs that leveled Hiroshima and Nagasaki. </w:t>
      </w:r>
      <w:r w:rsidRPr="00736A47">
        <w:rPr>
          <w:rStyle w:val="StyleUnderline"/>
        </w:rPr>
        <w:t xml:space="preserve">Even if a nuclear war did somehow remain </w:t>
      </w:r>
      <w:r w:rsidRPr="000D7ED2">
        <w:rPr>
          <w:rStyle w:val="StyleUnderline"/>
          <w:highlight w:val="cyan"/>
        </w:rPr>
        <w:t>limited</w:t>
      </w:r>
      <w:r w:rsidRPr="00736A47">
        <w:rPr>
          <w:sz w:val="16"/>
        </w:rPr>
        <w:t xml:space="preserve"> and contained, recent </w:t>
      </w:r>
      <w:r w:rsidRPr="000D7ED2">
        <w:rPr>
          <w:rStyle w:val="StyleUnderline"/>
          <w:highlight w:val="cyan"/>
        </w:rPr>
        <w:t xml:space="preserve">studies suggest that environmental </w:t>
      </w:r>
      <w:r w:rsidRPr="0032106C">
        <w:rPr>
          <w:rStyle w:val="StyleUnderline"/>
        </w:rPr>
        <w:t xml:space="preserve">and atmospheric </w:t>
      </w:r>
      <w:r w:rsidRPr="000D7ED2">
        <w:rPr>
          <w:rStyle w:val="StyleUnderline"/>
          <w:highlight w:val="cyan"/>
        </w:rPr>
        <w:t xml:space="preserve">damage </w:t>
      </w:r>
      <w:r w:rsidRPr="000D7ED2">
        <w:rPr>
          <w:rStyle w:val="Emphasis"/>
          <w:highlight w:val="cyan"/>
        </w:rPr>
        <w:t>would cause a "decade of winter</w:t>
      </w:r>
      <w:r w:rsidRPr="000D7ED2">
        <w:rPr>
          <w:rStyle w:val="StyleUnderline"/>
          <w:highlight w:val="cyan"/>
        </w:rPr>
        <w:t>"</w:t>
      </w:r>
      <w:r w:rsidRPr="0032106C">
        <w:rPr>
          <w:rStyle w:val="StyleUnderline"/>
        </w:rPr>
        <w:t xml:space="preserve"> and mass crop die-outs that could kill up to 1 billion people in a global famine</w:t>
      </w:r>
      <w:r w:rsidRPr="00736A47">
        <w:rPr>
          <w:sz w:val="16"/>
        </w:rPr>
        <w:t>.</w:t>
      </w:r>
    </w:p>
    <w:p w14:paraId="2BFF5EAD" w14:textId="77777777" w:rsidR="005C3A0B" w:rsidRDefault="005C3A0B" w:rsidP="005C3A0B">
      <w:pPr>
        <w:pStyle w:val="Heading3"/>
      </w:pPr>
      <w:r>
        <w:lastRenderedPageBreak/>
        <w:t>Case</w:t>
      </w:r>
    </w:p>
    <w:p w14:paraId="7EDFD288" w14:textId="77777777" w:rsidR="005C3A0B" w:rsidRPr="00F35F0D" w:rsidRDefault="005C3A0B" w:rsidP="005C3A0B">
      <w:pPr>
        <w:pStyle w:val="Heading4"/>
        <w:numPr>
          <w:ilvl w:val="0"/>
          <w:numId w:val="13"/>
        </w:numPr>
        <w:tabs>
          <w:tab w:val="num" w:pos="360"/>
        </w:tabs>
        <w:ind w:left="0" w:firstLine="0"/>
        <w:rPr>
          <w:rFonts w:cs="Arial"/>
        </w:rPr>
      </w:pP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6B9CBABE" w14:textId="77777777" w:rsidR="005C3A0B" w:rsidRDefault="005C3A0B" w:rsidP="005C3A0B">
      <w:r w:rsidRPr="00F35F0D">
        <w:rPr>
          <w:rStyle w:val="Style13ptBold"/>
        </w:rPr>
        <w:t>McDevitt 19</w:t>
      </w:r>
      <w:r w:rsidRPr="00F35F0D">
        <w:t xml:space="preserve"> [Michael McDevitt is a Senior Fellow at CNA, a Washington DC area non-profit research and analysis company. During his 21 years at </w:t>
      </w:r>
      <w:proofErr w:type="gramStart"/>
      <w:r w:rsidRPr="00F35F0D">
        <w:t>CNA</w:t>
      </w:r>
      <w:proofErr w:type="gramEnd"/>
      <w:r w:rsidRPr="00F35F0D">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24" w:history="1">
        <w:r w:rsidRPr="00135D45">
          <w:rPr>
            <w:rStyle w:val="FollowedHyperlink"/>
          </w:rPr>
          <w:t>https://www.uscc.gov/sites/default/files/transcripts/April%2025%2C%202019%20Hearing%20Transcript%20%282%29.pdf</w:t>
        </w:r>
      </w:hyperlink>
    </w:p>
    <w:p w14:paraId="76B4F74B" w14:textId="77777777" w:rsidR="005C3A0B" w:rsidRPr="00F35F0D" w:rsidRDefault="005C3A0B" w:rsidP="005C3A0B">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fine as long</w:t>
      </w:r>
      <w:r w:rsidRPr="00A71E15">
        <w:rPr>
          <w:highlight w:val="cyan"/>
          <w:u w:val="single"/>
        </w:rPr>
        <w:t xml:space="preserve"> as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pretty </w:t>
      </w:r>
      <w:r w:rsidRPr="00A71E15">
        <w:rPr>
          <w:rStyle w:val="Emphasis"/>
          <w:highlight w:val="cyan"/>
        </w:rPr>
        <w:t>quickly</w:t>
      </w:r>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177FE438" w14:textId="77777777" w:rsidR="005C3A0B" w:rsidRPr="003A567A" w:rsidRDefault="005C3A0B" w:rsidP="005C3A0B">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5B84839D" w14:textId="0D4EC494" w:rsidR="005C3A0B" w:rsidRPr="00BA526B" w:rsidRDefault="005C3A0B" w:rsidP="005C3A0B">
      <w:pPr>
        <w:pStyle w:val="Heading4"/>
        <w:numPr>
          <w:ilvl w:val="0"/>
          <w:numId w:val="13"/>
        </w:numPr>
      </w:pPr>
      <w:r>
        <w:t xml:space="preserve">Russia and China will circumvent </w:t>
      </w:r>
    </w:p>
    <w:p w14:paraId="05BA08F6" w14:textId="77777777" w:rsidR="005C3A0B" w:rsidRPr="001F6A28" w:rsidRDefault="005C3A0B" w:rsidP="005C3A0B">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25" w:tgtFrame="_blank" w:history="1">
        <w:r w:rsidRPr="001F6A28">
          <w:rPr>
            <w:rStyle w:val="Hyperlink"/>
          </w:rPr>
          <w:t>Cross Domain Deterrence: Strategy in an Era of Complexity</w:t>
        </w:r>
      </w:hyperlink>
      <w:r w:rsidRPr="001F6A28">
        <w:t xml:space="preserve">. Foreign Affairs, </w:t>
      </w:r>
      <w:hyperlink r:id="rId26" w:history="1">
        <w:r w:rsidRPr="001F6A28">
          <w:rPr>
            <w:rStyle w:val="Hyperlink"/>
          </w:rPr>
          <w:t>https://www.foreignaffairs.com/articles/space/2019-03-26/why-creating-space-force-changes-nothing accessed 12/10/21</w:t>
        </w:r>
      </w:hyperlink>
      <w:r w:rsidRPr="001F6A28">
        <w:t>] Adam</w:t>
      </w:r>
    </w:p>
    <w:p w14:paraId="4CF6808F" w14:textId="77777777" w:rsidR="005C3A0B" w:rsidRDefault="005C3A0B" w:rsidP="005C3A0B">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 xml:space="preserve">has an unenforceable definition </w:t>
      </w:r>
      <w:r w:rsidRPr="002076FF">
        <w:rPr>
          <w:rStyle w:val="StyleUnderline"/>
          <w:highlight w:val="cyan"/>
        </w:rPr>
        <w:lastRenderedPageBreak/>
        <w:t>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05FBD1C9" w14:textId="77777777" w:rsidR="00E42E4C" w:rsidRPr="00F601E6" w:rsidRDefault="00E42E4C" w:rsidP="005C3A0B"/>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3A0B"/>
    <w:rsid w:val="000029E3"/>
    <w:rsid w:val="000029E8"/>
    <w:rsid w:val="00004225"/>
    <w:rsid w:val="000066CA"/>
    <w:rsid w:val="00007264"/>
    <w:rsid w:val="000076A9"/>
    <w:rsid w:val="00010C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6CB"/>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A0B"/>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A71CBC"/>
  <w14:defaultImageDpi w14:val="300"/>
  <w15:docId w15:val="{D7209A9D-F7AC-E14F-9E31-C968119C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3A0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3A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3A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5C3A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5C3A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3A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3A0B"/>
  </w:style>
  <w:style w:type="character" w:customStyle="1" w:styleId="Heading1Char">
    <w:name w:val="Heading 1 Char"/>
    <w:aliases w:val="Pocket Char"/>
    <w:basedOn w:val="DefaultParagraphFont"/>
    <w:link w:val="Heading1"/>
    <w:uiPriority w:val="9"/>
    <w:rsid w:val="005C3A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3A0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5C3A0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5C3A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C3A0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5C3A0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5C3A0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5C3A0B"/>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Dont u Char"/>
    <w:basedOn w:val="DefaultParagraphFont"/>
    <w:link w:val="NoSpacing"/>
    <w:uiPriority w:val="99"/>
    <w:unhideWhenUsed/>
    <w:rsid w:val="005C3A0B"/>
    <w:rPr>
      <w:color w:val="auto"/>
      <w:u w:val="none"/>
    </w:rPr>
  </w:style>
  <w:style w:type="paragraph" w:styleId="DocumentMap">
    <w:name w:val="Document Map"/>
    <w:basedOn w:val="Normal"/>
    <w:link w:val="DocumentMapChar"/>
    <w:uiPriority w:val="99"/>
    <w:semiHidden/>
    <w:unhideWhenUsed/>
    <w:rsid w:val="005C3A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3A0B"/>
    <w:rPr>
      <w:rFonts w:ascii="Lucida Grande" w:hAnsi="Lucida Grande" w:cs="Lucida Grande"/>
    </w:rPr>
  </w:style>
  <w:style w:type="paragraph" w:customStyle="1" w:styleId="textbold">
    <w:name w:val="text bold"/>
    <w:basedOn w:val="Normal"/>
    <w:link w:val="Emphasis"/>
    <w:uiPriority w:val="20"/>
    <w:qFormat/>
    <w:rsid w:val="005C3A0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5C3A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2021/apr/17/nasa-spacex-moon-spacecraft-elon-musk" TargetMode="External"/><Relationship Id="rId18" Type="http://schemas.openxmlformats.org/officeDocument/2006/relationships/hyperlink" Target="https://www.defense.gov/Explore/News/Article/Article/2483340/commander-lists-5-tasks-to-ensuring-continued-space-superiority/" TargetMode="External"/><Relationship Id="rId26" Type="http://schemas.openxmlformats.org/officeDocument/2006/relationships/hyperlink" Target="https://www.foreignaffairs.com/articles/space/2019-03-26/why-creating-space-force-changes-nothing%20accessed%2012/10/21" TargetMode="External"/><Relationship Id="rId3" Type="http://schemas.openxmlformats.org/officeDocument/2006/relationships/customXml" Target="../customXml/item3.xml"/><Relationship Id="rId21" Type="http://schemas.openxmlformats.org/officeDocument/2006/relationships/hyperlink" Target="https://www.spacecom.mil/News/Article-Display/Article/2448334/russia-tests-direct-ascent-anti-satellite-missile/" TargetMode="External"/><Relationship Id="rId7" Type="http://schemas.openxmlformats.org/officeDocument/2006/relationships/settings" Target="settings.xml"/><Relationship Id="rId12" Type="http://schemas.openxmlformats.org/officeDocument/2006/relationships/hyperlink" Target="https://www.theguardian.com/science/2021/mar/10/china-and-russia-unveil-joint-plan-for-lunar-space-station" TargetMode="External"/><Relationship Id="rId17" Type="http://schemas.openxmlformats.org/officeDocument/2006/relationships/hyperlink" Target="https://undocs.org/pdf?symbol=en/CD/1985" TargetMode="External"/><Relationship Id="rId25" Type="http://schemas.openxmlformats.org/officeDocument/2006/relationships/hyperlink" Target="https://archive.md/o/Hlbi1/https:/www.amazon.com/Cross-Domain-Deterrence-Strategy-Era-Complexity/dp/0190908653" TargetMode="External"/><Relationship Id="rId2" Type="http://schemas.openxmlformats.org/officeDocument/2006/relationships/customXml" Target="../customXml/item2.xml"/><Relationship Id="rId16" Type="http://schemas.openxmlformats.org/officeDocument/2006/relationships/hyperlink" Target="https://undocs.org/en/CD/2181" TargetMode="External"/><Relationship Id="rId20" Type="http://schemas.openxmlformats.org/officeDocument/2006/relationships/hyperlink" Target="https://media.defense.gov/2020/Sep/01/2002488689/-1/-1/1/2020-DOD-CHINA-MILITARY-POWER-REPORT-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world/russia" TargetMode="External"/><Relationship Id="rId24" Type="http://schemas.openxmlformats.org/officeDocument/2006/relationships/hyperlink" Target="https://www.uscc.gov/sites/default/files/transcripts/April%2025%2C%202019%20Hearing%20Transcript%20%282%29.pdf" TargetMode="External"/><Relationship Id="rId5" Type="http://schemas.openxmlformats.org/officeDocument/2006/relationships/numbering" Target="numbering.xml"/><Relationship Id="rId15" Type="http://schemas.openxmlformats.org/officeDocument/2006/relationships/hyperlink" Target="https://thedispatch.com/p/we-must-work-to-prevent-a-space-pearl" TargetMode="External"/><Relationship Id="rId23" Type="http://schemas.openxmlformats.org/officeDocument/2006/relationships/hyperlink" Target="https://www.dia.mil/Portals/27/Documents/News/Military%20Power%20Publications/Space_Threat_V14_020119_sm.pdf" TargetMode="External"/><Relationship Id="rId28" Type="http://schemas.openxmlformats.org/officeDocument/2006/relationships/theme" Target="theme/theme1.xml"/><Relationship Id="rId10" Type="http://schemas.openxmlformats.org/officeDocument/2006/relationships/hyperlink" Target="https://guardianbookshop.com/shadow-state-9781783352050.html" TargetMode="External"/><Relationship Id="rId19" Type="http://schemas.openxmlformats.org/officeDocument/2006/relationships/hyperlink" Target="https://www.dia.mil/Portals/27/Documents/News/Military%20Power%20Publications/Space_Threat_V14_020119_sm.pdf" TargetMode="External"/><Relationship Id="rId4" Type="http://schemas.openxmlformats.org/officeDocument/2006/relationships/customXml" Target="../customXml/item4.xml"/><Relationship Id="rId9" Type="http://schemas.openxmlformats.org/officeDocument/2006/relationships/hyperlink" Target="https://globalsecurityreview.com/degree-chinas-internal-stability-depend-economic-growth/" TargetMode="External"/><Relationship Id="rId14" Type="http://schemas.openxmlformats.org/officeDocument/2006/relationships/hyperlink" Target="https://www.theguardian.com/science/mars" TargetMode="External"/><Relationship Id="rId22" Type="http://schemas.openxmlformats.org/officeDocument/2006/relationships/hyperlink" Target="https://tass.com/defense/1034344"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kinne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681B58-DE03-4B41-9567-971D285F792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12</Pages>
  <Words>6068</Words>
  <Characters>34590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Lily Kinnear</cp:lastModifiedBy>
  <cp:revision>2</cp:revision>
  <dcterms:created xsi:type="dcterms:W3CDTF">2022-01-16T01:03:00Z</dcterms:created>
  <dcterms:modified xsi:type="dcterms:W3CDTF">2022-01-16T01:29:00Z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