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0A3912" w14:textId="77777777" w:rsidR="00B428B3" w:rsidRDefault="00B428B3" w:rsidP="00B428B3">
      <w:pPr>
        <w:pStyle w:val="Heading2"/>
      </w:pPr>
      <w:r>
        <w:t>I. Vaccine Apartheid</w:t>
      </w:r>
    </w:p>
    <w:p w14:paraId="663C2966" w14:textId="77777777" w:rsidR="00B428B3" w:rsidRPr="00BB588A" w:rsidRDefault="00B428B3" w:rsidP="00B428B3">
      <w:pPr>
        <w:pStyle w:val="Heading4"/>
        <w:rPr>
          <w:rFonts w:cs="Calibri"/>
          <w:color w:val="FF0000"/>
        </w:rPr>
      </w:pPr>
      <w:r w:rsidRPr="00BB588A">
        <w:rPr>
          <w:rFonts w:cs="Calibri"/>
        </w:rPr>
        <w:t xml:space="preserve">A TRIPS waiver for </w:t>
      </w:r>
      <w:proofErr w:type="spellStart"/>
      <w:r w:rsidRPr="00BB588A">
        <w:rPr>
          <w:rFonts w:cs="Calibri"/>
        </w:rPr>
        <w:t>covid</w:t>
      </w:r>
      <w:proofErr w:type="spellEnd"/>
      <w:r w:rsidRPr="00BB588A">
        <w:rPr>
          <w:rFonts w:cs="Calibri"/>
        </w:rPr>
        <w:t xml:space="preserve"> vaccines will not pass in the </w:t>
      </w:r>
      <w:proofErr w:type="spellStart"/>
      <w:r w:rsidRPr="00BB588A">
        <w:rPr>
          <w:rFonts w:cs="Calibri"/>
        </w:rPr>
        <w:t>squo</w:t>
      </w:r>
      <w:proofErr w:type="spellEnd"/>
      <w:r w:rsidRPr="00BB588A">
        <w:rPr>
          <w:rFonts w:cs="Calibri"/>
        </w:rPr>
        <w:t xml:space="preserve">. </w:t>
      </w:r>
      <w:proofErr w:type="spellStart"/>
      <w:r w:rsidRPr="00BB588A">
        <w:rPr>
          <w:rFonts w:cs="Calibri"/>
        </w:rPr>
        <w:t>Baschuk</w:t>
      </w:r>
      <w:proofErr w:type="spellEnd"/>
      <w:r w:rsidRPr="00BB588A">
        <w:rPr>
          <w:rFonts w:cs="Calibri"/>
        </w:rPr>
        <w:t xml:space="preserve"> 7/26 </w:t>
      </w:r>
    </w:p>
    <w:p w14:paraId="2D0D214C" w14:textId="77777777" w:rsidR="00B428B3" w:rsidRPr="00BB588A" w:rsidRDefault="00B428B3" w:rsidP="00B428B3">
      <w:r w:rsidRPr="00BB588A">
        <w:t xml:space="preserve">Bryce </w:t>
      </w:r>
      <w:proofErr w:type="spellStart"/>
      <w:r w:rsidRPr="00BB588A">
        <w:t>Baschuk</w:t>
      </w:r>
      <w:proofErr w:type="spellEnd"/>
      <w:r w:rsidRPr="00BB588A">
        <w:t xml:space="preserve"> [Reporter, Bloomberg Economics], 21 - ("WTO Holiday From Vaccine Equity Talks Draws Calls for Action," Bloomberg, 7-26-2021, accessed 8-18-2021, https://www.bloomberg.com/news/articles/2021-07-26/wto-s-holiday-from-vaccine-equity-talks-draws-calls-for-action)//ML</w:t>
      </w:r>
    </w:p>
    <w:p w14:paraId="6BC32205" w14:textId="77777777" w:rsidR="00B428B3" w:rsidRPr="003C7242" w:rsidRDefault="00B428B3" w:rsidP="00B428B3">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delegates are planning to 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9"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w:t>
      </w:r>
      <w:proofErr w:type="spellStart"/>
      <w:r w:rsidRPr="00BB588A">
        <w:rPr>
          <w:sz w:val="12"/>
        </w:rPr>
        <w:t>Okonjo</w:t>
      </w:r>
      <w:proofErr w:type="spellEnd"/>
      <w:r w:rsidRPr="00BB588A">
        <w:rPr>
          <w:sz w:val="12"/>
        </w:rPr>
        <w:t xml:space="preserve">-Iweala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w:t>
      </w:r>
      <w:proofErr w:type="gramStart"/>
      <w:r w:rsidRPr="00BB588A">
        <w:rPr>
          <w:sz w:val="12"/>
        </w:rPr>
        <w:t>planning.¶</w:t>
      </w:r>
      <w:proofErr w:type="gramEnd"/>
      <w:r w:rsidRPr="00BB588A">
        <w:rPr>
          <w:sz w:val="12"/>
        </w:rPr>
        <w:t xml:space="preserve"> “August doesn’t matter in Geneva; it doesn’t matter if people are dying around the world,” said </w:t>
      </w:r>
      <w:proofErr w:type="spellStart"/>
      <w:r w:rsidRPr="00BB588A">
        <w:rPr>
          <w:sz w:val="12"/>
        </w:rPr>
        <w:t>Shailly</w:t>
      </w:r>
      <w:proofErr w:type="spellEnd"/>
      <w:r w:rsidRPr="00BB588A">
        <w:rPr>
          <w:sz w:val="12"/>
        </w:rPr>
        <w:t xml:space="preserve"> Gupta, a spokesperson at Médecins Sans </w:t>
      </w:r>
      <w:proofErr w:type="spellStart"/>
      <w:r w:rsidRPr="00BB588A">
        <w:rPr>
          <w:sz w:val="12"/>
        </w:rPr>
        <w:t>Frontières</w:t>
      </w:r>
      <w:proofErr w:type="spellEnd"/>
      <w:r w:rsidRPr="00BB588A">
        <w:rPr>
          <w:sz w:val="12"/>
        </w:rPr>
        <w:t xml:space="preserve">.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xml:space="preserve">, according to a draft status report produced by </w:t>
      </w:r>
      <w:proofErr w:type="spellStart"/>
      <w:r w:rsidRPr="00BB588A">
        <w:rPr>
          <w:sz w:val="12"/>
        </w:rPr>
        <w:t>Dagfinn</w:t>
      </w:r>
      <w:proofErr w:type="spellEnd"/>
      <w:r w:rsidRPr="00BB588A">
        <w:rPr>
          <w:sz w:val="12"/>
        </w:rPr>
        <w:t xml:space="preserve"> </w:t>
      </w:r>
      <w:proofErr w:type="spellStart"/>
      <w:r w:rsidRPr="00BB588A">
        <w:rPr>
          <w:sz w:val="12"/>
        </w:rPr>
        <w:t>Sørli</w:t>
      </w:r>
      <w:proofErr w:type="spellEnd"/>
      <w:r w:rsidRPr="00BB588A">
        <w:rPr>
          <w:sz w:val="12"/>
        </w:rPr>
        <w:t>, the chairman of WTO council on Trade-Related Aspects of Intellectual Property Rights, or TRIPS.¶ T</w:t>
      </w:r>
      <w:r w:rsidRPr="00BB588A">
        <w:rPr>
          <w:rStyle w:val="StyleUnderline"/>
        </w:rPr>
        <w:t xml:space="preserve">hat </w:t>
      </w:r>
      <w:r w:rsidRPr="007C0DCB">
        <w:rPr>
          <w:rStyle w:val="Emphasis"/>
          <w:highlight w:val="yellow"/>
        </w:rPr>
        <w:t>split could sink prospects for an ambitious vaccine waiver because WTO decisions must be taken on the basis of consensus -- which means any of the 164 members can veto a final agreement for any reason</w:t>
      </w:r>
      <w:r w:rsidRPr="00BB588A">
        <w:rPr>
          <w:sz w:val="12"/>
        </w:rPr>
        <w:t xml:space="preserve">.¶ ”The WTO’s response to </w:t>
      </w:r>
      <w:proofErr w:type="spellStart"/>
      <w:r w:rsidRPr="00BB588A">
        <w:rPr>
          <w:sz w:val="12"/>
        </w:rPr>
        <w:t>Covid</w:t>
      </w:r>
      <w:proofErr w:type="spellEnd"/>
      <w:r w:rsidRPr="00BB588A">
        <w:rPr>
          <w:sz w:val="12"/>
        </w:rPr>
        <w:t xml:space="preserve"> is the most critical issue before our organization right now,” WTO spokesman Keith Rockwell said a phone interview. “Millions have </w:t>
      </w:r>
      <w:proofErr w:type="gramStart"/>
      <w:r w:rsidRPr="00BB588A">
        <w:rPr>
          <w:sz w:val="12"/>
        </w:rPr>
        <w:t>died</w:t>
      </w:r>
      <w:proofErr w:type="gramEnd"/>
      <w:r w:rsidRPr="00BB588A">
        <w:rPr>
          <w:sz w:val="12"/>
        </w:rPr>
        <w:t xml:space="preserve">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10"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11"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12"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They’re saying: ‘This or that won’t work; the waiver won’t work.’ There is no intention of engaging</w:t>
      </w:r>
      <w:proofErr w:type="gramStart"/>
      <w:r w:rsidRPr="00BB588A">
        <w:rPr>
          <w:sz w:val="12"/>
        </w:rPr>
        <w:t>.”¶</w:t>
      </w:r>
      <w:proofErr w:type="gramEnd"/>
      <w:r w:rsidRPr="00BB588A">
        <w:rPr>
          <w:sz w:val="12"/>
        </w:rPr>
        <w:t xml:space="preserve">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13"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14" w:tooltip="Company Overview" w:history="1">
        <w:proofErr w:type="spellStart"/>
        <w:r w:rsidRPr="00BB588A">
          <w:rPr>
            <w:rStyle w:val="Hyperlink"/>
            <w:rFonts w:eastAsiaTheme="majorEastAsia"/>
            <w:sz w:val="12"/>
          </w:rPr>
          <w:t>Moderna</w:t>
        </w:r>
        <w:proofErr w:type="spellEnd"/>
        <w:r w:rsidRPr="00BB588A">
          <w:rPr>
            <w:rStyle w:val="Hyperlink"/>
            <w:rFonts w:eastAsiaTheme="majorEastAsia"/>
            <w:sz w:val="12"/>
          </w:rPr>
          <w:t xml:space="preserve"> Inc.</w:t>
        </w:r>
      </w:hyperlink>
      <w:r w:rsidRPr="00BB588A">
        <w:rPr>
          <w:sz w:val="12"/>
        </w:rPr>
        <w:t xml:space="preserve">, </w:t>
      </w:r>
      <w:hyperlink r:id="rId15" w:tooltip="Company Overview" w:history="1">
        <w:r w:rsidRPr="00BB588A">
          <w:rPr>
            <w:rStyle w:val="Hyperlink"/>
            <w:rFonts w:eastAsiaTheme="majorEastAsia"/>
            <w:sz w:val="12"/>
          </w:rPr>
          <w:t>Pfizer Inc.</w:t>
        </w:r>
      </w:hyperlink>
      <w:r w:rsidRPr="00BB588A">
        <w:rPr>
          <w:sz w:val="12"/>
        </w:rPr>
        <w:t xml:space="preserve">, and </w:t>
      </w:r>
      <w:hyperlink r:id="rId16" w:tooltip="Company Overview" w:history="1">
        <w:proofErr w:type="spellStart"/>
        <w:r w:rsidRPr="00BB588A">
          <w:rPr>
            <w:rStyle w:val="Hyperlink"/>
            <w:rFonts w:eastAsiaTheme="majorEastAsia"/>
            <w:sz w:val="12"/>
          </w:rPr>
          <w:t>BioNTech</w:t>
        </w:r>
        <w:proofErr w:type="spellEnd"/>
        <w:r w:rsidRPr="00BB588A">
          <w:rPr>
            <w:rStyle w:val="Hyperlink"/>
            <w:rFonts w:eastAsiaTheme="majorEastAsia"/>
            <w:sz w:val="12"/>
          </w:rPr>
          <w:t xml:space="preserve">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w:t>
      </w:r>
      <w:proofErr w:type="spellStart"/>
      <w:r w:rsidRPr="00BB588A">
        <w:rPr>
          <w:sz w:val="12"/>
        </w:rPr>
        <w:t>Thiru</w:t>
      </w:r>
      <w:proofErr w:type="spellEnd"/>
      <w:r w:rsidRPr="00BB588A">
        <w:rPr>
          <w:sz w:val="12"/>
        </w:rPr>
        <w:t xml:space="preserve"> </w:t>
      </w:r>
      <w:proofErr w:type="spellStart"/>
      <w:r w:rsidRPr="00BB588A">
        <w:rPr>
          <w:sz w:val="12"/>
        </w:rPr>
        <w:t>Balasubramaniam</w:t>
      </w:r>
      <w:proofErr w:type="spellEnd"/>
      <w:r w:rsidRPr="00BB588A">
        <w:rPr>
          <w:sz w:val="12"/>
        </w:rPr>
        <w:t xml:space="preserve"> a managing director at </w:t>
      </w:r>
      <w:hyperlink r:id="rId17" w:tooltip="Company Overview" w:history="1">
        <w:r w:rsidRPr="00BB588A">
          <w:rPr>
            <w:rStyle w:val="Hyperlink"/>
            <w:rFonts w:eastAsiaTheme="majorEastAsia"/>
            <w:sz w:val="12"/>
          </w:rPr>
          <w:t>Knowledge Ecology International</w:t>
        </w:r>
      </w:hyperlink>
      <w:r w:rsidRPr="00BB588A">
        <w:rPr>
          <w:sz w:val="12"/>
        </w:rPr>
        <w:t xml:space="preserve"> in Europe.</w:t>
      </w:r>
    </w:p>
    <w:p w14:paraId="37FD099C" w14:textId="77777777" w:rsidR="00B428B3" w:rsidRPr="00161F0C" w:rsidRDefault="00B428B3" w:rsidP="00B428B3">
      <w:pPr>
        <w:pStyle w:val="Heading4"/>
      </w:pPr>
      <w:r>
        <w:t>The only way to solve the pandemic is global vaccination, but current production is woefully short.</w:t>
      </w:r>
    </w:p>
    <w:p w14:paraId="01667FD1" w14:textId="77777777" w:rsidR="00B428B3" w:rsidRPr="00E16557" w:rsidRDefault="00B428B3" w:rsidP="00B428B3">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544215BE" w14:textId="77777777" w:rsidR="00B428B3" w:rsidRPr="002C3011" w:rsidRDefault="00B428B3" w:rsidP="00B428B3">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w:t>
      </w:r>
      <w:proofErr w:type="gramStart"/>
      <w:r w:rsidRPr="002C3011">
        <w:rPr>
          <w:sz w:val="12"/>
        </w:rPr>
        <w:t>But,</w:t>
      </w:r>
      <w:proofErr w:type="gramEnd"/>
      <w:r w:rsidRPr="002C3011">
        <w:rPr>
          <w:sz w:val="12"/>
        </w:rPr>
        <w:t xml:space="preserve">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7C0DCB">
        <w:rPr>
          <w:rStyle w:val="Emphasis"/>
          <w:highlight w:val="yellow"/>
        </w:rPr>
        <w:t>And</w:t>
      </w:r>
      <w:r w:rsidRPr="002C3011">
        <w:rPr>
          <w:sz w:val="12"/>
        </w:rPr>
        <w:t xml:space="preserve"> we will need far </w:t>
      </w:r>
      <w:r w:rsidRPr="007C0DCB">
        <w:rPr>
          <w:rStyle w:val="Emphasis"/>
          <w:highlight w:val="yellow"/>
        </w:rPr>
        <w:t>more if</w:t>
      </w:r>
      <w:r w:rsidRPr="002C3011">
        <w:rPr>
          <w:sz w:val="12"/>
        </w:rPr>
        <w:t xml:space="preserve">, like flu vaccines, </w:t>
      </w:r>
      <w:r w:rsidRPr="007C0DCB">
        <w:rPr>
          <w:rStyle w:val="Emphasis"/>
          <w:highlight w:val="yellow"/>
        </w:rPr>
        <w:t>they</w:t>
      </w:r>
      <w:r w:rsidRPr="002C3011">
        <w:rPr>
          <w:sz w:val="12"/>
        </w:rPr>
        <w:t xml:space="preserve"> must be repeated or </w:t>
      </w:r>
      <w:r w:rsidRPr="007C0DCB">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0649094C" w14:textId="77777777" w:rsidR="00B428B3" w:rsidRPr="00161F0C" w:rsidRDefault="00B428B3" w:rsidP="00B428B3">
      <w:pPr>
        <w:keepNext/>
        <w:keepLines/>
        <w:spacing w:before="40" w:after="0"/>
        <w:outlineLvl w:val="3"/>
        <w:rPr>
          <w:rFonts w:eastAsia="MS Gothic"/>
          <w:b/>
          <w:iCs/>
          <w:sz w:val="26"/>
        </w:rPr>
      </w:pPr>
      <w:r w:rsidRPr="00161F0C">
        <w:rPr>
          <w:rFonts w:eastAsia="MS Gothic"/>
          <w:b/>
          <w:iCs/>
          <w:sz w:val="26"/>
        </w:rPr>
        <w:t xml:space="preserve">Changing IP laws is key to combatting </w:t>
      </w:r>
      <w:r>
        <w:rPr>
          <w:rFonts w:eastAsia="MS Gothic"/>
          <w:b/>
          <w:iCs/>
          <w:sz w:val="26"/>
        </w:rPr>
        <w:t>global health inequality</w:t>
      </w:r>
      <w:r w:rsidRPr="00161F0C">
        <w:rPr>
          <w:rFonts w:eastAsia="MS Gothic"/>
          <w:b/>
          <w:iCs/>
          <w:sz w:val="26"/>
        </w:rPr>
        <w:t xml:space="preserv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3AF65D6F" w14:textId="77777777" w:rsidR="00B428B3" w:rsidRPr="00161F0C" w:rsidRDefault="00B428B3" w:rsidP="00B428B3">
      <w:pPr>
        <w:rPr>
          <w:rFonts w:eastAsia="Cambria"/>
        </w:rPr>
      </w:pPr>
      <w:r w:rsidRPr="00161F0C">
        <w:rPr>
          <w:rFonts w:eastAsia="Cambria"/>
        </w:rPr>
        <w:t xml:space="preserve">Sophie Harman [professor of Politics and International Relations, Queen Mary University of London], </w:t>
      </w:r>
      <w:proofErr w:type="spellStart"/>
      <w:r w:rsidRPr="00161F0C">
        <w:rPr>
          <w:rFonts w:eastAsia="Cambria"/>
        </w:rPr>
        <w:t>Parsa</w:t>
      </w:r>
      <w:proofErr w:type="spellEnd"/>
      <w:r w:rsidRPr="00161F0C">
        <w:rPr>
          <w:rFonts w:eastAsia="Cambria"/>
        </w:rPr>
        <w:t> </w:t>
      </w:r>
      <w:proofErr w:type="spellStart"/>
      <w:r w:rsidRPr="00161F0C">
        <w:rPr>
          <w:rFonts w:eastAsia="Cambria"/>
        </w:rPr>
        <w:t>Erfani</w:t>
      </w:r>
      <w:proofErr w:type="spellEnd"/>
      <w:r w:rsidRPr="00161F0C">
        <w:rPr>
          <w:rFonts w:eastAsia="Cambria"/>
        </w:rPr>
        <w:t xml:space="preserve"> [Fogarty Global Health Fellow at the University of Global Health Equity and a medical student at Harvard Medical School], Tinashe </w:t>
      </w:r>
      <w:proofErr w:type="spellStart"/>
      <w:r w:rsidRPr="00161F0C">
        <w:rPr>
          <w:rFonts w:eastAsia="Cambria"/>
        </w:rPr>
        <w:t>Goronga</w:t>
      </w:r>
      <w:proofErr w:type="spellEnd"/>
      <w:r w:rsidRPr="00161F0C">
        <w:rPr>
          <w:rFonts w:eastAsia="Cambria"/>
        </w:rPr>
        <w:t xml:space="preserve"> [Community </w:t>
      </w:r>
      <w:proofErr w:type="spellStart"/>
      <w:r w:rsidRPr="00161F0C">
        <w:rPr>
          <w:rFonts w:eastAsia="Cambria"/>
        </w:rPr>
        <w:t>Organiser</w:t>
      </w:r>
      <w:proofErr w:type="spellEnd"/>
      <w:r w:rsidRPr="00161F0C">
        <w:rPr>
          <w:rFonts w:eastAsia="Cambria"/>
        </w:rPr>
        <w:t xml:space="preserve"> Equal Health Global Campaign Against Racism at </w:t>
      </w:r>
      <w:proofErr w:type="spellStart"/>
      <w:r w:rsidRPr="00161F0C">
        <w:rPr>
          <w:rFonts w:eastAsia="Cambria"/>
        </w:rPr>
        <w:t>EqualHealth</w:t>
      </w:r>
      <w:proofErr w:type="spellEnd"/>
      <w:r w:rsidRPr="00161F0C">
        <w:rPr>
          <w:rFonts w:eastAsia="Cambria"/>
        </w:rPr>
        <w:t xml:space="preserve">], Jason Hickel, Michelle Morse, Eugene T Richardson 6/21 - ("Global vaccine equity demands reparative justice — not charity," BMJ Global Health, 6/21/2021, </w:t>
      </w:r>
      <w:hyperlink r:id="rId18" w:history="1">
        <w:r w:rsidRPr="00161F0C">
          <w:rPr>
            <w:rFonts w:eastAsia="Cambria"/>
          </w:rPr>
          <w:t>https://gh.bmj.com/content/6/6/e006504)//ML</w:t>
        </w:r>
      </w:hyperlink>
    </w:p>
    <w:p w14:paraId="186B4757" w14:textId="77777777" w:rsidR="00B428B3" w:rsidRPr="00161F0C" w:rsidRDefault="00B428B3" w:rsidP="00B428B3">
      <w:pPr>
        <w:ind w:left="720"/>
        <w:rPr>
          <w:rFonts w:eastAsia="Cambria"/>
          <w:u w:val="single"/>
        </w:rPr>
      </w:pPr>
      <w:r w:rsidRPr="22DF304D">
        <w:rPr>
          <w:rFonts w:eastAsia="Cambria"/>
          <w:sz w:val="12"/>
          <w:szCs w:val="12"/>
        </w:rPr>
        <w:t xml:space="preserve">By late April, more than </w:t>
      </w:r>
      <w:r w:rsidRPr="22DF304D">
        <w:rPr>
          <w:rFonts w:eastAsia="Cambria"/>
          <w:highlight w:val="yellow"/>
          <w:u w:val="single"/>
        </w:rPr>
        <w:t>80% of</w:t>
      </w:r>
      <w:r w:rsidRPr="22DF304D">
        <w:rPr>
          <w:rFonts w:eastAsia="Cambria"/>
          <w:u w:val="single"/>
        </w:rPr>
        <w:t xml:space="preserve"> </w:t>
      </w:r>
      <w:r w:rsidRPr="22DF304D">
        <w:rPr>
          <w:sz w:val="12"/>
          <w:szCs w:val="12"/>
        </w:rPr>
        <w:t>the world’s</w:t>
      </w:r>
      <w:r w:rsidRPr="22DF304D">
        <w:rPr>
          <w:rFonts w:eastAsia="Cambria"/>
          <w:u w:val="single"/>
        </w:rPr>
        <w:t xml:space="preserve"> </w:t>
      </w:r>
      <w:r w:rsidRPr="22DF304D">
        <w:rPr>
          <w:rFonts w:eastAsia="Cambria"/>
          <w:highlight w:val="yellow"/>
          <w:u w:val="single"/>
        </w:rPr>
        <w:t>COVID</w:t>
      </w:r>
      <w:r w:rsidRPr="22DF304D">
        <w:rPr>
          <w:rFonts w:eastAsia="Cambria"/>
          <w:u w:val="single"/>
        </w:rPr>
        <w:t>-</w:t>
      </w:r>
      <w:r w:rsidRPr="22DF304D">
        <w:rPr>
          <w:sz w:val="12"/>
          <w:szCs w:val="12"/>
        </w:rPr>
        <w:t>19</w:t>
      </w:r>
      <w:r w:rsidRPr="22DF304D">
        <w:rPr>
          <w:rFonts w:eastAsia="Cambria"/>
          <w:u w:val="single"/>
        </w:rPr>
        <w:t xml:space="preserve"> </w:t>
      </w:r>
      <w:r w:rsidRPr="22DF304D">
        <w:rPr>
          <w:rFonts w:eastAsia="Cambria"/>
          <w:highlight w:val="yellow"/>
          <w:u w:val="single"/>
        </w:rPr>
        <w:t xml:space="preserve">vaccines had gone to people in wealthy countries, with just 0.3% to </w:t>
      </w:r>
      <w:r w:rsidRPr="22DF304D">
        <w:rPr>
          <w:sz w:val="12"/>
          <w:szCs w:val="12"/>
        </w:rPr>
        <w:t>people in</w:t>
      </w:r>
      <w:r w:rsidRPr="22DF304D">
        <w:rPr>
          <w:rFonts w:eastAsia="Cambria"/>
          <w:highlight w:val="yellow"/>
          <w:u w:val="single"/>
        </w:rPr>
        <w:t xml:space="preserve"> low-income countries</w:t>
      </w:r>
      <w:r w:rsidRPr="22DF304D">
        <w:rPr>
          <w:rFonts w:eastAsia="Cambria"/>
          <w:sz w:val="12"/>
          <w:szCs w:val="12"/>
        </w:rPr>
        <w:t>.</w:t>
      </w:r>
      <w:hyperlink r:id="rId19" w:anchor="ref-1">
        <w:r w:rsidRPr="22DF304D">
          <w:rPr>
            <w:rFonts w:eastAsia="MS Gothic"/>
            <w:sz w:val="12"/>
            <w:szCs w:val="12"/>
          </w:rPr>
          <w:t>1</w:t>
        </w:r>
      </w:hyperlink>
      <w:r w:rsidRPr="22DF304D">
        <w:rPr>
          <w:rFonts w:eastAsia="Cambria"/>
          <w:sz w:val="12"/>
          <w:szCs w:val="12"/>
        </w:rPr>
        <w:t xml:space="preserve"> This reprehensible imbalance is no accident</w:t>
      </w:r>
      <w:r w:rsidRPr="22DF304D">
        <w:rPr>
          <w:rFonts w:eastAsia="Cambria"/>
          <w:u w:val="single"/>
        </w:rPr>
        <w:t xml:space="preserve">. </w:t>
      </w:r>
      <w:r w:rsidRPr="22DF304D">
        <w:rPr>
          <w:rFonts w:eastAsia="Cambria"/>
          <w:highlight w:val="yellow"/>
          <w:u w:val="single"/>
        </w:rPr>
        <w:t>High-income countries</w:t>
      </w:r>
      <w:r w:rsidRPr="22DF304D">
        <w:rPr>
          <w:rFonts w:eastAsia="Cambria"/>
          <w:u w:val="single"/>
        </w:rPr>
        <w:t xml:space="preserve"> </w:t>
      </w:r>
      <w:r w:rsidRPr="22DF304D">
        <w:rPr>
          <w:sz w:val="12"/>
          <w:szCs w:val="12"/>
        </w:rPr>
        <w:t>have</w:t>
      </w:r>
      <w:r w:rsidRPr="22DF304D">
        <w:rPr>
          <w:rFonts w:eastAsia="Cambria"/>
          <w:u w:val="single"/>
        </w:rPr>
        <w:t xml:space="preserve"> </w:t>
      </w:r>
      <w:r w:rsidRPr="22DF304D">
        <w:rPr>
          <w:rFonts w:eastAsia="Cambria"/>
          <w:highlight w:val="yellow"/>
          <w:u w:val="single"/>
        </w:rPr>
        <w:t>used neocolonial negotiating power</w:t>
      </w:r>
      <w:r w:rsidRPr="22DF304D">
        <w:rPr>
          <w:rFonts w:eastAsia="Cambria"/>
          <w:u w:val="single"/>
        </w:rPr>
        <w:t xml:space="preserve">, </w:t>
      </w:r>
      <w:r w:rsidRPr="22DF304D">
        <w:rPr>
          <w:sz w:val="12"/>
          <w:szCs w:val="12"/>
        </w:rPr>
        <w:t xml:space="preserve">global policy leverage and capital </w:t>
      </w:r>
      <w:r w:rsidRPr="22DF304D">
        <w:rPr>
          <w:rStyle w:val="StyleUnderline"/>
          <w:highlight w:val="yellow"/>
        </w:rPr>
        <w:t>to p</w:t>
      </w:r>
      <w:r w:rsidRPr="22DF304D">
        <w:rPr>
          <w:rFonts w:eastAsia="Cambria"/>
          <w:highlight w:val="yellow"/>
          <w:u w:val="single"/>
        </w:rPr>
        <w:t>rocure enough doses to cover 245% of their citizens while leaving few doses for poorer countries</w:t>
      </w:r>
      <w:r w:rsidRPr="22DF304D">
        <w:rPr>
          <w:rFonts w:eastAsia="Cambria"/>
          <w:sz w:val="12"/>
          <w:szCs w:val="12"/>
        </w:rPr>
        <w:t>.</w:t>
      </w:r>
      <w:hyperlink r:id="rId20" w:anchor="ref-2">
        <w:r w:rsidRPr="22DF304D">
          <w:rPr>
            <w:rFonts w:eastAsia="MS Gothic"/>
            <w:sz w:val="12"/>
            <w:szCs w:val="12"/>
          </w:rPr>
          <w:t>2</w:t>
        </w:r>
      </w:hyperlink>
      <w:r w:rsidRPr="22DF304D">
        <w:rPr>
          <w:rFonts w:eastAsia="Cambria"/>
          <w:sz w:val="12"/>
          <w:szCs w:val="12"/>
        </w:rPr>
        <w:t xml:space="preserve"> As a result, lower-income countries may not be able to vaccinate their populations until 2023.</w:t>
      </w:r>
      <w:hyperlink r:id="rId21" w:anchor="ref-3">
        <w:r w:rsidRPr="22DF304D">
          <w:rPr>
            <w:rFonts w:eastAsia="MS Gothic"/>
            <w:sz w:val="12"/>
            <w:szCs w:val="12"/>
          </w:rPr>
          <w:t>3</w:t>
        </w:r>
      </w:hyperlink>
      <w:r w:rsidRPr="22DF304D">
        <w:rPr>
          <w:rFonts w:eastAsia="Cambria"/>
          <w:sz w:val="12"/>
          <w:szCs w:val="12"/>
        </w:rPr>
        <w:t>¶ Such inequity is yet another example of how the interests of racial capitalism run roughshod over the golden rule of global solidarity—attend to the highest risk first.</w:t>
      </w:r>
      <w:hyperlink r:id="rId22" w:anchor="ref-4">
        <w:r w:rsidRPr="22DF304D">
          <w:rPr>
            <w:rFonts w:eastAsia="MS Gothic"/>
            <w:sz w:val="12"/>
            <w:szCs w:val="12"/>
          </w:rPr>
          <w:t>4</w:t>
        </w:r>
      </w:hyperlink>
      <w:r w:rsidRPr="22DF304D">
        <w:rPr>
          <w:rFonts w:eastAsia="Cambria"/>
          <w:sz w:val="12"/>
          <w:szCs w:val="12"/>
        </w:rPr>
        <w:t xml:space="preserve"> Currently, older and medically vulnerable individuals are dying from COVID-19 disproportionately in poor countries, while young, healthy individuals are getting vaccinated in wealthy ones.</w:t>
      </w:r>
      <w:hyperlink r:id="rId23" w:anchor="ref-5">
        <w:r w:rsidRPr="22DF304D">
          <w:rPr>
            <w:rFonts w:eastAsia="MS Gothic"/>
            <w:sz w:val="12"/>
            <w:szCs w:val="12"/>
          </w:rPr>
          <w:t>5</w:t>
        </w:r>
      </w:hyperlink>
      <w:r w:rsidRPr="22DF304D">
        <w:rPr>
          <w:rFonts w:eastAsia="Cambria"/>
          <w:sz w:val="12"/>
          <w:szCs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24" w:anchor="ref-6">
        <w:r w:rsidRPr="22DF304D">
          <w:rPr>
            <w:rFonts w:eastAsia="MS Gothic"/>
            <w:sz w:val="12"/>
            <w:szCs w:val="12"/>
          </w:rPr>
          <w:t>6 7</w:t>
        </w:r>
      </w:hyperlink>
      <w:r w:rsidRPr="22DF304D">
        <w:rPr>
          <w:rFonts w:eastAsia="Cambria"/>
          <w:sz w:val="12"/>
          <w:szCs w:val="12"/>
        </w:rPr>
        <w:t xml:space="preserve"> But in times of crises—and as new variants threaten the vaccination plans of wealthy countries—these inequities and their solutions come to the forefront of global debate.</w:t>
      </w:r>
      <w:hyperlink r:id="rId25" w:anchor="ref-8">
        <w:r w:rsidRPr="22DF304D">
          <w:rPr>
            <w:rFonts w:eastAsia="MS Gothic"/>
            <w:sz w:val="12"/>
            <w:szCs w:val="12"/>
          </w:rPr>
          <w:t>8</w:t>
        </w:r>
      </w:hyperlink>
      <w:r w:rsidRPr="22DF304D">
        <w:rPr>
          <w:rFonts w:eastAsia="Cambria"/>
          <w:sz w:val="12"/>
          <w:szCs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6" w:anchor="ref-9">
        <w:r w:rsidRPr="22DF304D">
          <w:rPr>
            <w:rFonts w:eastAsia="MS Gothic"/>
            <w:sz w:val="12"/>
            <w:szCs w:val="12"/>
          </w:rPr>
          <w:t>9</w:t>
        </w:r>
      </w:hyperlink>
      <w:r w:rsidRPr="22DF304D">
        <w:rPr>
          <w:rFonts w:eastAsia="Cambria"/>
          <w:sz w:val="12"/>
          <w:szCs w:val="12"/>
        </w:rPr>
        <w:t xml:space="preserve"> This approach will not work, because it is not designed to ‘work.’ If we want to end vaccine apartheid, we need to target the root causes of global health inequities. We need reparative </w:t>
      </w:r>
      <w:proofErr w:type="gramStart"/>
      <w:r w:rsidRPr="22DF304D">
        <w:rPr>
          <w:rFonts w:eastAsia="Cambria"/>
          <w:sz w:val="12"/>
          <w:szCs w:val="12"/>
        </w:rPr>
        <w:t>justice.¶</w:t>
      </w:r>
      <w:proofErr w:type="gramEnd"/>
      <w:r w:rsidRPr="22DF304D">
        <w:rPr>
          <w:rFonts w:eastAsia="Cambria"/>
          <w:sz w:val="12"/>
          <w:szCs w:val="12"/>
        </w:rPr>
        <w:t xml:space="preserv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7" w:anchor="ref-10">
        <w:r w:rsidRPr="22DF304D">
          <w:rPr>
            <w:rFonts w:eastAsia="MS Gothic"/>
            <w:sz w:val="12"/>
            <w:szCs w:val="12"/>
          </w:rPr>
          <w:t>10</w:t>
        </w:r>
      </w:hyperlink>
      <w:r w:rsidRPr="22DF304D">
        <w:rPr>
          <w:rFonts w:eastAsia="Cambria"/>
          <w:sz w:val="12"/>
          <w:szCs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28" w:anchor="ref-11">
        <w:r w:rsidRPr="22DF304D">
          <w:rPr>
            <w:rFonts w:eastAsia="MS Gothic"/>
            <w:sz w:val="12"/>
            <w:szCs w:val="12"/>
          </w:rPr>
          <w:t>11 12</w:t>
        </w:r>
      </w:hyperlink>
      <w:r w:rsidRPr="22DF304D">
        <w:rPr>
          <w:rFonts w:eastAsia="Cambria"/>
          <w:sz w:val="12"/>
          <w:szCs w:val="12"/>
        </w:rPr>
        <w:t xml:space="preserve">¶ The second is multilateral charity, best exemplified by COVAX. In 2020, COVAX emerged as an international collaboration by the World Health </w:t>
      </w:r>
      <w:proofErr w:type="spellStart"/>
      <w:r w:rsidRPr="22DF304D">
        <w:rPr>
          <w:rFonts w:eastAsia="Cambria"/>
          <w:sz w:val="12"/>
          <w:szCs w:val="12"/>
        </w:rPr>
        <w:t>Organisation</w:t>
      </w:r>
      <w:proofErr w:type="spellEnd"/>
      <w:r w:rsidRPr="22DF304D">
        <w:rPr>
          <w:rFonts w:eastAsia="Cambria"/>
          <w:sz w:val="12"/>
          <w:szCs w:val="12"/>
        </w:rPr>
        <w:t xml:space="preserve"> (WHO), United Nations Children’s Fund, Gavi and the Coalition for Epidemic Preparedness Innovations to ensure equitable global access to COVID-19 vaccines.</w:t>
      </w:r>
      <w:hyperlink r:id="rId29" w:anchor="ref-13">
        <w:r w:rsidRPr="22DF304D">
          <w:rPr>
            <w:rFonts w:eastAsia="MS Gothic"/>
            <w:sz w:val="12"/>
            <w:szCs w:val="12"/>
          </w:rPr>
          <w:t>13</w:t>
        </w:r>
      </w:hyperlink>
      <w:r w:rsidRPr="22DF304D">
        <w:rPr>
          <w:rFonts w:eastAsia="Cambria"/>
          <w:sz w:val="12"/>
          <w:szCs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w:t>
      </w:r>
      <w:proofErr w:type="spellStart"/>
      <w:proofErr w:type="gramStart"/>
      <w:r w:rsidRPr="22DF304D">
        <w:rPr>
          <w:rFonts w:eastAsia="Cambria"/>
          <w:sz w:val="12"/>
          <w:szCs w:val="12"/>
        </w:rPr>
        <w:t>trialled</w:t>
      </w:r>
      <w:proofErr w:type="spellEnd"/>
      <w:r w:rsidRPr="22DF304D">
        <w:rPr>
          <w:rFonts w:eastAsia="Cambria"/>
          <w:sz w:val="12"/>
          <w:szCs w:val="12"/>
        </w:rPr>
        <w:t>.¶</w:t>
      </w:r>
      <w:proofErr w:type="gramEnd"/>
      <w:r w:rsidRPr="22DF304D">
        <w:rPr>
          <w:rFonts w:eastAsia="Cambria"/>
          <w:sz w:val="12"/>
          <w:szCs w:val="12"/>
        </w:rPr>
        <w:t xml:space="preserve"> The shortcomings of COVAX are numerous. If vaccines are delivered as planned, COVAX may reach 27% of the population in lower-income countries by the end of 2021—a depressing goal compared with the estimated 70% coverage needed for herd immunity and the open vaccine access currently granted to Americans.</w:t>
      </w:r>
      <w:hyperlink r:id="rId30" w:anchor="ref-14">
        <w:r w:rsidRPr="22DF304D">
          <w:rPr>
            <w:rFonts w:eastAsia="MS Gothic"/>
            <w:sz w:val="12"/>
            <w:szCs w:val="12"/>
          </w:rPr>
          <w:t>14 15</w:t>
        </w:r>
      </w:hyperlink>
      <w:r w:rsidRPr="22DF304D">
        <w:rPr>
          <w:rFonts w:eastAsia="Cambria"/>
          <w:sz w:val="12"/>
          <w:szCs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31" w:anchor="ref-16">
        <w:r w:rsidRPr="22DF304D">
          <w:rPr>
            <w:rFonts w:eastAsia="MS Gothic"/>
            <w:sz w:val="12"/>
            <w:szCs w:val="12"/>
          </w:rPr>
          <w:t>16–18</w:t>
        </w:r>
      </w:hyperlink>
      <w:r w:rsidRPr="22DF304D">
        <w:rPr>
          <w:rFonts w:eastAsia="Cambria"/>
          <w:sz w:val="12"/>
          <w:szCs w:val="12"/>
        </w:rPr>
        <w:t xml:space="preserve">¶ </w:t>
      </w:r>
      <w:r w:rsidRPr="22DF304D">
        <w:rPr>
          <w:rFonts w:eastAsia="Cambria"/>
          <w:u w:val="single"/>
        </w:rPr>
        <w:t>What may be most pernicious about the COVAX scheme, however, is that rich countries and their pharmaceutical companies have repeatedly used it as a shield to deflect demands for IP waivers</w:t>
      </w:r>
      <w:r w:rsidRPr="22DF304D">
        <w:rPr>
          <w:rFonts w:eastAsia="Cambria"/>
          <w:sz w:val="12"/>
          <w:szCs w:val="12"/>
        </w:rPr>
        <w:t xml:space="preserve">. This is an enduring problem with </w:t>
      </w:r>
      <w:r w:rsidRPr="22DF304D">
        <w:rPr>
          <w:rFonts w:eastAsia="Cambria"/>
          <w:u w:val="single"/>
        </w:rPr>
        <w:t>aid: it papers over and distracts our attention away from the underlying structural violence. And in so doing, it maintains and perpetuates inequalities</w:t>
      </w:r>
      <w:r w:rsidRPr="22DF304D">
        <w:rPr>
          <w:rFonts w:eastAsia="Cambria"/>
          <w:sz w:val="12"/>
          <w:szCs w:val="12"/>
        </w:rPr>
        <w:t>. Over 50 years ago, Kwame Nkrumah observed how aid is a ‘revolving credit’ which returns to countries of the global North in the form of increased profits.</w:t>
      </w:r>
      <w:hyperlink r:id="rId32" w:anchor="ref-19">
        <w:r w:rsidRPr="22DF304D">
          <w:rPr>
            <w:rFonts w:eastAsia="MS Gothic"/>
            <w:sz w:val="12"/>
            <w:szCs w:val="12"/>
          </w:rPr>
          <w:t>19</w:t>
        </w:r>
      </w:hyperlink>
      <w:r w:rsidRPr="22DF304D">
        <w:rPr>
          <w:rFonts w:eastAsia="Cambria"/>
          <w:sz w:val="12"/>
          <w:szCs w:val="12"/>
        </w:rPr>
        <w:t xml:space="preserve"> To the extent that COVAX is being leveraged to protect corporate patents and profits, Nkrumah’s words continue to be germane¶. </w:t>
      </w:r>
      <w:r w:rsidRPr="22DF304D">
        <w:rPr>
          <w:rFonts w:eastAsia="Cambria"/>
          <w:u w:val="single"/>
        </w:rPr>
        <w:t>The third approach is</w:t>
      </w:r>
      <w:r w:rsidRPr="22DF304D">
        <w:rPr>
          <w:rFonts w:eastAsia="Cambria"/>
          <w:sz w:val="12"/>
          <w:szCs w:val="12"/>
        </w:rPr>
        <w:t xml:space="preserve"> focused on pooling, temporary waivers, or </w:t>
      </w:r>
      <w:r w:rsidRPr="22DF304D">
        <w:rPr>
          <w:rFonts w:eastAsia="Cambria"/>
          <w:u w:val="single"/>
        </w:rPr>
        <w:t>suspension of IP</w:t>
      </w:r>
      <w:r w:rsidRPr="22DF304D">
        <w:rPr>
          <w:rFonts w:eastAsia="Cambria"/>
          <w:sz w:val="12"/>
          <w:szCs w:val="12"/>
        </w:rPr>
        <w:t xml:space="preserve">. In May 2020, the WHO created the COVID-19 Technology Access Pool for companies to share IP and transfer technologies in a coordinated manner. But to date, not a single company has </w:t>
      </w:r>
      <w:proofErr w:type="spellStart"/>
      <w:r w:rsidRPr="22DF304D">
        <w:rPr>
          <w:rFonts w:eastAsia="Cambria"/>
          <w:sz w:val="12"/>
          <w:szCs w:val="12"/>
        </w:rPr>
        <w:t>utilised</w:t>
      </w:r>
      <w:proofErr w:type="spellEnd"/>
      <w:r w:rsidRPr="22DF304D">
        <w:rPr>
          <w:rFonts w:eastAsia="Cambria"/>
          <w:sz w:val="12"/>
          <w:szCs w:val="12"/>
        </w:rPr>
        <w:t xml:space="preserve"> the transfer process—likely because such forms of global IP sharing would quell profits, even if royalties are included.</w:t>
      </w:r>
      <w:hyperlink r:id="rId33" w:anchor="ref-20">
        <w:r w:rsidRPr="22DF304D">
          <w:rPr>
            <w:rFonts w:eastAsia="MS Gothic"/>
            <w:sz w:val="12"/>
            <w:szCs w:val="12"/>
          </w:rPr>
          <w:t>20</w:t>
        </w:r>
      </w:hyperlink>
      <w:r w:rsidRPr="22DF304D">
        <w:rPr>
          <w:rFonts w:eastAsia="Cambria"/>
          <w:sz w:val="12"/>
          <w:szCs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w:t>
      </w:r>
      <w:proofErr w:type="gramStart"/>
      <w:r w:rsidRPr="22DF304D">
        <w:rPr>
          <w:rFonts w:eastAsia="Cambria"/>
          <w:sz w:val="12"/>
          <w:szCs w:val="12"/>
        </w:rPr>
        <w:t>demand.¶</w:t>
      </w:r>
      <w:proofErr w:type="gramEnd"/>
      <w:r w:rsidRPr="22DF304D">
        <w:rPr>
          <w:rFonts w:eastAsia="Cambria"/>
          <w:sz w:val="12"/>
          <w:szCs w:val="12"/>
        </w:rPr>
        <w:t xml:space="preserve"> Following the blockages at the WHO around IP, attention shifted towards the World Trade </w:t>
      </w:r>
      <w:proofErr w:type="spellStart"/>
      <w:r w:rsidRPr="22DF304D">
        <w:rPr>
          <w:rFonts w:eastAsia="Cambria"/>
          <w:sz w:val="12"/>
          <w:szCs w:val="12"/>
        </w:rPr>
        <w:t>Organisation</w:t>
      </w:r>
      <w:proofErr w:type="spellEnd"/>
      <w:r w:rsidRPr="22DF304D">
        <w:rPr>
          <w:rFonts w:eastAsia="Cambria"/>
          <w:sz w:val="12"/>
          <w:szCs w:val="12"/>
        </w:rPr>
        <w:t xml:space="preserve"> (WTO). In October 2020, India and South Africa proposed a temporary waiver of IP rights to COVID-19 technologies for the duration of the pandemic, so that all manufacturers with sufficient capacity and shared know-how could start production.</w:t>
      </w:r>
      <w:hyperlink r:id="rId34" w:anchor="ref-21">
        <w:r w:rsidRPr="22DF304D">
          <w:rPr>
            <w:rFonts w:eastAsia="MS Gothic"/>
            <w:sz w:val="12"/>
            <w:szCs w:val="12"/>
          </w:rPr>
          <w:t>21</w:t>
        </w:r>
      </w:hyperlink>
      <w:r w:rsidRPr="22DF304D">
        <w:rPr>
          <w:rFonts w:eastAsia="Cambria"/>
          <w:sz w:val="12"/>
          <w:szCs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5" w:anchor="ref-22">
        <w:r w:rsidRPr="22DF304D">
          <w:rPr>
            <w:rFonts w:eastAsia="MS Gothic"/>
            <w:sz w:val="12"/>
            <w:szCs w:val="12"/>
          </w:rPr>
          <w:t>22 23</w:t>
        </w:r>
      </w:hyperlink>
      <w:r w:rsidRPr="22DF304D">
        <w:rPr>
          <w:rFonts w:eastAsia="Cambria"/>
          <w:sz w:val="12"/>
          <w:szCs w:val="12"/>
        </w:rPr>
        <w:t>¶ Those who oppose the IP waiver argue that it will not do anything to solve the problem: even if you were to liberate the recipe for the vaccines, low-income and middle-income countries do not have the capacity to produce it.</w:t>
      </w:r>
      <w:hyperlink r:id="rId36" w:anchor="ref-24">
        <w:r w:rsidRPr="22DF304D">
          <w:rPr>
            <w:rFonts w:eastAsia="MS Gothic"/>
            <w:sz w:val="12"/>
            <w:szCs w:val="12"/>
          </w:rPr>
          <w:t>24</w:t>
        </w:r>
      </w:hyperlink>
      <w:r w:rsidRPr="22DF304D">
        <w:rPr>
          <w:rFonts w:eastAsia="Cambria"/>
          <w:sz w:val="12"/>
          <w:szCs w:val="12"/>
        </w:rPr>
        <w:t xml:space="preserve"> But this argument is specious. </w:t>
      </w:r>
      <w:r w:rsidRPr="22DF304D">
        <w:rPr>
          <w:sz w:val="12"/>
          <w:szCs w:val="12"/>
        </w:rPr>
        <w:t xml:space="preserve">For one, </w:t>
      </w:r>
      <w:r w:rsidRPr="22DF304D">
        <w:rPr>
          <w:rFonts w:eastAsia="Cambria"/>
          <w:u w:val="single"/>
        </w:rPr>
        <w:t>several middle-income countries—including India, Brazil, Senegal and South Africa—do have the ability to ramp up production by repurposing existing manufacturing capacity</w:t>
      </w:r>
      <w:r w:rsidRPr="22DF304D">
        <w:rPr>
          <w:rFonts w:eastAsia="Cambria"/>
          <w:sz w:val="12"/>
          <w:szCs w:val="12"/>
        </w:rPr>
        <w:t>.</w:t>
      </w:r>
      <w:hyperlink r:id="rId37" w:anchor="ref-25">
        <w:r w:rsidRPr="22DF304D">
          <w:rPr>
            <w:rFonts w:eastAsia="MS Gothic"/>
            <w:sz w:val="12"/>
            <w:szCs w:val="12"/>
          </w:rPr>
          <w:t>25</w:t>
        </w:r>
      </w:hyperlink>
      <w:r w:rsidRPr="22DF304D">
        <w:rPr>
          <w:rFonts w:eastAsia="Cambria"/>
          <w:sz w:val="12"/>
          <w:szCs w:val="12"/>
        </w:rPr>
        <w:t xml:space="preserve"> In addition, an IP waiver can and should be supplemented with technology transfers, logistical support and financial investment to facilitate this repurposing process. And the most important point is that such</w:t>
      </w:r>
      <w:r w:rsidRPr="22DF304D">
        <w:rPr>
          <w:rFonts w:eastAsia="Cambria"/>
          <w:u w:val="single"/>
        </w:rPr>
        <w:t xml:space="preserve"> a waiver could drastically reduce costs across the board, making vaccine imports more affordable for poor countries.</w:t>
      </w:r>
      <w:r w:rsidRPr="22DF304D">
        <w:rPr>
          <w:rFonts w:eastAsia="Cambria"/>
          <w:sz w:val="12"/>
          <w:szCs w:val="12"/>
        </w:rPr>
        <w:t xml:space="preserve">¶ </w:t>
      </w:r>
      <w:r w:rsidRPr="22DF304D">
        <w:rPr>
          <w:rFonts w:eastAsia="Cambria"/>
          <w:u w:val="single"/>
        </w:rPr>
        <w:t>Opponents of the waiver also claim that IP-related obstacles can be addressed through existing arrangements for ‘compulsory licensing’</w:t>
      </w:r>
      <w:r w:rsidRPr="22DF304D">
        <w:rPr>
          <w:rFonts w:eastAsia="Cambria"/>
          <w:sz w:val="12"/>
          <w:szCs w:val="12"/>
        </w:rPr>
        <w:t xml:space="preserve"> under the WTO’s Agreement on Trade-Related Aspects of Intellectual Property Rights (TRIPS).</w:t>
      </w:r>
      <w:hyperlink r:id="rId38" w:anchor="ref-26">
        <w:r w:rsidRPr="22DF304D">
          <w:rPr>
            <w:rFonts w:eastAsia="MS Gothic"/>
            <w:sz w:val="12"/>
            <w:szCs w:val="12"/>
          </w:rPr>
          <w:t>26</w:t>
        </w:r>
      </w:hyperlink>
      <w:r w:rsidRPr="22DF304D">
        <w:rPr>
          <w:rFonts w:eastAsia="Cambria"/>
          <w:sz w:val="12"/>
          <w:szCs w:val="12"/>
        </w:rPr>
        <w:t xml:space="preserve"> But </w:t>
      </w:r>
      <w:r w:rsidRPr="22DF304D">
        <w:rPr>
          <w:rFonts w:eastAsia="Cambria"/>
          <w:u w:val="single"/>
        </w:rPr>
        <w:t>the past evidence suggests that this process is slow, cumbersome and subject to various shaming practices by the international community</w:t>
      </w:r>
      <w:r w:rsidRPr="22DF304D">
        <w:rPr>
          <w:rFonts w:eastAsia="Cambria"/>
          <w:sz w:val="12"/>
          <w:szCs w:val="12"/>
        </w:rPr>
        <w:t>.</w:t>
      </w:r>
      <w:hyperlink r:id="rId39" w:anchor="ref-27">
        <w:r w:rsidRPr="22DF304D">
          <w:rPr>
            <w:rFonts w:eastAsia="MS Gothic"/>
            <w:sz w:val="12"/>
            <w:szCs w:val="12"/>
          </w:rPr>
          <w:t>27 28</w:t>
        </w:r>
      </w:hyperlink>
      <w:r w:rsidRPr="22DF304D">
        <w:rPr>
          <w:rFonts w:eastAsia="Cambria"/>
          <w:sz w:val="12"/>
          <w:szCs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40" w:anchor="ref-29">
        <w:r w:rsidRPr="22DF304D">
          <w:rPr>
            <w:rFonts w:eastAsia="MS Gothic"/>
            <w:sz w:val="12"/>
            <w:szCs w:val="12"/>
          </w:rPr>
          <w:t>29</w:t>
        </w:r>
      </w:hyperlink>
      <w:r w:rsidRPr="22DF304D">
        <w:rPr>
          <w:rFonts w:eastAsia="Cambria"/>
          <w:sz w:val="12"/>
          <w:szCs w:val="12"/>
        </w:rPr>
        <w:t xml:space="preserve"> Poorer countries are left out. Sharing of IP and technology transfers can and will accelerate global vaccine production. The question is on whose terms. </w:t>
      </w:r>
      <w:proofErr w:type="spellStart"/>
      <w:r w:rsidRPr="22DF304D">
        <w:rPr>
          <w:rFonts w:eastAsia="Cambria"/>
          <w:u w:val="single"/>
        </w:rPr>
        <w:t>Organisations</w:t>
      </w:r>
      <w:proofErr w:type="spellEnd"/>
      <w:r w:rsidRPr="22DF304D">
        <w:rPr>
          <w:rFonts w:eastAsia="Cambria"/>
          <w:u w:val="single"/>
        </w:rPr>
        <w:t xml:space="preserve"> such as the WHO and African Union are currently </w:t>
      </w:r>
      <w:proofErr w:type="spellStart"/>
      <w:r w:rsidRPr="22DF304D">
        <w:rPr>
          <w:rFonts w:eastAsia="Cambria"/>
          <w:u w:val="single"/>
        </w:rPr>
        <w:t>mobilising</w:t>
      </w:r>
      <w:proofErr w:type="spellEnd"/>
      <w:r w:rsidRPr="22DF304D">
        <w:rPr>
          <w:rFonts w:eastAsia="Cambria"/>
          <w:u w:val="single"/>
        </w:rPr>
        <w:t xml:space="preserve"> support and resources to accelerate production in low-income and middle-income countries.</w:t>
      </w:r>
      <w:hyperlink r:id="rId41" w:anchor="ref-30">
        <w:r w:rsidRPr="22DF304D">
          <w:rPr>
            <w:rFonts w:eastAsia="Cambria"/>
            <w:u w:val="single"/>
          </w:rPr>
          <w:t>30 31</w:t>
        </w:r>
      </w:hyperlink>
      <w:r w:rsidRPr="22DF304D">
        <w:rPr>
          <w:rFonts w:eastAsia="Cambria"/>
          <w:u w:val="single"/>
        </w:rPr>
        <w:t xml:space="preserve"> But these efforts will be to waste unless IP for COVID-19 technologies is shared broadly and quickly</w:t>
      </w:r>
      <w:r w:rsidRPr="22DF304D">
        <w:rPr>
          <w:rFonts w:eastAsia="Cambria"/>
          <w:sz w:val="12"/>
          <w:szCs w:val="12"/>
        </w:rPr>
        <w:t xml:space="preserve">.¶ Vaccine coloniality¶ </w:t>
      </w:r>
      <w:r w:rsidRPr="22DF304D">
        <w:rPr>
          <w:rFonts w:eastAsia="Cambria"/>
          <w:highlight w:val="yellow"/>
          <w:u w:val="single"/>
        </w:rPr>
        <w:t>Donor-based approaches to vaccine equity are grounded in</w:t>
      </w:r>
      <w:r w:rsidRPr="22DF304D">
        <w:rPr>
          <w:rFonts w:eastAsia="Cambria"/>
          <w:u w:val="single"/>
        </w:rPr>
        <w:t xml:space="preserve"> </w:t>
      </w:r>
      <w:r w:rsidRPr="22DF304D">
        <w:rPr>
          <w:sz w:val="12"/>
          <w:szCs w:val="12"/>
        </w:rPr>
        <w:t>old, even</w:t>
      </w:r>
      <w:r w:rsidRPr="22DF304D">
        <w:rPr>
          <w:rFonts w:eastAsia="Cambria"/>
          <w:u w:val="single"/>
        </w:rPr>
        <w:t xml:space="preserve"> </w:t>
      </w:r>
      <w:r w:rsidRPr="22DF304D">
        <w:rPr>
          <w:rFonts w:eastAsia="Cambria"/>
          <w:highlight w:val="yellow"/>
          <w:u w:val="single"/>
        </w:rPr>
        <w:t xml:space="preserve">colonial ideas of aid and dependency, which have failed to </w:t>
      </w:r>
      <w:r w:rsidRPr="22DF304D">
        <w:rPr>
          <w:sz w:val="12"/>
          <w:szCs w:val="12"/>
        </w:rPr>
        <w:t>serve the health needs of the Majority World or</w:t>
      </w:r>
      <w:r w:rsidRPr="22DF304D">
        <w:rPr>
          <w:rFonts w:eastAsia="Cambria"/>
          <w:u w:val="single"/>
        </w:rPr>
        <w:t xml:space="preserve"> </w:t>
      </w:r>
      <w:r w:rsidRPr="22DF304D">
        <w:rPr>
          <w:rFonts w:eastAsia="Cambria"/>
          <w:highlight w:val="yellow"/>
          <w:u w:val="single"/>
        </w:rPr>
        <w:t>deliver on health equity. This failed model</w:t>
      </w:r>
      <w:r w:rsidRPr="22DF304D">
        <w:rPr>
          <w:rFonts w:eastAsia="Cambria"/>
          <w:u w:val="single"/>
        </w:rPr>
        <w:t xml:space="preserve"> </w:t>
      </w:r>
      <w:r w:rsidRPr="22DF304D">
        <w:rPr>
          <w:sz w:val="12"/>
          <w:szCs w:val="12"/>
        </w:rPr>
        <w:t>has not promoted health equity in the past and</w:t>
      </w:r>
      <w:r w:rsidRPr="22DF304D">
        <w:rPr>
          <w:rFonts w:eastAsia="Cambria"/>
          <w:u w:val="single"/>
        </w:rPr>
        <w:t xml:space="preserve"> </w:t>
      </w:r>
      <w:r w:rsidRPr="22DF304D">
        <w:rPr>
          <w:rFonts w:eastAsia="Cambria"/>
          <w:highlight w:val="yellow"/>
          <w:u w:val="single"/>
        </w:rPr>
        <w:t>is clearly inadequate</w:t>
      </w:r>
      <w:r w:rsidRPr="22DF304D">
        <w:rPr>
          <w:rFonts w:eastAsia="Cambria"/>
          <w:u w:val="single"/>
        </w:rPr>
        <w:t xml:space="preserve"> </w:t>
      </w:r>
      <w:r w:rsidRPr="22DF304D">
        <w:rPr>
          <w:sz w:val="12"/>
          <w:szCs w:val="12"/>
        </w:rPr>
        <w:t>in the present</w:t>
      </w:r>
      <w:r w:rsidRPr="22DF304D">
        <w:rPr>
          <w:rFonts w:eastAsia="Cambria"/>
          <w:u w:val="single"/>
        </w:rPr>
        <w:t xml:space="preserve">, </w:t>
      </w:r>
      <w:r w:rsidRPr="22DF304D">
        <w:rPr>
          <w:rFonts w:eastAsia="Cambria"/>
          <w:highlight w:val="yellow"/>
          <w:u w:val="single"/>
        </w:rPr>
        <w:t>on account of dependency on donor</w:t>
      </w:r>
      <w:r w:rsidRPr="22DF304D">
        <w:rPr>
          <w:rFonts w:eastAsia="Cambria"/>
          <w:u w:val="single"/>
        </w:rPr>
        <w:t xml:space="preserve"> </w:t>
      </w:r>
      <w:r w:rsidRPr="22DF304D">
        <w:rPr>
          <w:sz w:val="12"/>
          <w:szCs w:val="12"/>
        </w:rPr>
        <w:t>whims (the bilateral</w:t>
      </w:r>
      <w:r w:rsidRPr="22DF304D">
        <w:rPr>
          <w:rFonts w:eastAsia="Cambria"/>
          <w:u w:val="single"/>
        </w:rPr>
        <w:t xml:space="preserve"> </w:t>
      </w:r>
      <w:r w:rsidRPr="22DF304D">
        <w:rPr>
          <w:rFonts w:eastAsia="Cambria"/>
          <w:highlight w:val="yellow"/>
          <w:u w:val="single"/>
        </w:rPr>
        <w:t>‘leftovers’</w:t>
      </w:r>
      <w:r w:rsidRPr="22DF304D">
        <w:rPr>
          <w:rFonts w:eastAsia="Cambria"/>
          <w:u w:val="single"/>
        </w:rPr>
        <w:t xml:space="preserve"> </w:t>
      </w:r>
      <w:r w:rsidRPr="22DF304D">
        <w:rPr>
          <w:sz w:val="12"/>
          <w:szCs w:val="12"/>
        </w:rPr>
        <w:t>approach),</w:t>
      </w:r>
      <w:r w:rsidRPr="22DF304D">
        <w:rPr>
          <w:rFonts w:eastAsia="Cambria"/>
          <w:u w:val="single"/>
        </w:rPr>
        <w:t xml:space="preserve"> persistent funding gaps and shortfalls (COVAX)</w:t>
      </w:r>
      <w:r w:rsidRPr="22DF304D">
        <w:rPr>
          <w:rFonts w:eastAsia="Cambria"/>
          <w:sz w:val="12"/>
          <w:szCs w:val="12"/>
        </w:rPr>
        <w:t>, and time-consuming diplomacy and filibustering over what is or is it not within current trade rules (WTO</w:t>
      </w:r>
      <w:proofErr w:type="gramStart"/>
      <w:r w:rsidRPr="22DF304D">
        <w:rPr>
          <w:rFonts w:eastAsia="Cambria"/>
          <w:sz w:val="12"/>
          <w:szCs w:val="12"/>
        </w:rPr>
        <w:t>).¶</w:t>
      </w:r>
      <w:proofErr w:type="gramEnd"/>
      <w:r w:rsidRPr="22DF304D">
        <w:rPr>
          <w:rFonts w:eastAsia="Cambria"/>
          <w:sz w:val="12"/>
          <w:szCs w:val="12"/>
        </w:rPr>
        <w:t xml:space="preserve"> Once again in the political economy of global health, </w:t>
      </w:r>
      <w:r w:rsidRPr="22DF304D">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22DF304D">
        <w:rPr>
          <w:rFonts w:eastAsia="Cambria"/>
          <w:sz w:val="12"/>
          <w:szCs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42" w:anchor="ref-32">
        <w:r w:rsidRPr="22DF304D">
          <w:rPr>
            <w:rFonts w:eastAsia="MS Gothic"/>
            <w:sz w:val="12"/>
            <w:szCs w:val="12"/>
          </w:rPr>
          <w:t>32</w:t>
        </w:r>
      </w:hyperlink>
      <w:r w:rsidRPr="22DF304D">
        <w:rPr>
          <w:rFonts w:eastAsia="Cambria"/>
          <w:sz w:val="12"/>
          <w:szCs w:val="12"/>
        </w:rPr>
        <w:t xml:space="preserve"> </w:t>
      </w:r>
      <w:r w:rsidRPr="22DF304D">
        <w:rPr>
          <w:rFonts w:eastAsia="Cambria"/>
          <w:highlight w:val="yellow"/>
          <w:u w:val="single"/>
        </w:rPr>
        <w:t>Achieving global vaccine justice requires a rapid shift in trade regulations</w:t>
      </w:r>
      <w:r w:rsidRPr="22DF304D">
        <w:rPr>
          <w:rFonts w:eastAsia="Cambria"/>
          <w:u w:val="single"/>
        </w:rPr>
        <w:t xml:space="preserve"> and contract transparency </w:t>
      </w:r>
      <w:r w:rsidRPr="22DF304D">
        <w:rPr>
          <w:rFonts w:eastAsia="Cambria"/>
          <w:highlight w:val="yellow"/>
          <w:u w:val="single"/>
        </w:rPr>
        <w:t>that streamlines IP sharing</w:t>
      </w:r>
      <w:r w:rsidRPr="22DF304D">
        <w:rPr>
          <w:rFonts w:eastAsia="Cambria"/>
          <w:u w:val="single"/>
        </w:rPr>
        <w:t xml:space="preserve"> and technology transfers. The resultant collaborations across economies will not only accelerate vaccine production but will also increase competition and push vaccine prices </w:t>
      </w:r>
      <w:proofErr w:type="gramStart"/>
      <w:r w:rsidRPr="22DF304D">
        <w:rPr>
          <w:rFonts w:eastAsia="Cambria"/>
          <w:u w:val="single"/>
        </w:rPr>
        <w:t>down</w:t>
      </w:r>
      <w:r w:rsidRPr="22DF304D">
        <w:rPr>
          <w:rFonts w:eastAsia="Cambria"/>
          <w:sz w:val="12"/>
          <w:szCs w:val="12"/>
        </w:rPr>
        <w:t>.¶</w:t>
      </w:r>
      <w:proofErr w:type="gramEnd"/>
      <w:r w:rsidRPr="22DF304D">
        <w:rPr>
          <w:rFonts w:eastAsia="Cambria"/>
          <w:sz w:val="12"/>
          <w:szCs w:val="12"/>
        </w:rPr>
        <w:t xml:space="preserve">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w:t>
      </w:r>
      <w:proofErr w:type="gramStart"/>
      <w:r w:rsidRPr="22DF304D">
        <w:rPr>
          <w:rFonts w:eastAsia="Cambria"/>
          <w:sz w:val="12"/>
          <w:szCs w:val="12"/>
        </w:rPr>
        <w:t>high profile</w:t>
      </w:r>
      <w:proofErr w:type="gramEnd"/>
      <w:r w:rsidRPr="22DF304D">
        <w:rPr>
          <w:rFonts w:eastAsia="Cambria"/>
          <w:sz w:val="12"/>
          <w:szCs w:val="12"/>
        </w:rPr>
        <w:t xml:space="preserve"> health </w:t>
      </w:r>
      <w:proofErr w:type="spellStart"/>
      <w:r w:rsidRPr="22DF304D">
        <w:rPr>
          <w:rFonts w:eastAsia="Cambria"/>
          <w:sz w:val="12"/>
          <w:szCs w:val="12"/>
        </w:rPr>
        <w:t>programmes</w:t>
      </w:r>
      <w:proofErr w:type="spellEnd"/>
      <w:r w:rsidRPr="22DF304D">
        <w:rPr>
          <w:rFonts w:eastAsia="Cambria"/>
          <w:sz w:val="12"/>
          <w:szCs w:val="12"/>
        </w:rPr>
        <w:t xml:space="preserve"> with diminishing strategic returns. Aid-recipient countries are similarly exasperated by funding gaps that lead to delays and materiel shortfalls, the NGO-industrial complex and attendant consultants that </w:t>
      </w:r>
      <w:proofErr w:type="spellStart"/>
      <w:r w:rsidRPr="22DF304D">
        <w:rPr>
          <w:rFonts w:eastAsia="Cambria"/>
          <w:sz w:val="12"/>
          <w:szCs w:val="12"/>
        </w:rPr>
        <w:t>rationalise</w:t>
      </w:r>
      <w:proofErr w:type="spellEnd"/>
      <w:r w:rsidRPr="22DF304D">
        <w:rPr>
          <w:rFonts w:eastAsia="Cambria"/>
          <w:sz w:val="12"/>
          <w:szCs w:val="12"/>
        </w:rPr>
        <w:t xml:space="preserve"> them, and fundamentally, by the notion that their populations only seem to matter when another state can </w:t>
      </w:r>
      <w:proofErr w:type="spellStart"/>
      <w:r w:rsidRPr="22DF304D">
        <w:rPr>
          <w:rFonts w:eastAsia="Cambria"/>
          <w:sz w:val="12"/>
          <w:szCs w:val="12"/>
        </w:rPr>
        <w:t>capitalise</w:t>
      </w:r>
      <w:proofErr w:type="spellEnd"/>
      <w:r w:rsidRPr="22DF304D">
        <w:rPr>
          <w:rFonts w:eastAsia="Cambria"/>
          <w:sz w:val="12"/>
          <w:szCs w:val="12"/>
        </w:rPr>
        <w:t xml:space="preserve"> on </w:t>
      </w:r>
      <w:proofErr w:type="gramStart"/>
      <w:r w:rsidRPr="22DF304D">
        <w:rPr>
          <w:rFonts w:eastAsia="Cambria"/>
          <w:sz w:val="12"/>
          <w:szCs w:val="12"/>
        </w:rPr>
        <w:t>them.¶</w:t>
      </w:r>
      <w:proofErr w:type="gramEnd"/>
      <w:r w:rsidRPr="22DF304D">
        <w:rPr>
          <w:rFonts w:eastAsia="Cambria"/>
          <w:sz w:val="12"/>
          <w:szCs w:val="12"/>
        </w:rPr>
        <w:t xml:space="preserve"> Conclusion¶ Vaccine apartheid is only one symptom of broader global health inequalities that have their roots in colonialism and persist today because of neocolonial forms of power. As </w:t>
      </w:r>
      <w:proofErr w:type="spellStart"/>
      <w:r w:rsidRPr="22DF304D">
        <w:rPr>
          <w:rFonts w:eastAsia="Cambria"/>
          <w:sz w:val="12"/>
          <w:szCs w:val="12"/>
        </w:rPr>
        <w:t>Grosfoguel</w:t>
      </w:r>
      <w:proofErr w:type="spellEnd"/>
      <w:r w:rsidRPr="22DF304D">
        <w:rPr>
          <w:rFonts w:eastAsia="Cambria"/>
          <w:sz w:val="12"/>
          <w:szCs w:val="12"/>
        </w:rPr>
        <w:t xml:space="preserve"> writes, ‘The heterogeneous and multiple global structures put in place over a period of 450 years did not evaporate with the juridical–political </w:t>
      </w:r>
      <w:proofErr w:type="spellStart"/>
      <w:r w:rsidRPr="22DF304D">
        <w:rPr>
          <w:rFonts w:eastAsia="Cambria"/>
          <w:sz w:val="12"/>
          <w:szCs w:val="12"/>
        </w:rPr>
        <w:t>decolonisation</w:t>
      </w:r>
      <w:proofErr w:type="spellEnd"/>
      <w:r w:rsidRPr="22DF304D">
        <w:rPr>
          <w:rFonts w:eastAsia="Cambria"/>
          <w:sz w:val="12"/>
          <w:szCs w:val="12"/>
        </w:rPr>
        <w:t xml:space="preserve"> of the periphery over the past 50 years. We continue to live under the same ‘colonial power matrix.’ With juridical–political </w:t>
      </w:r>
      <w:proofErr w:type="spellStart"/>
      <w:r w:rsidRPr="22DF304D">
        <w:rPr>
          <w:rFonts w:eastAsia="Cambria"/>
          <w:sz w:val="12"/>
          <w:szCs w:val="12"/>
        </w:rPr>
        <w:t>decolonisation</w:t>
      </w:r>
      <w:proofErr w:type="spellEnd"/>
      <w:r w:rsidRPr="22DF304D">
        <w:rPr>
          <w:rFonts w:eastAsia="Cambria"/>
          <w:sz w:val="12"/>
          <w:szCs w:val="12"/>
        </w:rPr>
        <w:t xml:space="preserve"> we moved from a period of ‘global colonialism’ to the current period of ‘global coloniality.’</w:t>
      </w:r>
      <w:hyperlink r:id="rId43" w:anchor="ref-33">
        <w:r w:rsidRPr="22DF304D">
          <w:rPr>
            <w:rFonts w:eastAsia="MS Gothic"/>
            <w:sz w:val="12"/>
            <w:szCs w:val="12"/>
          </w:rPr>
          <w:t>33</w:t>
        </w:r>
      </w:hyperlink>
      <w:r w:rsidRPr="22DF304D">
        <w:rPr>
          <w:rFonts w:eastAsia="Cambria"/>
          <w:sz w:val="12"/>
          <w:szCs w:val="12"/>
        </w:rPr>
        <w:t xml:space="preserve"> </w:t>
      </w:r>
      <w:r w:rsidRPr="22DF304D">
        <w:rPr>
          <w:rFonts w:eastAsia="Cambria"/>
          <w:highlight w:val="yellow"/>
          <w:u w:val="single"/>
        </w:rPr>
        <w:t>Vaccine justice starts with moving beyond aid models of vaccine donation</w:t>
      </w:r>
      <w:r w:rsidRPr="22DF304D">
        <w:rPr>
          <w:rFonts w:eastAsia="Cambria"/>
          <w:u w:val="single"/>
        </w:rPr>
        <w:t xml:space="preserve">, </w:t>
      </w:r>
      <w:r w:rsidRPr="22DF304D">
        <w:rPr>
          <w:sz w:val="12"/>
          <w:szCs w:val="12"/>
        </w:rPr>
        <w:t xml:space="preserve">in which poorer countries are gifted vaccine leftovers. </w:t>
      </w:r>
      <w:r w:rsidRPr="22DF304D">
        <w:rPr>
          <w:rStyle w:val="StyleUnderline"/>
          <w:highlight w:val="yellow"/>
        </w:rPr>
        <w:t>It</w:t>
      </w:r>
      <w:r w:rsidRPr="22DF304D">
        <w:rPr>
          <w:rFonts w:eastAsia="Cambria"/>
          <w:u w:val="single"/>
        </w:rPr>
        <w:t xml:space="preserve"> </w:t>
      </w:r>
      <w:r w:rsidRPr="22DF304D">
        <w:rPr>
          <w:rFonts w:eastAsia="Cambria"/>
          <w:highlight w:val="yellow"/>
          <w:u w:val="single"/>
        </w:rPr>
        <w:t>demands</w:t>
      </w:r>
      <w:r w:rsidRPr="22DF304D">
        <w:rPr>
          <w:rFonts w:eastAsia="Cambria"/>
          <w:u w:val="single"/>
        </w:rPr>
        <w:t xml:space="preserve"> </w:t>
      </w:r>
      <w:r w:rsidRPr="22DF304D">
        <w:rPr>
          <w:sz w:val="12"/>
          <w:szCs w:val="12"/>
        </w:rPr>
        <w:t>rapidly achieving global consensus for the IP waiver,</w:t>
      </w:r>
      <w:r w:rsidRPr="22DF304D">
        <w:rPr>
          <w:rFonts w:eastAsia="Cambria"/>
          <w:u w:val="single"/>
        </w:rPr>
        <w:t xml:space="preserve"> </w:t>
      </w:r>
      <w:proofErr w:type="spellStart"/>
      <w:r w:rsidRPr="22DF304D">
        <w:rPr>
          <w:rFonts w:eastAsia="Cambria"/>
          <w:highlight w:val="yellow"/>
          <w:u w:val="single"/>
        </w:rPr>
        <w:t>democratising</w:t>
      </w:r>
      <w:proofErr w:type="spellEnd"/>
      <w:r w:rsidRPr="22DF304D">
        <w:rPr>
          <w:rFonts w:eastAsia="Cambria"/>
          <w:highlight w:val="yellow"/>
          <w:u w:val="single"/>
        </w:rPr>
        <w:t xml:space="preserve"> vaccine IP and</w:t>
      </w:r>
      <w:r w:rsidRPr="22DF304D">
        <w:rPr>
          <w:rFonts w:eastAsia="Cambria"/>
          <w:u w:val="single"/>
        </w:rPr>
        <w:t xml:space="preserve"> </w:t>
      </w:r>
      <w:r w:rsidRPr="22DF304D">
        <w:rPr>
          <w:sz w:val="12"/>
          <w:szCs w:val="12"/>
        </w:rPr>
        <w:t>know-how and</w:t>
      </w:r>
      <w:r w:rsidRPr="22DF304D">
        <w:rPr>
          <w:rFonts w:eastAsia="Cambria"/>
          <w:u w:val="single"/>
        </w:rPr>
        <w:t xml:space="preserve"> </w:t>
      </w:r>
      <w:r w:rsidRPr="22DF304D">
        <w:rPr>
          <w:rFonts w:eastAsia="Cambria"/>
          <w:highlight w:val="yellow"/>
          <w:u w:val="single"/>
        </w:rPr>
        <w:t xml:space="preserve">supporting low-income and middle-income countries to build manufacturing capacity </w:t>
      </w:r>
      <w:r w:rsidRPr="22DF304D">
        <w:rPr>
          <w:sz w:val="12"/>
          <w:szCs w:val="12"/>
        </w:rPr>
        <w:t>for this pandemic and the next</w:t>
      </w:r>
      <w:r w:rsidRPr="22DF304D">
        <w:rPr>
          <w:rFonts w:eastAsia="Cambria"/>
          <w:u w:val="single"/>
        </w:rPr>
        <w:t xml:space="preserve">. </w:t>
      </w:r>
      <w:r w:rsidRPr="22DF304D">
        <w:rPr>
          <w:rFonts w:eastAsia="Cambria"/>
          <w:highlight w:val="yellow"/>
          <w:u w:val="single"/>
        </w:rPr>
        <w:t>These step</w:t>
      </w:r>
      <w:r w:rsidRPr="22DF304D">
        <w:rPr>
          <w:rStyle w:val="StyleUnderline"/>
          <w:highlight w:val="yellow"/>
        </w:rPr>
        <w:t>s</w:t>
      </w:r>
      <w:r w:rsidRPr="22DF304D">
        <w:rPr>
          <w:rFonts w:eastAsia="Cambria"/>
          <w:u w:val="single"/>
        </w:rPr>
        <w:t xml:space="preserve"> </w:t>
      </w:r>
      <w:r w:rsidRPr="22DF304D">
        <w:rPr>
          <w:sz w:val="12"/>
          <w:szCs w:val="12"/>
        </w:rPr>
        <w:t>can mark the start of a reparative justice movement in global health that demands we confront and</w:t>
      </w:r>
      <w:r w:rsidRPr="22DF304D">
        <w:rPr>
          <w:rFonts w:eastAsia="Cambria"/>
          <w:u w:val="single"/>
        </w:rPr>
        <w:t xml:space="preserve"> </w:t>
      </w:r>
      <w:r w:rsidRPr="22DF304D">
        <w:rPr>
          <w:rFonts w:eastAsia="Cambria"/>
          <w:highlight w:val="yellow"/>
          <w:u w:val="single"/>
        </w:rPr>
        <w:t>overturn colonial legacies that continue to devastate the health of low- and middle-income countries.</w:t>
      </w:r>
      <w:hyperlink r:id="rId44" w:anchor="ref-34">
        <w:r w:rsidRPr="22DF304D">
          <w:rPr>
            <w:rFonts w:eastAsia="Cambria"/>
            <w:u w:val="single"/>
          </w:rPr>
          <w:t>34</w:t>
        </w:r>
      </w:hyperlink>
      <w:r w:rsidRPr="22DF304D">
        <w:rPr>
          <w:rFonts w:eastAsia="Cambria"/>
          <w:u w:val="single"/>
        </w:rPr>
        <w:t xml:space="preserve"> A commitment to funding vaccine justice in the face of the COVID-19 pandemic can be a first step in this direction.</w:t>
      </w:r>
    </w:p>
    <w:p w14:paraId="669C8A2D" w14:textId="77777777" w:rsidR="00B428B3" w:rsidRPr="00E16557" w:rsidRDefault="00B428B3" w:rsidP="00B428B3">
      <w:pPr>
        <w:pStyle w:val="Heading4"/>
      </w:pPr>
      <w:r w:rsidRPr="00E16557">
        <w:t>Compulsory licensing is not sufficient – drug company resistance, IP thickets, and devolved decision-making.</w:t>
      </w:r>
    </w:p>
    <w:p w14:paraId="1E6DDBAF" w14:textId="77777777" w:rsidR="00B428B3" w:rsidRPr="00E16557" w:rsidRDefault="00B428B3" w:rsidP="00B428B3">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77917B4C" w14:textId="77777777" w:rsidR="00B428B3" w:rsidRPr="002F264B" w:rsidRDefault="00B428B3" w:rsidP="00B428B3">
      <w:pPr>
        <w:ind w:left="720"/>
        <w:rPr>
          <w:sz w:val="12"/>
        </w:rPr>
      </w:pPr>
      <w:r w:rsidRPr="002F264B">
        <w:rPr>
          <w:sz w:val="12"/>
        </w:rPr>
        <w:t xml:space="preserve">Unfortunately, the </w:t>
      </w:r>
      <w:r w:rsidRPr="007C0DCB">
        <w:rPr>
          <w:rStyle w:val="Emphasis"/>
          <w:highlight w:val="yellow"/>
        </w:rPr>
        <w:t>drug companies</w:t>
      </w:r>
      <w:r w:rsidRPr="002F264B">
        <w:rPr>
          <w:sz w:val="12"/>
        </w:rPr>
        <w:t xml:space="preserve"> have consistently done whatever they can to </w:t>
      </w:r>
      <w:r w:rsidRPr="007C0DCB">
        <w:rPr>
          <w:rStyle w:val="Emphasis"/>
          <w:highlight w:val="yellow"/>
        </w:rPr>
        <w:t>preserve</w:t>
      </w:r>
      <w:r w:rsidRPr="002F264B">
        <w:rPr>
          <w:sz w:val="12"/>
        </w:rPr>
        <w:t xml:space="preserve"> their </w:t>
      </w:r>
      <w:r w:rsidRPr="007C0DCB">
        <w:rPr>
          <w:rStyle w:val="Emphasis"/>
          <w:highlight w:val="yellow"/>
        </w:rPr>
        <w:t>monopoly control.</w:t>
      </w:r>
      <w:r w:rsidRPr="002F264B">
        <w:rPr>
          <w:sz w:val="12"/>
        </w:rPr>
        <w:t xml:space="preserve"> Even today, </w:t>
      </w:r>
      <w:r w:rsidRPr="007C0DCB">
        <w:rPr>
          <w:rStyle w:val="Emphasis"/>
          <w:highlight w:val="yellow"/>
        </w:rPr>
        <w:t>as they</w:t>
      </w:r>
      <w:r w:rsidRPr="002F264B">
        <w:rPr>
          <w:sz w:val="12"/>
        </w:rPr>
        <w:t xml:space="preserve"> battle the waiver and </w:t>
      </w:r>
      <w:r w:rsidRPr="007C0DCB">
        <w:rPr>
          <w:rStyle w:val="Emphasis"/>
          <w:highlight w:val="yellow"/>
        </w:rPr>
        <w:t>argue</w:t>
      </w:r>
      <w:r w:rsidRPr="002F264B">
        <w:rPr>
          <w:sz w:val="12"/>
        </w:rPr>
        <w:t xml:space="preserve"> that existing </w:t>
      </w:r>
      <w:r w:rsidRPr="007C0DCB">
        <w:rPr>
          <w:rStyle w:val="Emphasis"/>
          <w:highlight w:val="yellow"/>
        </w:rPr>
        <w:t>compulsory</w:t>
      </w:r>
      <w:r w:rsidRPr="002F264B">
        <w:rPr>
          <w:sz w:val="12"/>
        </w:rPr>
        <w:t xml:space="preserve"> </w:t>
      </w:r>
      <w:r w:rsidRPr="007C0DCB">
        <w:rPr>
          <w:rStyle w:val="Emphasis"/>
          <w:highlight w:val="yellow"/>
        </w:rPr>
        <w:t>licensing</w:t>
      </w:r>
      <w:r w:rsidRPr="002F264B">
        <w:rPr>
          <w:sz w:val="12"/>
        </w:rPr>
        <w:t xml:space="preserve"> rights </w:t>
      </w:r>
      <w:r w:rsidRPr="007C0DCB">
        <w:rPr>
          <w:rStyle w:val="Emphasis"/>
          <w:highlight w:val="yellow"/>
        </w:rPr>
        <w:t xml:space="preserve">are sufficient, they lobby the U.S. government to sanction countries that use that </w:t>
      </w:r>
      <w:proofErr w:type="gramStart"/>
      <w:r w:rsidRPr="007C0DCB">
        <w:rPr>
          <w:rStyle w:val="Emphasis"/>
          <w:highlight w:val="yellow"/>
        </w:rPr>
        <w:t>tool.</w:t>
      </w:r>
      <w:r w:rsidRPr="002F264B">
        <w:rPr>
          <w:sz w:val="12"/>
        </w:rPr>
        <w:t>¶</w:t>
      </w:r>
      <w:proofErr w:type="gramEnd"/>
      <w:r w:rsidRPr="002F264B">
        <w:rPr>
          <w:sz w:val="12"/>
        </w:rPr>
        <w:t xml:space="preserve"> These corporations have also undermined this option by building </w:t>
      </w:r>
      <w:r w:rsidRPr="007C0DCB">
        <w:rPr>
          <w:rStyle w:val="Emphasis"/>
          <w:highlight w:val="yellow"/>
        </w:rPr>
        <w:t>“thickets” of i</w:t>
      </w:r>
      <w:r w:rsidRPr="002F264B">
        <w:rPr>
          <w:sz w:val="12"/>
        </w:rPr>
        <w:t xml:space="preserve">ntellectual </w:t>
      </w:r>
      <w:r w:rsidRPr="007C0DCB">
        <w:rPr>
          <w:rStyle w:val="Emphasis"/>
          <w:highlight w:val="yellow"/>
        </w:rPr>
        <w:t>p</w:t>
      </w:r>
      <w:r w:rsidRPr="002F264B">
        <w:rPr>
          <w:sz w:val="12"/>
        </w:rPr>
        <w:t xml:space="preserve">roperty barriers. They </w:t>
      </w:r>
      <w:r w:rsidRPr="007C0DCB">
        <w:rPr>
          <w:rStyle w:val="Emphasis"/>
          <w:highlight w:val="yellow"/>
        </w:rPr>
        <w:t>fortify</w:t>
      </w:r>
      <w:r w:rsidRPr="002F264B">
        <w:rPr>
          <w:sz w:val="12"/>
        </w:rPr>
        <w:t xml:space="preserve"> their </w:t>
      </w:r>
      <w:r w:rsidRPr="007C0DCB">
        <w:rPr>
          <w:rStyle w:val="Emphasis"/>
          <w:highlight w:val="yellow"/>
        </w:rPr>
        <w:t>monopolies by registering</w:t>
      </w:r>
      <w:r w:rsidRPr="002F264B">
        <w:rPr>
          <w:sz w:val="12"/>
        </w:rPr>
        <w:t xml:space="preserve"> exclusive rights to </w:t>
      </w:r>
      <w:r w:rsidRPr="007C0DCB">
        <w:rPr>
          <w:rStyle w:val="Emphasis"/>
          <w:highlight w:val="yellow"/>
        </w:rPr>
        <w:t>industrial designs and undisclosed data,</w:t>
      </w:r>
      <w:r w:rsidRPr="002F264B">
        <w:rPr>
          <w:sz w:val="12"/>
        </w:rPr>
        <w:t xml:space="preserve"> such as trade secrets </w:t>
      </w:r>
      <w:r w:rsidRPr="007C0DCB">
        <w:rPr>
          <w:rStyle w:val="Emphasis"/>
          <w:highlight w:val="yellow"/>
        </w:rPr>
        <w:t>and</w:t>
      </w:r>
      <w:r w:rsidRPr="002F264B">
        <w:rPr>
          <w:sz w:val="12"/>
        </w:rPr>
        <w:t xml:space="preserve"> test data, in addition to </w:t>
      </w:r>
      <w:r w:rsidRPr="007C0DCB">
        <w:rPr>
          <w:rStyle w:val="Emphasis"/>
          <w:highlight w:val="yellow"/>
        </w:rPr>
        <w:t>numerous patents and copyrights for each medicine.</w:t>
      </w:r>
      <w:r w:rsidRPr="002F264B">
        <w:rPr>
          <w:sz w:val="12"/>
        </w:rPr>
        <w:t xml:space="preserve"> Each element would require a license, and the WTO’s flexibilities might not even encompass all of </w:t>
      </w:r>
      <w:proofErr w:type="gramStart"/>
      <w:r w:rsidRPr="002F264B">
        <w:rPr>
          <w:sz w:val="12"/>
        </w:rPr>
        <w:t>them.¶</w:t>
      </w:r>
      <w:proofErr w:type="gramEnd"/>
      <w:r w:rsidRPr="002F264B">
        <w:rPr>
          <w:sz w:val="12"/>
        </w:rPr>
        <w:t xml:space="preserve"> Making matters more difficult, </w:t>
      </w:r>
      <w:r w:rsidRPr="007C0DCB">
        <w:rPr>
          <w:rStyle w:val="Emphasis"/>
          <w:highlight w:val="yellow"/>
        </w:rPr>
        <w:t xml:space="preserve">“product-by-product” and “country-by-country” </w:t>
      </w:r>
      <w:r w:rsidRPr="00D9170B">
        <w:rPr>
          <w:sz w:val="12"/>
        </w:rPr>
        <w:t>compulsory</w:t>
      </w:r>
      <w:r w:rsidRPr="007C0DCB">
        <w:rPr>
          <w:rStyle w:val="Emphasis"/>
          <w:sz w:val="12"/>
          <w:highlight w:val="yellow"/>
        </w:rPr>
        <w:t xml:space="preserve"> </w:t>
      </w:r>
      <w:r w:rsidRPr="007C0DCB">
        <w:rPr>
          <w:rStyle w:val="Emphasis"/>
          <w:highlight w:val="yellow"/>
        </w:rPr>
        <w:t>licensing is</w:t>
      </w:r>
      <w:r w:rsidRPr="002F264B">
        <w:rPr>
          <w:sz w:val="12"/>
        </w:rPr>
        <w:t xml:space="preserve"> nigh </w:t>
      </w:r>
      <w:r w:rsidRPr="007C0DCB">
        <w:rPr>
          <w:rStyle w:val="Emphasis"/>
          <w:highlight w:val="yellow"/>
        </w:rPr>
        <w:t>impossible to coordinate</w:t>
      </w:r>
      <w:r w:rsidRPr="002F264B">
        <w:rPr>
          <w:sz w:val="12"/>
        </w:rPr>
        <w:t xml:space="preserve"> across countries </w:t>
      </w:r>
      <w:r w:rsidRPr="007C0DCB">
        <w:rPr>
          <w:rStyle w:val="Emphasis"/>
          <w:highlight w:val="yellow"/>
        </w:rPr>
        <w:t>for</w:t>
      </w:r>
      <w:r w:rsidRPr="002F264B">
        <w:rPr>
          <w:sz w:val="12"/>
        </w:rPr>
        <w:t xml:space="preserve"> medicines with </w:t>
      </w:r>
      <w:r w:rsidRPr="007C0DCB">
        <w:rPr>
          <w:rStyle w:val="Emphasis"/>
          <w:highlight w:val="yellow"/>
        </w:rPr>
        <w:t>complex global supply chains</w:t>
      </w:r>
      <w:r w:rsidRPr="002F264B">
        <w:rPr>
          <w:sz w:val="12"/>
        </w:rPr>
        <w:t>, such as covid-19 vaccines.</w:t>
      </w:r>
    </w:p>
    <w:p w14:paraId="233411B1" w14:textId="77777777" w:rsidR="00B428B3" w:rsidRPr="007108BA" w:rsidRDefault="00B428B3" w:rsidP="00B428B3">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1F97692D" w14:textId="77777777" w:rsidR="00B428B3" w:rsidRPr="007108BA" w:rsidRDefault="00B428B3" w:rsidP="00B428B3">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0EAAADD4" w14:textId="77777777" w:rsidR="00B428B3" w:rsidRPr="00DC78EB" w:rsidRDefault="00B428B3" w:rsidP="00B428B3">
      <w:pPr>
        <w:ind w:left="720"/>
        <w:rPr>
          <w:sz w:val="12"/>
        </w:rPr>
      </w:pPr>
      <w:r w:rsidRPr="00DC78EB">
        <w:rPr>
          <w:sz w:val="12"/>
        </w:rPr>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may wait until 2024 for mass immunization</w:t>
      </w:r>
      <w:r w:rsidRPr="00DC78EB">
        <w:rPr>
          <w:sz w:val="12"/>
        </w:rPr>
        <w:t>, if it happens at all, reports the Economist Intelligence Unit.</w:t>
      </w:r>
    </w:p>
    <w:p w14:paraId="44DB669F" w14:textId="77777777" w:rsidR="00B428B3" w:rsidRDefault="00B428B3" w:rsidP="00B428B3">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2FFCBBFA" w14:textId="77777777" w:rsidR="00B428B3" w:rsidRPr="00076CD9" w:rsidRDefault="00B428B3" w:rsidP="00B428B3">
      <w:pPr>
        <w:keepNext/>
        <w:keepLines/>
        <w:spacing w:before="40" w:after="0"/>
        <w:outlineLvl w:val="3"/>
        <w:rPr>
          <w:rFonts w:eastAsiaTheme="majorEastAsia" w:cstheme="majorBidi"/>
          <w:b/>
          <w:iCs/>
          <w:sz w:val="26"/>
        </w:rPr>
      </w:pPr>
      <w:r>
        <w:rPr>
          <w:rFonts w:eastAsiaTheme="majorEastAsia" w:cstheme="majorBidi"/>
          <w:b/>
          <w:iCs/>
          <w:sz w:val="26"/>
        </w:rPr>
        <w:t>Poverty and disease are mutually reinforcing, causing staggering suffering and injustice</w:t>
      </w:r>
      <w:r w:rsidRPr="00076CD9">
        <w:rPr>
          <w:rFonts w:eastAsiaTheme="majorEastAsia" w:cstheme="majorBidi"/>
          <w:b/>
          <w:iCs/>
          <w:sz w:val="26"/>
        </w:rPr>
        <w:t>.</w:t>
      </w:r>
    </w:p>
    <w:p w14:paraId="0DC433F9" w14:textId="77777777" w:rsidR="00B428B3" w:rsidRPr="00076CD9" w:rsidRDefault="00B428B3" w:rsidP="00B428B3">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w:t>
      </w:r>
      <w:proofErr w:type="gramStart"/>
      <w:r w:rsidRPr="00076CD9">
        <w:t>)  AT</w:t>
      </w:r>
      <w:proofErr w:type="gramEnd"/>
    </w:p>
    <w:p w14:paraId="3B0A9C3E" w14:textId="77777777" w:rsidR="00B428B3" w:rsidRPr="00076CD9" w:rsidRDefault="00B428B3" w:rsidP="00B428B3">
      <w:pPr>
        <w:ind w:left="720"/>
        <w:rPr>
          <w:sz w:val="12"/>
          <w:szCs w:val="12"/>
        </w:rPr>
      </w:pPr>
      <w:r w:rsidRPr="22DF304D">
        <w:rPr>
          <w:sz w:val="12"/>
          <w:szCs w:val="12"/>
        </w:rPr>
        <w:t xml:space="preserve">In 2004, some 970 million people, around 15 percent of the world’s population, were living below the extreme poverty line of $1 a day (more strictly defi </w:t>
      </w:r>
      <w:proofErr w:type="spellStart"/>
      <w:r w:rsidRPr="22DF304D">
        <w:rPr>
          <w:sz w:val="12"/>
          <w:szCs w:val="12"/>
        </w:rPr>
        <w:t>ned</w:t>
      </w:r>
      <w:proofErr w:type="spellEnd"/>
      <w:r w:rsidRPr="22DF304D">
        <w:rPr>
          <w:sz w:val="12"/>
          <w:szCs w:val="12"/>
        </w:rPr>
        <w:t xml:space="preserve">, $392.88 annually) in 1993 Purchasing Power Parity (PPP) terms (Chen and </w:t>
      </w:r>
      <w:proofErr w:type="spellStart"/>
      <w:r w:rsidRPr="22DF304D">
        <w:rPr>
          <w:sz w:val="12"/>
          <w:szCs w:val="12"/>
        </w:rPr>
        <w:t>Ravallion</w:t>
      </w:r>
      <w:proofErr w:type="spellEnd"/>
      <w:r w:rsidRPr="22DF304D">
        <w:rPr>
          <w:sz w:val="12"/>
          <w:szCs w:val="12"/>
        </w:rPr>
        <w:t xml:space="preserve"> 2007, 16579).3 Furthermore, those living below this very low poverty line fell on average around 28 percent below it. Th </w:t>
      </w:r>
      <w:proofErr w:type="spellStart"/>
      <w:r w:rsidRPr="22DF304D">
        <w:rPr>
          <w:sz w:val="12"/>
          <w:szCs w:val="12"/>
        </w:rPr>
        <w:t>eir</w:t>
      </w:r>
      <w:proofErr w:type="spellEnd"/>
      <w:r w:rsidRPr="22DF304D">
        <w:rPr>
          <w:sz w:val="12"/>
          <w:szCs w:val="12"/>
        </w:rPr>
        <w:t xml:space="preserve"> average annual purchasing power therefore corresponded to approximately $420 in the US in 2008 dollars.4¶ Th ese </w:t>
      </w:r>
      <w:proofErr w:type="gramStart"/>
      <w:r w:rsidRPr="22DF304D">
        <w:rPr>
          <w:sz w:val="12"/>
          <w:szCs w:val="12"/>
        </w:rPr>
        <w:t>are</w:t>
      </w:r>
      <w:proofErr w:type="gramEnd"/>
      <w:r w:rsidRPr="22DF304D">
        <w:rPr>
          <w:sz w:val="12"/>
          <w:szCs w:val="12"/>
        </w:rPr>
        <w:t xml:space="preserve"> the poorest of the poor. Th e World Bank also uses a somewhat less miserly poverty line, namely $2 dollar a day, or an annual amount of $785.76 PPP 1993. Th e Bank’s data show that around 40 percent of the world’s population, or over 2.5 billion people, lived in income poverty so defi </w:t>
      </w:r>
      <w:proofErr w:type="spellStart"/>
      <w:r w:rsidRPr="22DF304D">
        <w:rPr>
          <w:sz w:val="12"/>
          <w:szCs w:val="12"/>
        </w:rPr>
        <w:t>ned</w:t>
      </w:r>
      <w:proofErr w:type="spellEnd"/>
      <w:r w:rsidRPr="22DF304D">
        <w:rPr>
          <w:sz w:val="12"/>
          <w:szCs w:val="12"/>
        </w:rPr>
        <w:t xml:space="preserve"> in 2004,5 with this population falling on average 41 percent below this higher line.6 Individuals I[];[\p[]p[]\\\\\\\\\\\\\\\\\\\\\\\\\\\\\\\\\\\\\\\\\\\\\\\\\\\\\\\\\\\\\\\n this much larger group could buy, on average, about as much in 2004 as could be bought in the US in 2008 for $690.¶ The Effects of Global Income Poverty on Health¶ The effects of such extreme income poverty are foreseeable and extensively documented.</w:t>
      </w:r>
      <w:r w:rsidRPr="22DF304D">
        <w:rPr>
          <w:sz w:val="2"/>
          <w:szCs w:val="2"/>
        </w:rPr>
        <w:t xml:space="preserve"> </w:t>
      </w:r>
      <w:r w:rsidRPr="22DF304D">
        <w:rPr>
          <w:sz w:val="12"/>
          <w:szCs w:val="12"/>
        </w:rPr>
        <w:t>It is estimated that around 13 percent of all human beings (</w:t>
      </w:r>
      <w:r w:rsidRPr="22DF304D">
        <w:rPr>
          <w:rStyle w:val="Emphasis"/>
          <w:highlight w:val="yellow"/>
        </w:rPr>
        <w:t>830 million</w:t>
      </w:r>
      <w:r w:rsidRPr="22DF304D">
        <w:rPr>
          <w:sz w:val="12"/>
          <w:szCs w:val="12"/>
        </w:rPr>
        <w:t>) are</w:t>
      </w:r>
      <w:r w:rsidRPr="22DF304D">
        <w:rPr>
          <w:rStyle w:val="Emphasis"/>
          <w:sz w:val="12"/>
          <w:szCs w:val="12"/>
          <w:highlight w:val="yellow"/>
        </w:rPr>
        <w:t xml:space="preserve"> </w:t>
      </w:r>
      <w:r w:rsidRPr="22DF304D">
        <w:rPr>
          <w:rStyle w:val="Emphasis"/>
          <w:highlight w:val="yellow"/>
        </w:rPr>
        <w:t>chronically undernourished</w:t>
      </w:r>
      <w:r w:rsidRPr="22DF304D">
        <w:rPr>
          <w:sz w:val="12"/>
          <w:szCs w:val="12"/>
        </w:rPr>
        <w:t>, 17 percent (</w:t>
      </w:r>
      <w:r w:rsidRPr="22DF304D">
        <w:rPr>
          <w:rStyle w:val="Emphasis"/>
          <w:highlight w:val="yellow"/>
        </w:rPr>
        <w:t>1.1 billion</w:t>
      </w:r>
      <w:r w:rsidRPr="22DF304D">
        <w:rPr>
          <w:sz w:val="12"/>
          <w:szCs w:val="12"/>
        </w:rPr>
        <w:t xml:space="preserve">) </w:t>
      </w:r>
      <w:r w:rsidRPr="22DF304D">
        <w:rPr>
          <w:rStyle w:val="Emphasis"/>
          <w:highlight w:val="yellow"/>
        </w:rPr>
        <w:t xml:space="preserve">lack </w:t>
      </w:r>
      <w:r w:rsidRPr="22DF304D">
        <w:rPr>
          <w:sz w:val="12"/>
          <w:szCs w:val="12"/>
        </w:rPr>
        <w:t>access to</w:t>
      </w:r>
      <w:r w:rsidRPr="22DF304D">
        <w:rPr>
          <w:rStyle w:val="Emphasis"/>
          <w:sz w:val="12"/>
          <w:szCs w:val="12"/>
          <w:highlight w:val="yellow"/>
        </w:rPr>
        <w:t xml:space="preserve"> </w:t>
      </w:r>
      <w:r w:rsidRPr="22DF304D">
        <w:rPr>
          <w:rStyle w:val="Emphasis"/>
          <w:highlight w:val="yellow"/>
        </w:rPr>
        <w:t>safe water</w:t>
      </w:r>
      <w:r w:rsidRPr="22DF304D">
        <w:rPr>
          <w:sz w:val="12"/>
          <w:szCs w:val="12"/>
        </w:rPr>
        <w:t>, and 41 percent (</w:t>
      </w:r>
      <w:r w:rsidRPr="22DF304D">
        <w:rPr>
          <w:rStyle w:val="Emphasis"/>
          <w:highlight w:val="yellow"/>
        </w:rPr>
        <w:t>2.6 billion</w:t>
      </w:r>
      <w:r w:rsidRPr="22DF304D">
        <w:rPr>
          <w:sz w:val="12"/>
          <w:szCs w:val="12"/>
        </w:rPr>
        <w:t xml:space="preserve">) </w:t>
      </w:r>
      <w:r w:rsidRPr="22DF304D">
        <w:rPr>
          <w:rStyle w:val="Emphasis"/>
          <w:highlight w:val="yellow"/>
        </w:rPr>
        <w:t>lack</w:t>
      </w:r>
      <w:r w:rsidRPr="22DF304D">
        <w:rPr>
          <w:sz w:val="12"/>
          <w:szCs w:val="12"/>
        </w:rPr>
        <w:t xml:space="preserve"> access to</w:t>
      </w:r>
      <w:r w:rsidRPr="22DF304D">
        <w:rPr>
          <w:rStyle w:val="Emphasis"/>
          <w:sz w:val="12"/>
          <w:szCs w:val="12"/>
          <w:highlight w:val="yellow"/>
        </w:rPr>
        <w:t xml:space="preserve"> </w:t>
      </w:r>
      <w:r w:rsidRPr="22DF304D">
        <w:rPr>
          <w:rStyle w:val="Emphasis"/>
          <w:highlight w:val="yellow"/>
        </w:rPr>
        <w:t>basic sanitation</w:t>
      </w:r>
      <w:r w:rsidRPr="22DF304D">
        <w:rPr>
          <w:sz w:val="12"/>
          <w:szCs w:val="12"/>
        </w:rPr>
        <w:t xml:space="preserve"> (UNDP 2006, 174, 33). About 31 percent (</w:t>
      </w:r>
      <w:r w:rsidRPr="22DF304D">
        <w:rPr>
          <w:rStyle w:val="Emphasis"/>
          <w:highlight w:val="yellow"/>
        </w:rPr>
        <w:t>2 billion</w:t>
      </w:r>
      <w:r w:rsidRPr="22DF304D">
        <w:rPr>
          <w:sz w:val="12"/>
          <w:szCs w:val="12"/>
        </w:rPr>
        <w:t xml:space="preserve">) </w:t>
      </w:r>
      <w:r w:rsidRPr="22DF304D">
        <w:rPr>
          <w:rStyle w:val="Emphasis"/>
          <w:highlight w:val="yellow"/>
        </w:rPr>
        <w:t>lack access to crucial drugs and</w:t>
      </w:r>
      <w:r w:rsidRPr="22DF304D">
        <w:rPr>
          <w:sz w:val="12"/>
          <w:szCs w:val="12"/>
        </w:rPr>
        <w:t xml:space="preserve"> 25 percent (</w:t>
      </w:r>
      <w:r w:rsidRPr="22DF304D">
        <w:rPr>
          <w:rStyle w:val="Emphasis"/>
          <w:highlight w:val="yellow"/>
        </w:rPr>
        <w:t>1.6 billion</w:t>
      </w:r>
      <w:r w:rsidRPr="22DF304D">
        <w:rPr>
          <w:sz w:val="12"/>
          <w:szCs w:val="12"/>
        </w:rPr>
        <w:t xml:space="preserve">) </w:t>
      </w:r>
      <w:r w:rsidRPr="22DF304D">
        <w:rPr>
          <w:rStyle w:val="Emphasis"/>
          <w:highlight w:val="yellow"/>
        </w:rPr>
        <w:t>lack electricity</w:t>
      </w:r>
      <w:r w:rsidRPr="22DF304D">
        <w:rPr>
          <w:sz w:val="12"/>
          <w:szCs w:val="12"/>
        </w:rPr>
        <w:t xml:space="preserve"> (Fogarty n.d., IEA 2002). Some </w:t>
      </w:r>
      <w:r w:rsidRPr="22DF304D">
        <w:rPr>
          <w:rStyle w:val="Emphasis"/>
          <w:highlight w:val="yellow"/>
        </w:rPr>
        <w:t>780 million adults are illiterate</w:t>
      </w:r>
      <w:r w:rsidRPr="22DF304D">
        <w:rPr>
          <w:sz w:val="12"/>
          <w:szCs w:val="12"/>
        </w:rPr>
        <w:t xml:space="preserve"> (UNESCO 2006), and 14 percent of children aged between fi </w:t>
      </w:r>
      <w:proofErr w:type="spellStart"/>
      <w:r w:rsidRPr="22DF304D">
        <w:rPr>
          <w:sz w:val="12"/>
          <w:szCs w:val="12"/>
        </w:rPr>
        <w:t>ve</w:t>
      </w:r>
      <w:proofErr w:type="spellEnd"/>
      <w:r w:rsidRPr="22DF304D">
        <w:rPr>
          <w:sz w:val="12"/>
          <w:szCs w:val="12"/>
        </w:rPr>
        <w:t xml:space="preserve"> and 17 (</w:t>
      </w:r>
      <w:r w:rsidRPr="22DF304D">
        <w:rPr>
          <w:rStyle w:val="Emphasis"/>
          <w:highlight w:val="yellow"/>
        </w:rPr>
        <w:t>218 million</w:t>
      </w:r>
      <w:r w:rsidRPr="22DF304D">
        <w:rPr>
          <w:sz w:val="12"/>
          <w:szCs w:val="12"/>
        </w:rPr>
        <w:t xml:space="preserve">) </w:t>
      </w:r>
      <w:r w:rsidRPr="22DF304D">
        <w:rPr>
          <w:rStyle w:val="Emphasis"/>
          <w:highlight w:val="yellow"/>
        </w:rPr>
        <w:t xml:space="preserve">are child laborers, more than half in hazardous work </w:t>
      </w:r>
      <w:r w:rsidRPr="22DF304D">
        <w:rPr>
          <w:sz w:val="12"/>
          <w:szCs w:val="12"/>
        </w:rPr>
        <w:t>(ILO 2006, 6</w:t>
      </w:r>
      <w:proofErr w:type="gramStart"/>
      <w:r w:rsidRPr="22DF304D">
        <w:rPr>
          <w:sz w:val="12"/>
          <w:szCs w:val="12"/>
        </w:rPr>
        <w:t>)</w:t>
      </w:r>
      <w:r w:rsidRPr="22DF304D">
        <w:rPr>
          <w:rStyle w:val="Emphasis"/>
          <w:highlight w:val="yellow"/>
        </w:rPr>
        <w:t>.</w:t>
      </w:r>
      <w:r w:rsidRPr="22DF304D">
        <w:rPr>
          <w:sz w:val="12"/>
          <w:szCs w:val="12"/>
        </w:rPr>
        <w:t>¶</w:t>
      </w:r>
      <w:proofErr w:type="gramEnd"/>
      <w:r w:rsidRPr="22DF304D">
        <w:rPr>
          <w:sz w:val="12"/>
          <w:szCs w:val="12"/>
        </w:rPr>
        <w:t xml:space="preserve"> Worldwide, </w:t>
      </w:r>
      <w:r w:rsidRPr="22DF304D">
        <w:rPr>
          <w:rStyle w:val="Emphasis"/>
          <w:highlight w:val="yellow"/>
        </w:rPr>
        <w:t>diseases related to poverty</w:t>
      </w:r>
      <w:r w:rsidRPr="22DF304D">
        <w:rPr>
          <w:sz w:val="12"/>
          <w:szCs w:val="12"/>
        </w:rPr>
        <w:t xml:space="preserve">, including communicable, maternal, perinatal, and </w:t>
      </w:r>
      <w:proofErr w:type="spellStart"/>
      <w:r w:rsidRPr="22DF304D">
        <w:rPr>
          <w:sz w:val="12"/>
          <w:szCs w:val="12"/>
        </w:rPr>
        <w:t>nutritionrelated</w:t>
      </w:r>
      <w:proofErr w:type="spellEnd"/>
      <w:r w:rsidRPr="22DF304D">
        <w:rPr>
          <w:sz w:val="12"/>
          <w:szCs w:val="12"/>
        </w:rPr>
        <w:t xml:space="preserve"> diseases, </w:t>
      </w:r>
      <w:r w:rsidRPr="22DF304D">
        <w:rPr>
          <w:rStyle w:val="Emphasis"/>
          <w:highlight w:val="yellow"/>
        </w:rPr>
        <w:t xml:space="preserve">comprise over 50 percent of </w:t>
      </w:r>
      <w:r w:rsidRPr="22DF304D">
        <w:rPr>
          <w:sz w:val="12"/>
          <w:szCs w:val="12"/>
        </w:rPr>
        <w:t>the burden of</w:t>
      </w:r>
      <w:r w:rsidRPr="22DF304D">
        <w:rPr>
          <w:rStyle w:val="Emphasis"/>
          <w:sz w:val="12"/>
          <w:szCs w:val="12"/>
          <w:highlight w:val="yellow"/>
        </w:rPr>
        <w:t xml:space="preserve"> </w:t>
      </w:r>
      <w:r w:rsidRPr="22DF304D">
        <w:rPr>
          <w:rStyle w:val="Emphasis"/>
          <w:highlight w:val="yellow"/>
        </w:rPr>
        <w:t xml:space="preserve">disease in low-income countries, </w:t>
      </w:r>
      <w:r w:rsidRPr="22DF304D">
        <w:rPr>
          <w:sz w:val="12"/>
          <w:szCs w:val="12"/>
        </w:rPr>
        <w:t>nearly</w:t>
      </w:r>
      <w:r w:rsidRPr="22DF304D">
        <w:rPr>
          <w:rStyle w:val="Emphasis"/>
          <w:sz w:val="12"/>
          <w:szCs w:val="12"/>
          <w:highlight w:val="yellow"/>
        </w:rPr>
        <w:t xml:space="preserve"> </w:t>
      </w:r>
      <w:r w:rsidRPr="22DF304D">
        <w:rPr>
          <w:rStyle w:val="Emphasis"/>
          <w:highlight w:val="yellow"/>
        </w:rPr>
        <w:t xml:space="preserve">ten times their </w:t>
      </w:r>
      <w:r w:rsidRPr="22DF304D">
        <w:rPr>
          <w:sz w:val="12"/>
          <w:szCs w:val="12"/>
        </w:rPr>
        <w:t>relative</w:t>
      </w:r>
      <w:r w:rsidRPr="22DF304D">
        <w:rPr>
          <w:rStyle w:val="Emphasis"/>
          <w:sz w:val="12"/>
          <w:szCs w:val="12"/>
          <w:highlight w:val="yellow"/>
        </w:rPr>
        <w:t xml:space="preserve"> </w:t>
      </w:r>
      <w:r w:rsidRPr="22DF304D">
        <w:rPr>
          <w:rStyle w:val="Emphasis"/>
          <w:highlight w:val="yellow"/>
        </w:rPr>
        <w:t>burden in developed countries</w:t>
      </w:r>
      <w:r w:rsidRPr="22DF304D">
        <w:rPr>
          <w:sz w:val="12"/>
          <w:szCs w:val="12"/>
        </w:rPr>
        <w:t xml:space="preserve"> (WHO 2006b, 3). If the developed world had its proportional share of poverty-related deaths (</w:t>
      </w:r>
      <w:proofErr w:type="spellStart"/>
      <w:r w:rsidRPr="22DF304D">
        <w:rPr>
          <w:sz w:val="12"/>
          <w:szCs w:val="12"/>
        </w:rPr>
        <w:t>onethird</w:t>
      </w:r>
      <w:proofErr w:type="spellEnd"/>
      <w:r w:rsidRPr="22DF304D">
        <w:rPr>
          <w:sz w:val="12"/>
          <w:szCs w:val="12"/>
        </w:rPr>
        <w:t xml:space="preserve"> of all deaths), severe poverty would kill some 16,000 Americans and 26,000 citizens of the European Union each </w:t>
      </w:r>
      <w:proofErr w:type="gramStart"/>
      <w:r w:rsidRPr="22DF304D">
        <w:rPr>
          <w:sz w:val="12"/>
          <w:szCs w:val="12"/>
        </w:rPr>
        <w:t>week.¶</w:t>
      </w:r>
      <w:proofErr w:type="gramEnd"/>
      <w:r w:rsidRPr="22DF304D">
        <w:rPr>
          <w:sz w:val="12"/>
          <w:szCs w:val="12"/>
        </w:rPr>
        <w:t xml:space="preserve"> </w:t>
      </w:r>
      <w:r w:rsidRPr="22DF304D">
        <w:rPr>
          <w:rStyle w:val="Emphasis"/>
          <w:highlight w:val="yellow"/>
        </w:rPr>
        <w:t>The cycle of mutually reinforcing poverty and disease besetting low income countries</w:t>
      </w:r>
      <w:r w:rsidRPr="22DF304D">
        <w:rPr>
          <w:sz w:val="12"/>
          <w:szCs w:val="12"/>
        </w:rPr>
        <w:t xml:space="preserve">, and particularly the poorer communities in these countries, could be broken by </w:t>
      </w:r>
      <w:proofErr w:type="spellStart"/>
      <w:r w:rsidRPr="22DF304D">
        <w:rPr>
          <w:sz w:val="12"/>
          <w:szCs w:val="12"/>
        </w:rPr>
        <w:t>signifi</w:t>
      </w:r>
      <w:proofErr w:type="spellEnd"/>
      <w:r w:rsidRPr="22DF304D">
        <w:rPr>
          <w:sz w:val="12"/>
          <w:szCs w:val="12"/>
        </w:rPr>
        <w:t xml:space="preserve"> </w:t>
      </w:r>
      <w:proofErr w:type="spellStart"/>
      <w:r w:rsidRPr="22DF304D">
        <w:rPr>
          <w:sz w:val="12"/>
          <w:szCs w:val="12"/>
        </w:rPr>
        <w:t>cantly</w:t>
      </w:r>
      <w:proofErr w:type="spellEnd"/>
      <w:r w:rsidRPr="22DF304D">
        <w:rPr>
          <w:sz w:val="12"/>
          <w:szCs w:val="12"/>
        </w:rPr>
        <w:t xml:space="preserve"> reducing severe poverty. But it is also possible to make substantial progress against the global burden of disease more directly by improving health care in developing </w:t>
      </w:r>
      <w:proofErr w:type="gramStart"/>
      <w:r w:rsidRPr="22DF304D">
        <w:rPr>
          <w:sz w:val="12"/>
          <w:szCs w:val="12"/>
        </w:rPr>
        <w:t>countries.¶</w:t>
      </w:r>
      <w:proofErr w:type="gramEnd"/>
      <w:r w:rsidRPr="22DF304D">
        <w:rPr>
          <w:sz w:val="12"/>
          <w:szCs w:val="12"/>
        </w:rPr>
        <w:t xml:space="preserve"> </w:t>
      </w:r>
      <w:r w:rsidRPr="22DF304D">
        <w:rPr>
          <w:rStyle w:val="Emphasis"/>
          <w:highlight w:val="yellow"/>
        </w:rPr>
        <w:t xml:space="preserve">Poverty does not merely render </w:t>
      </w:r>
      <w:r w:rsidRPr="22DF304D">
        <w:rPr>
          <w:sz w:val="12"/>
          <w:szCs w:val="12"/>
        </w:rPr>
        <w:t>poor</w:t>
      </w:r>
      <w:r w:rsidRPr="22DF304D">
        <w:rPr>
          <w:rStyle w:val="Emphasis"/>
          <w:sz w:val="12"/>
          <w:szCs w:val="12"/>
          <w:highlight w:val="yellow"/>
        </w:rPr>
        <w:t xml:space="preserve"> </w:t>
      </w:r>
      <w:r w:rsidRPr="22DF304D">
        <w:rPr>
          <w:rStyle w:val="Emphasis"/>
          <w:highlight w:val="yellow"/>
        </w:rPr>
        <w:t>people more vulnerable to disease, but also makes it less likely that they can obtain medical treatment</w:t>
      </w:r>
      <w:r w:rsidRPr="22DF304D">
        <w:rPr>
          <w:sz w:val="12"/>
          <w:szCs w:val="12"/>
        </w:rPr>
        <w:t xml:space="preserve"> for the diseases they contract. This is </w:t>
      </w:r>
      <w:r w:rsidRPr="22DF304D">
        <w:rPr>
          <w:rStyle w:val="Emphasis"/>
          <w:highlight w:val="yellow"/>
        </w:rPr>
        <w:t>because</w:t>
      </w:r>
      <w:r w:rsidRPr="22DF304D">
        <w:rPr>
          <w:sz w:val="12"/>
          <w:szCs w:val="12"/>
        </w:rPr>
        <w:t xml:space="preserve"> in poor countries medical care is rarely available for free, and </w:t>
      </w:r>
      <w:r w:rsidRPr="22DF304D">
        <w:rPr>
          <w:rStyle w:val="Emphasis"/>
          <w:highlight w:val="yellow"/>
        </w:rPr>
        <w:t>poor people are</w:t>
      </w:r>
      <w:r w:rsidRPr="22DF304D">
        <w:rPr>
          <w:sz w:val="12"/>
          <w:szCs w:val="12"/>
        </w:rPr>
        <w:t xml:space="preserve"> typically </w:t>
      </w:r>
      <w:r w:rsidRPr="22DF304D">
        <w:rPr>
          <w:rStyle w:val="Emphasis"/>
          <w:highlight w:val="yellow"/>
        </w:rPr>
        <w:t>unable to buy</w:t>
      </w:r>
      <w:r w:rsidRPr="22DF304D">
        <w:rPr>
          <w:sz w:val="12"/>
          <w:szCs w:val="12"/>
        </w:rPr>
        <w:t xml:space="preserve"> either </w:t>
      </w:r>
      <w:r w:rsidRPr="22DF304D">
        <w:rPr>
          <w:rStyle w:val="Emphasis"/>
          <w:highlight w:val="yellow"/>
        </w:rPr>
        <w:t>the care needed by</w:t>
      </w:r>
      <w:r w:rsidRPr="22DF304D">
        <w:rPr>
          <w:sz w:val="12"/>
          <w:szCs w:val="12"/>
        </w:rPr>
        <w:t xml:space="preserve"> themselves or </w:t>
      </w:r>
      <w:r w:rsidRPr="22DF304D">
        <w:rPr>
          <w:rStyle w:val="Emphasis"/>
          <w:highlight w:val="yellow"/>
        </w:rPr>
        <w:t>their families</w:t>
      </w:r>
      <w:r w:rsidRPr="22DF304D">
        <w:rPr>
          <w:sz w:val="12"/>
          <w:szCs w:val="12"/>
        </w:rPr>
        <w:t xml:space="preserve"> or the insurance policies that would guarantee them such care. The price of health care in poor countries therefore also plays a crucial role in explaining the catastrophic health situation among the global poor.</w:t>
      </w:r>
    </w:p>
    <w:p w14:paraId="2118C6A0" w14:textId="77777777" w:rsidR="00B428B3" w:rsidRPr="00DC78EB" w:rsidRDefault="00B428B3" w:rsidP="00B428B3">
      <w:pPr>
        <w:rPr>
          <w:sz w:val="12"/>
        </w:rPr>
      </w:pPr>
    </w:p>
    <w:p w14:paraId="4E88A245" w14:textId="77777777" w:rsidR="00B428B3" w:rsidRDefault="00B428B3" w:rsidP="00B428B3">
      <w:pPr>
        <w:pStyle w:val="Heading2"/>
      </w:pPr>
      <w:r>
        <w:t>II. Solvency</w:t>
      </w:r>
    </w:p>
    <w:p w14:paraId="6AC6091B" w14:textId="77777777" w:rsidR="00B428B3" w:rsidRPr="00E16557" w:rsidRDefault="00B428B3" w:rsidP="00B428B3">
      <w:pPr>
        <w:pStyle w:val="Heading4"/>
      </w:pPr>
      <w:r>
        <w:t>Plan text: The member nations of the World Trade Organization ought to waive intellectual property protections for Covid-19 related medicines.</w:t>
      </w:r>
    </w:p>
    <w:p w14:paraId="4A583B0E" w14:textId="77777777" w:rsidR="00B428B3" w:rsidRPr="00E16557" w:rsidRDefault="00B428B3" w:rsidP="00B428B3">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5" w:anchor="new_tab" w:history="1">
        <w:r w:rsidRPr="00E16557">
          <w:rPr>
            <w:rStyle w:val="Hyperlink"/>
          </w:rPr>
          <w:t>https://www.citizenstrade.org/ctc/wp-content/uploads/2021/06/COVIDTRIPSWaiver_SignOnLtr2_062221.pdf#new_tab</w:t>
        </w:r>
      </w:hyperlink>
      <w:r w:rsidRPr="00E16557">
        <w:t>&gt; AT</w:t>
      </w:r>
    </w:p>
    <w:p w14:paraId="35DE77CE" w14:textId="77777777" w:rsidR="00B428B3" w:rsidRPr="00DC5CFA" w:rsidRDefault="00B428B3" w:rsidP="00B428B3">
      <w:pPr>
        <w:ind w:left="720"/>
        <w:rPr>
          <w:sz w:val="12"/>
        </w:rPr>
      </w:pPr>
      <w:r w:rsidRPr="0061477E">
        <w:rPr>
          <w:sz w:val="12"/>
        </w:rPr>
        <w:t xml:space="preserve">We the undersigned organizations respectfully urge you to speedily secure a waiver that </w:t>
      </w:r>
      <w:proofErr w:type="gramStart"/>
      <w:r w:rsidRPr="0061477E">
        <w:rPr>
          <w:sz w:val="12"/>
        </w:rPr>
        <w:t>is:¶</w:t>
      </w:r>
      <w:proofErr w:type="gramEnd"/>
      <w:r w:rsidRPr="0061477E">
        <w:rPr>
          <w:sz w:val="12"/>
        </w:rPr>
        <w:t xml:space="preserve"> </w:t>
      </w:r>
      <w:r w:rsidRPr="00DC5CFA">
        <w:rPr>
          <w:sz w:val="12"/>
        </w:rPr>
        <w:t xml:space="preserve">• Comprehensive: The U.S. government must </w:t>
      </w:r>
      <w:r w:rsidRPr="007C0DCB">
        <w:rPr>
          <w:rStyle w:val="Emphasis"/>
          <w:highlight w:val="yellow"/>
        </w:rPr>
        <w:t>secure</w:t>
      </w:r>
      <w:r w:rsidRPr="00DC5CFA">
        <w:rPr>
          <w:sz w:val="12"/>
        </w:rPr>
        <w:t xml:space="preserve"> swift adoption of </w:t>
      </w:r>
      <w:r w:rsidRPr="007C0DCB">
        <w:rPr>
          <w:rStyle w:val="Emphasis"/>
          <w:highlight w:val="yellow"/>
        </w:rPr>
        <w:t>a temporary waiver of the patent, copyright, industrial design and undisclosed data rules</w:t>
      </w:r>
      <w:r w:rsidRPr="00DC5CFA">
        <w:rPr>
          <w:sz w:val="12"/>
        </w:rPr>
        <w:t xml:space="preserve"> of the WTO’s TRIPS Agreement </w:t>
      </w:r>
      <w:r w:rsidRPr="007C0DCB">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7C0DCB">
        <w:rPr>
          <w:rStyle w:val="Emphasis"/>
          <w:highlight w:val="yellow"/>
        </w:rPr>
        <w:t>A waiver must be of sufficient duration to incentivize and sustain increases in manufacturing capacity for and output of medical goods to prevent, contain or treat COVID19</w:t>
      </w:r>
      <w:r w:rsidRPr="00DC5CFA">
        <w:rPr>
          <w:sz w:val="12"/>
        </w:rPr>
        <w:t xml:space="preserve">,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w:t>
      </w:r>
      <w:proofErr w:type="gramStart"/>
      <w:r w:rsidRPr="00DC5CFA">
        <w:rPr>
          <w:sz w:val="12"/>
        </w:rPr>
        <w:t>needed.</w:t>
      </w:r>
      <w:r w:rsidRPr="0061477E">
        <w:rPr>
          <w:sz w:val="12"/>
        </w:rPr>
        <w:t>¶</w:t>
      </w:r>
      <w:proofErr w:type="gramEnd"/>
      <w:r w:rsidRPr="0061477E">
        <w:rPr>
          <w:sz w:val="12"/>
        </w:rPr>
        <w:t xml:space="preserve"> </w:t>
      </w:r>
      <w:r w:rsidRPr="00DC5CFA">
        <w:rPr>
          <w:sz w:val="12"/>
        </w:rPr>
        <w:t xml:space="preserve">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w:t>
      </w:r>
      <w:proofErr w:type="gramStart"/>
      <w:r w:rsidRPr="00DC5CFA">
        <w:rPr>
          <w:sz w:val="12"/>
        </w:rPr>
        <w:t>date.</w:t>
      </w:r>
      <w:r w:rsidRPr="0061477E">
        <w:rPr>
          <w:sz w:val="12"/>
        </w:rPr>
        <w:t>¶</w:t>
      </w:r>
      <w:proofErr w:type="gramEnd"/>
      <w:r w:rsidRPr="0061477E">
        <w:rPr>
          <w:sz w:val="12"/>
        </w:rPr>
        <w:t xml:space="preserve"> </w:t>
      </w:r>
      <w:r w:rsidRPr="007C0DCB">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32A6ED02" w14:textId="77777777" w:rsidR="00B428B3" w:rsidRPr="00E16557" w:rsidRDefault="00B428B3" w:rsidP="00B428B3">
      <w:pPr>
        <w:pStyle w:val="Heading4"/>
      </w:pPr>
      <w:r w:rsidRPr="00E16557">
        <w:t>A waiver would increase leverage over pharma and provide legal certainty needed to spur critical production.</w:t>
      </w:r>
    </w:p>
    <w:p w14:paraId="48DF3107" w14:textId="77777777" w:rsidR="00B428B3" w:rsidRPr="00E16557" w:rsidRDefault="00B428B3" w:rsidP="00B428B3">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3568C870" w14:textId="77777777" w:rsidR="00B428B3" w:rsidRPr="00D308C4" w:rsidRDefault="00B428B3" w:rsidP="00B428B3">
      <w:pPr>
        <w:ind w:left="720"/>
        <w:rPr>
          <w:sz w:val="12"/>
        </w:rPr>
      </w:pPr>
      <w:r w:rsidRPr="00D308C4">
        <w:rPr>
          <w:sz w:val="12"/>
        </w:rPr>
        <w:t xml:space="preserve">A </w:t>
      </w:r>
      <w:r w:rsidRPr="007C0DCB">
        <w:rPr>
          <w:rStyle w:val="Emphasis"/>
          <w:highlight w:val="yellow"/>
        </w:rPr>
        <w:t>waiver would</w:t>
      </w:r>
      <w:r w:rsidRPr="00D308C4">
        <w:rPr>
          <w:sz w:val="12"/>
        </w:rPr>
        <w:t xml:space="preserve"> immediately </w:t>
      </w:r>
      <w:r w:rsidRPr="007C0DCB">
        <w:rPr>
          <w:rStyle w:val="Emphasis"/>
          <w:highlight w:val="yellow"/>
        </w:rPr>
        <w:t>increase</w:t>
      </w:r>
      <w:r w:rsidRPr="00D308C4">
        <w:rPr>
          <w:sz w:val="12"/>
        </w:rPr>
        <w:t xml:space="preserve"> government </w:t>
      </w:r>
      <w:r w:rsidRPr="007C0DCB">
        <w:rPr>
          <w:rStyle w:val="Emphasis"/>
          <w:highlight w:val="yellow"/>
        </w:rPr>
        <w:t>leverage over vaccine makers that refuse to license</w:t>
      </w:r>
      <w:r w:rsidRPr="00D308C4">
        <w:rPr>
          <w:sz w:val="12"/>
        </w:rPr>
        <w:t xml:space="preserve"> the technology. </w:t>
      </w:r>
      <w:r w:rsidRPr="007C0DCB">
        <w:rPr>
          <w:rStyle w:val="Emphasis"/>
          <w:highlight w:val="yellow"/>
        </w:rPr>
        <w:t>Firms</w:t>
      </w:r>
      <w:r w:rsidRPr="00D308C4">
        <w:rPr>
          <w:sz w:val="12"/>
        </w:rPr>
        <w:t xml:space="preserve"> could </w:t>
      </w:r>
      <w:r w:rsidRPr="007C0DCB">
        <w:rPr>
          <w:rStyle w:val="Emphasis"/>
          <w:highlight w:val="yellow"/>
        </w:rPr>
        <w:t xml:space="preserve">choose to </w:t>
      </w:r>
      <w:r w:rsidRPr="00D308C4">
        <w:rPr>
          <w:sz w:val="12"/>
        </w:rPr>
        <w:t xml:space="preserve">either </w:t>
      </w:r>
      <w:r w:rsidRPr="007C0DCB">
        <w:rPr>
          <w:rStyle w:val="Emphasis"/>
          <w:highlight w:val="yellow"/>
        </w:rPr>
        <w:t>expand production by negotiating</w:t>
      </w:r>
      <w:r w:rsidRPr="00D308C4">
        <w:rPr>
          <w:sz w:val="12"/>
        </w:rPr>
        <w:t xml:space="preserve"> with governments, </w:t>
      </w:r>
      <w:r w:rsidRPr="007C0DCB">
        <w:rPr>
          <w:rStyle w:val="Emphasis"/>
          <w:highlight w:val="yellow"/>
        </w:rPr>
        <w:t>alternative suppliers and global initiatives, or risk governments</w:t>
      </w:r>
      <w:r w:rsidRPr="00D308C4">
        <w:rPr>
          <w:sz w:val="12"/>
        </w:rPr>
        <w:t xml:space="preserve"> circumventing them and </w:t>
      </w:r>
      <w:r w:rsidRPr="007C0DCB">
        <w:rPr>
          <w:rStyle w:val="Emphasis"/>
          <w:highlight w:val="yellow"/>
        </w:rPr>
        <w:t>forcing</w:t>
      </w:r>
      <w:r w:rsidRPr="00D308C4">
        <w:rPr>
          <w:sz w:val="12"/>
        </w:rPr>
        <w:t xml:space="preserve"> the </w:t>
      </w:r>
      <w:r w:rsidRPr="007C0DCB">
        <w:rPr>
          <w:rStyle w:val="Emphasis"/>
          <w:highlight w:val="yellow"/>
        </w:rPr>
        <w:t xml:space="preserve">transfer of </w:t>
      </w:r>
      <w:proofErr w:type="gramStart"/>
      <w:r w:rsidRPr="007C0DCB">
        <w:rPr>
          <w:rStyle w:val="Emphasis"/>
          <w:highlight w:val="yellow"/>
        </w:rPr>
        <w:t>tech</w:t>
      </w:r>
      <w:r w:rsidRPr="00D308C4">
        <w:rPr>
          <w:sz w:val="12"/>
        </w:rPr>
        <w:t>nology.¶</w:t>
      </w:r>
      <w:proofErr w:type="gramEnd"/>
      <w:r w:rsidRPr="00D308C4">
        <w:rPr>
          <w:sz w:val="12"/>
        </w:rPr>
        <w:t xml:space="preserve"> A </w:t>
      </w:r>
      <w:r w:rsidRPr="007C0DCB">
        <w:rPr>
          <w:rStyle w:val="Emphasis"/>
          <w:highlight w:val="yellow"/>
        </w:rPr>
        <w:t>waiver would</w:t>
      </w:r>
      <w:r w:rsidRPr="00D308C4">
        <w:rPr>
          <w:sz w:val="12"/>
        </w:rPr>
        <w:t xml:space="preserve"> also </w:t>
      </w:r>
      <w:r w:rsidRPr="007C0DCB">
        <w:rPr>
          <w:rStyle w:val="Emphasis"/>
          <w:highlight w:val="yellow"/>
        </w:rPr>
        <w:t xml:space="preserve">provide legal certainty for governments and investors that are inclined to repurpose </w:t>
      </w:r>
      <w:r w:rsidRPr="00D308C4">
        <w:rPr>
          <w:sz w:val="12"/>
        </w:rPr>
        <w:t xml:space="preserve">existing pharmaceutical </w:t>
      </w:r>
      <w:r w:rsidRPr="007C0DCB">
        <w:rPr>
          <w:rStyle w:val="Emphasis"/>
          <w:highlight w:val="yellow"/>
        </w:rPr>
        <w:t>manufacturing or build new facilities</w:t>
      </w:r>
      <w:r w:rsidRPr="00D308C4">
        <w:rPr>
          <w:sz w:val="12"/>
        </w:rPr>
        <w:t xml:space="preserve"> but are fearful of intellectual property liability. And </w:t>
      </w:r>
      <w:r w:rsidRPr="007C0DCB">
        <w:rPr>
          <w:rStyle w:val="Emphasis"/>
          <w:highlight w:val="yellow"/>
        </w:rPr>
        <w:t>it could boost</w:t>
      </w:r>
      <w:r w:rsidRPr="00D308C4">
        <w:rPr>
          <w:sz w:val="12"/>
        </w:rPr>
        <w:t xml:space="preserve"> production of covid-19 treatments unavailable in much of the world, as well as diagnostic tests and </w:t>
      </w:r>
      <w:r w:rsidRPr="007C0DCB">
        <w:rPr>
          <w:rStyle w:val="Emphasis"/>
          <w:highlight w:val="yellow"/>
        </w:rPr>
        <w:t>vaccine supply chain</w:t>
      </w:r>
      <w:r w:rsidRPr="00D308C4">
        <w:rPr>
          <w:sz w:val="12"/>
        </w:rPr>
        <w:t xml:space="preserve"> products.</w:t>
      </w:r>
    </w:p>
    <w:p w14:paraId="0FDE43F0" w14:textId="77777777" w:rsidR="00B428B3" w:rsidRPr="00E16557" w:rsidRDefault="00B428B3" w:rsidP="00B428B3">
      <w:pPr>
        <w:pStyle w:val="Heading4"/>
      </w:pPr>
      <w:r>
        <w:t>Legal certainty unlocks global production.</w:t>
      </w:r>
    </w:p>
    <w:p w14:paraId="5CE0FA18" w14:textId="77777777" w:rsidR="00B428B3" w:rsidRPr="00E16557" w:rsidRDefault="00B428B3" w:rsidP="00B428B3">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3DE7557E" w14:textId="77777777" w:rsidR="00B428B3" w:rsidRPr="0061477E" w:rsidRDefault="00B428B3" w:rsidP="00B428B3">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7C0DCB">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7C0DCB">
        <w:rPr>
          <w:rStyle w:val="Emphasis"/>
          <w:highlight w:val="yellow"/>
        </w:rPr>
        <w:t xml:space="preserve">These countries seek certainty that if they adjust their </w:t>
      </w:r>
      <w:r w:rsidRPr="00BC1823">
        <w:rPr>
          <w:sz w:val="12"/>
        </w:rPr>
        <w:t>domestic</w:t>
      </w:r>
      <w:r w:rsidRPr="007C0DCB">
        <w:rPr>
          <w:rStyle w:val="Emphasis"/>
          <w:sz w:val="12"/>
          <w:highlight w:val="yellow"/>
        </w:rPr>
        <w:t xml:space="preserve"> </w:t>
      </w:r>
      <w:r w:rsidRPr="007C0DCB">
        <w:rPr>
          <w:rStyle w:val="Emphasis"/>
          <w:highlight w:val="yellow"/>
        </w:rPr>
        <w:t>laws and practices</w:t>
      </w:r>
      <w:r w:rsidRPr="0061477E">
        <w:rPr>
          <w:sz w:val="12"/>
        </w:rPr>
        <w:t xml:space="preserve"> to support that investment by </w:t>
      </w:r>
      <w:r w:rsidRPr="007C0DCB">
        <w:rPr>
          <w:rStyle w:val="Emphasis"/>
          <w:highlight w:val="yellow"/>
        </w:rPr>
        <w:t>providing access to the necessary technology, they will not get dragged into</w:t>
      </w:r>
      <w:r w:rsidRPr="0061477E">
        <w:rPr>
          <w:sz w:val="12"/>
        </w:rPr>
        <w:t xml:space="preserve"> expansive WTO </w:t>
      </w:r>
      <w:r w:rsidRPr="007C0DCB">
        <w:rPr>
          <w:rStyle w:val="Emphasis"/>
          <w:highlight w:val="yellow"/>
        </w:rPr>
        <w:t>litigation or face retaliatory sanctions</w:t>
      </w:r>
      <w:r w:rsidRPr="0061477E">
        <w:rPr>
          <w:sz w:val="12"/>
        </w:rPr>
        <w:t xml:space="preserve"> from countries claiming WTO violations. </w:t>
      </w:r>
      <w:r w:rsidRPr="007C0DCB">
        <w:rPr>
          <w:rStyle w:val="Emphasis"/>
          <w:highlight w:val="yellow"/>
        </w:rPr>
        <w:t>The waiver will</w:t>
      </w:r>
      <w:r w:rsidRPr="0061477E">
        <w:rPr>
          <w:sz w:val="12"/>
        </w:rPr>
        <w:t xml:space="preserve"> also </w:t>
      </w:r>
      <w:r w:rsidRPr="007C0DCB">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7C0DCB">
        <w:rPr>
          <w:rStyle w:val="Emphasis"/>
          <w:highlight w:val="yellow"/>
        </w:rPr>
        <w:t>regulatory authorities that had to approve domestic use of</w:t>
      </w:r>
      <w:r w:rsidRPr="0061477E">
        <w:rPr>
          <w:sz w:val="12"/>
        </w:rPr>
        <w:t xml:space="preserve"> various </w:t>
      </w:r>
      <w:r w:rsidRPr="007C0DCB">
        <w:rPr>
          <w:rStyle w:val="Emphasis"/>
          <w:highlight w:val="yellow"/>
        </w:rPr>
        <w:t>vaccines</w:t>
      </w:r>
      <w:r w:rsidRPr="0061477E">
        <w:rPr>
          <w:sz w:val="12"/>
        </w:rPr>
        <w:t xml:space="preserve"> and other COVID-related medical products </w:t>
      </w:r>
      <w:r w:rsidRPr="007C0DCB">
        <w:rPr>
          <w:rStyle w:val="Emphasis"/>
          <w:highlight w:val="yellow"/>
        </w:rPr>
        <w:t>have significant information from the firms that they could share with skilled teams from local universities, government agencies and pharmaceutical manufacturers</w:t>
      </w:r>
      <w:r w:rsidRPr="0061477E">
        <w:rPr>
          <w:sz w:val="12"/>
        </w:rPr>
        <w:t xml:space="preserve"> —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6EC79664" w14:textId="77777777" w:rsidR="00B428B3" w:rsidRPr="007108BA" w:rsidRDefault="00B428B3" w:rsidP="00B428B3">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79E16F70" w14:textId="77777777" w:rsidR="00B428B3" w:rsidRPr="007108BA" w:rsidRDefault="00B428B3" w:rsidP="00B428B3">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587D184B" w14:textId="77777777" w:rsidR="00B428B3" w:rsidRPr="00F828E6" w:rsidRDefault="00B428B3" w:rsidP="00B428B3">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7C0DCB">
        <w:rPr>
          <w:rStyle w:val="Emphasis"/>
          <w:highlight w:val="yellow"/>
        </w:rPr>
        <w:t>in every region of the world, there are multiple producers that could be greatly increasing global vaccine supplies</w:t>
      </w:r>
      <w:r w:rsidRPr="00F828E6">
        <w:rPr>
          <w:sz w:val="12"/>
        </w:rPr>
        <w:t xml:space="preserve"> if the technology and know-how were </w:t>
      </w:r>
      <w:proofErr w:type="gramStart"/>
      <w:r w:rsidRPr="00F828E6">
        <w:rPr>
          <w:sz w:val="12"/>
        </w:rPr>
        <w:t>shared.¶</w:t>
      </w:r>
      <w:proofErr w:type="gramEnd"/>
      <w:r w:rsidRPr="00F828E6">
        <w:rPr>
          <w:sz w:val="12"/>
        </w:rPr>
        <w:t xml:space="preserve"> Just in Africa, “</w:t>
      </w:r>
      <w:proofErr w:type="spellStart"/>
      <w:r w:rsidRPr="00F828E6">
        <w:rPr>
          <w:sz w:val="12"/>
        </w:rPr>
        <w:t>Biovac</w:t>
      </w:r>
      <w:proofErr w:type="spellEnd"/>
      <w:r w:rsidRPr="00F828E6">
        <w:rPr>
          <w:sz w:val="12"/>
        </w:rPr>
        <w:t xml:space="preserve"> and Aspen in </w:t>
      </w:r>
      <w:r w:rsidRPr="007C0DCB">
        <w:rPr>
          <w:rStyle w:val="Emphasis"/>
          <w:highlight w:val="yellow"/>
        </w:rPr>
        <w:t>South Africa,</w:t>
      </w:r>
      <w:r w:rsidRPr="00F828E6">
        <w:rPr>
          <w:sz w:val="12"/>
        </w:rPr>
        <w:t xml:space="preserve"> Institute Pasteur in </w:t>
      </w:r>
      <w:r w:rsidRPr="007C0DCB">
        <w:rPr>
          <w:rStyle w:val="Emphasis"/>
          <w:highlight w:val="yellow"/>
        </w:rPr>
        <w:t>Senegal,</w:t>
      </w:r>
      <w:r w:rsidRPr="00F828E6">
        <w:rPr>
          <w:sz w:val="12"/>
        </w:rPr>
        <w:t xml:space="preserve"> and </w:t>
      </w:r>
      <w:proofErr w:type="spellStart"/>
      <w:r w:rsidRPr="00F828E6">
        <w:rPr>
          <w:sz w:val="12"/>
        </w:rPr>
        <w:t>Vacsera</w:t>
      </w:r>
      <w:proofErr w:type="spellEnd"/>
      <w:r w:rsidRPr="00F828E6">
        <w:rPr>
          <w:sz w:val="12"/>
        </w:rPr>
        <w:t xml:space="preserve"> in </w:t>
      </w:r>
      <w:r w:rsidRPr="007C0DCB">
        <w:rPr>
          <w:rStyle w:val="Emphasis"/>
          <w:highlight w:val="yellow"/>
        </w:rPr>
        <w:t xml:space="preserve">Egypt </w:t>
      </w:r>
      <w:r w:rsidRPr="00F828E6">
        <w:rPr>
          <w:sz w:val="12"/>
        </w:rPr>
        <w:t xml:space="preserve">could rapidly retool factories to make mRNA vaccines,” notes a group of medicine-production experts in a recent Foreign Policy article. Indeed, a former </w:t>
      </w:r>
      <w:proofErr w:type="spellStart"/>
      <w:r w:rsidRPr="00F828E6">
        <w:rPr>
          <w:sz w:val="12"/>
        </w:rPr>
        <w:t>Moderna</w:t>
      </w:r>
      <w:proofErr w:type="spellEnd"/>
      <w:r w:rsidRPr="00F828E6">
        <w:rPr>
          <w:sz w:val="12"/>
        </w:rPr>
        <w:t xml:space="preserve"> director of chemistry revealed that with enough technology transfer and know- how-sharing, a modern factory should be able to get mRNA vaccine production online in, at most, three to four months. The Serum Institute in </w:t>
      </w:r>
      <w:r w:rsidRPr="007C0DCB">
        <w:rPr>
          <w:rStyle w:val="Emphasis"/>
          <w:highlight w:val="yellow"/>
        </w:rPr>
        <w:t>India</w:t>
      </w:r>
      <w:r w:rsidRPr="00F828E6">
        <w:rPr>
          <w:sz w:val="12"/>
        </w:rPr>
        <w:t xml:space="preserve"> already is slated to produce the AstraZeneca and </w:t>
      </w:r>
      <w:proofErr w:type="spellStart"/>
      <w:r w:rsidRPr="00F828E6">
        <w:rPr>
          <w:sz w:val="12"/>
        </w:rPr>
        <w:t>Novavax</w:t>
      </w:r>
      <w:proofErr w:type="spellEnd"/>
      <w:r w:rsidRPr="00F828E6">
        <w:rPr>
          <w:sz w:val="12"/>
        </w:rPr>
        <w:t xml:space="preserve"> vaccines, while </w:t>
      </w:r>
      <w:proofErr w:type="spellStart"/>
      <w:r w:rsidRPr="00F828E6">
        <w:rPr>
          <w:sz w:val="12"/>
        </w:rPr>
        <w:t>Moderna</w:t>
      </w:r>
      <w:proofErr w:type="spellEnd"/>
      <w:r w:rsidRPr="00F828E6">
        <w:rPr>
          <w:sz w:val="12"/>
        </w:rPr>
        <w:t xml:space="preserve"> declined to partner with a qualified </w:t>
      </w:r>
      <w:r w:rsidRPr="007C0DCB">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7C0DCB">
        <w:rPr>
          <w:rStyle w:val="Emphasis"/>
          <w:highlight w:val="yellow"/>
        </w:rPr>
        <w:t>Brazil, Argentina</w:t>
      </w:r>
      <w:r w:rsidRPr="00F828E6">
        <w:rPr>
          <w:sz w:val="12"/>
        </w:rPr>
        <w:t xml:space="preserve"> and </w:t>
      </w:r>
      <w:r w:rsidRPr="007C0DCB">
        <w:rPr>
          <w:rStyle w:val="Emphasis"/>
          <w:highlight w:val="yellow"/>
        </w:rPr>
        <w:t>Mexico</w:t>
      </w:r>
      <w:r w:rsidRPr="00F828E6">
        <w:rPr>
          <w:sz w:val="12"/>
        </w:rPr>
        <w:t xml:space="preserve"> under contract to monopoly holders are already pumping out vials, and in countries like </w:t>
      </w:r>
      <w:r w:rsidRPr="007C0DCB">
        <w:rPr>
          <w:rStyle w:val="Emphasis"/>
          <w:highlight w:val="yellow"/>
        </w:rPr>
        <w:t>Chile and Colombia</w:t>
      </w:r>
      <w:r w:rsidRPr="00F828E6">
        <w:rPr>
          <w:sz w:val="12"/>
        </w:rPr>
        <w:t xml:space="preserve">, the pharmaceutical industry has </w:t>
      </w:r>
      <w:r w:rsidRPr="007C0DCB">
        <w:rPr>
          <w:rStyle w:val="Emphasis"/>
          <w:highlight w:val="yellow"/>
        </w:rPr>
        <w:t>expressed willingness to kickstart</w:t>
      </w:r>
      <w:r w:rsidRPr="00F828E6">
        <w:rPr>
          <w:sz w:val="12"/>
        </w:rPr>
        <w:t xml:space="preserve"> vaccine </w:t>
      </w:r>
      <w:proofErr w:type="gramStart"/>
      <w:r w:rsidRPr="007C0DCB">
        <w:rPr>
          <w:rStyle w:val="Emphasis"/>
          <w:highlight w:val="yellow"/>
        </w:rPr>
        <w:t>production.</w:t>
      </w:r>
      <w:r w:rsidRPr="00F828E6">
        <w:rPr>
          <w:sz w:val="12"/>
        </w:rPr>
        <w:t>¶</w:t>
      </w:r>
      <w:proofErr w:type="gramEnd"/>
      <w:r w:rsidRPr="00F828E6">
        <w:rPr>
          <w:sz w:val="12"/>
        </w:rPr>
        <w:t xml:space="preserve"> </w:t>
      </w:r>
      <w:r w:rsidRPr="007C0DCB">
        <w:rPr>
          <w:rStyle w:val="Emphasis"/>
          <w:highlight w:val="yellow"/>
        </w:rPr>
        <w:t xml:space="preserve">Existing and planned contract manufacturing arrangements prove facilities in developing countries </w:t>
      </w:r>
      <w:r w:rsidRPr="00F828E6">
        <w:rPr>
          <w:sz w:val="12"/>
        </w:rPr>
        <w:t>certainly</w:t>
      </w:r>
      <w:r w:rsidRPr="007C0DCB">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5219D1C8" w14:textId="77777777" w:rsidR="00B428B3" w:rsidRDefault="00B428B3" w:rsidP="00B428B3">
      <w:pPr>
        <w:pStyle w:val="Heading2"/>
      </w:pPr>
      <w:r>
        <w:t>III. Framing</w:t>
      </w:r>
    </w:p>
    <w:p w14:paraId="4391CC02" w14:textId="77777777" w:rsidR="00B428B3" w:rsidRDefault="00B428B3" w:rsidP="00B428B3">
      <w:pPr>
        <w:pStyle w:val="Heading4"/>
      </w:pPr>
      <w:r>
        <w:t xml:space="preserve">The </w:t>
      </w:r>
      <w:proofErr w:type="spellStart"/>
      <w:r>
        <w:t>Aff</w:t>
      </w:r>
      <w:proofErr w:type="spellEnd"/>
      <w:r>
        <w:t xml:space="preserve"> challenges dehumanizing cultural frames that allow us to ignore human suffering. Recognition of common vulnerability is key to a politics that rejects violence, oppression, and indifference.</w:t>
      </w:r>
    </w:p>
    <w:p w14:paraId="4B4C4736" w14:textId="77777777" w:rsidR="00B428B3" w:rsidRPr="00896404" w:rsidRDefault="00B428B3" w:rsidP="00B428B3">
      <w:r>
        <w:rPr>
          <w:rStyle w:val="Style13ptBold"/>
        </w:rPr>
        <w:t xml:space="preserve">Butler ’04 - </w:t>
      </w:r>
      <w:r w:rsidRPr="00896404">
        <w:t>Judith Butler [Prof. of Rhetoric and Comparative Literature, University of California at Berkeley], Precarious Life: The Powers of Mourning and Violence. New York: Verso (2006; First Published 2004).</w:t>
      </w:r>
      <w:r>
        <w:t xml:space="preserve"> pp. 30-35 AT</w:t>
      </w:r>
    </w:p>
    <w:p w14:paraId="4854BE54" w14:textId="77777777" w:rsidR="00B428B3" w:rsidRPr="005F464B" w:rsidRDefault="00B428B3" w:rsidP="00B428B3">
      <w:pPr>
        <w:spacing w:after="0" w:line="240" w:lineRule="auto"/>
        <w:ind w:left="720" w:right="720"/>
        <w:rPr>
          <w:rFonts w:eastAsia="Times New Roman" w:cs="Times New Roman"/>
          <w:sz w:val="12"/>
        </w:rPr>
      </w:pPr>
      <w:r w:rsidRPr="00E716F9">
        <w:rPr>
          <w:rFonts w:eastAsia="Times New Roman" w:cs="Times New Roman"/>
          <w:sz w:val="12"/>
        </w:rPr>
        <w:t xml:space="preserve">Is there something to be gained from grieving, from tarrying with grief, from remaining exposed to its </w:t>
      </w:r>
      <w:proofErr w:type="spellStart"/>
      <w:r w:rsidRPr="00E716F9">
        <w:rPr>
          <w:rFonts w:eastAsia="Times New Roman" w:cs="Times New Roman"/>
          <w:sz w:val="12"/>
        </w:rPr>
        <w:t>unbearability</w:t>
      </w:r>
      <w:proofErr w:type="spellEnd"/>
      <w:r w:rsidRPr="00E716F9">
        <w:rPr>
          <w:rFonts w:eastAsia="Times New Roman" w:cs="Times New Roman"/>
          <w:sz w:val="12"/>
        </w:rPr>
        <w:t xml:space="preserve">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E716F9">
        <w:rPr>
          <w:rFonts w:eastAsia="Times New Roman" w:cs="Times New Roman"/>
          <w:b/>
          <w:sz w:val="24"/>
          <w:highlight w:val="yellow"/>
          <w:u w:val="single"/>
        </w:rPr>
        <w:t xml:space="preserve"> Could </w:t>
      </w:r>
      <w:r w:rsidRPr="005F464B">
        <w:rPr>
          <w:sz w:val="12"/>
        </w:rPr>
        <w:t>the experience of a</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dislocation of First World safety </w:t>
      </w:r>
      <w:r w:rsidRPr="005F464B">
        <w:rPr>
          <w:sz w:val="12"/>
        </w:rPr>
        <w:t>not</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condition </w:t>
      </w:r>
      <w:r w:rsidRPr="005F464B">
        <w:t>the</w:t>
      </w:r>
      <w:r w:rsidRPr="00E716F9">
        <w:rPr>
          <w:rFonts w:eastAsia="Times New Roman" w:cs="Times New Roman"/>
          <w:b/>
          <w:sz w:val="24"/>
          <w:highlight w:val="yellow"/>
          <w:u w:val="single"/>
        </w:rPr>
        <w:t xml:space="preserve"> insight into the radically inequitable ways that </w:t>
      </w:r>
      <w:r w:rsidRPr="005F464B">
        <w:rPr>
          <w:sz w:val="12"/>
        </w:rPr>
        <w:t>corporeal</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vulnerability is distributed globally? </w:t>
      </w:r>
      <w:r w:rsidRPr="005F464B">
        <w:rPr>
          <w:sz w:val="12"/>
        </w:rPr>
        <w:t>To foreclose that vulnerability,</w:t>
      </w:r>
      <w:r w:rsidRPr="00E716F9">
        <w:rPr>
          <w:rFonts w:eastAsia="Times New Roman" w:cs="Times New Roman"/>
          <w:b/>
          <w:sz w:val="14"/>
          <w:u w:val="single"/>
        </w:rPr>
        <w:t xml:space="preserve"> </w:t>
      </w:r>
      <w:r w:rsidRPr="00E716F9">
        <w:rPr>
          <w:rFonts w:eastAsia="Times New Roman" w:cs="Times New Roman"/>
          <w:sz w:val="12"/>
        </w:rPr>
        <w:t>to banish it,</w:t>
      </w:r>
      <w:r w:rsidRPr="00E716F9">
        <w:rPr>
          <w:rFonts w:eastAsia="Times New Roman" w:cs="Times New Roman"/>
          <w:b/>
          <w:sz w:val="24"/>
          <w:highlight w:val="yellow"/>
          <w:u w:val="single"/>
        </w:rPr>
        <w:t xml:space="preserve"> to make ourselves secure at the expense of every other </w:t>
      </w:r>
      <w:r w:rsidRPr="005F464B">
        <w:rPr>
          <w:sz w:val="12"/>
        </w:rPr>
        <w:t>human consideration</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is to eradicate </w:t>
      </w:r>
      <w:r w:rsidRPr="007C0DCB">
        <w:rPr>
          <w:sz w:val="12"/>
        </w:rPr>
        <w:t>one of the</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most important resources from which we must </w:t>
      </w:r>
      <w:r w:rsidRPr="00E716F9">
        <w:rPr>
          <w:rFonts w:eastAsia="Times New Roman" w:cs="Times New Roman"/>
          <w:sz w:val="12"/>
        </w:rPr>
        <w:t xml:space="preserve">take our bearings and </w:t>
      </w:r>
      <w:r w:rsidRPr="00E716F9">
        <w:rPr>
          <w:rFonts w:eastAsia="Times New Roman" w:cs="Times New Roman"/>
          <w:b/>
          <w:sz w:val="24"/>
          <w:highlight w:val="yellow"/>
          <w:u w:val="single"/>
        </w:rPr>
        <w:t xml:space="preserve">find our </w:t>
      </w:r>
      <w:proofErr w:type="gramStart"/>
      <w:r w:rsidRPr="00E716F9">
        <w:rPr>
          <w:rFonts w:eastAsia="Times New Roman" w:cs="Times New Roman"/>
          <w:b/>
          <w:sz w:val="24"/>
          <w:highlight w:val="yellow"/>
          <w:u w:val="single"/>
        </w:rPr>
        <w:t>way.</w:t>
      </w:r>
      <w:r w:rsidRPr="005F464B">
        <w:rPr>
          <w:rFonts w:eastAsia="Times New Roman" w:cs="Times New Roman"/>
          <w:b/>
          <w:sz w:val="12"/>
          <w:u w:val="single"/>
        </w:rPr>
        <w:t>¶</w:t>
      </w:r>
      <w:proofErr w:type="gramEnd"/>
      <w:r w:rsidRPr="005F464B">
        <w:rPr>
          <w:rFonts w:eastAsia="Times New Roman" w:cs="Times New Roman"/>
          <w:sz w:val="12"/>
        </w:rPr>
        <w:t xml:space="preserve"> </w:t>
      </w:r>
      <w:r w:rsidRPr="00E716F9">
        <w:rPr>
          <w:rFonts w:eastAsia="Times New Roman" w:cs="Times New Roman"/>
          <w:sz w:val="12"/>
        </w:rPr>
        <w:t xml:space="preserve">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w:t>
      </w:r>
      <w:proofErr w:type="gramStart"/>
      <w:r w:rsidRPr="00E716F9">
        <w:rPr>
          <w:rFonts w:eastAsia="Times New Roman" w:cs="Times New Roman"/>
          <w:sz w:val="12"/>
        </w:rPr>
        <w:t>unknowingness.</w:t>
      </w:r>
      <w:r w:rsidRPr="005F464B">
        <w:rPr>
          <w:rFonts w:eastAsia="Times New Roman" w:cs="Times New Roman"/>
          <w:sz w:val="12"/>
        </w:rPr>
        <w:t>¶</w:t>
      </w:r>
      <w:proofErr w:type="gramEnd"/>
      <w:r w:rsidRPr="005F464B">
        <w:rPr>
          <w:rFonts w:eastAsia="Times New Roman" w:cs="Times New Roman"/>
          <w:sz w:val="12"/>
        </w:rPr>
        <w:t xml:space="preserve"> </w:t>
      </w:r>
      <w:r w:rsidRPr="00E716F9">
        <w:rPr>
          <w:rFonts w:eastAsia="Times New Roman" w:cs="Times New Roman"/>
          <w:sz w:val="12"/>
        </w:rPr>
        <w:t>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E716F9">
        <w:rPr>
          <w:rFonts w:eastAsia="Times New Roman" w:cs="Times New Roman"/>
          <w:b/>
          <w:sz w:val="24"/>
          <w:highlight w:val="yellow"/>
          <w:u w:val="single"/>
        </w:rPr>
        <w:t xml:space="preserve"> </w:t>
      </w:r>
      <w:r w:rsidRPr="00E716F9">
        <w:rPr>
          <w:rFonts w:eastAsia="Times New Roman" w:cs="Times New Roman"/>
          <w:sz w:val="12"/>
        </w:rPr>
        <w:t xml:space="preserve">and thus certain human lives are more </w:t>
      </w:r>
      <w:proofErr w:type="spellStart"/>
      <w:r w:rsidRPr="00E716F9">
        <w:rPr>
          <w:rFonts w:eastAsia="Times New Roman" w:cs="Times New Roman"/>
          <w:sz w:val="12"/>
        </w:rPr>
        <w:t>grievable</w:t>
      </w:r>
      <w:proofErr w:type="spellEnd"/>
      <w:r w:rsidRPr="00E716F9">
        <w:rPr>
          <w:rFonts w:eastAsia="Times New Roman" w:cs="Times New Roman"/>
          <w:sz w:val="12"/>
        </w:rPr>
        <w:t xml:space="preserve"> than others</w:t>
      </w:r>
      <w:r w:rsidRPr="007C0DCB">
        <w:rPr>
          <w:sz w:val="12"/>
        </w:rPr>
        <w:t>. From where</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might a principle emerge by which we vow to protect others from the kinds of violence we have suffered, </w:t>
      </w:r>
      <w:r w:rsidRPr="007C0DCB">
        <w:rPr>
          <w:sz w:val="12"/>
        </w:rPr>
        <w:t>if not</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from an apprehension of a common human vulnerability? </w:t>
      </w:r>
      <w:r w:rsidRPr="00E716F9">
        <w:rPr>
          <w:rFonts w:eastAsia="Times New Roman" w:cs="Times New Roman"/>
          <w:sz w:val="12"/>
        </w:rPr>
        <w:t>I do not mean to deny that vulnerability is differentiated, that it is allocated differentially across the globe. I do not even mean to presume upon a common notion of the human, although to speak in its “name” is already (or perhaps only) to fathom its possibility.</w:t>
      </w:r>
      <w:r w:rsidRPr="005F464B">
        <w:rPr>
          <w:rFonts w:eastAsia="Times New Roman" w:cs="Times New Roman"/>
          <w:sz w:val="12"/>
        </w:rPr>
        <w:t xml:space="preserve">¶ </w:t>
      </w:r>
      <w:r w:rsidRPr="00E716F9">
        <w:rPr>
          <w:rFonts w:eastAsia="Times New Roman" w:cs="Times New Roman"/>
          <w:sz w:val="12"/>
        </w:rPr>
        <w:t>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w:t>
      </w:r>
      <w:r w:rsidRPr="005F464B">
        <w:rPr>
          <w:rFonts w:eastAsia="Times New Roman" w:cs="Times New Roman"/>
          <w:sz w:val="12"/>
        </w:rPr>
        <w:t xml:space="preserve">¶ </w:t>
      </w:r>
      <w:r w:rsidRPr="00E716F9">
        <w:rPr>
          <w:rFonts w:eastAsia="Times New Roman" w:cs="Times New Roman"/>
          <w:sz w:val="12"/>
        </w:rPr>
        <w:t xml:space="preserve">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w:t>
      </w:r>
      <w:proofErr w:type="gramStart"/>
      <w:r w:rsidRPr="00E716F9">
        <w:rPr>
          <w:rFonts w:eastAsia="Times New Roman" w:cs="Times New Roman"/>
          <w:sz w:val="12"/>
        </w:rPr>
        <w:t>sustenance.</w:t>
      </w:r>
      <w:r w:rsidRPr="005F464B">
        <w:rPr>
          <w:rFonts w:eastAsia="Times New Roman" w:cs="Times New Roman"/>
          <w:sz w:val="12"/>
        </w:rPr>
        <w:t>¶</w:t>
      </w:r>
      <w:proofErr w:type="gramEnd"/>
      <w:r w:rsidRPr="005F464B">
        <w:rPr>
          <w:rFonts w:eastAsia="Times New Roman" w:cs="Times New Roman"/>
          <w:sz w:val="12"/>
        </w:rPr>
        <w:t xml:space="preserve"> </w:t>
      </w:r>
      <w:r w:rsidRPr="007C0DCB">
        <w:rPr>
          <w:sz w:val="12"/>
        </w:rPr>
        <w:t>We cannot understand vulnerability as a deprivation, however, unless we understand the need that is thwarted. S</w:t>
      </w:r>
      <w:r w:rsidRPr="00E716F9">
        <w:rPr>
          <w:rFonts w:eastAsia="Times New Roman" w:cs="Times New Roman"/>
          <w:sz w:val="12"/>
        </w:rPr>
        <w:t xml:space="preserve">uch infants still must be apprehended as given over, as given over to no one or to some insufficient support, or to an abandonment. It would be difficult, </w:t>
      </w:r>
      <w:proofErr w:type="spellStart"/>
      <w:r w:rsidRPr="00E716F9">
        <w:rPr>
          <w:rFonts w:eastAsia="Times New Roman" w:cs="Times New Roman"/>
          <w:sz w:val="12"/>
        </w:rPr>
        <w:t>it</w:t>
      </w:r>
      <w:proofErr w:type="spellEnd"/>
      <w:r w:rsidRPr="00E716F9">
        <w:rPr>
          <w:rFonts w:eastAsia="Times New Roman" w:cs="Times New Roman"/>
          <w:sz w:val="12"/>
        </w:rPr>
        <w:t xml:space="preserve"> not impossible, to understand how humans suffer from oppression without seeing how this primary condition is exploited and exploitable, thwarted and denied</w:t>
      </w:r>
      <w:r w:rsidRPr="007C0DCB">
        <w:rPr>
          <w:sz w:val="12"/>
        </w:rPr>
        <w:t xml:space="preserve">. The condition of </w:t>
      </w:r>
      <w:r w:rsidRPr="00804409">
        <w:rPr>
          <w:sz w:val="12"/>
        </w:rPr>
        <w:t xml:space="preserve">primary </w:t>
      </w:r>
      <w:r w:rsidRPr="00804409">
        <w:rPr>
          <w:rFonts w:eastAsia="Times New Roman" w:cs="Times New Roman"/>
          <w:b/>
          <w:sz w:val="24"/>
          <w:u w:val="single"/>
        </w:rPr>
        <w:t>vulnerability</w:t>
      </w:r>
      <w:r w:rsidRPr="00804409">
        <w:rPr>
          <w:rFonts w:eastAsia="Times New Roman" w:cs="Times New Roman"/>
          <w:sz w:val="12"/>
        </w:rPr>
        <w:t xml:space="preserve">, of being given over to the touch of the other, even if there is no other there, and no support for our lives, </w:t>
      </w:r>
      <w:r w:rsidRPr="00804409">
        <w:rPr>
          <w:rFonts w:eastAsia="Times New Roman" w:cs="Times New Roman"/>
          <w:b/>
          <w:sz w:val="24"/>
          <w:u w:val="single"/>
        </w:rPr>
        <w:t>signifies a primary helplessness and need</w:t>
      </w:r>
      <w:r w:rsidRPr="00804409">
        <w:rPr>
          <w:rFonts w:eastAsia="Times New Roman" w:cs="Times New Roman"/>
          <w:sz w:val="12"/>
        </w:rPr>
        <w:t xml:space="preserve">, one </w:t>
      </w:r>
      <w:r w:rsidRPr="00804409">
        <w:rPr>
          <w:rFonts w:eastAsia="Times New Roman" w:cs="Times New Roman"/>
          <w:b/>
          <w:sz w:val="24"/>
          <w:u w:val="single"/>
        </w:rPr>
        <w:t xml:space="preserve">to which any society must attend. </w:t>
      </w:r>
      <w:r w:rsidRPr="00804409">
        <w:rPr>
          <w:sz w:val="12"/>
        </w:rPr>
        <w:t>Lives are supported and maintained differently, and</w:t>
      </w:r>
      <w:r w:rsidRPr="00804409">
        <w:rPr>
          <w:rFonts w:eastAsia="Times New Roman" w:cs="Times New Roman"/>
          <w:b/>
          <w:sz w:val="14"/>
          <w:u w:val="single"/>
        </w:rPr>
        <w:t xml:space="preserve"> </w:t>
      </w:r>
      <w:r w:rsidRPr="00804409">
        <w:rPr>
          <w:sz w:val="12"/>
        </w:rPr>
        <w:t xml:space="preserve">there are radically different ways in which human physical vulnerability is distributed across the globe. </w:t>
      </w:r>
      <w:r w:rsidRPr="00804409">
        <w:rPr>
          <w:rFonts w:eastAsia="Times New Roman" w:cs="Times New Roman"/>
          <w:b/>
          <w:sz w:val="24"/>
          <w:u w:val="single"/>
        </w:rPr>
        <w:t xml:space="preserve">Certain lives will be highly protected, and the abrogation of their </w:t>
      </w:r>
      <w:r w:rsidRPr="00804409">
        <w:rPr>
          <w:sz w:val="12"/>
        </w:rPr>
        <w:t>claims to</w:t>
      </w:r>
      <w:r w:rsidRPr="00804409">
        <w:rPr>
          <w:rFonts w:eastAsia="Times New Roman" w:cs="Times New Roman"/>
          <w:b/>
          <w:sz w:val="24"/>
          <w:u w:val="single"/>
        </w:rPr>
        <w:t xml:space="preserve"> sanctity will </w:t>
      </w:r>
      <w:r w:rsidRPr="00804409">
        <w:rPr>
          <w:sz w:val="12"/>
        </w:rPr>
        <w:t>be sufficient to</w:t>
      </w:r>
      <w:r w:rsidRPr="00804409">
        <w:rPr>
          <w:rFonts w:eastAsia="Times New Roman" w:cs="Times New Roman"/>
          <w:b/>
          <w:sz w:val="24"/>
          <w:u w:val="single"/>
        </w:rPr>
        <w:t xml:space="preserve"> mobilize the forces of war</w:t>
      </w:r>
      <w:r w:rsidRPr="00E716F9">
        <w:rPr>
          <w:rFonts w:eastAsia="Times New Roman" w:cs="Times New Roman"/>
          <w:b/>
          <w:sz w:val="24"/>
          <w:highlight w:val="yellow"/>
          <w:u w:val="single"/>
        </w:rPr>
        <w:t xml:space="preserve">. Other lives </w:t>
      </w:r>
      <w:r w:rsidRPr="00DA4D26">
        <w:rPr>
          <w:sz w:val="12"/>
        </w:rPr>
        <w:t xml:space="preserve">will not find such fast and furious support </w:t>
      </w:r>
      <w:r w:rsidRPr="00E716F9">
        <w:rPr>
          <w:rFonts w:eastAsia="Times New Roman" w:cs="Times New Roman"/>
          <w:sz w:val="12"/>
        </w:rPr>
        <w:t xml:space="preserve">and </w:t>
      </w:r>
      <w:r w:rsidRPr="007C0DCB">
        <w:rPr>
          <w:rStyle w:val="Emphasis"/>
          <w:highlight w:val="yellow"/>
        </w:rPr>
        <w:t>will not even qualify as “</w:t>
      </w:r>
      <w:proofErr w:type="spellStart"/>
      <w:r w:rsidRPr="007C0DCB">
        <w:rPr>
          <w:rStyle w:val="Emphasis"/>
          <w:highlight w:val="yellow"/>
        </w:rPr>
        <w:t>grievable</w:t>
      </w:r>
      <w:proofErr w:type="spellEnd"/>
      <w:proofErr w:type="gramStart"/>
      <w:r w:rsidRPr="007C0DCB">
        <w:rPr>
          <w:rStyle w:val="Emphasis"/>
          <w:highlight w:val="yellow"/>
        </w:rPr>
        <w:t>.”</w:t>
      </w:r>
      <w:r w:rsidRPr="005F464B">
        <w:rPr>
          <w:rFonts w:eastAsia="Times New Roman" w:cs="Times New Roman"/>
          <w:b/>
          <w:sz w:val="12"/>
          <w:u w:val="single"/>
        </w:rPr>
        <w:t>¶</w:t>
      </w:r>
      <w:proofErr w:type="gramEnd"/>
      <w:r w:rsidRPr="005F464B">
        <w:rPr>
          <w:rFonts w:eastAsia="Times New Roman" w:cs="Times New Roman"/>
          <w:sz w:val="12"/>
        </w:rPr>
        <w:t xml:space="preserve"> </w:t>
      </w:r>
      <w:r w:rsidRPr="00E716F9">
        <w:rPr>
          <w:rFonts w:eastAsia="Times New Roman" w:cs="Times New Roman"/>
          <w:sz w:val="12"/>
        </w:rPr>
        <w:t>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children and adults</w:t>
      </w:r>
      <w:r w:rsidRPr="00E716F9">
        <w:rPr>
          <w:rFonts w:eastAsia="Times New Roman" w:cs="Times New Roman"/>
          <w:b/>
          <w:sz w:val="12"/>
        </w:rPr>
        <w:t>. Do they have names, faces, personal histories, family, favorite hobbies, slogans by which they life?</w:t>
      </w:r>
      <w:r w:rsidRPr="00E716F9">
        <w:rPr>
          <w:rFonts w:eastAsia="Times New Roman" w:cs="Times New Roman"/>
          <w:b/>
          <w:sz w:val="24"/>
          <w:highlight w:val="yellow"/>
          <w:u w:val="single"/>
        </w:rPr>
        <w:t xml:space="preserve"> </w:t>
      </w:r>
      <w:r w:rsidRPr="00E716F9">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7C0DCB">
        <w:rPr>
          <w:sz w:val="12"/>
        </w:rPr>
        <w:t>How do our</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cultural frames for thinking the human set limits on the kinds of losses we can avow </w:t>
      </w:r>
      <w:r w:rsidRPr="007C0DCB">
        <w:rPr>
          <w:sz w:val="12"/>
        </w:rPr>
        <w:t>as loss</w:t>
      </w:r>
      <w:r w:rsidRPr="00E716F9">
        <w:rPr>
          <w:rFonts w:eastAsia="Times New Roman" w:cs="Times New Roman"/>
          <w:b/>
          <w:sz w:val="24"/>
          <w:highlight w:val="yellow"/>
          <w:u w:val="single"/>
        </w:rPr>
        <w:t>?</w:t>
      </w:r>
      <w:r w:rsidRPr="00E716F9">
        <w:rPr>
          <w:rFonts w:eastAsia="Times New Roman" w:cs="Times New Roman"/>
          <w:sz w:val="12"/>
        </w:rPr>
        <w:t xml:space="preserve"> After all, if someone is lost, and that person is not someone, then what and where is the loss, and how does mourning take place?</w:t>
      </w:r>
      <w:r w:rsidRPr="005F464B">
        <w:rPr>
          <w:rFonts w:eastAsia="Times New Roman" w:cs="Times New Roman"/>
          <w:sz w:val="12"/>
        </w:rPr>
        <w:t xml:space="preserv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w:t>
      </w:r>
      <w:r w:rsidRPr="00804409">
        <w:rPr>
          <w:rFonts w:eastAsia="Times New Roman" w:cs="Times New Roman"/>
          <w:sz w:val="12"/>
        </w:rPr>
        <w:t xml:space="preserve">challenged. </w:t>
      </w:r>
      <w:r w:rsidRPr="00804409">
        <w:rPr>
          <w:rStyle w:val="Emphasis"/>
        </w:rPr>
        <w:t>It must</w:t>
      </w:r>
      <w:r w:rsidRPr="00804409">
        <w:rPr>
          <w:rFonts w:eastAsia="Times New Roman" w:cs="Times New Roman"/>
          <w:sz w:val="12"/>
        </w:rPr>
        <w:t xml:space="preserve"> also </w:t>
      </w:r>
      <w:r w:rsidRPr="00804409">
        <w:rPr>
          <w:rStyle w:val="Emphasis"/>
        </w:rPr>
        <w:t>be part of</w:t>
      </w:r>
      <w:r w:rsidRPr="00804409">
        <w:rPr>
          <w:rFonts w:eastAsia="Times New Roman" w:cs="Times New Roman"/>
          <w:sz w:val="12"/>
        </w:rPr>
        <w:t xml:space="preserve"> the affinity with </w:t>
      </w:r>
      <w:r w:rsidRPr="00804409">
        <w:rPr>
          <w:rStyle w:val="Emphasis"/>
        </w:rPr>
        <w:t>anti-racist struggles, given the racial differential that undergirds</w:t>
      </w:r>
      <w:r w:rsidRPr="00804409">
        <w:rPr>
          <w:rFonts w:eastAsia="Times New Roman" w:cs="Times New Roman"/>
          <w:sz w:val="12"/>
        </w:rPr>
        <w:t xml:space="preserve"> the </w:t>
      </w:r>
      <w:r w:rsidRPr="00804409">
        <w:rPr>
          <w:rStyle w:val="Emphasis"/>
        </w:rPr>
        <w:t>culturally viable notions of the human</w:t>
      </w:r>
      <w:r w:rsidRPr="00804409">
        <w:rPr>
          <w:rFonts w:eastAsia="Times New Roman" w:cs="Times New Roman"/>
          <w:sz w:val="12"/>
        </w:rPr>
        <w:t xml:space="preserve">, ones that we see </w:t>
      </w:r>
      <w:r w:rsidRPr="00804409">
        <w:rPr>
          <w:rStyle w:val="Emphasis"/>
        </w:rPr>
        <w:t>acted out in</w:t>
      </w:r>
      <w:r w:rsidRPr="00804409">
        <w:rPr>
          <w:rFonts w:eastAsia="Times New Roman" w:cs="Times New Roman"/>
          <w:sz w:val="12"/>
        </w:rPr>
        <w:t xml:space="preserve"> dramatic and </w:t>
      </w:r>
      <w:r w:rsidRPr="00804409">
        <w:rPr>
          <w:rStyle w:val="Emphasis"/>
        </w:rPr>
        <w:t>terrifying ways in the global arena</w:t>
      </w:r>
      <w:r w:rsidRPr="005F464B">
        <w:rPr>
          <w:rFonts w:eastAsia="Times New Roman" w:cs="Times New Roman"/>
          <w:sz w:val="12"/>
        </w:rPr>
        <w:t xml:space="preserve"> at the present </w:t>
      </w:r>
      <w:proofErr w:type="gramStart"/>
      <w:r w:rsidRPr="005F464B">
        <w:rPr>
          <w:rFonts w:eastAsia="Times New Roman" w:cs="Times New Roman"/>
          <w:sz w:val="12"/>
        </w:rPr>
        <w:t>time</w:t>
      </w:r>
      <w:r w:rsidRPr="007C0DCB">
        <w:rPr>
          <w:rStyle w:val="Emphasis"/>
          <w:highlight w:val="yellow"/>
        </w:rPr>
        <w:t>.</w:t>
      </w:r>
      <w:r w:rsidRPr="005F464B">
        <w:rPr>
          <w:rFonts w:eastAsia="Times New Roman" w:cs="Times New Roman"/>
          <w:sz w:val="12"/>
        </w:rPr>
        <w:t>¶</w:t>
      </w:r>
      <w:proofErr w:type="gramEnd"/>
      <w:r w:rsidRPr="005F464B">
        <w:rPr>
          <w:rFonts w:eastAsia="Times New Roman" w:cs="Times New Roman"/>
          <w:sz w:val="12"/>
        </w:rPr>
        <w:t xml:space="preserve"> I am referring not only to humans not regarded as humans, and thus to a restrictive conception of the human that is based upon their exclusion. </w:t>
      </w:r>
      <w:r w:rsidRPr="007C0DCB">
        <w:rPr>
          <w:rStyle w:val="Emphasis"/>
          <w:highlight w:val="yellow"/>
        </w:rPr>
        <w:t xml:space="preserve">It is </w:t>
      </w:r>
      <w:r w:rsidRPr="005F464B">
        <w:rPr>
          <w:rFonts w:eastAsia="Times New Roman" w:cs="Times New Roman"/>
          <w:sz w:val="12"/>
        </w:rPr>
        <w:t xml:space="preserve">not a matter of a simple entry of the excluded into an established ontology, but </w:t>
      </w:r>
      <w:r w:rsidRPr="007C0DCB">
        <w:rPr>
          <w:rStyle w:val="Emphasis"/>
          <w:highlight w:val="yellow"/>
        </w:rPr>
        <w:t>an insurrection at the level of ontology</w:t>
      </w:r>
      <w:r w:rsidRPr="005F464B">
        <w:rPr>
          <w:rFonts w:eastAsia="Times New Roman" w:cs="Times New Roman"/>
          <w:sz w:val="12"/>
        </w:rPr>
        <w:t xml:space="preserve">, a critical opening up of the questions, What is real? </w:t>
      </w:r>
      <w:r w:rsidRPr="007C0DCB">
        <w:rPr>
          <w:rStyle w:val="Emphasis"/>
          <w:highlight w:val="yellow"/>
        </w:rPr>
        <w:t>Whose lives are real?</w:t>
      </w:r>
      <w:r w:rsidRPr="005F464B">
        <w:rPr>
          <w:rFonts w:eastAsia="Times New Roman" w:cs="Times New Roman"/>
          <w:sz w:val="12"/>
        </w:rPr>
        <w:t xml:space="preserve"> How might reality be remade? Those who are unreal have, in a sense, already suffered the violence of derealization. What, then, is the relation between violence and those lives considered as "unreal"? Does violence effect that unreality? Does violence take place on the condition of that </w:t>
      </w:r>
      <w:proofErr w:type="gramStart"/>
      <w:r w:rsidRPr="005F464B">
        <w:rPr>
          <w:rFonts w:eastAsia="Times New Roman" w:cs="Times New Roman"/>
          <w:sz w:val="12"/>
        </w:rPr>
        <w:t>unreality?¶</w:t>
      </w:r>
      <w:proofErr w:type="gramEnd"/>
      <w:r w:rsidRPr="005F464B">
        <w:rPr>
          <w:rFonts w:eastAsia="Times New Roman" w:cs="Times New Roman"/>
          <w:sz w:val="12"/>
        </w:rPr>
        <w:t xml:space="preserve"> If violence is done </w:t>
      </w:r>
      <w:r w:rsidRPr="000026CB">
        <w:rPr>
          <w:sz w:val="12"/>
        </w:rPr>
        <w:t>against those who are unreal, then, from the perspective of violence, it fails to injure or negate those lives since those lives are already negated. But they have a strange way of remaining animated and so must be negated again (and again).</w:t>
      </w:r>
      <w:r w:rsidRPr="000026CB">
        <w:rPr>
          <w:rFonts w:eastAsia="Times New Roman" w:cs="Times New Roman"/>
          <w:sz w:val="2"/>
        </w:rPr>
        <w:t xml:space="preserve"> </w:t>
      </w:r>
      <w:r w:rsidRPr="000026CB">
        <w:rPr>
          <w:rFonts w:eastAsia="Times New Roman" w:cs="Times New Roman"/>
          <w:sz w:val="12"/>
        </w:rPr>
        <w:t>They cannot be mourned because they are always already lost or, rather, never "were," and they must be killed, since they seem to live on, stubbornly, in this state of deadness. Violence renews itself in the face of the apparent inexhaustibility of its object.</w:t>
      </w:r>
      <w:r w:rsidRPr="005F464B">
        <w:rPr>
          <w:rFonts w:eastAsia="Times New Roman" w:cs="Times New Roman"/>
          <w:sz w:val="12"/>
        </w:rPr>
        <w:t xml:space="preserve"> The derealization of the "Other"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w:t>
      </w:r>
      <w:proofErr w:type="gramStart"/>
      <w:r w:rsidRPr="005F464B">
        <w:rPr>
          <w:rFonts w:eastAsia="Times New Roman" w:cs="Times New Roman"/>
          <w:sz w:val="12"/>
        </w:rPr>
        <w:t>aims.¶</w:t>
      </w:r>
      <w:proofErr w:type="gramEnd"/>
      <w:r w:rsidRPr="005F464B">
        <w:rPr>
          <w:rFonts w:eastAsia="Times New Roman" w:cs="Times New Roman"/>
          <w:sz w:val="12"/>
        </w:rPr>
        <w:t xml:space="preserve"> How do we understand this derealization? It is one thing to argue that first, </w:t>
      </w:r>
      <w:r w:rsidRPr="007C0DCB">
        <w:rPr>
          <w:rStyle w:val="Emphasis"/>
          <w:highlight w:val="yellow"/>
        </w:rPr>
        <w:t>on the level of discourse, certain lives are not considered lives at all</w:t>
      </w:r>
      <w:r w:rsidRPr="005F464B">
        <w:rPr>
          <w:rFonts w:eastAsia="Times New Roman" w:cs="Times New Roman"/>
          <w:sz w:val="12"/>
        </w:rPr>
        <w:t xml:space="preserve">, they cannot be humanized, that they fit no dominant frame for the human, and that </w:t>
      </w:r>
      <w:r w:rsidRPr="007C0DCB">
        <w:rPr>
          <w:rStyle w:val="Emphasis"/>
          <w:highlight w:val="yellow"/>
        </w:rPr>
        <w:t>their dehumanization</w:t>
      </w:r>
      <w:r w:rsidRPr="005F464B">
        <w:rPr>
          <w:rFonts w:eastAsia="Times New Roman" w:cs="Times New Roman"/>
          <w:sz w:val="12"/>
        </w:rPr>
        <w:t xml:space="preserve"> occurs first, at this level, and that this level then </w:t>
      </w:r>
      <w:r w:rsidRPr="007C0DCB">
        <w:rPr>
          <w:rStyle w:val="Emphasis"/>
          <w:highlight w:val="yellow"/>
        </w:rPr>
        <w:t>gives rise to</w:t>
      </w:r>
      <w:r w:rsidRPr="005F464B">
        <w:rPr>
          <w:rFonts w:eastAsia="Times New Roman" w:cs="Times New Roman"/>
          <w:sz w:val="12"/>
        </w:rPr>
        <w:t xml:space="preserve"> a physical </w:t>
      </w:r>
      <w:r w:rsidRPr="007C0DCB">
        <w:rPr>
          <w:rStyle w:val="Emphasis"/>
          <w:highlight w:val="yellow"/>
        </w:rPr>
        <w:t>violence that</w:t>
      </w:r>
      <w:r w:rsidRPr="005F464B">
        <w:rPr>
          <w:rFonts w:eastAsia="Times New Roman" w:cs="Times New Roman"/>
          <w:sz w:val="12"/>
        </w:rPr>
        <w:t xml:space="preserve"> in some sense </w:t>
      </w:r>
      <w:r w:rsidRPr="007C0DCB">
        <w:rPr>
          <w:rStyle w:val="Emphasis"/>
          <w:highlight w:val="yellow"/>
        </w:rPr>
        <w:t>delivers the message of dehumanization</w:t>
      </w:r>
      <w:r w:rsidRPr="005F464B">
        <w:rPr>
          <w:rFonts w:eastAsia="Times New Roman" w:cs="Times New Roman"/>
          <w:sz w:val="12"/>
        </w:rPr>
        <w:t xml:space="preserve"> that is </w:t>
      </w:r>
      <w:r w:rsidRPr="007C0DCB">
        <w:rPr>
          <w:rStyle w:val="Emphasis"/>
          <w:highlight w:val="yellow"/>
        </w:rPr>
        <w:t>already at work in the culture.</w:t>
      </w:r>
      <w:r w:rsidRPr="005F464B">
        <w:rPr>
          <w:rFonts w:eastAsia="Times New Roman" w:cs="Times New Roman"/>
          <w:sz w:val="12"/>
        </w:rPr>
        <w:t xml:space="preserve"> It is another thing to say that discourse itself effects violence through omission. If 2</w:t>
      </w:r>
      <w:proofErr w:type="gramStart"/>
      <w:r w:rsidRPr="005F464B">
        <w:rPr>
          <w:rFonts w:eastAsia="Times New Roman" w:cs="Times New Roman"/>
          <w:sz w:val="12"/>
        </w:rPr>
        <w:t>oo,ooo</w:t>
      </w:r>
      <w:proofErr w:type="gramEnd"/>
      <w:r w:rsidRPr="005F464B">
        <w:rPr>
          <w:rFonts w:eastAsia="Times New Roman" w:cs="Times New Roman"/>
          <w:sz w:val="12"/>
        </w:rPr>
        <w:t xml:space="preserve"> Iraqi children were killed during the Gulf War and its aftermath/ do we have an image, a frame for any of those lives, singly or collectively? Is there a story we might find about those deaths in the media? </w:t>
      </w:r>
      <w:r w:rsidRPr="007C0DCB">
        <w:rPr>
          <w:rStyle w:val="Emphasis"/>
          <w:highlight w:val="yellow"/>
        </w:rPr>
        <w:t xml:space="preserve">Are there names attached to those </w:t>
      </w:r>
      <w:proofErr w:type="gramStart"/>
      <w:r w:rsidRPr="007C0DCB">
        <w:rPr>
          <w:rStyle w:val="Emphasis"/>
          <w:highlight w:val="yellow"/>
        </w:rPr>
        <w:t>children?</w:t>
      </w:r>
      <w:r w:rsidRPr="005F464B">
        <w:rPr>
          <w:rFonts w:eastAsia="Times New Roman" w:cs="Times New Roman"/>
          <w:sz w:val="12"/>
        </w:rPr>
        <w:t>¶</w:t>
      </w:r>
      <w:proofErr w:type="gramEnd"/>
      <w:r w:rsidRPr="005F464B">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7C0DCB">
        <w:rPr>
          <w:rStyle w:val="Emphasis"/>
          <w:highlight w:val="yellow"/>
        </w:rPr>
        <w:t>a life worth valuing and preserving, a life that qualifies for recognition.</w:t>
      </w:r>
      <w:r w:rsidRPr="005F464B">
        <w:rPr>
          <w:rFonts w:eastAsia="Times New Roman" w:cs="Times New Roman"/>
          <w:sz w:val="12"/>
        </w:rPr>
        <w:t xml:space="preserve"> Although we might argue that it would be impractical to write obituaries for all those people, or for all people, I think we have to ask, again and again, how the obituary functions as the instrument by which </w:t>
      </w:r>
      <w:proofErr w:type="spellStart"/>
      <w:r w:rsidRPr="005F464B">
        <w:rPr>
          <w:rFonts w:eastAsia="Times New Roman" w:cs="Times New Roman"/>
          <w:sz w:val="12"/>
        </w:rPr>
        <w:t>grievability</w:t>
      </w:r>
      <w:proofErr w:type="spellEnd"/>
      <w:r w:rsidRPr="005F464B">
        <w:rPr>
          <w:rFonts w:eastAsia="Times New Roman" w:cs="Times New Roman"/>
          <w:sz w:val="12"/>
        </w:rPr>
        <w:t xml:space="preserve"> is publicly distributed. It is the means by which a life becomes, or fails to become, a publicly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life, an icon for national self-recognition, the means by which a life becomes noteworthy. As a result, we have to consider the obituary as an act of nation-building. The matter is not a simple one, for, if a life is not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it is not quite a life; it does not qualify as a life and is not worth a note. It is already the unburied, if not the </w:t>
      </w:r>
      <w:proofErr w:type="spellStart"/>
      <w:proofErr w:type="gramStart"/>
      <w:r w:rsidRPr="005F464B">
        <w:rPr>
          <w:rFonts w:eastAsia="Times New Roman" w:cs="Times New Roman"/>
          <w:sz w:val="12"/>
        </w:rPr>
        <w:t>unburiable</w:t>
      </w:r>
      <w:proofErr w:type="spellEnd"/>
      <w:r w:rsidRPr="005F464B">
        <w:rPr>
          <w:rFonts w:eastAsia="Times New Roman" w:cs="Times New Roman"/>
          <w:sz w:val="12"/>
        </w:rPr>
        <w:t>.¶</w:t>
      </w:r>
      <w:proofErr w:type="gramEnd"/>
      <w:r w:rsidRPr="005F464B">
        <w:rPr>
          <w:rFonts w:eastAsia="Times New Roman" w:cs="Times New Roman"/>
          <w:sz w:val="12"/>
        </w:rPr>
        <w:t xml:space="preserv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w:t>
      </w:r>
      <w:proofErr w:type="spellStart"/>
      <w:r w:rsidRPr="005F464B">
        <w:rPr>
          <w:rFonts w:eastAsia="Times New Roman" w:cs="Times New Roman"/>
          <w:sz w:val="12"/>
        </w:rPr>
        <w:t>I</w:t>
      </w:r>
      <w:proofErr w:type="spellEnd"/>
      <w:r w:rsidRPr="005F464B">
        <w:rPr>
          <w:rFonts w:eastAsia="Times New Roman" w:cs="Times New Roman"/>
          <w:sz w:val="12"/>
        </w:rPr>
        <w:t xml:space="preserve">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losses, and how, for instance, the extensive deaths now taking place in Africa are also, in the media, for the most part unmarkable and </w:t>
      </w:r>
      <w:proofErr w:type="spellStart"/>
      <w:r w:rsidRPr="005F464B">
        <w:rPr>
          <w:rFonts w:eastAsia="Times New Roman" w:cs="Times New Roman"/>
          <w:sz w:val="12"/>
        </w:rPr>
        <w:t>ungrievable</w:t>
      </w:r>
      <w:proofErr w:type="spellEnd"/>
      <w:r w:rsidRPr="005F464B">
        <w:rPr>
          <w:rFonts w:eastAsia="Times New Roman" w:cs="Times New Roman"/>
          <w:sz w:val="12"/>
        </w:rPr>
        <w:t>.</w:t>
      </w:r>
    </w:p>
    <w:p w14:paraId="761682F1" w14:textId="77777777" w:rsidR="00B428B3" w:rsidRDefault="00B428B3" w:rsidP="00B428B3">
      <w:pPr>
        <w:spacing w:after="0" w:line="240" w:lineRule="auto"/>
        <w:ind w:left="720" w:right="720"/>
        <w:rPr>
          <w:rFonts w:eastAsia="Times New Roman" w:cs="Times New Roman"/>
          <w:sz w:val="24"/>
        </w:rPr>
      </w:pPr>
    </w:p>
    <w:p w14:paraId="4943B5C3" w14:textId="7CA13E13" w:rsidR="00B428B3" w:rsidRDefault="00B428B3" w:rsidP="00B428B3">
      <w:pPr>
        <w:pStyle w:val="Heading2"/>
        <w:rPr>
          <w:rFonts w:eastAsia="MS Gothic"/>
        </w:rPr>
      </w:pPr>
      <w:proofErr w:type="spellStart"/>
      <w:r>
        <w:rPr>
          <w:rFonts w:eastAsia="MS Gothic"/>
        </w:rPr>
        <w:t>Underview</w:t>
      </w:r>
      <w:proofErr w:type="spellEnd"/>
      <w:r>
        <w:rPr>
          <w:rFonts w:eastAsia="MS Gothic"/>
        </w:rPr>
        <w:t xml:space="preserve"> </w:t>
      </w:r>
    </w:p>
    <w:p w14:paraId="06BDD0FF" w14:textId="77777777" w:rsidR="00B428B3" w:rsidRPr="006213BA" w:rsidRDefault="00B428B3" w:rsidP="00B428B3">
      <w:pPr>
        <w:keepNext/>
        <w:keepLines/>
        <w:spacing w:before="40" w:after="0"/>
        <w:outlineLvl w:val="3"/>
        <w:rPr>
          <w:rFonts w:eastAsia="MS Gothic" w:cs="Times New Roman"/>
          <w:b/>
          <w:iCs/>
          <w:sz w:val="26"/>
        </w:rPr>
      </w:pPr>
      <w:r w:rsidRPr="006213BA">
        <w:rPr>
          <w:rFonts w:eastAsia="MS Gothic" w:cs="Times New Roman"/>
          <w:b/>
          <w:iCs/>
          <w:sz w:val="26"/>
        </w:rPr>
        <w:t xml:space="preserve">Using the government as a heuristic is better pragmatically and forces us to truly investigate political structures in search of ways to improve instead of using abstract </w:t>
      </w:r>
      <w:r>
        <w:rPr>
          <w:rFonts w:eastAsia="MS Gothic" w:cs="Times New Roman"/>
          <w:b/>
          <w:iCs/>
          <w:sz w:val="26"/>
        </w:rPr>
        <w:t>solutions for concrete impacts.</w:t>
      </w:r>
    </w:p>
    <w:p w14:paraId="3B077EFC" w14:textId="77777777" w:rsidR="00B428B3" w:rsidRPr="006213BA" w:rsidRDefault="00B428B3" w:rsidP="00B428B3">
      <w:pPr>
        <w:rPr>
          <w:rFonts w:eastAsia="Cambria"/>
          <w:sz w:val="18"/>
          <w:szCs w:val="18"/>
        </w:rPr>
      </w:pPr>
      <w:proofErr w:type="spellStart"/>
      <w:r>
        <w:rPr>
          <w:rStyle w:val="Style13ptBold"/>
        </w:rPr>
        <w:t>Zannoti</w:t>
      </w:r>
      <w:proofErr w:type="spellEnd"/>
      <w:r>
        <w:rPr>
          <w:rStyle w:val="Style13ptBold"/>
        </w:rPr>
        <w:t xml:space="preserve"> ’13 - </w:t>
      </w:r>
      <w:proofErr w:type="spellStart"/>
      <w:r w:rsidRPr="006213BA">
        <w:rPr>
          <w:rFonts w:eastAsia="Cambria"/>
          <w:sz w:val="18"/>
          <w:szCs w:val="18"/>
        </w:rPr>
        <w:t>Zannoti</w:t>
      </w:r>
      <w:proofErr w:type="spellEnd"/>
      <w:r w:rsidRPr="006213BA">
        <w:rPr>
          <w:rFonts w:eastAsia="Cambria"/>
          <w:sz w:val="18"/>
          <w:szCs w:val="18"/>
        </w:rPr>
        <w:t>,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w:t>
      </w:r>
    </w:p>
    <w:p w14:paraId="299F53CD" w14:textId="77777777" w:rsidR="00B428B3" w:rsidRPr="00724829" w:rsidRDefault="00B428B3" w:rsidP="00B428B3">
      <w:pPr>
        <w:ind w:left="720"/>
        <w:rPr>
          <w:rFonts w:eastAsia="Cambria"/>
          <w:sz w:val="12"/>
        </w:rPr>
      </w:pPr>
      <w:r w:rsidRPr="00724829">
        <w:rPr>
          <w:rFonts w:eastAsia="Cambria"/>
          <w:sz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542864">
        <w:rPr>
          <w:rFonts w:eastAsia="Cambria"/>
          <w:b/>
          <w:iCs/>
          <w:highlight w:val="yellow"/>
          <w:u w:val="single"/>
        </w:rPr>
        <w:t xml:space="preserve"> Options for resistance to governmental scripts are not limited to ‘‘rejection,’’ ‘‘revolution,’’ or ‘‘dispossession’’ to regain </w:t>
      </w:r>
      <w:r w:rsidRPr="00724829">
        <w:rPr>
          <w:sz w:val="12"/>
        </w:rPr>
        <w:t>a pristine ‘‘freedom from all constraints’’ or</w:t>
      </w:r>
      <w:r w:rsidRPr="00542864">
        <w:rPr>
          <w:rFonts w:eastAsia="Cambria"/>
          <w:b/>
          <w:iCs/>
          <w:highlight w:val="yellow"/>
          <w:u w:val="single"/>
        </w:rPr>
        <w:t xml:space="preserve"> an immanent ideal social order. </w:t>
      </w:r>
      <w:r w:rsidRPr="00B428B3">
        <w:rPr>
          <w:rFonts w:eastAsia="Cambria"/>
          <w:b/>
          <w:iCs/>
          <w:u w:val="single"/>
        </w:rPr>
        <w:t xml:space="preserve">It is found </w:t>
      </w:r>
      <w:r w:rsidRPr="00B428B3">
        <w:rPr>
          <w:sz w:val="12"/>
        </w:rPr>
        <w:t>instead</w:t>
      </w:r>
      <w:r w:rsidRPr="00B428B3">
        <w:rPr>
          <w:rFonts w:eastAsia="Cambria"/>
          <w:b/>
          <w:iCs/>
          <w:u w:val="single"/>
        </w:rPr>
        <w:t xml:space="preserve"> in </w:t>
      </w:r>
      <w:r w:rsidRPr="00B428B3">
        <w:rPr>
          <w:rFonts w:eastAsia="Cambria"/>
          <w:sz w:val="12"/>
        </w:rPr>
        <w:t>multifarious and contingent</w:t>
      </w:r>
      <w:r w:rsidRPr="00B428B3">
        <w:rPr>
          <w:rFonts w:eastAsia="Cambria"/>
          <w:b/>
          <w:iCs/>
          <w:u w:val="single"/>
        </w:rPr>
        <w:t xml:space="preserve"> struggles </w:t>
      </w:r>
      <w:r w:rsidRPr="00B428B3">
        <w:rPr>
          <w:sz w:val="12"/>
        </w:rPr>
        <w:t>that are</w:t>
      </w:r>
      <w:r w:rsidRPr="00B428B3">
        <w:rPr>
          <w:rFonts w:eastAsia="Cambria"/>
          <w:b/>
          <w:iCs/>
          <w:u w:val="single"/>
        </w:rPr>
        <w:t xml:space="preserve"> constituted within the scripts of governmental rationalities and at the same time exceed and transform them</w:t>
      </w:r>
      <w:r w:rsidRPr="00542864">
        <w:rPr>
          <w:rFonts w:eastAsia="Cambria"/>
          <w:b/>
          <w:iCs/>
          <w:highlight w:val="yellow"/>
          <w:u w:val="single"/>
        </w:rPr>
        <w:t xml:space="preserve">. This approach questions oversimplifications </w:t>
      </w:r>
      <w:r w:rsidRPr="00724829">
        <w:rPr>
          <w:sz w:val="12"/>
        </w:rPr>
        <w:t>of the complexities</w:t>
      </w:r>
      <w:r w:rsidRPr="00542864">
        <w:rPr>
          <w:rFonts w:eastAsia="Cambria"/>
          <w:b/>
          <w:iCs/>
          <w:highlight w:val="yellow"/>
          <w:u w:val="single"/>
        </w:rPr>
        <w:t xml:space="preserve"> of liberal political rationalities and </w:t>
      </w:r>
      <w:r w:rsidRPr="00724829">
        <w:rPr>
          <w:rFonts w:eastAsia="Cambria"/>
          <w:sz w:val="12"/>
        </w:rPr>
        <w:t>of their interactions with non-liberal political players and</w:t>
      </w:r>
      <w:r w:rsidRPr="00542864">
        <w:rPr>
          <w:rFonts w:eastAsia="Cambria"/>
          <w:b/>
          <w:iCs/>
          <w:highlight w:val="yellow"/>
          <w:u w:val="single"/>
        </w:rPr>
        <w:t xml:space="preserve"> nurtures a radical skepticism about identifying universally good or bad actors or abstract solutions to political problems. </w:t>
      </w:r>
      <w:r w:rsidRPr="00724829">
        <w:rPr>
          <w:rFonts w:eastAsia="Cambria"/>
          <w:sz w:val="12"/>
        </w:rPr>
        <w:t>International power interacts in complex ways with diverse political spaces and within these spaces it is appropriated, hybridized, redescribed, hijacked, and tinkered with</w:t>
      </w:r>
      <w:r w:rsidRPr="00B428B3">
        <w:rPr>
          <w:rFonts w:eastAsia="Cambria"/>
          <w:sz w:val="12"/>
        </w:rPr>
        <w:t>.</w:t>
      </w:r>
      <w:r w:rsidRPr="00B428B3">
        <w:rPr>
          <w:rFonts w:eastAsia="Cambria"/>
          <w:b/>
          <w:iCs/>
          <w:u w:val="single"/>
        </w:rPr>
        <w:t xml:space="preserve"> Governmentality as a heuristic focuses on performing complex diagnostics of events. </w:t>
      </w:r>
      <w:r w:rsidRPr="00B428B3">
        <w:rPr>
          <w:rFonts w:eastAsia="Cambria"/>
          <w:sz w:val="12"/>
        </w:rPr>
        <w:t>It</w:t>
      </w:r>
      <w:r w:rsidRPr="00724829">
        <w:rPr>
          <w:rFonts w:eastAsia="Cambria"/>
          <w:sz w:val="12"/>
        </w:rPr>
        <w:t xml:space="preserve"> invites historically situated explorations and careful differentiations rather than overarching </w:t>
      </w:r>
      <w:proofErr w:type="spellStart"/>
      <w:r w:rsidRPr="00724829">
        <w:rPr>
          <w:rFonts w:eastAsia="Cambria"/>
          <w:sz w:val="12"/>
        </w:rPr>
        <w:t>demonizations</w:t>
      </w:r>
      <w:proofErr w:type="spellEnd"/>
      <w:r w:rsidRPr="00724829">
        <w:rPr>
          <w:rFonts w:eastAsia="Cambria"/>
          <w:sz w:val="12"/>
        </w:rPr>
        <w:t xml:space="preserve"> of ‘‘power,’’ </w:t>
      </w:r>
      <w:proofErr w:type="spellStart"/>
      <w:r w:rsidRPr="00724829">
        <w:rPr>
          <w:rFonts w:eastAsia="Cambria"/>
          <w:sz w:val="12"/>
        </w:rPr>
        <w:t>romanticizations</w:t>
      </w:r>
      <w:proofErr w:type="spellEnd"/>
      <w:r w:rsidRPr="00724829">
        <w:rPr>
          <w:rFonts w:eastAsia="Cambria"/>
          <w:sz w:val="12"/>
        </w:rPr>
        <w:t xml:space="preserve"> of the ‘‘rebel’’ or the ‘‘the </w:t>
      </w:r>
      <w:r w:rsidRPr="00B428B3">
        <w:rPr>
          <w:rFonts w:eastAsia="Cambria"/>
          <w:sz w:val="12"/>
        </w:rPr>
        <w:t>local.</w:t>
      </w:r>
      <w:r w:rsidRPr="00B428B3">
        <w:rPr>
          <w:rFonts w:eastAsia="Cambria"/>
          <w:b/>
          <w:iCs/>
          <w:u w:val="single"/>
        </w:rPr>
        <w:t xml:space="preserve">’’ </w:t>
      </w:r>
      <w:r w:rsidRPr="00724829">
        <w:rPr>
          <w:rFonts w:eastAsia="Cambria"/>
          <w:sz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00542864">
        <w:rPr>
          <w:rFonts w:eastAsia="Cambria"/>
          <w:b/>
          <w:iCs/>
          <w:highlight w:val="yellow"/>
          <w:u w:val="single"/>
        </w:rPr>
        <w:t xml:space="preserve"> These alternative formulations </w:t>
      </w:r>
      <w:r w:rsidRPr="00724829">
        <w:rPr>
          <w:sz w:val="12"/>
        </w:rPr>
        <w:t>also</w:t>
      </w:r>
      <w:r w:rsidRPr="00542864">
        <w:rPr>
          <w:rFonts w:eastAsia="Cambria"/>
          <w:b/>
          <w:iCs/>
          <w:highlight w:val="yellow"/>
          <w:u w:val="single"/>
        </w:rPr>
        <w:t xml:space="preserve"> foster an ethics of political engagement, </w:t>
      </w:r>
      <w:r w:rsidRPr="00724829">
        <w:rPr>
          <w:rFonts w:eastAsia="Cambria"/>
          <w:sz w:val="12"/>
        </w:rPr>
        <w:t>to be continuously taken up through plural and uncertain practices,</w:t>
      </w:r>
      <w:r w:rsidRPr="00542864">
        <w:rPr>
          <w:rFonts w:eastAsia="Cambria"/>
          <w:b/>
          <w:iCs/>
          <w:highlight w:val="yellow"/>
          <w:u w:val="single"/>
        </w:rPr>
        <w:t xml:space="preserve"> that demand continuous attention to ‘‘what happens’’ </w:t>
      </w:r>
      <w:r w:rsidRPr="00B428B3">
        <w:rPr>
          <w:rFonts w:eastAsia="Cambria"/>
          <w:b/>
          <w:iCs/>
          <w:u w:val="single"/>
        </w:rPr>
        <w:t>instead of fixations on ‘‘what ought to be.’’</w:t>
      </w:r>
      <w:r w:rsidRPr="00B428B3">
        <w:rPr>
          <w:rFonts w:eastAsia="Cambria"/>
          <w:sz w:val="12"/>
        </w:rPr>
        <w:t>83</w:t>
      </w:r>
      <w:r w:rsidRPr="00B428B3">
        <w:rPr>
          <w:rFonts w:eastAsia="Cambria"/>
          <w:b/>
          <w:iCs/>
          <w:u w:val="single"/>
        </w:rPr>
        <w:t xml:space="preserve"> Such ethics of engagement would not await the revolution to come </w:t>
      </w:r>
      <w:r w:rsidRPr="00B428B3">
        <w:rPr>
          <w:sz w:val="12"/>
        </w:rPr>
        <w:t>or hope for a pristine ‘‘freedom’’ to be regained</w:t>
      </w:r>
      <w:r w:rsidRPr="00B428B3">
        <w:rPr>
          <w:rFonts w:eastAsia="Cambria"/>
          <w:b/>
          <w:iCs/>
          <w:u w:val="single"/>
        </w:rPr>
        <w:t>. Instead</w:t>
      </w:r>
      <w:r w:rsidRPr="00542864">
        <w:rPr>
          <w:rFonts w:eastAsia="Cambria"/>
          <w:b/>
          <w:iCs/>
          <w:highlight w:val="yellow"/>
          <w:u w:val="single"/>
        </w:rPr>
        <w:t xml:space="preserve">, it would constantly attempt to twist the working of power by playing with whatever cards are available and would require intense processes of reflexivity on the consequences of political choices. </w:t>
      </w:r>
      <w:r w:rsidRPr="00724829">
        <w:rPr>
          <w:rFonts w:eastAsia="Cambria"/>
          <w:sz w:val="12"/>
        </w:rPr>
        <w:t xml:space="preserve">To conclude with a famous phrase by Michel Foucault ‘‘my point is not that everything is bad, but that everything is dangerous, which is not exactly the same as bad. If everything is dangerous, then we always have something to do. </w:t>
      </w:r>
      <w:proofErr w:type="gramStart"/>
      <w:r w:rsidRPr="00724829">
        <w:rPr>
          <w:rFonts w:eastAsia="Cambria"/>
          <w:sz w:val="12"/>
        </w:rPr>
        <w:t>So</w:t>
      </w:r>
      <w:proofErr w:type="gramEnd"/>
      <w:r w:rsidRPr="00724829">
        <w:rPr>
          <w:rFonts w:eastAsia="Cambria"/>
          <w:sz w:val="12"/>
        </w:rPr>
        <w:t xml:space="preserve"> my position leads not to apathy but to hyper- and pessimistic activism.</w:t>
      </w:r>
    </w:p>
    <w:p w14:paraId="605EB989" w14:textId="77777777" w:rsidR="00B428B3" w:rsidRPr="00542864" w:rsidRDefault="00B428B3" w:rsidP="00B428B3">
      <w:pPr>
        <w:keepNext/>
        <w:keepLines/>
        <w:spacing w:before="40" w:after="0"/>
        <w:outlineLvl w:val="3"/>
        <w:rPr>
          <w:rFonts w:eastAsia="MS Gothic" w:cs="Times New Roman"/>
          <w:b/>
          <w:iCs/>
          <w:sz w:val="26"/>
        </w:rPr>
      </w:pPr>
      <w:r>
        <w:rPr>
          <w:rFonts w:eastAsia="MS Gothic" w:cs="Times New Roman"/>
          <w:b/>
          <w:iCs/>
          <w:sz w:val="26"/>
        </w:rPr>
        <w:t xml:space="preserve">Reform makes revolution more likely. Rejecting it </w:t>
      </w:r>
      <w:r w:rsidRPr="00542864">
        <w:rPr>
          <w:rFonts w:eastAsia="MS Gothic" w:cs="Times New Roman"/>
          <w:b/>
          <w:iCs/>
          <w:sz w:val="26"/>
        </w:rPr>
        <w:t xml:space="preserve">condescendingly asserts the possibility of </w:t>
      </w:r>
      <w:r>
        <w:rPr>
          <w:rFonts w:eastAsia="MS Gothic" w:cs="Times New Roman"/>
          <w:b/>
          <w:iCs/>
          <w:sz w:val="26"/>
        </w:rPr>
        <w:t>radical</w:t>
      </w:r>
      <w:r w:rsidRPr="00542864">
        <w:rPr>
          <w:rFonts w:eastAsia="MS Gothic" w:cs="Times New Roman"/>
          <w:b/>
          <w:iCs/>
          <w:sz w:val="26"/>
        </w:rPr>
        <w:t xml:space="preserve"> change is better than the certainty of real improvement</w:t>
      </w:r>
      <w:r>
        <w:rPr>
          <w:rFonts w:eastAsia="MS Gothic" w:cs="Times New Roman"/>
          <w:b/>
          <w:iCs/>
          <w:sz w:val="26"/>
        </w:rPr>
        <w:t>.</w:t>
      </w:r>
    </w:p>
    <w:p w14:paraId="2D00A359" w14:textId="77777777" w:rsidR="00B428B3" w:rsidRPr="00542864" w:rsidRDefault="00B428B3" w:rsidP="00B428B3">
      <w:pPr>
        <w:rPr>
          <w:rFonts w:eastAsia="Cambria"/>
          <w:sz w:val="18"/>
          <w:szCs w:val="18"/>
        </w:rPr>
      </w:pPr>
      <w:r>
        <w:rPr>
          <w:rStyle w:val="Style13ptBold"/>
        </w:rPr>
        <w:t xml:space="preserve">Delgado ’87 - </w:t>
      </w:r>
      <w:r w:rsidRPr="00542864">
        <w:rPr>
          <w:rFonts w:eastAsia="Cambria"/>
          <w:sz w:val="18"/>
          <w:szCs w:val="18"/>
        </w:rPr>
        <w:t>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w:t>
      </w:r>
    </w:p>
    <w:p w14:paraId="0C875A5D" w14:textId="77777777" w:rsidR="00B428B3" w:rsidRPr="00542864" w:rsidRDefault="00B428B3" w:rsidP="00B428B3">
      <w:pPr>
        <w:ind w:left="720"/>
        <w:rPr>
          <w:rFonts w:ascii="Times New Roman" w:eastAsia="Times New Roman" w:hAnsi="Times New Roman" w:cs="Times New Roman"/>
        </w:rPr>
      </w:pPr>
      <w:r w:rsidRPr="00542864">
        <w:rPr>
          <w:rFonts w:eastAsia="Times New Roman"/>
          <w:sz w:val="12"/>
          <w:szCs w:val="12"/>
        </w:rPr>
        <w:t>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w:t>
      </w:r>
    </w:p>
    <w:p w14:paraId="3FA24AC5" w14:textId="77777777" w:rsidR="00B428B3" w:rsidRPr="00542864" w:rsidRDefault="00B428B3" w:rsidP="00B428B3">
      <w:pPr>
        <w:ind w:left="720"/>
        <w:rPr>
          <w:rFonts w:ascii="Times New Roman" w:eastAsia="Times New Roman" w:hAnsi="Times New Roman" w:cs="Times New Roman"/>
        </w:rPr>
      </w:pPr>
      <w:r w:rsidRPr="00542864">
        <w:rPr>
          <w:rFonts w:eastAsia="Times New Roman"/>
          <w:b/>
          <w:bCs/>
          <w:highlight w:val="yellow"/>
          <w:u w:val="single"/>
        </w:rPr>
        <w:t xml:space="preserve">The </w:t>
      </w:r>
      <w:r w:rsidRPr="00542864">
        <w:rPr>
          <w:rFonts w:eastAsia="Times New Roman"/>
          <w:sz w:val="12"/>
          <w:szCs w:val="12"/>
        </w:rPr>
        <w:t>CLS</w:t>
      </w:r>
      <w:r w:rsidRPr="00542864">
        <w:rPr>
          <w:rFonts w:eastAsia="Times New Roman"/>
          <w:b/>
          <w:bCs/>
          <w:sz w:val="12"/>
          <w:szCs w:val="12"/>
          <w:u w:val="single"/>
        </w:rPr>
        <w:t xml:space="preserve"> </w:t>
      </w:r>
      <w:r w:rsidRPr="00542864">
        <w:rPr>
          <w:rFonts w:eastAsia="Times New Roman"/>
          <w:b/>
          <w:bCs/>
          <w:highlight w:val="yellow"/>
          <w:u w:val="single"/>
        </w:rPr>
        <w:t>critique of piecemeal reform is</w:t>
      </w:r>
      <w:r w:rsidRPr="00542864">
        <w:rPr>
          <w:rFonts w:eastAsia="Times New Roman"/>
        </w:rPr>
        <w:t xml:space="preserve"> </w:t>
      </w:r>
      <w:r w:rsidRPr="00542864">
        <w:rPr>
          <w:rFonts w:eastAsia="Times New Roman"/>
          <w:sz w:val="12"/>
          <w:szCs w:val="12"/>
        </w:rPr>
        <w:t>familiar</w:t>
      </w:r>
      <w:r w:rsidRPr="00542864">
        <w:rPr>
          <w:rFonts w:eastAsia="Times New Roman"/>
        </w:rPr>
        <w:t>,</w:t>
      </w:r>
      <w:r w:rsidRPr="00542864">
        <w:rPr>
          <w:rFonts w:eastAsia="Times New Roman"/>
          <w:b/>
          <w:bCs/>
          <w:highlight w:val="yellow"/>
          <w:u w:val="single"/>
        </w:rPr>
        <w:t xml:space="preserve"> imperialistic and wrong.</w:t>
      </w:r>
      <w:r w:rsidRPr="00542864">
        <w:rPr>
          <w:rFonts w:eastAsia="Times New Roman"/>
        </w:rPr>
        <w:t xml:space="preserve"> </w:t>
      </w:r>
      <w:r w:rsidRPr="00542864">
        <w:rPr>
          <w:rFonts w:eastAsia="Times New Roman"/>
          <w:b/>
          <w:bCs/>
          <w:highlight w:val="yellow"/>
          <w:u w:val="single"/>
        </w:rPr>
        <w:t>Minorities know from bitter experience that occasional court victories do not mean the Promised Land is at hand.</w:t>
      </w:r>
      <w:r w:rsidRPr="00542864">
        <w:rPr>
          <w:rFonts w:eastAsia="Times New Roman"/>
        </w:rPr>
        <w:t xml:space="preserve">43 </w:t>
      </w:r>
      <w:r w:rsidRPr="00542864">
        <w:rPr>
          <w:rFonts w:eastAsia="Times New Roman"/>
          <w:b/>
          <w:bCs/>
          <w:highlight w:val="yellow"/>
          <w:u w:val="single"/>
        </w:rPr>
        <w:t xml:space="preserve">The critique </w:t>
      </w:r>
      <w:r w:rsidRPr="00542864">
        <w:rPr>
          <w:rFonts w:eastAsia="Times New Roman"/>
          <w:bCs/>
          <w:sz w:val="12"/>
          <w:szCs w:val="12"/>
        </w:rPr>
        <w:t>is imperialistic in that it</w:t>
      </w:r>
      <w:r w:rsidRPr="00542864">
        <w:rPr>
          <w:rFonts w:eastAsia="Times New Roman"/>
          <w:b/>
          <w:bCs/>
          <w:highlight w:val="yellow"/>
          <w:u w:val="single"/>
        </w:rPr>
        <w:t xml:space="preserve"> tells minorities and other oppressed peoples how they should interpret events affecting them.</w:t>
      </w:r>
      <w:r w:rsidRPr="00542864">
        <w:rPr>
          <w:rFonts w:eastAsia="Times New Roman"/>
        </w:rPr>
        <w:t xml:space="preserve">44 </w:t>
      </w:r>
      <w:r w:rsidRPr="00542864">
        <w:rPr>
          <w:rFonts w:eastAsia="Times New Roman"/>
          <w:b/>
          <w:bCs/>
          <w:highlight w:val="yellow"/>
          <w:u w:val="single"/>
        </w:rPr>
        <w:t xml:space="preserve">A court order directing a housing authority to disburse funds for heating </w:t>
      </w:r>
      <w:r w:rsidRPr="00542864">
        <w:rPr>
          <w:sz w:val="12"/>
        </w:rPr>
        <w:t>in subsidized housing</w:t>
      </w:r>
      <w:r w:rsidRPr="00542864">
        <w:rPr>
          <w:rFonts w:eastAsia="Times New Roman"/>
          <w:b/>
          <w:bCs/>
          <w:sz w:val="12"/>
          <w:u w:val="single"/>
        </w:rPr>
        <w:t xml:space="preserve"> </w:t>
      </w:r>
      <w:r w:rsidRPr="00542864">
        <w:rPr>
          <w:rFonts w:eastAsia="Times New Roman"/>
          <w:b/>
          <w:bCs/>
          <w:highlight w:val="yellow"/>
          <w:u w:val="single"/>
        </w:rPr>
        <w:t>may postpone the revolution, or it may not. In the meantime, the order keeps a number of poor families warm.</w:t>
      </w:r>
      <w:r w:rsidRPr="00542864">
        <w:rPr>
          <w:rFonts w:eastAsia="Times New Roman"/>
          <w:b/>
          <w:bCs/>
          <w:sz w:val="12"/>
          <w:szCs w:val="12"/>
          <w:u w:val="single"/>
        </w:rPr>
        <w:t xml:space="preserve"> </w:t>
      </w:r>
      <w:r w:rsidRPr="00542864">
        <w:rPr>
          <w:rFonts w:eastAsia="Times New Roman"/>
          <w:sz w:val="12"/>
          <w:szCs w:val="12"/>
        </w:rPr>
        <w:t>This may mean more to them than it does to a comfortable academic working in a warm office</w:t>
      </w:r>
      <w:r w:rsidRPr="00542864">
        <w:rPr>
          <w:rFonts w:eastAsia="Times New Roman"/>
        </w:rPr>
        <w:t>.</w:t>
      </w:r>
      <w:r w:rsidRPr="00542864">
        <w:rPr>
          <w:rFonts w:eastAsia="Times New Roman"/>
          <w:b/>
          <w:bCs/>
          <w:highlight w:val="yellow"/>
          <w:u w:val="single"/>
        </w:rPr>
        <w:t xml:space="preserve"> It smacks of paternalism to assert that the possibility of revolution later outweighs the certainty of heat now</w:t>
      </w:r>
      <w:r w:rsidRPr="00542864">
        <w:rPr>
          <w:sz w:val="12"/>
        </w:rPr>
        <w:t>, unless there is evidence for that possibility</w:t>
      </w:r>
      <w:r w:rsidRPr="00542864">
        <w:rPr>
          <w:rFonts w:eastAsia="Times New Roman"/>
          <w:b/>
          <w:bCs/>
          <w:highlight w:val="yellow"/>
          <w:u w:val="single"/>
        </w:rPr>
        <w:t>.</w:t>
      </w:r>
      <w:r w:rsidRPr="00542864">
        <w:rPr>
          <w:rFonts w:eastAsia="Times New Roman"/>
        </w:rPr>
        <w:t xml:space="preserve"> </w:t>
      </w:r>
      <w:r w:rsidRPr="00542864">
        <w:rPr>
          <w:rFonts w:eastAsia="Times New Roman"/>
          <w:sz w:val="12"/>
          <w:szCs w:val="12"/>
        </w:rPr>
        <w:t xml:space="preserve">The Crits do not offer such evidence. </w:t>
      </w:r>
    </w:p>
    <w:p w14:paraId="501B4F1E" w14:textId="77777777" w:rsidR="00B428B3" w:rsidRPr="00542864" w:rsidRDefault="00B428B3" w:rsidP="00B428B3">
      <w:pPr>
        <w:ind w:left="720"/>
        <w:rPr>
          <w:rFonts w:eastAsia="Times New Roman"/>
          <w:b/>
          <w:bCs/>
          <w:highlight w:val="yellow"/>
          <w:u w:val="single"/>
        </w:rPr>
      </w:pPr>
      <w:r w:rsidRPr="00542864">
        <w:rPr>
          <w:rFonts w:eastAsia="Times New Roman"/>
          <w:sz w:val="12"/>
          <w:szCs w:val="12"/>
        </w:rPr>
        <w:t xml:space="preserve">Indeed, </w:t>
      </w:r>
      <w:r w:rsidRPr="00542864">
        <w:rPr>
          <w:sz w:val="12"/>
        </w:rPr>
        <w:t>some</w:t>
      </w:r>
      <w:r w:rsidRPr="00542864">
        <w:rPr>
          <w:rFonts w:eastAsia="Times New Roman"/>
          <w:b/>
          <w:bCs/>
          <w:sz w:val="12"/>
          <w:u w:val="single"/>
        </w:rPr>
        <w:t xml:space="preserve"> </w:t>
      </w:r>
      <w:r w:rsidRPr="00542864">
        <w:rPr>
          <w:rFonts w:eastAsia="Times New Roman"/>
          <w:b/>
          <w:bCs/>
          <w:highlight w:val="yellow"/>
          <w:u w:val="single"/>
        </w:rPr>
        <w:t>incremental changes may bring revolutionary changes closer</w:t>
      </w:r>
      <w:r w:rsidRPr="00542864">
        <w:rPr>
          <w:sz w:val="12"/>
        </w:rPr>
        <w:t>, not push them further away</w:t>
      </w:r>
      <w:r w:rsidRPr="00542864">
        <w:rPr>
          <w:rFonts w:eastAsia="Times New Roman"/>
          <w:b/>
          <w:bCs/>
          <w:highlight w:val="yellow"/>
          <w:u w:val="single"/>
        </w:rPr>
        <w:t xml:space="preserve">. </w:t>
      </w:r>
      <w:r w:rsidRPr="00542864">
        <w:rPr>
          <w:sz w:val="12"/>
        </w:rPr>
        <w:t>Not all</w:t>
      </w:r>
      <w:r w:rsidRPr="00542864">
        <w:rPr>
          <w:rFonts w:eastAsia="Times New Roman"/>
          <w:b/>
          <w:bCs/>
          <w:sz w:val="12"/>
          <w:u w:val="single"/>
        </w:rPr>
        <w:t xml:space="preserve"> </w:t>
      </w:r>
      <w:r w:rsidRPr="00542864">
        <w:rPr>
          <w:rFonts w:eastAsia="Times New Roman"/>
          <w:b/>
          <w:bCs/>
          <w:highlight w:val="yellow"/>
          <w:u w:val="single"/>
        </w:rPr>
        <w:t xml:space="preserve">small reforms </w:t>
      </w:r>
      <w:r w:rsidRPr="00542864">
        <w:rPr>
          <w:sz w:val="12"/>
        </w:rPr>
        <w:t xml:space="preserve">induce complacency; some may </w:t>
      </w:r>
      <w:r w:rsidRPr="00542864">
        <w:rPr>
          <w:rFonts w:eastAsia="Times New Roman"/>
          <w:b/>
          <w:bCs/>
          <w:highlight w:val="yellow"/>
          <w:u w:val="single"/>
        </w:rPr>
        <w:t>whet the appetite for further combat.</w:t>
      </w:r>
      <w:r w:rsidRPr="00542864">
        <w:rPr>
          <w:rFonts w:eastAsia="Times New Roman"/>
        </w:rPr>
        <w:t xml:space="preserve"> </w:t>
      </w:r>
      <w:r w:rsidRPr="00542864">
        <w:rPr>
          <w:rFonts w:eastAsia="Times New Roman"/>
          <w:sz w:val="12"/>
          <w:szCs w:val="12"/>
        </w:rPr>
        <w:t xml:space="preserve">The welfare family may hold a tenants' union meeting in their heated living room. CLS scholars' </w:t>
      </w:r>
      <w:r w:rsidRPr="00542864">
        <w:rPr>
          <w:rFonts w:eastAsia="Times New Roman"/>
          <w:b/>
          <w:bCs/>
          <w:highlight w:val="yellow"/>
          <w:u w:val="single"/>
        </w:rPr>
        <w:t xml:space="preserve">critique of piecemeal reform </w:t>
      </w:r>
      <w:r w:rsidRPr="00542864">
        <w:rPr>
          <w:sz w:val="12"/>
        </w:rPr>
        <w:t>often</w:t>
      </w:r>
      <w:r w:rsidRPr="00542864">
        <w:rPr>
          <w:rFonts w:eastAsia="Times New Roman"/>
          <w:b/>
          <w:bCs/>
          <w:sz w:val="12"/>
          <w:u w:val="single"/>
        </w:rPr>
        <w:t xml:space="preserve"> </w:t>
      </w:r>
      <w:r w:rsidRPr="00542864">
        <w:rPr>
          <w:rFonts w:eastAsia="Times New Roman"/>
          <w:b/>
          <w:bCs/>
          <w:highlight w:val="yellow"/>
          <w:u w:val="single"/>
        </w:rPr>
        <w:t>misses these possibilities, and neglects the question of whether total change, when it comes, will be what we want.</w:t>
      </w:r>
    </w:p>
    <w:p w14:paraId="42B70CC9" w14:textId="77777777" w:rsidR="00B428B3" w:rsidRPr="00AD1EE8" w:rsidRDefault="00B428B3" w:rsidP="00B428B3"/>
    <w:p w14:paraId="23E3716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1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428B3"/>
    <w:rsid w:val="000029E3"/>
    <w:rsid w:val="000029E8"/>
    <w:rsid w:val="00004225"/>
    <w:rsid w:val="000066CA"/>
    <w:rsid w:val="00007264"/>
    <w:rsid w:val="000076A9"/>
    <w:rsid w:val="00010C52"/>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4409"/>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28B3"/>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F5648A"/>
  <w14:defaultImageDpi w14:val="300"/>
  <w15:docId w15:val="{224E11E5-8601-C545-84D5-6BF0191D1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428B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428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428B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428B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
    <w:basedOn w:val="Normal"/>
    <w:next w:val="Normal"/>
    <w:link w:val="Heading4Char"/>
    <w:uiPriority w:val="9"/>
    <w:unhideWhenUsed/>
    <w:qFormat/>
    <w:rsid w:val="00B428B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428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28B3"/>
  </w:style>
  <w:style w:type="character" w:customStyle="1" w:styleId="Heading1Char">
    <w:name w:val="Heading 1 Char"/>
    <w:aliases w:val="Pocket Char"/>
    <w:basedOn w:val="DefaultParagraphFont"/>
    <w:link w:val="Heading1"/>
    <w:uiPriority w:val="9"/>
    <w:rsid w:val="00B428B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428B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428B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B428B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428B3"/>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B428B3"/>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B428B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428B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B428B3"/>
    <w:rPr>
      <w:color w:val="auto"/>
      <w:u w:val="none"/>
    </w:rPr>
  </w:style>
  <w:style w:type="paragraph" w:styleId="DocumentMap">
    <w:name w:val="Document Map"/>
    <w:basedOn w:val="Normal"/>
    <w:link w:val="DocumentMapChar"/>
    <w:uiPriority w:val="99"/>
    <w:semiHidden/>
    <w:unhideWhenUsed/>
    <w:rsid w:val="00B428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428B3"/>
    <w:rPr>
      <w:rFonts w:ascii="Lucida Grande" w:hAnsi="Lucida Grande" w:cs="Lucida Grande"/>
    </w:rPr>
  </w:style>
  <w:style w:type="paragraph" w:customStyle="1" w:styleId="textbold">
    <w:name w:val="text bold"/>
    <w:basedOn w:val="Normal"/>
    <w:link w:val="Emphasis"/>
    <w:uiPriority w:val="20"/>
    <w:qFormat/>
    <w:rsid w:val="00B428B3"/>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AmbassadorTai/status/1390021205974003720?s=20" TargetMode="External"/><Relationship Id="rId18" Type="http://schemas.openxmlformats.org/officeDocument/2006/relationships/hyperlink" Target="https://gh.bmj.com/content/6/6/e006504)//ML"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hyperlink" Target="https://gh.bmj.com/content/6/6/e006504"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loomberg.com/quote/BNTX:US" TargetMode="External"/><Relationship Id="rId29" Type="http://schemas.openxmlformats.org/officeDocument/2006/relationships/hyperlink" Target="https://gh.bmj.com/content/6/6/e00650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commission/presscorner/detail/en/STATEMENT_21_2361"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gh.bmj.com/content/6/6/e006504" TargetMode="External"/><Relationship Id="rId45" Type="http://schemas.openxmlformats.org/officeDocument/2006/relationships/hyperlink" Target="https://www.citizenstrade.org/ctc/wp-content/uploads/2021/06/COVIDTRIPSWaiver_SignOnLtr2_062221.pdf" TargetMode="External"/><Relationship Id="rId5" Type="http://schemas.openxmlformats.org/officeDocument/2006/relationships/numbering" Target="numbering.xml"/><Relationship Id="rId15" Type="http://schemas.openxmlformats.org/officeDocument/2006/relationships/hyperlink" Target="https://www.bloomberg.com/quote/PFE:US"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10" Type="http://schemas.openxmlformats.org/officeDocument/2006/relationships/hyperlink" Target="https://pmindiaun.gov.in/public_files/assets/pdf/Statement_as_delivered_on_Waiver_Proposal.pdf"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4" Type="http://schemas.openxmlformats.org/officeDocument/2006/relationships/hyperlink" Target="https://gh.bmj.com/content/6/6/e006504" TargetMode="External"/><Relationship Id="rId4" Type="http://schemas.openxmlformats.org/officeDocument/2006/relationships/customXml" Target="../customXml/item4.xml"/><Relationship Id="rId9" Type="http://schemas.openxmlformats.org/officeDocument/2006/relationships/hyperlink" Target="https://www.who.int/director-general/speeches/detail/who-director-general-s-opening-remarks-at-the-wto---who-high-level-dialogue-expanding-covid-19-vaccine-manufacture-to-promote-equitable-access" TargetMode="External"/><Relationship Id="rId14" Type="http://schemas.openxmlformats.org/officeDocument/2006/relationships/hyperlink" Target="https://www.bloomberg.com/quote/MRNA:US"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43" Type="http://schemas.openxmlformats.org/officeDocument/2006/relationships/hyperlink" Target="https://gh.bmj.com/content/6/6/e006504"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news/articles/2021-06-03/eu-s-trade-response-to-pandemic-stops-short-of-vaccine-ip-waiver" TargetMode="External"/><Relationship Id="rId17" Type="http://schemas.openxmlformats.org/officeDocument/2006/relationships/hyperlink" Target="https://www.bloomberg.com/quote/0746610D:US"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 Id="rId46" Type="http://schemas.openxmlformats.org/officeDocument/2006/relationships/fontTable" Target="fontTable.xml"/><Relationship Id="rId20" Type="http://schemas.openxmlformats.org/officeDocument/2006/relationships/hyperlink" Target="https://gh.bmj.com/content/6/6/e006504" TargetMode="External"/><Relationship Id="rId41" Type="http://schemas.openxmlformats.org/officeDocument/2006/relationships/hyperlink" Target="https://gh.bmj.com/content/6/6/e0065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ykinne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3681B58-DE03-4B41-9567-971D285F7925}">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Pages>
  <Words>8926</Words>
  <Characters>50881</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59688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Lily Kinnear</cp:lastModifiedBy>
  <cp:revision>2</cp:revision>
  <dcterms:created xsi:type="dcterms:W3CDTF">2021-09-18T16:27:00Z</dcterms:created>
  <dcterms:modified xsi:type="dcterms:W3CDTF">2021-09-18T17:09:00Z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