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FBC06" w14:textId="77777777" w:rsidR="007A24AC" w:rsidRPr="008F5F95" w:rsidRDefault="007A24AC" w:rsidP="007A24AC">
      <w:pPr>
        <w:pStyle w:val="Heading3"/>
      </w:pPr>
      <w:r>
        <w:t xml:space="preserve">Framework </w:t>
      </w:r>
    </w:p>
    <w:p w14:paraId="04CCF924" w14:textId="77777777" w:rsidR="007A24AC" w:rsidRPr="00C7794F" w:rsidRDefault="007A24AC" w:rsidP="007A24AC">
      <w:pPr>
        <w:pStyle w:val="Heading4"/>
        <w:rPr>
          <w:rFonts w:cs="Calibri"/>
        </w:rPr>
      </w:pPr>
      <w:r>
        <w:rPr>
          <w:rFonts w:cs="Calibri"/>
        </w:rPr>
        <w:t>T</w:t>
      </w:r>
      <w:r w:rsidRPr="00C7794F">
        <w:rPr>
          <w:rFonts w:cs="Calibri"/>
        </w:rPr>
        <w:t>he standard is maximizing expected wellbeing</w:t>
      </w:r>
      <w:r>
        <w:rPr>
          <w:rFonts w:cs="Calibri"/>
        </w:rPr>
        <w:t xml:space="preserve">. Prefer it: </w:t>
      </w:r>
    </w:p>
    <w:p w14:paraId="467E8E14" w14:textId="77777777" w:rsidR="007A24AC" w:rsidRPr="003E4EDF" w:rsidRDefault="007A24AC" w:rsidP="007A24AC">
      <w:pPr>
        <w:pStyle w:val="Heading4"/>
        <w:numPr>
          <w:ilvl w:val="0"/>
          <w:numId w:val="12"/>
        </w:numPr>
        <w:tabs>
          <w:tab w:val="num" w:pos="360"/>
        </w:tabs>
        <w:ind w:left="0" w:firstLine="0"/>
        <w:rPr>
          <w:rFonts w:cs="Calibri"/>
        </w:rPr>
      </w:pPr>
      <w:r w:rsidRPr="00FD4BB7">
        <w:rPr>
          <w:rFonts w:eastAsia="Calibri" w:cs="Calibri"/>
        </w:rPr>
        <w:t>No intent-foresight distinction – If we foresee a consequence, then it becomes part of our deliberation which makes it intrinsic to our action since we intend it to happen.</w:t>
      </w:r>
    </w:p>
    <w:p w14:paraId="001D715B" w14:textId="77777777" w:rsidR="007A24AC" w:rsidRPr="003E4EDF" w:rsidRDefault="007A24AC" w:rsidP="007A24AC">
      <w:pPr>
        <w:pStyle w:val="Heading4"/>
        <w:numPr>
          <w:ilvl w:val="0"/>
          <w:numId w:val="12"/>
        </w:numPr>
        <w:tabs>
          <w:tab w:val="num" w:pos="360"/>
        </w:tabs>
        <w:ind w:left="0" w:firstLine="0"/>
        <w:rPr>
          <w:rFonts w:cs="Calibri"/>
        </w:rPr>
      </w:pPr>
      <w:r w:rsidRPr="007C7F25">
        <w:t>Extinction comes first – it’s the worst of all evils</w:t>
      </w:r>
    </w:p>
    <w:p w14:paraId="04926C9B" w14:textId="77777777" w:rsidR="007A24AC" w:rsidRPr="007C7F25" w:rsidRDefault="007A24AC" w:rsidP="007A24AC">
      <w:r w:rsidRPr="007C7F25">
        <w:rPr>
          <w:rStyle w:val="Style13ptBold"/>
        </w:rPr>
        <w:t>Baum and Barrett 18</w:t>
      </w:r>
      <w:r w:rsidRPr="007C7F25">
        <w:t xml:space="preserve"> - Seth D. Baum &amp; Anthony M. Barrett, Global Catastrophic Risk Institute. 2018. “Global Catastrophes: The Most Extreme Risks.” Risk in Extreme Environments: Preparing, Avoiding, Mitigating, and Managing, edited by Vicki Bier, Routledge, pp. 174–184.</w:t>
      </w:r>
    </w:p>
    <w:p w14:paraId="005D20CC" w14:textId="77777777" w:rsidR="007A24AC" w:rsidRDefault="007A24AC" w:rsidP="007A24AC">
      <w:pPr>
        <w:rPr>
          <w:rStyle w:val="StyleUnderline"/>
        </w:rPr>
      </w:pPr>
      <w:r w:rsidRPr="005E4DA6">
        <w:rPr>
          <w:sz w:val="16"/>
        </w:rPr>
        <w:t xml:space="preserve">What Is GCR And Why Is It Important? </w:t>
      </w:r>
      <w:r w:rsidRPr="007C7F25">
        <w:rPr>
          <w:rStyle w:val="StyleUnderline"/>
        </w:rPr>
        <w:t xml:space="preserve">Taken </w:t>
      </w:r>
      <w:r w:rsidRPr="007C7F25">
        <w:rPr>
          <w:rStyle w:val="Emphasis"/>
        </w:rPr>
        <w:t>literally</w:t>
      </w:r>
      <w:r w:rsidRPr="007C7F25">
        <w:rPr>
          <w:rStyle w:val="StyleUnderline"/>
        </w:rPr>
        <w:t>, a global catastrophe can be any event that is in some way catastrophic across the globe</w:t>
      </w:r>
      <w:r w:rsidRPr="005E4DA6">
        <w:rPr>
          <w:sz w:val="16"/>
        </w:rPr>
        <w:t xml:space="preserve">. </w:t>
      </w:r>
      <w:r w:rsidRPr="007C7F25">
        <w:rPr>
          <w:rStyle w:val="StyleUnderline"/>
        </w:rPr>
        <w:t>This suggests a rather low threshold</w:t>
      </w:r>
      <w:r w:rsidRPr="005E4DA6">
        <w:rPr>
          <w:sz w:val="16"/>
        </w:rPr>
        <w:t xml:space="preserve"> for what counts as a global catastrophe. An event causing just one death on each continent (say, from a jet-setting assassin) could rate as a global catastrophe, because surely these deaths would be catastrophic for the deceased and their loved ones. </w:t>
      </w:r>
      <w:r w:rsidRPr="007C7F25">
        <w:rPr>
          <w:rStyle w:val="StyleUnderline"/>
        </w:rPr>
        <w:t xml:space="preserve">However, in common usage, a global catastrophe would be </w:t>
      </w:r>
      <w:r w:rsidRPr="007C7F25">
        <w:rPr>
          <w:rStyle w:val="Emphasis"/>
        </w:rPr>
        <w:t>catastrophic</w:t>
      </w:r>
      <w:r w:rsidRPr="007C7F25">
        <w:rPr>
          <w:rStyle w:val="StyleUnderline"/>
        </w:rPr>
        <w:t xml:space="preserve"> for a significant portion of the globe</w:t>
      </w:r>
      <w:r w:rsidRPr="005E4DA6">
        <w:rPr>
          <w:sz w:val="16"/>
        </w:rPr>
        <w:t xml:space="preserve">. Minimum thresholds have variously been set around ten thousand to ten million deaths or $10 billion to $10 trillion in damages (Bostrom and Ćirković 2008), or death of one quarter of the human population (Atkinson 1999; Hempsell 2004). </w:t>
      </w:r>
      <w:r w:rsidRPr="007C7F25">
        <w:rPr>
          <w:rStyle w:val="StyleUnderline"/>
        </w:rPr>
        <w:t xml:space="preserve">Others have emphasized catastrophes that cause </w:t>
      </w:r>
      <w:r w:rsidRPr="007C7F25">
        <w:rPr>
          <w:rStyle w:val="Emphasis"/>
        </w:rPr>
        <w:t>long-term declines in the trajectory of human civilization</w:t>
      </w:r>
      <w:r w:rsidRPr="005E4DA6">
        <w:rPr>
          <w:sz w:val="16"/>
        </w:rPr>
        <w:t xml:space="preserve"> (Beckstead 2013), </w:t>
      </w:r>
      <w:r w:rsidRPr="007C7F25">
        <w:rPr>
          <w:rStyle w:val="StyleUnderline"/>
        </w:rPr>
        <w:t xml:space="preserve">that human civilization </w:t>
      </w:r>
      <w:r w:rsidRPr="007C7F25">
        <w:rPr>
          <w:rStyle w:val="Emphasis"/>
        </w:rPr>
        <w:t>does not recover from</w:t>
      </w:r>
      <w:r w:rsidRPr="005E4DA6">
        <w:rPr>
          <w:sz w:val="16"/>
        </w:rPr>
        <w:t xml:space="preserve"> (Maher and Baum 2013), </w:t>
      </w:r>
      <w:r w:rsidRPr="007C7F25">
        <w:rPr>
          <w:rStyle w:val="StyleUnderline"/>
        </w:rPr>
        <w:t>that drastically reduce humanity’s potential for future achievements</w:t>
      </w:r>
      <w:r w:rsidRPr="005E4DA6">
        <w:rPr>
          <w:sz w:val="16"/>
        </w:rPr>
        <w:t xml:space="preserve"> (</w:t>
      </w:r>
      <w:r w:rsidRPr="007C7F25">
        <w:rPr>
          <w:rStyle w:val="StyleUnderline"/>
        </w:rPr>
        <w:t>Bostrom</w:t>
      </w:r>
      <w:r w:rsidRPr="005E4DA6">
        <w:rPr>
          <w:sz w:val="16"/>
        </w:rPr>
        <w:t xml:space="preserve"> 2002, </w:t>
      </w:r>
      <w:r w:rsidRPr="007C7F25">
        <w:rPr>
          <w:rStyle w:val="StyleUnderline"/>
        </w:rPr>
        <w:t>using the term “</w:t>
      </w:r>
      <w:r w:rsidRPr="007C7F25">
        <w:rPr>
          <w:rStyle w:val="Emphasis"/>
        </w:rPr>
        <w:t>existential risk</w:t>
      </w:r>
      <w:r w:rsidRPr="007C7F25">
        <w:rPr>
          <w:rStyle w:val="StyleUnderline"/>
        </w:rPr>
        <w:t xml:space="preserve">”), or that result in </w:t>
      </w:r>
      <w:r w:rsidRPr="007C7F25">
        <w:rPr>
          <w:rStyle w:val="Emphasis"/>
        </w:rPr>
        <w:t>human extinction</w:t>
      </w:r>
      <w:r w:rsidRPr="005E4DA6">
        <w:rPr>
          <w:sz w:val="16"/>
        </w:rPr>
        <w:t xml:space="preserve"> (Matheny 2007; Posner 2004). </w:t>
      </w:r>
      <w:r w:rsidRPr="007C7F25">
        <w:rPr>
          <w:rStyle w:val="StyleUnderline"/>
        </w:rPr>
        <w:t xml:space="preserve">A common theme across all these treatments of GCR is that </w:t>
      </w:r>
      <w:r w:rsidRPr="005E4DA6">
        <w:rPr>
          <w:rStyle w:val="Emphasis"/>
          <w:highlight w:val="yellow"/>
        </w:rPr>
        <w:t>some</w:t>
      </w:r>
      <w:r w:rsidRPr="007C7F25">
        <w:rPr>
          <w:rStyle w:val="Emphasis"/>
        </w:rPr>
        <w:t xml:space="preserve"> </w:t>
      </w:r>
      <w:r w:rsidRPr="005E4DA6">
        <w:rPr>
          <w:rStyle w:val="Emphasis"/>
          <w:highlight w:val="yellow"/>
        </w:rPr>
        <w:t>catastrophes</w:t>
      </w:r>
      <w:r w:rsidRPr="007C7F25">
        <w:rPr>
          <w:rStyle w:val="Emphasis"/>
        </w:rPr>
        <w:t xml:space="preserve"> </w:t>
      </w:r>
      <w:r w:rsidRPr="005E4DA6">
        <w:rPr>
          <w:rStyle w:val="Emphasis"/>
          <w:highlight w:val="yellow"/>
        </w:rPr>
        <w:t>are vastly more important than others</w:t>
      </w:r>
      <w:r w:rsidRPr="005E4DA6">
        <w:rPr>
          <w:sz w:val="16"/>
        </w:rPr>
        <w:t xml:space="preserve">. Carl Sagan was perhaps the first to recognize this, in his commentary on nuclear winter (Sagan 1983). </w:t>
      </w:r>
      <w:r w:rsidRPr="007C7F25">
        <w:rPr>
          <w:rStyle w:val="StyleUnderline"/>
        </w:rPr>
        <w:t xml:space="preserve">Without nuclear winter, a global nuclear war might kill several hundred million people. This is obviously a major catastrophe, but humanity would presumably carry on. However, with </w:t>
      </w:r>
      <w:r w:rsidRPr="007C7F25">
        <w:rPr>
          <w:rStyle w:val="Emphasis"/>
        </w:rPr>
        <w:t>nuclear winter</w:t>
      </w:r>
      <w:r w:rsidRPr="005E4DA6">
        <w:rPr>
          <w:sz w:val="16"/>
        </w:rPr>
        <w:t xml:space="preserve">, per Sagan, </w:t>
      </w:r>
      <w:r w:rsidRPr="005E4DA6">
        <w:rPr>
          <w:rStyle w:val="Emphasis"/>
          <w:highlight w:val="yellow"/>
        </w:rPr>
        <w:t>humanity</w:t>
      </w:r>
      <w:r w:rsidRPr="007C7F25">
        <w:rPr>
          <w:rStyle w:val="Emphasis"/>
        </w:rPr>
        <w:t xml:space="preserve"> </w:t>
      </w:r>
      <w:r w:rsidRPr="005E4DA6">
        <w:rPr>
          <w:rStyle w:val="Emphasis"/>
          <w:highlight w:val="yellow"/>
        </w:rPr>
        <w:t>could go extinct</w:t>
      </w:r>
      <w:r w:rsidRPr="007C7F25">
        <w:rPr>
          <w:rStyle w:val="StyleUnderline"/>
        </w:rPr>
        <w:t xml:space="preserve">. The loss would be not just an additional four billion or so deaths, but the </w:t>
      </w:r>
      <w:r w:rsidRPr="005E4DA6">
        <w:rPr>
          <w:rStyle w:val="StyleUnderline"/>
          <w:highlight w:val="yellow"/>
        </w:rPr>
        <w:t xml:space="preserve">loss of </w:t>
      </w:r>
      <w:r w:rsidRPr="005E4DA6">
        <w:rPr>
          <w:rStyle w:val="Emphasis"/>
          <w:highlight w:val="yellow"/>
        </w:rPr>
        <w:t>all future generations</w:t>
      </w:r>
      <w:r w:rsidRPr="005E4DA6">
        <w:rPr>
          <w:sz w:val="16"/>
          <w:highlight w:val="yellow"/>
        </w:rPr>
        <w:t>.</w:t>
      </w:r>
      <w:r w:rsidRPr="005E4DA6">
        <w:rPr>
          <w:sz w:val="16"/>
        </w:rPr>
        <w:t xml:space="preserve"> To paraphrase Sagan, </w:t>
      </w:r>
      <w:r w:rsidRPr="007C7F25">
        <w:rPr>
          <w:rStyle w:val="StyleUnderline"/>
        </w:rPr>
        <w:t xml:space="preserve">the loss would be billions and billions of lives, or even </w:t>
      </w:r>
      <w:r w:rsidRPr="007C7F25">
        <w:rPr>
          <w:rStyle w:val="Emphasis"/>
        </w:rPr>
        <w:t>more</w:t>
      </w:r>
      <w:r w:rsidRPr="005E4DA6">
        <w:rPr>
          <w:sz w:val="16"/>
        </w:rPr>
        <w:t xml:space="preserve">. </w:t>
      </w:r>
      <w:r w:rsidRPr="007C7F25">
        <w:rPr>
          <w:rStyle w:val="StyleUnderline"/>
        </w:rPr>
        <w:t xml:space="preserve">Sagan estimated </w:t>
      </w:r>
      <w:r w:rsidRPr="005E4DA6">
        <w:rPr>
          <w:rStyle w:val="Emphasis"/>
          <w:highlight w:val="yellow"/>
        </w:rPr>
        <w:t>500 trillion lives</w:t>
      </w:r>
      <w:r w:rsidRPr="007C7F25">
        <w:rPr>
          <w:rStyle w:val="StyleUnderline"/>
        </w:rPr>
        <w:t xml:space="preserve">, assuming humanity would continue for ten million more years, which he cited as typical for a successful species. Sagan’s 500 trillion number </w:t>
      </w:r>
      <w:r w:rsidRPr="005E4DA6">
        <w:rPr>
          <w:rStyle w:val="StyleUnderline"/>
          <w:highlight w:val="yellow"/>
        </w:rPr>
        <w:t>may</w:t>
      </w:r>
      <w:r w:rsidRPr="007C7F25">
        <w:rPr>
          <w:rStyle w:val="StyleUnderline"/>
        </w:rPr>
        <w:t xml:space="preserve"> even </w:t>
      </w:r>
      <w:r w:rsidRPr="005E4DA6">
        <w:rPr>
          <w:rStyle w:val="StyleUnderline"/>
          <w:highlight w:val="yellow"/>
        </w:rPr>
        <w:t xml:space="preserve">be an </w:t>
      </w:r>
      <w:r w:rsidRPr="005E4DA6">
        <w:rPr>
          <w:rStyle w:val="Emphasis"/>
          <w:highlight w:val="yellow"/>
        </w:rPr>
        <w:t>underestimate</w:t>
      </w:r>
      <w:r w:rsidRPr="005E4DA6">
        <w:rPr>
          <w:sz w:val="16"/>
        </w:rPr>
        <w:t xml:space="preserve">. The analysis here takes an adventurous turn, hinging on the evolution of the human species and the long-term fate of the universe. On these long time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Laughlin 1997), should our descendants gain the capacity to migrate there. </w:t>
      </w:r>
      <w:r w:rsidRPr="007C7F25">
        <w:rPr>
          <w:rStyle w:val="StyleUnderline"/>
        </w:rPr>
        <w:t xml:space="preserve">An open question in astronomy is whether it is possible for the descendants of humanity to continue living for an </w:t>
      </w:r>
      <w:r w:rsidRPr="007C7F25">
        <w:rPr>
          <w:rStyle w:val="Emphasis"/>
        </w:rPr>
        <w:t>infinite length of time</w:t>
      </w:r>
      <w:r w:rsidRPr="007C7F25">
        <w:rPr>
          <w:rStyle w:val="StyleUnderline"/>
        </w:rPr>
        <w:t xml:space="preserve"> or instead merely an </w:t>
      </w:r>
      <w:r w:rsidRPr="007C7F25">
        <w:rPr>
          <w:rStyle w:val="Emphasis"/>
        </w:rPr>
        <w:t>astronomically large but finite</w:t>
      </w:r>
      <w:r w:rsidRPr="007C7F25">
        <w:rPr>
          <w:rStyle w:val="StyleUnderline"/>
        </w:rPr>
        <w:t xml:space="preserve"> length of time</w:t>
      </w:r>
      <w:r w:rsidRPr="005E4DA6">
        <w:rPr>
          <w:sz w:val="16"/>
        </w:rPr>
        <w:t xml:space="preserve"> (see e.g. Ćirković 2002; Kaku 2005). Either way,</w:t>
      </w:r>
      <w:r w:rsidRPr="007C7F25">
        <w:rPr>
          <w:rStyle w:val="StyleUnderline"/>
        </w:rPr>
        <w:t xml:space="preserve"> the stakes with global catastrophes </w:t>
      </w:r>
      <w:r w:rsidRPr="007C7F25">
        <w:rPr>
          <w:rStyle w:val="Emphasis"/>
        </w:rPr>
        <w:t>could</w:t>
      </w:r>
      <w:r w:rsidRPr="007C7F25">
        <w:rPr>
          <w:rStyle w:val="StyleUnderline"/>
        </w:rPr>
        <w:t xml:space="preserve"> be </w:t>
      </w:r>
      <w:r w:rsidRPr="007C7F25">
        <w:rPr>
          <w:rStyle w:val="Emphasis"/>
        </w:rPr>
        <w:t xml:space="preserve">much larger than the loss of 500 trillion lives. </w:t>
      </w:r>
      <w:r w:rsidRPr="007C7F25">
        <w:rPr>
          <w:rStyle w:val="StyleUnderline"/>
        </w:rPr>
        <w:t>Debates about the infinite vs. the merely astronomical are of theoretical interest</w:t>
      </w:r>
      <w:r w:rsidRPr="005E4DA6">
        <w:rPr>
          <w:sz w:val="16"/>
        </w:rPr>
        <w:t xml:space="preserve"> (Ng 1991; Bossert et al. 2007), </w:t>
      </w:r>
      <w:r w:rsidRPr="007C7F25">
        <w:rPr>
          <w:rStyle w:val="StyleUnderline"/>
        </w:rPr>
        <w:t xml:space="preserve">but they have </w:t>
      </w:r>
      <w:r w:rsidRPr="007C7F25">
        <w:rPr>
          <w:rStyle w:val="Emphasis"/>
        </w:rPr>
        <w:t>limited practical significance</w:t>
      </w:r>
      <w:r w:rsidRPr="007C7F25">
        <w:rPr>
          <w:rStyle w:val="StyleUnderline"/>
        </w:rPr>
        <w:t xml:space="preserve">. This can be seen when </w:t>
      </w:r>
      <w:r w:rsidRPr="007C7F25">
        <w:rPr>
          <w:rStyle w:val="Emphasis"/>
        </w:rPr>
        <w:t xml:space="preserve">evaluating GCRs from a standard </w:t>
      </w:r>
      <w:r w:rsidRPr="005E4DA6">
        <w:rPr>
          <w:rStyle w:val="Emphasis"/>
          <w:highlight w:val="yellow"/>
        </w:rPr>
        <w:t>risk-equals-probability-times-magnitude</w:t>
      </w:r>
      <w:r w:rsidRPr="007C7F25">
        <w:rPr>
          <w:rStyle w:val="Emphasis"/>
        </w:rPr>
        <w:t xml:space="preserve"> framework</w:t>
      </w:r>
      <w:r w:rsidRPr="007C7F25">
        <w:rPr>
          <w:rStyle w:val="StyleUnderline"/>
        </w:rPr>
        <w:t xml:space="preserve">. Using Sagan’s 500 trillion lives estimate, it follows that reducing the probability of global catastrophe by a mere one-in-500-trillion chance is of the same significance as saving one human life. Phrased differently, </w:t>
      </w:r>
      <w:r w:rsidRPr="005E4DA6">
        <w:rPr>
          <w:rStyle w:val="StyleUnderline"/>
          <w:highlight w:val="yellow"/>
        </w:rPr>
        <w:t xml:space="preserve">society should </w:t>
      </w:r>
      <w:r w:rsidRPr="005E4DA6">
        <w:rPr>
          <w:rStyle w:val="Emphasis"/>
          <w:highlight w:val="yellow"/>
        </w:rPr>
        <w:t>try 500 trillion times harder to prevent</w:t>
      </w:r>
      <w:r w:rsidRPr="007C7F25">
        <w:rPr>
          <w:rStyle w:val="Emphasis"/>
        </w:rPr>
        <w:t xml:space="preserve"> a </w:t>
      </w:r>
      <w:r w:rsidRPr="005E4DA6">
        <w:rPr>
          <w:rStyle w:val="Emphasis"/>
          <w:highlight w:val="yellow"/>
        </w:rPr>
        <w:t>global catastrophe</w:t>
      </w:r>
      <w:r w:rsidRPr="007C7F25">
        <w:rPr>
          <w:rStyle w:val="Emphasis"/>
        </w:rPr>
        <w:t xml:space="preserve"> </w:t>
      </w:r>
      <w:r w:rsidRPr="005E4DA6">
        <w:rPr>
          <w:rStyle w:val="Emphasis"/>
          <w:highlight w:val="yellow"/>
        </w:rPr>
        <w:t>than</w:t>
      </w:r>
      <w:r w:rsidRPr="007C7F25">
        <w:rPr>
          <w:rStyle w:val="Emphasis"/>
        </w:rPr>
        <w:t xml:space="preserve"> it should </w:t>
      </w:r>
      <w:r w:rsidRPr="005E4DA6">
        <w:rPr>
          <w:rStyle w:val="Emphasis"/>
          <w:highlight w:val="yellow"/>
        </w:rPr>
        <w:t>to save a person’s life</w:t>
      </w:r>
      <w:r w:rsidRPr="007C7F25">
        <w:rPr>
          <w:rStyle w:val="StyleUnderline"/>
        </w:rPr>
        <w:t xml:space="preserve">. Or, preventing one million deaths is equivalent to a one-in500-million reduction in the probability of global catastrophe. This suggests society should </w:t>
      </w:r>
      <w:r w:rsidRPr="007C7F25">
        <w:rPr>
          <w:rStyle w:val="Emphasis"/>
        </w:rPr>
        <w:t xml:space="preserve">make extremely large investment in GCR reduction, at the expense of virtually all other objectives. </w:t>
      </w:r>
      <w:r w:rsidRPr="005E4DA6">
        <w:rPr>
          <w:sz w:val="16"/>
        </w:rPr>
        <w:t xml:space="preserve">Judge and legal scholar Richard Posner made a similar point in monetary terms (Posner 2004). Posner used $50,000 as the value of a statistical human life (VSL) and 12 billion humans as the total loss of life (double the 2004 world population); he describes both figures as significant underestimates. Multiplying them gives $600 trillion as an underestimate of the value of preventing global catastrophe. For comparison, the United States government typically uses a VSL of around one to ten million dollars (Robinson 2007). Multiplying a $10 million VSL with 500 trillion lives gives $5x1021 as the value of preventing global catastrophe. But even using “just" $600 trillion, </w:t>
      </w:r>
      <w:r w:rsidRPr="007C7F25">
        <w:rPr>
          <w:rStyle w:val="StyleUnderline"/>
        </w:rPr>
        <w:t>society should be willing to spend</w:t>
      </w:r>
      <w:r w:rsidRPr="005E4DA6">
        <w:rPr>
          <w:sz w:val="16"/>
        </w:rPr>
        <w:t xml:space="preserve"> at least that much to prevent a global catastrophe, which converts to being willing to spend at least </w:t>
      </w:r>
      <w:r w:rsidRPr="007C7F25">
        <w:rPr>
          <w:rStyle w:val="StyleUnderline"/>
        </w:rPr>
        <w:t>$1 million for a one-in-500-million reduction in the probability of global catastrophe</w:t>
      </w:r>
      <w:r w:rsidRPr="005E4DA6">
        <w:rPr>
          <w:sz w:val="16"/>
        </w:rPr>
        <w:t xml:space="preserve">. Thus </w:t>
      </w:r>
      <w:r w:rsidRPr="007C7F25">
        <w:rPr>
          <w:rStyle w:val="StyleUnderline"/>
        </w:rPr>
        <w:t xml:space="preserve">while reasonable disagreement exists on how large of a VSL to use and how much to count future generations, even low-end positions suggest </w:t>
      </w:r>
      <w:r w:rsidRPr="007C7F25">
        <w:rPr>
          <w:rStyle w:val="Emphasis"/>
        </w:rPr>
        <w:t>vast resource allocations</w:t>
      </w:r>
      <w:r w:rsidRPr="007C7F25">
        <w:rPr>
          <w:rStyle w:val="StyleUnderline"/>
        </w:rPr>
        <w:t xml:space="preserve"> should be redirected to reducing GCR. This conclusion is only </w:t>
      </w:r>
      <w:r w:rsidRPr="007C7F25">
        <w:rPr>
          <w:rStyle w:val="Emphasis"/>
        </w:rPr>
        <w:t>strengthened</w:t>
      </w:r>
      <w:r w:rsidRPr="007C7F25">
        <w:rPr>
          <w:rStyle w:val="StyleUnderline"/>
        </w:rPr>
        <w:t xml:space="preserve"> when considering the </w:t>
      </w:r>
      <w:r w:rsidRPr="007C7F25">
        <w:rPr>
          <w:rStyle w:val="Emphasis"/>
        </w:rPr>
        <w:t>astronomical size of the stakes</w:t>
      </w:r>
      <w:r w:rsidRPr="005E4DA6">
        <w:rPr>
          <w:sz w:val="16"/>
        </w:rPr>
        <w:t xml:space="preserve">, but the same point holds either way. The bottom line is that, </w:t>
      </w:r>
      <w:r w:rsidRPr="007C7F25">
        <w:rPr>
          <w:rStyle w:val="StyleUnderline"/>
        </w:rPr>
        <w:t xml:space="preserve">as long as something along the lines of the standard riskequals-probability-times-magnitude framework is being used, then </w:t>
      </w:r>
      <w:r w:rsidRPr="007C7F25">
        <w:rPr>
          <w:rStyle w:val="Emphasis"/>
        </w:rPr>
        <w:t>even tiny GCR reductions</w:t>
      </w:r>
      <w:r w:rsidRPr="007C7F25">
        <w:rPr>
          <w:rStyle w:val="StyleUnderline"/>
        </w:rPr>
        <w:t xml:space="preserve"> merit significant effort. This point holds especially strongly for risks of catastrophes that would cause </w:t>
      </w:r>
      <w:r w:rsidRPr="007C7F25">
        <w:rPr>
          <w:rStyle w:val="Emphasis"/>
        </w:rPr>
        <w:t>permanent harm to global human civilization</w:t>
      </w:r>
      <w:r w:rsidRPr="007C7F25">
        <w:rPr>
          <w:rStyle w:val="StyleUnderline"/>
        </w:rPr>
        <w:t xml:space="preserve">. The discussion thus far has assumed that all human lives are valued equally. This assumption is </w:t>
      </w:r>
      <w:r w:rsidRPr="007C7F25">
        <w:rPr>
          <w:rStyle w:val="Emphasis"/>
        </w:rPr>
        <w:t>not universally held</w:t>
      </w:r>
      <w:r w:rsidRPr="005E4DA6">
        <w:rPr>
          <w:sz w:val="16"/>
        </w:rPr>
        <w:t xml:space="preserve">. </w:t>
      </w:r>
      <w:r w:rsidRPr="007C7F25">
        <w:rPr>
          <w:rStyle w:val="StyleUnderline"/>
        </w:rPr>
        <w:t>People often value some people more than others</w:t>
      </w:r>
      <w:r w:rsidRPr="005E4DA6">
        <w:rPr>
          <w:sz w:val="16"/>
        </w:rPr>
        <w:t xml:space="preserve">, favoring themselves, their family and friends, their compatriots, their generation, or others whom they identify with. </w:t>
      </w:r>
      <w:r w:rsidRPr="007C7F25">
        <w:rPr>
          <w:rStyle w:val="StyleUnderline"/>
        </w:rPr>
        <w:t>Great debates rage on across moral philosophy, economics, and other fields about how much people should value others</w:t>
      </w:r>
      <w:r w:rsidRPr="005E4DA6">
        <w:rPr>
          <w:sz w:val="16"/>
        </w:rPr>
        <w:t xml:space="preserve"> who are distant in space, time, or social relation, as well as the unborn members of future generations. </w:t>
      </w:r>
      <w:r w:rsidRPr="007C7F25">
        <w:rPr>
          <w:rStyle w:val="StyleUnderline"/>
        </w:rPr>
        <w:t>This debate is crucial</w:t>
      </w:r>
      <w:r w:rsidRPr="005E4DA6">
        <w:rPr>
          <w:sz w:val="16"/>
        </w:rPr>
        <w:t xml:space="preserve"> for all valuations of risk, including GCR. Indeed, if each of us only cares about our immediate selves, then global catastrophes may not be especially important, and we probably have better things to do with our time than worry about them. </w:t>
      </w:r>
      <w:r w:rsidRPr="005E4DA6">
        <w:rPr>
          <w:rStyle w:val="StyleUnderline"/>
          <w:highlight w:val="yellow"/>
        </w:rPr>
        <w:t xml:space="preserve">While everyone has the right to their </w:t>
      </w:r>
      <w:r w:rsidRPr="005E4DA6">
        <w:rPr>
          <w:rStyle w:val="Emphasis"/>
          <w:highlight w:val="yellow"/>
        </w:rPr>
        <w:t>own views</w:t>
      </w:r>
      <w:r w:rsidRPr="007C7F25">
        <w:rPr>
          <w:rStyle w:val="Emphasis"/>
        </w:rPr>
        <w:t xml:space="preserve"> and feelings</w:t>
      </w:r>
      <w:r w:rsidRPr="005E4DA6">
        <w:rPr>
          <w:sz w:val="16"/>
        </w:rPr>
        <w:t xml:space="preserve">, we find that </w:t>
      </w:r>
      <w:r w:rsidRPr="005E4DA6">
        <w:rPr>
          <w:rStyle w:val="StyleUnderline"/>
          <w:highlight w:val="yellow"/>
        </w:rPr>
        <w:t xml:space="preserve">the strongest arguments are for the </w:t>
      </w:r>
      <w:r w:rsidRPr="005E4DA6">
        <w:rPr>
          <w:rStyle w:val="Emphasis"/>
          <w:highlight w:val="yellow"/>
        </w:rPr>
        <w:t>widely held position</w:t>
      </w:r>
      <w:r w:rsidRPr="005E4DA6">
        <w:rPr>
          <w:rStyle w:val="StyleUnderline"/>
          <w:highlight w:val="yellow"/>
        </w:rPr>
        <w:t xml:space="preserve"> that </w:t>
      </w:r>
      <w:r w:rsidRPr="005E4DA6">
        <w:rPr>
          <w:rStyle w:val="Emphasis"/>
          <w:highlight w:val="yellow"/>
        </w:rPr>
        <w:t>all human lives should be valued equally</w:t>
      </w:r>
      <w:r w:rsidRPr="007C7F25">
        <w:rPr>
          <w:rStyle w:val="StyleUnderline"/>
        </w:rPr>
        <w:t>.</w:t>
      </w:r>
      <w:r w:rsidRPr="005E4DA6">
        <w:rPr>
          <w:sz w:val="16"/>
        </w:rPr>
        <w:t xml:space="preserve"> This position is succinctly stated in the United States Declaration of Independence, updated in the 1848 Declaration of Sentiments: “We hold these truths to be self-evident: that all men and 3 women are created equal”. </w:t>
      </w:r>
      <w:r w:rsidRPr="005E4DA6">
        <w:rPr>
          <w:rStyle w:val="StyleUnderline"/>
          <w:highlight w:val="yellow"/>
        </w:rPr>
        <w:t>Philosophers speak of a</w:t>
      </w:r>
      <w:r w:rsidRPr="007C7F25">
        <w:rPr>
          <w:rStyle w:val="StyleUnderline"/>
        </w:rPr>
        <w:t>n agent-neutral, objective “view from nowhere”</w:t>
      </w:r>
      <w:r w:rsidRPr="005E4DA6">
        <w:rPr>
          <w:sz w:val="16"/>
        </w:rPr>
        <w:t xml:space="preserve"> (Nagel 1986) </w:t>
      </w:r>
      <w:r w:rsidRPr="007C7F25">
        <w:rPr>
          <w:rStyle w:val="StyleUnderline"/>
        </w:rPr>
        <w:t xml:space="preserve">or </w:t>
      </w:r>
      <w:r w:rsidRPr="005E4DA6">
        <w:rPr>
          <w:rStyle w:val="StyleUnderline"/>
          <w:highlight w:val="yellow"/>
        </w:rPr>
        <w:t>a “veil of ignorance”</w:t>
      </w:r>
      <w:r w:rsidRPr="005E4DA6">
        <w:rPr>
          <w:sz w:val="16"/>
        </w:rPr>
        <w:t xml:space="preserve"> (Rawls 1971) </w:t>
      </w:r>
      <w:r w:rsidRPr="005E4DA6">
        <w:rPr>
          <w:rStyle w:val="StyleUnderline"/>
          <w:highlight w:val="yellow"/>
        </w:rPr>
        <w:t>in which each</w:t>
      </w:r>
      <w:r w:rsidRPr="007C7F25">
        <w:rPr>
          <w:rStyle w:val="StyleUnderline"/>
        </w:rPr>
        <w:t xml:space="preserve"> person </w:t>
      </w:r>
      <w:r w:rsidRPr="005E4DA6">
        <w:rPr>
          <w:rStyle w:val="StyleUnderline"/>
          <w:highlight w:val="yellow"/>
        </w:rPr>
        <w:t xml:space="preserve">considers what is best for society </w:t>
      </w:r>
      <w:r w:rsidRPr="005E4DA6">
        <w:rPr>
          <w:rStyle w:val="Emphasis"/>
          <w:highlight w:val="yellow"/>
        </w:rPr>
        <w:t>irrespective of which member</w:t>
      </w:r>
      <w:r w:rsidRPr="007C7F25">
        <w:rPr>
          <w:rStyle w:val="Emphasis"/>
        </w:rPr>
        <w:t xml:space="preserve"> of society </w:t>
      </w:r>
      <w:r w:rsidRPr="005E4DA6">
        <w:rPr>
          <w:rStyle w:val="Emphasis"/>
          <w:highlight w:val="yellow"/>
        </w:rPr>
        <w:t>they happen to be</w:t>
      </w:r>
      <w:r w:rsidRPr="005E4DA6">
        <w:rPr>
          <w:sz w:val="16"/>
        </w:rPr>
        <w:t xml:space="preserve">. </w:t>
      </w:r>
      <w:r w:rsidRPr="007C7F25">
        <w:rPr>
          <w:rStyle w:val="StyleUnderline"/>
        </w:rPr>
        <w:t xml:space="preserve">Such a perspective </w:t>
      </w:r>
      <w:r w:rsidRPr="007C7F25">
        <w:rPr>
          <w:rStyle w:val="Emphasis"/>
        </w:rPr>
        <w:t xml:space="preserve">suggests </w:t>
      </w:r>
      <w:r w:rsidRPr="005E4DA6">
        <w:rPr>
          <w:rStyle w:val="Emphasis"/>
          <w:highlight w:val="yellow"/>
        </w:rPr>
        <w:t>valuing everyone equally</w:t>
      </w:r>
      <w:r w:rsidRPr="007C7F25">
        <w:rPr>
          <w:rStyle w:val="StyleUnderline"/>
        </w:rPr>
        <w:t xml:space="preserve">, regardless of who they are or where or when they live. This in turn </w:t>
      </w:r>
      <w:r w:rsidRPr="005E4DA6">
        <w:rPr>
          <w:rStyle w:val="StyleUnderline"/>
          <w:highlight w:val="yellow"/>
        </w:rPr>
        <w:t xml:space="preserve">suggests a </w:t>
      </w:r>
      <w:r w:rsidRPr="005E4DA6">
        <w:rPr>
          <w:rStyle w:val="Emphasis"/>
          <w:highlight w:val="yellow"/>
        </w:rPr>
        <w:t>very high value for reducing GCR</w:t>
      </w:r>
      <w:r w:rsidRPr="007C7F25">
        <w:rPr>
          <w:rStyle w:val="StyleUnderline"/>
        </w:rPr>
        <w:t>, or a high degree of priority for GCR reduction efforts.</w:t>
      </w:r>
    </w:p>
    <w:p w14:paraId="0FBFF396" w14:textId="77777777" w:rsidR="007A24AC" w:rsidRDefault="007A24AC" w:rsidP="007A24AC">
      <w:pPr>
        <w:pStyle w:val="Heading4"/>
        <w:numPr>
          <w:ilvl w:val="0"/>
          <w:numId w:val="12"/>
        </w:numPr>
        <w:tabs>
          <w:tab w:val="num" w:pos="360"/>
        </w:tabs>
        <w:ind w:left="0" w:firstLine="0"/>
      </w:pPr>
      <w:r>
        <w:t>Non util ethics are impossible</w:t>
      </w:r>
    </w:p>
    <w:p w14:paraId="51F07B01" w14:textId="77777777" w:rsidR="007A24AC" w:rsidRPr="00C7794F" w:rsidRDefault="007A24AC" w:rsidP="007A24AC">
      <w:r w:rsidRPr="00C7794F">
        <w:rPr>
          <w:rStyle w:val="Style13ptBold"/>
        </w:rPr>
        <w:t xml:space="preserve">Greene </w:t>
      </w:r>
      <w:r>
        <w:rPr>
          <w:rStyle w:val="Style13ptBold"/>
        </w:rPr>
        <w:t>07</w:t>
      </w:r>
      <w:r w:rsidRPr="00C7794F">
        <w:t xml:space="preserve"> – </w:t>
      </w:r>
      <w:r w:rsidRPr="00C7794F">
        <w:rPr>
          <w:sz w:val="12"/>
          <w:szCs w:val="12"/>
        </w:rPr>
        <w:t>Joshua, Associate Professor of Social science in the Department of Psychology at Harvard University (The Secret Joke of Kant’s Soul published in Moral Psychology: Historical and Contemporary Readings, accessed:</w:t>
      </w:r>
      <w:r>
        <w:rPr>
          <w:sz w:val="12"/>
          <w:szCs w:val="12"/>
        </w:rPr>
        <w:t xml:space="preserve"> </w:t>
      </w:r>
      <w:hyperlink r:id="rId9" w:history="1">
        <w:r w:rsidRPr="007C468C">
          <w:rPr>
            <w:rStyle w:val="Hyperlink"/>
            <w:sz w:val="12"/>
            <w:szCs w:val="12"/>
          </w:rPr>
          <w:t>https://www.gwern.net/docs/philosophy/ethics/2007-greene.pdf</w:t>
        </w:r>
      </w:hyperlink>
      <w:r>
        <w:rPr>
          <w:sz w:val="12"/>
          <w:szCs w:val="12"/>
        </w:rPr>
        <w:t>, pages 47-50</w:t>
      </w:r>
      <w:r w:rsidRPr="00C7794F">
        <w:rPr>
          <w:sz w:val="12"/>
          <w:szCs w:val="12"/>
        </w:rPr>
        <w:t>)</w:t>
      </w:r>
    </w:p>
    <w:p w14:paraId="11ABC1BB" w14:textId="77777777" w:rsidR="007A24AC" w:rsidRPr="00C7794F" w:rsidRDefault="007A24AC" w:rsidP="007A24AC">
      <w:pPr>
        <w:rPr>
          <w:sz w:val="16"/>
        </w:rPr>
      </w:pPr>
      <w:r w:rsidRPr="00C7794F">
        <w:rPr>
          <w:b/>
          <w:u w:val="single"/>
        </w:rPr>
        <w:t xml:space="preserve">What </w:t>
      </w:r>
      <w:r w:rsidRPr="00C7794F">
        <w:rPr>
          <w:b/>
          <w:iCs/>
          <w:u w:val="single"/>
          <w:bdr w:val="single" w:sz="8" w:space="0" w:color="auto"/>
        </w:rPr>
        <w:t xml:space="preserve">turn-of-the-millennium </w:t>
      </w:r>
      <w:r w:rsidRPr="00C7794F">
        <w:rPr>
          <w:b/>
          <w:iCs/>
          <w:highlight w:val="yellow"/>
          <w:u w:val="single"/>
          <w:bdr w:val="single" w:sz="8" w:space="0" w:color="auto"/>
        </w:rPr>
        <w:t>science</w:t>
      </w:r>
      <w:r w:rsidRPr="00C7794F">
        <w:rPr>
          <w:sz w:val="16"/>
          <w:highlight w:val="yellow"/>
        </w:rPr>
        <w:t xml:space="preserve"> </w:t>
      </w:r>
      <w:r w:rsidRPr="00C7794F">
        <w:rPr>
          <w:b/>
          <w:highlight w:val="yellow"/>
          <w:u w:val="single"/>
        </w:rPr>
        <w:t>is telling us</w:t>
      </w:r>
      <w:r w:rsidRPr="00C7794F">
        <w:rPr>
          <w:b/>
          <w:u w:val="single"/>
        </w:rPr>
        <w:t xml:space="preserve"> is that </w:t>
      </w:r>
      <w:r w:rsidRPr="00C7794F">
        <w:rPr>
          <w:b/>
          <w:highlight w:val="yellow"/>
          <w:u w:val="single"/>
        </w:rPr>
        <w:t xml:space="preserve">human </w:t>
      </w:r>
      <w:r w:rsidRPr="00C7794F">
        <w:rPr>
          <w:rFonts w:eastAsia="Malgun Gothic"/>
          <w:b/>
          <w:iCs/>
          <w:highlight w:val="yellow"/>
          <w:u w:val="single"/>
          <w:bdr w:val="single" w:sz="8" w:space="0" w:color="auto"/>
        </w:rPr>
        <w:t>mo</w:t>
      </w:r>
      <w:r w:rsidRPr="00C7794F">
        <w:rPr>
          <w:b/>
          <w:iCs/>
          <w:highlight w:val="yellow"/>
          <w:u w:val="single"/>
          <w:bdr w:val="single" w:sz="8" w:space="0" w:color="auto"/>
        </w:rPr>
        <w:t>ral judgment is not a pristine rational enterprise</w:t>
      </w:r>
      <w:r w:rsidRPr="00C7794F">
        <w:rPr>
          <w:sz w:val="16"/>
        </w:rPr>
        <w:t xml:space="preserve">, that our </w:t>
      </w:r>
      <w:r w:rsidRPr="00C7794F">
        <w:rPr>
          <w:b/>
          <w:u w:val="single"/>
        </w:rPr>
        <w:t xml:space="preserve">moral </w:t>
      </w:r>
      <w:r w:rsidRPr="00C7794F">
        <w:rPr>
          <w:b/>
          <w:highlight w:val="yellow"/>
          <w:u w:val="single"/>
        </w:rPr>
        <w:t>judgments are driven by a hodgepodge of emotional dispositions</w:t>
      </w:r>
      <w:r w:rsidRPr="00C7794F">
        <w:rPr>
          <w:b/>
          <w:u w:val="single"/>
        </w:rPr>
        <w:t xml:space="preserve">, which themselves were </w:t>
      </w:r>
      <w:r w:rsidRPr="00C7794F">
        <w:rPr>
          <w:b/>
          <w:highlight w:val="yellow"/>
          <w:u w:val="single"/>
        </w:rPr>
        <w:t>shaped by a hodgepodge of evolutionary forces,</w:t>
      </w:r>
      <w:r w:rsidRPr="00C7794F">
        <w:rPr>
          <w:b/>
          <w:u w:val="single"/>
        </w:rPr>
        <w:t xml:space="preserve"> both </w:t>
      </w:r>
      <w:r w:rsidRPr="00C7794F">
        <w:rPr>
          <w:b/>
          <w:highlight w:val="yellow"/>
          <w:u w:val="single"/>
        </w:rPr>
        <w:t>biological and cultural</w:t>
      </w:r>
      <w:r w:rsidRPr="00C7794F">
        <w:rPr>
          <w:sz w:val="16"/>
        </w:rPr>
        <w:t xml:space="preserve">. </w:t>
      </w:r>
      <w:r w:rsidRPr="00C7794F">
        <w:rPr>
          <w:b/>
          <w:u w:val="single"/>
        </w:rPr>
        <w:t xml:space="preserve">Because of this, </w:t>
      </w:r>
      <w:r w:rsidRPr="00C7794F">
        <w:rPr>
          <w:b/>
          <w:highlight w:val="yellow"/>
          <w:u w:val="single"/>
        </w:rPr>
        <w:t xml:space="preserve">it is </w:t>
      </w:r>
      <w:r w:rsidRPr="00C7794F">
        <w:rPr>
          <w:b/>
          <w:iCs/>
          <w:highlight w:val="yellow"/>
          <w:u w:val="single"/>
          <w:bdr w:val="single" w:sz="8" w:space="0" w:color="auto"/>
        </w:rPr>
        <w:t>exceedingly unlikely</w:t>
      </w:r>
      <w:r w:rsidRPr="00C7794F">
        <w:rPr>
          <w:b/>
          <w:iCs/>
          <w:u w:val="single"/>
          <w:bdr w:val="single" w:sz="8" w:space="0" w:color="auto"/>
        </w:rPr>
        <w:t xml:space="preserve"> that </w:t>
      </w:r>
      <w:r w:rsidRPr="00C7794F">
        <w:rPr>
          <w:b/>
          <w:iCs/>
          <w:highlight w:val="yellow"/>
          <w:u w:val="single"/>
          <w:bdr w:val="single" w:sz="8" w:space="0" w:color="auto"/>
        </w:rPr>
        <w:t>there is any</w:t>
      </w:r>
      <w:r w:rsidRPr="00C7794F">
        <w:rPr>
          <w:b/>
          <w:iCs/>
          <w:u w:val="single"/>
          <w:bdr w:val="single" w:sz="8" w:space="0" w:color="auto"/>
        </w:rPr>
        <w:t xml:space="preserve"> rationally </w:t>
      </w:r>
      <w:r w:rsidRPr="00C7794F">
        <w:rPr>
          <w:b/>
          <w:iCs/>
          <w:highlight w:val="yellow"/>
          <w:u w:val="single"/>
          <w:bdr w:val="single" w:sz="8" w:space="0" w:color="auto"/>
        </w:rPr>
        <w:t>coherent normative moral theory that can accommodate our moral intuitions</w:t>
      </w:r>
      <w:r w:rsidRPr="00C7794F">
        <w:rPr>
          <w:sz w:val="16"/>
        </w:rPr>
        <w:t xml:space="preserve">. Moreover, </w:t>
      </w:r>
      <w:r w:rsidRPr="00C7794F">
        <w:rPr>
          <w:b/>
          <w:u w:val="single"/>
        </w:rPr>
        <w:t>anyone who claims to have such a theory</w:t>
      </w:r>
      <w:r w:rsidRPr="00C7794F">
        <w:rPr>
          <w:sz w:val="16"/>
        </w:rPr>
        <w:t xml:space="preserve">, or even part of one, </w:t>
      </w:r>
      <w:r w:rsidRPr="00C7794F">
        <w:rPr>
          <w:b/>
          <w:iCs/>
          <w:u w:val="single"/>
          <w:bdr w:val="single" w:sz="8" w:space="0" w:color="auto"/>
        </w:rPr>
        <w:t>almost certainly doesn't</w:t>
      </w:r>
      <w:r w:rsidRPr="00C7794F">
        <w:rPr>
          <w:sz w:val="16"/>
        </w:rPr>
        <w:t xml:space="preserve">. Instead, what that person probably has is a moral rationalization. </w:t>
      </w:r>
      <w:r w:rsidRPr="00C7794F">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sz w:val="16"/>
        </w:rPr>
        <w:t xml:space="preserve">Missing the Deontological Point I suspect that </w:t>
      </w:r>
      <w:r w:rsidRPr="00C7794F">
        <w:rPr>
          <w:b/>
          <w:u w:val="single"/>
        </w:rPr>
        <w:t>rationalist deontologists will remain unmoved by the arguments presented here</w:t>
      </w:r>
      <w:r w:rsidRPr="00C7794F">
        <w:rPr>
          <w:sz w:val="16"/>
        </w:rPr>
        <w:t xml:space="preserve">. Instead, I suspect, </w:t>
      </w:r>
      <w:r w:rsidRPr="00C7794F">
        <w:rPr>
          <w:b/>
          <w:u w:val="single"/>
        </w:rPr>
        <w:t>they</w:t>
      </w:r>
      <w:r w:rsidRPr="00C7794F">
        <w:rPr>
          <w:sz w:val="16"/>
        </w:rPr>
        <w:t xml:space="preserve"> </w:t>
      </w:r>
      <w:r w:rsidRPr="00C7794F">
        <w:rPr>
          <w:b/>
          <w:u w:val="single"/>
        </w:rPr>
        <w:t xml:space="preserve">will insist that I have </w:t>
      </w:r>
      <w:r w:rsidRPr="00C7794F">
        <w:rPr>
          <w:b/>
          <w:iCs/>
          <w:u w:val="single"/>
          <w:bdr w:val="single" w:sz="8" w:space="0" w:color="auto"/>
        </w:rPr>
        <w:t>simply misunderstood what</w:t>
      </w:r>
      <w:r w:rsidRPr="00C7794F">
        <w:rPr>
          <w:sz w:val="16"/>
        </w:rPr>
        <w:t xml:space="preserve"> Kant and like-minded </w:t>
      </w:r>
      <w:r w:rsidRPr="00C7794F">
        <w:rPr>
          <w:b/>
          <w:iCs/>
          <w:u w:val="single"/>
          <w:bdr w:val="single" w:sz="8" w:space="0" w:color="auto"/>
        </w:rPr>
        <w:t>deontologists are all about</w:t>
      </w:r>
      <w:r w:rsidRPr="00C7794F">
        <w:rPr>
          <w:sz w:val="16"/>
        </w:rPr>
        <w:t xml:space="preserve">. </w:t>
      </w:r>
      <w:r w:rsidRPr="00C7794F">
        <w:rPr>
          <w:b/>
          <w:u w:val="single"/>
        </w:rPr>
        <w:t>Deontology, they will say, isn't about this intuition or that intuition</w:t>
      </w:r>
      <w:r w:rsidRPr="00C7794F">
        <w:rPr>
          <w:sz w:val="16"/>
        </w:rPr>
        <w:t xml:space="preserve">. It's not defined by its normative differences with consequentialism. </w:t>
      </w:r>
      <w:r w:rsidRPr="00C7794F">
        <w:rPr>
          <w:b/>
          <w:u w:val="single"/>
        </w:rPr>
        <w:t>Rather, deontology is about taking humanity seriously</w:t>
      </w:r>
      <w:r w:rsidRPr="00C7794F">
        <w:rPr>
          <w:sz w:val="16"/>
        </w:rPr>
        <w:t xml:space="preserve">. Above all else, it's about respect for persons. It's about treating others as fellow rational creatures rather than as mere objects, about acting for reasons rational beings can share. And so on (Korsgaard, 1996a; Korsgaard, 1996b). </w:t>
      </w:r>
      <w:r w:rsidRPr="00C7794F">
        <w:rPr>
          <w:b/>
          <w:u w:val="single"/>
        </w:rPr>
        <w:t xml:space="preserve">This is, no doubt, how many </w:t>
      </w:r>
      <w:r w:rsidRPr="00C7794F">
        <w:rPr>
          <w:b/>
          <w:highlight w:val="yellow"/>
          <w:u w:val="single"/>
        </w:rPr>
        <w:t>deontologists</w:t>
      </w:r>
      <w:r w:rsidRPr="00C7794F">
        <w:rPr>
          <w:b/>
          <w:u w:val="single"/>
        </w:rPr>
        <w:t xml:space="preserve"> see deontology. But this </w:t>
      </w:r>
      <w:r w:rsidRPr="00C7794F">
        <w:rPr>
          <w:b/>
          <w:highlight w:val="yellow"/>
          <w:u w:val="single"/>
        </w:rPr>
        <w:t>insider's view</w:t>
      </w:r>
      <w:r w:rsidRPr="00C7794F">
        <w:rPr>
          <w:sz w:val="16"/>
        </w:rPr>
        <w:t xml:space="preserve">, as I've suggested, </w:t>
      </w:r>
      <w:r w:rsidRPr="00C7794F">
        <w:rPr>
          <w:b/>
          <w:iCs/>
          <w:highlight w:val="yellow"/>
          <w:u w:val="single"/>
          <w:bdr w:val="single" w:sz="8" w:space="0" w:color="auto"/>
        </w:rPr>
        <w:t>may be misleading</w:t>
      </w:r>
      <w:r w:rsidRPr="00C7794F">
        <w:rPr>
          <w:sz w:val="16"/>
        </w:rPr>
        <w:t xml:space="preserve">. </w:t>
      </w:r>
      <w:r w:rsidRPr="00C7794F">
        <w:rPr>
          <w:b/>
          <w:u w:val="single"/>
        </w:rPr>
        <w:t>The problem</w:t>
      </w:r>
      <w:r w:rsidRPr="00C7794F">
        <w:rPr>
          <w:sz w:val="16"/>
        </w:rPr>
        <w:t xml:space="preserve">, more specifically, </w:t>
      </w:r>
      <w:r w:rsidRPr="00C7794F">
        <w:rPr>
          <w:b/>
          <w:iCs/>
          <w:u w:val="single"/>
          <w:bdr w:val="single" w:sz="8" w:space="0" w:color="auto"/>
        </w:rPr>
        <w:t xml:space="preserve">is that </w:t>
      </w:r>
      <w:r w:rsidRPr="00C7794F">
        <w:rPr>
          <w:b/>
          <w:iCs/>
          <w:highlight w:val="yellow"/>
          <w:u w:val="single"/>
          <w:bdr w:val="single" w:sz="8" w:space="0" w:color="auto"/>
        </w:rPr>
        <w:t>it defines deontology in terms of values that are not distinctively deontological</w:t>
      </w:r>
      <w:r w:rsidRPr="00C7794F">
        <w:rPr>
          <w:sz w:val="16"/>
        </w:rPr>
        <w:t xml:space="preserve">, though they may appear to be from the inside. </w:t>
      </w:r>
      <w:r w:rsidRPr="00C7794F">
        <w:rPr>
          <w:b/>
          <w:u w:val="single"/>
        </w:rPr>
        <w:t>Consider the following analogy with religion. When one asks a religious person to explain the essence of his religion, one often gets an answer like this: "It's about love</w:t>
      </w:r>
      <w:r w:rsidRPr="00C7794F">
        <w:rPr>
          <w:sz w:val="16"/>
        </w:rPr>
        <w:t xml:space="preserve">, really. It's about looking out for other people, looking beyond oneself. It's about community, being part of something larger than oneself." </w:t>
      </w:r>
      <w:r w:rsidRPr="00C7794F">
        <w:rPr>
          <w:b/>
          <w:u w:val="single"/>
        </w:rPr>
        <w:t>This sort of answer accurately captures the phenomenology of many people's religion, but it's nevertheless inadequate for distinguishing religion from other things</w:t>
      </w:r>
      <w:r w:rsidRPr="00C7794F">
        <w:rPr>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b/>
          <w:u w:val="single"/>
        </w:rPr>
        <w:t xml:space="preserve">the standard </w:t>
      </w:r>
      <w:r w:rsidRPr="00C7794F">
        <w:rPr>
          <w:b/>
          <w:highlight w:val="yellow"/>
          <w:u w:val="single"/>
        </w:rPr>
        <w:t>deontological/</w:t>
      </w:r>
      <w:r w:rsidRPr="00C7794F">
        <w:rPr>
          <w:b/>
          <w:u w:val="single"/>
        </w:rPr>
        <w:t xml:space="preserve">Kantian </w:t>
      </w:r>
      <w:r w:rsidRPr="00C7794F">
        <w:rPr>
          <w:b/>
          <w:highlight w:val="yellow"/>
          <w:u w:val="single"/>
        </w:rPr>
        <w:t xml:space="preserve">self-characterizatons </w:t>
      </w:r>
      <w:r w:rsidRPr="00C7794F">
        <w:rPr>
          <w:b/>
          <w:iCs/>
          <w:highlight w:val="yellow"/>
          <w:u w:val="single"/>
          <w:bdr w:val="single" w:sz="8" w:space="0" w:color="auto"/>
        </w:rPr>
        <w:t>fail to distinguish deontology from other approaches to ethics</w:t>
      </w:r>
      <w:r w:rsidRPr="00C7794F">
        <w:rPr>
          <w:sz w:val="16"/>
        </w:rPr>
        <w:t xml:space="preserve">. (See also Kagan (Kagan, 1997, pp. 70-78.) on the difficulty of defining deontology.) It seems to me that </w:t>
      </w:r>
      <w:r w:rsidRPr="00C7794F">
        <w:rPr>
          <w:b/>
          <w:highlight w:val="yellow"/>
          <w:u w:val="single"/>
        </w:rPr>
        <w:t>consequentialists</w:t>
      </w:r>
      <w:r w:rsidRPr="00C7794F">
        <w:rPr>
          <w:sz w:val="16"/>
          <w:highlight w:val="yellow"/>
        </w:rPr>
        <w:t>,</w:t>
      </w:r>
      <w:r w:rsidRPr="00C7794F">
        <w:rPr>
          <w:sz w:val="16"/>
        </w:rPr>
        <w:t xml:space="preserve"> as much as anyone else, </w:t>
      </w:r>
      <w:r w:rsidRPr="00C7794F">
        <w:rPr>
          <w:b/>
          <w:iCs/>
          <w:u w:val="single"/>
          <w:bdr w:val="single" w:sz="8" w:space="0" w:color="auto"/>
        </w:rPr>
        <w:t>have respect for persons</w:t>
      </w:r>
      <w:r w:rsidRPr="00C7794F">
        <w:rPr>
          <w:sz w:val="16"/>
        </w:rPr>
        <w:t xml:space="preserve">, </w:t>
      </w:r>
      <w:r w:rsidRPr="00C7794F">
        <w:rPr>
          <w:b/>
          <w:highlight w:val="yellow"/>
          <w:u w:val="single"/>
        </w:rPr>
        <w:t xml:space="preserve">are </w:t>
      </w:r>
      <w:r w:rsidRPr="00C7794F">
        <w:rPr>
          <w:b/>
          <w:iCs/>
          <w:highlight w:val="yellow"/>
          <w:u w:val="single"/>
          <w:bdr w:val="single" w:sz="8" w:space="0" w:color="auto"/>
        </w:rPr>
        <w:t>against treating people as mere objects</w:t>
      </w:r>
      <w:r w:rsidRPr="00C7794F">
        <w:rPr>
          <w:b/>
          <w:iCs/>
          <w:u w:val="single"/>
          <w:bdr w:val="single" w:sz="8" w:space="0" w:color="auto"/>
        </w:rPr>
        <w:t>,</w:t>
      </w:r>
      <w:r w:rsidRPr="00C7794F">
        <w:rPr>
          <w:sz w:val="16"/>
        </w:rPr>
        <w:t xml:space="preserve"> </w:t>
      </w:r>
      <w:r w:rsidRPr="00C7794F">
        <w:rPr>
          <w:b/>
          <w:u w:val="single"/>
        </w:rPr>
        <w:t xml:space="preserve">wish </w:t>
      </w:r>
      <w:r w:rsidRPr="00C7794F">
        <w:rPr>
          <w:b/>
          <w:iCs/>
          <w:u w:val="single"/>
          <w:bdr w:val="single" w:sz="8" w:space="0" w:color="auto"/>
        </w:rPr>
        <w:t>to act for reasons that rational creatures can share</w:t>
      </w:r>
      <w:r w:rsidRPr="00C7794F">
        <w:rPr>
          <w:b/>
          <w:u w:val="single"/>
        </w:rPr>
        <w:t>, etc</w:t>
      </w:r>
      <w:r w:rsidRPr="00C7794F">
        <w:rPr>
          <w:sz w:val="16"/>
        </w:rPr>
        <w:t xml:space="preserve">. </w:t>
      </w:r>
      <w:r w:rsidRPr="00C7794F">
        <w:rPr>
          <w:b/>
          <w:highlight w:val="yellow"/>
          <w:u w:val="single"/>
        </w:rPr>
        <w:t>A consequentialist</w:t>
      </w:r>
      <w:r w:rsidRPr="00C7794F">
        <w:rPr>
          <w:b/>
          <w:u w:val="single"/>
        </w:rPr>
        <w:t xml:space="preserve"> respects other persons, and </w:t>
      </w:r>
      <w:r w:rsidRPr="00C7794F">
        <w:rPr>
          <w:b/>
          <w:highlight w:val="yellow"/>
          <w:u w:val="single"/>
        </w:rPr>
        <w:t xml:space="preserve">refrains from treating them as mere objects, by </w:t>
      </w:r>
      <w:r w:rsidRPr="00C7794F">
        <w:rPr>
          <w:b/>
          <w:iCs/>
          <w:highlight w:val="yellow"/>
          <w:u w:val="single"/>
          <w:bdr w:val="single" w:sz="8" w:space="0" w:color="auto"/>
        </w:rPr>
        <w:t>counting every person's well-being in the decision-making process</w:t>
      </w:r>
      <w:r w:rsidRPr="00C7794F">
        <w:rPr>
          <w:sz w:val="16"/>
        </w:rPr>
        <w:t xml:space="preserve">. </w:t>
      </w:r>
      <w:r w:rsidRPr="00C7794F">
        <w:rPr>
          <w:b/>
          <w:u w:val="single"/>
        </w:rPr>
        <w:t xml:space="preserve">Likewise, a consequentialist attempts to act according to reasons that rational creatures can share by acting according to principles that </w:t>
      </w:r>
      <w:r w:rsidRPr="00C7794F">
        <w:rPr>
          <w:b/>
          <w:iCs/>
          <w:u w:val="single"/>
          <w:bdr w:val="single" w:sz="8" w:space="0" w:color="auto"/>
        </w:rPr>
        <w:t>give equal weight to everyone's interests</w:t>
      </w:r>
      <w:r w:rsidRPr="00C7794F">
        <w:rPr>
          <w:b/>
          <w:u w:val="single"/>
        </w:rPr>
        <w:t>, i.e. that are impartial</w:t>
      </w:r>
      <w:r w:rsidRPr="00C7794F">
        <w:rPr>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b/>
          <w:u w:val="single"/>
        </w:rPr>
        <w:t xml:space="preserve">If you ask a </w:t>
      </w:r>
      <w:r w:rsidRPr="00C7794F">
        <w:rPr>
          <w:b/>
          <w:highlight w:val="yellow"/>
          <w:u w:val="single"/>
        </w:rPr>
        <w:t>deontologicall</w:t>
      </w:r>
      <w:r w:rsidRPr="00C7794F">
        <w:rPr>
          <w:b/>
          <w:u w:val="single"/>
        </w:rPr>
        <w:t>y-minded person why it's wrong to push someone in front of speeding trolley in order to save five others, you will get</w:t>
      </w:r>
      <w:r w:rsidRPr="00C7794F">
        <w:rPr>
          <w:sz w:val="16"/>
        </w:rPr>
        <w:t xml:space="preserve"> characteristically deontological </w:t>
      </w:r>
      <w:r w:rsidRPr="00C7794F">
        <w:rPr>
          <w:b/>
          <w:highlight w:val="yellow"/>
          <w:u w:val="single"/>
        </w:rPr>
        <w:t>answers</w:t>
      </w:r>
      <w:r w:rsidRPr="00C7794F">
        <w:rPr>
          <w:sz w:val="16"/>
        </w:rPr>
        <w:t xml:space="preserve">. Some </w:t>
      </w:r>
      <w:r w:rsidRPr="00C7794F">
        <w:rPr>
          <w:b/>
          <w:iCs/>
          <w:highlight w:val="yellow"/>
          <w:u w:val="single"/>
          <w:bdr w:val="single" w:sz="8" w:space="0" w:color="auto"/>
        </w:rPr>
        <w:t xml:space="preserve">will be </w:t>
      </w:r>
      <w:r w:rsidRPr="00C7794F">
        <w:rPr>
          <w:rFonts w:eastAsia="Malgun Gothic"/>
          <w:b/>
          <w:iCs/>
          <w:highlight w:val="yellow"/>
          <w:u w:val="single"/>
          <w:bdr w:val="single" w:sz="8" w:space="0" w:color="auto"/>
        </w:rPr>
        <w:t>tautological</w:t>
      </w:r>
      <w:r w:rsidRPr="00C7794F">
        <w:rPr>
          <w:sz w:val="16"/>
        </w:rPr>
        <w:t xml:space="preserve">: </w:t>
      </w:r>
      <w:r w:rsidRPr="00C7794F">
        <w:rPr>
          <w:b/>
          <w:iCs/>
          <w:u w:val="single"/>
          <w:bdr w:val="single" w:sz="8" w:space="0" w:color="auto"/>
        </w:rPr>
        <w:t>"Because it's murder!"</w:t>
      </w:r>
      <w:r w:rsidRPr="00C7794F">
        <w:rPr>
          <w:sz w:val="16"/>
        </w:rPr>
        <w:t xml:space="preserve"> </w:t>
      </w:r>
      <w:r w:rsidRPr="00C7794F">
        <w:rPr>
          <w:b/>
          <w:u w:val="single"/>
        </w:rPr>
        <w:t>Others will be more sophisticated: "The ends don't justify the means</w:t>
      </w:r>
      <w:r w:rsidRPr="00C7794F">
        <w:rPr>
          <w:sz w:val="16"/>
        </w:rPr>
        <w:t xml:space="preserve">." "You have to respect people's rights." </w:t>
      </w:r>
      <w:r w:rsidRPr="00C7794F">
        <w:rPr>
          <w:b/>
          <w:iCs/>
          <w:u w:val="single"/>
          <w:bdr w:val="single" w:sz="8" w:space="0" w:color="auto"/>
        </w:rPr>
        <w:t>But</w:t>
      </w:r>
      <w:r w:rsidRPr="00C7794F">
        <w:rPr>
          <w:sz w:val="16"/>
        </w:rPr>
        <w:t xml:space="preserve">, as we know, </w:t>
      </w:r>
      <w:r w:rsidRPr="00C7794F">
        <w:rPr>
          <w:b/>
          <w:iCs/>
          <w:highlight w:val="yellow"/>
          <w:u w:val="single"/>
          <w:bdr w:val="single" w:sz="8" w:space="0" w:color="auto"/>
        </w:rPr>
        <w:t>these answers don't really explain anything</w:t>
      </w:r>
      <w:r w:rsidRPr="00C7794F">
        <w:rPr>
          <w:sz w:val="16"/>
        </w:rPr>
        <w:t xml:space="preserve">, because </w:t>
      </w:r>
      <w:r w:rsidRPr="00C7794F">
        <w:rPr>
          <w:b/>
          <w:u w:val="single"/>
        </w:rPr>
        <w:t>if you give the same people</w:t>
      </w:r>
      <w:r w:rsidRPr="00C7794F">
        <w:rPr>
          <w:sz w:val="16"/>
        </w:rPr>
        <w:t xml:space="preserve"> (on different occasions) </w:t>
      </w:r>
      <w:r w:rsidRPr="00C7794F">
        <w:rPr>
          <w:b/>
          <w:u w:val="single"/>
        </w:rPr>
        <w:t>the trolley case</w:t>
      </w:r>
      <w:r w:rsidRPr="00C7794F">
        <w:rPr>
          <w:sz w:val="16"/>
        </w:rPr>
        <w:t xml:space="preserve"> or the loop case (See above), </w:t>
      </w:r>
      <w:r w:rsidRPr="00C7794F">
        <w:rPr>
          <w:b/>
          <w:iCs/>
          <w:u w:val="single"/>
          <w:bdr w:val="single" w:sz="8" w:space="0" w:color="auto"/>
        </w:rPr>
        <w:t>they'll make the opposite judgment</w:t>
      </w:r>
      <w:r w:rsidRPr="00C7794F">
        <w:rPr>
          <w:sz w:val="16"/>
        </w:rPr>
        <w:t xml:space="preserve">, even though their initial explanation concerning the footbridge case applies equally well to one or both of these cases. </w:t>
      </w:r>
      <w:r w:rsidRPr="00C7794F">
        <w:rPr>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sz w:val="16"/>
        </w:rPr>
        <w:t xml:space="preserve">. Although these explanations are inevitably incomplete, </w:t>
      </w:r>
      <w:r w:rsidRPr="00C7794F">
        <w:rPr>
          <w:b/>
          <w:iCs/>
          <w:u w:val="single"/>
          <w:bdr w:val="single" w:sz="8" w:space="0" w:color="auto"/>
        </w:rPr>
        <w:t>there seems to be "something deeply right" about them because they give voice to powerful moral emotions</w:t>
      </w:r>
      <w:r w:rsidRPr="00C7794F">
        <w:rPr>
          <w:sz w:val="16"/>
        </w:rPr>
        <w:t xml:space="preserve">. </w:t>
      </w:r>
      <w:r w:rsidRPr="00C7794F">
        <w:rPr>
          <w:b/>
          <w:u w:val="single"/>
        </w:rPr>
        <w:t>But, as with many religious people's accounts of what's essential to religion, they don't really explain what's distinctive about the philosophy in question</w:t>
      </w:r>
      <w:r w:rsidRPr="00C7794F">
        <w:rPr>
          <w:sz w:val="16"/>
        </w:rPr>
        <w:t xml:space="preserve">. </w:t>
      </w:r>
    </w:p>
    <w:p w14:paraId="0533E792" w14:textId="77777777" w:rsidR="007A24AC" w:rsidRPr="00C7794F" w:rsidRDefault="007A24AC" w:rsidP="007A24AC">
      <w:pPr>
        <w:pStyle w:val="Heading4"/>
        <w:numPr>
          <w:ilvl w:val="0"/>
          <w:numId w:val="12"/>
        </w:numPr>
        <w:tabs>
          <w:tab w:val="num" w:pos="360"/>
        </w:tabs>
        <w:ind w:left="0" w:firstLine="0"/>
        <w:rPr>
          <w:rFonts w:cs="Calibri"/>
        </w:rPr>
      </w:pPr>
      <w:r w:rsidRPr="00C7794F">
        <w:rPr>
          <w:rFonts w:cs="Calibri"/>
        </w:rPr>
        <w:t xml:space="preserve">That justifies </w:t>
      </w:r>
      <w:r w:rsidRPr="00C7794F">
        <w:rPr>
          <w:rFonts w:cs="Calibri"/>
          <w:u w:val="single"/>
        </w:rPr>
        <w:t>util</w:t>
      </w:r>
      <w:r w:rsidRPr="00C7794F">
        <w:rPr>
          <w:rFonts w:cs="Calibri"/>
        </w:rPr>
        <w:t xml:space="preserve"> – it’s </w:t>
      </w:r>
      <w:r w:rsidRPr="00C7794F">
        <w:rPr>
          <w:rFonts w:cs="Calibri"/>
          <w:u w:val="single"/>
        </w:rPr>
        <w:t>impartial</w:t>
      </w:r>
      <w:r w:rsidRPr="00C7794F">
        <w:rPr>
          <w:rFonts w:cs="Calibri"/>
        </w:rPr>
        <w:t xml:space="preserve">, </w:t>
      </w:r>
      <w:r w:rsidRPr="00C7794F">
        <w:rPr>
          <w:rFonts w:cs="Calibri"/>
          <w:u w:val="single"/>
        </w:rPr>
        <w:t>specific</w:t>
      </w:r>
      <w:r w:rsidRPr="00C7794F">
        <w:rPr>
          <w:rFonts w:cs="Calibri"/>
        </w:rPr>
        <w:t xml:space="preserve"> to </w:t>
      </w:r>
      <w:r w:rsidRPr="00C7794F">
        <w:rPr>
          <w:rFonts w:cs="Calibri"/>
          <w:u w:val="single"/>
        </w:rPr>
        <w:t>public actors</w:t>
      </w:r>
      <w:r w:rsidRPr="00C7794F">
        <w:rPr>
          <w:rFonts w:cs="Calibri"/>
        </w:rPr>
        <w:t xml:space="preserve">, and </w:t>
      </w:r>
      <w:r w:rsidRPr="00C7794F">
        <w:rPr>
          <w:rFonts w:cs="Calibri"/>
          <w:u w:val="single"/>
        </w:rPr>
        <w:t>resolves infinite regress</w:t>
      </w:r>
      <w:r w:rsidRPr="00C7794F">
        <w:rPr>
          <w:rFonts w:cs="Calibri"/>
        </w:rPr>
        <w:t xml:space="preserve"> which explains </w:t>
      </w:r>
      <w:r w:rsidRPr="00C7794F">
        <w:rPr>
          <w:rFonts w:cs="Calibri"/>
          <w:u w:val="single"/>
        </w:rPr>
        <w:t>all value</w:t>
      </w:r>
      <w:r w:rsidRPr="00C7794F">
        <w:rPr>
          <w:rFonts w:cs="Calibri"/>
        </w:rPr>
        <w:t xml:space="preserve">. </w:t>
      </w:r>
    </w:p>
    <w:p w14:paraId="33478E34" w14:textId="77777777" w:rsidR="007A24AC" w:rsidRPr="00C7794F" w:rsidRDefault="007A24AC" w:rsidP="007A24AC">
      <w:r w:rsidRPr="00C7794F">
        <w:rPr>
          <w:rStyle w:val="Style13ptBold"/>
        </w:rPr>
        <w:t xml:space="preserve">Greene 15 </w:t>
      </w:r>
      <w:r w:rsidRPr="00C7794F">
        <w:t>—</w:t>
      </w:r>
      <w:r w:rsidRPr="00C7794F">
        <w:rPr>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10" w:anchor="audio-highlights" w:history="1">
        <w:r w:rsidRPr="00C7794F">
          <w:rPr>
            <w:rStyle w:val="Hyperlink"/>
            <w:sz w:val="12"/>
            <w:szCs w:val="12"/>
          </w:rPr>
          <w:t>https://www.econtalk.org/joshua-greene-on-moral-tribes-moral-dilemmas-and-utilitarianism/#audio-highlights</w:t>
        </w:r>
      </w:hyperlink>
      <w:r w:rsidRPr="00C7794F">
        <w:rPr>
          <w:sz w:val="12"/>
          <w:szCs w:val="12"/>
        </w:rPr>
        <w:t>, accessed 5-17-20, HKR-AM) **NB: Guest = Greene, and only his lines are highlighted/underlined</w:t>
      </w:r>
    </w:p>
    <w:p w14:paraId="086755DD" w14:textId="0420CE43" w:rsidR="007A24AC" w:rsidRDefault="007A24AC" w:rsidP="007A24AC">
      <w:r w:rsidRPr="00C7794F">
        <w:rPr>
          <w:sz w:val="14"/>
        </w:rPr>
        <w:t xml:space="preserve">Guest: Okay. So, I think </w:t>
      </w:r>
      <w:r w:rsidRPr="00C7794F">
        <w:rPr>
          <w:rStyle w:val="StyleUnderline"/>
          <w:rFonts w:eastAsiaTheme="minorHAnsi"/>
          <w:highlight w:val="yellow"/>
        </w:rPr>
        <w:t>util</w:t>
      </w:r>
      <w:r w:rsidRPr="00C7794F">
        <w:rPr>
          <w:rStyle w:val="StyleUnderline"/>
          <w:rFonts w:eastAsiaTheme="minorHAnsi"/>
        </w:rPr>
        <w:t xml:space="preserve">itarianism </w:t>
      </w:r>
      <w:r w:rsidRPr="00C7794F">
        <w:rPr>
          <w:rStyle w:val="StyleUnderline"/>
          <w:rFonts w:eastAsiaTheme="minorHAnsi"/>
          <w:highlight w:val="yellow"/>
        </w:rPr>
        <w:t>is</w:t>
      </w:r>
      <w:r w:rsidRPr="00C7794F">
        <w:rPr>
          <w:rStyle w:val="StyleUnderline"/>
          <w:rFonts w:eastAsiaTheme="minorHAnsi"/>
        </w:rPr>
        <w:t xml:space="preserve"> very much </w:t>
      </w:r>
      <w:r w:rsidRPr="00C7794F">
        <w:rPr>
          <w:rStyle w:val="StyleUnderline"/>
          <w:rFonts w:eastAsiaTheme="minorHAnsi"/>
          <w:highlight w:val="yellow"/>
        </w:rPr>
        <w:t>misunderstood</w:t>
      </w:r>
      <w:r w:rsidRPr="00C7794F">
        <w:rPr>
          <w:sz w:val="14"/>
        </w:rPr>
        <w:t xml:space="preserve">. And this is part of the reason why we shouldn't even call it utilitarianism at all. </w:t>
      </w:r>
      <w:r w:rsidRPr="00C7794F">
        <w:rPr>
          <w:rStyle w:val="StyleUnderline"/>
          <w:rFonts w:eastAsiaTheme="minorHAnsi"/>
        </w:rPr>
        <w:t>We should call it what I call 'deep pragmatism'</w:t>
      </w:r>
      <w:r w:rsidRPr="00C7794F">
        <w:rPr>
          <w:sz w:val="14"/>
        </w:rPr>
        <w:t xml:space="preserve">, which I think better captures what I think utilitarianism is really like, if you really apply it in real life, in light of an understanding of human nature. But, we can come back to that. The idea, </w:t>
      </w:r>
      <w:r w:rsidRPr="00C7794F">
        <w:rPr>
          <w:rStyle w:val="StyleUnderline"/>
          <w:rFonts w:eastAsiaTheme="minorHAnsi"/>
          <w:highlight w:val="yellow"/>
        </w:rPr>
        <w:t>going back to</w:t>
      </w:r>
      <w:r w:rsidRPr="00C7794F">
        <w:rPr>
          <w:rStyle w:val="StyleUnderline"/>
          <w:rFonts w:eastAsiaTheme="minorHAnsi"/>
        </w:rPr>
        <w:t xml:space="preserve"> </w:t>
      </w:r>
      <w:r w:rsidRPr="00C7794F">
        <w:rPr>
          <w:rStyle w:val="StyleUnderline"/>
          <w:rFonts w:eastAsiaTheme="minorHAnsi"/>
          <w:highlight w:val="yellow"/>
        </w:rPr>
        <w:t>the tragedy of</w:t>
      </w:r>
      <w:r w:rsidRPr="00C7794F">
        <w:rPr>
          <w:rStyle w:val="StyleUnderline"/>
          <w:rFonts w:eastAsiaTheme="minorHAnsi"/>
        </w:rPr>
        <w:t xml:space="preserve"> common-sense </w:t>
      </w:r>
      <w:r w:rsidRPr="00C7794F">
        <w:rPr>
          <w:rStyle w:val="StyleUnderline"/>
          <w:rFonts w:eastAsiaTheme="minorHAnsi"/>
          <w:highlight w:val="yellow"/>
        </w:rPr>
        <w:t>morality</w:t>
      </w:r>
      <w:r w:rsidRPr="00C7794F">
        <w:rPr>
          <w:rStyle w:val="StyleUnderline"/>
          <w:rFonts w:eastAsiaTheme="minorHAnsi"/>
        </w:rPr>
        <w:t xml:space="preserve"> is </w:t>
      </w:r>
      <w:r w:rsidRPr="00C7794F">
        <w:rPr>
          <w:rStyle w:val="StyleUnderline"/>
          <w:rFonts w:eastAsiaTheme="minorHAnsi"/>
          <w:highlight w:val="yellow"/>
        </w:rPr>
        <w:t>you've</w:t>
      </w:r>
      <w:r w:rsidRPr="00C7794F">
        <w:rPr>
          <w:rStyle w:val="StyleUnderline"/>
          <w:rFonts w:eastAsiaTheme="minorHAnsi"/>
        </w:rPr>
        <w:t xml:space="preserve"> </w:t>
      </w:r>
      <w:r w:rsidRPr="00C7794F">
        <w:rPr>
          <w:rStyle w:val="StyleUnderline"/>
          <w:rFonts w:eastAsiaTheme="minorHAnsi"/>
          <w:highlight w:val="yellow"/>
        </w:rPr>
        <w:t>got</w:t>
      </w:r>
      <w:r w:rsidRPr="00C7794F">
        <w:rPr>
          <w:rStyle w:val="StyleUnderline"/>
          <w:rFonts w:eastAsiaTheme="minorHAnsi"/>
        </w:rPr>
        <w:t xml:space="preserve"> all these different </w:t>
      </w:r>
      <w:r w:rsidRPr="00C7794F">
        <w:rPr>
          <w:rStyle w:val="StyleUnderline"/>
          <w:rFonts w:eastAsiaTheme="minorHAnsi"/>
          <w:highlight w:val="yellow"/>
        </w:rPr>
        <w:t>tribes</w:t>
      </w:r>
      <w:r w:rsidRPr="00C7794F">
        <w:rPr>
          <w:rStyle w:val="StyleUnderline"/>
          <w:rFonts w:eastAsiaTheme="minorHAnsi"/>
        </w:rPr>
        <w:t xml:space="preserve"> </w:t>
      </w:r>
      <w:r w:rsidRPr="00C7794F">
        <w:rPr>
          <w:rStyle w:val="StyleUnderline"/>
          <w:rFonts w:eastAsiaTheme="minorHAnsi"/>
          <w:highlight w:val="yellow"/>
        </w:rPr>
        <w:t>with</w:t>
      </w:r>
      <w:r w:rsidRPr="00C7794F">
        <w:rPr>
          <w:rStyle w:val="StyleUnderline"/>
          <w:rFonts w:eastAsiaTheme="minorHAnsi"/>
        </w:rPr>
        <w:t xml:space="preserve"> all of these </w:t>
      </w:r>
      <w:r w:rsidRPr="00C7794F">
        <w:rPr>
          <w:rStyle w:val="StyleUnderline"/>
          <w:rFonts w:eastAsiaTheme="minorHAnsi"/>
          <w:highlight w:val="yellow"/>
        </w:rPr>
        <w:t>different values based</w:t>
      </w:r>
      <w:r w:rsidRPr="00C7794F">
        <w:rPr>
          <w:rStyle w:val="StyleUnderline"/>
          <w:rFonts w:eastAsiaTheme="minorHAnsi"/>
        </w:rPr>
        <w:t xml:space="preserve"> </w:t>
      </w:r>
      <w:r w:rsidRPr="00C7794F">
        <w:rPr>
          <w:rStyle w:val="StyleUnderline"/>
          <w:rFonts w:eastAsiaTheme="minorHAnsi"/>
          <w:highlight w:val="yellow"/>
        </w:rPr>
        <w:t>on</w:t>
      </w:r>
      <w:r w:rsidRPr="00C7794F">
        <w:rPr>
          <w:rStyle w:val="StyleUnderline"/>
          <w:rFonts w:eastAsiaTheme="minorHAnsi"/>
        </w:rPr>
        <w:t xml:space="preserve"> their </w:t>
      </w:r>
      <w:r w:rsidRPr="00C7794F">
        <w:rPr>
          <w:rStyle w:val="StyleUnderline"/>
          <w:rFonts w:eastAsiaTheme="minorHAnsi"/>
          <w:highlight w:val="yellow"/>
        </w:rPr>
        <w:t>different ways of life.</w:t>
      </w:r>
      <w:r w:rsidRPr="00C7794F">
        <w:rPr>
          <w:rStyle w:val="StyleUnderline"/>
          <w:rFonts w:eastAsiaTheme="minorHAnsi"/>
        </w:rPr>
        <w:t xml:space="preserve"> What can they do to get along</w:t>
      </w:r>
      <w:r w:rsidRPr="00C7794F">
        <w:rPr>
          <w:sz w:val="14"/>
        </w:rPr>
        <w:t xml:space="preserve">? And I think that the best answer that we have is--well, let's back up. </w:t>
      </w:r>
      <w:r w:rsidRPr="00C7794F">
        <w:rPr>
          <w:rStyle w:val="StyleUnderline"/>
          <w:rFonts w:eastAsiaTheme="minorHAnsi"/>
        </w:rPr>
        <w:t xml:space="preserve">In order </w:t>
      </w:r>
      <w:r w:rsidRPr="00C7794F">
        <w:rPr>
          <w:rStyle w:val="StyleUnderline"/>
          <w:rFonts w:eastAsiaTheme="minorHAnsi"/>
          <w:highlight w:val="yellow"/>
        </w:rPr>
        <w:t>to resolve</w:t>
      </w:r>
      <w:r w:rsidRPr="00C7794F">
        <w:rPr>
          <w:rStyle w:val="StyleUnderline"/>
          <w:rFonts w:eastAsiaTheme="minorHAnsi"/>
        </w:rPr>
        <w:t xml:space="preserve"> </w:t>
      </w:r>
      <w:r w:rsidRPr="00C7794F">
        <w:rPr>
          <w:rStyle w:val="StyleUnderline"/>
          <w:rFonts w:eastAsiaTheme="minorHAnsi"/>
          <w:highlight w:val="yellow"/>
        </w:rPr>
        <w:t>any</w:t>
      </w:r>
      <w:r w:rsidRPr="00C7794F">
        <w:rPr>
          <w:rStyle w:val="StyleUnderline"/>
          <w:rFonts w:eastAsiaTheme="minorHAnsi"/>
        </w:rPr>
        <w:t xml:space="preserve"> kind of </w:t>
      </w:r>
      <w:r w:rsidRPr="00C7794F">
        <w:rPr>
          <w:rStyle w:val="StyleUnderline"/>
          <w:rFonts w:eastAsiaTheme="minorHAnsi"/>
          <w:highlight w:val="yellow"/>
        </w:rPr>
        <w:t>tradeoff</w:t>
      </w:r>
      <w:r w:rsidRPr="00C7794F">
        <w:rPr>
          <w:rStyle w:val="StyleUnderline"/>
          <w:rFonts w:eastAsiaTheme="minorHAnsi"/>
        </w:rPr>
        <w:t xml:space="preserve">, you have to </w:t>
      </w:r>
      <w:r w:rsidRPr="00C7794F">
        <w:rPr>
          <w:rStyle w:val="StyleUnderline"/>
          <w:rFonts w:eastAsiaTheme="minorHAnsi"/>
          <w:highlight w:val="yellow"/>
        </w:rPr>
        <w:t>have</w:t>
      </w:r>
      <w:r w:rsidRPr="00C7794F">
        <w:rPr>
          <w:rStyle w:val="StyleUnderline"/>
          <w:rFonts w:eastAsiaTheme="minorHAnsi"/>
        </w:rPr>
        <w:t xml:space="preserve"> </w:t>
      </w:r>
      <w:r w:rsidRPr="00C7794F">
        <w:rPr>
          <w:rStyle w:val="StyleUnderline"/>
          <w:rFonts w:eastAsiaTheme="minorHAnsi"/>
          <w:highlight w:val="yellow"/>
        </w:rPr>
        <w:t>some</w:t>
      </w:r>
      <w:r w:rsidRPr="00C7794F">
        <w:rPr>
          <w:rStyle w:val="StyleUnderline"/>
          <w:rFonts w:eastAsiaTheme="minorHAnsi"/>
        </w:rPr>
        <w:t xml:space="preserve"> kind of </w:t>
      </w:r>
      <w:r w:rsidRPr="00C7794F">
        <w:rPr>
          <w:rStyle w:val="StyleUnderline"/>
          <w:rFonts w:eastAsiaTheme="minorHAnsi"/>
          <w:highlight w:val="yellow"/>
        </w:rPr>
        <w:t>common metric.</w:t>
      </w:r>
      <w:r w:rsidRPr="00C7794F">
        <w:rPr>
          <w:rStyle w:val="StyleUnderline"/>
          <w:rFonts w:eastAsiaTheme="minorHAnsi"/>
        </w:rPr>
        <w:t xml:space="preserve"> You have to have some kind of common currency. And I think that what utilitarianism, whether it's the moral truth or not, is </w:t>
      </w:r>
      <w:r w:rsidRPr="00C7794F">
        <w:rPr>
          <w:rStyle w:val="StyleUnderline"/>
          <w:rFonts w:eastAsiaTheme="minorHAnsi"/>
          <w:bCs/>
        </w:rPr>
        <w:t>provide</w:t>
      </w:r>
      <w:r w:rsidRPr="00C7794F">
        <w:rPr>
          <w:rStyle w:val="StyleUnderline"/>
          <w:rFonts w:eastAsiaTheme="minorHAnsi"/>
        </w:rPr>
        <w:t xml:space="preserve"> a kind of </w:t>
      </w:r>
      <w:r w:rsidRPr="00C7794F">
        <w:rPr>
          <w:rStyle w:val="StyleUnderline"/>
          <w:rFonts w:eastAsiaTheme="minorHAnsi"/>
          <w:bCs/>
        </w:rPr>
        <w:t>common currency</w:t>
      </w:r>
      <w:r w:rsidRPr="00C7794F">
        <w:rPr>
          <w:sz w:val="14"/>
        </w:rPr>
        <w:t xml:space="preserve">. So, </w:t>
      </w:r>
      <w:r w:rsidRPr="00C7794F">
        <w:rPr>
          <w:rStyle w:val="StyleUnderline"/>
          <w:rFonts w:eastAsiaTheme="minorHAnsi"/>
        </w:rPr>
        <w:t xml:space="preserve">what is </w:t>
      </w:r>
      <w:r w:rsidRPr="00C7794F">
        <w:rPr>
          <w:rStyle w:val="StyleUnderline"/>
          <w:rFonts w:eastAsiaTheme="minorHAnsi"/>
          <w:highlight w:val="yellow"/>
        </w:rPr>
        <w:t>util</w:t>
      </w:r>
      <w:r w:rsidRPr="00C7794F">
        <w:rPr>
          <w:rStyle w:val="StyleUnderline"/>
          <w:rFonts w:eastAsiaTheme="minorHAnsi"/>
        </w:rPr>
        <w:t>itarianism?</w:t>
      </w:r>
      <w:r w:rsidRPr="00C7794F">
        <w:rPr>
          <w:sz w:val="14"/>
        </w:rPr>
        <w:t xml:space="preserve"> It's basically the idea that--</w:t>
      </w:r>
      <w:r w:rsidRPr="00C7794F">
        <w:rPr>
          <w:rStyle w:val="StyleUnderline"/>
          <w:rFonts w:eastAsiaTheme="minorHAnsi"/>
        </w:rPr>
        <w:t>it</w:t>
      </w:r>
      <w:r w:rsidRPr="00C7794F">
        <w:rPr>
          <w:rStyle w:val="StyleUnderline"/>
          <w:rFonts w:eastAsiaTheme="minorHAnsi"/>
          <w:highlight w:val="yellow"/>
        </w:rPr>
        <w:t>'s</w:t>
      </w:r>
      <w:r w:rsidRPr="00C7794F">
        <w:rPr>
          <w:rStyle w:val="StyleUnderline"/>
          <w:rFonts w:eastAsiaTheme="minorHAnsi"/>
        </w:rPr>
        <w:t xml:space="preserve"> really </w:t>
      </w:r>
      <w:r w:rsidRPr="00C7794F">
        <w:rPr>
          <w:rStyle w:val="StyleUnderline"/>
          <w:rFonts w:eastAsiaTheme="minorHAnsi"/>
          <w:highlight w:val="yellow"/>
        </w:rPr>
        <w:t>two</w:t>
      </w:r>
      <w:r w:rsidRPr="00C7794F">
        <w:rPr>
          <w:rStyle w:val="StyleUnderline"/>
          <w:rFonts w:eastAsiaTheme="minorHAnsi"/>
        </w:rPr>
        <w:t xml:space="preserve"> </w:t>
      </w:r>
      <w:r w:rsidRPr="00C7794F">
        <w:rPr>
          <w:rStyle w:val="StyleUnderline"/>
          <w:rFonts w:eastAsiaTheme="minorHAnsi"/>
          <w:highlight w:val="yellow"/>
        </w:rPr>
        <w:t>ideas</w:t>
      </w:r>
      <w:r w:rsidRPr="00C7794F">
        <w:rPr>
          <w:rStyle w:val="StyleUnderline"/>
          <w:rFonts w:eastAsiaTheme="minorHAnsi"/>
        </w:rPr>
        <w:t xml:space="preserve"> put together. </w:t>
      </w:r>
      <w:r w:rsidRPr="00C7794F">
        <w:rPr>
          <w:rStyle w:val="StyleUnderline"/>
          <w:rFonts w:eastAsiaTheme="minorHAnsi"/>
          <w:highlight w:val="yellow"/>
        </w:rPr>
        <w:t>One is</w:t>
      </w:r>
      <w:r w:rsidRPr="00C7794F">
        <w:rPr>
          <w:rStyle w:val="StyleUnderline"/>
          <w:rFonts w:eastAsiaTheme="minorHAnsi"/>
        </w:rPr>
        <w:t xml:space="preserve"> the idea of </w:t>
      </w:r>
      <w:r w:rsidRPr="00C7794F">
        <w:rPr>
          <w:rStyle w:val="StyleUnderline"/>
          <w:rFonts w:eastAsiaTheme="minorHAnsi"/>
          <w:highlight w:val="yellow"/>
        </w:rPr>
        <w:t>impartiality</w:t>
      </w:r>
      <w:r w:rsidRPr="00C7794F">
        <w:rPr>
          <w:sz w:val="14"/>
        </w:rPr>
        <w:t>. That is</w:t>
      </w:r>
      <w:r w:rsidRPr="00C7794F">
        <w:rPr>
          <w:rStyle w:val="StyleUnderline"/>
          <w:rFonts w:eastAsiaTheme="minorHAnsi"/>
        </w:rPr>
        <w:t xml:space="preserve">, at least </w:t>
      </w:r>
      <w:r w:rsidRPr="00C7794F">
        <w:rPr>
          <w:rStyle w:val="StyleUnderline"/>
          <w:rFonts w:eastAsiaTheme="minorHAnsi"/>
          <w:bCs/>
          <w:highlight w:val="yellow"/>
        </w:rPr>
        <w:t>as social decision makers</w:t>
      </w:r>
      <w:r w:rsidRPr="00C7794F">
        <w:rPr>
          <w:rStyle w:val="StyleUnderline"/>
          <w:rFonts w:eastAsiaTheme="minorHAnsi"/>
        </w:rPr>
        <w:t xml:space="preserve">, </w:t>
      </w:r>
      <w:r w:rsidRPr="00C7794F">
        <w:rPr>
          <w:rStyle w:val="StyleUnderline"/>
          <w:rFonts w:eastAsiaTheme="minorHAnsi"/>
          <w:highlight w:val="yellow"/>
        </w:rPr>
        <w:t>we should regard</w:t>
      </w:r>
      <w:r w:rsidRPr="00C7794F">
        <w:rPr>
          <w:rStyle w:val="StyleUnderline"/>
          <w:rFonts w:eastAsiaTheme="minorHAnsi"/>
        </w:rPr>
        <w:t xml:space="preserve"> </w:t>
      </w:r>
      <w:r w:rsidRPr="00C7794F">
        <w:rPr>
          <w:rStyle w:val="StyleUnderline"/>
          <w:rFonts w:eastAsiaTheme="minorHAnsi"/>
          <w:highlight w:val="yellow"/>
        </w:rPr>
        <w:t>everybody's interests as</w:t>
      </w:r>
      <w:r w:rsidRPr="00C7794F">
        <w:rPr>
          <w:rStyle w:val="StyleUnderline"/>
          <w:rFonts w:eastAsiaTheme="minorHAnsi"/>
        </w:rPr>
        <w:t xml:space="preserve"> of </w:t>
      </w:r>
      <w:r w:rsidRPr="00C7794F">
        <w:rPr>
          <w:rStyle w:val="StyleUnderline"/>
          <w:rFonts w:eastAsiaTheme="minorHAnsi"/>
          <w:highlight w:val="yellow"/>
        </w:rPr>
        <w:t>equal</w:t>
      </w:r>
      <w:r w:rsidRPr="00C7794F">
        <w:rPr>
          <w:rStyle w:val="StyleUnderline"/>
          <w:rFonts w:eastAsiaTheme="minorHAnsi"/>
        </w:rPr>
        <w:t xml:space="preserve"> worth. Everybody counts the same.</w:t>
      </w:r>
      <w:r w:rsidRPr="00C7794F">
        <w:rPr>
          <w:sz w:val="14"/>
        </w:rPr>
        <w:t xml:space="preserve"> And then you might say, 'Well, but okay, </w:t>
      </w:r>
      <w:r w:rsidRPr="00C7794F">
        <w:rPr>
          <w:rStyle w:val="StyleUnderline"/>
          <w:rFonts w:eastAsiaTheme="minorHAnsi"/>
        </w:rPr>
        <w:t xml:space="preserve">what does it mean to count everybody the same? </w:t>
      </w:r>
      <w:r w:rsidRPr="00C7794F">
        <w:rPr>
          <w:rStyle w:val="StyleUnderline"/>
          <w:rFonts w:eastAsiaTheme="minorHAnsi"/>
          <w:highlight w:val="yellow"/>
        </w:rPr>
        <w:t>What</w:t>
      </w:r>
      <w:r w:rsidRPr="00C7794F">
        <w:rPr>
          <w:rStyle w:val="StyleUnderline"/>
          <w:rFonts w:eastAsiaTheme="minorHAnsi"/>
        </w:rPr>
        <w:t xml:space="preserve"> is it that really </w:t>
      </w:r>
      <w:r w:rsidRPr="00C7794F">
        <w:rPr>
          <w:rStyle w:val="StyleUnderline"/>
          <w:rFonts w:eastAsiaTheme="minorHAnsi"/>
          <w:highlight w:val="yellow"/>
        </w:rPr>
        <w:t>matters</w:t>
      </w:r>
      <w:r w:rsidRPr="00C7794F">
        <w:rPr>
          <w:rStyle w:val="StyleUnderline"/>
          <w:rFonts w:eastAsiaTheme="minorHAnsi"/>
        </w:rPr>
        <w:t xml:space="preserve"> for you and for me and </w:t>
      </w:r>
      <w:r w:rsidRPr="00C7794F">
        <w:rPr>
          <w:rStyle w:val="StyleUnderline"/>
          <w:rFonts w:eastAsiaTheme="minorHAnsi"/>
          <w:highlight w:val="yellow"/>
        </w:rPr>
        <w:t>for everybody</w:t>
      </w:r>
      <w:r w:rsidRPr="00C7794F">
        <w:rPr>
          <w:rStyle w:val="StyleUnderline"/>
          <w:rFonts w:eastAsiaTheme="minorHAnsi"/>
        </w:rPr>
        <w:t xml:space="preserve"> else?' And</w:t>
      </w:r>
      <w:r w:rsidRPr="00C7794F">
        <w:rPr>
          <w:sz w:val="14"/>
        </w:rPr>
        <w:t xml:space="preserve"> </w:t>
      </w:r>
      <w:r w:rsidRPr="00C7794F">
        <w:rPr>
          <w:rStyle w:val="StyleUnderline"/>
          <w:rFonts w:eastAsiaTheme="minorHAnsi"/>
        </w:rPr>
        <w:t xml:space="preserve">there </w:t>
      </w:r>
      <w:r w:rsidRPr="00C7794F">
        <w:rPr>
          <w:rStyle w:val="StyleUnderline"/>
          <w:rFonts w:eastAsiaTheme="minorHAnsi"/>
          <w:highlight w:val="yellow"/>
        </w:rPr>
        <w:t>the</w:t>
      </w:r>
      <w:r w:rsidRPr="00C7794F">
        <w:rPr>
          <w:rStyle w:val="StyleUnderline"/>
          <w:rFonts w:eastAsiaTheme="minorHAnsi"/>
        </w:rPr>
        <w:t xml:space="preserve"> utilitarian's </w:t>
      </w:r>
      <w:r w:rsidRPr="00C7794F">
        <w:rPr>
          <w:rStyle w:val="StyleUnderline"/>
          <w:rFonts w:eastAsiaTheme="minorHAnsi"/>
          <w:highlight w:val="yellow"/>
        </w:rPr>
        <w:t>answer is</w:t>
      </w:r>
      <w:r w:rsidRPr="00C7794F">
        <w:rPr>
          <w:rStyle w:val="StyleUnderline"/>
          <w:rFonts w:eastAsiaTheme="minorHAnsi"/>
        </w:rPr>
        <w:t xml:space="preserve"> what</w:t>
      </w:r>
      <w:r w:rsidRPr="00C7794F">
        <w:rPr>
          <w:sz w:val="14"/>
        </w:rPr>
        <w:t xml:space="preserve"> </w:t>
      </w:r>
      <w:r w:rsidRPr="00C7794F">
        <w:rPr>
          <w:rStyle w:val="StyleUnderline"/>
          <w:rFonts w:eastAsiaTheme="minorHAnsi"/>
        </w:rPr>
        <w:t>is sometimes called</w:t>
      </w:r>
      <w:r w:rsidRPr="00C7794F">
        <w:rPr>
          <w:sz w:val="14"/>
        </w:rPr>
        <w:t xml:space="preserve">, somewhat accurately and somewhat misleadingly, </w:t>
      </w:r>
      <w:r w:rsidRPr="00C7794F">
        <w:rPr>
          <w:rStyle w:val="StyleUnderline"/>
          <w:rFonts w:eastAsiaTheme="minorHAnsi"/>
          <w:highlight w:val="yellow"/>
        </w:rPr>
        <w:t>happiness</w:t>
      </w:r>
      <w:r w:rsidRPr="00C7794F">
        <w:rPr>
          <w:sz w:val="14"/>
        </w:rPr>
        <w:t xml:space="preserve">. But </w:t>
      </w:r>
      <w:r w:rsidRPr="00C7794F">
        <w:rPr>
          <w:rStyle w:val="StyleUnderline"/>
          <w:rFonts w:eastAsiaTheme="minorHAnsi"/>
        </w:rPr>
        <w:t xml:space="preserve">it's </w:t>
      </w:r>
      <w:r w:rsidRPr="00C7794F">
        <w:rPr>
          <w:rStyle w:val="StyleUnderline"/>
          <w:rFonts w:eastAsiaTheme="minorHAnsi"/>
          <w:highlight w:val="yellow"/>
        </w:rPr>
        <w:t>not</w:t>
      </w:r>
      <w:r w:rsidRPr="00C7794F">
        <w:rPr>
          <w:rStyle w:val="StyleUnderline"/>
          <w:rFonts w:eastAsiaTheme="minorHAnsi"/>
        </w:rPr>
        <w:t xml:space="preserve"> really happiness </w:t>
      </w:r>
      <w:r w:rsidRPr="00C7794F">
        <w:rPr>
          <w:rStyle w:val="StyleUnderline"/>
          <w:rFonts w:eastAsiaTheme="minorHAnsi"/>
          <w:highlight w:val="yellow"/>
        </w:rPr>
        <w:t>in the sense of</w:t>
      </w:r>
      <w:r w:rsidRPr="00C7794F">
        <w:rPr>
          <w:rStyle w:val="StyleUnderline"/>
          <w:rFonts w:eastAsiaTheme="minorHAnsi"/>
        </w:rPr>
        <w:t xml:space="preserve"> cherries on sundaes</w:t>
      </w:r>
      <w:r w:rsidRPr="00C7794F">
        <w:rPr>
          <w:rStyle w:val="StyleUnderline"/>
          <w:rFonts w:eastAsiaTheme="minorHAnsi"/>
          <w:highlight w:val="yellow"/>
        </w:rPr>
        <w:t>, things that make you smile. It's</w:t>
      </w:r>
      <w:r w:rsidRPr="00C7794F">
        <w:rPr>
          <w:rStyle w:val="StyleUnderline"/>
          <w:rFonts w:eastAsiaTheme="minorHAnsi"/>
        </w:rPr>
        <w:t xml:space="preserve"> really </w:t>
      </w:r>
      <w:r w:rsidRPr="00C7794F">
        <w:rPr>
          <w:rStyle w:val="StyleUnderline"/>
          <w:rFonts w:eastAsiaTheme="minorHAnsi"/>
          <w:highlight w:val="yellow"/>
        </w:rPr>
        <w:t>the quality of conscious experience</w:t>
      </w:r>
      <w:r w:rsidRPr="00C7794F">
        <w:rPr>
          <w:rStyle w:val="StyleUnderline"/>
          <w:rFonts w:eastAsiaTheme="minorHAnsi"/>
        </w:rPr>
        <w:t>.</w:t>
      </w:r>
      <w:r w:rsidRPr="00C7794F">
        <w:rPr>
          <w:sz w:val="14"/>
        </w:rPr>
        <w:t xml:space="preserve"> So, the idea is that </w:t>
      </w:r>
      <w:r w:rsidRPr="00C7794F">
        <w:rPr>
          <w:rStyle w:val="StyleUnderline"/>
          <w:rFonts w:eastAsiaTheme="minorHAnsi"/>
          <w:highlight w:val="yellow"/>
        </w:rPr>
        <w:t>if you start with</w:t>
      </w:r>
      <w:r w:rsidRPr="00C7794F">
        <w:rPr>
          <w:rStyle w:val="StyleUnderline"/>
          <w:rFonts w:eastAsiaTheme="minorHAnsi"/>
        </w:rPr>
        <w:t xml:space="preserve"> </w:t>
      </w:r>
      <w:r w:rsidRPr="00C7794F">
        <w:rPr>
          <w:rStyle w:val="StyleUnderline"/>
          <w:rFonts w:eastAsiaTheme="minorHAnsi"/>
          <w:highlight w:val="yellow"/>
        </w:rPr>
        <w:t>anything</w:t>
      </w:r>
      <w:r w:rsidRPr="00C7794F">
        <w:rPr>
          <w:rStyle w:val="StyleUnderline"/>
          <w:rFonts w:eastAsiaTheme="minorHAnsi"/>
        </w:rPr>
        <w:t xml:space="preserve"> that </w:t>
      </w:r>
      <w:r w:rsidRPr="00C7794F">
        <w:rPr>
          <w:rStyle w:val="StyleUnderline"/>
          <w:rFonts w:eastAsiaTheme="minorHAnsi"/>
          <w:highlight w:val="yellow"/>
        </w:rPr>
        <w:t>you value</w:t>
      </w:r>
      <w:r w:rsidRPr="00C7794F">
        <w:rPr>
          <w:rStyle w:val="StyleUnderline"/>
          <w:rFonts w:eastAsiaTheme="minorHAnsi"/>
        </w:rPr>
        <w:t xml:space="preserve">, </w:t>
      </w:r>
      <w:r w:rsidRPr="00C7794F">
        <w:rPr>
          <w:rStyle w:val="StyleUnderline"/>
          <w:rFonts w:eastAsiaTheme="minorHAnsi"/>
          <w:highlight w:val="yellow"/>
        </w:rPr>
        <w:t>and say, 'Why do you care about that?</w:t>
      </w:r>
      <w:r w:rsidRPr="00C7794F">
        <w:rPr>
          <w:rStyle w:val="StyleUnderline"/>
          <w:rFonts w:eastAsiaTheme="minorHAnsi"/>
        </w:rPr>
        <w:t>' and keep asking</w:t>
      </w:r>
      <w:r w:rsidRPr="00C7794F">
        <w:rPr>
          <w:sz w:val="14"/>
        </w:rPr>
        <w:t xml:space="preserve">, 'Why do you care about that?' or 'Why do you care about that?' </w:t>
      </w:r>
      <w:r w:rsidRPr="00C7794F">
        <w:rPr>
          <w:rStyle w:val="StyleUnderline"/>
          <w:rFonts w:eastAsiaTheme="minorHAnsi"/>
          <w:highlight w:val="yellow"/>
        </w:rPr>
        <w:t>you</w:t>
      </w:r>
      <w:r w:rsidRPr="00C7794F">
        <w:rPr>
          <w:rStyle w:val="StyleUnderline"/>
          <w:rFonts w:eastAsiaTheme="minorHAnsi"/>
        </w:rPr>
        <w:t xml:space="preserve"> ultimately </w:t>
      </w:r>
      <w:r w:rsidRPr="00C7794F">
        <w:rPr>
          <w:rStyle w:val="StyleUnderline"/>
          <w:rFonts w:eastAsiaTheme="minorHAnsi"/>
          <w:highlight w:val="yellow"/>
        </w:rPr>
        <w:t xml:space="preserve">come down </w:t>
      </w:r>
      <w:r w:rsidRPr="00C7794F">
        <w:rPr>
          <w:rStyle w:val="StyleUnderline"/>
          <w:rFonts w:eastAsiaTheme="minorHAnsi"/>
        </w:rPr>
        <w:t xml:space="preserve">to </w:t>
      </w:r>
      <w:r w:rsidRPr="00C7794F">
        <w:rPr>
          <w:rStyle w:val="StyleUnderline"/>
          <w:rFonts w:eastAsiaTheme="minorHAnsi"/>
          <w:highlight w:val="yellow"/>
        </w:rPr>
        <w:t>the quality</w:t>
      </w:r>
      <w:r w:rsidRPr="00C7794F">
        <w:rPr>
          <w:rStyle w:val="StyleUnderline"/>
          <w:rFonts w:eastAsiaTheme="minorHAnsi"/>
        </w:rPr>
        <w:t xml:space="preserve"> </w:t>
      </w:r>
      <w:r w:rsidRPr="00C7794F">
        <w:rPr>
          <w:rStyle w:val="StyleUnderline"/>
          <w:rFonts w:eastAsiaTheme="minorHAnsi"/>
          <w:highlight w:val="yellow"/>
        </w:rPr>
        <w:t>of</w:t>
      </w:r>
      <w:r w:rsidRPr="00C7794F">
        <w:rPr>
          <w:rStyle w:val="StyleUnderline"/>
          <w:rFonts w:eastAsiaTheme="minorHAnsi"/>
        </w:rPr>
        <w:t xml:space="preserve"> someone's conscious </w:t>
      </w:r>
      <w:r w:rsidRPr="00C7794F">
        <w:rPr>
          <w:rStyle w:val="StyleUnderline"/>
          <w:rFonts w:eastAsiaTheme="minorHAnsi"/>
          <w:highlight w:val="yellow"/>
        </w:rPr>
        <w:t>experience</w:t>
      </w:r>
      <w:r w:rsidRPr="00C7794F">
        <w:rPr>
          <w:sz w:val="14"/>
        </w:rPr>
        <w:t xml:space="preserve">. So </w:t>
      </w:r>
      <w:r w:rsidRPr="00C7794F">
        <w:rPr>
          <w:rStyle w:val="StyleUnderline"/>
          <w:rFonts w:eastAsiaTheme="minorHAnsi"/>
          <w:highlight w:val="yellow"/>
        </w:rPr>
        <w:t>if I</w:t>
      </w:r>
      <w:r w:rsidRPr="00C7794F">
        <w:rPr>
          <w:rStyle w:val="StyleUnderline"/>
          <w:rFonts w:eastAsiaTheme="minorHAnsi"/>
        </w:rPr>
        <w:t xml:space="preserve"> were to </w:t>
      </w:r>
      <w:r w:rsidRPr="00C7794F">
        <w:rPr>
          <w:rStyle w:val="StyleUnderline"/>
          <w:rFonts w:eastAsiaTheme="minorHAnsi"/>
          <w:highlight w:val="yellow"/>
        </w:rPr>
        <w:t>say</w:t>
      </w:r>
      <w:r w:rsidRPr="00C7794F">
        <w:rPr>
          <w:rStyle w:val="StyleUnderline"/>
          <w:rFonts w:eastAsiaTheme="minorHAnsi"/>
        </w:rPr>
        <w:t xml:space="preserve">, </w:t>
      </w:r>
      <w:r w:rsidRPr="00C7794F">
        <w:rPr>
          <w:rStyle w:val="StyleUnderline"/>
          <w:rFonts w:eastAsiaTheme="minorHAnsi"/>
          <w:highlight w:val="yellow"/>
        </w:rPr>
        <w:t>'Why did you go to work</w:t>
      </w:r>
      <w:r w:rsidRPr="00C7794F">
        <w:rPr>
          <w:rStyle w:val="StyleUnderline"/>
          <w:rFonts w:eastAsiaTheme="minorHAnsi"/>
        </w:rPr>
        <w:t xml:space="preserve"> today?' </w:t>
      </w:r>
      <w:r w:rsidRPr="00C7794F">
        <w:rPr>
          <w:rStyle w:val="StyleUnderline"/>
          <w:rFonts w:eastAsiaTheme="minorHAnsi"/>
          <w:highlight w:val="yellow"/>
        </w:rPr>
        <w:t>you'd say</w:t>
      </w:r>
      <w:r w:rsidRPr="00C7794F">
        <w:rPr>
          <w:rStyle w:val="StyleUnderline"/>
          <w:rFonts w:eastAsiaTheme="minorHAnsi"/>
        </w:rPr>
        <w:t xml:space="preserve">, 'Well, </w:t>
      </w:r>
      <w:r w:rsidRPr="00C7794F">
        <w:rPr>
          <w:rStyle w:val="StyleUnderline"/>
          <w:rFonts w:eastAsiaTheme="minorHAnsi"/>
          <w:highlight w:val="yellow"/>
        </w:rPr>
        <w:t>I need to make money</w:t>
      </w:r>
      <w:r w:rsidRPr="00C7794F">
        <w:rPr>
          <w:rStyle w:val="StyleUnderline"/>
          <w:rFonts w:eastAsiaTheme="minorHAnsi"/>
        </w:rPr>
        <w:t xml:space="preserve">; and I also enjoy my work.' 'Well, what do you need your money for?' 'Well, I need </w:t>
      </w:r>
      <w:r w:rsidRPr="00C7794F">
        <w:rPr>
          <w:rStyle w:val="StyleUnderline"/>
          <w:rFonts w:eastAsiaTheme="minorHAnsi"/>
          <w:highlight w:val="yellow"/>
        </w:rPr>
        <w:t>to have a place to live</w:t>
      </w:r>
      <w:r w:rsidRPr="00C7794F">
        <w:rPr>
          <w:rStyle w:val="StyleUnderline"/>
          <w:rFonts w:eastAsiaTheme="minorHAnsi"/>
        </w:rPr>
        <w:t xml:space="preserve">; it costs money.' 'Well, why can't you just live outside?' 'Well, I need a place </w:t>
      </w:r>
      <w:r w:rsidRPr="00C7794F">
        <w:rPr>
          <w:rStyle w:val="StyleUnderline"/>
          <w:rFonts w:eastAsiaTheme="minorHAnsi"/>
          <w:highlight w:val="yellow"/>
        </w:rPr>
        <w:t>to sleep</w:t>
      </w:r>
      <w:r w:rsidRPr="00C7794F">
        <w:rPr>
          <w:rStyle w:val="StyleUnderline"/>
          <w:rFonts w:eastAsiaTheme="minorHAnsi"/>
        </w:rPr>
        <w:t xml:space="preserve">; </w:t>
      </w:r>
      <w:r w:rsidRPr="00C7794F">
        <w:rPr>
          <w:rStyle w:val="StyleUnderline"/>
          <w:rFonts w:eastAsiaTheme="minorHAnsi"/>
          <w:highlight w:val="yellow"/>
        </w:rPr>
        <w:t>it's cold</w:t>
      </w:r>
      <w:r w:rsidRPr="00C7794F">
        <w:rPr>
          <w:rStyle w:val="StyleUnderline"/>
          <w:rFonts w:eastAsiaTheme="minorHAnsi"/>
        </w:rPr>
        <w:t xml:space="preserve"> at night.' 'Well, </w:t>
      </w:r>
      <w:r w:rsidRPr="00C7794F">
        <w:rPr>
          <w:rStyle w:val="StyleUnderline"/>
          <w:rFonts w:eastAsiaTheme="minorHAnsi"/>
          <w:highlight w:val="yellow"/>
        </w:rPr>
        <w:t>what's wrong with</w:t>
      </w:r>
      <w:r w:rsidRPr="00C7794F">
        <w:rPr>
          <w:rStyle w:val="StyleUnderline"/>
          <w:rFonts w:eastAsiaTheme="minorHAnsi"/>
        </w:rPr>
        <w:t xml:space="preserve"> being </w:t>
      </w:r>
      <w:r w:rsidRPr="00C7794F">
        <w:rPr>
          <w:rStyle w:val="StyleUnderline"/>
          <w:rFonts w:eastAsiaTheme="minorHAnsi"/>
          <w:highlight w:val="yellow"/>
        </w:rPr>
        <w:t>cold</w:t>
      </w:r>
      <w:r w:rsidRPr="00C7794F">
        <w:rPr>
          <w:rStyle w:val="StyleUnderline"/>
          <w:rFonts w:eastAsiaTheme="minorHAnsi"/>
        </w:rPr>
        <w:t xml:space="preserve">?' 'Well, it's uncomfortable.' 'What's wrong with being uncomfortable?' </w:t>
      </w:r>
      <w:r w:rsidRPr="00C7794F">
        <w:rPr>
          <w:rStyle w:val="StyleUnderline"/>
          <w:rFonts w:eastAsiaTheme="minorHAnsi"/>
          <w:highlight w:val="yellow"/>
        </w:rPr>
        <w:t>'It's just bad</w:t>
      </w:r>
      <w:r w:rsidRPr="00C7794F">
        <w:rPr>
          <w:rStyle w:val="StyleUnderline"/>
          <w:rFonts w:eastAsiaTheme="minorHAnsi"/>
        </w:rPr>
        <w:t>.' Right?</w:t>
      </w:r>
      <w:r w:rsidRPr="00C7794F">
        <w:rPr>
          <w:sz w:val="14"/>
        </w:rPr>
        <w:t xml:space="preserve"> </w:t>
      </w:r>
      <w:r w:rsidRPr="00C7794F">
        <w:rPr>
          <w:rStyle w:val="StyleUnderline"/>
          <w:rFonts w:eastAsiaTheme="minorHAnsi"/>
        </w:rPr>
        <w:t>At some point if you keep asking why, why, why, it's going to come down to the conscious experience--</w:t>
      </w:r>
      <w:r w:rsidRPr="00C7794F">
        <w:rPr>
          <w:rStyle w:val="StyleUnderline"/>
          <w:rFonts w:eastAsiaTheme="minorHAnsi"/>
          <w:highlight w:val="yellow"/>
        </w:rPr>
        <w:t>in Bentham's terms</w:t>
      </w:r>
      <w:r w:rsidRPr="00C7794F">
        <w:rPr>
          <w:sz w:val="14"/>
        </w:rPr>
        <w:t xml:space="preserve">, again somewhat misleading, </w:t>
      </w:r>
      <w:r w:rsidRPr="00C7794F">
        <w:rPr>
          <w:rStyle w:val="StyleUnderline"/>
          <w:rFonts w:eastAsiaTheme="minorHAnsi"/>
          <w:highlight w:val="yellow"/>
        </w:rPr>
        <w:t>the pleasure and pain</w:t>
      </w:r>
      <w:r w:rsidRPr="00C7794F">
        <w:rPr>
          <w:rStyle w:val="StyleUnderline"/>
          <w:rFonts w:eastAsiaTheme="minorHAnsi"/>
        </w:rPr>
        <w:t xml:space="preserve"> of either you or somebody else that you care about.</w:t>
      </w:r>
      <w:r w:rsidRPr="00C7794F">
        <w:rPr>
          <w:sz w:val="14"/>
        </w:rPr>
        <w:t xml:space="preserve"> So </w:t>
      </w:r>
      <w:r w:rsidRPr="00C7794F">
        <w:rPr>
          <w:rStyle w:val="StyleUnderline"/>
          <w:rFonts w:eastAsiaTheme="minorHAnsi"/>
        </w:rPr>
        <w:t>the utilitarian idea is to say, Okay, we all have our pleasures and pains, and as a moral philosophy we should all count equally.</w:t>
      </w:r>
      <w:r w:rsidRPr="00C7794F">
        <w:rPr>
          <w:sz w:val="14"/>
        </w:rPr>
        <w:t xml:space="preserve"> And </w:t>
      </w:r>
      <w:r w:rsidRPr="00C7794F">
        <w:rPr>
          <w:rStyle w:val="StyleUnderline"/>
          <w:rFonts w:eastAsiaTheme="minorHAnsi"/>
        </w:rPr>
        <w:t xml:space="preserve">so </w:t>
      </w:r>
      <w:r w:rsidRPr="00C7794F">
        <w:rPr>
          <w:rStyle w:val="StyleUnderline"/>
          <w:rFonts w:eastAsiaTheme="minorHAnsi"/>
          <w:highlight w:val="yellow"/>
        </w:rPr>
        <w:t xml:space="preserve">a good standard for </w:t>
      </w:r>
      <w:r w:rsidRPr="00C7794F">
        <w:rPr>
          <w:rStyle w:val="StyleUnderline"/>
          <w:rFonts w:eastAsiaTheme="minorHAnsi"/>
          <w:bCs/>
          <w:highlight w:val="yellow"/>
        </w:rPr>
        <w:t>resolving</w:t>
      </w:r>
      <w:r w:rsidRPr="00C7794F">
        <w:rPr>
          <w:rStyle w:val="StyleUnderline"/>
          <w:rFonts w:eastAsiaTheme="minorHAnsi"/>
          <w:highlight w:val="yellow"/>
        </w:rPr>
        <w:t xml:space="preserve"> </w:t>
      </w:r>
      <w:r w:rsidRPr="00C7794F">
        <w:rPr>
          <w:rStyle w:val="StyleUnderline"/>
          <w:rFonts w:eastAsiaTheme="minorHAnsi"/>
          <w:bCs/>
          <w:highlight w:val="yellow"/>
        </w:rPr>
        <w:t>public</w:t>
      </w:r>
      <w:r w:rsidRPr="00C7794F">
        <w:rPr>
          <w:rStyle w:val="StyleUnderline"/>
          <w:rFonts w:eastAsiaTheme="minorHAnsi"/>
          <w:highlight w:val="yellow"/>
        </w:rPr>
        <w:t xml:space="preserve"> </w:t>
      </w:r>
      <w:r w:rsidRPr="00C7794F">
        <w:rPr>
          <w:rStyle w:val="StyleUnderline"/>
          <w:rFonts w:eastAsiaTheme="minorHAnsi"/>
          <w:bCs/>
          <w:highlight w:val="yellow"/>
        </w:rPr>
        <w:t>disagreements</w:t>
      </w:r>
      <w:r>
        <w:rPr>
          <w:rStyle w:val="StyleUnderline"/>
          <w:rFonts w:eastAsiaTheme="minorHAnsi"/>
          <w:bCs/>
        </w:rPr>
        <w:t xml:space="preserve"> </w:t>
      </w:r>
      <w:r w:rsidRPr="00C7794F">
        <w:rPr>
          <w:rStyle w:val="StyleUnderline"/>
          <w:rFonts w:eastAsiaTheme="minorHAnsi"/>
          <w:highlight w:val="yellow"/>
        </w:rPr>
        <w:t>is</w:t>
      </w:r>
      <w:r w:rsidRPr="00C7794F">
        <w:rPr>
          <w:rStyle w:val="StyleUnderline"/>
          <w:rFonts w:eastAsiaTheme="minorHAnsi"/>
        </w:rPr>
        <w:t xml:space="preserve"> to say we should go with whatever option is going </w:t>
      </w:r>
      <w:r w:rsidRPr="00C7794F">
        <w:rPr>
          <w:rStyle w:val="StyleUnderline"/>
          <w:rFonts w:eastAsiaTheme="minorHAnsi"/>
          <w:highlight w:val="yellow"/>
        </w:rPr>
        <w:t>to produce the best overall experience</w:t>
      </w:r>
      <w:r w:rsidRPr="00C7794F">
        <w:rPr>
          <w:rStyle w:val="StyleUnderline"/>
          <w:rFonts w:eastAsiaTheme="minorHAnsi"/>
        </w:rPr>
        <w:t xml:space="preserve"> for the people who are affected</w:t>
      </w:r>
      <w:r w:rsidRPr="00C7794F">
        <w:rPr>
          <w:sz w:val="14"/>
        </w:rPr>
        <w:t xml:space="preserve">. </w:t>
      </w:r>
      <w:r w:rsidRPr="00C7794F">
        <w:rPr>
          <w:rStyle w:val="StyleUnderline"/>
          <w:rFonts w:eastAsiaTheme="minorHAnsi"/>
        </w:rPr>
        <w:t xml:space="preserve">Which you can </w:t>
      </w:r>
      <w:r w:rsidRPr="00C7794F">
        <w:rPr>
          <w:rStyle w:val="StyleUnderline"/>
          <w:rFonts w:eastAsiaTheme="minorHAnsi"/>
          <w:highlight w:val="yellow"/>
        </w:rPr>
        <w:t>think</w:t>
      </w:r>
      <w:r w:rsidRPr="00C7794F">
        <w:rPr>
          <w:rStyle w:val="StyleUnderline"/>
          <w:rFonts w:eastAsiaTheme="minorHAnsi"/>
        </w:rPr>
        <w:t xml:space="preserve"> of as shorthand as </w:t>
      </w:r>
      <w:r w:rsidRPr="00C7794F">
        <w:rPr>
          <w:rStyle w:val="StyleUnderline"/>
          <w:rFonts w:eastAsiaTheme="minorHAnsi"/>
          <w:highlight w:val="yellow"/>
        </w:rPr>
        <w:t>maximizing happiness</w:t>
      </w:r>
      <w:r w:rsidRPr="00C7794F">
        <w:rPr>
          <w:sz w:val="14"/>
        </w:rPr>
        <w:t xml:space="preserve">--although I think that that's somewhat misleading. And the solution has a lot of merit to it. But it also has endured a couple of centuries of legitimate criticism. And </w:t>
      </w:r>
      <w:r w:rsidRPr="00C7794F">
        <w:rPr>
          <w:rStyle w:val="StyleUnderline"/>
          <w:rFonts w:eastAsiaTheme="minorHAnsi"/>
          <w:highlight w:val="yellow"/>
        </w:rPr>
        <w:t>one of the</w:t>
      </w:r>
      <w:r w:rsidRPr="00C7794F">
        <w:rPr>
          <w:rStyle w:val="StyleUnderline"/>
          <w:rFonts w:eastAsiaTheme="minorHAnsi"/>
        </w:rPr>
        <w:t xml:space="preserve"> biggest </w:t>
      </w:r>
      <w:r w:rsidRPr="00C7794F">
        <w:rPr>
          <w:rStyle w:val="StyleUnderline"/>
          <w:rFonts w:eastAsiaTheme="minorHAnsi"/>
          <w:highlight w:val="yellow"/>
        </w:rPr>
        <w:t>criticisms</w:t>
      </w:r>
      <w:r w:rsidRPr="00C7794F">
        <w:rPr>
          <w:sz w:val="14"/>
        </w:rPr>
        <w:t xml:space="preserve">--and now we're getting back to the Trolley cases, </w:t>
      </w:r>
      <w:r w:rsidRPr="00C7794F">
        <w:rPr>
          <w:rStyle w:val="StyleUnderline"/>
          <w:rFonts w:eastAsiaTheme="minorHAnsi"/>
          <w:highlight w:val="yellow"/>
        </w:rPr>
        <w:t>is</w:t>
      </w:r>
      <w:r w:rsidRPr="00C7794F">
        <w:rPr>
          <w:rStyle w:val="StyleUnderline"/>
          <w:rFonts w:eastAsiaTheme="minorHAnsi"/>
        </w:rPr>
        <w:t xml:space="preserve"> that utilitarianism doesn't adequately account for people's </w:t>
      </w:r>
      <w:r w:rsidRPr="00C7794F">
        <w:rPr>
          <w:rStyle w:val="StyleUnderline"/>
          <w:rFonts w:eastAsiaTheme="minorHAnsi"/>
          <w:highlight w:val="yellow"/>
        </w:rPr>
        <w:t>rights</w:t>
      </w:r>
      <w:r w:rsidRPr="00C7794F">
        <w:rPr>
          <w:rStyle w:val="StyleUnderline"/>
          <w:rFonts w:eastAsiaTheme="minorHAnsi"/>
        </w:rPr>
        <w:t>.</w:t>
      </w:r>
      <w:r w:rsidRPr="00C7794F">
        <w:rPr>
          <w:sz w:val="14"/>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C7794F">
        <w:rPr>
          <w:rStyle w:val="StyleUnderline"/>
          <w:rFonts w:eastAsiaTheme="minorHAnsi"/>
        </w:rPr>
        <w:t xml:space="preserve">So I spend a lot of the book trying to understand the psychology of cases like the </w:t>
      </w:r>
      <w:r w:rsidRPr="00C7794F">
        <w:rPr>
          <w:rStyle w:val="StyleUnderline"/>
          <w:rFonts w:eastAsiaTheme="minorHAnsi"/>
          <w:highlight w:val="yellow"/>
        </w:rPr>
        <w:t>footbridge case</w:t>
      </w:r>
      <w:r w:rsidRPr="00C7794F">
        <w:rPr>
          <w:rStyle w:val="StyleUnderline"/>
          <w:rFonts w:eastAsiaTheme="minorHAnsi"/>
        </w:rPr>
        <w:t xml:space="preserve">. And you mention these being </w:t>
      </w:r>
      <w:r w:rsidRPr="00C7794F">
        <w:rPr>
          <w:rStyle w:val="StyleUnderline"/>
          <w:rFonts w:eastAsiaTheme="minorHAnsi"/>
          <w:highlight w:val="yellow"/>
        </w:rPr>
        <w:t xml:space="preserve">kind of unrealistic </w:t>
      </w:r>
      <w:r w:rsidRPr="00C7794F">
        <w:rPr>
          <w:rStyle w:val="StyleUnderline"/>
          <w:rFonts w:eastAsiaTheme="minorHAnsi"/>
        </w:rPr>
        <w:t xml:space="preserve">and weird cases. That's actually part of my defense. </w:t>
      </w:r>
    </w:p>
    <w:p w14:paraId="7F55BE99" w14:textId="77777777" w:rsidR="007A24AC" w:rsidRDefault="007A24AC" w:rsidP="007A24AC">
      <w:pPr>
        <w:pStyle w:val="Heading3"/>
      </w:pPr>
      <w:r>
        <w:t>2</w:t>
      </w:r>
    </w:p>
    <w:p w14:paraId="177DE015" w14:textId="77777777" w:rsidR="007A24AC" w:rsidRPr="006735FE" w:rsidRDefault="007A24AC" w:rsidP="007A24AC">
      <w:pPr>
        <w:pStyle w:val="Heading4"/>
      </w:pPr>
      <w:r w:rsidRPr="006735FE">
        <w:t xml:space="preserve">TEXT: The Outer Space Treaty ought to be amended to establish an international legal trust system governing outer space.  </w:t>
      </w:r>
    </w:p>
    <w:p w14:paraId="530A39B4" w14:textId="77777777" w:rsidR="007A24AC" w:rsidRPr="00E17E3B" w:rsidRDefault="007A24AC" w:rsidP="007A24AC">
      <w:pPr>
        <w:rPr>
          <w:rStyle w:val="Style13ptBold"/>
          <w:b w:val="0"/>
        </w:rPr>
      </w:pPr>
      <w:r w:rsidRPr="00741B0F">
        <w:rPr>
          <w:rStyle w:val="Style13ptBold"/>
        </w:rPr>
        <w:t>Fino</w:t>
      </w:r>
      <w:r>
        <w:rPr>
          <w:rStyle w:val="Style13ptBold"/>
        </w:rPr>
        <w:t>a</w:t>
      </w:r>
      <w:r w:rsidRPr="00741B0F">
        <w:rPr>
          <w:rStyle w:val="Style13ptBold"/>
        </w:rPr>
        <w:t xml:space="preserve"> 21</w:t>
      </w:r>
      <w:r>
        <w:t xml:space="preserve"> [Ivan Finoa (Department of Law University of Turin), “Building a New Legal Model for Settlements on Mars,” A. Froehlich (ed.), Assessing a Mars Agreement Including Human Settlements, Studies in Space Policy 30, 2021. </w:t>
      </w:r>
      <w:hyperlink r:id="rId11" w:history="1">
        <w:r w:rsidRPr="00543220">
          <w:rPr>
            <w:rStyle w:val="Hyperlink"/>
          </w:rPr>
          <w:t>https://doi.org/10.1007/978-3-030-65013-1_7</w:t>
        </w:r>
      </w:hyperlink>
      <w:r>
        <w:t>]CT</w:t>
      </w:r>
    </w:p>
    <w:p w14:paraId="4A549172" w14:textId="77777777" w:rsidR="007A24AC" w:rsidRPr="00096ED2" w:rsidRDefault="007A24AC" w:rsidP="007A24AC">
      <w:pPr>
        <w:rPr>
          <w:rStyle w:val="StyleUnderline"/>
        </w:rPr>
      </w:pPr>
      <w:r w:rsidRPr="00B03DF7">
        <w:t xml:space="preserve">7.5 </w:t>
      </w:r>
      <w:r w:rsidRPr="00096ED2">
        <w:rPr>
          <w:rStyle w:val="StyleUnderline"/>
        </w:rPr>
        <w:t>A Proposal for an International Legal Trust System</w:t>
      </w:r>
    </w:p>
    <w:p w14:paraId="295CA133" w14:textId="77777777" w:rsidR="007A24AC" w:rsidRDefault="007A24AC" w:rsidP="007A24AC">
      <w:pPr>
        <w:rPr>
          <w:rStyle w:val="Emphasis"/>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r w:rsidRPr="00190D11">
        <w:rPr>
          <w:rStyle w:val="Emphasis"/>
          <w:highlight w:val="green"/>
        </w:rPr>
        <w:t>incentivising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(b) Establish the rule of law in outer space. A laissez faire system could turn into anarchy whereby countries and companies could race to grab as many resources as possible bringing</w:t>
      </w:r>
      <w:r w:rsidRPr="00096ED2">
        <w:rPr>
          <w:rStyle w:val="StyleUnderline"/>
        </w:rPr>
        <w:t xml:space="preserve"> considerable potential </w:t>
      </w:r>
      <w:r w:rsidRPr="00190D11">
        <w:rPr>
          <w:rStyle w:val="Emphasis"/>
          <w:highlight w:val="green"/>
        </w:rPr>
        <w:t>conflict</w:t>
      </w:r>
      <w:r w:rsidRPr="00096ED2">
        <w:rPr>
          <w:rStyle w:val="StyleUnderline"/>
        </w:rPr>
        <w:t xml:space="preserve">. </w:t>
      </w:r>
      <w:r w:rsidRPr="00190D11">
        <w:rPr>
          <w:rStyle w:val="Emphasis"/>
          <w:highlight w:val="green"/>
        </w:rPr>
        <w:t>(c) Recognise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p>
    <w:p w14:paraId="61A0F2BF" w14:textId="77777777" w:rsidR="007A24AC" w:rsidRDefault="007A24AC" w:rsidP="007A24AC">
      <w:pPr>
        <w:rPr>
          <w:rStyle w:val="Emphasis"/>
        </w:rPr>
      </w:pPr>
    </w:p>
    <w:p w14:paraId="768D85B1" w14:textId="77777777" w:rsidR="007A24AC" w:rsidRDefault="007A24AC" w:rsidP="007A24AC">
      <w:pPr>
        <w:rPr>
          <w:rStyle w:val="Emphasis"/>
        </w:rPr>
      </w:pPr>
    </w:p>
    <w:p w14:paraId="2E4EBE41" w14:textId="77777777" w:rsidR="007A24AC" w:rsidRPr="007E21E4" w:rsidRDefault="007A24AC" w:rsidP="007A24AC">
      <w:pPr>
        <w:rPr>
          <w:sz w:val="16"/>
        </w:rPr>
      </w:pP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for the present and future generations. (e) Prevent the militarisation of outer space</w:t>
      </w:r>
      <w:r w:rsidRPr="00096ED2">
        <w:rPr>
          <w:rStyle w:val="StyleUnderline"/>
        </w:rPr>
        <w:t xml:space="preserve"> and favours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1DE58D45" w14:textId="77777777" w:rsidR="007A24AC" w:rsidRPr="00C04897" w:rsidRDefault="007A24AC" w:rsidP="007A24AC">
      <w:pPr>
        <w:rPr>
          <w:rStyle w:val="StyleUnderline"/>
        </w:rPr>
      </w:pPr>
      <w:r w:rsidRPr="00E518EC">
        <w:rPr>
          <w:rStyle w:val="Emphasis"/>
          <w:highlight w:val="green"/>
        </w:rPr>
        <w:t>The</w:t>
      </w:r>
      <w:r w:rsidRPr="00096ED2">
        <w:rPr>
          <w:rStyle w:val="StyleUnderline"/>
        </w:rPr>
        <w:t xml:space="preserve"> abovementioned </w:t>
      </w:r>
      <w:r w:rsidRPr="00E518EC">
        <w:rPr>
          <w:rStyle w:val="Emphasis"/>
          <w:highlight w:val="green"/>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manage them in the interest 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0A6958C0" w14:textId="77777777" w:rsidR="007A24AC" w:rsidRDefault="007A24AC" w:rsidP="007A24AC">
      <w:r>
        <w:t>7.6 The Functioning of the International Legal Trust System</w:t>
      </w:r>
    </w:p>
    <w:p w14:paraId="067E7893" w14:textId="77777777" w:rsidR="007A24AC" w:rsidRPr="007E21E4" w:rsidRDefault="007A24AC" w:rsidP="007A24AC">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xml:space="preserve">. The plan of work shall include all the details of the activity that would be carried out; </w:t>
      </w:r>
      <w:r w:rsidRPr="00F242A1">
        <w:rPr>
          <w:rStyle w:val="Emphasis"/>
          <w:highlight w:val="green"/>
        </w:rPr>
        <w:t>it shall be consistent with pre-established parameters of sustainability and shall not interfere with other</w:t>
      </w:r>
      <w:r w:rsidRPr="00C04897">
        <w:rPr>
          <w:rStyle w:val="StyleUnderline"/>
        </w:rPr>
        <w:t xml:space="preserve"> </w:t>
      </w:r>
      <w:r w:rsidRPr="00F242A1">
        <w:rPr>
          <w:rStyle w:val="Emphasis"/>
          <w:highlight w:val="green"/>
        </w:rPr>
        <w:t>space</w:t>
      </w:r>
      <w:r w:rsidRPr="00C04897">
        <w:rPr>
          <w:rStyle w:val="StyleUnderline"/>
        </w:rPr>
        <w:t xml:space="preserve"> </w:t>
      </w:r>
      <w:r w:rsidRPr="00F242A1">
        <w:rPr>
          <w:rStyle w:val="Emphasis"/>
          <w:highlight w:val="green"/>
        </w:rPr>
        <w:t>activities</w:t>
      </w:r>
      <w:r w:rsidRPr="00C73792">
        <w:rPr>
          <w:rStyle w:val="StyleUnderline"/>
        </w:rPr>
        <w:t xml:space="preserve">. </w:t>
      </w:r>
      <w:r w:rsidRPr="00F242A1">
        <w:rPr>
          <w:rStyle w:val="Emphasis"/>
          <w:highlight w:val="green"/>
        </w:rPr>
        <w:t>If the UN approves</w:t>
      </w:r>
      <w:r w:rsidRPr="00C73792">
        <w:rPr>
          <w:rStyle w:val="StyleUnderline"/>
        </w:rPr>
        <w:t xml:space="preserve"> the company plan of work, </w:t>
      </w:r>
      <w:r w:rsidRPr="00F242A1">
        <w:rPr>
          <w:rStyle w:val="Emphasis"/>
          <w:highlight w:val="green"/>
        </w:rPr>
        <w:t>the country of the company assumes the role of co-trustee</w:t>
      </w:r>
      <w:r w:rsidRPr="00C73792">
        <w:rPr>
          <w:rStyle w:val="StyleUnderline"/>
        </w:rPr>
        <w:t xml:space="preserve"> for the specific resource. Thus, as a cotrustee, countries must investigate whether all activities of their national companies are consistent with the plan of work authorised by the UN.</w:t>
      </w:r>
      <w:r w:rsidRPr="007E21E4">
        <w:rPr>
          <w:sz w:val="16"/>
        </w:rPr>
        <w:t xml:space="preserve"> These supervisory duties would be added to the responsibility of nations for all space objects that are launched within their territory.27 </w:t>
      </w:r>
      <w:r w:rsidRPr="00F242A1">
        <w:rPr>
          <w:rStyle w:val="Emphasis"/>
          <w:highlight w:val="green"/>
        </w:rPr>
        <w:t>The UN, as main trustee, would oversee that countries are performing their duties.</w:t>
      </w:r>
      <w:r w:rsidRPr="00C73792">
        <w:rPr>
          <w:rStyle w:val="StyleUnderline"/>
        </w:rPr>
        <w:t xml:space="preserve"> </w:t>
      </w:r>
      <w:r w:rsidRPr="007E21E4">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7E21E4">
        <w:rPr>
          <w:rStyle w:val="StyleUnderline"/>
        </w:rPr>
        <w:t xml:space="preserve">Furthermore, as stated previously, </w:t>
      </w:r>
      <w:r w:rsidRPr="00F242A1">
        <w:rPr>
          <w:rStyle w:val="Emphasis"/>
          <w:highlight w:val="green"/>
        </w:rPr>
        <w:t>the beneficiaries of this trust are the countries of the world and their citizens; hence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 xml:space="preserve">which addressed poverty, inequality, climate </w:t>
      </w:r>
      <w:r w:rsidRPr="00A26816">
        <w:rPr>
          <w:rStyle w:val="Emphasis"/>
          <w:highlight w:val="green"/>
        </w:rPr>
        <w:t xml:space="preserve">change, environmental </w:t>
      </w:r>
      <w:r w:rsidRPr="00F242A1">
        <w:rPr>
          <w:rStyle w:val="Emphasis"/>
          <w:highlight w:val="green"/>
        </w:rPr>
        <w:t>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3CE44312" w14:textId="77777777" w:rsidR="007A24AC" w:rsidRDefault="007A24AC" w:rsidP="007A24AC"/>
    <w:p w14:paraId="1BEDCEB3" w14:textId="77777777" w:rsidR="007A24AC" w:rsidRPr="006735FE" w:rsidRDefault="007A24AC" w:rsidP="007A24AC">
      <w:pPr>
        <w:pStyle w:val="Heading4"/>
      </w:pPr>
      <w:r w:rsidRPr="006735FE">
        <w:t>The legal trust would incentivize investment in space while preventing conflict and ensuring sustainable development and the equitable distributions of resources.</w:t>
      </w:r>
    </w:p>
    <w:p w14:paraId="0D1F759C" w14:textId="77777777" w:rsidR="007A24AC" w:rsidRDefault="007A24AC" w:rsidP="007A24AC">
      <w:r w:rsidRPr="003A76E9">
        <w:rPr>
          <w:rStyle w:val="Style13ptBold"/>
        </w:rPr>
        <w:t>Finoa ’20</w:t>
      </w:r>
      <w:r>
        <w:t xml:space="preserve"> – Ivan Finoa [Department of Law, University of Turin], “An international legal trust system to deal with the new space era,” 71st International Astronautical Congress (IAC) – The CyberSpace Edition, (12-14 October 2020). &lt;</w:t>
      </w:r>
      <w:hyperlink r:id="rId12"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0AEF8737" w14:textId="77777777" w:rsidR="007A24AC" w:rsidRPr="00107574" w:rsidRDefault="007A24AC" w:rsidP="007A24AC">
      <w:pPr>
        <w:rPr>
          <w:u w:val="singl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2222FC89" w14:textId="77777777" w:rsidR="007A24AC" w:rsidRPr="001E22B9" w:rsidRDefault="007A24AC" w:rsidP="007A24AC">
      <w:pPr>
        <w:pStyle w:val="Heading3"/>
      </w:pPr>
      <w:r>
        <w:t>3</w:t>
      </w:r>
    </w:p>
    <w:p w14:paraId="333EC60C" w14:textId="77777777" w:rsidR="007A24AC" w:rsidRDefault="007A24AC" w:rsidP="007A24AC">
      <w:pPr>
        <w:pStyle w:val="Heading4"/>
      </w:pPr>
      <w:r>
        <w:t>The private sector is essential for asteroid mining – competition is key and government development is not effective, efficient, or cheap enough. Thiessen 21:</w:t>
      </w:r>
    </w:p>
    <w:p w14:paraId="0A408FA2" w14:textId="77777777" w:rsidR="007A24AC" w:rsidRDefault="007A24AC" w:rsidP="007A24AC">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69D2E216" w14:textId="77777777" w:rsidR="007A24AC" w:rsidRPr="00777D49" w:rsidRDefault="007A24AC" w:rsidP="007A24AC">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Starliner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5A385496" w14:textId="77777777" w:rsidR="007A24AC" w:rsidRDefault="007A24AC" w:rsidP="007A24AC"/>
    <w:p w14:paraId="3E11DC3A" w14:textId="77777777" w:rsidR="007A24AC" w:rsidRPr="000832CC" w:rsidRDefault="007A24AC" w:rsidP="007A24AC">
      <w:pPr>
        <w:pStyle w:val="Heading4"/>
        <w:rPr>
          <w:rFonts w:cs="Calibri"/>
        </w:rPr>
      </w:pPr>
      <w:r w:rsidRPr="000832CC">
        <w:rPr>
          <w:rFonts w:cs="Calibri"/>
        </w:rPr>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4E3A7FD3" w14:textId="77777777" w:rsidR="007A24AC" w:rsidRPr="000832CC" w:rsidRDefault="007A24AC" w:rsidP="007A24AC">
      <w:pPr>
        <w:rPr>
          <w:szCs w:val="22"/>
        </w:rPr>
      </w:pPr>
      <w:r w:rsidRPr="000832CC">
        <w:rPr>
          <w:szCs w:val="22"/>
        </w:rPr>
        <w:t>Chris Taylor [journalist], 19 - ("How asteroid mining will save the Earth — and mint trillionaires," Mashable, 2019, accessed 12-13-2021, https://mashable.com/feature/asteroid-mining-space-economy)//ML</w:t>
      </w:r>
    </w:p>
    <w:p w14:paraId="3546AAED" w14:textId="77777777" w:rsidR="007A24AC" w:rsidRDefault="007A24AC" w:rsidP="007A24AC">
      <w:pPr>
        <w:rPr>
          <w:sz w:val="12"/>
          <w:szCs w:val="22"/>
        </w:rPr>
      </w:pPr>
      <w:r w:rsidRPr="000832CC">
        <w:rPr>
          <w:sz w:val="12"/>
          <w:szCs w:val="22"/>
        </w:rPr>
        <w:t>How much, exactly? We’re only just beginning to guess</w:t>
      </w:r>
      <w:r w:rsidRPr="000832CC">
        <w:rPr>
          <w:rStyle w:val="StyleUnderline"/>
        </w:rPr>
        <w:t>. </w:t>
      </w:r>
      <w:hyperlink r:id="rId13" w:tgtFrame="_blank" w:history="1">
        <w:r w:rsidRPr="00D62FC3">
          <w:rPr>
            <w:rStyle w:val="StyleUnderline"/>
            <w:highlight w:val="yellow"/>
          </w:rPr>
          <w:t>Asteran</w:t>
        </w:r>
        <w:r w:rsidRPr="000832CC">
          <w:rPr>
            <w:rStyle w:val="StyleUnderline"/>
          </w:rPr>
          <w:t>k</w:t>
        </w:r>
      </w:hyperlink>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$1.5 trillion</w:t>
      </w:r>
      <w:r w:rsidRPr="000832CC">
        <w:rPr>
          <w:rStyle w:val="StyleUnderline"/>
        </w:rPr>
        <w:t xml:space="preserve">.¶ </w:t>
      </w:r>
      <w:r w:rsidRPr="000832CC">
        <w:rPr>
          <w:sz w:val="12"/>
          <w:szCs w:val="2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 </w:t>
      </w:r>
      <w:hyperlink r:id="rId14"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5"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16" w:tgtFrame="_blank" w:history="1">
        <w:r w:rsidRPr="000832CC">
          <w:rPr>
            <w:rStyle w:val="StyleUnderline"/>
            <w:rFonts w:eastAsiaTheme="majorEastAsia"/>
          </w:rPr>
          <w:t>tiny hopping robot rovers</w:t>
        </w:r>
      </w:hyperlink>
      <w:r w:rsidRPr="000832CC">
        <w:rPr>
          <w:rStyle w:val="StyleUnderline"/>
        </w:rPr>
        <w:t xml:space="preserve"> and a </w:t>
      </w:r>
      <w:hyperlink r:id="rId17"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8"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Ryugu, Daniel Suarez was making the exact same asteroid the target of his fiction. Suarez is a tech consultant and developer turned New York Times bestselling author. His novels thus far have been techno-thrillers: his debut, </w:t>
      </w:r>
      <w:hyperlink r:id="rId19"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20" w:tgtFrame="_blank" w:history="1">
        <w:r w:rsidRPr="000832CC">
          <w:rPr>
            <w:rStyle w:val="Hyperlink"/>
            <w:rFonts w:eastAsiaTheme="majorEastAsia"/>
            <w:sz w:val="12"/>
            <w:szCs w:val="22"/>
          </w:rPr>
          <w:t>Delta-v</w:t>
        </w:r>
      </w:hyperlink>
      <w:r w:rsidRPr="000832CC">
        <w:rPr>
          <w:sz w:val="12"/>
          <w:szCs w:val="2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1"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biosphere.¶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2"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p>
    <w:p w14:paraId="731827CD" w14:textId="77777777" w:rsidR="007A24AC" w:rsidRPr="006E5D40" w:rsidRDefault="007A24AC" w:rsidP="007A24AC">
      <w:pPr>
        <w:rPr>
          <w:u w:val="single"/>
        </w:rPr>
      </w:pP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3"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r w:rsidRPr="000832CC">
        <w:rPr>
          <w:rStyle w:val="StyleUnderline"/>
        </w:rPr>
        <w:t>.”¶</w:t>
      </w:r>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4"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microgravity.¶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Earth.¶ </w:t>
      </w:r>
      <w:r w:rsidRPr="000832CC">
        <w:rPr>
          <w:sz w:val="12"/>
          <w:szCs w:val="2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gravity in space was first proposed by scientists in the 19th century. NASA has had workable designs for spinning cislunar habitats called </w:t>
      </w:r>
      <w:hyperlink r:id="rId25"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w:t>
      </w:r>
      <w:r w:rsidRPr="008E1D4D">
        <w:rPr>
          <w:sz w:val="12"/>
          <w:szCs w:val="22"/>
        </w:rPr>
        <w:t xml:space="preserve">¶ </w:t>
      </w:r>
      <w:r w:rsidRPr="008E1D4D">
        <w:rPr>
          <w:rStyle w:val="StyleUnderline"/>
        </w:rPr>
        <w:t xml:space="preserve">For those who worry about asteroids that could wipe out civilization — though luckily, </w:t>
      </w:r>
      <w:hyperlink r:id="rId26" w:tgtFrame="_blank" w:history="1">
        <w:r w:rsidRPr="008E1D4D">
          <w:rPr>
            <w:rStyle w:val="StyleUnderline"/>
            <w:rFonts w:eastAsiaTheme="majorEastAsia"/>
          </w:rPr>
          <w:t>this isn't likely to happen any time soon</w:t>
        </w:r>
      </w:hyperlink>
      <w:r w:rsidRPr="008E1D4D">
        <w:rPr>
          <w:rStyle w:val="StyleUnderline"/>
        </w:rPr>
        <w:t xml:space="preserve"> — here is a way for humanity to get proficient in moving them out of the way, fast. Indeed, the National Space Society has offered </w:t>
      </w:r>
      <w:hyperlink r:id="rId27" w:tgtFrame="_blank" w:history="1">
        <w:r w:rsidRPr="008E1D4D">
          <w:rPr>
            <w:rStyle w:val="StyleUnderline"/>
            <w:rFonts w:eastAsiaTheme="majorEastAsia"/>
          </w:rPr>
          <w:t>a proposal</w:t>
        </w:r>
      </w:hyperlink>
      <w:r w:rsidRPr="008E1D4D">
        <w:rPr>
          <w:rStyle w:val="StyleUnderline"/>
        </w:rPr>
        <w:t xml:space="preserve"> to capture the asteroid Aphosis (which is set to miss Earth in the year 2029, but </w:t>
      </w:r>
      <w:hyperlink r:id="rId28" w:tgtFrame="_blank" w:history="1">
        <w:r w:rsidRPr="008E1D4D">
          <w:rPr>
            <w:rStyle w:val="StyleUnderline"/>
            <w:rFonts w:eastAsiaTheme="majorEastAsia"/>
          </w:rPr>
          <w:t>not by a very comfortable margin</w:t>
        </w:r>
      </w:hyperlink>
      <w:r w:rsidRPr="008E1D4D">
        <w:rPr>
          <w:rStyle w:val="StyleUnderline"/>
        </w:rPr>
        <w:t>), 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9" w:tgtFrame="_blank" w:history="1">
        <w:r w:rsidRPr="000832CC">
          <w:rPr>
            <w:rStyle w:val="Hyperlink"/>
            <w:rFonts w:eastAsiaTheme="majorEastAsia"/>
            <w:sz w:val="12"/>
            <w:szCs w:val="22"/>
          </w:rPr>
          <w:t>distant planet made entirely of diamond</w:t>
        </w:r>
      </w:hyperlink>
      <w:r w:rsidRPr="000832CC">
        <w:rPr>
          <w:sz w:val="12"/>
          <w:szCs w:val="2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30"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31"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00BBDE49" w14:textId="77777777" w:rsidR="007A24AC" w:rsidRPr="00405D88" w:rsidRDefault="007A24AC" w:rsidP="007A24AC">
      <w:pPr>
        <w:pStyle w:val="Heading4"/>
        <w:rPr>
          <w:rFonts w:cs="Calibri"/>
        </w:rPr>
      </w:pPr>
      <w:r w:rsidRPr="00405D88">
        <w:rPr>
          <w:rFonts w:cs="Calibri"/>
        </w:rPr>
        <w:t>Warming causes extinction.</w:t>
      </w:r>
    </w:p>
    <w:p w14:paraId="424B3EE8" w14:textId="77777777" w:rsidR="007A24AC" w:rsidRPr="00405D88" w:rsidRDefault="007A24AC" w:rsidP="007A24AC">
      <w:r w:rsidRPr="00405D88">
        <w:t xml:space="preserve">Bill </w:t>
      </w:r>
      <w:r w:rsidRPr="00405D88">
        <w:rPr>
          <w:rStyle w:val="Style13ptBold"/>
        </w:rPr>
        <w:t>McKibben 19</w:t>
      </w:r>
      <w:r w:rsidRPr="00405D88">
        <w:t>, Schumann Distinguished Scholar at Middlebury College; fellow of the American Academy of Arts and Sciences; holds honorary degrees from 18 colleges and universities; Foreign Policy named him to their inaugural list of the world’s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5BB92073" w14:textId="77777777" w:rsidR="007A24AC" w:rsidRPr="001E22B9" w:rsidRDefault="007A24AC" w:rsidP="007A24AC">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r w:rsidRPr="00405D88">
        <w:rPr>
          <w:rStyle w:val="Emphasis"/>
        </w:rPr>
        <w:t>phyto-plankton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quadrillion kernels of corn,”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people have to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the transportation system that distributes it runs through just fourteen major choke-points,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levels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That makes them hungrier</w:t>
      </w:r>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2F35FAF3" w14:textId="77777777" w:rsidR="007A24AC" w:rsidRDefault="007A24AC" w:rsidP="007A24AC">
      <w:pPr>
        <w:ind w:left="360"/>
      </w:pPr>
    </w:p>
    <w:p w14:paraId="100531F1" w14:textId="3233B12D" w:rsidR="007A24AC" w:rsidRPr="00650EC2" w:rsidRDefault="007A24AC" w:rsidP="007A24AC">
      <w:pPr>
        <w:pStyle w:val="Heading3"/>
      </w:pPr>
      <w:r>
        <w:t>Case</w:t>
      </w:r>
    </w:p>
    <w:p w14:paraId="3259B448" w14:textId="77777777" w:rsidR="007A24AC" w:rsidRDefault="007A24AC" w:rsidP="007A24AC">
      <w:pPr>
        <w:pStyle w:val="Heading4"/>
        <w:numPr>
          <w:ilvl w:val="0"/>
          <w:numId w:val="14"/>
        </w:numPr>
      </w:pPr>
      <w:r>
        <w:t>None of their offense says that private ownership bad, just unregulated private ownership is bad. Government control over outer space, which means that the CP solves</w:t>
      </w:r>
    </w:p>
    <w:p w14:paraId="3665FDCE" w14:textId="77777777" w:rsidR="007A24AC" w:rsidRDefault="007A24AC" w:rsidP="007A24AC">
      <w:pPr>
        <w:pStyle w:val="Heading4"/>
        <w:numPr>
          <w:ilvl w:val="0"/>
          <w:numId w:val="14"/>
        </w:numPr>
      </w:pPr>
      <w:r>
        <w:t xml:space="preserve">Kant negates – </w:t>
      </w:r>
    </w:p>
    <w:p w14:paraId="01C6A4E7" w14:textId="77777777" w:rsidR="007A24AC" w:rsidRDefault="007A24AC" w:rsidP="007A24AC">
      <w:pPr>
        <w:pStyle w:val="Heading4"/>
      </w:pPr>
      <w:r>
        <w:t>The universal maxim requires one to respect unilateral claims to appropriation, even if those claims violate the omnilateral will. Byrd and Hruschka 06:</w:t>
      </w:r>
    </w:p>
    <w:p w14:paraId="3CB0D5F6" w14:textId="77777777" w:rsidR="007A24AC" w:rsidRPr="00AF29E9" w:rsidRDefault="007A24AC" w:rsidP="007A24AC">
      <w:r w:rsidRPr="00AF29E9">
        <w:t>Author(s): B. Sharon Byrd and Joachim Hruschka Source: The University of Toronto Law Journal , Spring, 2006, Vol. 56, No. 2 (Spring, 2006), pp. 217-282 Published by: University of Toronto Press Stable URL: https://www.jstor.org/stable/4491687</w:t>
      </w:r>
    </w:p>
    <w:p w14:paraId="670D0001" w14:textId="77777777" w:rsidR="007A24AC" w:rsidRPr="00AF29E9" w:rsidRDefault="007A24AC" w:rsidP="007A24AC">
      <w:pPr>
        <w:rPr>
          <w:sz w:val="12"/>
        </w:rPr>
      </w:pPr>
      <w:r w:rsidRPr="00AF29E9">
        <w:rPr>
          <w:rStyle w:val="StyleUnderline"/>
          <w:highlight w:val="cyan"/>
        </w:rPr>
        <w:t>Kant develops the duty to recognize others' unilateral acts of appropria- tion</w:t>
      </w:r>
      <w:r w:rsidRPr="00AF29E9">
        <w:rPr>
          <w:sz w:val="12"/>
        </w:rPr>
        <w:t xml:space="preserve"> in ? 16 of the Doctrine of Right: In this state [the legal state], however, i.e., before it is established but still with a view toward it, i.e., provisionally, </w:t>
      </w:r>
      <w:r w:rsidRPr="00AF29E9">
        <w:rPr>
          <w:rStyle w:val="StyleUnderline"/>
          <w:highlight w:val="cyan"/>
        </w:rPr>
        <w:t>proceeding according to the law of external acquisition is duty,</w:t>
      </w:r>
      <w:r w:rsidRPr="00AF29E9">
        <w:rPr>
          <w:sz w:val="12"/>
        </w:rPr>
        <w:t xml:space="preserve"> and thus also </w:t>
      </w:r>
      <w:r w:rsidRPr="00AF29E9">
        <w:rPr>
          <w:rStyle w:val="StyleUnderline"/>
          <w:highlight w:val="cyan"/>
        </w:rPr>
        <w:t xml:space="preserve">the legal capacity of the will to obligate everyone to recognize as valid the act of taking into possession and acquiring as one's own, </w:t>
      </w:r>
      <w:r w:rsidRPr="00AF29E9">
        <w:rPr>
          <w:rStyle w:val="Emphasis"/>
          <w:highlight w:val="cyan"/>
        </w:rPr>
        <w:t>even though it [the will] is only unilateral.</w:t>
      </w:r>
      <w:r w:rsidRPr="00AF29E9">
        <w:rPr>
          <w:sz w:val="12"/>
        </w:rPr>
        <w:t xml:space="preserve"> Hence </w:t>
      </w:r>
      <w:r w:rsidRPr="00AF29E9">
        <w:rPr>
          <w:rStyle w:val="StyleUnderline"/>
          <w:highlight w:val="cyan"/>
        </w:rPr>
        <w:t>provisional appropriation of the land, with all its legal consequences, is possible.</w:t>
      </w:r>
      <w:r w:rsidRPr="00AF29E9">
        <w:rPr>
          <w:sz w:val="12"/>
        </w:rPr>
        <w:t xml:space="preserve">257 It is the legal capacity to which </w:t>
      </w:r>
      <w:r w:rsidRPr="00AF29E9">
        <w:rPr>
          <w:rStyle w:val="StyleUnderline"/>
          <w:highlight w:val="cyan"/>
        </w:rPr>
        <w:t>Kant</w:t>
      </w:r>
      <w:r w:rsidRPr="00AF29E9">
        <w:rPr>
          <w:sz w:val="12"/>
        </w:rPr>
        <w:t xml:space="preserve"> refers that </w:t>
      </w:r>
      <w:r w:rsidRPr="00AF29E9">
        <w:rPr>
          <w:rStyle w:val="Emphasis"/>
          <w:highlight w:val="cyan"/>
        </w:rPr>
        <w:t>permits a person to impose an obligation on all others to recognize unilateral acts of appro- priation as creating ownership rights.</w:t>
      </w:r>
      <w:r w:rsidRPr="00AF29E9">
        <w:rPr>
          <w:sz w:val="12"/>
        </w:rPr>
        <w:t xml:space="preserve"> Kant continues regarding this legal capacity in ? 17: </w:t>
      </w:r>
      <w:r w:rsidRPr="000664A1">
        <w:rPr>
          <w:rStyle w:val="StyleUnderline"/>
        </w:rPr>
        <w:t>[P]ossession is nothing more than a relation of one person to persons to bind all of them regarding the use of things through the will of the former to the extent his will accords with the axiom of external freedom, the postulate of the capacity [to have an external object as one's own</w:t>
      </w:r>
      <w:r w:rsidRPr="000664A1">
        <w:rPr>
          <w:sz w:val="12"/>
        </w:rPr>
        <w:t xml:space="preserve"> - ? 2], and </w:t>
      </w:r>
      <w:r w:rsidRPr="000664A1">
        <w:rPr>
          <w:rStyle w:val="StyleUnderline"/>
        </w:rPr>
        <w:t>the universal legislation of the a priori will seen as united, which is intelligible possession of the things.</w:t>
      </w:r>
      <w:r w:rsidRPr="00AF29E9">
        <w:rPr>
          <w:sz w:val="12"/>
        </w:rPr>
        <w:t>258</w:t>
      </w:r>
    </w:p>
    <w:p w14:paraId="78C61BB3" w14:textId="77777777" w:rsidR="007A24AC" w:rsidRDefault="007A24AC" w:rsidP="007A24AC">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63218D19" w14:textId="77777777" w:rsidR="007A24AC" w:rsidRPr="009D349B" w:rsidRDefault="007A24AC" w:rsidP="007A24AC">
      <w:r w:rsidRPr="009D349B">
        <w:rPr>
          <w:rStyle w:val="Style13ptBold"/>
        </w:rPr>
        <w:t>Feser</w:t>
      </w:r>
      <w:r>
        <w:rPr>
          <w:rStyle w:val="Style13ptBold"/>
        </w:rPr>
        <w:t xml:space="preserve"> 1</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32"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192EE7A7" w14:textId="77777777" w:rsidR="007A24AC" w:rsidRDefault="007A24AC" w:rsidP="007A24AC">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on the basis of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intu- itions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acqui- sition and use of property. Section V shows how the results of the previ- ous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The concept of </w:t>
      </w:r>
      <w:r w:rsidRPr="009D349B">
        <w:rPr>
          <w:rStyle w:val="Emphasis"/>
        </w:rPr>
        <w:t>justice</w:t>
      </w:r>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In particular, </w:t>
      </w:r>
      <w:r w:rsidRPr="009D349B">
        <w:rPr>
          <w:rStyle w:val="Emphasis"/>
        </w:rPr>
        <w:t>it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Suppose an individual A seeks</w:t>
      </w:r>
      <w:r w:rsidRPr="009D349B">
        <w:rPr>
          <w:sz w:val="16"/>
        </w:rPr>
        <w:t xml:space="preserve"> to acquire </w:t>
      </w:r>
      <w:r w:rsidRPr="009D349B">
        <w:rPr>
          <w:rStyle w:val="Emphasis"/>
          <w:highlight w:val="cyan"/>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9D349B">
        <w:rPr>
          <w:rStyle w:val="Emphasis"/>
          <w:highlight w:val="cyan"/>
        </w:rPr>
        <w:t>A commits an injustice in acquiring R, it would</w:t>
      </w:r>
      <w:r w:rsidRPr="009D349B">
        <w:rPr>
          <w:rStyle w:val="Emphasis"/>
        </w:rPr>
        <w:t xml:space="preserve"> also </w:t>
      </w:r>
      <w:r w:rsidRPr="009D349B">
        <w:rPr>
          <w:rStyle w:val="Emphasis"/>
          <w:highlight w:val="cyan"/>
        </w:rPr>
        <w:t>have to be the case that 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acquisi- tion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r w:rsidRPr="009D349B">
        <w:rPr>
          <w:rStyle w:val="Emphasis"/>
          <w:highlight w:val="cyan"/>
        </w:rPr>
        <w:t>So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3779B6E7" w14:textId="77777777" w:rsidR="007A24AC" w:rsidRDefault="007A24AC" w:rsidP="007A24AC">
      <w:pPr>
        <w:rPr>
          <w:sz w:val="16"/>
        </w:rPr>
      </w:pPr>
    </w:p>
    <w:p w14:paraId="536A8F76" w14:textId="77777777" w:rsidR="007A24AC" w:rsidRDefault="007A24AC" w:rsidP="007A24AC">
      <w:pPr>
        <w:pStyle w:val="Heading4"/>
        <w:spacing w:before="0"/>
        <w:rPr>
          <w:rFonts w:cs="Calibri"/>
        </w:rPr>
      </w:pPr>
      <w:r>
        <w:rPr>
          <w:rFonts w:cs="Calibri"/>
        </w:rPr>
        <w:t xml:space="preserve">To own yourself and use your own freedom is to be able to interact with external objects. Anything else makes you unable to exercise your own freedom on other things and creates a contradiction. </w:t>
      </w:r>
    </w:p>
    <w:p w14:paraId="3A0E9003" w14:textId="77777777" w:rsidR="007A24AC" w:rsidRPr="009D349B" w:rsidRDefault="007A24AC" w:rsidP="007A24AC">
      <w:r w:rsidRPr="009D349B">
        <w:rPr>
          <w:rStyle w:val="Style13ptBold"/>
        </w:rPr>
        <w:t>Feser</w:t>
      </w:r>
      <w:r>
        <w:rPr>
          <w:rStyle w:val="Style13ptBold"/>
        </w:rPr>
        <w:t xml:space="preserve"> 2</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33"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6DE43B37" w14:textId="0688B3A8" w:rsidR="007A24AC" w:rsidRPr="007A24AC" w:rsidRDefault="007A24AC" w:rsidP="007A24AC">
      <w:pPr>
        <w:rPr>
          <w:b/>
          <w:iCs/>
          <w:u w:val="single"/>
        </w:rPr>
      </w:pPr>
      <w:r w:rsidRPr="009D349B">
        <w:rPr>
          <w:sz w:val="10"/>
        </w:rPr>
        <w:t xml:space="preserve">There is. </w:t>
      </w:r>
      <w:r w:rsidRPr="009D349B">
        <w:rPr>
          <w:rStyle w:val="Emphasis"/>
        </w:rPr>
        <w:t>An alternative, soft-line approach could acknowledge that the initial acquirer who abuses a monopoly over a water hole</w:t>
      </w:r>
      <w:r w:rsidRPr="009D349B">
        <w:rPr>
          <w:sz w:val="10"/>
        </w:rPr>
        <w:t xml:space="preserve"> (or any similar crucial resource) </w:t>
      </w:r>
      <w:r w:rsidRPr="009D349B">
        <w:rPr>
          <w:rStyle w:val="Emphasis"/>
        </w:rPr>
        <w:t>does commit an injustice against those who are disad- vantaged, but such an approach could still hold that the acquirer never- theless has not committed an injustice in acquisition</w:t>
      </w:r>
      <w:r w:rsidRPr="009D349B">
        <w:rPr>
          <w:sz w:val="10"/>
        </w:rPr>
        <w:t xml:space="preserve"> —his acquisition was, as I have said, neither just nor unjust. </w:t>
      </w:r>
      <w:r w:rsidRPr="009D349B">
        <w:rPr>
          <w:rStyle w:val="Emphasis"/>
        </w:rPr>
        <w:t>Nor does he fail to own what he has acquired</w:t>
      </w:r>
      <w:r w:rsidRPr="009D349B">
        <w:rPr>
          <w:sz w:val="10"/>
        </w:rPr>
        <w:t xml:space="preserve">; he still cannot be said to have stolen the water from anyone. Rather, </w:t>
      </w:r>
      <w:r w:rsidRPr="009D349B">
        <w:rPr>
          <w:rStyle w:val="Emphasis"/>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9D349B">
        <w:rPr>
          <w:rStyle w:val="Emphasis"/>
          <w:highlight w:val="cyan"/>
        </w:rPr>
        <w:t>the</w:t>
      </w:r>
      <w:r w:rsidRPr="009D349B">
        <w:rPr>
          <w:rStyle w:val="Emphasis"/>
        </w:rPr>
        <w:t xml:space="preserve"> whole problem is that he won’t let anybody near it!</w:t>
      </w:r>
      <w:r>
        <w:rPr>
          <w:rStyle w:val="Emphasis"/>
        </w:rPr>
        <w:t xml:space="preserve"> </w:t>
      </w:r>
      <w:r w:rsidRPr="009D349B">
        <w:rPr>
          <w:sz w:val="10"/>
        </w:rPr>
        <w:t xml:space="preserve">Eric Mack gives us the answer we need in what he has put forward as the </w:t>
      </w:r>
      <w:r w:rsidRPr="009D349B">
        <w:rPr>
          <w:rStyle w:val="Emphasis"/>
        </w:rPr>
        <w:t>“</w:t>
      </w:r>
      <w:r w:rsidRPr="009D349B">
        <w:rPr>
          <w:rStyle w:val="Emphasis"/>
          <w:highlight w:val="cyan"/>
        </w:rPr>
        <w:t>self-ownership proviso”</w:t>
      </w:r>
      <w:r w:rsidRPr="009D349B">
        <w:rPr>
          <w:sz w:val="10"/>
        </w:rPr>
        <w:t xml:space="preserve"> (SOP).28 </w:t>
      </w:r>
      <w:r w:rsidRPr="009D349B">
        <w:rPr>
          <w:rStyle w:val="Emphasis"/>
        </w:rPr>
        <w:t xml:space="preserve">This </w:t>
      </w:r>
      <w:r w:rsidRPr="009D349B">
        <w:rPr>
          <w:rStyle w:val="Emphasis"/>
          <w:highlight w:val="cyan"/>
        </w:rPr>
        <w:t>is</w:t>
      </w:r>
      <w:r w:rsidRPr="009D349B">
        <w:rPr>
          <w:rStyle w:val="Emphasis"/>
        </w:rPr>
        <w:t xml:space="preserve"> a proviso </w:t>
      </w:r>
      <w:r w:rsidRPr="009D349B">
        <w:rPr>
          <w:rStyle w:val="Emphasis"/>
          <w:highlight w:val="cyan"/>
        </w:rPr>
        <w:t>not</w:t>
      </w:r>
      <w:r w:rsidRPr="009D349B">
        <w:rPr>
          <w:sz w:val="10"/>
        </w:rPr>
        <w:t xml:space="preserve"> (as the Lock- ean proviso is) </w:t>
      </w:r>
      <w:r w:rsidRPr="009D349B">
        <w:rPr>
          <w:rStyle w:val="Emphasis"/>
          <w:highlight w:val="cyan"/>
        </w:rPr>
        <w:t>on the initial acquisition</w:t>
      </w:r>
      <w:r w:rsidRPr="009D349B">
        <w:rPr>
          <w:rStyle w:val="Emphasis"/>
        </w:rPr>
        <w:t xml:space="preserve"> of property, </w:t>
      </w:r>
      <w:r w:rsidRPr="009D349B">
        <w:rPr>
          <w:rStyle w:val="Emphasis"/>
          <w:highlight w:val="cyan"/>
        </w:rPr>
        <w:t>but rather</w:t>
      </w:r>
      <w:r w:rsidRPr="009D349B">
        <w:rPr>
          <w:rStyle w:val="Emphasis"/>
        </w:rPr>
        <w:t xml:space="preserve"> on </w:t>
      </w:r>
      <w:r w:rsidRPr="009D349B">
        <w:rPr>
          <w:rStyle w:val="Emphasis"/>
          <w:highlight w:val="cyan"/>
        </w:rPr>
        <w:t>how one can use</w:t>
      </w:r>
      <w:r w:rsidRPr="009D349B">
        <w:rPr>
          <w:rStyle w:val="Emphasis"/>
        </w:rPr>
        <w:t xml:space="preserve"> his </w:t>
      </w:r>
      <w:r w:rsidRPr="009D349B">
        <w:rPr>
          <w:rStyle w:val="Emphasis"/>
          <w:highlight w:val="cyan"/>
        </w:rPr>
        <w:t>property</w:t>
      </w:r>
      <w:r w:rsidRPr="009D349B">
        <w:rPr>
          <w:rStyle w:val="Emphasis"/>
        </w:rPr>
        <w:t xml:space="preserve"> in a way that respects others’ self-ownership rights</w:t>
      </w:r>
      <w:r w:rsidRPr="009D349B">
        <w:rPr>
          <w:sz w:val="10"/>
        </w:rPr>
        <w:t xml:space="preserve">. </w:t>
      </w:r>
      <w:r w:rsidRPr="009D349B">
        <w:rPr>
          <w:rStyle w:val="Emphasis"/>
        </w:rPr>
        <w:t xml:space="preserve">It is motivated by consideration of the fact that </w:t>
      </w:r>
      <w:r w:rsidRPr="009D349B">
        <w:rPr>
          <w:rStyle w:val="Emphasis"/>
          <w:highlight w:val="cyan"/>
        </w:rPr>
        <w:t>the</w:t>
      </w:r>
      <w:r w:rsidRPr="009D349B">
        <w:rPr>
          <w:rStyle w:val="Emphasis"/>
        </w:rPr>
        <w:t xml:space="preserve"> talents, </w:t>
      </w:r>
      <w:r w:rsidRPr="009D349B">
        <w:rPr>
          <w:rStyle w:val="Emphasis"/>
          <w:highlight w:val="cyan"/>
        </w:rPr>
        <w:t>abilities</w:t>
      </w:r>
      <w:r w:rsidRPr="009D349B">
        <w:rPr>
          <w:rStyle w:val="Emphasis"/>
        </w:rPr>
        <w:t>, capac- ities, energies,</w:t>
      </w:r>
      <w:r w:rsidRPr="009D349B">
        <w:rPr>
          <w:sz w:val="10"/>
        </w:rPr>
        <w:t xml:space="preserve"> etc., </w:t>
      </w:r>
      <w:r w:rsidRPr="009D349B">
        <w:rPr>
          <w:rStyle w:val="Emphasis"/>
          <w:highlight w:val="cyan"/>
        </w:rPr>
        <w:t>that a person</w:t>
      </w:r>
      <w:r w:rsidRPr="009D349B">
        <w:rPr>
          <w:rStyle w:val="Emphasis"/>
        </w:rPr>
        <w:t xml:space="preserve"> rightfully </w:t>
      </w:r>
      <w:r w:rsidRPr="009D349B">
        <w:rPr>
          <w:rStyle w:val="Emphasis"/>
          <w:highlight w:val="cyan"/>
        </w:rPr>
        <w:t>possess</w:t>
      </w:r>
      <w:r w:rsidRPr="009D349B">
        <w:rPr>
          <w:rStyle w:val="Emphasis"/>
        </w:rPr>
        <w:t xml:space="preserve">es as a self-owner </w:t>
      </w:r>
      <w:r w:rsidRPr="009D349B">
        <w:rPr>
          <w:rStyle w:val="Emphasis"/>
          <w:highlight w:val="cyan"/>
        </w:rPr>
        <w:t>are inherently “world-interactive”</w:t>
      </w:r>
      <w:r w:rsidRPr="009D349B">
        <w:rPr>
          <w:rStyle w:val="Emphasis"/>
        </w:rPr>
        <w:t>;</w:t>
      </w:r>
      <w:r w:rsidRPr="009D349B">
        <w:rPr>
          <w:sz w:val="10"/>
        </w:rPr>
        <w:t xml:space="preserve"> that is, it is of </w:t>
      </w:r>
      <w:r w:rsidRPr="009D349B">
        <w:rPr>
          <w:rStyle w:val="Emphasis"/>
        </w:rPr>
        <w:t>their very essence that they are directed toward the extra-personal environment</w:t>
      </w:r>
      <w:r w:rsidRPr="009D349B">
        <w:rPr>
          <w:sz w:val="10"/>
        </w:rPr>
        <w:t xml:space="preserve">.29 </w:t>
      </w:r>
      <w:r w:rsidRPr="009D349B">
        <w:rPr>
          <w:rStyle w:val="Emphasis"/>
          <w:highlight w:val="cyan"/>
        </w:rPr>
        <w:t>Your capacity to use your hand</w:t>
      </w:r>
      <w:r w:rsidRPr="009D349B">
        <w:rPr>
          <w:rStyle w:val="Emphasis"/>
        </w:rPr>
        <w:t xml:space="preserve">, for instance, </w:t>
      </w:r>
      <w:r w:rsidRPr="009D349B">
        <w:rPr>
          <w:rStyle w:val="Emphasis"/>
          <w:highlight w:val="cyan"/>
        </w:rPr>
        <w:t>is</w:t>
      </w:r>
      <w:r w:rsidRPr="009D349B">
        <w:rPr>
          <w:rStyle w:val="Emphasis"/>
        </w:rPr>
        <w:t xml:space="preserve"> just </w:t>
      </w:r>
      <w:r w:rsidRPr="009D349B">
        <w:rPr>
          <w:rStyle w:val="Emphasis"/>
          <w:highlight w:val="cyan"/>
        </w:rPr>
        <w:t>a capacity to</w:t>
      </w:r>
      <w:r w:rsidRPr="009D349B">
        <w:rPr>
          <w:rStyle w:val="Emphasis"/>
        </w:rPr>
        <w:t xml:space="preserve"> grasp and </w:t>
      </w:r>
      <w:r w:rsidRPr="009D349B">
        <w:rPr>
          <w:rStyle w:val="Emphasis"/>
          <w:highlight w:val="cyan"/>
        </w:rPr>
        <w:t>manipulate external objects</w:t>
      </w:r>
      <w:r w:rsidRPr="009D349B">
        <w:rPr>
          <w:rStyle w:val="Emphasis"/>
        </w:rPr>
        <w:t>;</w:t>
      </w:r>
      <w:r w:rsidRPr="009D349B">
        <w:rPr>
          <w:sz w:val="10"/>
        </w:rPr>
        <w:t xml:space="preserve"> thus, </w:t>
      </w:r>
      <w:r w:rsidRPr="009D349B">
        <w:rPr>
          <w:rStyle w:val="Emphasis"/>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Emphasis"/>
        </w:rPr>
        <w:t>there are</w:t>
      </w:r>
      <w:r w:rsidRPr="009D349B">
        <w:rPr>
          <w:sz w:val="10"/>
        </w:rPr>
        <w:t xml:space="preserve">, Mack suggests, </w:t>
      </w:r>
      <w:r w:rsidRPr="009D349B">
        <w:rPr>
          <w:rStyle w:val="Emphasis"/>
        </w:rPr>
        <w:t>other, noninvasive ways in which those rights might be violated. If</w:t>
      </w:r>
      <w:r w:rsidRPr="009D349B">
        <w:rPr>
          <w:sz w:val="10"/>
        </w:rPr>
        <w:t xml:space="preserve">, to use an example of Mack’s, </w:t>
      </w:r>
      <w:r w:rsidRPr="009D349B">
        <w:rPr>
          <w:rStyle w:val="Emphasis"/>
          <w:highlight w:val="cyan"/>
        </w:rPr>
        <w:t>I</w:t>
      </w:r>
      <w:r w:rsidRPr="009D349B">
        <w:rPr>
          <w:rStyle w:val="Emphasis"/>
        </w:rPr>
        <w:t xml:space="preserve"> effectively </w:t>
      </w:r>
      <w:r w:rsidRPr="009D349B">
        <w:rPr>
          <w:rStyle w:val="Emphasis"/>
          <w:highlight w:val="cyan"/>
        </w:rPr>
        <w:t>nullify your ability to use your hand</w:t>
      </w:r>
      <w:r w:rsidRPr="009D349B">
        <w:rPr>
          <w:rStyle w:val="Emphasis"/>
        </w:rPr>
        <w:t xml:space="preserve"> by creating a device that causes anything you reach for to be propelled beyond your grasp,</w:t>
      </w:r>
      <w:r w:rsidRPr="009D349B">
        <w:rPr>
          <w:sz w:val="10"/>
        </w:rPr>
        <w:t xml:space="preserve"> making it impossible for you ever to grasp or manip- ulate anything, </w:t>
      </w:r>
      <w:r w:rsidRPr="009D349B">
        <w:rPr>
          <w:rStyle w:val="Emphasis"/>
          <w:highlight w:val="cyan"/>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Emphasis"/>
        </w:rPr>
        <w:t>“[t]he SOP requires that persons not deploy their legitimate holdings</w:t>
      </w:r>
      <w:r w:rsidRPr="009D349B">
        <w:rPr>
          <w:sz w:val="10"/>
        </w:rPr>
        <w:t xml:space="preserve">, i.e., their extra-personal property, </w:t>
      </w:r>
      <w:r w:rsidRPr="009D349B">
        <w:rPr>
          <w:rStyle w:val="Emphasis"/>
        </w:rPr>
        <w:t>in ways that severely</w:t>
      </w:r>
      <w:r w:rsidRPr="009D349B">
        <w:rPr>
          <w:sz w:val="10"/>
        </w:rPr>
        <w:t xml:space="preserve">, albeit noninvasively, </w:t>
      </w:r>
      <w:r w:rsidRPr="009D349B">
        <w:rPr>
          <w:rStyle w:val="Emphasis"/>
        </w:rPr>
        <w:t>disable any person’s world-interactive powers.”</w:t>
      </w:r>
      <w:r w:rsidRPr="009D349B">
        <w:rPr>
          <w:sz w:val="10"/>
        </w:rPr>
        <w:t xml:space="preserve"> 31 </w:t>
      </w:r>
      <w:r w:rsidRPr="009D349B">
        <w:rPr>
          <w:rStyle w:val="Emphasis"/>
          <w:highlight w:val="cyan"/>
        </w:rPr>
        <w:t>The SOP</w:t>
      </w:r>
      <w:r w:rsidRPr="009D349B">
        <w:rPr>
          <w:rStyle w:val="Emphasis"/>
        </w:rPr>
        <w:t xml:space="preserve"> </w:t>
      </w:r>
      <w:r w:rsidRPr="009D349B">
        <w:rPr>
          <w:rStyle w:val="Emphasis"/>
          <w:highlight w:val="cyan"/>
        </w:rPr>
        <w:t>follows</w:t>
      </w:r>
      <w:r w:rsidRPr="009D349B">
        <w:rPr>
          <w:sz w:val="10"/>
        </w:rPr>
        <w:t xml:space="preserve">, in Mack’s view, </w:t>
      </w:r>
      <w:r w:rsidRPr="009D349B">
        <w:rPr>
          <w:rStyle w:val="Emphasis"/>
          <w:highlight w:val="cyan"/>
        </w:rPr>
        <w:t>from the thesis of self-ownership itself</w:t>
      </w:r>
      <w:r w:rsidRPr="009D349B">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in order to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all of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Mack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abling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all of these examples in a hard-line way and thus avoid commitment to the SOP. Such a hard-line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So teleport out, if you can. Or get someone else —if you can find someone —to let you out.” Adam would be neither violating Zelda’s rights to external property nor excessively punishing her in this case; nor would he be invasively vio- lating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erty.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unlibertarian and presumably redistributionist) POP would also, in par- allel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9D349B">
        <w:rPr>
          <w:rStyle w:val="Emphasis"/>
          <w:highlight w:val="cyan"/>
        </w:rPr>
        <w:t>To nullify these powers</w:t>
      </w:r>
      <w:r w:rsidRPr="009D349B">
        <w:rPr>
          <w:rStyle w:val="Emphasis"/>
        </w:rPr>
        <w:t xml:space="preserve"> even for a limited time</w:t>
      </w:r>
      <w:r w:rsidRPr="009D349B">
        <w:rPr>
          <w:sz w:val="10"/>
        </w:rPr>
        <w:t xml:space="preserve">, then, </w:t>
      </w:r>
      <w:r w:rsidRPr="009D349B">
        <w:rPr>
          <w:rStyle w:val="Emphasis"/>
          <w:highlight w:val="cyan"/>
        </w:rPr>
        <w:t>is</w:t>
      </w:r>
      <w:r w:rsidRPr="009D349B">
        <w:rPr>
          <w:sz w:val="10"/>
        </w:rPr>
        <w:t xml:space="preserve"> (very often at least) </w:t>
      </w:r>
      <w:r w:rsidRPr="009D349B">
        <w:rPr>
          <w:rStyle w:val="Emphasis"/>
        </w:rPr>
        <w:t xml:space="preserve">not merely temporarily to inconvenience their owner, but, rather, </w:t>
      </w:r>
      <w:r w:rsidRPr="009D349B">
        <w:rPr>
          <w:rStyle w:val="Emphasis"/>
          <w:highlight w:val="cyan"/>
        </w:rPr>
        <w:t>to</w:t>
      </w:r>
      <w:r w:rsidRPr="009D349B">
        <w:rPr>
          <w:sz w:val="10"/>
          <w:highlight w:val="cyan"/>
        </w:rPr>
        <w:t xml:space="preserve"> </w:t>
      </w:r>
      <w:r w:rsidRPr="009D349B">
        <w:rPr>
          <w:rStyle w:val="Emphasis"/>
          <w:highlight w:val="cyan"/>
        </w:rPr>
        <w:t>bring about a permanent reduc- tion</w:t>
      </w:r>
      <w:r w:rsidRPr="009D349B">
        <w:rPr>
          <w:rStyle w:val="Emphasis"/>
        </w:rPr>
        <w:t xml:space="preserve"> or even disablement of these powers.</w:t>
      </w:r>
      <w:r w:rsidRPr="009D349B">
        <w:rPr>
          <w:sz w:val="10"/>
        </w:rPr>
        <w:t xml:space="preserve"> By contrast, a submarine (or a corkscrew) retains its powers even when left indefinitely in a garage (or a drawer). </w:t>
      </w:r>
      <w:r w:rsidRPr="009D349B">
        <w:rPr>
          <w:rStyle w:val="Emphasis"/>
        </w:rPr>
        <w:t>This difference in the effect that nullification has on self-owned powers versus extra-personal property plausibly justifies a difference in our judgments concerning the acceptability</w:t>
      </w:r>
      <w:r w:rsidRPr="009D349B">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r w:rsidRPr="009D349B">
        <w:rPr>
          <w:rStyle w:val="Emphasis"/>
          <w:highlight w:val="cyan"/>
        </w:rPr>
        <w:t>One’s self-owned powers</w:t>
      </w:r>
      <w:r w:rsidRPr="009D349B">
        <w:rPr>
          <w:rStyle w:val="Emphasis"/>
        </w:rPr>
        <w:t xml:space="preserve">, along with the SOP-guaranteed right to the non-nullification of those powers, </w:t>
      </w:r>
      <w:r w:rsidRPr="009D349B">
        <w:rPr>
          <w:rStyle w:val="Emphasis"/>
          <w:highlight w:val="cyan"/>
        </w:rPr>
        <w:t>are not something one</w:t>
      </w:r>
      <w:r w:rsidRPr="009D349B">
        <w:rPr>
          <w:rStyle w:val="Emphasis"/>
        </w:rPr>
        <w:t xml:space="preserve"> chooses or </w:t>
      </w:r>
      <w:r w:rsidRPr="009D349B">
        <w:rPr>
          <w:rStyle w:val="Emphasis"/>
          <w:highlight w:val="cyan"/>
        </w:rPr>
        <w:t>acquires; one just</w:t>
      </w:r>
      <w:r w:rsidRPr="009D349B">
        <w:rPr>
          <w:rStyle w:val="Emphasis"/>
        </w:rPr>
        <w:t xml:space="preserve"> has them </w:t>
      </w:r>
      <w:r w:rsidRPr="009D349B">
        <w:rPr>
          <w:sz w:val="10"/>
        </w:rPr>
        <w:t>—indeed, to a great degree one just is the constellation of those powers, abilities, etc.—</w:t>
      </w:r>
      <w:r w:rsidRPr="009D349B">
        <w:rPr>
          <w:rStyle w:val="Emphasis"/>
        </w:rPr>
        <w:t xml:space="preserve">and </w:t>
      </w:r>
      <w:r w:rsidRPr="009D349B">
        <w:rPr>
          <w:rStyle w:val="Emphasis"/>
          <w:highlight w:val="cyan"/>
        </w:rPr>
        <w:t>owns them fully.</w:t>
      </w:r>
      <w:r w:rsidRPr="009D349B">
        <w:rPr>
          <w:rStyle w:val="Emphasis"/>
        </w:rPr>
        <w:t xml:space="preserve"> By contrast, </w:t>
      </w:r>
      <w:r w:rsidRPr="009D349B">
        <w:rPr>
          <w:rStyle w:val="Emphasis"/>
          <w:highlight w:val="cyan"/>
        </w:rPr>
        <w:t>extra-personal property is something one chooses to acquire or not to acquire</w:t>
      </w:r>
      <w:r w:rsidRPr="009D349B">
        <w:rPr>
          <w:rStyle w:val="Emphasis"/>
        </w:rPr>
        <w:t>,</w:t>
      </w:r>
      <w:r w:rsidRPr="009D349B">
        <w:rPr>
          <w:sz w:val="10"/>
        </w:rPr>
        <w:t xml:space="preserve"> and as we have seen, one always acquires property rights in various degrees, from partial to full ownership—and this would include the rights guaranteed by a POP. </w:t>
      </w:r>
      <w:r w:rsidRPr="009D349B">
        <w:rPr>
          <w:rStyle w:val="Emphasis"/>
        </w:rPr>
        <w:t>If one chooses to acquire a corkscrew under conditions where wine bottles are unavailable, or are even likely at some point to become unavailable, one can hardly blame others if one finds oneself bottle-less</w:t>
      </w:r>
      <w:r w:rsidRPr="009D349B">
        <w:rPr>
          <w:sz w:val="10"/>
        </w:rPr>
        <w:t xml:space="preserve">. To fail to acquire POP-like rights regarding the corkscrew (by, say, contracting with someone else to provide one with wine bottles in perpetuity) is not the same thing as to have those rights and then have them violated. </w:t>
      </w:r>
      <w:r w:rsidRPr="009D349B">
        <w:rPr>
          <w:rStyle w:val="Emphasis"/>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9D349B">
        <w:rPr>
          <w:sz w:val="1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14:paraId="67C096C7" w14:textId="77777777" w:rsidR="007A24AC" w:rsidRDefault="007A24AC" w:rsidP="007A24AC"/>
    <w:p w14:paraId="62653C6A" w14:textId="77777777" w:rsidR="007A24AC" w:rsidRPr="009D349B" w:rsidRDefault="007A24AC" w:rsidP="007A24AC">
      <w:pPr>
        <w:pStyle w:val="Heading4"/>
        <w:spacing w:before="0"/>
        <w:rPr>
          <w:rFonts w:ascii="Times New Roman" w:hAnsi="Times New Roman" w:cs="Times New Roman"/>
          <w:sz w:val="24"/>
        </w:rPr>
      </w:pPr>
      <w:r>
        <w:rPr>
          <w:rFonts w:cs="Calibri"/>
        </w:rPr>
        <w:t>Thus, self-ownership justifies the appropriation of property – our freedom necessitates being able to set and pursue external things as our ends, including exercising our rights on property. Restricting this arbitrarily limits our freedom which is unjust.</w:t>
      </w:r>
    </w:p>
    <w:p w14:paraId="60CB8C77" w14:textId="77777777" w:rsidR="007A24AC" w:rsidRPr="009D349B" w:rsidRDefault="007A24AC" w:rsidP="007A24AC">
      <w:r w:rsidRPr="009D349B">
        <w:rPr>
          <w:rStyle w:val="Style13ptBold"/>
        </w:rPr>
        <w:t>Feser</w:t>
      </w:r>
      <w:r>
        <w:rPr>
          <w:rStyle w:val="Style13ptBold"/>
        </w:rPr>
        <w:t xml:space="preserve"> 3</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34"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7BD8A8E3" w14:textId="77777777" w:rsidR="007A24AC" w:rsidRDefault="007A24AC" w:rsidP="007A24AC">
      <w:pPr>
        <w:rPr>
          <w:sz w:val="16"/>
        </w:rPr>
      </w:pPr>
      <w:r w:rsidRPr="009D349B">
        <w:rPr>
          <w:sz w:val="16"/>
        </w:rPr>
        <w:t xml:space="preserve">V. Some Implications If what I have argued so far is correct, then the way is opened to the following revised case for strongly libertarian Lockean-Nozickian prop-erty rights: </w:t>
      </w:r>
      <w:r w:rsidRPr="009D349B">
        <w:rPr>
          <w:rStyle w:val="Emphasis"/>
          <w:highlight w:val="cyan"/>
        </w:rPr>
        <w:t xml:space="preserve">We </w:t>
      </w:r>
      <w:r w:rsidRPr="009D349B">
        <w:rPr>
          <w:rStyle w:val="Emphasis"/>
        </w:rPr>
        <w:t xml:space="preserve">are self-owners, </w:t>
      </w:r>
      <w:r w:rsidRPr="009D349B">
        <w:rPr>
          <w:rStyle w:val="Emphasis"/>
          <w:highlight w:val="cyan"/>
        </w:rPr>
        <w:t>hav</w:t>
      </w:r>
      <w:r w:rsidRPr="009D349B">
        <w:rPr>
          <w:rStyle w:val="Emphasis"/>
        </w:rPr>
        <w:t xml:space="preserve">ing </w:t>
      </w:r>
      <w:r w:rsidRPr="009D349B">
        <w:rPr>
          <w:rStyle w:val="Emphasis"/>
          <w:highlight w:val="cyan"/>
        </w:rPr>
        <w:t>full property rights to our body parts,</w:t>
      </w:r>
      <w:r w:rsidRPr="009D349B">
        <w:rPr>
          <w:rStyle w:val="Emphasis"/>
        </w:rPr>
        <w:t xml:space="preserve"> powers</w:t>
      </w:r>
      <w:r w:rsidRPr="009D349B">
        <w:rPr>
          <w:sz w:val="16"/>
        </w:rPr>
        <w:t>, talents, energies</w:t>
      </w:r>
      <w:r w:rsidRPr="009D349B">
        <w:rPr>
          <w:rStyle w:val="Emphasis"/>
        </w:rPr>
        <w:t xml:space="preserve">, etc. As self-owners, </w:t>
      </w:r>
      <w:r w:rsidRPr="009D349B">
        <w:rPr>
          <w:rStyle w:val="Emphasis"/>
          <w:highlight w:val="cyan"/>
        </w:rPr>
        <w:t>we also have a right</w:t>
      </w:r>
      <w:r w:rsidRPr="009D349B">
        <w:rPr>
          <w:sz w:val="16"/>
          <w:highlight w:val="cyan"/>
        </w:rPr>
        <w:t>,</w:t>
      </w:r>
      <w:r w:rsidRPr="009D349B">
        <w:rPr>
          <w:sz w:val="16"/>
        </w:rPr>
        <w:t xml:space="preserve"> given the SOP, </w:t>
      </w:r>
      <w:r w:rsidRPr="009D349B">
        <w:rPr>
          <w:rStyle w:val="Emphasis"/>
          <w:highlight w:val="cyan"/>
        </w:rPr>
        <w:t>not to have our self-owned powers nullified</w:t>
      </w:r>
      <w:r w:rsidRPr="009D349B">
        <w:rPr>
          <w:rStyle w:val="Emphasis"/>
        </w:rPr>
        <w:t xml:space="preserve"> —we have the right, </w:t>
      </w:r>
      <w:r w:rsidRPr="009D349B">
        <w:rPr>
          <w:rStyle w:val="Emphasis"/>
          <w:highlight w:val="cyan"/>
        </w:rPr>
        <w:t>that is, to</w:t>
      </w:r>
      <w:r w:rsidRPr="009D349B">
        <w:rPr>
          <w:rStyle w:val="Emphasis"/>
        </w:rPr>
        <w:t xml:space="preserve"> act within the extra-personal world and thus to </w:t>
      </w:r>
      <w:r w:rsidRPr="009D349B">
        <w:rPr>
          <w:rStyle w:val="Emphasis"/>
          <w:highlight w:val="cyan"/>
        </w:rPr>
        <w:t>acquire rights to extra-personal objects that the use of our self-owned powers requires</w:t>
      </w:r>
      <w:r w:rsidRPr="009D349B">
        <w:rPr>
          <w:rStyle w:val="Emphasis"/>
        </w:rPr>
        <w:t>.</w:t>
      </w:r>
      <w:r w:rsidRPr="009D349B">
        <w:rPr>
          <w:sz w:val="16"/>
        </w:rPr>
        <w:t xml:space="preserve">39 This might involve the buying or leasing of certain rights or bundles of rights and, correspondingly, the acquiring of lesser or greater degrees of ownership of parts of the external world, but as long as one is able to exercise one’s powers to some degree and is not rendered incapable of acting within that world, the SOP is satisfied. In any case, such rights can only be traded after they are first established by initial acquisition. </w:t>
      </w:r>
      <w:r w:rsidRPr="009D349B">
        <w:rPr>
          <w:rStyle w:val="Emphasis"/>
        </w:rPr>
        <w:t>In initially acquiring a resource, an agent does no one an injustice (it was unowned, after all)</w:t>
      </w:r>
      <w:r w:rsidRPr="009D349B">
        <w:rPr>
          <w:sz w:val="16"/>
        </w:rPr>
        <w:t xml:space="preserve">. Furthermore, </w:t>
      </w:r>
      <w:r w:rsidRPr="009D349B">
        <w:rPr>
          <w:rStyle w:val="Emphasis"/>
          <w:highlight w:val="cyan"/>
        </w:rPr>
        <w:t>[they] has</w:t>
      </w:r>
      <w:r w:rsidRPr="009D349B">
        <w:rPr>
          <w:rStyle w:val="Emphasis"/>
        </w:rPr>
        <w:t xml:space="preserve"> </w:t>
      </w:r>
      <w:r w:rsidRPr="009D349B">
        <w:rPr>
          <w:rStyle w:val="Emphasis"/>
          <w:highlight w:val="cyan"/>
        </w:rPr>
        <w:t>mixed</w:t>
      </w:r>
      <w:r w:rsidRPr="009D349B">
        <w:rPr>
          <w:rStyle w:val="Emphasis"/>
        </w:rPr>
        <w:t xml:space="preserve"> </w:t>
      </w:r>
      <w:r>
        <w:rPr>
          <w:rStyle w:val="Emphasis"/>
        </w:rPr>
        <w:t>[their]</w:t>
      </w:r>
      <w:r w:rsidRPr="009D349B">
        <w:rPr>
          <w:rStyle w:val="Emphasis"/>
        </w:rPr>
        <w:t xml:space="preserve"> </w:t>
      </w:r>
      <w:r w:rsidRPr="009D349B">
        <w:rPr>
          <w:rStyle w:val="Emphasis"/>
          <w:highlight w:val="cyan"/>
        </w:rPr>
        <w:t>labor with the resource</w:t>
      </w:r>
      <w:r w:rsidRPr="009D349B">
        <w:rPr>
          <w:rStyle w:val="Emphasis"/>
        </w:rPr>
        <w:t>, significantly altering it and/or bringing it under his control</w:t>
      </w:r>
      <w:r w:rsidRPr="009D349B">
        <w:rPr>
          <w:sz w:val="16"/>
        </w:rPr>
        <w:t xml:space="preserve">, </w:t>
      </w:r>
      <w:r w:rsidRPr="009D349B">
        <w:rPr>
          <w:rStyle w:val="Emphasis"/>
          <w:highlight w:val="cyan"/>
        </w:rPr>
        <w:t>and is</w:t>
      </w:r>
      <w:r w:rsidRPr="009D349B">
        <w:rPr>
          <w:sz w:val="16"/>
        </w:rPr>
        <w:t xml:space="preserve"> himself </w:t>
      </w:r>
      <w:r w:rsidRPr="009D349B">
        <w:rPr>
          <w:rStyle w:val="Emphasis"/>
          <w:highlight w:val="cyan"/>
        </w:rPr>
        <w:t>solely responsible for</w:t>
      </w:r>
      <w:r w:rsidRPr="009D349B">
        <w:rPr>
          <w:rStyle w:val="Emphasis"/>
        </w:rPr>
        <w:t xml:space="preserve"> whatever value or utility </w:t>
      </w:r>
      <w:r w:rsidRPr="009D349B">
        <w:rPr>
          <w:rStyle w:val="Emphasis"/>
          <w:highlight w:val="cyan"/>
        </w:rPr>
        <w:t>the resource</w:t>
      </w:r>
      <w:r w:rsidRPr="009D349B">
        <w:rPr>
          <w:rStyle w:val="Emphasis"/>
        </w:rPr>
        <w:t xml:space="preserve"> has come to have</w:t>
      </w:r>
      <w:r w:rsidRPr="009D349B">
        <w:rPr>
          <w:sz w:val="16"/>
        </w:rPr>
        <w:t xml:space="preserve">. Thus, </w:t>
      </w:r>
      <w:r w:rsidRPr="009D349B">
        <w:rPr>
          <w:rStyle w:val="Emphasis"/>
          <w:highlight w:val="cyan"/>
        </w:rPr>
        <w:t>[they] has a presumptive right to it</w:t>
      </w:r>
      <w:r w:rsidRPr="009D349B">
        <w:rPr>
          <w:sz w:val="16"/>
        </w:rPr>
        <w:t xml:space="preserve">, and, </w:t>
      </w:r>
      <w:r w:rsidRPr="009D349B">
        <w:rPr>
          <w:rStyle w:val="Emphasis"/>
        </w:rPr>
        <w:t>if his control and/or alteration (and thus acquisition) of it is (more or less) complete, his own- ership is accordingly (more or less) full.</w:t>
      </w:r>
      <w:r w:rsidRPr="009D349B">
        <w:rPr>
          <w:sz w:val="16"/>
        </w:rPr>
        <w:t xml:space="preserve"> The system of strong private property rights that follows from the acts of initial acquisition performed by countless such agents results, as a matter of empirical fact, in a market economy that inevitably and dramatically increases the number of resources available for use by individuals,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a system of Lockean-Nozickian private property rights is morally justified, with a strong presumption against tampering with exist- ing property titles in general. In any case, there is a strong presumption against any general egalitarian redistribution of wealth, and no case what- soever to be made for such redistribution from the general theory of prop- erty just sketched, purged as it is of the Lockean proviso, with all the egalitarian mischief-making the proviso has made possible.</w:t>
      </w:r>
    </w:p>
    <w:p w14:paraId="41D40FBD" w14:textId="77777777" w:rsidR="007A24AC" w:rsidRDefault="007A24AC" w:rsidP="007A24AC"/>
    <w:p w14:paraId="7F6CA87D" w14:textId="77777777" w:rsidR="007A24AC" w:rsidRPr="001C4963" w:rsidRDefault="007A24AC" w:rsidP="007A24AC"/>
    <w:p w14:paraId="23F4F12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4767E7"/>
    <w:multiLevelType w:val="hybridMultilevel"/>
    <w:tmpl w:val="B852D19C"/>
    <w:lvl w:ilvl="0" w:tplc="3E7ED3FA">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DA4D3C"/>
    <w:multiLevelType w:val="hybridMultilevel"/>
    <w:tmpl w:val="4D181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2D19BB"/>
    <w:multiLevelType w:val="hybridMultilevel"/>
    <w:tmpl w:val="B6D0F930"/>
    <w:lvl w:ilvl="0" w:tplc="3D54352A">
      <w:start w:val="1"/>
      <w:numFmt w:val="lowerLetter"/>
      <w:lvlText w:val="%1."/>
      <w:lvlJc w:val="left"/>
      <w:pPr>
        <w:ind w:left="720" w:hanging="360"/>
      </w:pPr>
      <w:rPr>
        <w:rFonts w:ascii="Calibri" w:eastAsiaTheme="majorEastAsia" w:hAnsi="Calibri" w:cstheme="maj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D851BC7"/>
    <w:multiLevelType w:val="hybridMultilevel"/>
    <w:tmpl w:val="6A4A2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5"/>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A24A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D1A"/>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24AC"/>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6D2CAA"/>
  <w14:defaultImageDpi w14:val="300"/>
  <w15:docId w15:val="{AAC2D1B9-15D6-FD4D-8938-A18657427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A24A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A24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A24A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7A24A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7A24A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A24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24AC"/>
  </w:style>
  <w:style w:type="character" w:customStyle="1" w:styleId="Heading1Char">
    <w:name w:val="Heading 1 Char"/>
    <w:aliases w:val="Pocket Char"/>
    <w:basedOn w:val="DefaultParagraphFont"/>
    <w:link w:val="Heading1"/>
    <w:uiPriority w:val="9"/>
    <w:rsid w:val="007A24A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A24AC"/>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7A24AC"/>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7A24A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A24AC"/>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7A24AC"/>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Emphasis1"/>
    <w:uiPriority w:val="20"/>
    <w:qFormat/>
    <w:rsid w:val="007A24A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A24AC"/>
    <w:rPr>
      <w:color w:val="auto"/>
      <w:u w:val="none"/>
    </w:rPr>
  </w:style>
  <w:style w:type="character" w:styleId="Hyperlink">
    <w:name w:val="Hyperlink"/>
    <w:aliases w:val="No Spacing Char,Note Level 2 Char,Card Format Char,ClearFormatting Char,Clear Char,DDI Tag Char,Tag Title Char,Dont use Char,Tag and Cite Char,No Spacing31 Char,No Spacing22 Char,No Spacing41 Char,No Spacing6 Char,No Spacing7 Char"/>
    <w:basedOn w:val="DefaultParagraphFont"/>
    <w:link w:val="NoSpacing"/>
    <w:uiPriority w:val="99"/>
    <w:unhideWhenUsed/>
    <w:rsid w:val="007A24AC"/>
    <w:rPr>
      <w:color w:val="auto"/>
      <w:u w:val="none"/>
    </w:rPr>
  </w:style>
  <w:style w:type="paragraph" w:styleId="DocumentMap">
    <w:name w:val="Document Map"/>
    <w:basedOn w:val="Normal"/>
    <w:link w:val="DocumentMapChar"/>
    <w:uiPriority w:val="99"/>
    <w:semiHidden/>
    <w:unhideWhenUsed/>
    <w:rsid w:val="007A24A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A24AC"/>
    <w:rPr>
      <w:rFonts w:ascii="Lucida Grande" w:hAnsi="Lucida Grande" w:cs="Lucida Grande"/>
    </w:rPr>
  </w:style>
  <w:style w:type="paragraph" w:customStyle="1" w:styleId="Emphasis1">
    <w:name w:val="Emphasis1"/>
    <w:basedOn w:val="Normal"/>
    <w:link w:val="Emphasis"/>
    <w:autoRedefine/>
    <w:uiPriority w:val="20"/>
    <w:qFormat/>
    <w:rsid w:val="007A24AC"/>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Card Format,ClearFormatting,Clear,DDI Tag,Tag Title,Dont use,Tag and Cite,No Spacing31,No Spacing22,No Spacing41,No Spacing6,No Spacing7,No Spacing8,Dont u,No Spacing311,No Spacing111112,No Spacing51,No Spacing3,ca,card,Card,tag"/>
    <w:basedOn w:val="Heading1"/>
    <w:link w:val="Hyperlink"/>
    <w:autoRedefine/>
    <w:uiPriority w:val="99"/>
    <w:qFormat/>
    <w:rsid w:val="007A24A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sterank.com/" TargetMode="External"/><Relationship Id="rId18" Type="http://schemas.openxmlformats.org/officeDocument/2006/relationships/hyperlink" Target="https://www.nasa.gov/directorates/spacetech/niac/2017_Phase_I_Phase_II/Sustainable_Human_Exploration/" TargetMode="External"/><Relationship Id="rId26" Type="http://schemas.openxmlformats.org/officeDocument/2006/relationships/hyperlink" Target="https://mashable.com/article/armageddon-asteroid-threat" TargetMode="External"/><Relationship Id="rId3" Type="http://schemas.openxmlformats.org/officeDocument/2006/relationships/customXml" Target="../customXml/item3.xml"/><Relationship Id="rId21" Type="http://schemas.openxmlformats.org/officeDocument/2006/relationships/hyperlink" Target="https://www.washingtonpost.com/opinions/the-247-trillion-global-debt-bomb/2018/07/15/64c5bbaa-86c2-11e8-8f6c-46cb43e3f306_story.html?noredirect=on&amp;utm_term=.5fb3ff1155d9" TargetMode="External"/><Relationship Id="rId34" Type="http://schemas.openxmlformats.org/officeDocument/2006/relationships/hyperlink" Target="https://www.cambridge.org/core/journals/social-philosophy-and-policy/article/abs/there-is-no-such-thing-as-an-unjust-initial-acquisition/5C744D6D5C525E711EC75F75BF7109D1)%5bbrackets" TargetMode="External"/><Relationship Id="rId7" Type="http://schemas.openxmlformats.org/officeDocument/2006/relationships/settings" Target="settings.xml"/><Relationship Id="rId12"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7" Type="http://schemas.openxmlformats.org/officeDocument/2006/relationships/hyperlink" Target="https://www.space.com/japan-hayabusa2-asteroid-bomb-video.html" TargetMode="External"/><Relationship Id="rId25" Type="http://schemas.openxmlformats.org/officeDocument/2006/relationships/hyperlink" Target="https://en.wikipedia.org/wiki/O%27Neill_cylinder" TargetMode="External"/><Relationship Id="rId33" Type="http://schemas.openxmlformats.org/officeDocument/2006/relationships/hyperlink" Target="https://www.cambridge.org/core/journals/social-philosophy-and-policy/article/abs/there-is-no-such-thing-as-an-unjust-initial-acquisition/5C744D6D5C525E711EC75F75BF7109D1)%5bbrackets" TargetMode="External"/><Relationship Id="rId2" Type="http://schemas.openxmlformats.org/officeDocument/2006/relationships/customXml" Target="../customXml/item2.xml"/><Relationship Id="rId16" Type="http://schemas.openxmlformats.org/officeDocument/2006/relationships/hyperlink" Target="https://www.space.com/41941-hayabusa2-asteroid-rovers-hopping-tech.html" TargetMode="External"/><Relationship Id="rId20"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9" Type="http://schemas.openxmlformats.org/officeDocument/2006/relationships/hyperlink" Target="https://www.nationalgeographic.com/science/phenomena/2014/06/24/diamond-the-size-of-eart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07/978-3-030-65013-1_7" TargetMode="External"/><Relationship Id="rId24" Type="http://schemas.openxmlformats.org/officeDocument/2006/relationships/hyperlink" Target="https://medium.com/fitch-blog/why-is-big-pharma-interested-in-the-space-economy-c078ac1bf67c" TargetMode="External"/><Relationship Id="rId32" Type="http://schemas.openxmlformats.org/officeDocument/2006/relationships/hyperlink" Target="https://www.cambridge.org/core/journals/social-philosophy-and-policy/article/abs/there-is-no-such-thing-as-an-unjust-initial-acquisition/5C744D6D5C525E711EC75F75BF7109D1)%5bbrackets" TargetMode="External"/><Relationship Id="rId5" Type="http://schemas.openxmlformats.org/officeDocument/2006/relationships/numbering" Target="numbering.xml"/><Relationship Id="rId15" Type="http://schemas.openxmlformats.org/officeDocument/2006/relationships/hyperlink" Target="http://www.thespacereview.com/article/3633/1" TargetMode="External"/><Relationship Id="rId23" Type="http://schemas.openxmlformats.org/officeDocument/2006/relationships/hyperlink" Target="https://www.forbes.com/sites/scottsnowden/2019/03/12/solar-power-stations-in-space-could-supply-the-world-with-limitless-energy/" TargetMode="External"/><Relationship Id="rId28" Type="http://schemas.openxmlformats.org/officeDocument/2006/relationships/hyperlink" Target="https://www.space.com/asteroid-apophis-2029-flyby-planetary-defense.html" TargetMode="External"/><Relationship Id="rId36" Type="http://schemas.openxmlformats.org/officeDocument/2006/relationships/theme" Target="theme/theme1.xml"/><Relationship Id="rId10" Type="http://schemas.openxmlformats.org/officeDocument/2006/relationships/hyperlink" Target="https://www.econtalk.org/joshua-greene-on-moral-tribes-moral-dilemmas-and-utilitarianism/" TargetMode="External"/><Relationship Id="rId19" Type="http://schemas.openxmlformats.org/officeDocument/2006/relationships/hyperlink" Target="https://www.amazon.com/dp/B003QP4NPE/ref=dp-kindle-redirect?_encoding=UTF8&amp;btkr=1" TargetMode="External"/><Relationship Id="rId31" Type="http://schemas.openxmlformats.org/officeDocument/2006/relationships/hyperlink" Target="https://mashable.com/category/space-junk" TargetMode="External"/><Relationship Id="rId4" Type="http://schemas.openxmlformats.org/officeDocument/2006/relationships/customXml" Target="../customXml/item4.xml"/><Relationship Id="rId9" Type="http://schemas.openxmlformats.org/officeDocument/2006/relationships/hyperlink" Target="https://www.gwern.net/docs/philosophy/ethics/2007-greene.pdf" TargetMode="External"/><Relationship Id="rId14" Type="http://schemas.openxmlformats.org/officeDocument/2006/relationships/hyperlink" Target="https://en.wikipedia.org/wiki/Memex" TargetMode="External"/><Relationship Id="rId22" Type="http://schemas.openxmlformats.org/officeDocument/2006/relationships/hyperlink" Target="https://en.wikipedia.org/wiki/Space-based_solar_power" TargetMode="External"/><Relationship Id="rId27" Type="http://schemas.openxmlformats.org/officeDocument/2006/relationships/hyperlink" Target="https://space.nss.org/technologies-for-asteroid-capture-into-earth-orbit/" TargetMode="External"/><Relationship Id="rId30" Type="http://schemas.openxmlformats.org/officeDocument/2006/relationships/hyperlink" Target="https://www.nbcnews.com/science/space/neil-degrasse-tyson-says-space-ventures-will-spawn-first-trillionaire-n352271"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yakarumanc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DB410CF-3E69-9747-B232-E65323AD066E}">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13164</Words>
  <Characters>75039</Characters>
  <Application>Microsoft Office Word</Application>
  <DocSecurity>0</DocSecurity>
  <Lines>625</Lines>
  <Paragraphs>176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88027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Anya Karumanchi</cp:lastModifiedBy>
  <cp:revision>1</cp:revision>
  <dcterms:created xsi:type="dcterms:W3CDTF">2022-02-19T01:41:00Z</dcterms:created>
  <dcterms:modified xsi:type="dcterms:W3CDTF">2022-02-19T01:42:00Z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