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589" w14:textId="77777777" w:rsidR="00CC4F48" w:rsidRDefault="00CC4F48" w:rsidP="00CC4F48">
      <w:pPr>
        <w:pStyle w:val="Heading3"/>
      </w:pPr>
    </w:p>
    <w:p w14:paraId="73BBA03E" w14:textId="77777777" w:rsidR="00CC4F48" w:rsidRPr="00540EE0" w:rsidRDefault="00CC4F48" w:rsidP="00CC4F48">
      <w:pPr>
        <w:pStyle w:val="Heading3"/>
      </w:pPr>
      <w:r>
        <w:t>NC – T Nebel Appropriation</w:t>
      </w:r>
    </w:p>
    <w:p w14:paraId="7FFF64E1" w14:textId="77777777" w:rsidR="00CC4F48" w:rsidRPr="00BD7CB4" w:rsidRDefault="00CC4F48" w:rsidP="00CC4F48">
      <w:pPr>
        <w:pStyle w:val="Heading4"/>
        <w:rPr>
          <w:rFonts w:cs="Calibri"/>
        </w:rPr>
      </w:pPr>
      <w:r w:rsidRPr="00BD7CB4">
        <w:rPr>
          <w:rFonts w:cs="Calibri"/>
        </w:rPr>
        <w:t xml:space="preserve">Interpretation—the aff may not defend a subset of </w:t>
      </w:r>
      <w:r>
        <w:rPr>
          <w:rFonts w:cs="Calibri"/>
        </w:rPr>
        <w:t>appropriation.</w:t>
      </w:r>
    </w:p>
    <w:p w14:paraId="03CDFD69" w14:textId="77777777" w:rsidR="00CC4F48" w:rsidRPr="00BD7CB4" w:rsidRDefault="00CC4F48" w:rsidP="00CC4F48">
      <w:pPr>
        <w:pStyle w:val="Heading4"/>
        <w:rPr>
          <w:rFonts w:cs="Calibri"/>
        </w:rPr>
      </w:pPr>
      <w:r w:rsidRPr="00BD7CB4">
        <w:rPr>
          <w:rFonts w:cs="Calibri"/>
        </w:rPr>
        <w:t>A</w:t>
      </w:r>
      <w:r>
        <w:rPr>
          <w:rFonts w:cs="Calibri"/>
        </w:rPr>
        <w:t>ppropriation</w:t>
      </w:r>
      <w:r w:rsidRPr="00BD7CB4">
        <w:rPr>
          <w:rFonts w:cs="Calibri"/>
        </w:rPr>
        <w:t xml:space="preserve"> is a generic indefinite singular. Cohen 01 </w:t>
      </w:r>
    </w:p>
    <w:p w14:paraId="107F4764" w14:textId="77777777" w:rsidR="00CC4F48" w:rsidRPr="00BD7CB4" w:rsidRDefault="00CC4F48" w:rsidP="00CC4F48">
      <w:pPr>
        <w:rPr>
          <w:rStyle w:val="Style13ptBold"/>
        </w:rPr>
      </w:pPr>
      <w:r w:rsidRPr="00BD7CB4">
        <w:t xml:space="preserve">Ariel Cohen (Ben-Gurion University of the Negev), “On the Generic Use of Indefinite Singulars,” Journal of Semantics 18:3, 2001 </w:t>
      </w:r>
      <w:hyperlink r:id="rId9" w:history="1">
        <w:r w:rsidRPr="00BD7CB4">
          <w:rPr>
            <w:rStyle w:val="Hyperlink"/>
            <w:sz w:val="16"/>
          </w:rPr>
          <w:t>https://core.ac.uk/download/pdf/188590876.pdf</w:t>
        </w:r>
      </w:hyperlink>
    </w:p>
    <w:p w14:paraId="7DE27B2D" w14:textId="77777777" w:rsidR="00CC4F48" w:rsidRPr="00BD7CB4" w:rsidRDefault="00CC4F48" w:rsidP="00CC4F48">
      <w:pPr>
        <w:rPr>
          <w:rStyle w:val="Style13ptBold"/>
        </w:rPr>
      </w:pPr>
      <w:r w:rsidRPr="00BD7CB4">
        <w:rPr>
          <w:rStyle w:val="Style13ptBold"/>
        </w:rPr>
        <w:t>*IS generic = Indefinite Singulars</w:t>
      </w:r>
    </w:p>
    <w:p w14:paraId="749C61DC" w14:textId="77777777" w:rsidR="00CC4F48" w:rsidRPr="00BD7CB4" w:rsidRDefault="00CC4F48" w:rsidP="00CC4F48">
      <w:pPr>
        <w:rPr>
          <w:sz w:val="16"/>
        </w:rPr>
      </w:pPr>
      <w:r w:rsidRPr="00BD7CB4">
        <w:rPr>
          <w:sz w:val="16"/>
        </w:rPr>
        <w:t xml:space="preserve">French, then, expresses </w:t>
      </w:r>
      <w:r w:rsidRPr="00BD7CB4">
        <w:rPr>
          <w:rStyle w:val="StyleUnderline"/>
        </w:rPr>
        <w:t>the two types of reading differently. In English, on</w:t>
      </w:r>
      <w:r w:rsidRPr="00BD7CB4">
        <w:rPr>
          <w:rStyle w:val="StyleUnderline"/>
          <w:sz w:val="12"/>
        </w:rPr>
        <w:t xml:space="preserve">¶ </w:t>
      </w:r>
      <w:r w:rsidRPr="00BD7CB4">
        <w:rPr>
          <w:rStyle w:val="StyleUnderline"/>
        </w:rPr>
        <w:t>the other hand, generic BPs are ambiguous between inductivist and normative</w:t>
      </w:r>
      <w:r w:rsidRPr="00BD7CB4">
        <w:rPr>
          <w:rStyle w:val="StyleUnderline"/>
          <w:sz w:val="12"/>
        </w:rPr>
        <w:t xml:space="preserve">¶ </w:t>
      </w:r>
      <w:r w:rsidRPr="00BD7CB4">
        <w:rPr>
          <w:rStyle w:val="StyleUnderline"/>
        </w:rPr>
        <w:t>readings. But even in English there is one type of generic that can express only</w:t>
      </w:r>
      <w:r w:rsidRPr="00BD7CB4">
        <w:rPr>
          <w:rStyle w:val="StyleUnderline"/>
          <w:sz w:val="12"/>
        </w:rPr>
        <w:t xml:space="preserve">¶ </w:t>
      </w:r>
      <w:r w:rsidRPr="00BD7CB4">
        <w:rPr>
          <w:rStyle w:val="StyleUnderline"/>
        </w:rPr>
        <w:t xml:space="preserve">one of these readings, and this is the IS generic. </w:t>
      </w:r>
      <w:r w:rsidRPr="00BD7CB4">
        <w:rPr>
          <w:rStyle w:val="StyleUnderline"/>
          <w:highlight w:val="yellow"/>
        </w:rPr>
        <w:t>While BPs are ambiguous</w:t>
      </w:r>
      <w:r w:rsidRPr="00BD7CB4">
        <w:rPr>
          <w:rStyle w:val="StyleUnderline"/>
          <w:sz w:val="12"/>
          <w:highlight w:val="yellow"/>
        </w:rPr>
        <w:t xml:space="preserve">¶ </w:t>
      </w:r>
      <w:r w:rsidRPr="00BD7CB4">
        <w:rPr>
          <w:rStyle w:val="StyleUnderline"/>
          <w:highlight w:val="yellow"/>
        </w:rPr>
        <w:t>between the inductivist and the rules and regulations readings, ISs are not</w:t>
      </w:r>
      <w:r w:rsidRPr="00BD7CB4">
        <w:rPr>
          <w:rStyle w:val="StyleUnderline"/>
        </w:rPr>
        <w:t>. In</w:t>
      </w:r>
      <w:r w:rsidRPr="00BD7CB4">
        <w:rPr>
          <w:rStyle w:val="StyleUnderline"/>
          <w:sz w:val="12"/>
        </w:rPr>
        <w:t xml:space="preserve">¶ </w:t>
      </w:r>
      <w:r w:rsidRPr="00BD7CB4">
        <w:rPr>
          <w:rStyle w:val="StyleUnderline"/>
        </w:rPr>
        <w:t xml:space="preserve">the supermarket scenario discussed above, only (44.b) is </w:t>
      </w:r>
      <w:proofErr w:type="gramStart"/>
      <w:r w:rsidRPr="00BD7CB4">
        <w:rPr>
          <w:rStyle w:val="StyleUnderline"/>
        </w:rPr>
        <w:t>true:</w:t>
      </w:r>
      <w:r w:rsidRPr="00BD7CB4">
        <w:rPr>
          <w:rStyle w:val="StyleUnderline"/>
          <w:sz w:val="12"/>
        </w:rPr>
        <w:t>¶</w:t>
      </w:r>
      <w:proofErr w:type="gramEnd"/>
      <w:r w:rsidRPr="00BD7CB4">
        <w:rPr>
          <w:rStyle w:val="StyleUnderline"/>
          <w:sz w:val="12"/>
        </w:rPr>
        <w:t xml:space="preserve"> </w:t>
      </w:r>
      <w:r w:rsidRPr="00BD7CB4">
        <w:rPr>
          <w:rStyle w:val="StyleUnderline"/>
        </w:rPr>
        <w:t>(44) a. A banana sells for $.49/lb.</w:t>
      </w:r>
      <w:r w:rsidRPr="00BD7CB4">
        <w:rPr>
          <w:rStyle w:val="StyleUnderline"/>
          <w:sz w:val="12"/>
        </w:rPr>
        <w:t xml:space="preserve">¶ </w:t>
      </w:r>
      <w:r w:rsidRPr="00BD7CB4">
        <w:rPr>
          <w:rStyle w:val="StyleUnderline"/>
        </w:rPr>
        <w:t>b. A banana sells for $1.00/lb.</w:t>
      </w:r>
      <w:r w:rsidRPr="00BD7CB4">
        <w:rPr>
          <w:rStyle w:val="StyleUnderline"/>
          <w:sz w:val="12"/>
        </w:rPr>
        <w:t xml:space="preserve">¶ </w:t>
      </w:r>
      <w:r w:rsidRPr="00BD7CB4">
        <w:rPr>
          <w:rStyle w:val="StyleUnderline"/>
        </w:rPr>
        <w:t xml:space="preserve">The normative force of </w:t>
      </w:r>
      <w:r w:rsidRPr="004D4CB5">
        <w:rPr>
          <w:rStyle w:val="StyleUnderline"/>
          <w:highlight w:val="yellow"/>
        </w:rPr>
        <w:t>the generic IS</w:t>
      </w:r>
      <w:r w:rsidRPr="00BD7CB4">
        <w:rPr>
          <w:rStyle w:val="StyleUnderline"/>
        </w:rPr>
        <w:t xml:space="preserve"> </w:t>
      </w:r>
      <w:proofErr w:type="gramStart"/>
      <w:r w:rsidRPr="00BD7CB4">
        <w:rPr>
          <w:rStyle w:val="StyleUnderline"/>
        </w:rPr>
        <w:t>has</w:t>
      </w:r>
      <w:proofErr w:type="gramEnd"/>
      <w:r w:rsidRPr="00BD7CB4">
        <w:rPr>
          <w:rStyle w:val="StyleUnderline"/>
        </w:rPr>
        <w:t xml:space="preserve"> been noted before.</w:t>
      </w:r>
      <w:r w:rsidRPr="00BD7CB4">
        <w:rPr>
          <w:sz w:val="16"/>
        </w:rPr>
        <w:t xml:space="preserve"> Burton-Roberts</w:t>
      </w:r>
      <w:r w:rsidRPr="00BD7CB4">
        <w:rPr>
          <w:sz w:val="12"/>
        </w:rPr>
        <w:t>¶</w:t>
      </w:r>
      <w:r w:rsidRPr="00BD7CB4">
        <w:rPr>
          <w:sz w:val="16"/>
        </w:rPr>
        <w:t xml:space="preserve"> (1977) considers the following minimal </w:t>
      </w:r>
      <w:proofErr w:type="gramStart"/>
      <w:r w:rsidRPr="00BD7CB4">
        <w:rPr>
          <w:sz w:val="16"/>
        </w:rPr>
        <w:t>pair:</w:t>
      </w:r>
      <w:r w:rsidRPr="00BD7CB4">
        <w:rPr>
          <w:sz w:val="12"/>
        </w:rPr>
        <w:t>¶</w:t>
      </w:r>
      <w:proofErr w:type="gramEnd"/>
      <w:r w:rsidRPr="00BD7CB4">
        <w:rPr>
          <w:sz w:val="16"/>
        </w:rPr>
        <w:t xml:space="preserve"> (45) a. Gentlemen open doors for ladies.</w:t>
      </w:r>
      <w:r w:rsidRPr="00BD7CB4">
        <w:rPr>
          <w:sz w:val="12"/>
        </w:rPr>
        <w:t>¶</w:t>
      </w:r>
      <w:r w:rsidRPr="00BD7CB4">
        <w:rPr>
          <w:sz w:val="16"/>
        </w:rPr>
        <w:t xml:space="preserve"> b. </w:t>
      </w:r>
      <w:r w:rsidRPr="00BD7CB4">
        <w:rPr>
          <w:rStyle w:val="StyleUnderline"/>
        </w:rPr>
        <w:t xml:space="preserve">A gentleman opens doors for </w:t>
      </w:r>
      <w:proofErr w:type="gramStart"/>
      <w:r w:rsidRPr="00BD7CB4">
        <w:rPr>
          <w:rStyle w:val="StyleUnderline"/>
        </w:rPr>
        <w:t>ladies.</w:t>
      </w:r>
      <w:r w:rsidRPr="00BD7CB4">
        <w:rPr>
          <w:rStyle w:val="StyleUnderline"/>
          <w:sz w:val="12"/>
        </w:rPr>
        <w:t>¶</w:t>
      </w:r>
      <w:proofErr w:type="gramEnd"/>
      <w:r w:rsidRPr="00BD7CB4">
        <w:rPr>
          <w:rStyle w:val="StyleUnderline"/>
          <w:sz w:val="12"/>
        </w:rPr>
        <w:t xml:space="preserve"> </w:t>
      </w:r>
      <w:r w:rsidRPr="00BD7CB4">
        <w:rPr>
          <w:rStyle w:val="StyleUnderline"/>
        </w:rPr>
        <w:t xml:space="preserve">He notes that (45.b), but not (45.a), </w:t>
      </w:r>
      <w:r w:rsidRPr="00BD7CB4">
        <w:rPr>
          <w:rStyle w:val="StyleUnderline"/>
          <w:highlight w:val="yellow"/>
        </w:rPr>
        <w:t>expresses what he calls “moral necessity.</w:t>
      </w:r>
      <w:r w:rsidRPr="00BD7CB4">
        <w:rPr>
          <w:rStyle w:val="StyleUnderline"/>
        </w:rPr>
        <w:t>”7</w:t>
      </w:r>
      <w:r w:rsidRPr="00BD7CB4">
        <w:rPr>
          <w:rStyle w:val="StyleUnderline"/>
          <w:sz w:val="12"/>
        </w:rPr>
        <w:t xml:space="preserve">¶ </w:t>
      </w:r>
      <w:r w:rsidRPr="00BD7CB4">
        <w:rPr>
          <w:rStyle w:val="StyleUnderline"/>
        </w:rPr>
        <w:t>Burton-Roberts observes that if Emile does not as a rule open doors for ladies, his mother could utter [(45.b)] and thereby successfully imply that Emile was not, or was</w:t>
      </w:r>
      <w:r w:rsidRPr="00BD7CB4">
        <w:rPr>
          <w:rStyle w:val="StyleUnderline"/>
          <w:sz w:val="12"/>
        </w:rPr>
        <w:t xml:space="preserve">¶ </w:t>
      </w:r>
      <w:r w:rsidRPr="00BD7CB4">
        <w:rPr>
          <w:rStyle w:val="StyleUnderline"/>
        </w:rPr>
        <w:t>not being, a gentleman</w:t>
      </w:r>
      <w:r w:rsidRPr="00BD7CB4">
        <w:rPr>
          <w:sz w:val="16"/>
        </w:rPr>
        <w:t>. Notice that, if she were to utter. . . [(45.a)] she</w:t>
      </w:r>
      <w:r w:rsidRPr="00BD7CB4">
        <w:rPr>
          <w:sz w:val="12"/>
        </w:rPr>
        <w:t>¶</w:t>
      </w:r>
      <w:r w:rsidRPr="00BD7CB4">
        <w:rPr>
          <w:sz w:val="16"/>
        </w:rPr>
        <w:t xml:space="preserve"> might achieve the same effect (that of getting Emile to open doors for</w:t>
      </w:r>
      <w:r w:rsidRPr="00BD7CB4">
        <w:rPr>
          <w:sz w:val="12"/>
        </w:rPr>
        <w:t>¶</w:t>
      </w:r>
      <w:r w:rsidRPr="00BD7CB4">
        <w:rPr>
          <w:sz w:val="16"/>
        </w:rPr>
        <w:t xml:space="preserve"> ladies) but would do so by different means. . . For [(45.a)] merely makes a</w:t>
      </w:r>
      <w:r w:rsidRPr="00BD7CB4">
        <w:rPr>
          <w:sz w:val="12"/>
        </w:rPr>
        <w:t>¶</w:t>
      </w:r>
      <w:r w:rsidRPr="00BD7CB4">
        <w:rPr>
          <w:sz w:val="16"/>
        </w:rPr>
        <w:t xml:space="preserve"> generalisation about gentlemen (p. 188</w:t>
      </w:r>
      <w:proofErr w:type="gramStart"/>
      <w:r w:rsidRPr="00BD7CB4">
        <w:rPr>
          <w:sz w:val="16"/>
        </w:rPr>
        <w:t>).</w:t>
      </w:r>
      <w:r w:rsidRPr="00BD7CB4">
        <w:rPr>
          <w:sz w:val="12"/>
        </w:rPr>
        <w:t>¶</w:t>
      </w:r>
      <w:proofErr w:type="gramEnd"/>
      <w:r w:rsidRPr="00BD7CB4">
        <w:rPr>
          <w:sz w:val="16"/>
        </w:rPr>
        <w:t xml:space="preserve"> </w:t>
      </w:r>
      <w:r w:rsidRPr="00BD7CB4">
        <w:rPr>
          <w:rStyle w:val="StyleUnderline"/>
        </w:rPr>
        <w:t>Sentence (45.b), then, unlike (45.a), does not have a reading where it makes</w:t>
      </w:r>
      <w:r w:rsidRPr="00BD7CB4">
        <w:rPr>
          <w:rStyle w:val="StyleUnderline"/>
          <w:sz w:val="12"/>
        </w:rPr>
        <w:t xml:space="preserve">¶ </w:t>
      </w:r>
      <w:r w:rsidRPr="00BD7CB4">
        <w:rPr>
          <w:rStyle w:val="StyleUnderline"/>
        </w:rPr>
        <w:t xml:space="preserve">a generalization about gentlemen; </w:t>
      </w:r>
      <w:r w:rsidRPr="00BD7CB4">
        <w:rPr>
          <w:rStyle w:val="StyleUnderline"/>
          <w:highlight w:val="yellow"/>
        </w:rPr>
        <w:t xml:space="preserve">it is, </w:t>
      </w:r>
      <w:r w:rsidRPr="00BD7CB4">
        <w:rPr>
          <w:rStyle w:val="StyleUnderline"/>
        </w:rPr>
        <w:t xml:space="preserve">rather, </w:t>
      </w:r>
      <w:r w:rsidRPr="00BD7CB4">
        <w:rPr>
          <w:rStyle w:val="StyleUnderline"/>
          <w:highlight w:val="yellow"/>
        </w:rPr>
        <w:t>a statement about some social</w:t>
      </w:r>
      <w:r w:rsidRPr="00BD7CB4">
        <w:rPr>
          <w:rStyle w:val="StyleUnderline"/>
          <w:sz w:val="12"/>
          <w:highlight w:val="yellow"/>
        </w:rPr>
        <w:t xml:space="preserve">¶ </w:t>
      </w:r>
      <w:r w:rsidRPr="00BD7CB4">
        <w:rPr>
          <w:rStyle w:val="StyleUnderline"/>
          <w:highlight w:val="yellow"/>
        </w:rPr>
        <w:t>norm</w:t>
      </w:r>
      <w:r w:rsidRPr="00BD7CB4">
        <w:rPr>
          <w:rStyle w:val="StyleUnderline"/>
        </w:rPr>
        <w:t xml:space="preserve">. It is true just in case this norm is in effect, i.e. </w:t>
      </w:r>
      <w:r w:rsidRPr="00BD7CB4">
        <w:rPr>
          <w:rStyle w:val="StyleUnderline"/>
          <w:highlight w:val="yellow"/>
        </w:rPr>
        <w:t>it is a member of a set of</w:t>
      </w:r>
      <w:r w:rsidRPr="00BD7CB4">
        <w:rPr>
          <w:rStyle w:val="StyleUnderline"/>
          <w:sz w:val="12"/>
          <w:highlight w:val="yellow"/>
        </w:rPr>
        <w:t xml:space="preserve">¶ </w:t>
      </w:r>
      <w:r w:rsidRPr="00BD7CB4">
        <w:rPr>
          <w:rStyle w:val="StyleUnderline"/>
          <w:highlight w:val="yellow"/>
        </w:rPr>
        <w:t xml:space="preserve">socially accepted rules and </w:t>
      </w:r>
      <w:proofErr w:type="gramStart"/>
      <w:r w:rsidRPr="00BD7CB4">
        <w:rPr>
          <w:rStyle w:val="StyleUnderline"/>
          <w:highlight w:val="yellow"/>
        </w:rPr>
        <w:t>regulations.</w:t>
      </w:r>
      <w:r w:rsidRPr="00BD7CB4">
        <w:rPr>
          <w:sz w:val="12"/>
        </w:rPr>
        <w:t>¶</w:t>
      </w:r>
      <w:proofErr w:type="gramEnd"/>
      <w:r w:rsidRPr="00BD7CB4">
        <w:rPr>
          <w:sz w:val="16"/>
        </w:rPr>
        <w:t xml:space="preserve"> An IS that, in the null context, cannot be read generically, </w:t>
      </w:r>
      <w:r w:rsidRPr="00BD7CB4">
        <w:rPr>
          <w:rStyle w:val="StyleUnderline"/>
          <w:highlight w:val="yellow"/>
        </w:rPr>
        <w:t>may receive a</w:t>
      </w:r>
      <w:r w:rsidRPr="00BD7CB4">
        <w:rPr>
          <w:rStyle w:val="StyleUnderline"/>
          <w:sz w:val="12"/>
          <w:highlight w:val="yellow"/>
        </w:rPr>
        <w:t xml:space="preserve">¶ </w:t>
      </w:r>
      <w:r w:rsidRPr="00BD7CB4">
        <w:rPr>
          <w:rStyle w:val="StyleUnderline"/>
          <w:highlight w:val="yellow"/>
        </w:rPr>
        <w:t>generic reading in a context that makes it clear that a rule or a regulation is</w:t>
      </w:r>
      <w:r w:rsidRPr="00BD7CB4">
        <w:rPr>
          <w:rStyle w:val="StyleUnderline"/>
          <w:sz w:val="12"/>
          <w:highlight w:val="yellow"/>
        </w:rPr>
        <w:t xml:space="preserve">¶ </w:t>
      </w:r>
      <w:r w:rsidRPr="00BD7CB4">
        <w:rPr>
          <w:rStyle w:val="StyleUnderline"/>
          <w:highlight w:val="yellow"/>
        </w:rPr>
        <w:t>referred to</w:t>
      </w:r>
      <w:r w:rsidRPr="00BD7CB4">
        <w:rPr>
          <w:rStyle w:val="StyleUnderline"/>
        </w:rPr>
        <w:t>.</w:t>
      </w:r>
      <w:r w:rsidRPr="00BD7CB4">
        <w:rPr>
          <w:sz w:val="16"/>
        </w:rPr>
        <w:t xml:space="preserve"> For example, Greenberg (1998) notes that, out of the blue, (</w:t>
      </w:r>
      <w:proofErr w:type="gramStart"/>
      <w:r w:rsidRPr="00BD7CB4">
        <w:rPr>
          <w:sz w:val="16"/>
        </w:rPr>
        <w:t>46.a)</w:t>
      </w:r>
      <w:r w:rsidRPr="00BD7CB4">
        <w:rPr>
          <w:sz w:val="12"/>
        </w:rPr>
        <w:t>¶</w:t>
      </w:r>
      <w:proofErr w:type="gramEnd"/>
      <w:r w:rsidRPr="00BD7CB4">
        <w:rPr>
          <w:sz w:val="16"/>
        </w:rPr>
        <w:t xml:space="preserve"> and (46.b) do not have a generic reading:</w:t>
      </w:r>
      <w:r w:rsidRPr="00BD7CB4">
        <w:rPr>
          <w:sz w:val="12"/>
        </w:rPr>
        <w:t>¶</w:t>
      </w:r>
      <w:r w:rsidRPr="00BD7CB4">
        <w:rPr>
          <w:sz w:val="16"/>
        </w:rPr>
        <w:t xml:space="preserve"> (46) a. A Norwegian student whose name ends with ‘s’ or ‘j’ wears green</w:t>
      </w:r>
      <w:r w:rsidRPr="00BD7CB4">
        <w:rPr>
          <w:sz w:val="12"/>
        </w:rPr>
        <w:t>¶</w:t>
      </w:r>
      <w:r w:rsidRPr="00BD7CB4">
        <w:rPr>
          <w:sz w:val="16"/>
        </w:rPr>
        <w:t xml:space="preserve"> thick </w:t>
      </w:r>
      <w:proofErr w:type="gramStart"/>
      <w:r w:rsidRPr="00BD7CB4">
        <w:rPr>
          <w:sz w:val="16"/>
        </w:rPr>
        <w:t>socks.</w:t>
      </w:r>
      <w:r w:rsidRPr="00BD7CB4">
        <w:rPr>
          <w:sz w:val="12"/>
        </w:rPr>
        <w:t>¶</w:t>
      </w:r>
      <w:proofErr w:type="gramEnd"/>
      <w:r w:rsidRPr="00BD7CB4">
        <w:rPr>
          <w:sz w:val="16"/>
        </w:rPr>
        <w:t xml:space="preserve"> b. A tall, left-handed, brown haired neurologist in Hadassa hospital</w:t>
      </w:r>
      <w:r w:rsidRPr="00BD7CB4">
        <w:rPr>
          <w:sz w:val="12"/>
        </w:rPr>
        <w:t>¶</w:t>
      </w:r>
      <w:r w:rsidRPr="00BD7CB4">
        <w:rPr>
          <w:sz w:val="16"/>
        </w:rPr>
        <w:t xml:space="preserve"> earns more than $50,000 a </w:t>
      </w:r>
      <w:proofErr w:type="gramStart"/>
      <w:r w:rsidRPr="00BD7CB4">
        <w:rPr>
          <w:sz w:val="16"/>
        </w:rPr>
        <w:t>year.</w:t>
      </w:r>
      <w:r w:rsidRPr="00BD7CB4">
        <w:rPr>
          <w:sz w:val="12"/>
        </w:rPr>
        <w:t>¶</w:t>
      </w:r>
      <w:proofErr w:type="gramEnd"/>
      <w:r w:rsidRPr="00BD7CB4">
        <w:rPr>
          <w:sz w:val="16"/>
        </w:rPr>
        <w:t xml:space="preserve"> However, Greenberg points out that in the context of (47.a) and (47.b),</w:t>
      </w:r>
      <w:r w:rsidRPr="00BD7CB4">
        <w:rPr>
          <w:sz w:val="12"/>
        </w:rPr>
        <w:t>¶</w:t>
      </w:r>
      <w:r w:rsidRPr="00BD7CB4">
        <w:rPr>
          <w:sz w:val="16"/>
        </w:rPr>
        <w:t xml:space="preserve"> respectively, the generic readings of the IS subject are quite natural:</w:t>
      </w:r>
      <w:r w:rsidRPr="00BD7CB4">
        <w:rPr>
          <w:sz w:val="12"/>
        </w:rPr>
        <w:t>¶</w:t>
      </w:r>
      <w:r w:rsidRPr="00BD7CB4">
        <w:rPr>
          <w:sz w:val="16"/>
        </w:rPr>
        <w:t xml:space="preserve"> (47) a. You know, there are very interesting traditions in Norway, concerning the connection between name, profession, and clothing. For</w:t>
      </w:r>
      <w:r w:rsidRPr="00BD7CB4">
        <w:rPr>
          <w:sz w:val="12"/>
        </w:rPr>
        <w:t>¶</w:t>
      </w:r>
      <w:r w:rsidRPr="00BD7CB4">
        <w:rPr>
          <w:sz w:val="16"/>
        </w:rPr>
        <w:t xml:space="preserve"> example, a Norwegian student. . .</w:t>
      </w:r>
      <w:r w:rsidRPr="00BD7CB4">
        <w:rPr>
          <w:sz w:val="12"/>
        </w:rPr>
        <w:t>¶</w:t>
      </w:r>
      <w:r w:rsidRPr="00BD7CB4">
        <w:rPr>
          <w:sz w:val="16"/>
        </w:rPr>
        <w:t xml:space="preserve"> b. The new Hadassa manager has some very funny paying criteria. For</w:t>
      </w:r>
      <w:r w:rsidRPr="00BD7CB4">
        <w:rPr>
          <w:sz w:val="12"/>
        </w:rPr>
        <w:t>¶</w:t>
      </w:r>
      <w:r w:rsidRPr="00BD7CB4">
        <w:rPr>
          <w:sz w:val="16"/>
        </w:rPr>
        <w:t xml:space="preserve"> example, a left-handed. . .</w:t>
      </w:r>
      <w:r w:rsidRPr="00BD7CB4">
        <w:rPr>
          <w:sz w:val="12"/>
        </w:rPr>
        <w:t>¶</w:t>
      </w:r>
      <w:r w:rsidRPr="00BD7CB4">
        <w:rPr>
          <w:sz w:val="16"/>
        </w:rPr>
        <w:t xml:space="preserve"> Even IS sentences that were claimed above to lack a generic reading, such</w:t>
      </w:r>
      <w:r w:rsidRPr="00BD7CB4">
        <w:rPr>
          <w:sz w:val="12"/>
        </w:rPr>
        <w:t>¶</w:t>
      </w:r>
      <w:r w:rsidRPr="00BD7CB4">
        <w:rPr>
          <w:sz w:val="16"/>
        </w:rPr>
        <w:t xml:space="preserve"> as (3.b) and (4.b), may, in the appropriate context, receive such a </w:t>
      </w:r>
      <w:proofErr w:type="gramStart"/>
      <w:r w:rsidRPr="00BD7CB4">
        <w:rPr>
          <w:sz w:val="16"/>
        </w:rPr>
        <w:t>reading:</w:t>
      </w:r>
      <w:r w:rsidRPr="00BD7CB4">
        <w:rPr>
          <w:sz w:val="12"/>
        </w:rPr>
        <w:t>¶</w:t>
      </w:r>
      <w:proofErr w:type="gramEnd"/>
      <w:r w:rsidRPr="00BD7CB4">
        <w:rPr>
          <w:sz w:val="16"/>
        </w:rPr>
        <w:t xml:space="preserve"> (48) a. Sire, please don’t send her to the axe. Remember, a king is </w:t>
      </w:r>
      <w:proofErr w:type="gramStart"/>
      <w:r w:rsidRPr="00BD7CB4">
        <w:rPr>
          <w:sz w:val="16"/>
        </w:rPr>
        <w:t>generous!</w:t>
      </w:r>
      <w:r w:rsidRPr="00BD7CB4">
        <w:rPr>
          <w:sz w:val="12"/>
        </w:rPr>
        <w:t>¶</w:t>
      </w:r>
      <w:proofErr w:type="gramEnd"/>
      <w:r w:rsidRPr="00BD7CB4">
        <w:rPr>
          <w:sz w:val="16"/>
        </w:rPr>
        <w:t xml:space="preserve"> b. How dare you build me such a room? Don’t you know a room is</w:t>
      </w:r>
      <w:r w:rsidRPr="00BD7CB4">
        <w:rPr>
          <w:sz w:val="12"/>
        </w:rPr>
        <w:t>¶</w:t>
      </w:r>
      <w:r w:rsidRPr="00BD7CB4">
        <w:rPr>
          <w:sz w:val="16"/>
        </w:rPr>
        <w:t xml:space="preserve"> square?</w:t>
      </w:r>
    </w:p>
    <w:p w14:paraId="2E632025" w14:textId="77777777" w:rsidR="00CC4F48" w:rsidRPr="00BD7CB4" w:rsidRDefault="00CC4F48" w:rsidP="00CC4F48">
      <w:pPr>
        <w:pStyle w:val="Heading4"/>
        <w:rPr>
          <w:rFonts w:cs="Calibri"/>
        </w:rPr>
      </w:pPr>
      <w:r>
        <w:rPr>
          <w:rFonts w:cs="Calibri"/>
        </w:rPr>
        <w:t xml:space="preserve">Their plan violates. </w:t>
      </w:r>
      <w:r w:rsidRPr="00BD7CB4">
        <w:rPr>
          <w:rFonts w:cs="Calibri"/>
        </w:rPr>
        <w:t>Rules readings are always generalized – specific instances are not consistent. Cohen 01</w:t>
      </w:r>
    </w:p>
    <w:p w14:paraId="2BD50296" w14:textId="77777777" w:rsidR="00CC4F48" w:rsidRPr="00BD7CB4" w:rsidRDefault="00CC4F48" w:rsidP="00CC4F48">
      <w:r w:rsidRPr="00BD7CB4">
        <w:t>Ariel Cohen (Ben-Gurion University of the Negev), “On the Generic Use of Indefinite Singulars,” Journal of Semantics 18:3, 2001 https://core.ac.uk/download/pdf/188590876.pdf</w:t>
      </w:r>
    </w:p>
    <w:p w14:paraId="25D0F17C" w14:textId="77777777" w:rsidR="00CC4F48" w:rsidRPr="00BD7CB4" w:rsidRDefault="00CC4F48" w:rsidP="00CC4F48">
      <w:pPr>
        <w:rPr>
          <w:sz w:val="16"/>
          <w:szCs w:val="16"/>
        </w:rPr>
      </w:pPr>
      <w:r w:rsidRPr="00BD7CB4">
        <w:rPr>
          <w:rStyle w:val="StyleUnderline"/>
        </w:rPr>
        <w:t>In general, as, again, already noted by Aristotle</w:t>
      </w:r>
      <w:r w:rsidRPr="00BD7CB4">
        <w:rPr>
          <w:rStyle w:val="StyleUnderline"/>
          <w:highlight w:val="yellow"/>
        </w:rPr>
        <w:t>, rules and definitions are not relativized to particular individuals</w:t>
      </w:r>
      <w:r w:rsidRPr="00BD7CB4">
        <w:rPr>
          <w:rStyle w:val="StyleUnderline"/>
        </w:rPr>
        <w:t xml:space="preserve">; </w:t>
      </w:r>
      <w:r w:rsidRPr="00BD7CB4">
        <w:rPr>
          <w:rStyle w:val="StyleUnderline"/>
          <w:highlight w:val="yellow"/>
        </w:rPr>
        <w:t>it is rarely the case that a specific individual</w:t>
      </w:r>
      <w:r w:rsidRPr="00BD7CB4">
        <w:rPr>
          <w:rStyle w:val="StyleUnderline"/>
          <w:sz w:val="12"/>
          <w:highlight w:val="yellow"/>
        </w:rPr>
        <w:t xml:space="preserve">¶ </w:t>
      </w:r>
      <w:r w:rsidRPr="00BD7CB4">
        <w:rPr>
          <w:rStyle w:val="StyleUnderline"/>
          <w:highlight w:val="yellow"/>
        </w:rPr>
        <w:t xml:space="preserve">forms part of the description of a general </w:t>
      </w:r>
      <w:proofErr w:type="gramStart"/>
      <w:r w:rsidRPr="00BD7CB4">
        <w:rPr>
          <w:rStyle w:val="StyleUnderline"/>
          <w:highlight w:val="yellow"/>
        </w:rPr>
        <w:t>rule</w:t>
      </w:r>
      <w:r w:rsidRPr="00BD7CB4">
        <w:rPr>
          <w:rStyle w:val="StyleUnderline"/>
          <w:sz w:val="16"/>
          <w:szCs w:val="16"/>
        </w:rPr>
        <w:t>.¶</w:t>
      </w:r>
      <w:proofErr w:type="gramEnd"/>
      <w:r w:rsidRPr="00BD7CB4">
        <w:rPr>
          <w:rStyle w:val="StyleUnderline"/>
          <w:sz w:val="16"/>
          <w:szCs w:val="16"/>
        </w:rPr>
        <w:t xml:space="preserve"> </w:t>
      </w:r>
      <w:r w:rsidRPr="00BD7CB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w:t>
      </w:r>
      <w:proofErr w:type="gramStart"/>
      <w:r w:rsidRPr="00BD7CB4">
        <w:rPr>
          <w:sz w:val="16"/>
          <w:szCs w:val="16"/>
        </w:rPr>
        <w:t>point:¶</w:t>
      </w:r>
      <w:proofErr w:type="gramEnd"/>
      <w:r w:rsidRPr="00BD7CB4">
        <w:rPr>
          <w:sz w:val="16"/>
          <w:szCs w:val="16"/>
        </w:rPr>
        <w:t xml:space="preserve"> (74) a. A fanatic is a person who is very enthusiastic about a particular¶ activity, sport, or way of </w:t>
      </w:r>
      <w:proofErr w:type="gramStart"/>
      <w:r w:rsidRPr="00BD7CB4">
        <w:rPr>
          <w:sz w:val="16"/>
          <w:szCs w:val="16"/>
        </w:rPr>
        <w:t>life.¶</w:t>
      </w:r>
      <w:proofErr w:type="gramEnd"/>
      <w:r w:rsidRPr="00BD7CB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BD7CB4">
        <w:rPr>
          <w:sz w:val="16"/>
          <w:szCs w:val="16"/>
        </w:rPr>
        <w:t>operation.¶</w:t>
      </w:r>
      <w:proofErr w:type="gramEnd"/>
      <w:r w:rsidRPr="00BD7CB4">
        <w:rPr>
          <w:sz w:val="16"/>
          <w:szCs w:val="16"/>
        </w:rPr>
        <w:t xml:space="preserve"> d. If something sheers in a particular direction, it suddenly changes¶ direction, for example to avoid hitting something.</w:t>
      </w:r>
    </w:p>
    <w:p w14:paraId="5BCCF657" w14:textId="77777777" w:rsidR="00CC4F48" w:rsidRPr="00BD7CB4" w:rsidRDefault="00CC4F48" w:rsidP="00CC4F48">
      <w:pPr>
        <w:pStyle w:val="Heading4"/>
        <w:rPr>
          <w:rFonts w:cs="Calibri"/>
          <w:highlight w:val="yellow"/>
          <w:u w:val="single"/>
        </w:rPr>
      </w:pPr>
      <w:r w:rsidRPr="00BD7CB4">
        <w:rPr>
          <w:rFonts w:cs="Calibri"/>
        </w:rPr>
        <w:t>That outweighs—only our evidence speaks to how indefinite singulars are interpreted in the context of normative statements like the resolution. This means throw out aff counter-interpretations that are purely descriptive</w:t>
      </w:r>
    </w:p>
    <w:p w14:paraId="61134EB5" w14:textId="77777777" w:rsidR="00CC4F48" w:rsidRPr="00BD7CB4" w:rsidRDefault="00CC4F48" w:rsidP="00CC4F48">
      <w:pPr>
        <w:pStyle w:val="Heading4"/>
        <w:rPr>
          <w:rFonts w:cs="Calibri"/>
        </w:rPr>
      </w:pPr>
      <w:r w:rsidRPr="00BD7CB4">
        <w:rPr>
          <w:rFonts w:cs="Calibri"/>
        </w:rPr>
        <w:t>Vote neg:</w:t>
      </w:r>
    </w:p>
    <w:p w14:paraId="3CBF4D32" w14:textId="77777777" w:rsidR="00CC4F48" w:rsidRPr="00BD7CB4" w:rsidRDefault="00CC4F48" w:rsidP="00CC4F48">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14:paraId="12015008" w14:textId="77777777" w:rsidR="00CC4F48" w:rsidRPr="00BD7CB4" w:rsidRDefault="00CC4F48" w:rsidP="00CC4F48">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Pr>
          <w:rFonts w:cs="Calibri"/>
        </w:rPr>
        <w:t>space is, quite literally, infinite</w:t>
      </w:r>
      <w:r w:rsidRPr="00BD7CB4">
        <w:rPr>
          <w:rFonts w:cs="Calibri"/>
        </w:rPr>
        <w:t>.</w:t>
      </w:r>
    </w:p>
    <w:p w14:paraId="576806B7" w14:textId="77777777" w:rsidR="00CC4F48" w:rsidRPr="00BD7CB4" w:rsidRDefault="00CC4F48" w:rsidP="00CC4F48">
      <w:pPr>
        <w:pStyle w:val="Heading4"/>
        <w:rPr>
          <w:rFonts w:cs="Calibri"/>
        </w:rPr>
      </w:pPr>
      <w:r w:rsidRPr="00BD7CB4">
        <w:rPr>
          <w:rFonts w:cs="Calibri"/>
        </w:rPr>
        <w:t>Drop the debater to preserve fairness and education – use competing interps –reasonability invites arbitrary judge intervention and a race to the bottom of questionable argumentation</w:t>
      </w:r>
    </w:p>
    <w:p w14:paraId="4CD68314" w14:textId="77777777" w:rsidR="00CC4F48" w:rsidRPr="00BD7CB4" w:rsidRDefault="00CC4F48" w:rsidP="00CC4F48">
      <w:pPr>
        <w:pStyle w:val="Heading4"/>
        <w:rPr>
          <w:rFonts w:cs="Calibri"/>
        </w:rPr>
      </w:pPr>
      <w:r w:rsidRPr="00BD7CB4">
        <w:rPr>
          <w:rFonts w:cs="Calibri"/>
        </w:rPr>
        <w:t>Hypothetical neg abuse doesn’t justify aff abuse, and theory checks cheaty CPs</w:t>
      </w:r>
    </w:p>
    <w:p w14:paraId="5C6F85FB" w14:textId="77777777" w:rsidR="00CC4F48" w:rsidRPr="00BD7CB4" w:rsidRDefault="00CC4F48" w:rsidP="00CC4F48">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3D73E7B8" w14:textId="77777777" w:rsidR="00CC4F48" w:rsidRDefault="00CC4F48" w:rsidP="00CC4F48">
      <w:pPr>
        <w:pStyle w:val="Heading3"/>
      </w:pPr>
      <w:r>
        <w:t>NC Shell – Space Debris – T Appropriation</w:t>
      </w:r>
    </w:p>
    <w:p w14:paraId="228D4926" w14:textId="77777777" w:rsidR="00CC4F48" w:rsidRDefault="00CC4F48" w:rsidP="00CC4F48">
      <w:pPr>
        <w:pStyle w:val="Heading4"/>
      </w:pPr>
      <w:r>
        <w:t>Interpretation: Appropriation is permanently taking property for exclusive use. Gorove 69:</w:t>
      </w:r>
    </w:p>
    <w:p w14:paraId="213BFF56" w14:textId="77777777" w:rsidR="00CC4F48" w:rsidRPr="000E4564" w:rsidRDefault="00CC4F48" w:rsidP="00CC4F48">
      <w:r w:rsidRPr="000E4564">
        <w:t>Stephen Gorove, Interpreting Article II of the Outer Space Treaty, 37 Fordham L. Rev. 349 (1969). Available at: https://ir.lawnet.fordham.edu/flr/vol37/iss3/2</w:t>
      </w:r>
    </w:p>
    <w:p w14:paraId="15BF597E" w14:textId="77777777" w:rsidR="00CC4F48" w:rsidRPr="00E06594" w:rsidRDefault="00CC4F48" w:rsidP="00CC4F48">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E06594">
        <w:rPr>
          <w:sz w:val="12"/>
        </w:rPr>
        <w:t>would</w:t>
      </w:r>
      <w:proofErr w:type="gramEnd"/>
      <w:r w:rsidRPr="00E0659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06594">
        <w:rPr>
          <w:sz w:val="12"/>
        </w:rPr>
        <w:t>Thus</w:t>
      </w:r>
      <w:proofErr w:type="gramEnd"/>
      <w:r w:rsidRPr="00E06594">
        <w:rPr>
          <w:sz w:val="12"/>
        </w:rP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68D8E2AE" w14:textId="77777777" w:rsidR="00CC4F48" w:rsidRPr="00E06594" w:rsidRDefault="00CC4F48" w:rsidP="00CC4F48">
      <w:pPr>
        <w:pStyle w:val="Heading4"/>
        <w:rPr>
          <w:rStyle w:val="Emphasis"/>
        </w:rPr>
      </w:pPr>
      <w:r>
        <w:t xml:space="preserve">Violation: satellites aren’t appropriation. These companies do not take the EXCLUSIVE use of anything in space. These satellites can be launched by that doesn’t mean that’s appropriation. </w:t>
      </w:r>
    </w:p>
    <w:p w14:paraId="637D17FB" w14:textId="77777777" w:rsidR="00CC4F48" w:rsidRDefault="00CC4F48" w:rsidP="00CC4F48"/>
    <w:p w14:paraId="510DF22B" w14:textId="77777777" w:rsidR="00CC4F48" w:rsidRDefault="00CC4F48" w:rsidP="00CC4F48">
      <w:pPr>
        <w:pStyle w:val="Heading4"/>
      </w:pPr>
      <w:r>
        <w:t xml:space="preserve">Vote neg – two impacts: </w:t>
      </w:r>
    </w:p>
    <w:p w14:paraId="1F102A60" w14:textId="77777777" w:rsidR="00CC4F48" w:rsidRDefault="00CC4F48" w:rsidP="00CC4F48">
      <w:pPr>
        <w:pStyle w:val="Heading4"/>
        <w:numPr>
          <w:ilvl w:val="0"/>
          <w:numId w:val="12"/>
        </w:numPr>
        <w:tabs>
          <w:tab w:val="num" w:pos="360"/>
        </w:tabs>
        <w:ind w:left="360"/>
      </w:pPr>
      <w:r>
        <w:t>Limits. Expanding the topic to anything that involves merely launching something into the atmosphere expands the topic into numerous new tech areas which undermines core neg prep.</w:t>
      </w:r>
    </w:p>
    <w:p w14:paraId="4A3654AE" w14:textId="77777777" w:rsidR="00CC4F48" w:rsidRDefault="00CC4F48" w:rsidP="00CC4F48">
      <w:pPr>
        <w:pStyle w:val="Heading4"/>
        <w:numPr>
          <w:ilvl w:val="0"/>
          <w:numId w:val="12"/>
        </w:numPr>
        <w:tabs>
          <w:tab w:val="num" w:pos="360"/>
        </w:tabs>
        <w:ind w:left="360"/>
      </w:pPr>
      <w:r>
        <w:t>Topic literature. Our definition has intent to define and exclude in the context of the OST, which is the core of all topic research and the only predictable source.</w:t>
      </w:r>
    </w:p>
    <w:p w14:paraId="215B6CB5" w14:textId="77777777" w:rsidR="00CC4F48" w:rsidRPr="001B7D52" w:rsidRDefault="00CC4F48" w:rsidP="00CC4F48"/>
    <w:p w14:paraId="4B6618E5" w14:textId="77777777" w:rsidR="00CC4F48" w:rsidRPr="001B7D52" w:rsidRDefault="00CC4F48" w:rsidP="00CC4F48">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26D5EB6D" w14:textId="77777777" w:rsidR="00CC4F48" w:rsidRPr="0053232F" w:rsidRDefault="00CC4F48" w:rsidP="00CC4F48"/>
    <w:p w14:paraId="77B56D17" w14:textId="77777777" w:rsidR="00CC4F48" w:rsidRDefault="00CC4F48" w:rsidP="00CC4F48">
      <w:pPr>
        <w:pStyle w:val="Heading3"/>
      </w:pPr>
      <w:r>
        <w:t>NC Shell – China + Spillover</w:t>
      </w:r>
    </w:p>
    <w:p w14:paraId="062709EA" w14:textId="77777777" w:rsidR="00CC4F48" w:rsidRDefault="00CC4F48" w:rsidP="00CC4F48">
      <w:pPr>
        <w:pStyle w:val="Heading4"/>
      </w:pPr>
      <w:r>
        <w:t>CP Text: States ought to ban appropriation of outer space by private entities via military tracking satellites except for the United States.</w:t>
      </w:r>
    </w:p>
    <w:p w14:paraId="22B4018B" w14:textId="77777777" w:rsidR="00CC4F48" w:rsidRDefault="00CC4F48" w:rsidP="00CC4F48">
      <w:pPr>
        <w:pStyle w:val="Heading4"/>
      </w:pPr>
      <w:r>
        <w:t>Space regulation scares investors away and spills over to other space activities. Freeland 05:</w:t>
      </w:r>
    </w:p>
    <w:p w14:paraId="6EABF96D" w14:textId="77777777" w:rsidR="00CC4F48" w:rsidRPr="002C77DA" w:rsidRDefault="00CC4F48" w:rsidP="00CC4F48">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568CB2D2" w14:textId="77777777" w:rsidR="00CC4F48" w:rsidRPr="00BE7D84" w:rsidRDefault="00CC4F48" w:rsidP="00CC4F48">
      <w:pPr>
        <w:ind w:left="720"/>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6EB5159A" w14:textId="77777777" w:rsidR="00CC4F48" w:rsidRDefault="00CC4F48" w:rsidP="00CC4F48">
      <w:pPr>
        <w:pStyle w:val="Heading4"/>
      </w:pPr>
      <w:r>
        <w:t>Chinese investments are catching up and the US needs private companies to maintain space dominance – Chinese space heg risks extinction. Autry and Kwast 19:</w:t>
      </w:r>
    </w:p>
    <w:p w14:paraId="340AA3B1" w14:textId="77777777" w:rsidR="00CC4F48" w:rsidRPr="008E3D84" w:rsidRDefault="00CC4F48" w:rsidP="00CC4F48">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8E3D84">
        <w:t>, }</w:t>
      </w:r>
      <w:proofErr w:type="gramEnd"/>
      <w:r w:rsidRPr="008E3D84">
        <w:t>, 19 - ("America Is Losing the Second Space Race to China," Foreign Policy, 8-22-2019, https://foreignpolicy.com/2019/08/22/america-is-losing-the-second-space-race-to-china/)//marlborough-wr/</w:t>
      </w:r>
    </w:p>
    <w:p w14:paraId="173682C3" w14:textId="77777777" w:rsidR="00CC4F48" w:rsidRPr="008E3D84" w:rsidRDefault="00CC4F48" w:rsidP="00CC4F48">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11"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proofErr w:type="gramStart"/>
      <w:r w:rsidRPr="008E3D84">
        <w:rPr>
          <w:sz w:val="12"/>
        </w:rPr>
        <w:t>Despite the fact that</w:t>
      </w:r>
      <w:proofErr w:type="gramEnd"/>
      <w:r w:rsidRPr="008E3D84">
        <w:rPr>
          <w:sz w:val="12"/>
        </w:rPr>
        <w:t xml:space="preserve">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w:t>
      </w:r>
      <w:proofErr w:type="gramStart"/>
      <w:r w:rsidRPr="008E3D84">
        <w:rPr>
          <w:sz w:val="12"/>
        </w:rPr>
        <w:t>actually won</w:t>
      </w:r>
      <w:proofErr w:type="gramEnd"/>
      <w:r w:rsidRPr="008E3D84">
        <w:rPr>
          <w:sz w:val="12"/>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2"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3"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w:t>
      </w:r>
      <w:proofErr w:type="gramStart"/>
      <w:r w:rsidRPr="008E3D84">
        <w:rPr>
          <w:rStyle w:val="StyleUnderline"/>
        </w:rPr>
        <w:t xml:space="preserve">actually </w:t>
      </w:r>
      <w:r w:rsidRPr="00C3436C">
        <w:rPr>
          <w:rStyle w:val="Emphasis"/>
          <w:highlight w:val="yellow"/>
        </w:rPr>
        <w:t>reduces</w:t>
      </w:r>
      <w:proofErr w:type="gramEnd"/>
      <w:r w:rsidRPr="00C3436C">
        <w:rPr>
          <w:rStyle w:val="Emphasis"/>
          <w:highlight w:val="yellow"/>
        </w:rPr>
        <w:t xml:space="preserve">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214334EE" w14:textId="77777777" w:rsidR="00CC4F48" w:rsidRPr="008E3D84" w:rsidRDefault="00CC4F48" w:rsidP="00CC4F48">
      <w:pPr>
        <w:ind w:left="720"/>
        <w:rPr>
          <w:rStyle w:val="StyleUnderline"/>
        </w:rPr>
      </w:pPr>
    </w:p>
    <w:p w14:paraId="2A5249E1" w14:textId="77777777" w:rsidR="00CC4F48" w:rsidRDefault="00CC4F48" w:rsidP="00CC4F48">
      <w:pPr>
        <w:pStyle w:val="Heading4"/>
      </w:pPr>
      <w:r>
        <w:t xml:space="preserve">The plan is a </w:t>
      </w:r>
      <w:r w:rsidRPr="00F7795D">
        <w:rPr>
          <w:u w:val="single"/>
        </w:rPr>
        <w:t>space shock</w:t>
      </w:r>
      <w:r>
        <w:t xml:space="preserve"> that causes Asian arms races</w:t>
      </w:r>
    </w:p>
    <w:p w14:paraId="31E91827" w14:textId="77777777" w:rsidR="00CC4F48" w:rsidRDefault="00CC4F48" w:rsidP="00CC4F48">
      <w:r>
        <w:t xml:space="preserve">Dean </w:t>
      </w:r>
      <w:r w:rsidRPr="00DC6FAA">
        <w:rPr>
          <w:rStyle w:val="Style13ptBold"/>
        </w:rPr>
        <w:t>Cheng 9</w:t>
      </w:r>
      <w:r>
        <w:t xml:space="preserve">, Senior Research Fellow in the Asia Studies Center at the Heritage Foundation, Former Senior Analyst at the China Studies Division of the Center for Naval Analyses, Former Senior Analyst with Science Applications International Corporation, “Reflections </w:t>
      </w:r>
      <w:proofErr w:type="gramStart"/>
      <w:r>
        <w:t>On</w:t>
      </w:r>
      <w:proofErr w:type="gramEnd"/>
      <w:r>
        <w:t xml:space="preserve"> Sino-US Space Cooperation”, Space and Defense, Volume 2, Number 3, Winter 2009, https://www.usafa.edu/app/uploads/Space_and_Defense_2_3.pdf</w:t>
      </w:r>
    </w:p>
    <w:p w14:paraId="56505AB8" w14:textId="77777777" w:rsidR="00CC4F48" w:rsidRPr="006B623F" w:rsidRDefault="00CC4F48" w:rsidP="00CC4F48">
      <w:pPr>
        <w:rPr>
          <w:sz w:val="16"/>
        </w:rPr>
      </w:pPr>
      <w:r w:rsidRPr="006B623F">
        <w:rPr>
          <w:sz w:val="16"/>
        </w:rPr>
        <w:t>Broader International Implications</w:t>
      </w:r>
    </w:p>
    <w:p w14:paraId="63B53AC7" w14:textId="77777777" w:rsidR="00CC4F48" w:rsidRPr="00FC68DA" w:rsidRDefault="00CC4F48" w:rsidP="00CC4F48">
      <w:pPr>
        <w:rPr>
          <w:sz w:val="14"/>
        </w:rPr>
      </w:pPr>
      <w:r w:rsidRPr="00FC68DA">
        <w:rPr>
          <w:sz w:val="14"/>
        </w:rPr>
        <w:t xml:space="preserve">Beyond the bilateral difficulties of cooperating with the PRC, </w:t>
      </w:r>
      <w:r w:rsidRPr="006B623F">
        <w:rPr>
          <w:rStyle w:val="StyleUnderline"/>
        </w:rPr>
        <w:t>it is</w:t>
      </w:r>
      <w:r w:rsidRPr="00FC68DA">
        <w:rPr>
          <w:sz w:val="14"/>
        </w:rPr>
        <w:t xml:space="preserve"> also </w:t>
      </w:r>
      <w:r w:rsidRPr="006B623F">
        <w:rPr>
          <w:rStyle w:val="StyleUnderline"/>
        </w:rPr>
        <w:t xml:space="preserve">important to consider potential ramifications of Sino-US cooperation in space on the Asian political landscape. </w:t>
      </w:r>
      <w:proofErr w:type="gramStart"/>
      <w:r w:rsidRPr="006B623F">
        <w:rPr>
          <w:rStyle w:val="StyleUnderline"/>
        </w:rPr>
        <w:t xml:space="preserve">In particular, </w:t>
      </w:r>
      <w:r w:rsidRPr="004A0F31">
        <w:rPr>
          <w:rStyle w:val="StyleUnderline"/>
          <w:highlight w:val="cyan"/>
        </w:rPr>
        <w:t>coop</w:t>
      </w:r>
      <w:r w:rsidRPr="006B623F">
        <w:rPr>
          <w:rStyle w:val="StyleUnderline"/>
        </w:rPr>
        <w:t>eration</w:t>
      </w:r>
      <w:proofErr w:type="gramEnd"/>
      <w:r w:rsidRPr="006B623F">
        <w:rPr>
          <w:rStyle w:val="StyleUnderline"/>
        </w:rPr>
        <w:t xml:space="preserve"> </w:t>
      </w:r>
      <w:r w:rsidRPr="004A0F31">
        <w:rPr>
          <w:rStyle w:val="StyleUnderline"/>
          <w:highlight w:val="cyan"/>
        </w:rPr>
        <w:t>between Washington and Beijing on space</w:t>
      </w:r>
      <w:r w:rsidRPr="006B623F">
        <w:rPr>
          <w:rStyle w:val="StyleUnderline"/>
        </w:rPr>
        <w:t xml:space="preserve"> issues may well </w:t>
      </w:r>
      <w:r w:rsidRPr="004A0F31">
        <w:rPr>
          <w:rStyle w:val="Emphasis"/>
          <w:highlight w:val="cyan"/>
        </w:rPr>
        <w:t>arouse concerns</w:t>
      </w:r>
      <w:r w:rsidRPr="004A0F31">
        <w:rPr>
          <w:rStyle w:val="StyleUnderline"/>
          <w:highlight w:val="cyan"/>
        </w:rPr>
        <w:t xml:space="preserve"> in Tokyo</w:t>
      </w:r>
      <w:r w:rsidRPr="00FC68DA">
        <w:rPr>
          <w:sz w:val="14"/>
        </w:rPr>
        <w:t xml:space="preserve"> and Delhi. </w:t>
      </w:r>
      <w:proofErr w:type="gramStart"/>
      <w:r w:rsidRPr="00FC68DA">
        <w:rPr>
          <w:sz w:val="14"/>
        </w:rPr>
        <w:t>Both of these</w:t>
      </w:r>
      <w:proofErr w:type="gramEnd"/>
      <w:r w:rsidRPr="00FC68DA">
        <w:rPr>
          <w:sz w:val="14"/>
        </w:rPr>
        <w:t xml:space="preserve"> </w:t>
      </w:r>
      <w:r w:rsidRPr="006B623F">
        <w:rPr>
          <w:rStyle w:val="StyleUnderline"/>
        </w:rPr>
        <w:t>nations have their own space programs, and while</w:t>
      </w:r>
      <w:r w:rsidRPr="00FC68DA">
        <w:rPr>
          <w:sz w:val="14"/>
        </w:rPr>
        <w:t xml:space="preserve"> they are arguably </w:t>
      </w:r>
      <w:r w:rsidRPr="006B623F">
        <w:rPr>
          <w:rStyle w:val="StyleUnderline"/>
        </w:rPr>
        <w:t>not engaged in a “space race” with China</w:t>
      </w:r>
      <w:r w:rsidRPr="00FC68DA">
        <w:rPr>
          <w:sz w:val="14"/>
        </w:rPr>
        <w:t xml:space="preserve"> (or each other), </w:t>
      </w:r>
      <w:r w:rsidRPr="004A0F31">
        <w:rPr>
          <w:rStyle w:val="StyleUnderline"/>
          <w:highlight w:val="cyan"/>
        </w:rPr>
        <w:t>they</w:t>
      </w:r>
      <w:r w:rsidRPr="00342CFF">
        <w:rPr>
          <w:rStyle w:val="StyleUnderline"/>
        </w:rPr>
        <w:t xml:space="preserve"> are</w:t>
      </w:r>
      <w:r w:rsidRPr="006B623F">
        <w:rPr>
          <w:rStyle w:val="StyleUnderline"/>
        </w:rPr>
        <w:t xml:space="preserve"> certainly </w:t>
      </w:r>
      <w:r w:rsidRPr="004A0F31">
        <w:rPr>
          <w:rStyle w:val="Emphasis"/>
          <w:highlight w:val="cyan"/>
        </w:rPr>
        <w:t>keep</w:t>
      </w:r>
      <w:r w:rsidRPr="00342CFF">
        <w:rPr>
          <w:rStyle w:val="Emphasis"/>
        </w:rPr>
        <w:t xml:space="preserve">ing </w:t>
      </w:r>
      <w:r w:rsidRPr="004A0F31">
        <w:rPr>
          <w:rStyle w:val="Emphasis"/>
          <w:highlight w:val="cyan"/>
        </w:rPr>
        <w:t>a close eye</w:t>
      </w:r>
      <w:r w:rsidRPr="00342CFF">
        <w:rPr>
          <w:rStyle w:val="StyleUnderline"/>
        </w:rPr>
        <w:t xml:space="preserve"> on developments regarding China</w:t>
      </w:r>
      <w:r w:rsidRPr="00FC68DA">
        <w:rPr>
          <w:sz w:val="14"/>
        </w:rPr>
        <w:t xml:space="preserve">. </w:t>
      </w:r>
      <w:r w:rsidRPr="006B623F">
        <w:rPr>
          <w:rStyle w:val="StyleUnderline"/>
        </w:rPr>
        <w:t xml:space="preserve">Of </w:t>
      </w:r>
      <w:r w:rsidRPr="006B623F">
        <w:rPr>
          <w:rStyle w:val="Emphasis"/>
        </w:rPr>
        <w:t>particular importance</w:t>
      </w:r>
      <w:r w:rsidRPr="006B623F">
        <w:rPr>
          <w:rStyle w:val="StyleUnderline"/>
        </w:rPr>
        <w:t xml:space="preserve"> is Japan. The </w:t>
      </w:r>
      <w:r w:rsidRPr="006B623F">
        <w:rPr>
          <w:rStyle w:val="Emphasis"/>
        </w:rPr>
        <w:t>U</w:t>
      </w:r>
      <w:r w:rsidRPr="00FC68DA">
        <w:rPr>
          <w:sz w:val="14"/>
        </w:rPr>
        <w:t xml:space="preserve">nited </w:t>
      </w:r>
      <w:r w:rsidRPr="006B623F">
        <w:rPr>
          <w:rStyle w:val="Emphasis"/>
        </w:rPr>
        <w:t>S</w:t>
      </w:r>
      <w:r w:rsidRPr="00FC68DA">
        <w:rPr>
          <w:sz w:val="14"/>
        </w:rPr>
        <w:t xml:space="preserve">tates </w:t>
      </w:r>
      <w:r w:rsidRPr="006B623F">
        <w:rPr>
          <w:rStyle w:val="StyleUnderline"/>
        </w:rPr>
        <w:t>relationship with Japan is</w:t>
      </w:r>
      <w:r w:rsidRPr="00FC68DA">
        <w:rPr>
          <w:sz w:val="14"/>
        </w:rPr>
        <w:t xml:space="preserve"> arguably its most important in East Asia. US interest in Japan should be self evident. Japan hosts 47,000 US troops and is </w:t>
      </w:r>
      <w:r w:rsidRPr="006B623F">
        <w:rPr>
          <w:rStyle w:val="StyleUnderline"/>
        </w:rPr>
        <w:t xml:space="preserve">the </w:t>
      </w:r>
      <w:r w:rsidRPr="006B623F">
        <w:rPr>
          <w:rStyle w:val="Emphasis"/>
        </w:rPr>
        <w:t>linchpin</w:t>
      </w:r>
      <w:r w:rsidRPr="006B623F">
        <w:rPr>
          <w:rStyle w:val="StyleUnderline"/>
        </w:rPr>
        <w:t xml:space="preserve"> for forward US presence</w:t>
      </w:r>
      <w:r w:rsidRPr="00FC68DA">
        <w:rPr>
          <w:sz w:val="14"/>
        </w:rPr>
        <w:t xml:space="preserve"> in that hemisphere. </w:t>
      </w:r>
      <w:r w:rsidRPr="006B623F">
        <w:rPr>
          <w:rStyle w:val="StyleUnderline"/>
        </w:rPr>
        <w:t xml:space="preserve">Japan is the second largest contributor to all major international organizations that </w:t>
      </w:r>
      <w:r w:rsidRPr="006B623F">
        <w:rPr>
          <w:rStyle w:val="Emphasis"/>
        </w:rPr>
        <w:t>buttress US foreign policy</w:t>
      </w:r>
      <w:r w:rsidRPr="006B623F">
        <w:rPr>
          <w:rStyle w:val="StyleUnderline"/>
        </w:rPr>
        <w:t xml:space="preserve">…. Japan is the </w:t>
      </w:r>
      <w:r w:rsidRPr="006B623F">
        <w:rPr>
          <w:rStyle w:val="Emphasis"/>
        </w:rPr>
        <w:t>bulwark for US deterrence and engagement</w:t>
      </w:r>
      <w:r w:rsidRPr="006B623F">
        <w:rPr>
          <w:rStyle w:val="StyleUnderline"/>
        </w:rPr>
        <w:t xml:space="preserve"> of China and North Korea</w:t>
      </w:r>
      <w:r w:rsidRPr="00FC68DA">
        <w:rPr>
          <w:sz w:val="14"/>
        </w:rPr>
        <w:t xml:space="preserve">—the reason why those countries cannot assume that the United States will eventually withdraw from the region.35 </w:t>
      </w:r>
      <w:r w:rsidRPr="00342CFF">
        <w:rPr>
          <w:rStyle w:val="StyleUnderline"/>
        </w:rPr>
        <w:t>For Japan</w:t>
      </w:r>
      <w:r w:rsidRPr="00FC68DA">
        <w:rPr>
          <w:sz w:val="14"/>
        </w:rPr>
        <w:t xml:space="preserve">, whose “peace constitution” forbids it from using war as an instrument of state policy, </w:t>
      </w:r>
      <w:r w:rsidRPr="006B623F">
        <w:rPr>
          <w:rStyle w:val="StyleUnderline"/>
        </w:rPr>
        <w:t xml:space="preserve">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highlight w:val="cyan"/>
        </w:rPr>
        <w:t>is an essential guarantor</w:t>
      </w:r>
      <w:r w:rsidRPr="006B623F">
        <w:rPr>
          <w:rStyle w:val="StyleUnderline"/>
        </w:rPr>
        <w:t xml:space="preserve"> of its security. </w:t>
      </w:r>
      <w:r w:rsidRPr="0043050A">
        <w:rPr>
          <w:rStyle w:val="Emphasis"/>
          <w:highlight w:val="cyan"/>
        </w:rPr>
        <w:t>Any move</w:t>
      </w:r>
      <w:r w:rsidRPr="006B623F">
        <w:rPr>
          <w:rStyle w:val="StyleUnderline"/>
        </w:rPr>
        <w:t xml:space="preserve"> by the US </w:t>
      </w:r>
      <w:r w:rsidRPr="00334164">
        <w:rPr>
          <w:rStyle w:val="StyleUnderline"/>
        </w:rPr>
        <w:t>that might undermine this view raises not only the prospect of</w:t>
      </w:r>
      <w:r w:rsidRPr="006B623F">
        <w:rPr>
          <w:rStyle w:val="StyleUnderline"/>
        </w:rPr>
        <w:t xml:space="preserve"> </w:t>
      </w:r>
      <w:r w:rsidRPr="0043050A">
        <w:rPr>
          <w:rStyle w:val="Emphasis"/>
          <w:highlight w:val="cyan"/>
        </w:rPr>
        <w:t>weaken</w:t>
      </w:r>
      <w:r w:rsidRPr="006B623F">
        <w:rPr>
          <w:rStyle w:val="Emphasis"/>
        </w:rPr>
        <w:t xml:space="preserve">ing US-Japanese </w:t>
      </w:r>
      <w:r w:rsidRPr="0043050A">
        <w:rPr>
          <w:rStyle w:val="Emphasis"/>
          <w:highlight w:val="cyan"/>
        </w:rPr>
        <w:t>ties</w:t>
      </w:r>
      <w:r w:rsidRPr="006B623F">
        <w:rPr>
          <w:rStyle w:val="StyleUnderline"/>
        </w:rPr>
        <w:t xml:space="preserve">, but also potentially </w:t>
      </w:r>
      <w:r w:rsidRPr="0043050A">
        <w:rPr>
          <w:rStyle w:val="Emphasis"/>
          <w:highlight w:val="cyan"/>
        </w:rPr>
        <w:t>affecting</w:t>
      </w:r>
      <w:r w:rsidRPr="0043050A">
        <w:rPr>
          <w:rStyle w:val="Emphasis"/>
        </w:rPr>
        <w:t xml:space="preserve"> Japan’s </w:t>
      </w:r>
      <w:r w:rsidRPr="0043050A">
        <w:rPr>
          <w:rStyle w:val="Emphasis"/>
          <w:highlight w:val="cyan"/>
        </w:rPr>
        <w:t xml:space="preserve">security </w:t>
      </w:r>
      <w:r w:rsidRPr="00334164">
        <w:rPr>
          <w:rStyle w:val="Emphasis"/>
        </w:rPr>
        <w:t>policies</w:t>
      </w:r>
      <w:r w:rsidRPr="006B623F">
        <w:rPr>
          <w:rStyle w:val="StyleUnderline"/>
        </w:rPr>
        <w:t>.</w:t>
      </w:r>
      <w:r>
        <w:rPr>
          <w:rStyle w:val="StyleUnderline"/>
        </w:rPr>
        <w:t xml:space="preserve"> </w:t>
      </w:r>
      <w:r w:rsidRPr="006B623F">
        <w:rPr>
          <w:rStyle w:val="StyleUnderline"/>
        </w:rPr>
        <w:t xml:space="preserve">In this regard, then, </w:t>
      </w:r>
      <w:r w:rsidRPr="00342CFF">
        <w:rPr>
          <w:rStyle w:val="StyleUnderline"/>
        </w:rPr>
        <w:t>it is essential not to</w:t>
      </w:r>
      <w:r w:rsidRPr="006B623F">
        <w:rPr>
          <w:rStyle w:val="StyleUnderline"/>
        </w:rPr>
        <w:t xml:space="preserve"> engage in </w:t>
      </w:r>
      <w:r w:rsidRPr="00342CFF">
        <w:rPr>
          <w:rStyle w:val="StyleUnderline"/>
          <w:highlight w:val="cyan"/>
        </w:rPr>
        <w:t>activities</w:t>
      </w:r>
      <w:r w:rsidRPr="006B623F">
        <w:rPr>
          <w:rStyle w:val="StyleUnderline"/>
        </w:rPr>
        <w:t xml:space="preserve"> that would </w:t>
      </w:r>
      <w:r w:rsidRPr="0043050A">
        <w:rPr>
          <w:rStyle w:val="Emphasis"/>
          <w:szCs w:val="26"/>
          <w:highlight w:val="cyan"/>
        </w:rPr>
        <w:t>undercut perceptions of</w:t>
      </w:r>
      <w:r w:rsidRPr="0043050A">
        <w:rPr>
          <w:rStyle w:val="Emphasis"/>
          <w:szCs w:val="26"/>
        </w:rPr>
        <w:t xml:space="preserve"> American </w:t>
      </w:r>
      <w:r w:rsidRPr="0043050A">
        <w:rPr>
          <w:rStyle w:val="Emphasis"/>
          <w:szCs w:val="26"/>
          <w:highlight w:val="cyan"/>
        </w:rPr>
        <w:t>reliability</w:t>
      </w:r>
      <w:r w:rsidRPr="0043050A">
        <w:rPr>
          <w:rStyle w:val="StyleUnderline"/>
          <w:highlight w:val="cyan"/>
        </w:rPr>
        <w:t xml:space="preserve">. </w:t>
      </w:r>
      <w:r w:rsidRPr="00342CFF">
        <w:rPr>
          <w:rStyle w:val="StyleUnderline"/>
        </w:rPr>
        <w:t>Such moves</w:t>
      </w:r>
      <w:r w:rsidRPr="00FC68DA">
        <w:rPr>
          <w:sz w:val="14"/>
        </w:rPr>
        <w:t xml:space="preserve">, it should be noted, </w:t>
      </w:r>
      <w:r w:rsidRPr="00342CFF">
        <w:rPr>
          <w:rStyle w:val="StyleUnderline"/>
        </w:rPr>
        <w:t xml:space="preserve">are </w:t>
      </w:r>
      <w:r w:rsidRPr="00342CFF">
        <w:rPr>
          <w:rStyle w:val="Emphasis"/>
        </w:rPr>
        <w:t>not limited</w:t>
      </w:r>
      <w:r w:rsidRPr="00342CFF">
        <w:rPr>
          <w:rStyle w:val="StyleUnderline"/>
        </w:rPr>
        <w:t xml:space="preserve"> to those in the </w:t>
      </w:r>
      <w:r w:rsidRPr="00342CFF">
        <w:rPr>
          <w:rStyle w:val="Emphasis"/>
        </w:rPr>
        <w:t>security</w:t>
      </w:r>
      <w:r w:rsidRPr="00342CFF">
        <w:rPr>
          <w:rStyle w:val="StyleUnderline"/>
        </w:rPr>
        <w:t xml:space="preserve"> realm. For example</w:t>
      </w:r>
      <w:r w:rsidRPr="00FC68DA">
        <w:rPr>
          <w:sz w:val="14"/>
        </w:rPr>
        <w:t xml:space="preserve">, the </w:t>
      </w:r>
      <w:r w:rsidRPr="00342CFF">
        <w:rPr>
          <w:rStyle w:val="StyleUnderline"/>
        </w:rPr>
        <w:t>Nixon</w:t>
      </w:r>
      <w:r w:rsidRPr="00FC68DA">
        <w:rPr>
          <w:sz w:val="14"/>
        </w:rPr>
        <w:t xml:space="preserve"> administration </w:t>
      </w:r>
      <w:r w:rsidRPr="00342CFF">
        <w:rPr>
          <w:rStyle w:val="StyleUnderline"/>
        </w:rPr>
        <w:t>undertook several initiatives</w:t>
      </w:r>
      <w:r w:rsidRPr="00FC68DA">
        <w:rPr>
          <w:sz w:val="14"/>
        </w:rPr>
        <w:t xml:space="preserve"> in the late 1960s and early 1970s </w:t>
      </w:r>
      <w:r w:rsidRPr="00342CFF">
        <w:rPr>
          <w:rStyle w:val="StyleUnderline"/>
        </w:rPr>
        <w:t>that rocked</w:t>
      </w:r>
      <w:r w:rsidRPr="00FC68DA">
        <w:rPr>
          <w:sz w:val="14"/>
        </w:rPr>
        <w:t xml:space="preserve"> Tokyo-Washington </w:t>
      </w:r>
      <w:proofErr w:type="gramStart"/>
      <w:r w:rsidRPr="00342CFF">
        <w:rPr>
          <w:rStyle w:val="StyleUnderline"/>
        </w:rPr>
        <w:t>relations, and</w:t>
      </w:r>
      <w:proofErr w:type="gramEnd"/>
      <w:r w:rsidRPr="00342CFF">
        <w:rPr>
          <w:rStyle w:val="StyleUnderline"/>
        </w:rPr>
        <w:t xml:space="preserve"> are</w:t>
      </w:r>
      <w:r w:rsidRPr="00FC68DA">
        <w:rPr>
          <w:sz w:val="14"/>
        </w:rPr>
        <w:t xml:space="preserve"> still </w:t>
      </w:r>
      <w:r w:rsidRPr="00342CFF">
        <w:rPr>
          <w:rStyle w:val="StyleUnderline"/>
        </w:rPr>
        <w:t xml:space="preserve">remembered as the “Nixon shocks.” While some </w:t>
      </w:r>
      <w:r w:rsidRPr="00FC68DA">
        <w:rPr>
          <w:sz w:val="14"/>
        </w:rPr>
        <w:t xml:space="preserve">of these </w:t>
      </w:r>
      <w:r w:rsidRPr="00342CFF">
        <w:rPr>
          <w:rStyle w:val="StyleUnderline"/>
        </w:rPr>
        <w:t>were in the realm of security</w:t>
      </w:r>
      <w:r w:rsidRPr="00FC68DA">
        <w:rPr>
          <w:sz w:val="14"/>
        </w:rPr>
        <w:t xml:space="preserve"> (including Nixon’s opening to China and the promulgation of the Nixon Doctrine), the </w:t>
      </w:r>
      <w:r w:rsidRPr="00342CFF">
        <w:rPr>
          <w:rStyle w:val="StyleUnderline"/>
        </w:rPr>
        <w:t>others were in the trade area</w:t>
      </w:r>
      <w:r w:rsidRPr="00FC68DA">
        <w:rPr>
          <w:sz w:val="14"/>
        </w:rPr>
        <w:t xml:space="preserve">. These included a ten percent surcharge on all imports entering the US and suspended the convertibility of the dollar (i.e., removed the US from the gold standard).36 </w:t>
      </w:r>
      <w:r w:rsidRPr="00342CFF">
        <w:rPr>
          <w:rStyle w:val="StyleUnderline"/>
        </w:rPr>
        <w:t xml:space="preserve">Part of the “shock” was the </w:t>
      </w:r>
      <w:r w:rsidRPr="00342CFF">
        <w:rPr>
          <w:rStyle w:val="Emphasis"/>
        </w:rPr>
        <w:t>fundamental nature</w:t>
      </w:r>
      <w:r w:rsidRPr="00342CFF">
        <w:rPr>
          <w:rStyle w:val="StyleUnderline"/>
        </w:rPr>
        <w:t xml:space="preserve"> of these shifts. </w:t>
      </w:r>
      <w:r w:rsidRPr="00342CFF">
        <w:rPr>
          <w:rStyle w:val="Emphasis"/>
        </w:rPr>
        <w:t xml:space="preserve">Even more </w:t>
      </w:r>
      <w:r w:rsidRPr="0043050A">
        <w:rPr>
          <w:rStyle w:val="Emphasis"/>
          <w:highlight w:val="cyan"/>
        </w:rPr>
        <w:t>damaging</w:t>
      </w:r>
      <w:r w:rsidRPr="006B623F">
        <w:rPr>
          <w:rStyle w:val="StyleUnderline"/>
        </w:rPr>
        <w:t>, however</w:t>
      </w:r>
      <w:r w:rsidRPr="00334164">
        <w:rPr>
          <w:rStyle w:val="StyleUnderline"/>
        </w:rPr>
        <w:t xml:space="preserve">, was the </w:t>
      </w:r>
      <w:r w:rsidRPr="00334164">
        <w:rPr>
          <w:rStyle w:val="Emphasis"/>
        </w:rPr>
        <w:t>failure</w:t>
      </w:r>
      <w:r w:rsidRPr="00334164">
        <w:rPr>
          <w:sz w:val="14"/>
        </w:rPr>
        <w:t xml:space="preserve"> of the Nixon Administration </w:t>
      </w:r>
      <w:r w:rsidRPr="00334164">
        <w:rPr>
          <w:rStyle w:val="Emphasis"/>
        </w:rPr>
        <w:t>to consult</w:t>
      </w:r>
      <w:r w:rsidRPr="00334164">
        <w:rPr>
          <w:rStyle w:val="StyleUnderline"/>
        </w:rPr>
        <w:t xml:space="preserve"> their Japanese counterparts</w:t>
      </w:r>
      <w:r w:rsidRPr="006B623F">
        <w:rPr>
          <w:rStyle w:val="StyleUnderline"/>
        </w:rPr>
        <w:t xml:space="preserve">, </w:t>
      </w:r>
      <w:r w:rsidRPr="0043050A">
        <w:rPr>
          <w:rStyle w:val="Emphasis"/>
          <w:highlight w:val="cyan"/>
        </w:rPr>
        <w:t>catching them</w:t>
      </w:r>
      <w:r w:rsidRPr="006B623F">
        <w:rPr>
          <w:rStyle w:val="Emphasis"/>
        </w:rPr>
        <w:t xml:space="preserve"> wholly </w:t>
      </w:r>
      <w:r w:rsidRPr="0043050A">
        <w:rPr>
          <w:rStyle w:val="Emphasis"/>
          <w:highlight w:val="cyan"/>
        </w:rPr>
        <w:t>off-guard</w:t>
      </w:r>
      <w:r w:rsidRPr="00FC68DA">
        <w:rPr>
          <w:sz w:val="14"/>
        </w:rPr>
        <w:t xml:space="preserve">. It took several years for the effects of these shocks to wear off. </w:t>
      </w:r>
      <w:r w:rsidRPr="0043050A">
        <w:rPr>
          <w:rStyle w:val="StyleUnderline"/>
          <w:highlight w:val="cyan"/>
        </w:rPr>
        <w:t>If</w:t>
      </w:r>
      <w:r w:rsidRPr="006B623F">
        <w:rPr>
          <w:rStyle w:val="StyleUnderline"/>
        </w:rPr>
        <w:t xml:space="preserve"> 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rPr>
        <w:t>is intent</w:t>
      </w:r>
      <w:r w:rsidRPr="006B623F">
        <w:rPr>
          <w:rStyle w:val="StyleUnderline"/>
        </w:rPr>
        <w:t xml:space="preserve"> upon </w:t>
      </w:r>
      <w:r w:rsidRPr="0043050A">
        <w:rPr>
          <w:rStyle w:val="Emphasis"/>
          <w:highlight w:val="cyan"/>
        </w:rPr>
        <w:t>expand</w:t>
      </w:r>
      <w:r w:rsidRPr="006B623F">
        <w:rPr>
          <w:rStyle w:val="Emphasis"/>
        </w:rPr>
        <w:t xml:space="preserve">ing </w:t>
      </w:r>
      <w:r w:rsidRPr="0043050A">
        <w:rPr>
          <w:rStyle w:val="Emphasis"/>
          <w:highlight w:val="cyan"/>
        </w:rPr>
        <w:t>space relations with</w:t>
      </w:r>
      <w:r w:rsidRPr="006B623F">
        <w:rPr>
          <w:rStyle w:val="Emphasis"/>
        </w:rPr>
        <w:t xml:space="preserve"> the </w:t>
      </w:r>
      <w:r w:rsidRPr="0043050A">
        <w:rPr>
          <w:rStyle w:val="Emphasis"/>
          <w:highlight w:val="cyan"/>
        </w:rPr>
        <w:t>PRC</w:t>
      </w:r>
      <w:r w:rsidRPr="006B623F">
        <w:rPr>
          <w:rStyle w:val="StyleUnderline"/>
        </w:rPr>
        <w:t xml:space="preserve">, </w:t>
      </w:r>
      <w:r w:rsidRPr="00334164">
        <w:rPr>
          <w:rStyle w:val="StyleUnderline"/>
        </w:rPr>
        <w:t xml:space="preserve">then it would behoove it to </w:t>
      </w:r>
      <w:r w:rsidRPr="0043050A">
        <w:rPr>
          <w:rStyle w:val="Emphasis"/>
          <w:highlight w:val="cyan"/>
        </w:rPr>
        <w:t>consult Japan</w:t>
      </w:r>
      <w:r w:rsidRPr="006B623F">
        <w:rPr>
          <w:rStyle w:val="StyleUnderline"/>
        </w:rPr>
        <w:t xml:space="preserve">, </w:t>
      </w:r>
      <w:proofErr w:type="gramStart"/>
      <w:r w:rsidRPr="006B623F">
        <w:rPr>
          <w:rStyle w:val="StyleUnderline"/>
        </w:rPr>
        <w:t xml:space="preserve">in order </w:t>
      </w:r>
      <w:r w:rsidRPr="0043050A">
        <w:rPr>
          <w:rStyle w:val="StyleUnderline"/>
          <w:highlight w:val="cyan"/>
        </w:rPr>
        <w:t>to</w:t>
      </w:r>
      <w:proofErr w:type="gramEnd"/>
      <w:r w:rsidRPr="0043050A">
        <w:rPr>
          <w:rStyle w:val="StyleUnderline"/>
          <w:highlight w:val="cyan"/>
        </w:rPr>
        <w:t xml:space="preserve"> minimize</w:t>
      </w:r>
      <w:r w:rsidRPr="006B623F">
        <w:rPr>
          <w:rStyle w:val="StyleUnderline"/>
        </w:rPr>
        <w:t xml:space="preserve"> the prospect of </w:t>
      </w:r>
      <w:r w:rsidRPr="0043050A">
        <w:rPr>
          <w:rStyle w:val="StyleUnderline"/>
          <w:highlight w:val="cyan"/>
        </w:rPr>
        <w:t xml:space="preserve">a </w:t>
      </w:r>
      <w:r w:rsidRPr="0043050A">
        <w:rPr>
          <w:rStyle w:val="Emphasis"/>
          <w:szCs w:val="26"/>
          <w:highlight w:val="cyan"/>
        </w:rPr>
        <w:t>“space shock.”</w:t>
      </w:r>
      <w:r>
        <w:rPr>
          <w:rStyle w:val="Emphasis"/>
        </w:rPr>
        <w:t xml:space="preserve"> </w:t>
      </w:r>
      <w:r w:rsidRPr="0043050A">
        <w:rPr>
          <w:rStyle w:val="StyleUnderline"/>
          <w:highlight w:val="cyan"/>
        </w:rPr>
        <w:t>Failing to do so</w:t>
      </w:r>
      <w:r w:rsidRPr="006B623F">
        <w:rPr>
          <w:rStyle w:val="StyleUnderline"/>
        </w:rPr>
        <w:t xml:space="preserve"> may well </w:t>
      </w:r>
      <w:r w:rsidRPr="0043050A">
        <w:rPr>
          <w:rStyle w:val="StyleUnderline"/>
          <w:highlight w:val="cyan"/>
        </w:rPr>
        <w:t xml:space="preserve">incur a </w:t>
      </w:r>
      <w:r w:rsidRPr="0043050A">
        <w:rPr>
          <w:rStyle w:val="Emphasis"/>
          <w:highlight w:val="cyan"/>
        </w:rPr>
        <w:t>Japanese reaction</w:t>
      </w:r>
      <w:r w:rsidRPr="006B623F">
        <w:rPr>
          <w:rStyle w:val="StyleUnderline"/>
        </w:rPr>
        <w:t>. The decision on the part of Japan to build an explicitly intelligence-focused satellite was in response to</w:t>
      </w:r>
      <w:r w:rsidRPr="00FC68DA">
        <w:rPr>
          <w:sz w:val="14"/>
        </w:rPr>
        <w:t xml:space="preserve"> the </w:t>
      </w:r>
      <w:r w:rsidRPr="006B623F">
        <w:rPr>
          <w:rStyle w:val="StyleUnderline"/>
        </w:rPr>
        <w:t>North Korean</w:t>
      </w:r>
      <w:r w:rsidRPr="00FC68DA">
        <w:rPr>
          <w:sz w:val="14"/>
        </w:rPr>
        <w:t xml:space="preserve"> missile </w:t>
      </w:r>
      <w:r w:rsidRPr="006B623F">
        <w:rPr>
          <w:rStyle w:val="StyleUnderline"/>
        </w:rPr>
        <w:t>test</w:t>
      </w:r>
      <w:r w:rsidRPr="00FC68DA">
        <w:rPr>
          <w:sz w:val="14"/>
        </w:rPr>
        <w:t xml:space="preserve"> of 1999, </w:t>
      </w:r>
      <w:r w:rsidRPr="006B623F">
        <w:rPr>
          <w:rStyle w:val="StyleUnderline"/>
        </w:rPr>
        <w:t xml:space="preserve">suggesting that Tokyo is fully capable </w:t>
      </w:r>
      <w:r w:rsidRPr="00334164">
        <w:rPr>
          <w:rStyle w:val="StyleUnderline"/>
        </w:rPr>
        <w:t>of undertaking space-oriented responses when it is concerned</w:t>
      </w:r>
      <w:r w:rsidRPr="00334164">
        <w:rPr>
          <w:sz w:val="14"/>
        </w:rPr>
        <w:t xml:space="preserve">.37 </w:t>
      </w:r>
      <w:r w:rsidRPr="00334164">
        <w:rPr>
          <w:rStyle w:val="StyleUnderline"/>
        </w:rPr>
        <w:t>That, in turn, would potentially</w:t>
      </w:r>
      <w:r w:rsidRPr="006B623F">
        <w:rPr>
          <w:rStyle w:val="StyleUnderline"/>
        </w:rPr>
        <w:t xml:space="preserve"> </w:t>
      </w:r>
      <w:r w:rsidRPr="0043050A">
        <w:rPr>
          <w:rStyle w:val="Emphasis"/>
          <w:highlight w:val="cyan"/>
        </w:rPr>
        <w:t>arouse the ire of China</w:t>
      </w:r>
      <w:r w:rsidRPr="006B623F">
        <w:rPr>
          <w:rStyle w:val="StyleUnderline"/>
        </w:rPr>
        <w:t xml:space="preserve">. The tragic history of Sino-Japanese relations continues to cast a baleful influence upon current interactions between the two states. </w:t>
      </w:r>
      <w:r w:rsidRPr="0043050A">
        <w:rPr>
          <w:rStyle w:val="StyleUnderline"/>
          <w:highlight w:val="cyan"/>
        </w:rPr>
        <w:t xml:space="preserve">If there is </w:t>
      </w:r>
      <w:r w:rsidRPr="0043050A">
        <w:rPr>
          <w:rStyle w:val="Emphasis"/>
          <w:highlight w:val="cyan"/>
        </w:rPr>
        <w:t>no</w:t>
      </w:r>
      <w:r w:rsidRPr="006B623F">
        <w:rPr>
          <w:rStyle w:val="Emphasis"/>
        </w:rPr>
        <w:t xml:space="preserve">t a </w:t>
      </w:r>
      <w:r w:rsidRPr="0043050A">
        <w:rPr>
          <w:rStyle w:val="Emphasis"/>
          <w:highlight w:val="cyan"/>
        </w:rPr>
        <w:t xml:space="preserve">“space race” </w:t>
      </w:r>
      <w:r w:rsidRPr="00334164">
        <w:rPr>
          <w:rStyle w:val="Emphasis"/>
        </w:rPr>
        <w:t>currently</w:t>
      </w:r>
      <w:r w:rsidRPr="006B623F">
        <w:rPr>
          <w:rStyle w:val="Emphasis"/>
        </w:rPr>
        <w:t xml:space="preserve"> underway</w:t>
      </w:r>
      <w:r w:rsidRPr="006B623F">
        <w:rPr>
          <w:rStyle w:val="StyleUnderline"/>
        </w:rPr>
        <w:t xml:space="preserve"> between Beijing and Tokyo, </w:t>
      </w:r>
      <w:r w:rsidRPr="0043050A">
        <w:rPr>
          <w:rStyle w:val="StyleUnderline"/>
          <w:highlight w:val="cyan"/>
        </w:rPr>
        <w:t>it would be</w:t>
      </w:r>
      <w:r w:rsidRPr="006B623F">
        <w:rPr>
          <w:rStyle w:val="StyleUnderline"/>
        </w:rPr>
        <w:t xml:space="preserve"> most </w:t>
      </w:r>
      <w:r w:rsidRPr="0043050A">
        <w:rPr>
          <w:rStyle w:val="StyleUnderline"/>
          <w:highlight w:val="cyan"/>
        </w:rPr>
        <w:t xml:space="preserve">unfortunate if </w:t>
      </w:r>
      <w:r w:rsidRPr="0043050A">
        <w:rPr>
          <w:rStyle w:val="Emphasis"/>
          <w:highlight w:val="cyan"/>
        </w:rPr>
        <w:t>American actions</w:t>
      </w:r>
      <w:r w:rsidRPr="006B623F">
        <w:rPr>
          <w:rStyle w:val="Emphasis"/>
        </w:rPr>
        <w:t xml:space="preserve"> were to </w:t>
      </w:r>
      <w:r w:rsidRPr="0043050A">
        <w:rPr>
          <w:rStyle w:val="Emphasis"/>
          <w:highlight w:val="cyan"/>
        </w:rPr>
        <w:t>precipitate one</w:t>
      </w:r>
      <w:r w:rsidRPr="00FC68DA">
        <w:rPr>
          <w:sz w:val="14"/>
        </w:rPr>
        <w:t>.</w:t>
      </w:r>
    </w:p>
    <w:p w14:paraId="3A9CE0C0" w14:textId="77777777" w:rsidR="00CC4F48" w:rsidRDefault="00CC4F48" w:rsidP="00CC4F48">
      <w:pPr>
        <w:rPr>
          <w:sz w:val="16"/>
        </w:rPr>
      </w:pPr>
    </w:p>
    <w:p w14:paraId="2F66F447" w14:textId="77777777" w:rsidR="00CC4F48" w:rsidRPr="00E42D5E" w:rsidRDefault="00CC4F48" w:rsidP="00CC4F48">
      <w:pPr>
        <w:pStyle w:val="Heading4"/>
        <w:rPr>
          <w:u w:val="single"/>
        </w:rPr>
      </w:pPr>
      <w:r>
        <w:t xml:space="preserve">Japan will develop </w:t>
      </w:r>
      <w:r>
        <w:rPr>
          <w:u w:val="single"/>
        </w:rPr>
        <w:t>offensive strike</w:t>
      </w:r>
      <w:r>
        <w:t>---</w:t>
      </w:r>
      <w:r w:rsidRPr="009942AD">
        <w:t>nuclear war</w:t>
      </w:r>
    </w:p>
    <w:p w14:paraId="1BB6090F" w14:textId="77777777" w:rsidR="00CC4F48" w:rsidRDefault="00CC4F48" w:rsidP="00CC4F48">
      <w:r>
        <w:t xml:space="preserve">Kelly C. </w:t>
      </w:r>
      <w:r w:rsidRPr="004A0F31">
        <w:rPr>
          <w:rStyle w:val="Style13ptBold"/>
        </w:rPr>
        <w:t>Wadsworth 19</w:t>
      </w:r>
      <w:r>
        <w:t>, Non-Resident Kelly Fellow at Pacific Forum at the Center for Strategic &amp; International Studies, PhD Student in International Security Studies at the University of Pittsburgh, MBA and MA in International Studies (Korea Studies) at the University of Washington, Former Visiting Fellow at the Japan Institute of International Affairs, BA in International Relations and East Asia from the University of California, Davis, “Should Japan Adopt Conventional Missile Strike Capabilities?”, Asia Policy, Volume 14, Number 2, April 2019, p. 83-87</w:t>
      </w:r>
    </w:p>
    <w:p w14:paraId="31863FF2" w14:textId="77777777" w:rsidR="00CC4F48" w:rsidRPr="00FC68DA" w:rsidRDefault="00CC4F48" w:rsidP="00CC4F48">
      <w:pPr>
        <w:rPr>
          <w:sz w:val="14"/>
        </w:rPr>
      </w:pPr>
      <w:r w:rsidRPr="00FC68DA">
        <w:rPr>
          <w:sz w:val="14"/>
        </w:rPr>
        <w:t xml:space="preserve">American proponents of Japan obtaining a conventional missile strike capability interviewed for this research argued that the United States could use a more capable ally in the region to address the threat posed by heightened Chinese naval activity. While that prospect might be a tempting short-term fix to offset the U.S. Department of Defense budget cuts over the last decade, </w:t>
      </w:r>
      <w:r w:rsidRPr="00733371">
        <w:rPr>
          <w:rStyle w:val="StyleUnderline"/>
        </w:rPr>
        <w:t>the long-term interests</w:t>
      </w:r>
      <w:r w:rsidRPr="00FC68DA">
        <w:rPr>
          <w:sz w:val="14"/>
        </w:rPr>
        <w:t xml:space="preserve"> of the United States </w:t>
      </w:r>
      <w:r w:rsidRPr="00733371">
        <w:rPr>
          <w:rStyle w:val="StyleUnderline"/>
        </w:rPr>
        <w:t>in maintaining regional stability should</w:t>
      </w:r>
      <w:r w:rsidRPr="00FC68DA">
        <w:rPr>
          <w:sz w:val="14"/>
        </w:rPr>
        <w:t xml:space="preserve"> also </w:t>
      </w:r>
      <w:r w:rsidRPr="00733371">
        <w:rPr>
          <w:rStyle w:val="StyleUnderline"/>
        </w:rPr>
        <w:t xml:space="preserve">be considered. In addition to the negative reactions of Beijing and Seoul, a </w:t>
      </w:r>
      <w:r w:rsidRPr="00B67ACF">
        <w:rPr>
          <w:rStyle w:val="StyleUnderline"/>
          <w:highlight w:val="cyan"/>
        </w:rPr>
        <w:t>Japanese</w:t>
      </w:r>
      <w:r w:rsidRPr="002D313B">
        <w:rPr>
          <w:rStyle w:val="StyleUnderline"/>
        </w:rPr>
        <w:t xml:space="preserve"> offensive </w:t>
      </w:r>
      <w:r w:rsidRPr="00B67ACF">
        <w:rPr>
          <w:rStyle w:val="StyleUnderline"/>
          <w:highlight w:val="cyan"/>
        </w:rPr>
        <w:t>strike</w:t>
      </w:r>
      <w:r w:rsidRPr="00733371">
        <w:rPr>
          <w:rStyle w:val="StyleUnderline"/>
        </w:rPr>
        <w:t xml:space="preserve"> capability </w:t>
      </w:r>
      <w:r w:rsidRPr="00B67ACF">
        <w:rPr>
          <w:rStyle w:val="StyleUnderline"/>
          <w:highlight w:val="cyan"/>
        </w:rPr>
        <w:t xml:space="preserve">could </w:t>
      </w:r>
      <w:r w:rsidRPr="00B67ACF">
        <w:rPr>
          <w:rStyle w:val="Emphasis"/>
          <w:highlight w:val="cyan"/>
        </w:rPr>
        <w:t>decrease</w:t>
      </w:r>
      <w:r w:rsidRPr="00733371">
        <w:rPr>
          <w:rStyle w:val="Emphasis"/>
        </w:rPr>
        <w:t xml:space="preserve"> regional </w:t>
      </w:r>
      <w:r w:rsidRPr="00B67ACF">
        <w:rPr>
          <w:rStyle w:val="Emphasis"/>
          <w:highlight w:val="cyan"/>
        </w:rPr>
        <w:t>confidence</w:t>
      </w:r>
      <w:r w:rsidRPr="00B67ACF">
        <w:rPr>
          <w:rStyle w:val="StyleUnderline"/>
          <w:highlight w:val="cyan"/>
        </w:rPr>
        <w:t xml:space="preserve"> in</w:t>
      </w:r>
      <w:r w:rsidRPr="002D313B">
        <w:rPr>
          <w:rStyle w:val="StyleUnderline"/>
        </w:rPr>
        <w:t xml:space="preserve"> the </w:t>
      </w:r>
      <w:r w:rsidRPr="002D313B">
        <w:rPr>
          <w:rStyle w:val="Emphasis"/>
        </w:rPr>
        <w:t xml:space="preserve">credibility of </w:t>
      </w:r>
      <w:r w:rsidRPr="00B67ACF">
        <w:rPr>
          <w:rStyle w:val="Emphasis"/>
          <w:highlight w:val="cyan"/>
        </w:rPr>
        <w:t>U.S. power</w:t>
      </w:r>
      <w:r w:rsidRPr="00733371">
        <w:rPr>
          <w:rStyle w:val="StyleUnderline"/>
        </w:rPr>
        <w:t xml:space="preserve"> in Asia</w:t>
      </w:r>
      <w:r w:rsidRPr="00FC68DA">
        <w:rPr>
          <w:sz w:val="14"/>
        </w:rPr>
        <w:t xml:space="preserve">. As noted above, some experts argue that </w:t>
      </w:r>
      <w:r w:rsidRPr="00733371">
        <w:rPr>
          <w:rStyle w:val="StyleUnderline"/>
        </w:rPr>
        <w:t xml:space="preserve">if Japan strengthens its offensive capability, such a move might be </w:t>
      </w:r>
      <w:r w:rsidRPr="00B67ACF">
        <w:rPr>
          <w:rStyle w:val="Emphasis"/>
          <w:highlight w:val="cyan"/>
        </w:rPr>
        <w:t>interpreted</w:t>
      </w:r>
      <w:r w:rsidRPr="009942AD">
        <w:rPr>
          <w:rStyle w:val="StyleUnderline"/>
        </w:rPr>
        <w:t xml:space="preserve"> by neighbors reliant on the U.S. nuclear umbrella</w:t>
      </w:r>
      <w:r w:rsidRPr="00733371">
        <w:rPr>
          <w:rStyle w:val="StyleUnderline"/>
        </w:rPr>
        <w:t xml:space="preserve"> </w:t>
      </w:r>
      <w:r w:rsidRPr="00B67ACF">
        <w:rPr>
          <w:rStyle w:val="StyleUnderline"/>
          <w:highlight w:val="cyan"/>
        </w:rPr>
        <w:t xml:space="preserve">as a </w:t>
      </w:r>
      <w:r w:rsidRPr="00B67ACF">
        <w:rPr>
          <w:rStyle w:val="Emphasis"/>
          <w:highlight w:val="cyan"/>
        </w:rPr>
        <w:t>sign</w:t>
      </w:r>
      <w:r w:rsidRPr="00733371">
        <w:rPr>
          <w:rStyle w:val="StyleUnderline"/>
        </w:rPr>
        <w:t xml:space="preserve"> that </w:t>
      </w:r>
      <w:r w:rsidRPr="00B67ACF">
        <w:rPr>
          <w:rStyle w:val="StyleUnderline"/>
          <w:highlight w:val="cyan"/>
        </w:rPr>
        <w:t xml:space="preserve">Tokyo is </w:t>
      </w:r>
      <w:r w:rsidRPr="00B67ACF">
        <w:rPr>
          <w:rStyle w:val="Emphasis"/>
          <w:highlight w:val="cyan"/>
        </w:rPr>
        <w:t>losing confidence</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credibility</w:t>
      </w:r>
      <w:r w:rsidRPr="00FC68DA">
        <w:rPr>
          <w:sz w:val="14"/>
        </w:rPr>
        <w:t xml:space="preserve">.71 </w:t>
      </w:r>
      <w:r w:rsidRPr="00B67ACF">
        <w:rPr>
          <w:rStyle w:val="StyleUnderline"/>
          <w:highlight w:val="cyan"/>
        </w:rPr>
        <w:t>This</w:t>
      </w:r>
      <w:r w:rsidRPr="00733371">
        <w:rPr>
          <w:rStyle w:val="StyleUnderline"/>
        </w:rPr>
        <w:t xml:space="preserve"> could </w:t>
      </w:r>
      <w:r w:rsidRPr="00B67ACF">
        <w:rPr>
          <w:rStyle w:val="Emphasis"/>
          <w:highlight w:val="cyan"/>
        </w:rPr>
        <w:t>start a chain reaction</w:t>
      </w:r>
      <w:r w:rsidRPr="00342CFF">
        <w:rPr>
          <w:rStyle w:val="StyleUnderline"/>
        </w:rPr>
        <w:t xml:space="preserve"> that causes</w:t>
      </w:r>
      <w:r w:rsidRPr="00733371">
        <w:rPr>
          <w:rStyle w:val="StyleUnderline"/>
        </w:rPr>
        <w:t xml:space="preserve"> more U.S. </w:t>
      </w:r>
      <w:r w:rsidRPr="00342CFF">
        <w:rPr>
          <w:rStyle w:val="StyleUnderline"/>
        </w:rPr>
        <w:t xml:space="preserve">allies to </w:t>
      </w:r>
      <w:r w:rsidRPr="00342CFF">
        <w:rPr>
          <w:rStyle w:val="Emphasis"/>
        </w:rPr>
        <w:t>hedge</w:t>
      </w:r>
      <w:r w:rsidRPr="00342CFF">
        <w:rPr>
          <w:rStyle w:val="StyleUnderline"/>
        </w:rPr>
        <w:t xml:space="preserve"> with China or to </w:t>
      </w:r>
      <w:r w:rsidRPr="00342CFF">
        <w:rPr>
          <w:rStyle w:val="Emphasis"/>
        </w:rPr>
        <w:t>develop their own strike capabilities</w:t>
      </w:r>
      <w:r w:rsidRPr="00733371">
        <w:rPr>
          <w:rStyle w:val="StyleUnderline"/>
        </w:rPr>
        <w:t xml:space="preserve">, further </w:t>
      </w:r>
      <w:r w:rsidRPr="00B67ACF">
        <w:rPr>
          <w:rStyle w:val="Emphasis"/>
          <w:highlight w:val="cyan"/>
        </w:rPr>
        <w:t>increasing instability</w:t>
      </w:r>
      <w:r w:rsidRPr="00733371">
        <w:rPr>
          <w:rStyle w:val="StyleUnderline"/>
        </w:rPr>
        <w:t xml:space="preserve"> in Asia</w:t>
      </w:r>
      <w:r w:rsidRPr="00FC68DA">
        <w:rPr>
          <w:sz w:val="14"/>
        </w:rPr>
        <w:t xml:space="preserve">. </w:t>
      </w:r>
      <w:r w:rsidRPr="00FC68DA">
        <w:rPr>
          <w:i/>
          <w:iCs/>
          <w:sz w:val="14"/>
        </w:rPr>
        <w:t>China</w:t>
      </w:r>
      <w:r w:rsidRPr="00FC68DA">
        <w:rPr>
          <w:sz w:val="14"/>
        </w:rPr>
        <w:t xml:space="preserve">. </w:t>
      </w:r>
      <w:r w:rsidRPr="00872A32">
        <w:rPr>
          <w:rStyle w:val="StyleUnderline"/>
        </w:rPr>
        <w:t>China would</w:t>
      </w:r>
      <w:r w:rsidRPr="00FC68DA">
        <w:rPr>
          <w:sz w:val="14"/>
        </w:rPr>
        <w:t xml:space="preserve"> likely be the most vocal in its disapproval of a Japanese conventional missile strike capability, potentially </w:t>
      </w:r>
      <w:r w:rsidRPr="00872A32">
        <w:rPr>
          <w:rStyle w:val="StyleUnderline"/>
        </w:rPr>
        <w:t>offer</w:t>
      </w:r>
      <w:r w:rsidRPr="00FC68DA">
        <w:rPr>
          <w:sz w:val="14"/>
        </w:rPr>
        <w:t xml:space="preserve">ing not just harsh words but also </w:t>
      </w:r>
      <w:r w:rsidRPr="00872A32">
        <w:rPr>
          <w:rStyle w:val="StyleUnderline"/>
        </w:rPr>
        <w:t xml:space="preserve">harsh actions that could further </w:t>
      </w:r>
      <w:r w:rsidRPr="00872A32">
        <w:rPr>
          <w:rStyle w:val="Emphasis"/>
        </w:rPr>
        <w:t>decrease regional stability</w:t>
      </w:r>
      <w:r w:rsidRPr="00872A32">
        <w:rPr>
          <w:rStyle w:val="StyleUnderline"/>
        </w:rPr>
        <w:t xml:space="preserve"> in an </w:t>
      </w:r>
      <w:r w:rsidRPr="00872A32">
        <w:rPr>
          <w:rStyle w:val="Emphasis"/>
        </w:rPr>
        <w:t>already tense</w:t>
      </w:r>
      <w:r w:rsidRPr="00872A32">
        <w:rPr>
          <w:rStyle w:val="StyleUnderline"/>
        </w:rPr>
        <w:t xml:space="preserve"> security environment</w:t>
      </w:r>
      <w:r w:rsidRPr="00FC68DA">
        <w:rPr>
          <w:sz w:val="14"/>
        </w:rPr>
        <w:t xml:space="preserve">. China expressed dissent when Japan considered a preemptive strike option against the North Korean threat in 2006, arguing that the move was “extremely irresponsible” and would severely interfere with international diplomatic efforts, aggravating tensions in Northeast Asia.72 Over ten years later, </w:t>
      </w:r>
      <w:r w:rsidRPr="00B67ACF">
        <w:rPr>
          <w:rStyle w:val="StyleUnderline"/>
          <w:highlight w:val="cyan"/>
        </w:rPr>
        <w:t>the</w:t>
      </w:r>
      <w:r w:rsidRPr="00733371">
        <w:rPr>
          <w:rStyle w:val="StyleUnderline"/>
        </w:rPr>
        <w:t xml:space="preserve"> regional </w:t>
      </w:r>
      <w:r w:rsidRPr="00B67ACF">
        <w:rPr>
          <w:rStyle w:val="StyleUnderline"/>
          <w:highlight w:val="cyan"/>
        </w:rPr>
        <w:t>environment is</w:t>
      </w:r>
      <w:r w:rsidRPr="00733371">
        <w:rPr>
          <w:rStyle w:val="StyleUnderline"/>
        </w:rPr>
        <w:t xml:space="preserve"> </w:t>
      </w:r>
      <w:r w:rsidRPr="00733371">
        <w:rPr>
          <w:rStyle w:val="Emphasis"/>
        </w:rPr>
        <w:t xml:space="preserve">even more </w:t>
      </w:r>
      <w:r w:rsidRPr="00B67ACF">
        <w:rPr>
          <w:rStyle w:val="Emphasis"/>
          <w:highlight w:val="cyan"/>
        </w:rPr>
        <w:t>tense</w:t>
      </w:r>
      <w:r w:rsidRPr="00B67ACF">
        <w:rPr>
          <w:rStyle w:val="StyleUnderline"/>
          <w:highlight w:val="cyan"/>
        </w:rPr>
        <w:t xml:space="preserve"> </w:t>
      </w:r>
      <w:proofErr w:type="gramStart"/>
      <w:r w:rsidRPr="00B67ACF">
        <w:rPr>
          <w:rStyle w:val="StyleUnderline"/>
          <w:highlight w:val="cyan"/>
        </w:rPr>
        <w:t>as a result of</w:t>
      </w:r>
      <w:proofErr w:type="gramEnd"/>
      <w:r w:rsidRPr="00733371">
        <w:rPr>
          <w:rStyle w:val="StyleUnderline"/>
        </w:rPr>
        <w:t xml:space="preserve"> North </w:t>
      </w:r>
      <w:r w:rsidRPr="00B67ACF">
        <w:rPr>
          <w:rStyle w:val="StyleUnderline"/>
          <w:highlight w:val="cyan"/>
        </w:rPr>
        <w:t>Korea’s</w:t>
      </w:r>
      <w:r w:rsidRPr="00733371">
        <w:rPr>
          <w:rStyle w:val="StyleUnderline"/>
        </w:rPr>
        <w:t xml:space="preserve"> acquisition of </w:t>
      </w:r>
      <w:r w:rsidRPr="00B67ACF">
        <w:rPr>
          <w:rStyle w:val="Emphasis"/>
          <w:highlight w:val="cyan"/>
        </w:rPr>
        <w:t>nuclear weapons</w:t>
      </w:r>
      <w:r w:rsidRPr="00B67ACF">
        <w:rPr>
          <w:rStyle w:val="StyleUnderline"/>
          <w:highlight w:val="cyan"/>
        </w:rPr>
        <w:t xml:space="preserve"> and</w:t>
      </w:r>
      <w:r w:rsidRPr="00166FAA">
        <w:rPr>
          <w:rStyle w:val="StyleUnderline"/>
        </w:rPr>
        <w:t xml:space="preserve"> China’s</w:t>
      </w:r>
      <w:r w:rsidRPr="00733371">
        <w:rPr>
          <w:rStyle w:val="StyleUnderline"/>
        </w:rPr>
        <w:t xml:space="preserve"> </w:t>
      </w:r>
      <w:r w:rsidRPr="00872A32">
        <w:rPr>
          <w:rStyle w:val="Emphasis"/>
          <w:highlight w:val="cyan"/>
        </w:rPr>
        <w:t>island reclamation</w:t>
      </w:r>
      <w:r w:rsidRPr="00733371">
        <w:rPr>
          <w:rStyle w:val="StyleUnderline"/>
        </w:rPr>
        <w:t xml:space="preserve"> </w:t>
      </w:r>
      <w:r w:rsidRPr="00166FAA">
        <w:rPr>
          <w:rStyle w:val="StyleUnderline"/>
        </w:rPr>
        <w:t xml:space="preserve">efforts </w:t>
      </w:r>
      <w:r w:rsidRPr="00B67ACF">
        <w:rPr>
          <w:rStyle w:val="StyleUnderline"/>
          <w:highlight w:val="cyan"/>
        </w:rPr>
        <w:t>in</w:t>
      </w:r>
      <w:r w:rsidRPr="00733371">
        <w:rPr>
          <w:rStyle w:val="StyleUnderline"/>
        </w:rPr>
        <w:t xml:space="preserve"> the </w:t>
      </w:r>
      <w:r w:rsidRPr="00B67ACF">
        <w:rPr>
          <w:rStyle w:val="Emphasis"/>
          <w:highlight w:val="cyan"/>
        </w:rPr>
        <w:t>E</w:t>
      </w:r>
      <w:r w:rsidRPr="00FC68DA">
        <w:rPr>
          <w:sz w:val="14"/>
        </w:rPr>
        <w:t xml:space="preserve">ast </w:t>
      </w:r>
      <w:r w:rsidRPr="00B67ACF">
        <w:rPr>
          <w:rStyle w:val="StyleUnderline"/>
          <w:highlight w:val="cyan"/>
        </w:rPr>
        <w:t xml:space="preserve">and </w:t>
      </w:r>
      <w:r w:rsidRPr="00B67ACF">
        <w:rPr>
          <w:rStyle w:val="Emphasis"/>
          <w:highlight w:val="cyan"/>
        </w:rPr>
        <w:t>S</w:t>
      </w:r>
      <w:r w:rsidRPr="00FC68DA">
        <w:rPr>
          <w:sz w:val="14"/>
        </w:rPr>
        <w:t xml:space="preserve">outh </w:t>
      </w:r>
      <w:r w:rsidRPr="00B67ACF">
        <w:rPr>
          <w:rStyle w:val="Emphasis"/>
          <w:highlight w:val="cyan"/>
        </w:rPr>
        <w:t>C</w:t>
      </w:r>
      <w:r w:rsidRPr="00FC68DA">
        <w:rPr>
          <w:sz w:val="14"/>
        </w:rPr>
        <w:t xml:space="preserve">hina </w:t>
      </w:r>
      <w:r w:rsidRPr="00B67ACF">
        <w:rPr>
          <w:rStyle w:val="Emphasis"/>
          <w:highlight w:val="cyan"/>
        </w:rPr>
        <w:t>S</w:t>
      </w:r>
      <w:r w:rsidRPr="00FC68DA">
        <w:rPr>
          <w:sz w:val="14"/>
        </w:rPr>
        <w:t xml:space="preserve">eas. Support from Washington for </w:t>
      </w:r>
      <w:r w:rsidRPr="005F200B">
        <w:rPr>
          <w:rStyle w:val="StyleUnderline"/>
        </w:rPr>
        <w:t xml:space="preserve">Tokyo’s </w:t>
      </w:r>
      <w:r w:rsidRPr="00B67ACF">
        <w:rPr>
          <w:rStyle w:val="StyleUnderline"/>
          <w:highlight w:val="cyan"/>
        </w:rPr>
        <w:t>armament</w:t>
      </w:r>
      <w:r w:rsidRPr="00FC68DA">
        <w:rPr>
          <w:sz w:val="14"/>
        </w:rPr>
        <w:t xml:space="preserve"> would likely fuel Beijing’s narrative that an aggressive and hegemonic United States is fixated on containing China and would be used to justify China’s own increased militarization. It </w:t>
      </w:r>
      <w:r w:rsidRPr="00B67ACF">
        <w:rPr>
          <w:rStyle w:val="StyleUnderline"/>
          <w:highlight w:val="cyan"/>
        </w:rPr>
        <w:t>would</w:t>
      </w:r>
      <w:r w:rsidRPr="00733371">
        <w:rPr>
          <w:rStyle w:val="StyleUnderline"/>
        </w:rPr>
        <w:t xml:space="preserve"> likely</w:t>
      </w:r>
      <w:r w:rsidRPr="00FC68DA">
        <w:rPr>
          <w:sz w:val="14"/>
        </w:rPr>
        <w:t xml:space="preserve"> also </w:t>
      </w:r>
      <w:r w:rsidRPr="00B67ACF">
        <w:rPr>
          <w:rStyle w:val="StyleUnderline"/>
          <w:highlight w:val="cyan"/>
        </w:rPr>
        <w:t>end</w:t>
      </w:r>
      <w:r w:rsidRPr="00733371">
        <w:rPr>
          <w:rStyle w:val="StyleUnderline"/>
        </w:rPr>
        <w:t xml:space="preserve"> any chance of </w:t>
      </w:r>
      <w:r w:rsidRPr="00B67ACF">
        <w:rPr>
          <w:rStyle w:val="StyleUnderline"/>
          <w:highlight w:val="cyan"/>
        </w:rPr>
        <w:t>dialogue</w:t>
      </w:r>
      <w:r w:rsidRPr="00733371">
        <w:rPr>
          <w:rStyle w:val="StyleUnderline"/>
        </w:rPr>
        <w:t xml:space="preserve"> between Washington and Beijing </w:t>
      </w:r>
      <w:r w:rsidRPr="00872A32">
        <w:rPr>
          <w:rStyle w:val="StyleUnderline"/>
          <w:highlight w:val="cyan"/>
        </w:rPr>
        <w:t>on</w:t>
      </w:r>
      <w:r w:rsidRPr="00733371">
        <w:rPr>
          <w:rStyle w:val="StyleUnderline"/>
        </w:rPr>
        <w:t xml:space="preserve"> </w:t>
      </w:r>
      <w:r w:rsidRPr="00872A32">
        <w:rPr>
          <w:rStyle w:val="StyleUnderline"/>
        </w:rPr>
        <w:t>facilitating</w:t>
      </w:r>
      <w:r w:rsidRPr="00733371">
        <w:rPr>
          <w:rStyle w:val="StyleUnderline"/>
        </w:rPr>
        <w:t xml:space="preserve"> peaceful </w:t>
      </w:r>
      <w:r w:rsidRPr="00342CFF">
        <w:rPr>
          <w:rStyle w:val="StyleUnderline"/>
        </w:rPr>
        <w:t>resolutions to</w:t>
      </w:r>
      <w:r w:rsidRPr="00733371">
        <w:rPr>
          <w:rStyle w:val="StyleUnderline"/>
        </w:rPr>
        <w:t xml:space="preserve"> regional </w:t>
      </w:r>
      <w:r w:rsidRPr="00B67ACF">
        <w:rPr>
          <w:rStyle w:val="Emphasis"/>
          <w:highlight w:val="cyan"/>
        </w:rPr>
        <w:t>territorial disputes</w:t>
      </w:r>
      <w:r w:rsidRPr="00FC68DA">
        <w:rPr>
          <w:sz w:val="14"/>
        </w:rPr>
        <w:t xml:space="preserve">. Brad Roberts points out that adopting strike capability would assist Japan in cases where its interests do not align with those of the United States, as in potential gray-zone conflicts. 73 However, </w:t>
      </w:r>
      <w:r w:rsidRPr="00733371">
        <w:rPr>
          <w:rStyle w:val="StyleUnderline"/>
        </w:rPr>
        <w:t xml:space="preserve">the ensuing </w:t>
      </w:r>
      <w:r w:rsidRPr="00B67ACF">
        <w:rPr>
          <w:rStyle w:val="StyleUnderline"/>
          <w:highlight w:val="cyan"/>
        </w:rPr>
        <w:t>heightened mistrust</w:t>
      </w:r>
      <w:r w:rsidRPr="00733371">
        <w:rPr>
          <w:rStyle w:val="StyleUnderline"/>
        </w:rPr>
        <w:t xml:space="preserve"> between the alliance partners and China may</w:t>
      </w:r>
      <w:r w:rsidRPr="00FC68DA">
        <w:rPr>
          <w:sz w:val="14"/>
        </w:rPr>
        <w:t xml:space="preserve"> work to </w:t>
      </w:r>
      <w:r w:rsidRPr="00B67ACF">
        <w:rPr>
          <w:rStyle w:val="StyleUnderline"/>
          <w:highlight w:val="cyan"/>
        </w:rPr>
        <w:t>increase</w:t>
      </w:r>
      <w:r w:rsidRPr="005F200B">
        <w:rPr>
          <w:rStyle w:val="StyleUnderline"/>
        </w:rPr>
        <w:t xml:space="preserve"> the likelihood of a </w:t>
      </w:r>
      <w:r w:rsidRPr="00B67ACF">
        <w:rPr>
          <w:rStyle w:val="Emphasis"/>
          <w:highlight w:val="cyan"/>
        </w:rPr>
        <w:t>gray-zone conflict</w:t>
      </w:r>
      <w:r w:rsidRPr="00FC68DA">
        <w:rPr>
          <w:sz w:val="14"/>
        </w:rPr>
        <w:t xml:space="preserve">—such as the 2010 collision of Japanese and Chinese boats in disputed territory—possibly </w:t>
      </w:r>
      <w:r w:rsidRPr="00B67ACF">
        <w:rPr>
          <w:rStyle w:val="Emphasis"/>
          <w:highlight w:val="cyan"/>
        </w:rPr>
        <w:t>escalating</w:t>
      </w:r>
      <w:r w:rsidRPr="00B67ACF">
        <w:rPr>
          <w:rStyle w:val="StyleUnderline"/>
          <w:highlight w:val="cyan"/>
        </w:rPr>
        <w:t xml:space="preserve"> into </w:t>
      </w:r>
      <w:r w:rsidRPr="00B67ACF">
        <w:rPr>
          <w:rStyle w:val="Emphasis"/>
          <w:highlight w:val="cyan"/>
        </w:rPr>
        <w:t>war</w:t>
      </w:r>
      <w:r w:rsidRPr="00FC68DA">
        <w:rPr>
          <w:sz w:val="14"/>
        </w:rPr>
        <w:t xml:space="preserve">. In addition, </w:t>
      </w:r>
      <w:r w:rsidRPr="00733371">
        <w:rPr>
          <w:rStyle w:val="StyleUnderline"/>
        </w:rPr>
        <w:t>if Japan had a conventional missile strike capability</w:t>
      </w:r>
      <w:r w:rsidRPr="00FC68DA">
        <w:rPr>
          <w:sz w:val="14"/>
        </w:rPr>
        <w:t xml:space="preserve"> that could be used to “preempt” a perceived imminent attack from China, </w:t>
      </w:r>
      <w:r w:rsidRPr="00B67ACF">
        <w:rPr>
          <w:rStyle w:val="StyleUnderline"/>
          <w:highlight w:val="cyan"/>
        </w:rPr>
        <w:t>Beijing would</w:t>
      </w:r>
      <w:r w:rsidRPr="00733371">
        <w:rPr>
          <w:rStyle w:val="StyleUnderline"/>
        </w:rPr>
        <w:t xml:space="preserve"> in turn be more likely to consider </w:t>
      </w:r>
      <w:r w:rsidRPr="00B67ACF">
        <w:rPr>
          <w:rStyle w:val="StyleUnderline"/>
          <w:highlight w:val="cyan"/>
        </w:rPr>
        <w:t>preempt</w:t>
      </w:r>
      <w:r w:rsidRPr="00733371">
        <w:rPr>
          <w:rStyle w:val="StyleUnderline"/>
        </w:rPr>
        <w:t xml:space="preserve">ion of </w:t>
      </w:r>
      <w:r w:rsidRPr="00B67ACF">
        <w:rPr>
          <w:rStyle w:val="StyleUnderline"/>
          <w:highlight w:val="cyan"/>
        </w:rPr>
        <w:t>Japan</w:t>
      </w:r>
      <w:r w:rsidRPr="00342CFF">
        <w:rPr>
          <w:rStyle w:val="StyleUnderline"/>
        </w:rPr>
        <w:t>ese</w:t>
      </w:r>
      <w:r w:rsidRPr="00733371">
        <w:rPr>
          <w:rStyle w:val="StyleUnderline"/>
        </w:rPr>
        <w:t xml:space="preserve"> strike </w:t>
      </w:r>
      <w:r w:rsidRPr="00342CFF">
        <w:rPr>
          <w:rStyle w:val="StyleUnderline"/>
        </w:rPr>
        <w:t xml:space="preserve">abilities, </w:t>
      </w:r>
      <w:r w:rsidRPr="00B67ACF">
        <w:rPr>
          <w:rStyle w:val="StyleUnderline"/>
          <w:highlight w:val="cyan"/>
        </w:rPr>
        <w:t>causing</w:t>
      </w:r>
      <w:r w:rsidRPr="00733371">
        <w:rPr>
          <w:rStyle w:val="StyleUnderline"/>
        </w:rPr>
        <w:t xml:space="preserve"> a </w:t>
      </w:r>
      <w:r w:rsidRPr="00342CFF">
        <w:rPr>
          <w:rStyle w:val="Emphasis"/>
        </w:rPr>
        <w:t xml:space="preserve">premature </w:t>
      </w:r>
      <w:r w:rsidRPr="00B67ACF">
        <w:rPr>
          <w:rStyle w:val="Emphasis"/>
          <w:highlight w:val="cyan"/>
        </w:rPr>
        <w:t>escalation</w:t>
      </w:r>
      <w:r w:rsidRPr="00733371">
        <w:rPr>
          <w:rStyle w:val="StyleUnderline"/>
        </w:rPr>
        <w:t xml:space="preserve"> of the crisis </w:t>
      </w:r>
      <w:r w:rsidRPr="00B67ACF">
        <w:rPr>
          <w:rStyle w:val="StyleUnderline"/>
          <w:highlight w:val="cyan"/>
        </w:rPr>
        <w:t>that</w:t>
      </w:r>
      <w:r w:rsidRPr="00342CFF">
        <w:rPr>
          <w:rStyle w:val="StyleUnderline"/>
        </w:rPr>
        <w:t xml:space="preserve"> would</w:t>
      </w:r>
      <w:r w:rsidRPr="00733371">
        <w:rPr>
          <w:rStyle w:val="StyleUnderline"/>
        </w:rPr>
        <w:t xml:space="preserve"> undoubtedly </w:t>
      </w:r>
      <w:r w:rsidRPr="00B67ACF">
        <w:rPr>
          <w:rStyle w:val="Emphasis"/>
          <w:highlight w:val="cyan"/>
        </w:rPr>
        <w:t>draw in the U</w:t>
      </w:r>
      <w:r w:rsidRPr="00733371">
        <w:rPr>
          <w:rStyle w:val="Emphasis"/>
        </w:rPr>
        <w:t xml:space="preserve">nited </w:t>
      </w:r>
      <w:r w:rsidRPr="00B67ACF">
        <w:rPr>
          <w:rStyle w:val="Emphasis"/>
          <w:highlight w:val="cyan"/>
        </w:rPr>
        <w:t>S</w:t>
      </w:r>
      <w:r w:rsidRPr="00733371">
        <w:rPr>
          <w:rStyle w:val="Emphasis"/>
        </w:rPr>
        <w:t>tates</w:t>
      </w:r>
      <w:r w:rsidRPr="00FC68DA">
        <w:rPr>
          <w:sz w:val="14"/>
        </w:rPr>
        <w:t xml:space="preserve">. </w:t>
      </w:r>
      <w:r w:rsidRPr="00FC68DA">
        <w:rPr>
          <w:i/>
          <w:iCs/>
          <w:sz w:val="14"/>
        </w:rPr>
        <w:t>South Korea</w:t>
      </w:r>
      <w:r w:rsidRPr="00FC68DA">
        <w:rPr>
          <w:sz w:val="14"/>
        </w:rPr>
        <w:t xml:space="preserve">. Despite significant progress on U.S.-ROK-Japan trilateral security cooperation in recent years, </w:t>
      </w:r>
      <w:r w:rsidRPr="00B67ACF">
        <w:rPr>
          <w:rStyle w:val="StyleUnderline"/>
          <w:highlight w:val="cyan"/>
        </w:rPr>
        <w:t>Japan-ROK</w:t>
      </w:r>
      <w:r w:rsidRPr="00733371">
        <w:rPr>
          <w:rStyle w:val="StyleUnderline"/>
        </w:rPr>
        <w:t xml:space="preserve"> military </w:t>
      </w:r>
      <w:r w:rsidRPr="00B67ACF">
        <w:rPr>
          <w:rStyle w:val="StyleUnderline"/>
          <w:highlight w:val="cyan"/>
        </w:rPr>
        <w:t>relations</w:t>
      </w:r>
      <w:r w:rsidRPr="00733371">
        <w:rPr>
          <w:rStyle w:val="StyleUnderline"/>
        </w:rPr>
        <w:t xml:space="preserve"> remain increasingly tense, a situation that </w:t>
      </w:r>
      <w:r w:rsidRPr="001A4A8E">
        <w:rPr>
          <w:rStyle w:val="StyleUnderline"/>
        </w:rPr>
        <w:t>could</w:t>
      </w:r>
      <w:r w:rsidRPr="00733371">
        <w:rPr>
          <w:rStyle w:val="StyleUnderline"/>
        </w:rPr>
        <w:t xml:space="preserve"> </w:t>
      </w:r>
      <w:r w:rsidRPr="00733371">
        <w:rPr>
          <w:rStyle w:val="Emphasis"/>
        </w:rPr>
        <w:t xml:space="preserve">easily </w:t>
      </w:r>
      <w:r w:rsidRPr="00B67ACF">
        <w:rPr>
          <w:rStyle w:val="Emphasis"/>
          <w:highlight w:val="cyan"/>
        </w:rPr>
        <w:t>spiral</w:t>
      </w:r>
      <w:r w:rsidRPr="00342CFF">
        <w:rPr>
          <w:rStyle w:val="Emphasis"/>
        </w:rPr>
        <w:t xml:space="preserve"> out of control</w:t>
      </w:r>
      <w:r w:rsidRPr="00733371">
        <w:rPr>
          <w:rStyle w:val="StyleUnderline"/>
        </w:rPr>
        <w:t xml:space="preserve"> if Japan adopted an offensive capability</w:t>
      </w:r>
      <w:r w:rsidRPr="00FC68DA">
        <w:rPr>
          <w:sz w:val="14"/>
        </w:rPr>
        <w:t xml:space="preserve">.74 When Japan, sparked by North Korea’s provocations in 2006, publicly debated the legality of a “preemptive strike” option, South Korean officials bluntly expressed their negative opinion of Japan’s intentions. A spokesperson for the Blue House secretariat, for example, remarked, “We have been alerted by this display of Japan’s inclination to aggression,” and that Japan was using the crisis “as an excuse to beef up their military.”75 South Koreans demonstrated a similar sentiment after Tokyo’s 2014 CSD proposal, with a 2015 poll showing that the majority of the public (56.9%) perceived Japan as “militaristic,” up 3.8 percentage points from the previous year.76 </w:t>
      </w:r>
      <w:r w:rsidRPr="00733371">
        <w:rPr>
          <w:rStyle w:val="StyleUnderline"/>
        </w:rPr>
        <w:t>If Tokyo were to push forward</w:t>
      </w:r>
      <w:r w:rsidRPr="00FC68DA">
        <w:rPr>
          <w:sz w:val="14"/>
        </w:rPr>
        <w:t xml:space="preserve"> with the discussion of adopting a conventional missile strike capability, </w:t>
      </w:r>
      <w:r w:rsidRPr="00733371">
        <w:rPr>
          <w:rStyle w:val="StyleUnderline"/>
        </w:rPr>
        <w:t>South Korean public opinion would</w:t>
      </w:r>
      <w:r w:rsidRPr="00FC68DA">
        <w:rPr>
          <w:sz w:val="14"/>
        </w:rPr>
        <w:t xml:space="preserve"> likely </w:t>
      </w:r>
      <w:r w:rsidRPr="00733371">
        <w:rPr>
          <w:rStyle w:val="StyleUnderline"/>
        </w:rPr>
        <w:t>become even more unfavorable</w:t>
      </w:r>
      <w:r w:rsidRPr="00FC68DA">
        <w:rPr>
          <w:sz w:val="14"/>
        </w:rPr>
        <w:t xml:space="preserve"> toward Japan. </w:t>
      </w:r>
      <w:r w:rsidRPr="00733371">
        <w:rPr>
          <w:rStyle w:val="StyleUnderline"/>
        </w:rPr>
        <w:t xml:space="preserve">At a time </w:t>
      </w:r>
      <w:r w:rsidRPr="00B67ACF">
        <w:rPr>
          <w:rStyle w:val="StyleUnderline"/>
        </w:rPr>
        <w:t>when</w:t>
      </w:r>
      <w:r w:rsidRPr="00733371">
        <w:rPr>
          <w:rStyle w:val="StyleUnderline"/>
        </w:rPr>
        <w:t xml:space="preserve"> enhanced </w:t>
      </w:r>
      <w:r w:rsidRPr="00B67ACF">
        <w:rPr>
          <w:rStyle w:val="StyleUnderline"/>
          <w:highlight w:val="cyan"/>
        </w:rPr>
        <w:t xml:space="preserve">trilateral </w:t>
      </w:r>
      <w:r w:rsidRPr="00342CFF">
        <w:rPr>
          <w:rStyle w:val="Emphasis"/>
          <w:highlight w:val="cyan"/>
        </w:rPr>
        <w:t>coop</w:t>
      </w:r>
      <w:r w:rsidRPr="00733371">
        <w:rPr>
          <w:rStyle w:val="StyleUnderline"/>
        </w:rPr>
        <w:t xml:space="preserve">eration </w:t>
      </w:r>
      <w:r w:rsidRPr="00B67ACF">
        <w:rPr>
          <w:rStyle w:val="StyleUnderline"/>
          <w:highlight w:val="cyan"/>
        </w:rPr>
        <w:t xml:space="preserve">is </w:t>
      </w:r>
      <w:r w:rsidRPr="00B67ACF">
        <w:rPr>
          <w:rStyle w:val="Emphasis"/>
          <w:highlight w:val="cyan"/>
        </w:rPr>
        <w:t>important</w:t>
      </w:r>
      <w:r w:rsidRPr="00342CFF">
        <w:rPr>
          <w:rStyle w:val="Emphasis"/>
        </w:rPr>
        <w:t xml:space="preserve"> to deter the evolving threats</w:t>
      </w:r>
      <w:r w:rsidRPr="00733371">
        <w:rPr>
          <w:rStyle w:val="StyleUnderline"/>
        </w:rPr>
        <w:t xml:space="preserve"> in the region, </w:t>
      </w:r>
      <w:r w:rsidRPr="00B67ACF">
        <w:rPr>
          <w:rStyle w:val="StyleUnderline"/>
          <w:highlight w:val="cyan"/>
        </w:rPr>
        <w:t>Japan</w:t>
      </w:r>
      <w:r w:rsidRPr="00733371">
        <w:rPr>
          <w:rStyle w:val="StyleUnderline"/>
        </w:rPr>
        <w:t xml:space="preserve"> advancing legislation to allow for conventional missile </w:t>
      </w:r>
      <w:r w:rsidRPr="00B67ACF">
        <w:rPr>
          <w:rStyle w:val="StyleUnderline"/>
          <w:highlight w:val="cyan"/>
        </w:rPr>
        <w:t>strike</w:t>
      </w:r>
      <w:r w:rsidRPr="00733371">
        <w:rPr>
          <w:rStyle w:val="StyleUnderline"/>
        </w:rPr>
        <w:t xml:space="preserve"> capabilities </w:t>
      </w:r>
      <w:r w:rsidRPr="00F94565">
        <w:rPr>
          <w:rStyle w:val="StyleUnderline"/>
        </w:rPr>
        <w:t>would</w:t>
      </w:r>
      <w:r w:rsidRPr="00733371">
        <w:rPr>
          <w:rStyle w:val="StyleUnderline"/>
        </w:rPr>
        <w:t xml:space="preserve"> likely </w:t>
      </w:r>
      <w:r w:rsidRPr="00B67ACF">
        <w:rPr>
          <w:rStyle w:val="Emphasis"/>
          <w:highlight w:val="cyan"/>
        </w:rPr>
        <w:t>derail</w:t>
      </w:r>
      <w:r w:rsidRPr="00733371">
        <w:rPr>
          <w:rStyle w:val="Emphasis"/>
        </w:rPr>
        <w:t xml:space="preserve"> those </w:t>
      </w:r>
      <w:r w:rsidRPr="00B67ACF">
        <w:rPr>
          <w:rStyle w:val="Emphasis"/>
          <w:highlight w:val="cyan"/>
        </w:rPr>
        <w:t>efforts</w:t>
      </w:r>
      <w:r w:rsidRPr="00FC68DA">
        <w:rPr>
          <w:sz w:val="14"/>
        </w:rPr>
        <w:t xml:space="preserve">, especially if labeled “preemptive.” </w:t>
      </w:r>
      <w:r w:rsidRPr="00733371">
        <w:rPr>
          <w:rStyle w:val="StyleUnderline"/>
        </w:rPr>
        <w:t xml:space="preserve">Such a move could even push Seoul to </w:t>
      </w:r>
      <w:r w:rsidRPr="00733371">
        <w:rPr>
          <w:rStyle w:val="Emphasis"/>
        </w:rPr>
        <w:t>hedge</w:t>
      </w:r>
      <w:r w:rsidRPr="00733371">
        <w:rPr>
          <w:rStyle w:val="StyleUnderline"/>
        </w:rPr>
        <w:t xml:space="preserve"> with Beijing</w:t>
      </w:r>
      <w:r w:rsidRPr="00FC68DA">
        <w:rPr>
          <w:sz w:val="14"/>
        </w:rPr>
        <w:t xml:space="preserve">, as the ROK is increasingly reluctant to join any initiative perceived to be aimed at containing China.77 With China as South Korea’s largest trading partner and the United States as its greatest security ally, the ROK is not eager to choose between the two sides. </w:t>
      </w:r>
      <w:r w:rsidRPr="00FC68DA">
        <w:rPr>
          <w:i/>
          <w:iCs/>
          <w:sz w:val="14"/>
        </w:rPr>
        <w:t>Southeast Asia</w:t>
      </w:r>
      <w:r w:rsidRPr="00FC68DA">
        <w:rPr>
          <w:sz w:val="14"/>
        </w:rPr>
        <w:t xml:space="preserve">. </w:t>
      </w:r>
      <w:r w:rsidRPr="00733371">
        <w:rPr>
          <w:rStyle w:val="StyleUnderline"/>
        </w:rPr>
        <w:t>Countries in Southeast Asia are watching</w:t>
      </w:r>
      <w:r w:rsidRPr="00FC68DA">
        <w:rPr>
          <w:sz w:val="14"/>
        </w:rPr>
        <w:t xml:space="preserve"> the </w:t>
      </w:r>
      <w:r w:rsidRPr="00733371">
        <w:rPr>
          <w:rStyle w:val="StyleUnderline"/>
        </w:rPr>
        <w:t>Trump</w:t>
      </w:r>
      <w:r w:rsidRPr="00FC68DA">
        <w:rPr>
          <w:sz w:val="14"/>
        </w:rPr>
        <w:t xml:space="preserve"> administration </w:t>
      </w:r>
      <w:r w:rsidRPr="00733371">
        <w:rPr>
          <w:rStyle w:val="StyleUnderline"/>
        </w:rPr>
        <w:t>closely</w:t>
      </w:r>
      <w:r w:rsidRPr="00FC68DA">
        <w:rPr>
          <w:sz w:val="14"/>
        </w:rPr>
        <w:t xml:space="preserve"> to see where Washington will draw the line on China’s military rise and growing regional assertiveness, </w:t>
      </w:r>
      <w:r w:rsidRPr="00733371">
        <w:rPr>
          <w:rStyle w:val="StyleUnderline"/>
        </w:rPr>
        <w:t>and</w:t>
      </w:r>
      <w:r w:rsidRPr="00FC68DA">
        <w:rPr>
          <w:sz w:val="14"/>
        </w:rPr>
        <w:t xml:space="preserve"> many are already </w:t>
      </w:r>
      <w:r w:rsidRPr="00733371">
        <w:rPr>
          <w:rStyle w:val="StyleUnderline"/>
        </w:rPr>
        <w:t>hedging accordingly</w:t>
      </w:r>
      <w:r w:rsidRPr="00FC68DA">
        <w:rPr>
          <w:sz w:val="14"/>
        </w:rPr>
        <w:t xml:space="preserve">. For </w:t>
      </w:r>
      <w:r w:rsidRPr="00F94565">
        <w:rPr>
          <w:sz w:val="14"/>
        </w:rPr>
        <w:t xml:space="preserve">example, countries such as </w:t>
      </w:r>
      <w:r w:rsidRPr="00F94565">
        <w:rPr>
          <w:rStyle w:val="StyleUnderline"/>
        </w:rPr>
        <w:t>Vietnam and the Philippines are increasing their own</w:t>
      </w:r>
      <w:r w:rsidRPr="00F94565">
        <w:rPr>
          <w:sz w:val="14"/>
        </w:rPr>
        <w:t xml:space="preserve"> conventional </w:t>
      </w:r>
      <w:r w:rsidRPr="00F94565">
        <w:rPr>
          <w:rStyle w:val="StyleUnderline"/>
        </w:rPr>
        <w:t>arsenal</w:t>
      </w:r>
      <w:r w:rsidRPr="00F94565">
        <w:rPr>
          <w:sz w:val="14"/>
        </w:rPr>
        <w:t xml:space="preserve"> and naval capabilities </w:t>
      </w:r>
      <w:r w:rsidRPr="00F94565">
        <w:rPr>
          <w:rStyle w:val="StyleUnderline"/>
        </w:rPr>
        <w:t>as a result of Washington’s “slow erosion of credibility”</w:t>
      </w:r>
      <w:r w:rsidRPr="00F94565">
        <w:rPr>
          <w:sz w:val="14"/>
        </w:rPr>
        <w:t xml:space="preserve"> in the region during the Obama administration.78 Defense of Japan 2018 seems to have confidence in the Trump administration’s commitment to maintaining a powerful presence in Asia.79 However, as discussed earlier, </w:t>
      </w:r>
      <w:r w:rsidRPr="00F94565">
        <w:rPr>
          <w:rStyle w:val="StyleUnderline"/>
        </w:rPr>
        <w:t>if Japan were to pursue an offensive defense strategy</w:t>
      </w:r>
      <w:r w:rsidRPr="00733371">
        <w:rPr>
          <w:rStyle w:val="StyleUnderline"/>
        </w:rPr>
        <w:t xml:space="preserve">, the Southeast Asian </w:t>
      </w:r>
      <w:r w:rsidRPr="00F94565">
        <w:rPr>
          <w:rStyle w:val="StyleUnderline"/>
          <w:highlight w:val="cyan"/>
        </w:rPr>
        <w:t>countries</w:t>
      </w:r>
      <w:r w:rsidRPr="00733371">
        <w:rPr>
          <w:rStyle w:val="StyleUnderline"/>
        </w:rPr>
        <w:t xml:space="preserve"> could </w:t>
      </w:r>
      <w:r w:rsidRPr="00B67ACF">
        <w:rPr>
          <w:rStyle w:val="StyleUnderline"/>
          <w:highlight w:val="cyan"/>
        </w:rPr>
        <w:t>see this as a</w:t>
      </w:r>
      <w:r w:rsidRPr="00733371">
        <w:rPr>
          <w:rStyle w:val="StyleUnderline"/>
        </w:rPr>
        <w:t xml:space="preserve"> sign of Tokyo’s </w:t>
      </w:r>
      <w:r w:rsidRPr="00B67ACF">
        <w:rPr>
          <w:rStyle w:val="StyleUnderline"/>
          <w:highlight w:val="cyan"/>
        </w:rPr>
        <w:t>loss of faith</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willingness to uphold its defense commitments</w:t>
      </w:r>
      <w:r w:rsidRPr="00FC68DA">
        <w:rPr>
          <w:sz w:val="14"/>
        </w:rPr>
        <w:t xml:space="preserve">. China’s seizure of the Scarborough Shoal from the Philippines in 2012 has already eroded these countries’ confidence in the U.S. security guarantee to some extent.80 </w:t>
      </w:r>
      <w:r w:rsidRPr="00B67ACF">
        <w:rPr>
          <w:rStyle w:val="StyleUnderline"/>
          <w:highlight w:val="cyan"/>
        </w:rPr>
        <w:t>Declining cred</w:t>
      </w:r>
      <w:r w:rsidRPr="00733371">
        <w:rPr>
          <w:rStyle w:val="StyleUnderline"/>
        </w:rPr>
        <w:t xml:space="preserve">ibility </w:t>
      </w:r>
      <w:r w:rsidRPr="00B67ACF">
        <w:rPr>
          <w:rStyle w:val="StyleUnderline"/>
          <w:highlight w:val="cyan"/>
        </w:rPr>
        <w:t>and</w:t>
      </w:r>
      <w:r w:rsidRPr="00733371">
        <w:rPr>
          <w:rStyle w:val="StyleUnderline"/>
        </w:rPr>
        <w:t xml:space="preserve"> corresponding </w:t>
      </w:r>
      <w:r w:rsidRPr="00B67ACF">
        <w:rPr>
          <w:rStyle w:val="StyleUnderline"/>
          <w:highlight w:val="cyan"/>
        </w:rPr>
        <w:t>hedging</w:t>
      </w:r>
      <w:r w:rsidRPr="00342CFF">
        <w:rPr>
          <w:rStyle w:val="StyleUnderline"/>
        </w:rPr>
        <w:t>—through either growing armament or alignment with China—could not only furthe</w:t>
      </w:r>
      <w:r w:rsidRPr="00733371">
        <w:rPr>
          <w:rStyle w:val="StyleUnderline"/>
        </w:rPr>
        <w:t xml:space="preserve">r </w:t>
      </w:r>
      <w:r w:rsidRPr="00B67ACF">
        <w:rPr>
          <w:rStyle w:val="Emphasis"/>
          <w:highlight w:val="cyan"/>
        </w:rPr>
        <w:t>increase tensions</w:t>
      </w:r>
      <w:r w:rsidRPr="00B67ACF">
        <w:rPr>
          <w:rStyle w:val="StyleUnderline"/>
        </w:rPr>
        <w:t xml:space="preserve"> and </w:t>
      </w:r>
      <w:r w:rsidRPr="00B67ACF">
        <w:rPr>
          <w:rStyle w:val="Emphasis"/>
          <w:highlight w:val="cyan"/>
        </w:rPr>
        <w:t>heighten</w:t>
      </w:r>
      <w:r w:rsidRPr="00733371">
        <w:rPr>
          <w:rStyle w:val="Emphasis"/>
        </w:rPr>
        <w:t xml:space="preserve"> the </w:t>
      </w:r>
      <w:r w:rsidRPr="00B67ACF">
        <w:rPr>
          <w:rStyle w:val="Emphasis"/>
          <w:highlight w:val="cyan"/>
        </w:rPr>
        <w:t>risk of</w:t>
      </w:r>
      <w:r w:rsidRPr="00733371">
        <w:rPr>
          <w:rStyle w:val="Emphasis"/>
        </w:rPr>
        <w:t xml:space="preserve"> a gray-zone </w:t>
      </w:r>
      <w:r w:rsidRPr="00B67ACF">
        <w:rPr>
          <w:rStyle w:val="Emphasis"/>
          <w:highlight w:val="cyan"/>
        </w:rPr>
        <w:t>escalation</w:t>
      </w:r>
      <w:r w:rsidRPr="00733371">
        <w:rPr>
          <w:rStyle w:val="StyleUnderline"/>
        </w:rPr>
        <w:t xml:space="preserve"> but </w:t>
      </w:r>
      <w:r w:rsidRPr="00B67ACF">
        <w:rPr>
          <w:rStyle w:val="StyleUnderline"/>
          <w:highlight w:val="cyan"/>
        </w:rPr>
        <w:t xml:space="preserve">also </w:t>
      </w:r>
      <w:r w:rsidRPr="00B67ACF">
        <w:rPr>
          <w:rStyle w:val="Emphasis"/>
          <w:highlight w:val="cyan"/>
        </w:rPr>
        <w:t>lead to</w:t>
      </w:r>
      <w:r w:rsidRPr="00733371">
        <w:rPr>
          <w:rStyle w:val="Emphasis"/>
        </w:rPr>
        <w:t xml:space="preserve"> greater </w:t>
      </w:r>
      <w:r w:rsidRPr="00B67ACF">
        <w:rPr>
          <w:rStyle w:val="Emphasis"/>
          <w:highlight w:val="cyan"/>
        </w:rPr>
        <w:t>Chinese</w:t>
      </w:r>
      <w:r w:rsidRPr="00733371">
        <w:rPr>
          <w:rStyle w:val="Emphasis"/>
        </w:rPr>
        <w:t xml:space="preserve"> military </w:t>
      </w:r>
      <w:r w:rsidRPr="00B67ACF">
        <w:rPr>
          <w:rStyle w:val="Emphasis"/>
          <w:highlight w:val="cyan"/>
        </w:rPr>
        <w:t>assertiveness</w:t>
      </w:r>
      <w:r w:rsidRPr="00733371">
        <w:rPr>
          <w:rStyle w:val="Emphasis"/>
        </w:rPr>
        <w:t xml:space="preserve"> and dominance</w:t>
      </w:r>
      <w:r w:rsidRPr="00733371">
        <w:rPr>
          <w:rStyle w:val="StyleUnderline"/>
        </w:rPr>
        <w:t xml:space="preserve"> in the region</w:t>
      </w:r>
      <w:r w:rsidRPr="00FC68DA">
        <w:rPr>
          <w:sz w:val="14"/>
        </w:rPr>
        <w:t xml:space="preserve">. </w:t>
      </w:r>
      <w:r w:rsidRPr="00FC68DA">
        <w:rPr>
          <w:i/>
          <w:iCs/>
          <w:sz w:val="14"/>
        </w:rPr>
        <w:t xml:space="preserve">Summary </w:t>
      </w:r>
      <w:r w:rsidRPr="00FC68DA">
        <w:rPr>
          <w:sz w:val="14"/>
        </w:rPr>
        <w:t xml:space="preserve">Despite the seemingly unbalanced nature of the U.S.-Japan alliance, the argument for “balancing” the alliance with </w:t>
      </w:r>
      <w:r w:rsidRPr="00733371">
        <w:rPr>
          <w:rStyle w:val="StyleUnderline"/>
        </w:rPr>
        <w:t>Japan’s development of an independent conventional missile strike capability</w:t>
      </w:r>
      <w:r w:rsidRPr="00FC68DA">
        <w:rPr>
          <w:sz w:val="14"/>
        </w:rPr>
        <w:t xml:space="preserve"> does not </w:t>
      </w:r>
      <w:proofErr w:type="gramStart"/>
      <w:r w:rsidRPr="00FC68DA">
        <w:rPr>
          <w:sz w:val="14"/>
        </w:rPr>
        <w:t>take into account</w:t>
      </w:r>
      <w:proofErr w:type="gramEnd"/>
      <w:r w:rsidRPr="00FC68DA">
        <w:rPr>
          <w:sz w:val="14"/>
        </w:rPr>
        <w:t xml:space="preserve"> important repercussions that </w:t>
      </w:r>
      <w:r w:rsidRPr="00733371">
        <w:rPr>
          <w:rStyle w:val="StyleUnderline"/>
        </w:rPr>
        <w:t xml:space="preserve">could </w:t>
      </w:r>
      <w:r w:rsidRPr="00733371">
        <w:rPr>
          <w:rStyle w:val="Emphasis"/>
        </w:rPr>
        <w:t>undermine</w:t>
      </w:r>
      <w:r w:rsidRPr="00FC68DA">
        <w:rPr>
          <w:sz w:val="14"/>
        </w:rPr>
        <w:t xml:space="preserve"> both </w:t>
      </w:r>
      <w:r w:rsidRPr="00733371">
        <w:rPr>
          <w:rStyle w:val="Emphasis"/>
        </w:rPr>
        <w:t>regional stability and U.S. credibility</w:t>
      </w:r>
      <w:r w:rsidRPr="00FC68DA">
        <w:rPr>
          <w:sz w:val="14"/>
        </w:rPr>
        <w:t xml:space="preserve">. In addition, updated Japanese defense guidelines, such as CSD, already give Japan a “greater role” in global security. Unless future U.S. administrations drastically reduce the U.S. military presence in Asia, the benefit of a more equal alliance would not outweigh the potential costs of Japan’s adoption of a conventional missile strike capability. CONCLUSION The arguments supporting Japan’s acquisition of a conventional missile strike capability do not hold weight in the current regional, economic, and alliance environments. The development of such a capability is not a practical solution for Japan to abate the threat from the DPRK, and the move could be perceived by China and South Korea as facilitating a U.S. strategy of containment. Traditional restrictions on the Japanese defense budget would not practically allow the buildup of the military capabilities required for a conventional missile strike force, a restriction that cannot be changed without support from a military-wary public. At first glance, a “normal” Japan that </w:t>
      </w:r>
      <w:proofErr w:type="gramStart"/>
      <w:r w:rsidRPr="00FC68DA">
        <w:rPr>
          <w:sz w:val="14"/>
        </w:rPr>
        <w:t>is capable of contributing</w:t>
      </w:r>
      <w:proofErr w:type="gramEnd"/>
      <w:r w:rsidRPr="00FC68DA">
        <w:rPr>
          <w:sz w:val="14"/>
        </w:rPr>
        <w:t xml:space="preserve"> to U.S. deterrence efforts might seem appealing from an alliance perspective, especially after the 2010 U.S. defense budget cuts, and an increasingly threatening regional security environment. Yet, though the U.S.-Japan alliance may be unbalanced in terms of capabilities, the United States has broader interests in regional stability that will be better promoted if Japan maintains a purely defensive force. </w:t>
      </w:r>
      <w:r w:rsidRPr="00733371">
        <w:rPr>
          <w:rStyle w:val="StyleUnderline"/>
        </w:rPr>
        <w:t>A strike-capable Japan might not only escalate an already tense regional standoff with China but also elicit a harsh response from other countries against Tokyo and Washington. It could</w:t>
      </w:r>
      <w:r w:rsidRPr="00FC68DA">
        <w:rPr>
          <w:sz w:val="14"/>
        </w:rPr>
        <w:t xml:space="preserve"> also </w:t>
      </w:r>
      <w:r w:rsidRPr="00733371">
        <w:rPr>
          <w:rStyle w:val="StyleUnderline"/>
        </w:rPr>
        <w:t xml:space="preserve">erode the credibility of the U.S. nuclear umbrella, potentially leading to </w:t>
      </w:r>
      <w:r w:rsidRPr="00733371">
        <w:rPr>
          <w:rStyle w:val="Emphasis"/>
        </w:rPr>
        <w:t>increased militarization throughout Asia</w:t>
      </w:r>
      <w:r w:rsidRPr="00FC68DA">
        <w:rPr>
          <w:sz w:val="14"/>
        </w:rPr>
        <w:t xml:space="preserve">. </w:t>
      </w:r>
      <w:r w:rsidRPr="00733371">
        <w:rPr>
          <w:rStyle w:val="StyleUnderline"/>
          <w:highlight w:val="cyan"/>
        </w:rPr>
        <w:t xml:space="preserve">If the </w:t>
      </w:r>
      <w:r w:rsidRPr="00733371">
        <w:rPr>
          <w:rStyle w:val="Emphasis"/>
          <w:highlight w:val="cyan"/>
        </w:rPr>
        <w:t>environment</w:t>
      </w:r>
      <w:r w:rsidRPr="00733371">
        <w:rPr>
          <w:rStyle w:val="StyleUnderline"/>
        </w:rPr>
        <w:t xml:space="preserve"> surrounding any of these three arguments </w:t>
      </w:r>
      <w:r w:rsidRPr="00733371">
        <w:rPr>
          <w:rStyle w:val="Emphasis"/>
          <w:highlight w:val="cyan"/>
        </w:rPr>
        <w:t>changes</w:t>
      </w:r>
      <w:r w:rsidRPr="00342CFF">
        <w:rPr>
          <w:rStyle w:val="StyleUnderline"/>
        </w:rPr>
        <w:t xml:space="preserve">—for example, </w:t>
      </w:r>
      <w:r w:rsidRPr="00733371">
        <w:rPr>
          <w:rStyle w:val="StyleUnderline"/>
          <w:highlight w:val="cyan"/>
        </w:rPr>
        <w:t>if</w:t>
      </w:r>
      <w:r w:rsidRPr="00733371">
        <w:rPr>
          <w:rStyle w:val="StyleUnderline"/>
        </w:rPr>
        <w:t xml:space="preserve"> the </w:t>
      </w:r>
      <w:r w:rsidRPr="00733371">
        <w:rPr>
          <w:rStyle w:val="Emphasis"/>
          <w:highlight w:val="cyan"/>
        </w:rPr>
        <w:t>U</w:t>
      </w:r>
      <w:r w:rsidRPr="00FC68DA">
        <w:rPr>
          <w:sz w:val="14"/>
        </w:rPr>
        <w:t xml:space="preserve">nited </w:t>
      </w:r>
      <w:r w:rsidRPr="00733371">
        <w:rPr>
          <w:rStyle w:val="Emphasis"/>
          <w:highlight w:val="cyan"/>
        </w:rPr>
        <w:t>S</w:t>
      </w:r>
      <w:r w:rsidRPr="00FC68DA">
        <w:rPr>
          <w:sz w:val="14"/>
        </w:rPr>
        <w:t xml:space="preserve">tates’ </w:t>
      </w:r>
      <w:r w:rsidRPr="00733371">
        <w:rPr>
          <w:rStyle w:val="StyleUnderline"/>
          <w:highlight w:val="cyan"/>
        </w:rPr>
        <w:t xml:space="preserve">actions </w:t>
      </w:r>
      <w:r w:rsidRPr="00733371">
        <w:rPr>
          <w:rStyle w:val="Emphasis"/>
          <w:highlight w:val="cyan"/>
        </w:rPr>
        <w:t>discredit its reliability</w:t>
      </w:r>
      <w:r w:rsidRPr="00733371">
        <w:rPr>
          <w:rStyle w:val="StyleUnderline"/>
        </w:rPr>
        <w:t xml:space="preserve"> to protect Japan </w:t>
      </w:r>
      <w:r w:rsidRPr="00733371">
        <w:rPr>
          <w:rStyle w:val="StyleUnderline"/>
          <w:highlight w:val="cyan"/>
        </w:rPr>
        <w:t>under the alliance</w:t>
      </w:r>
      <w:r w:rsidRPr="00FC68DA">
        <w:rPr>
          <w:sz w:val="14"/>
        </w:rPr>
        <w:t>, if Japanese public support allows an increase in the JSDF’s budget, or if the United States can no longer maintain a credible military deterrence in Asia—</w:t>
      </w:r>
      <w:r w:rsidRPr="00733371">
        <w:rPr>
          <w:rStyle w:val="Emphasis"/>
          <w:highlight w:val="cyan"/>
        </w:rPr>
        <w:t>Japan would</w:t>
      </w:r>
      <w:r w:rsidRPr="00733371">
        <w:rPr>
          <w:rStyle w:val="Emphasis"/>
        </w:rPr>
        <w:t xml:space="preserve"> have a strong argument to </w:t>
      </w:r>
      <w:r w:rsidRPr="00733371">
        <w:rPr>
          <w:rStyle w:val="Emphasis"/>
          <w:highlight w:val="cyan"/>
        </w:rPr>
        <w:t>move forward</w:t>
      </w:r>
      <w:r w:rsidRPr="00733371">
        <w:rPr>
          <w:rStyle w:val="StyleUnderline"/>
          <w:highlight w:val="cyan"/>
        </w:rPr>
        <w:t xml:space="preserve"> with conventional</w:t>
      </w:r>
      <w:r w:rsidRPr="00733371">
        <w:rPr>
          <w:rStyle w:val="StyleUnderline"/>
        </w:rPr>
        <w:t xml:space="preserve"> missile </w:t>
      </w:r>
      <w:r w:rsidRPr="00733371">
        <w:rPr>
          <w:rStyle w:val="StyleUnderline"/>
          <w:highlight w:val="cyan"/>
        </w:rPr>
        <w:t>strike</w:t>
      </w:r>
      <w:r w:rsidRPr="00733371">
        <w:rPr>
          <w:rStyle w:val="StyleUnderline"/>
        </w:rPr>
        <w:t xml:space="preserve"> capabilities</w:t>
      </w:r>
      <w:r w:rsidRPr="00FC68DA">
        <w:rPr>
          <w:sz w:val="14"/>
        </w:rPr>
        <w:t xml:space="preserve">. In that case, both parties should exercise prudence in their public communications of planned alliance cooperation on the matter and about how or why the alliance would choose to employ such abilities. Hawkish suggestions of the potential to increase U.S. dominance in the region should be avoided.81 China is rightfully wary of any reference to conventional prompt global strike. Such rhetoric coming from </w:t>
      </w:r>
      <w:proofErr w:type="gramStart"/>
      <w:r w:rsidRPr="00FC68DA">
        <w:rPr>
          <w:sz w:val="14"/>
        </w:rPr>
        <w:t>Japan</w:t>
      </w:r>
      <w:proofErr w:type="gramEnd"/>
      <w:r w:rsidRPr="00FC68DA">
        <w:rPr>
          <w:sz w:val="14"/>
        </w:rPr>
        <w:t xml:space="preserve"> or the United States combined with the decision to move forward on conventional missile strike capabilities could be considered a threatening signal by Beijing.82 Without calculated prudence in regional dialogues, </w:t>
      </w:r>
      <w:r w:rsidRPr="00733371">
        <w:rPr>
          <w:rStyle w:val="Emphasis"/>
          <w:highlight w:val="cyan"/>
        </w:rPr>
        <w:t xml:space="preserve">even </w:t>
      </w:r>
      <w:r w:rsidRPr="00F94565">
        <w:rPr>
          <w:rStyle w:val="Emphasis"/>
        </w:rPr>
        <w:t xml:space="preserve">the </w:t>
      </w:r>
      <w:r w:rsidRPr="00733371">
        <w:rPr>
          <w:rStyle w:val="Emphasis"/>
          <w:highlight w:val="cyan"/>
        </w:rPr>
        <w:t>discussion</w:t>
      </w:r>
      <w:r w:rsidRPr="00342CFF">
        <w:rPr>
          <w:rStyle w:val="StyleUnderline"/>
        </w:rPr>
        <w:t xml:space="preserve"> of Tokyo acquiring</w:t>
      </w:r>
      <w:r w:rsidRPr="00733371">
        <w:rPr>
          <w:rStyle w:val="StyleUnderline"/>
        </w:rPr>
        <w:t xml:space="preserve"> conventional missile strike capabilities </w:t>
      </w:r>
      <w:r w:rsidRPr="00F94565">
        <w:rPr>
          <w:rStyle w:val="StyleUnderline"/>
        </w:rPr>
        <w:t>could</w:t>
      </w:r>
      <w:r w:rsidRPr="00733371">
        <w:rPr>
          <w:rStyle w:val="StyleUnderline"/>
        </w:rPr>
        <w:t xml:space="preserve"> ultimately </w:t>
      </w:r>
      <w:r w:rsidRPr="00733371">
        <w:rPr>
          <w:rStyle w:val="Emphasis"/>
          <w:highlight w:val="cyan"/>
        </w:rPr>
        <w:t>worsen</w:t>
      </w:r>
      <w:r w:rsidRPr="00733371">
        <w:rPr>
          <w:rStyle w:val="Emphasis"/>
        </w:rPr>
        <w:t xml:space="preserve"> the </w:t>
      </w:r>
      <w:r w:rsidRPr="00872A32">
        <w:rPr>
          <w:rStyle w:val="Emphasis"/>
        </w:rPr>
        <w:t xml:space="preserve">regional </w:t>
      </w:r>
      <w:r w:rsidRPr="00733371">
        <w:rPr>
          <w:rStyle w:val="Emphasis"/>
          <w:highlight w:val="cyan"/>
        </w:rPr>
        <w:t>security</w:t>
      </w:r>
      <w:r w:rsidRPr="00733371">
        <w:rPr>
          <w:rStyle w:val="Emphasis"/>
        </w:rPr>
        <w:t xml:space="preserve"> environment</w:t>
      </w:r>
      <w:r w:rsidRPr="00733371">
        <w:rPr>
          <w:rStyle w:val="StyleUnderline"/>
        </w:rPr>
        <w:t xml:space="preserve"> rather than improve it</w:t>
      </w:r>
      <w:r w:rsidRPr="00FC68DA">
        <w:rPr>
          <w:sz w:val="14"/>
        </w:rPr>
        <w:t>.</w:t>
      </w:r>
    </w:p>
    <w:p w14:paraId="064FE2EF" w14:textId="77777777" w:rsidR="00CC4F48" w:rsidRDefault="00CC4F48" w:rsidP="00CC4F48">
      <w:pPr>
        <w:pStyle w:val="Heading3"/>
        <w:numPr>
          <w:ilvl w:val="0"/>
          <w:numId w:val="14"/>
        </w:numPr>
        <w:tabs>
          <w:tab w:val="num" w:pos="1080"/>
        </w:tabs>
        <w:ind w:left="1080"/>
      </w:pPr>
      <w:r>
        <w:t xml:space="preserve">Case </w:t>
      </w:r>
    </w:p>
    <w:p w14:paraId="41C1B142" w14:textId="77777777" w:rsidR="00CC4F48" w:rsidRDefault="00CC4F48" w:rsidP="00CC4F48">
      <w:pPr>
        <w:pStyle w:val="ListParagraph"/>
        <w:numPr>
          <w:ilvl w:val="0"/>
          <w:numId w:val="13"/>
        </w:numPr>
      </w:pPr>
      <w:r>
        <w:t xml:space="preserve">Can’t solve – plan can’t stop cyberattacks – they only ban military satellties by private entities not public entiries </w:t>
      </w:r>
    </w:p>
    <w:p w14:paraId="3EBA00ED" w14:textId="77777777" w:rsidR="00CC4F48" w:rsidRDefault="00CC4F48" w:rsidP="00CC4F48">
      <w:pPr>
        <w:pStyle w:val="Heading4"/>
      </w:pPr>
      <w:r>
        <w:t>No miscalc or escalation</w:t>
      </w:r>
    </w:p>
    <w:p w14:paraId="00C256AC" w14:textId="77777777" w:rsidR="00CC4F48" w:rsidRPr="00F107EC" w:rsidRDefault="00CC4F48" w:rsidP="00CC4F48">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14" w:history="1">
        <w:r w:rsidRPr="00F107EC">
          <w:t>https://ccdcoe.org/uploads/2019/06/Art_12_The-Cyber-ASAT.pdf</w:t>
        </w:r>
      </w:hyperlink>
    </w:p>
    <w:p w14:paraId="3A83BE68" w14:textId="77777777" w:rsidR="00CC4F48" w:rsidRPr="006B77E3" w:rsidRDefault="00CC4F48" w:rsidP="00CC4F48">
      <w:pPr>
        <w:rPr>
          <w:sz w:val="16"/>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F107EC">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F107EC">
        <w:rPr>
          <w:rStyle w:val="Emphasis"/>
          <w:highlight w:val="cyan"/>
        </w:rPr>
        <w:t>Limited access to orbit</w:t>
      </w:r>
      <w:r w:rsidRPr="007D507D">
        <w:rPr>
          <w:rStyle w:val="StyleUnderline"/>
        </w:rPr>
        <w:t xml:space="preserve"> necessarily </w:t>
      </w:r>
      <w:r w:rsidRPr="00F107EC">
        <w:rPr>
          <w:rStyle w:val="StyleUnderline"/>
          <w:highlight w:val="cyan"/>
        </w:rPr>
        <w:t>reduces</w:t>
      </w:r>
      <w:r w:rsidRPr="007D507D">
        <w:rPr>
          <w:rStyle w:val="StyleUnderline"/>
        </w:rPr>
        <w:t xml:space="preserve"> the </w:t>
      </w:r>
      <w:r w:rsidRPr="00F107EC">
        <w:rPr>
          <w:rStyle w:val="StyleUnderline"/>
          <w:highlight w:val="cyan"/>
        </w:rPr>
        <w:t>scenarios which could</w:t>
      </w:r>
      <w:r w:rsidRPr="007D507D">
        <w:rPr>
          <w:rStyle w:val="StyleUnderline"/>
        </w:rPr>
        <w:t xml:space="preserve"> plausibly </w:t>
      </w:r>
      <w:r w:rsidRPr="00F107EC">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F107EC">
        <w:rPr>
          <w:rStyle w:val="Emphasis"/>
          <w:highlight w:val="cyan"/>
        </w:rPr>
        <w:t>fragility of</w:t>
      </w:r>
      <w:r w:rsidRPr="00A67AE6">
        <w:rPr>
          <w:rStyle w:val="Emphasis"/>
        </w:rPr>
        <w:t xml:space="preserve"> an attacker’s </w:t>
      </w:r>
      <w:r w:rsidRPr="00F107EC">
        <w:rPr>
          <w:rStyle w:val="Emphasis"/>
          <w:highlight w:val="cyan"/>
        </w:rPr>
        <w:t>own</w:t>
      </w:r>
      <w:r w:rsidRPr="007D507D">
        <w:rPr>
          <w:rStyle w:val="Emphasis"/>
        </w:rPr>
        <w:t xml:space="preserve"> space </w:t>
      </w:r>
      <w:r w:rsidRPr="00F107EC">
        <w:rPr>
          <w:rStyle w:val="Emphasis"/>
          <w:highlight w:val="cyan"/>
        </w:rPr>
        <w:t>assets</w:t>
      </w:r>
      <w:r w:rsidRPr="00F107EC">
        <w:rPr>
          <w:rStyle w:val="StyleUnderline"/>
          <w:highlight w:val="cyan"/>
        </w:rPr>
        <w:t xml:space="preserve"> creates </w:t>
      </w:r>
      <w:r w:rsidRPr="00F107EC">
        <w:rPr>
          <w:rStyle w:val="Emphasis"/>
          <w:highlight w:val="cyan"/>
        </w:rPr>
        <w:t>de-escalatory pressures</w:t>
      </w:r>
      <w:r w:rsidRPr="00F107EC">
        <w:rPr>
          <w:rStyle w:val="StyleUnderline"/>
          <w:highlight w:val="cyan"/>
        </w:rPr>
        <w:t xml:space="preserve"> due to</w:t>
      </w:r>
      <w:r w:rsidRPr="007D507D">
        <w:rPr>
          <w:rStyle w:val="StyleUnderline"/>
        </w:rPr>
        <w:t xml:space="preserve"> the </w:t>
      </w:r>
      <w:r w:rsidRPr="00F107EC">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F107EC">
        <w:rPr>
          <w:rStyle w:val="StyleUnderline"/>
          <w:highlight w:val="cyan"/>
        </w:rPr>
        <w:t>powers</w:t>
      </w:r>
      <w:r w:rsidRPr="007D507D">
        <w:rPr>
          <w:rStyle w:val="StyleUnderline"/>
        </w:rPr>
        <w:t xml:space="preserve"> have recognized this dynamic and </w:t>
      </w:r>
      <w:r w:rsidRPr="00F107EC">
        <w:rPr>
          <w:rStyle w:val="StyleUnderline"/>
          <w:highlight w:val="cyan"/>
        </w:rPr>
        <w:t>demonstrated</w:t>
      </w:r>
      <w:r w:rsidRPr="007D507D">
        <w:rPr>
          <w:rStyle w:val="StyleUnderline"/>
        </w:rPr>
        <w:t xml:space="preserve"> an inclination </w:t>
      </w:r>
      <w:r w:rsidRPr="00F107EC">
        <w:rPr>
          <w:rStyle w:val="Emphasis"/>
          <w:highlight w:val="cyan"/>
        </w:rPr>
        <w:t>towards de-escalatory</w:t>
      </w:r>
      <w:r w:rsidRPr="00A67AE6">
        <w:rPr>
          <w:rStyle w:val="Emphasis"/>
        </w:rPr>
        <w:t xml:space="preserve"> space </w:t>
      </w:r>
      <w:r w:rsidRPr="00F107EC">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F107EC">
        <w:rPr>
          <w:rStyle w:val="StyleUnderline"/>
          <w:highlight w:val="cyan"/>
        </w:rPr>
        <w:t>(</w:t>
      </w:r>
      <w:r w:rsidRPr="00F107EC">
        <w:rPr>
          <w:rStyle w:val="Emphasis"/>
          <w:highlight w:val="cyan"/>
        </w:rPr>
        <w:t>OST</w:t>
      </w:r>
      <w:r w:rsidRPr="00F107EC">
        <w:rPr>
          <w:rStyle w:val="StyleUnderline"/>
          <w:highlight w:val="cyan"/>
        </w:rPr>
        <w:t>)</w:t>
      </w:r>
      <w:r w:rsidRPr="00F107EC">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F107EC">
        <w:rPr>
          <w:rStyle w:val="StyleUnderline"/>
          <w:highlight w:val="cyan"/>
        </w:rPr>
        <w:t>supported</w:t>
      </w:r>
      <w:r w:rsidRPr="007D507D">
        <w:rPr>
          <w:rStyle w:val="StyleUnderline"/>
        </w:rPr>
        <w:t xml:space="preserve"> over </w:t>
      </w:r>
      <w:r w:rsidRPr="00F107EC">
        <w:rPr>
          <w:rStyle w:val="Emphasis"/>
          <w:highlight w:val="cyan"/>
        </w:rPr>
        <w:t>six decades of</w:t>
      </w:r>
      <w:r w:rsidRPr="007D507D">
        <w:rPr>
          <w:rStyle w:val="Emphasis"/>
        </w:rPr>
        <w:t xml:space="preserve"> relative </w:t>
      </w:r>
      <w:r w:rsidRPr="00F107EC">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F107EC">
        <w:rPr>
          <w:rStyle w:val="Emphasis"/>
          <w:highlight w:val="cyan"/>
        </w:rPr>
        <w:t>states perceive</w:t>
      </w:r>
      <w:r w:rsidRPr="007D507D">
        <w:rPr>
          <w:rStyle w:val="Emphasis"/>
        </w:rPr>
        <w:t xml:space="preserve"> real </w:t>
      </w:r>
      <w:r w:rsidRPr="00F107EC">
        <w:rPr>
          <w:rStyle w:val="Emphasis"/>
          <w:highlight w:val="cyan"/>
        </w:rPr>
        <w:t>costs</w:t>
      </w:r>
      <w:r w:rsidRPr="00F107EC">
        <w:rPr>
          <w:rStyle w:val="StyleUnderline"/>
          <w:highlight w:val="cyan"/>
        </w:rPr>
        <w:t xml:space="preserve"> to breaking this</w:t>
      </w:r>
      <w:r w:rsidRPr="007D507D">
        <w:rPr>
          <w:rStyle w:val="StyleUnderline"/>
        </w:rPr>
        <w:t xml:space="preserve"> normative </w:t>
      </w:r>
      <w:r w:rsidRPr="00F107EC">
        <w:rPr>
          <w:rStyle w:val="StyleUnderline"/>
          <w:highlight w:val="cyan"/>
        </w:rPr>
        <w:t>tradition and</w:t>
      </w:r>
      <w:r w:rsidRPr="007D507D">
        <w:rPr>
          <w:rStyle w:val="StyleUnderline"/>
        </w:rPr>
        <w:t xml:space="preserve"> may even </w:t>
      </w:r>
      <w:r w:rsidRPr="00F107EC">
        <w:rPr>
          <w:rStyle w:val="Emphasis"/>
          <w:highlight w:val="cyan"/>
        </w:rPr>
        <w:t>moderate</w:t>
      </w:r>
      <w:r w:rsidRPr="00A67AE6">
        <w:rPr>
          <w:rStyle w:val="Emphasis"/>
        </w:rPr>
        <w:t xml:space="preserve"> their </w:t>
      </w:r>
      <w:r w:rsidRPr="00F107EC">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F107EC">
        <w:rPr>
          <w:rStyle w:val="Emphasis"/>
          <w:highlight w:val="cyan"/>
        </w:rPr>
        <w:t>plausible deniability</w:t>
      </w:r>
      <w:r w:rsidRPr="00F107EC">
        <w:rPr>
          <w:rStyle w:val="StyleUnderline"/>
          <w:highlight w:val="cyan"/>
        </w:rPr>
        <w:t xml:space="preserve"> and </w:t>
      </w:r>
      <w:r w:rsidRPr="00F107EC">
        <w:rPr>
          <w:rStyle w:val="Emphasis"/>
          <w:highlight w:val="cyan"/>
        </w:rPr>
        <w:t>stealth</w:t>
      </w:r>
      <w:r w:rsidRPr="00F107EC">
        <w:rPr>
          <w:rStyle w:val="StyleUnderline"/>
          <w:highlight w:val="cyan"/>
        </w:rPr>
        <w:t xml:space="preserve"> are</w:t>
      </w:r>
      <w:r w:rsidRPr="007D507D">
        <w:rPr>
          <w:rStyle w:val="StyleUnderline"/>
        </w:rPr>
        <w:t xml:space="preserve"> essentially </w:t>
      </w:r>
      <w:r w:rsidRPr="00F107EC">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F107EC">
        <w:rPr>
          <w:rStyle w:val="StyleUnderline"/>
          <w:highlight w:val="cyan"/>
        </w:rPr>
        <w:t>stabilizing force relates to</w:t>
      </w:r>
      <w:r w:rsidRPr="007D507D">
        <w:rPr>
          <w:rStyle w:val="StyleUnderline"/>
        </w:rPr>
        <w:t xml:space="preserve"> the </w:t>
      </w:r>
      <w:r w:rsidRPr="007D507D">
        <w:rPr>
          <w:rStyle w:val="Emphasis"/>
        </w:rPr>
        <w:t xml:space="preserve">orbital </w:t>
      </w:r>
      <w:r w:rsidRPr="00F107EC">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F107EC">
        <w:rPr>
          <w:rStyle w:val="StyleUnderline"/>
          <w:highlight w:val="cyan"/>
        </w:rPr>
        <w:t>indiscriminate</w:t>
      </w:r>
      <w:r w:rsidRPr="007D507D">
        <w:rPr>
          <w:rStyle w:val="StyleUnderline"/>
        </w:rPr>
        <w:t xml:space="preserve"> and unpredictable, </w:t>
      </w:r>
      <w:r w:rsidRPr="00F107EC">
        <w:rPr>
          <w:rStyle w:val="StyleUnderline"/>
          <w:highlight w:val="cyan"/>
        </w:rPr>
        <w:t>they</w:t>
      </w:r>
      <w:r w:rsidRPr="007D507D">
        <w:rPr>
          <w:rStyle w:val="StyleUnderline"/>
        </w:rPr>
        <w:t xml:space="preserve"> often </w:t>
      </w:r>
      <w:r w:rsidRPr="00F107EC">
        <w:rPr>
          <w:rStyle w:val="StyleUnderline"/>
          <w:highlight w:val="cyan"/>
        </w:rPr>
        <w:t>threaten</w:t>
      </w:r>
      <w:r w:rsidRPr="00A67AE6">
        <w:rPr>
          <w:rStyle w:val="StyleUnderline"/>
        </w:rPr>
        <w:t xml:space="preserve"> the </w:t>
      </w:r>
      <w:r w:rsidRPr="00F107EC">
        <w:rPr>
          <w:rStyle w:val="StyleUnderline"/>
          <w:highlight w:val="cyan"/>
        </w:rPr>
        <w:t>attacker’s own</w:t>
      </w:r>
      <w:r w:rsidRPr="00A67AE6">
        <w:rPr>
          <w:rStyle w:val="StyleUnderline"/>
        </w:rPr>
        <w:t xml:space="preserve"> space </w:t>
      </w:r>
      <w:r w:rsidRPr="00F107EC">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6B2C5EEA" w14:textId="77777777" w:rsidR="00CC4F48" w:rsidRPr="005C67B7" w:rsidRDefault="00CC4F48" w:rsidP="00CC4F48"/>
    <w:p w14:paraId="20423916" w14:textId="77777777" w:rsidR="00CC4F48" w:rsidRPr="00F35F0D" w:rsidRDefault="00CC4F48" w:rsidP="00CC4F48">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2794C10F" w14:textId="77777777" w:rsidR="00CC4F48" w:rsidRPr="00F35F0D" w:rsidRDefault="00CC4F48" w:rsidP="00CC4F48">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0BF1B8B" w14:textId="77777777" w:rsidR="00CC4F48" w:rsidRPr="00F35F0D" w:rsidRDefault="00CC4F48" w:rsidP="00CC4F48">
      <w:pPr>
        <w:rPr>
          <w:sz w:val="16"/>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optimised energy grids and just-in-time supply chains. 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0E9054BA" w14:textId="77777777" w:rsidR="00CC4F48" w:rsidRDefault="00CC4F48" w:rsidP="00CC4F48">
      <w:r>
        <w:t xml:space="preserve">4. Plan flaw — they say they ban “via military tracking satellites” – this is unclear whether they are banning the military </w:t>
      </w:r>
      <w:proofErr w:type="gramStart"/>
      <w:r>
        <w:t>satellites</w:t>
      </w:r>
      <w:proofErr w:type="gramEnd"/>
      <w:r>
        <w:t xml:space="preserve"> or they are enforcing the plan via military satellites. This is a </w:t>
      </w:r>
      <w:proofErr w:type="gramStart"/>
      <w:r>
        <w:t>loophole countries</w:t>
      </w:r>
      <w:proofErr w:type="gramEnd"/>
      <w:r>
        <w:t xml:space="preserve"> will exploit. </w:t>
      </w:r>
    </w:p>
    <w:p w14:paraId="520F2402" w14:textId="77777777" w:rsidR="00CC4F48" w:rsidRDefault="00CC4F48" w:rsidP="00CC4F48"/>
    <w:p w14:paraId="29E542A9" w14:textId="77777777" w:rsidR="00CC4F48" w:rsidRPr="00F35F0D" w:rsidRDefault="00CC4F48" w:rsidP="00CC4F48">
      <w:pPr>
        <w:pStyle w:val="Heading4"/>
        <w:rPr>
          <w:rFonts w:cs="Arial"/>
          <w:u w:val="single"/>
        </w:rPr>
      </w:pPr>
      <w:r w:rsidRPr="00F35F0D">
        <w:rPr>
          <w:rFonts w:cs="Arial"/>
        </w:rPr>
        <w:t xml:space="preserve">Russia </w:t>
      </w:r>
      <w:r w:rsidRPr="00F35F0D">
        <w:rPr>
          <w:rFonts w:cs="Arial"/>
          <w:u w:val="single"/>
        </w:rPr>
        <w:t>cheats</w:t>
      </w:r>
      <w:r w:rsidRPr="00F35F0D">
        <w:rPr>
          <w:rFonts w:cs="Arial"/>
        </w:rPr>
        <w:t xml:space="preserve"> – gives an </w:t>
      </w:r>
      <w:r w:rsidRPr="00F35F0D">
        <w:rPr>
          <w:rFonts w:cs="Arial"/>
          <w:u w:val="single"/>
        </w:rPr>
        <w:t>asymmetric advantage</w:t>
      </w:r>
      <w:r w:rsidRPr="00F35F0D">
        <w:rPr>
          <w:rFonts w:cs="Arial"/>
        </w:rPr>
        <w:t xml:space="preserve"> – </w:t>
      </w:r>
      <w:r w:rsidRPr="00F35F0D">
        <w:rPr>
          <w:rFonts w:cs="Arial"/>
          <w:u w:val="single"/>
        </w:rPr>
        <w:t>constitutional</w:t>
      </w:r>
      <w:r w:rsidRPr="00F35F0D">
        <w:rPr>
          <w:rFonts w:cs="Arial"/>
        </w:rPr>
        <w:t xml:space="preserve"> and </w:t>
      </w:r>
      <w:r w:rsidRPr="00F35F0D">
        <w:rPr>
          <w:rFonts w:cs="Arial"/>
          <w:u w:val="single"/>
        </w:rPr>
        <w:t>political</w:t>
      </w:r>
      <w:r w:rsidRPr="00F35F0D">
        <w:rPr>
          <w:rFonts w:cs="Arial"/>
        </w:rPr>
        <w:t xml:space="preserve"> constraints prevent </w:t>
      </w:r>
      <w:r w:rsidRPr="00F35F0D">
        <w:rPr>
          <w:rFonts w:cs="Arial"/>
          <w:u w:val="single"/>
        </w:rPr>
        <w:t>US reciprocation</w:t>
      </w:r>
    </w:p>
    <w:p w14:paraId="5B3B1061" w14:textId="77777777" w:rsidR="00CC4F48" w:rsidRPr="00F35F0D" w:rsidRDefault="00CC4F48" w:rsidP="00CC4F48">
      <w:r w:rsidRPr="00F35F0D">
        <w:rPr>
          <w:rStyle w:val="Style13ptBold"/>
        </w:rPr>
        <w:t>Lambakis 17</w:t>
      </w:r>
      <w:r w:rsidRPr="00F35F0D">
        <w:t xml:space="preserve"> [Dr. Steven Lambakis is a national security and international affairs analyst specializing in space power and policy studies. Dr. Lambakis serves as the Editor-in-Chief of Comparative Strategy, a leading international journal of global affairs and strategic studies whose readership includes key policymakers, academics, and other leaders. Dr. Lambakis was educated in the fields of international politics, with special emphasis on arms control and intelligence issues, American government, and U.S. foreign policy at Northern Illinois University in DeKalb, Illinois (B.A., 1982) and the Catholic University of America in Washington D.C. (M.A., 1984, and Ph.D., 1990). Foreign Space Capabilities: Implications for U.S. National Security. September 2017. www.nipp.org/wp-content/uploads/2017/09/Foreign-Space-Capabilities-pub-2017.pdf]</w:t>
      </w:r>
    </w:p>
    <w:p w14:paraId="03F041EB" w14:textId="77777777" w:rsidR="00CC4F48" w:rsidRDefault="00CC4F48" w:rsidP="00CC4F48">
      <w:pPr>
        <w:rPr>
          <w:sz w:val="16"/>
        </w:rPr>
      </w:pPr>
      <w:r w:rsidRPr="00F35F0D">
        <w:rPr>
          <w:u w:val="single"/>
        </w:rPr>
        <w:t xml:space="preserve">While </w:t>
      </w:r>
      <w:r w:rsidRPr="00A71E15">
        <w:rPr>
          <w:highlight w:val="cyan"/>
          <w:u w:val="single"/>
        </w:rPr>
        <w:t>Russia is making</w:t>
      </w:r>
      <w:r w:rsidRPr="00F35F0D">
        <w:rPr>
          <w:sz w:val="16"/>
        </w:rPr>
        <w:t xml:space="preserve"> strong </w:t>
      </w:r>
      <w:r w:rsidRPr="00F35F0D">
        <w:rPr>
          <w:u w:val="single"/>
        </w:rPr>
        <w:t xml:space="preserve">technical </w:t>
      </w:r>
      <w:r w:rsidRPr="00A71E15">
        <w:rPr>
          <w:highlight w:val="cyan"/>
          <w:u w:val="single"/>
        </w:rPr>
        <w:t>strides toward</w:t>
      </w:r>
      <w:r w:rsidRPr="00F35F0D">
        <w:rPr>
          <w:u w:val="single"/>
        </w:rPr>
        <w:t xml:space="preserve"> having weapons capable of</w:t>
      </w:r>
      <w:r w:rsidRPr="00F35F0D">
        <w:rPr>
          <w:sz w:val="16"/>
        </w:rPr>
        <w:t xml:space="preserve"> damaging or </w:t>
      </w:r>
      <w:r w:rsidRPr="00A71E15">
        <w:rPr>
          <w:rStyle w:val="Emphasis"/>
          <w:highlight w:val="cyan"/>
        </w:rPr>
        <w:t>destroying U.S. sat</w:t>
      </w:r>
      <w:r w:rsidRPr="00F35F0D">
        <w:rPr>
          <w:sz w:val="16"/>
        </w:rPr>
        <w:t>ellite</w:t>
      </w:r>
      <w:r w:rsidRPr="00A71E15">
        <w:rPr>
          <w:rStyle w:val="Emphasis"/>
          <w:highlight w:val="cyan"/>
        </w:rPr>
        <w:t>s</w:t>
      </w:r>
      <w:r w:rsidRPr="00F35F0D">
        <w:rPr>
          <w:sz w:val="16"/>
        </w:rPr>
        <w:t xml:space="preserve">, </w:t>
      </w:r>
      <w:r w:rsidRPr="00A71E15">
        <w:rPr>
          <w:highlight w:val="cyan"/>
          <w:u w:val="single"/>
        </w:rPr>
        <w:t>it is using</w:t>
      </w:r>
      <w:r w:rsidRPr="00F35F0D">
        <w:rPr>
          <w:u w:val="single"/>
        </w:rPr>
        <w:t xml:space="preserve"> its </w:t>
      </w:r>
      <w:r w:rsidRPr="00A71E15">
        <w:rPr>
          <w:highlight w:val="cyan"/>
          <w:u w:val="single"/>
        </w:rPr>
        <w:t>foreign policy to</w:t>
      </w:r>
      <w:r w:rsidRPr="00F35F0D">
        <w:rPr>
          <w:u w:val="single"/>
        </w:rPr>
        <w:t xml:space="preserve"> try to </w:t>
      </w:r>
      <w:r w:rsidRPr="00A71E15">
        <w:rPr>
          <w:rStyle w:val="Emphasis"/>
          <w:highlight w:val="cyan"/>
        </w:rPr>
        <w:t>hobble</w:t>
      </w:r>
      <w:r w:rsidRPr="00F35F0D">
        <w:rPr>
          <w:u w:val="single"/>
        </w:rPr>
        <w:t xml:space="preserve"> potential </w:t>
      </w:r>
      <w:r w:rsidRPr="00A71E15">
        <w:rPr>
          <w:rStyle w:val="Emphasis"/>
          <w:highlight w:val="cyan"/>
        </w:rPr>
        <w:t>U.S. space weapons</w:t>
      </w:r>
      <w:r w:rsidRPr="00F35F0D">
        <w:rPr>
          <w:sz w:val="16"/>
        </w:rPr>
        <w:t xml:space="preserve">. For example, </w:t>
      </w:r>
      <w:r w:rsidRPr="00A71E15">
        <w:rPr>
          <w:highlight w:val="cyan"/>
          <w:u w:val="single"/>
        </w:rPr>
        <w:t>Russia</w:t>
      </w:r>
      <w:r w:rsidRPr="00F35F0D">
        <w:rPr>
          <w:sz w:val="16"/>
        </w:rPr>
        <w:t xml:space="preserve"> (</w:t>
      </w:r>
      <w:r w:rsidRPr="00F35F0D">
        <w:rPr>
          <w:u w:val="single"/>
        </w:rPr>
        <w:t>along with China</w:t>
      </w:r>
      <w:r w:rsidRPr="00F35F0D">
        <w:rPr>
          <w:sz w:val="16"/>
        </w:rPr>
        <w:t xml:space="preserve">) </w:t>
      </w:r>
      <w:r w:rsidRPr="00F35F0D">
        <w:rPr>
          <w:u w:val="single"/>
        </w:rPr>
        <w:t xml:space="preserve">has </w:t>
      </w:r>
      <w:r w:rsidRPr="00A71E15">
        <w:rPr>
          <w:highlight w:val="cyan"/>
          <w:u w:val="single"/>
        </w:rPr>
        <w:t>advocated</w:t>
      </w:r>
      <w:r w:rsidRPr="00F35F0D">
        <w:rPr>
          <w:sz w:val="16"/>
        </w:rPr>
        <w:t xml:space="preserve"> for a treaty </w:t>
      </w:r>
      <w:r w:rsidRPr="00A71E15">
        <w:rPr>
          <w:highlight w:val="cyan"/>
          <w:u w:val="single"/>
        </w:rPr>
        <w:t>preventing</w:t>
      </w:r>
      <w:r w:rsidRPr="00F35F0D">
        <w:rPr>
          <w:sz w:val="16"/>
        </w:rPr>
        <w:t xml:space="preserve"> the </w:t>
      </w:r>
      <w:r w:rsidRPr="00F35F0D">
        <w:rPr>
          <w:u w:val="single"/>
        </w:rPr>
        <w:t xml:space="preserve">placement of </w:t>
      </w:r>
      <w:r w:rsidRPr="00A71E15">
        <w:rPr>
          <w:highlight w:val="cyan"/>
          <w:u w:val="single"/>
        </w:rPr>
        <w:t>weapons in</w:t>
      </w:r>
      <w:r w:rsidRPr="00F35F0D">
        <w:rPr>
          <w:sz w:val="16"/>
        </w:rPr>
        <w:t xml:space="preserve"> outer </w:t>
      </w:r>
      <w:r w:rsidRPr="00A71E15">
        <w:rPr>
          <w:highlight w:val="cyan"/>
          <w:u w:val="single"/>
        </w:rPr>
        <w:t>space and</w:t>
      </w:r>
      <w:r w:rsidRPr="00F35F0D">
        <w:rPr>
          <w:sz w:val="16"/>
        </w:rPr>
        <w:t xml:space="preserve"> the </w:t>
      </w:r>
      <w:r w:rsidRPr="00F35F0D">
        <w:rPr>
          <w:u w:val="single"/>
        </w:rPr>
        <w:t xml:space="preserve">threat or use of </w:t>
      </w:r>
      <w:r w:rsidRPr="00A71E15">
        <w:rPr>
          <w:highlight w:val="cyan"/>
          <w:u w:val="single"/>
        </w:rPr>
        <w:t>force against space</w:t>
      </w:r>
      <w:r w:rsidRPr="00F35F0D">
        <w:rPr>
          <w:sz w:val="16"/>
        </w:rPr>
        <w:t xml:space="preserve">-based </w:t>
      </w:r>
      <w:r w:rsidRPr="00A71E15">
        <w:rPr>
          <w:highlight w:val="cyan"/>
          <w:u w:val="single"/>
        </w:rPr>
        <w:t>assets</w:t>
      </w:r>
      <w:r w:rsidRPr="00F35F0D">
        <w:rPr>
          <w:sz w:val="16"/>
        </w:rPr>
        <w:t xml:space="preserve">. </w:t>
      </w:r>
      <w:r w:rsidRPr="00A71E15">
        <w:rPr>
          <w:highlight w:val="cyan"/>
          <w:u w:val="single"/>
        </w:rPr>
        <w:t xml:space="preserve">Russia is </w:t>
      </w:r>
      <w:r w:rsidRPr="00A71E15">
        <w:rPr>
          <w:rStyle w:val="Emphasis"/>
          <w:highlight w:val="cyan"/>
        </w:rPr>
        <w:t>fully aware</w:t>
      </w:r>
      <w:r w:rsidRPr="00F35F0D">
        <w:rPr>
          <w:sz w:val="16"/>
        </w:rPr>
        <w:t xml:space="preserve"> </w:t>
      </w:r>
      <w:r w:rsidRPr="00A71E15">
        <w:rPr>
          <w:highlight w:val="cyan"/>
          <w:u w:val="single"/>
        </w:rPr>
        <w:t xml:space="preserve">that there are </w:t>
      </w:r>
      <w:r w:rsidRPr="00A71E15">
        <w:rPr>
          <w:rStyle w:val="Emphasis"/>
          <w:highlight w:val="cyan"/>
        </w:rPr>
        <w:t>no</w:t>
      </w:r>
      <w:r w:rsidRPr="00F35F0D">
        <w:rPr>
          <w:sz w:val="16"/>
        </w:rPr>
        <w:t xml:space="preserve"> known </w:t>
      </w:r>
      <w:r w:rsidRPr="00F35F0D">
        <w:rPr>
          <w:u w:val="single"/>
        </w:rPr>
        <w:t>technologies</w:t>
      </w:r>
      <w:r w:rsidRPr="00F35F0D">
        <w:rPr>
          <w:sz w:val="16"/>
        </w:rPr>
        <w:t xml:space="preserve"> or </w:t>
      </w:r>
      <w:r w:rsidRPr="00A71E15">
        <w:rPr>
          <w:rStyle w:val="Emphasis"/>
          <w:highlight w:val="cyan"/>
        </w:rPr>
        <w:t>capabilities</w:t>
      </w:r>
      <w:r w:rsidRPr="00A71E15">
        <w:rPr>
          <w:sz w:val="16"/>
          <w:highlight w:val="cyan"/>
        </w:rPr>
        <w:t xml:space="preserve"> </w:t>
      </w:r>
      <w:r w:rsidRPr="00A71E15">
        <w:rPr>
          <w:highlight w:val="cyan"/>
          <w:u w:val="single"/>
        </w:rPr>
        <w:t xml:space="preserve">to verify </w:t>
      </w:r>
      <w:r w:rsidRPr="00A71E15">
        <w:rPr>
          <w:rStyle w:val="Emphasis"/>
          <w:highlight w:val="cyan"/>
        </w:rPr>
        <w:t>compliance</w:t>
      </w:r>
      <w:r w:rsidRPr="00F35F0D">
        <w:rPr>
          <w:sz w:val="16"/>
        </w:rPr>
        <w:t xml:space="preserve"> </w:t>
      </w:r>
      <w:r w:rsidRPr="00F35F0D">
        <w:rPr>
          <w:u w:val="single"/>
        </w:rPr>
        <w:t>with such a treaty</w:t>
      </w:r>
      <w:r w:rsidRPr="00F35F0D">
        <w:rPr>
          <w:sz w:val="16"/>
        </w:rPr>
        <w:t xml:space="preserve">. </w:t>
      </w:r>
      <w:r w:rsidRPr="00A71E15">
        <w:rPr>
          <w:highlight w:val="cyan"/>
          <w:u w:val="single"/>
        </w:rPr>
        <w:t xml:space="preserve">The </w:t>
      </w:r>
      <w:r w:rsidRPr="00A71E15">
        <w:rPr>
          <w:rStyle w:val="Emphasis"/>
          <w:highlight w:val="cyan"/>
        </w:rPr>
        <w:t>purpose</w:t>
      </w:r>
      <w:r w:rsidRPr="00A71E15">
        <w:rPr>
          <w:highlight w:val="cyan"/>
          <w:u w:val="single"/>
        </w:rPr>
        <w:t xml:space="preserve"> in</w:t>
      </w:r>
      <w:r w:rsidRPr="00F35F0D">
        <w:rPr>
          <w:u w:val="single"/>
        </w:rPr>
        <w:t xml:space="preserve"> pursuing</w:t>
      </w:r>
      <w:r w:rsidRPr="00F35F0D">
        <w:rPr>
          <w:sz w:val="16"/>
        </w:rPr>
        <w:t xml:space="preserve"> such </w:t>
      </w:r>
      <w:r w:rsidRPr="00A71E15">
        <w:rPr>
          <w:rStyle w:val="Emphasis"/>
          <w:highlight w:val="cyan"/>
        </w:rPr>
        <w:t>arms control</w:t>
      </w:r>
      <w:r w:rsidRPr="00F35F0D">
        <w:rPr>
          <w:sz w:val="16"/>
        </w:rPr>
        <w:t xml:space="preserve"> agreements </w:t>
      </w:r>
      <w:r w:rsidRPr="00A71E15">
        <w:rPr>
          <w:highlight w:val="cyan"/>
          <w:u w:val="single"/>
        </w:rPr>
        <w:t xml:space="preserve">is to </w:t>
      </w:r>
      <w:r w:rsidRPr="00A71E15">
        <w:rPr>
          <w:rStyle w:val="Emphasis"/>
          <w:highlight w:val="cyan"/>
        </w:rPr>
        <w:t>hobble U.S.</w:t>
      </w:r>
      <w:r w:rsidRPr="00F35F0D">
        <w:rPr>
          <w:rStyle w:val="Emphasis"/>
        </w:rPr>
        <w:t xml:space="preserve"> weapons</w:t>
      </w:r>
      <w:r w:rsidRPr="00F35F0D">
        <w:rPr>
          <w:sz w:val="16"/>
        </w:rPr>
        <w:t xml:space="preserve"> </w:t>
      </w:r>
      <w:r w:rsidRPr="00F35F0D">
        <w:rPr>
          <w:u w:val="single"/>
        </w:rPr>
        <w:t xml:space="preserve">and </w:t>
      </w:r>
      <w:r w:rsidRPr="00A71E15">
        <w:rPr>
          <w:highlight w:val="cyan"/>
          <w:u w:val="single"/>
        </w:rPr>
        <w:t>tech</w:t>
      </w:r>
      <w:r w:rsidRPr="00F35F0D">
        <w:rPr>
          <w:sz w:val="16"/>
        </w:rPr>
        <w:t xml:space="preserve">nology </w:t>
      </w:r>
      <w:r w:rsidRPr="00F35F0D">
        <w:rPr>
          <w:u w:val="single"/>
        </w:rPr>
        <w:t>development</w:t>
      </w:r>
      <w:r w:rsidRPr="00F35F0D">
        <w:rPr>
          <w:sz w:val="16"/>
        </w:rPr>
        <w:t xml:space="preserve">, </w:t>
      </w:r>
      <w:r w:rsidRPr="00A71E15">
        <w:rPr>
          <w:highlight w:val="cyan"/>
          <w:u w:val="single"/>
        </w:rPr>
        <w:t>because</w:t>
      </w:r>
      <w:r w:rsidRPr="00F35F0D">
        <w:rPr>
          <w:sz w:val="16"/>
        </w:rPr>
        <w:t xml:space="preserve"> of the domestic political opposition such rhetoric might generate and because </w:t>
      </w:r>
      <w:r w:rsidRPr="00A71E15">
        <w:rPr>
          <w:highlight w:val="cyan"/>
          <w:u w:val="single"/>
        </w:rPr>
        <w:t xml:space="preserve">the </w:t>
      </w:r>
      <w:r w:rsidRPr="00A71E15">
        <w:rPr>
          <w:rStyle w:val="Emphasis"/>
          <w:highlight w:val="cyan"/>
        </w:rPr>
        <w:t>U</w:t>
      </w:r>
      <w:r w:rsidRPr="00F35F0D">
        <w:rPr>
          <w:u w:val="single"/>
        </w:rPr>
        <w:t xml:space="preserve">nited </w:t>
      </w:r>
      <w:r w:rsidRPr="00A71E15">
        <w:rPr>
          <w:rStyle w:val="Emphasis"/>
          <w:highlight w:val="cyan"/>
        </w:rPr>
        <w:t>S</w:t>
      </w:r>
      <w:r w:rsidRPr="00F35F0D">
        <w:rPr>
          <w:u w:val="single"/>
        </w:rPr>
        <w:t xml:space="preserve">tates </w:t>
      </w:r>
      <w:r w:rsidRPr="00A71E15">
        <w:rPr>
          <w:rStyle w:val="Emphasis"/>
          <w:highlight w:val="cyan"/>
        </w:rPr>
        <w:t>will comply</w:t>
      </w:r>
      <w:r w:rsidRPr="00F35F0D">
        <w:rPr>
          <w:u w:val="single"/>
        </w:rPr>
        <w:t xml:space="preserve"> with any arms control agreement that it signs</w:t>
      </w:r>
      <w:r w:rsidRPr="00F35F0D">
        <w:rPr>
          <w:sz w:val="16"/>
        </w:rPr>
        <w:t xml:space="preserve">. </w:t>
      </w:r>
      <w:r w:rsidRPr="00F35F0D">
        <w:rPr>
          <w:u w:val="single"/>
        </w:rPr>
        <w:t xml:space="preserve">The </w:t>
      </w:r>
      <w:r w:rsidRPr="00A71E15">
        <w:rPr>
          <w:highlight w:val="cyan"/>
          <w:u w:val="single"/>
        </w:rPr>
        <w:t xml:space="preserve">Russians do </w:t>
      </w:r>
      <w:r w:rsidRPr="00A71E15">
        <w:rPr>
          <w:rStyle w:val="Emphasis"/>
          <w:highlight w:val="cyan"/>
        </w:rPr>
        <w:t>not</w:t>
      </w:r>
      <w:r w:rsidRPr="00A71E15">
        <w:rPr>
          <w:highlight w:val="cyan"/>
          <w:u w:val="single"/>
        </w:rPr>
        <w:t xml:space="preserve"> have the same </w:t>
      </w:r>
      <w:r w:rsidRPr="00A71E15">
        <w:rPr>
          <w:rStyle w:val="Emphasis"/>
          <w:highlight w:val="cyan"/>
        </w:rPr>
        <w:t>constitutional</w:t>
      </w:r>
      <w:r w:rsidRPr="00A71E15">
        <w:rPr>
          <w:highlight w:val="cyan"/>
          <w:u w:val="single"/>
        </w:rPr>
        <w:t xml:space="preserve"> and </w:t>
      </w:r>
      <w:r w:rsidRPr="00A71E15">
        <w:rPr>
          <w:rStyle w:val="Emphasis"/>
          <w:highlight w:val="cyan"/>
        </w:rPr>
        <w:t>political constraints</w:t>
      </w:r>
      <w:r w:rsidRPr="00F35F0D">
        <w:rPr>
          <w:sz w:val="16"/>
        </w:rPr>
        <w:t xml:space="preserve"> in place </w:t>
      </w:r>
      <w:r w:rsidRPr="00A71E15">
        <w:rPr>
          <w:highlight w:val="cyan"/>
          <w:u w:val="single"/>
        </w:rPr>
        <w:t xml:space="preserve">as the </w:t>
      </w:r>
      <w:r w:rsidRPr="00A71E15">
        <w:rPr>
          <w:rStyle w:val="Emphasis"/>
          <w:highlight w:val="cyan"/>
        </w:rPr>
        <w:t>U</w:t>
      </w:r>
      <w:r w:rsidRPr="00F35F0D">
        <w:rPr>
          <w:u w:val="single"/>
        </w:rPr>
        <w:t xml:space="preserve">nited </w:t>
      </w:r>
      <w:r w:rsidRPr="00A71E15">
        <w:rPr>
          <w:rStyle w:val="Emphasis"/>
          <w:highlight w:val="cyan"/>
        </w:rPr>
        <w:t>S</w:t>
      </w:r>
      <w:r w:rsidRPr="00F35F0D">
        <w:rPr>
          <w:u w:val="single"/>
        </w:rPr>
        <w:t xml:space="preserve">tates </w:t>
      </w:r>
      <w:r w:rsidRPr="00A71E15">
        <w:rPr>
          <w:highlight w:val="cyan"/>
          <w:u w:val="single"/>
        </w:rPr>
        <w:t>to</w:t>
      </w:r>
      <w:r w:rsidRPr="00F35F0D">
        <w:rPr>
          <w:u w:val="single"/>
        </w:rPr>
        <w:t xml:space="preserve"> </w:t>
      </w:r>
      <w:r w:rsidRPr="00A71E15">
        <w:rPr>
          <w:rStyle w:val="Emphasis"/>
          <w:highlight w:val="cyan"/>
        </w:rPr>
        <w:t>restrain</w:t>
      </w:r>
      <w:r w:rsidRPr="00F35F0D">
        <w:rPr>
          <w:sz w:val="16"/>
        </w:rPr>
        <w:t xml:space="preserve"> its </w:t>
      </w:r>
      <w:r w:rsidRPr="00F35F0D">
        <w:rPr>
          <w:u w:val="single"/>
        </w:rPr>
        <w:t xml:space="preserve">development of </w:t>
      </w:r>
      <w:r w:rsidRPr="00A71E15">
        <w:rPr>
          <w:rStyle w:val="Emphasis"/>
          <w:highlight w:val="cyan"/>
        </w:rPr>
        <w:t>ASATs</w:t>
      </w:r>
      <w:r w:rsidRPr="00F35F0D">
        <w:rPr>
          <w:sz w:val="16"/>
        </w:rPr>
        <w:t xml:space="preserve">. Moreover, </w:t>
      </w:r>
      <w:r w:rsidRPr="00F35F0D">
        <w:rPr>
          <w:u w:val="single"/>
        </w:rPr>
        <w:t xml:space="preserve">the </w:t>
      </w:r>
      <w:r w:rsidRPr="00A71E15">
        <w:rPr>
          <w:rStyle w:val="Emphasis"/>
          <w:highlight w:val="cyan"/>
        </w:rPr>
        <w:t>Russians</w:t>
      </w:r>
      <w:r w:rsidRPr="00A71E15">
        <w:rPr>
          <w:highlight w:val="cyan"/>
          <w:u w:val="single"/>
        </w:rPr>
        <w:t xml:space="preserve"> are </w:t>
      </w:r>
      <w:r w:rsidRPr="00A71E15">
        <w:rPr>
          <w:rStyle w:val="Emphasis"/>
          <w:highlight w:val="cyan"/>
        </w:rPr>
        <w:t>accustomed</w:t>
      </w:r>
      <w:r w:rsidRPr="00A71E15">
        <w:rPr>
          <w:highlight w:val="cyan"/>
          <w:u w:val="single"/>
        </w:rPr>
        <w:t xml:space="preserve"> to </w:t>
      </w:r>
      <w:r w:rsidRPr="00A71E15">
        <w:rPr>
          <w:rStyle w:val="Emphasis"/>
          <w:highlight w:val="cyan"/>
        </w:rPr>
        <w:t>violating arms control</w:t>
      </w:r>
      <w:r w:rsidRPr="00F35F0D">
        <w:rPr>
          <w:u w:val="single"/>
        </w:rPr>
        <w:t xml:space="preserve"> agreements</w:t>
      </w:r>
      <w:r w:rsidRPr="00F35F0D">
        <w:rPr>
          <w:sz w:val="16"/>
        </w:rPr>
        <w:t xml:space="preserve"> that it </w:t>
      </w:r>
      <w:r w:rsidRPr="00F35F0D">
        <w:rPr>
          <w:u w:val="single"/>
        </w:rPr>
        <w:t>they have signed</w:t>
      </w:r>
      <w:r w:rsidRPr="00F35F0D">
        <w:rPr>
          <w:sz w:val="16"/>
        </w:rPr>
        <w:t>. Writes defense analyst Mark Schneider: “</w:t>
      </w:r>
      <w:r w:rsidRPr="00A71E15">
        <w:rPr>
          <w:highlight w:val="cyan"/>
          <w:u w:val="single"/>
        </w:rPr>
        <w:t xml:space="preserve">There is </w:t>
      </w:r>
      <w:r w:rsidRPr="00A71E15">
        <w:rPr>
          <w:rStyle w:val="Emphasis"/>
          <w:highlight w:val="cyan"/>
        </w:rPr>
        <w:t>no reason</w:t>
      </w:r>
      <w:r w:rsidRPr="00A71E15">
        <w:rPr>
          <w:highlight w:val="cyan"/>
          <w:u w:val="single"/>
        </w:rPr>
        <w:t xml:space="preserve"> to expect Russia to </w:t>
      </w:r>
      <w:r w:rsidRPr="00A71E15">
        <w:rPr>
          <w:rStyle w:val="Emphasis"/>
          <w:highlight w:val="cyan"/>
        </w:rPr>
        <w:t>break</w:t>
      </w:r>
      <w:r w:rsidRPr="00F35F0D">
        <w:rPr>
          <w:u w:val="single"/>
        </w:rPr>
        <w:t xml:space="preserve"> a </w:t>
      </w:r>
      <w:r w:rsidRPr="00A71E15">
        <w:rPr>
          <w:rStyle w:val="Emphasis"/>
          <w:highlight w:val="cyan"/>
        </w:rPr>
        <w:t>habit</w:t>
      </w:r>
      <w:r w:rsidRPr="00A71E15">
        <w:rPr>
          <w:highlight w:val="cyan"/>
          <w:u w:val="single"/>
        </w:rPr>
        <w:t xml:space="preserve"> of </w:t>
      </w:r>
      <w:r w:rsidRPr="00A71E15">
        <w:rPr>
          <w:rStyle w:val="Emphasis"/>
          <w:highlight w:val="cyan"/>
        </w:rPr>
        <w:t>ignoring</w:t>
      </w:r>
      <w:r w:rsidRPr="00F35F0D">
        <w:rPr>
          <w:sz w:val="16"/>
        </w:rPr>
        <w:t xml:space="preserve"> its </w:t>
      </w:r>
      <w:r w:rsidRPr="00A71E15">
        <w:rPr>
          <w:rStyle w:val="Emphasis"/>
          <w:highlight w:val="cyan"/>
        </w:rPr>
        <w:t>arms control</w:t>
      </w:r>
      <w:r w:rsidRPr="00F35F0D">
        <w:rPr>
          <w:sz w:val="16"/>
        </w:rPr>
        <w:t xml:space="preserve"> and treaty </w:t>
      </w:r>
      <w:r w:rsidRPr="00F35F0D">
        <w:rPr>
          <w:u w:val="single"/>
        </w:rPr>
        <w:t>obligations</w:t>
      </w:r>
      <w:r w:rsidRPr="00F35F0D">
        <w:rPr>
          <w:sz w:val="16"/>
        </w:rPr>
        <w:t xml:space="preserve">. </w:t>
      </w:r>
      <w:r w:rsidRPr="00A71E15">
        <w:rPr>
          <w:highlight w:val="cyan"/>
          <w:u w:val="single"/>
        </w:rPr>
        <w:t>By doing this, it has gained</w:t>
      </w:r>
      <w:r w:rsidRPr="00F35F0D">
        <w:rPr>
          <w:u w:val="single"/>
        </w:rPr>
        <w:t xml:space="preserve"> military </w:t>
      </w:r>
      <w:r w:rsidRPr="00A71E15">
        <w:rPr>
          <w:highlight w:val="cyan"/>
          <w:u w:val="single"/>
        </w:rPr>
        <w:t xml:space="preserve">advantages for </w:t>
      </w:r>
      <w:r w:rsidRPr="00A71E15">
        <w:rPr>
          <w:rStyle w:val="Emphasis"/>
          <w:highlight w:val="cyan"/>
        </w:rPr>
        <w:t>decades</w:t>
      </w:r>
      <w:r w:rsidRPr="00F35F0D">
        <w:rPr>
          <w:sz w:val="16"/>
        </w:rPr>
        <w:t>.”119</w:t>
      </w:r>
    </w:p>
    <w:p w14:paraId="331D7E55" w14:textId="77777777" w:rsidR="00CC4F48" w:rsidRDefault="00CC4F48" w:rsidP="00CC4F48">
      <w:pPr>
        <w:rPr>
          <w:sz w:val="16"/>
        </w:rPr>
      </w:pPr>
    </w:p>
    <w:p w14:paraId="0D8451EF" w14:textId="77777777" w:rsidR="00CC4F48" w:rsidRPr="00F35F0D" w:rsidRDefault="00CC4F48" w:rsidP="00CC4F48">
      <w:pPr>
        <w:pStyle w:val="Heading4"/>
        <w:rPr>
          <w:rFonts w:cs="Arial"/>
        </w:rPr>
      </w:pPr>
      <w:r w:rsidRPr="00F35F0D">
        <w:rPr>
          <w:rFonts w:cs="Arial"/>
        </w:rPr>
        <w:t xml:space="preserve">China cheats by creating </w:t>
      </w:r>
      <w:r w:rsidRPr="00F35F0D">
        <w:rPr>
          <w:rFonts w:cs="Arial"/>
          <w:u w:val="single"/>
        </w:rPr>
        <w:t>domestic laws</w:t>
      </w:r>
      <w:r w:rsidRPr="00F35F0D">
        <w:rPr>
          <w:rFonts w:cs="Arial"/>
        </w:rPr>
        <w:t xml:space="preserve"> that contradict agreements</w:t>
      </w:r>
    </w:p>
    <w:p w14:paraId="2847E324" w14:textId="77777777" w:rsidR="00CC4F48" w:rsidRDefault="00CC4F48" w:rsidP="00CC4F48">
      <w:r w:rsidRPr="00F35F0D">
        <w:rPr>
          <w:rStyle w:val="Style13ptBold"/>
        </w:rPr>
        <w:t>McDevitt 19</w:t>
      </w:r>
      <w:r w:rsidRPr="00F35F0D">
        <w:t xml:space="preserve"> [Michael McDevitt is a Senior Fellow at CNA, a Washington DC area non-profit research and analysis company. During his 21 years at </w:t>
      </w:r>
      <w:proofErr w:type="gramStart"/>
      <w:r w:rsidRPr="00F35F0D">
        <w:t>CNA</w:t>
      </w:r>
      <w:proofErr w:type="gramEnd"/>
      <w:r w:rsidRPr="00F35F0D">
        <w:t xml:space="preserve"> he served as a Vice President responsible for strategic analyses, especially in East Asia and the Middle 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15" w:history="1">
        <w:r w:rsidRPr="00135D45">
          <w:rPr>
            <w:rStyle w:val="FollowedHyperlink"/>
          </w:rPr>
          <w:t>https://www.uscc.gov/sites/default/files/transcripts/April%2025%2C%202019%20Hearing%20Transcript%20%282%29.pdf</w:t>
        </w:r>
      </w:hyperlink>
    </w:p>
    <w:p w14:paraId="68E1A116" w14:textId="77777777" w:rsidR="00CC4F48" w:rsidRPr="00F35F0D" w:rsidRDefault="00CC4F48" w:rsidP="00CC4F48">
      <w:pPr>
        <w:rPr>
          <w:sz w:val="16"/>
        </w:rPr>
      </w:pPr>
      <w:r w:rsidRPr="00F35F0D">
        <w:rPr>
          <w:sz w:val="16"/>
        </w:rPr>
        <w:t xml:space="preserve">But </w:t>
      </w:r>
      <w:r w:rsidRPr="00F35F0D">
        <w:rPr>
          <w:u w:val="single"/>
        </w:rPr>
        <w:t xml:space="preserve">there </w:t>
      </w:r>
      <w:r w:rsidRPr="00A71E15">
        <w:rPr>
          <w:highlight w:val="cyan"/>
          <w:u w:val="single"/>
        </w:rPr>
        <w:t>one huge caveat</w:t>
      </w:r>
      <w:r w:rsidRPr="00F35F0D">
        <w:rPr>
          <w:sz w:val="16"/>
        </w:rPr>
        <w:t xml:space="preserve"> to that statement, </w:t>
      </w:r>
      <w:r w:rsidRPr="00F35F0D">
        <w:rPr>
          <w:u w:val="single"/>
        </w:rPr>
        <w:t xml:space="preserve">which is </w:t>
      </w:r>
      <w:r w:rsidRPr="00A71E15">
        <w:rPr>
          <w:rStyle w:val="Emphasis"/>
          <w:highlight w:val="cyan"/>
        </w:rPr>
        <w:t>i</w:t>
      </w:r>
      <w:r w:rsidRPr="00F35F0D">
        <w:rPr>
          <w:u w:val="single"/>
        </w:rPr>
        <w:t xml:space="preserve">nternational </w:t>
      </w:r>
      <w:r w:rsidRPr="00A71E15">
        <w:rPr>
          <w:rStyle w:val="Emphasis"/>
          <w:highlight w:val="cyan"/>
        </w:rPr>
        <w:t>law</w:t>
      </w:r>
      <w:r w:rsidRPr="00A71E15">
        <w:rPr>
          <w:highlight w:val="cyan"/>
          <w:u w:val="single"/>
        </w:rPr>
        <w:t xml:space="preserve"> is </w:t>
      </w:r>
      <w:r w:rsidRPr="00A71E15">
        <w:rPr>
          <w:rStyle w:val="Emphasis"/>
          <w:highlight w:val="cyan"/>
        </w:rPr>
        <w:t xml:space="preserve">fine </w:t>
      </w:r>
      <w:proofErr w:type="gramStart"/>
      <w:r w:rsidRPr="00A71E15">
        <w:rPr>
          <w:rStyle w:val="Emphasis"/>
          <w:highlight w:val="cyan"/>
        </w:rPr>
        <w:t>as long</w:t>
      </w:r>
      <w:r w:rsidRPr="00A71E15">
        <w:rPr>
          <w:highlight w:val="cyan"/>
          <w:u w:val="single"/>
        </w:rPr>
        <w:t xml:space="preserve"> as</w:t>
      </w:r>
      <w:proofErr w:type="gramEnd"/>
      <w:r w:rsidRPr="00A71E15">
        <w:rPr>
          <w:highlight w:val="cyan"/>
          <w:u w:val="single"/>
        </w:rPr>
        <w:t xml:space="preserve"> it </w:t>
      </w:r>
      <w:r w:rsidRPr="00A71E15">
        <w:rPr>
          <w:rStyle w:val="Emphasis"/>
          <w:highlight w:val="cyan"/>
        </w:rPr>
        <w:t>moves their ball forward</w:t>
      </w:r>
      <w:r w:rsidRPr="00F35F0D">
        <w:rPr>
          <w:u w:val="single"/>
        </w:rPr>
        <w:t xml:space="preserve"> on what they hope to achieve</w:t>
      </w:r>
      <w:r w:rsidRPr="00F35F0D">
        <w:rPr>
          <w:sz w:val="16"/>
        </w:rPr>
        <w:t xml:space="preserve">. </w:t>
      </w:r>
      <w:r w:rsidRPr="00F35F0D">
        <w:rPr>
          <w:u w:val="single"/>
        </w:rPr>
        <w:t xml:space="preserve">If </w:t>
      </w:r>
      <w:r w:rsidRPr="00A71E15">
        <w:rPr>
          <w:highlight w:val="cyan"/>
          <w:u w:val="single"/>
        </w:rPr>
        <w:t>it doesn't</w:t>
      </w:r>
      <w:r w:rsidRPr="00A71E15">
        <w:rPr>
          <w:sz w:val="16"/>
          <w:highlight w:val="cyan"/>
        </w:rPr>
        <w:t xml:space="preserve">, </w:t>
      </w:r>
      <w:r w:rsidRPr="00A71E15">
        <w:rPr>
          <w:rStyle w:val="Emphasis"/>
          <w:highlight w:val="cyan"/>
        </w:rPr>
        <w:t>suddenly</w:t>
      </w:r>
      <w:r w:rsidRPr="00A71E15">
        <w:rPr>
          <w:sz w:val="16"/>
          <w:highlight w:val="cyan"/>
        </w:rPr>
        <w:t xml:space="preserve">, </w:t>
      </w:r>
      <w:r w:rsidRPr="00A71E15">
        <w:rPr>
          <w:rStyle w:val="Emphasis"/>
          <w:highlight w:val="cyan"/>
        </w:rPr>
        <w:t>domestic law</w:t>
      </w:r>
      <w:r w:rsidRPr="00A71E15">
        <w:rPr>
          <w:sz w:val="16"/>
          <w:highlight w:val="cyan"/>
        </w:rPr>
        <w:t xml:space="preserve"> </w:t>
      </w:r>
      <w:r w:rsidRPr="00A71E15">
        <w:rPr>
          <w:highlight w:val="cyan"/>
          <w:u w:val="single"/>
        </w:rPr>
        <w:t>takes priority</w:t>
      </w:r>
      <w:r w:rsidRPr="00F35F0D">
        <w:rPr>
          <w:sz w:val="16"/>
        </w:rPr>
        <w:t xml:space="preserve">, </w:t>
      </w:r>
      <w:r w:rsidRPr="00F35F0D">
        <w:rPr>
          <w:u w:val="single"/>
        </w:rPr>
        <w:t xml:space="preserve">and </w:t>
      </w:r>
      <w:r w:rsidRPr="00A71E15">
        <w:rPr>
          <w:highlight w:val="cyan"/>
          <w:u w:val="single"/>
        </w:rPr>
        <w:t>domestic law</w:t>
      </w:r>
      <w:r w:rsidRPr="00F35F0D">
        <w:rPr>
          <w:sz w:val="16"/>
        </w:rPr>
        <w:t xml:space="preserve"> coming </w:t>
      </w:r>
      <w:r w:rsidRPr="00F35F0D">
        <w:rPr>
          <w:u w:val="single"/>
        </w:rPr>
        <w:t xml:space="preserve">out of the National People's Congress </w:t>
      </w:r>
      <w:r w:rsidRPr="00A71E15">
        <w:rPr>
          <w:highlight w:val="cyan"/>
          <w:u w:val="single"/>
        </w:rPr>
        <w:t xml:space="preserve">can be </w:t>
      </w:r>
      <w:r w:rsidRPr="00A71E15">
        <w:rPr>
          <w:rStyle w:val="Emphasis"/>
          <w:highlight w:val="cyan"/>
        </w:rPr>
        <w:t>cooked up</w:t>
      </w:r>
      <w:r w:rsidRPr="00F35F0D">
        <w:rPr>
          <w:u w:val="single"/>
        </w:rPr>
        <w:t xml:space="preserve"> </w:t>
      </w:r>
      <w:proofErr w:type="gramStart"/>
      <w:r w:rsidRPr="00F35F0D">
        <w:rPr>
          <w:u w:val="single"/>
        </w:rPr>
        <w:t xml:space="preserve">pretty </w:t>
      </w:r>
      <w:r w:rsidRPr="00A71E15">
        <w:rPr>
          <w:rStyle w:val="Emphasis"/>
          <w:highlight w:val="cyan"/>
        </w:rPr>
        <w:t>quickly</w:t>
      </w:r>
      <w:proofErr w:type="gramEnd"/>
      <w:r w:rsidRPr="00F35F0D">
        <w:rPr>
          <w:sz w:val="16"/>
        </w:rPr>
        <w:t xml:space="preserve">. And so, </w:t>
      </w:r>
      <w:r w:rsidRPr="00A71E15">
        <w:rPr>
          <w:highlight w:val="cyan"/>
          <w:u w:val="single"/>
        </w:rPr>
        <w:t>they decide which law</w:t>
      </w:r>
      <w:r w:rsidRPr="00F35F0D">
        <w:rPr>
          <w:sz w:val="16"/>
        </w:rPr>
        <w:t xml:space="preserve">, which approach </w:t>
      </w:r>
      <w:r w:rsidRPr="00A71E15">
        <w:rPr>
          <w:highlight w:val="cyan"/>
          <w:u w:val="single"/>
        </w:rPr>
        <w:t>they want to use</w:t>
      </w:r>
      <w:r w:rsidRPr="00A71E15">
        <w:rPr>
          <w:sz w:val="16"/>
          <w:highlight w:val="cyan"/>
        </w:rPr>
        <w:t xml:space="preserve"> </w:t>
      </w:r>
      <w:r w:rsidRPr="00A71E15">
        <w:rPr>
          <w:highlight w:val="cyan"/>
          <w:u w:val="single"/>
        </w:rPr>
        <w:t xml:space="preserve">in the </w:t>
      </w:r>
      <w:r w:rsidRPr="00A71E15">
        <w:rPr>
          <w:rStyle w:val="Emphasis"/>
          <w:highlight w:val="cyan"/>
        </w:rPr>
        <w:t>S</w:t>
      </w:r>
      <w:r w:rsidRPr="00A71E15">
        <w:rPr>
          <w:highlight w:val="cyan"/>
          <w:u w:val="single"/>
        </w:rPr>
        <w:t>outh</w:t>
      </w:r>
      <w:r w:rsidRPr="00F35F0D">
        <w:rPr>
          <w:u w:val="single"/>
        </w:rPr>
        <w:t xml:space="preserve"> </w:t>
      </w:r>
      <w:r w:rsidRPr="00F35F0D">
        <w:rPr>
          <w:rStyle w:val="Emphasis"/>
        </w:rPr>
        <w:t>C</w:t>
      </w:r>
      <w:r w:rsidRPr="00F35F0D">
        <w:rPr>
          <w:u w:val="single"/>
        </w:rPr>
        <w:t xml:space="preserve">hina </w:t>
      </w:r>
      <w:r w:rsidRPr="00F35F0D">
        <w:rPr>
          <w:rStyle w:val="Emphasis"/>
        </w:rPr>
        <w:t>S</w:t>
      </w:r>
      <w:r w:rsidRPr="00F35F0D">
        <w:rPr>
          <w:u w:val="single"/>
        </w:rPr>
        <w:t xml:space="preserve">ea </w:t>
      </w:r>
      <w:r w:rsidRPr="00A71E15">
        <w:rPr>
          <w:highlight w:val="cyan"/>
          <w:u w:val="single"/>
        </w:rPr>
        <w:t xml:space="preserve">or </w:t>
      </w:r>
      <w:r w:rsidRPr="00A71E15">
        <w:rPr>
          <w:rStyle w:val="Emphasis"/>
          <w:highlight w:val="cyan"/>
        </w:rPr>
        <w:t>E</w:t>
      </w:r>
      <w:r w:rsidRPr="00A71E15">
        <w:rPr>
          <w:highlight w:val="cyan"/>
          <w:u w:val="single"/>
        </w:rPr>
        <w:t xml:space="preserve">ast </w:t>
      </w:r>
      <w:r w:rsidRPr="00A71E15">
        <w:rPr>
          <w:rStyle w:val="Emphasis"/>
          <w:highlight w:val="cyan"/>
        </w:rPr>
        <w:t>C</w:t>
      </w:r>
      <w:r w:rsidRPr="00A71E15">
        <w:rPr>
          <w:highlight w:val="cyan"/>
          <w:u w:val="single"/>
        </w:rPr>
        <w:t xml:space="preserve">hina </w:t>
      </w:r>
      <w:r w:rsidRPr="00A71E15">
        <w:rPr>
          <w:rStyle w:val="Emphasis"/>
          <w:highlight w:val="cyan"/>
        </w:rPr>
        <w:t>S</w:t>
      </w:r>
      <w:r w:rsidRPr="00A71E15">
        <w:rPr>
          <w:highlight w:val="cyan"/>
          <w:u w:val="single"/>
        </w:rPr>
        <w:t>ea</w:t>
      </w:r>
      <w:r w:rsidRPr="00A71E15">
        <w:rPr>
          <w:sz w:val="16"/>
          <w:highlight w:val="cyan"/>
        </w:rPr>
        <w:t xml:space="preserve">, </w:t>
      </w:r>
      <w:r w:rsidRPr="00A71E15">
        <w:rPr>
          <w:rStyle w:val="Emphasis"/>
          <w:highlight w:val="cyan"/>
        </w:rPr>
        <w:t>whichever</w:t>
      </w:r>
      <w:r w:rsidRPr="00F35F0D">
        <w:rPr>
          <w:u w:val="single"/>
        </w:rPr>
        <w:t xml:space="preserve"> one </w:t>
      </w:r>
      <w:r w:rsidRPr="00A71E15">
        <w:rPr>
          <w:rStyle w:val="Emphasis"/>
          <w:highlight w:val="cyan"/>
        </w:rPr>
        <w:t>moves the ball</w:t>
      </w:r>
      <w:r w:rsidRPr="00F35F0D">
        <w:rPr>
          <w:u w:val="single"/>
        </w:rPr>
        <w:t xml:space="preserve"> most effectively</w:t>
      </w:r>
      <w:r w:rsidRPr="00F35F0D">
        <w:rPr>
          <w:sz w:val="16"/>
        </w:rPr>
        <w:t>.</w:t>
      </w:r>
    </w:p>
    <w:p w14:paraId="32EDADFF" w14:textId="77777777" w:rsidR="00CC4F48" w:rsidRDefault="00CC4F48" w:rsidP="00CC4F48">
      <w:pPr>
        <w:rPr>
          <w:sz w:val="16"/>
        </w:rPr>
      </w:pPr>
      <w:r w:rsidRPr="00F35F0D">
        <w:rPr>
          <w:sz w:val="16"/>
        </w:rPr>
        <w:t xml:space="preserve">And so, </w:t>
      </w:r>
      <w:r w:rsidRPr="00A71E15">
        <w:rPr>
          <w:highlight w:val="cyan"/>
          <w:u w:val="single"/>
        </w:rPr>
        <w:t>one would have to worry about</w:t>
      </w:r>
      <w:r w:rsidRPr="00F35F0D">
        <w:rPr>
          <w:sz w:val="16"/>
        </w:rPr>
        <w:t xml:space="preserve"> — now this may be a bridge too far but — </w:t>
      </w:r>
      <w:r w:rsidRPr="00F35F0D">
        <w:rPr>
          <w:u w:val="single"/>
        </w:rPr>
        <w:t xml:space="preserve">a </w:t>
      </w:r>
      <w:r w:rsidRPr="00A71E15">
        <w:rPr>
          <w:rStyle w:val="Emphasis"/>
          <w:highlight w:val="cyan"/>
        </w:rPr>
        <w:t>Chinese domestic space law</w:t>
      </w:r>
      <w:r w:rsidRPr="00F35F0D">
        <w:rPr>
          <w:sz w:val="16"/>
        </w:rPr>
        <w:t xml:space="preserve">. In fact, one may exist. I have no idea if it does or doesn't. But </w:t>
      </w:r>
      <w:r w:rsidRPr="00F35F0D">
        <w:rPr>
          <w:u w:val="single"/>
        </w:rPr>
        <w:t xml:space="preserve">it </w:t>
      </w:r>
      <w:r w:rsidRPr="00A71E15">
        <w:rPr>
          <w:highlight w:val="cyan"/>
          <w:u w:val="single"/>
        </w:rPr>
        <w:t xml:space="preserve">would </w:t>
      </w:r>
      <w:r w:rsidRPr="00A71E15">
        <w:rPr>
          <w:rStyle w:val="Emphasis"/>
          <w:highlight w:val="cyan"/>
        </w:rPr>
        <w:t>counteract any agreements</w:t>
      </w:r>
      <w:r w:rsidRPr="00F35F0D">
        <w:rPr>
          <w:u w:val="single"/>
        </w:rPr>
        <w:t xml:space="preserve"> that are either </w:t>
      </w:r>
      <w:r w:rsidRPr="00A71E15">
        <w:rPr>
          <w:highlight w:val="cyan"/>
          <w:u w:val="single"/>
        </w:rPr>
        <w:t xml:space="preserve">in place or that </w:t>
      </w:r>
      <w:r w:rsidRPr="00A71E15">
        <w:rPr>
          <w:rStyle w:val="Emphasis"/>
          <w:highlight w:val="cyan"/>
        </w:rPr>
        <w:t>could be made</w:t>
      </w:r>
      <w:r w:rsidRPr="00F35F0D">
        <w:rPr>
          <w:sz w:val="16"/>
        </w:rPr>
        <w:t>.</w:t>
      </w:r>
    </w:p>
    <w:p w14:paraId="3FEC5531" w14:textId="3647BB01"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315B42"/>
    <w:multiLevelType w:val="hybridMultilevel"/>
    <w:tmpl w:val="0C0C9C40"/>
    <w:lvl w:ilvl="0" w:tplc="ADDAF628">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355FC7"/>
    <w:multiLevelType w:val="hybridMultilevel"/>
    <w:tmpl w:val="2A4A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4F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4F4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E2C5D0"/>
  <w14:defaultImageDpi w14:val="300"/>
  <w15:docId w15:val="{03FF04BA-834A-CF49-845C-324365005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4F4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C4F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4F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CC4F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CC4F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4F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4F48"/>
  </w:style>
  <w:style w:type="character" w:customStyle="1" w:styleId="Heading1Char">
    <w:name w:val="Heading 1 Char"/>
    <w:aliases w:val="Pocket Char"/>
    <w:basedOn w:val="DefaultParagraphFont"/>
    <w:link w:val="Heading1"/>
    <w:uiPriority w:val="9"/>
    <w:rsid w:val="00CC4F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4F4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CC4F4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CC4F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C4F48"/>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CC4F4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CC4F48"/>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CC4F48"/>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CC4F48"/>
    <w:rPr>
      <w:color w:val="auto"/>
      <w:u w:val="none"/>
    </w:rPr>
  </w:style>
  <w:style w:type="paragraph" w:styleId="DocumentMap">
    <w:name w:val="Document Map"/>
    <w:basedOn w:val="Normal"/>
    <w:link w:val="DocumentMapChar"/>
    <w:uiPriority w:val="99"/>
    <w:semiHidden/>
    <w:unhideWhenUsed/>
    <w:rsid w:val="00CC4F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4F48"/>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CC4F4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CC4F4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CC4F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iu.mil/news-even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oreignpolicy.com/2019/04/02/beijing-is-taking-the-final-frontier-space-chi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itehouse.gov/briefings-statements/remarks-president-trump-meeting-national-space-council-signing-space-policy-directive-3/" TargetMode="External"/><Relationship Id="rId5" Type="http://schemas.openxmlformats.org/officeDocument/2006/relationships/numbering" Target="numbering.xml"/><Relationship Id="rId15" Type="http://schemas.openxmlformats.org/officeDocument/2006/relationships/hyperlink" Target="https://www.uscc.gov/sites/default/files/transcripts/April%2025%2C%202019%20Hearing%20Transcript%20%282%29.pdf" TargetMode="External"/><Relationship Id="rId10" Type="http://schemas.openxmlformats.org/officeDocument/2006/relationships/hyperlink" Target="https://chicagounbound.uchicago.edu/cgi/viewcontent.cgi?article=1269&amp;context=cjil"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6320</Words>
  <Characters>36030</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1</cp:revision>
  <dcterms:created xsi:type="dcterms:W3CDTF">2022-02-06T18:24:00Z</dcterms:created>
  <dcterms:modified xsi:type="dcterms:W3CDTF">2022-02-06T18:26:00Z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