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79785" w14:textId="77777777" w:rsidR="00022461" w:rsidRDefault="00022461" w:rsidP="00022461">
      <w:pPr>
        <w:pStyle w:val="Heading1"/>
      </w:pPr>
      <w:r>
        <w:t>T IP Protection</w:t>
      </w:r>
    </w:p>
    <w:p w14:paraId="668C9CA2" w14:textId="77777777" w:rsidR="00022461" w:rsidRPr="00C25BEE" w:rsidRDefault="00022461" w:rsidP="00022461">
      <w:pPr>
        <w:pStyle w:val="Heading2"/>
      </w:pPr>
      <w:r w:rsidRPr="00C25BEE">
        <w:lastRenderedPageBreak/>
        <w:t xml:space="preserve">T </w:t>
      </w:r>
      <w:r>
        <w:t>Plural</w:t>
      </w:r>
    </w:p>
    <w:p w14:paraId="3B61F274" w14:textId="77777777" w:rsidR="00022461" w:rsidRDefault="00022461" w:rsidP="00022461"/>
    <w:p w14:paraId="379F32CB" w14:textId="77777777" w:rsidR="00022461" w:rsidRDefault="00022461" w:rsidP="00022461">
      <w:pPr>
        <w:pStyle w:val="Heading4"/>
      </w:pPr>
      <w:r>
        <w:t>Interpretation and violation – topical affs must defend two or more member nations.</w:t>
      </w:r>
    </w:p>
    <w:p w14:paraId="716C69BD" w14:textId="77777777" w:rsidR="00022461" w:rsidRDefault="00022461" w:rsidP="00022461">
      <w:pPr>
        <w:pStyle w:val="Heading4"/>
        <w:numPr>
          <w:ilvl w:val="0"/>
          <w:numId w:val="18"/>
        </w:numPr>
        <w:tabs>
          <w:tab w:val="num" w:pos="360"/>
        </w:tabs>
        <w:ind w:left="360"/>
      </w:pPr>
      <w:r>
        <w:t>Member nations means more than one member nation</w:t>
      </w:r>
    </w:p>
    <w:p w14:paraId="67216940" w14:textId="77777777" w:rsidR="00022461" w:rsidRDefault="00022461" w:rsidP="00022461">
      <w:pPr>
        <w:pStyle w:val="Heading4"/>
        <w:numPr>
          <w:ilvl w:val="0"/>
          <w:numId w:val="18"/>
        </w:numPr>
        <w:tabs>
          <w:tab w:val="num" w:pos="360"/>
        </w:tabs>
        <w:ind w:left="360"/>
      </w:pPr>
      <w:r>
        <w:t>Nations is plural. Requires multiple nations to enact the plan.</w:t>
      </w:r>
    </w:p>
    <w:p w14:paraId="07CFA42E" w14:textId="77777777" w:rsidR="00022461" w:rsidRDefault="00022461" w:rsidP="00022461">
      <w:pPr>
        <w:ind w:left="360"/>
      </w:pPr>
      <w:r w:rsidRPr="00A6338D">
        <w:rPr>
          <w:rStyle w:val="Style13ptBold"/>
        </w:rPr>
        <w:t>WordHippo, ND</w:t>
      </w:r>
      <w:r>
        <w:t xml:space="preserve"> - ("What is the plural of nation?," ND, 10-5-2021https://www.wordhippo.com/what-is/the-plural-of/nation.html)//AW</w:t>
      </w:r>
    </w:p>
    <w:p w14:paraId="43DA29B7" w14:textId="77777777" w:rsidR="00022461" w:rsidRPr="00CD4A16" w:rsidRDefault="00022461" w:rsidP="00022461">
      <w:pPr>
        <w:ind w:firstLine="360"/>
        <w:rPr>
          <w:b/>
          <w:bCs/>
          <w:u w:val="single"/>
        </w:rPr>
      </w:pPr>
      <w:r w:rsidRPr="00CD4A16">
        <w:rPr>
          <w:b/>
          <w:bCs/>
          <w:highlight w:val="yellow"/>
          <w:u w:val="single"/>
        </w:rPr>
        <w:t>The plural form of nation is nations.</w:t>
      </w:r>
    </w:p>
    <w:p w14:paraId="237F2361" w14:textId="77777777" w:rsidR="00022461" w:rsidRDefault="00022461" w:rsidP="00022461">
      <w:pPr>
        <w:pStyle w:val="Heading4"/>
      </w:pPr>
      <w:r>
        <w:t>Prefer our interpretation and vote neg</w:t>
      </w:r>
    </w:p>
    <w:p w14:paraId="5F7D082B" w14:textId="77777777" w:rsidR="00022461" w:rsidRPr="00AC30B4" w:rsidRDefault="00022461" w:rsidP="00022461">
      <w:pPr>
        <w:pStyle w:val="Heading4"/>
        <w:numPr>
          <w:ilvl w:val="0"/>
          <w:numId w:val="16"/>
        </w:numPr>
        <w:tabs>
          <w:tab w:val="num" w:pos="720"/>
        </w:tabs>
      </w:pPr>
      <w:r>
        <w:t xml:space="preserve">Neg Engagement – it’s the foundation of the activity and they destroy it </w:t>
      </w:r>
    </w:p>
    <w:p w14:paraId="5AAF41D8" w14:textId="77777777" w:rsidR="00022461" w:rsidRDefault="00022461" w:rsidP="00022461">
      <w:pPr>
        <w:pStyle w:val="Heading4"/>
        <w:numPr>
          <w:ilvl w:val="1"/>
          <w:numId w:val="16"/>
        </w:numPr>
        <w:tabs>
          <w:tab w:val="num" w:pos="720"/>
          <w:tab w:val="num" w:pos="1440"/>
        </w:tabs>
        <w:ind w:left="720"/>
      </w:pPr>
      <w:r>
        <w:t xml:space="preserve">Ground – single countries have no lit base because few people write about them and the core of the topic centers on international policy </w:t>
      </w:r>
    </w:p>
    <w:p w14:paraId="107DEEB6" w14:textId="77777777" w:rsidR="00022461" w:rsidRDefault="00022461" w:rsidP="00022461">
      <w:pPr>
        <w:pStyle w:val="Heading4"/>
        <w:numPr>
          <w:ilvl w:val="0"/>
          <w:numId w:val="16"/>
        </w:numPr>
        <w:tabs>
          <w:tab w:val="num" w:pos="720"/>
        </w:tabs>
      </w:pPr>
      <w:r>
        <w:t xml:space="preserve">They allow </w:t>
      </w:r>
      <w:r w:rsidRPr="00444EE2">
        <w:rPr>
          <w:u w:val="single"/>
        </w:rPr>
        <w:t>hundreds of affs</w:t>
      </w:r>
      <w:r>
        <w:t xml:space="preserve">—one for </w:t>
      </w:r>
      <w:r w:rsidRPr="00444EE2">
        <w:rPr>
          <w:u w:val="single"/>
        </w:rPr>
        <w:t xml:space="preserve">every </w:t>
      </w:r>
      <w:r>
        <w:rPr>
          <w:u w:val="single"/>
        </w:rPr>
        <w:t>member nation</w:t>
      </w:r>
      <w:r>
        <w:t xml:space="preserve">—they could defend the US, China, Luxembourg, Israel, Iran, Canada, Iceland, Jordan, </w:t>
      </w:r>
      <w:r w:rsidRPr="00444EE2">
        <w:rPr>
          <w:u w:val="single"/>
        </w:rPr>
        <w:t>or anyone else</w:t>
      </w:r>
      <w:r>
        <w:t xml:space="preserve"> reducing IPP—the aff will always be over-prepared against negs who have to prep against numerous tiny affs. Two impacts – </w:t>
      </w:r>
    </w:p>
    <w:p w14:paraId="4A3B7D87" w14:textId="77777777" w:rsidR="00022461" w:rsidRDefault="00022461" w:rsidP="00022461">
      <w:pPr>
        <w:pStyle w:val="Heading4"/>
        <w:numPr>
          <w:ilvl w:val="0"/>
          <w:numId w:val="17"/>
        </w:numPr>
        <w:tabs>
          <w:tab w:val="num" w:pos="1080"/>
        </w:tabs>
        <w:ind w:left="1080"/>
      </w:pPr>
      <w:r>
        <w:t>advocacy skills—</w:t>
      </w:r>
      <w:r w:rsidRPr="00D661B6">
        <w:t xml:space="preserve">they never have to defend their positions against well-researched objections since we </w:t>
      </w:r>
      <w:r w:rsidRPr="00444EE2">
        <w:rPr>
          <w:u w:val="single"/>
        </w:rPr>
        <w:t>can’t predict and prep</w:t>
      </w:r>
      <w:r>
        <w:t xml:space="preserve"> for every specific aff ahead of time, which kills real world policymaking skills because we can’t debate what will be the best solution to the problem. </w:t>
      </w:r>
    </w:p>
    <w:p w14:paraId="674B93D5" w14:textId="77777777" w:rsidR="00022461" w:rsidRPr="00EA2C46" w:rsidRDefault="00022461" w:rsidP="00022461">
      <w:pPr>
        <w:pStyle w:val="Heading4"/>
        <w:numPr>
          <w:ilvl w:val="0"/>
          <w:numId w:val="17"/>
        </w:numPr>
        <w:tabs>
          <w:tab w:val="num" w:pos="1080"/>
        </w:tabs>
        <w:ind w:left="1080"/>
      </w:pPr>
      <w:r>
        <w:t>Loss of ground destroys fairness- generic disad don’t link – the neg loses an enormous part of the link to innovation, heg, and medical safety. Forcing bigger and more predictable affs solves. Means their topic prevents the neg from effectively preparing and kills clash.</w:t>
      </w:r>
    </w:p>
    <w:p w14:paraId="597352E1" w14:textId="77777777" w:rsidR="00022461" w:rsidRDefault="00022461" w:rsidP="00022461">
      <w:pPr>
        <w:pStyle w:val="Heading4"/>
        <w:numPr>
          <w:ilvl w:val="0"/>
          <w:numId w:val="17"/>
        </w:numPr>
        <w:tabs>
          <w:tab w:val="num" w:pos="1080"/>
        </w:tabs>
        <w:ind w:left="1080"/>
      </w:pPr>
      <w:r w:rsidRPr="00D661B6">
        <w:t xml:space="preserve">Our interp </w:t>
      </w:r>
      <w:r>
        <w:t>allows multiple affs but avoids the limits disad – f</w:t>
      </w:r>
      <w:r w:rsidRPr="00D661B6">
        <w:t xml:space="preserve">orcing them to defend multiple </w:t>
      </w:r>
      <w:r>
        <w:t>states</w:t>
      </w:r>
      <w:r w:rsidRPr="00D661B6">
        <w:t xml:space="preserve"> </w:t>
      </w:r>
      <w:r>
        <w:t xml:space="preserve">limits the number of affs and forces affs to </w:t>
      </w:r>
      <w:r w:rsidRPr="00444EE2">
        <w:rPr>
          <w:i/>
        </w:rPr>
        <w:t>read a single advantage to both</w:t>
      </w:r>
      <w:r w:rsidRPr="00D661B6">
        <w:t xml:space="preserve"> </w:t>
      </w:r>
      <w:r>
        <w:t xml:space="preserve">countries they defend </w:t>
      </w:r>
      <w:r w:rsidRPr="00D661B6">
        <w:t xml:space="preserve">so negs can’t just PIC out of one and read disads to the other—our interp </w:t>
      </w:r>
      <w:r w:rsidRPr="00444EE2">
        <w:rPr>
          <w:u w:val="single"/>
        </w:rPr>
        <w:t>substantially limits</w:t>
      </w:r>
      <w:r w:rsidRPr="00D661B6">
        <w:t xml:space="preserve"> the topic </w:t>
      </w:r>
      <w:r>
        <w:t>but gives them affs like</w:t>
      </w:r>
      <w:r w:rsidRPr="00D661B6">
        <w:t xml:space="preserve"> the </w:t>
      </w:r>
      <w:r>
        <w:t>EU member nations, China and Russia, India Pakistan.</w:t>
      </w:r>
    </w:p>
    <w:p w14:paraId="383F6F49" w14:textId="77777777" w:rsidR="00022461" w:rsidRDefault="00022461" w:rsidP="00022461">
      <w:pPr>
        <w:pStyle w:val="Heading4"/>
      </w:pPr>
      <w:r>
        <w:t xml:space="preserve">Vote on competing interps anything else is arbitrary and unfair. </w:t>
      </w:r>
    </w:p>
    <w:p w14:paraId="749D0C6C" w14:textId="77777777" w:rsidR="00022461" w:rsidRPr="006C501F" w:rsidRDefault="00022461" w:rsidP="00022461"/>
    <w:p w14:paraId="47F28152" w14:textId="77777777" w:rsidR="00022461" w:rsidRPr="00C25BEE" w:rsidRDefault="00022461" w:rsidP="00022461">
      <w:pPr>
        <w:rPr>
          <w:rFonts w:asciiTheme="minorHAnsi" w:hAnsiTheme="minorHAnsi"/>
          <w:sz w:val="12"/>
        </w:rPr>
      </w:pPr>
    </w:p>
    <w:p w14:paraId="3D580AD2" w14:textId="77777777" w:rsidR="00022461" w:rsidRDefault="00022461" w:rsidP="00022461">
      <w:pPr>
        <w:pStyle w:val="Heading1"/>
      </w:pPr>
      <w:r>
        <w:lastRenderedPageBreak/>
        <w:t>HIF CP</w:t>
      </w:r>
    </w:p>
    <w:p w14:paraId="75A3E092" w14:textId="04BF2157" w:rsidR="00022461" w:rsidRDefault="00022461" w:rsidP="00022461">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w:t>
      </w:r>
      <w:r>
        <w:rPr>
          <w:rFonts w:cs="Calibri"/>
        </w:rPr>
        <w:t>ought to</w:t>
      </w:r>
      <w:r w:rsidRPr="00184738">
        <w:rPr>
          <w:rFonts w:cs="Calibri"/>
        </w:rPr>
        <w:t xml:space="preserve">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r>
        <w:rPr>
          <w:rFonts w:cs="Calibri"/>
        </w:rPr>
        <w:t xml:space="preserve">. </w:t>
      </w:r>
    </w:p>
    <w:p w14:paraId="336ECBEA" w14:textId="3C91AA86" w:rsidR="002E153C" w:rsidRDefault="002E153C" w:rsidP="002E153C"/>
    <w:p w14:paraId="3B479A57" w14:textId="77777777" w:rsidR="002E153C" w:rsidRPr="002E153C" w:rsidRDefault="002E153C" w:rsidP="002E153C"/>
    <w:p w14:paraId="2AEB296A" w14:textId="77777777" w:rsidR="00022461" w:rsidRPr="0084058B" w:rsidRDefault="00022461" w:rsidP="00022461">
      <w:pPr>
        <w:pStyle w:val="Heading4"/>
      </w:pPr>
      <w:r>
        <w:t>Counterplans negate – they are advocating for a plan so any opportunity cost to that plan disproves that the aff is a good idea. They only have to be either textual or functionally competitive – one is enough to prove that it is an opportunity cost – solves for their offense because perms protect against cheaty counterplans</w:t>
      </w:r>
    </w:p>
    <w:p w14:paraId="1AA0A266" w14:textId="77777777" w:rsidR="00022461" w:rsidRPr="00E16557" w:rsidRDefault="00022461" w:rsidP="00022461">
      <w:pPr>
        <w:pStyle w:val="Heading4"/>
        <w:tabs>
          <w:tab w:val="left" w:pos="960"/>
        </w:tabs>
      </w:pPr>
      <w:r>
        <w:t xml:space="preserve">The Health Impact Fund would guarantee patent rights and increase profits, while also equalizing the cost of medicines </w:t>
      </w:r>
    </w:p>
    <w:p w14:paraId="1F82E332" w14:textId="77777777" w:rsidR="00022461" w:rsidRPr="00E16557" w:rsidRDefault="00022461" w:rsidP="00022461">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7B52BB38" w14:textId="77777777" w:rsidR="00022461" w:rsidRPr="00962F52" w:rsidRDefault="00022461" w:rsidP="00022461">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w:t>
      </w:r>
      <w:r w:rsidRPr="00962F52">
        <w:rPr>
          <w:sz w:val="12"/>
        </w:rPr>
        <w:lastRenderedPageBreak/>
        <w:t xml:space="preserve">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 outside the HIF. Taxpayers may also benefit from a reduction in risks of pandemics and other health problems that easily cross national borders.</w:t>
      </w:r>
    </w:p>
    <w:p w14:paraId="2FE54D2E" w14:textId="77777777" w:rsidR="00022461" w:rsidRPr="00D73BDD" w:rsidRDefault="00022461" w:rsidP="00022461"/>
    <w:p w14:paraId="0ACE9EAD" w14:textId="77777777" w:rsidR="00022461" w:rsidRDefault="00022461" w:rsidP="00022461">
      <w:pPr>
        <w:pStyle w:val="Heading1"/>
      </w:pPr>
      <w:r>
        <w:lastRenderedPageBreak/>
        <w:t>Innovation DA</w:t>
      </w:r>
    </w:p>
    <w:p w14:paraId="33AA18D5" w14:textId="77777777" w:rsidR="00022461" w:rsidRPr="00405D88" w:rsidRDefault="00022461" w:rsidP="00022461">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1F876FE2" w14:textId="77777777" w:rsidR="00022461" w:rsidRPr="00405D88" w:rsidRDefault="00022461" w:rsidP="00022461">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9DBF60A" w14:textId="77777777" w:rsidR="00022461" w:rsidRPr="00405D88" w:rsidRDefault="00022461" w:rsidP="00022461">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67A954D" w14:textId="77777777" w:rsidR="00022461" w:rsidRPr="00BA23DF" w:rsidRDefault="00022461" w:rsidP="00022461"/>
    <w:p w14:paraId="57BEA99A" w14:textId="77777777" w:rsidR="00022461" w:rsidRPr="00405D88" w:rsidRDefault="00022461" w:rsidP="00022461">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487D51E3" w14:textId="77777777" w:rsidR="00022461" w:rsidRPr="00405D88" w:rsidRDefault="00022461" w:rsidP="00022461">
      <w:r w:rsidRPr="00405D88">
        <w:t xml:space="preserve">Jaci Mcdole and Stephen Ezell {Jaci McDole is a senior policy analyst covering intellectual property (IP) and innovation policy at the Information Technology and Innovation Foundation </w:t>
      </w:r>
      <w:r w:rsidRPr="00405D88">
        <w:lastRenderedPageBreak/>
        <w:t>(ITIF).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0ABB3C3F" w14:textId="77777777" w:rsidR="00022461" w:rsidRDefault="00022461" w:rsidP="00022461">
      <w:pPr>
        <w:ind w:left="720"/>
        <w:rPr>
          <w:rStyle w:val="Emphasis"/>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w:t>
      </w:r>
      <w:r w:rsidRPr="00405D88">
        <w:rPr>
          <w:rStyle w:val="Emphasis"/>
        </w:rPr>
        <w:lastRenderedPageBreak/>
        <w:t>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w:t>
      </w:r>
      <w:r w:rsidRPr="00405D88">
        <w:rPr>
          <w:sz w:val="12"/>
        </w:rPr>
        <w:lastRenderedPageBreak/>
        <w:t xml:space="preserve">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w:t>
      </w:r>
      <w:r w:rsidRPr="00405D88">
        <w:rPr>
          <w:sz w:val="12"/>
        </w:rPr>
        <w:lastRenderedPageBreak/>
        <w:t xml:space="preserve">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C02FB00" w14:textId="77777777" w:rsidR="00022461" w:rsidRDefault="00022461" w:rsidP="00022461">
      <w:pPr>
        <w:pStyle w:val="Heading4"/>
      </w:pPr>
      <w:r>
        <w:t>Data exclusivity is uniquely key to innovation. Lybecker ‘14</w:t>
      </w:r>
    </w:p>
    <w:p w14:paraId="29641F18" w14:textId="77777777" w:rsidR="00022461" w:rsidRPr="009F0EE7" w:rsidRDefault="00022461" w:rsidP="00022461">
      <w:r w:rsidRPr="009F0EE7">
        <w:t>Kristina Lybecker {Dr. Kristina M. Lybecker is an Associate Professor of Economics at Colorado College in Colorado Springs, where she is also the Associate Chair of the Department of Economics and Business and the Gerald L. Schlessman Professor of Economics. Dr. Lybecker earned a B.A. in Economics and Latin American Studies from Macalester College and received her Ph.D. in Economics in 2000 from the University of California, Berkeley. Her Dissertation was on “Counterfeit Pharmaceuticals: Product Piracy and the Transition to Stronger Intellectual Property Rights in Developing Countries.”}, 14 - ("When Patents Aren’t Enough: The Case for Data Exclusivity for Biologic Medicines," IPWatchdog, 7-9-2014, https://www.ipwatchdog.com/2014/07/09/patents-arent-enough-data-exclusivity-for-biologic-medicines/id=50318/)//marlborough-wr/</w:t>
      </w:r>
    </w:p>
    <w:p w14:paraId="6B001235" w14:textId="05066C15" w:rsidR="00022461" w:rsidRPr="00022461" w:rsidRDefault="00022461" w:rsidP="00022461">
      <w:pPr>
        <w:ind w:left="720"/>
        <w:rPr>
          <w:u w:val="single"/>
        </w:rPr>
      </w:pPr>
      <w:r w:rsidRPr="00F32592">
        <w:rPr>
          <w:sz w:val="12"/>
        </w:rPr>
        <w:t xml:space="preserve">Biologic medicines are fundamentally different from traditional “small molecule” therapies, presenting a host of new challenges in the design and enforcement of the intellectual property (IP) architecture that will protect them.[2] Protecting the intellectual property of biologics is complicated, difficult, and essential to the future of medicine. This new frontier is also one of the remaining hurdles in the Trans-Pacific Partnership (TPP) Trade Agreement negotiations. The debate over protecting biologics focuses on a proposed twelve years of data exclusivity and the consequences this will have for international trade, global public health, and access to medicines. </w:t>
      </w:r>
      <w:r w:rsidRPr="009F0EE7">
        <w:rPr>
          <w:rStyle w:val="StyleUnderline"/>
        </w:rPr>
        <w:t>The nuances of producing biologics greatly complicate the logistics of protecting their intellectual property</w:t>
      </w:r>
      <w:r w:rsidRPr="009F0EE7">
        <w:rPr>
          <w:rStyle w:val="Emphasis"/>
        </w:rPr>
        <w:t>, making patents alone inadequate for safeguarding their IP.</w:t>
      </w:r>
      <w:r w:rsidRPr="00F32592">
        <w:rPr>
          <w:sz w:val="12"/>
        </w:rPr>
        <w:t xml:space="preserve"> </w:t>
      </w:r>
      <w:r w:rsidRPr="009F0EE7">
        <w:rPr>
          <w:rStyle w:val="StyleUnderline"/>
        </w:rPr>
        <w:t>Data exclusivity protection allows for a period of time following marketing approval during which competing firms may not use the innovative firm’s safety and efficacy data, from proprietary preclinical and clinical trial results, to obtain marketing authorization for a generic version of the drug.</w:t>
      </w:r>
      <w:r w:rsidRPr="00F32592">
        <w:rPr>
          <w:sz w:val="12"/>
        </w:rPr>
        <w:t xml:space="preserve"> From the moment when the compound first shows medicinal promise, data is generated and compiled, a process that is both expensive and time consuming. </w:t>
      </w:r>
      <w:r w:rsidRPr="00EF19E9">
        <w:rPr>
          <w:rStyle w:val="StyleUnderline"/>
          <w:highlight w:val="yellow"/>
        </w:rPr>
        <w:t>Data exclusivity provides</w:t>
      </w:r>
      <w:r w:rsidRPr="009F0EE7">
        <w:rPr>
          <w:rStyle w:val="StyleUnderline"/>
        </w:rPr>
        <w:t xml:space="preserve"> the innovative firm with </w:t>
      </w:r>
      <w:r w:rsidRPr="00EF19E9">
        <w:rPr>
          <w:rStyle w:val="StyleUnderline"/>
          <w:highlight w:val="yellow"/>
        </w:rPr>
        <w:t xml:space="preserve">a period of protection </w:t>
      </w:r>
      <w:r w:rsidRPr="00EF19E9">
        <w:rPr>
          <w:rStyle w:val="Emphasis"/>
          <w:highlight w:val="yellow"/>
        </w:rPr>
        <w:t>for their investment in clinical trials and data collection</w:t>
      </w:r>
      <w:r w:rsidRPr="009F0EE7">
        <w:rPr>
          <w:rStyle w:val="StyleUnderline"/>
        </w:rPr>
        <w:t>, regardless of the length of time required to bring the drug to market.</w:t>
      </w:r>
      <w:r>
        <w:rPr>
          <w:rStyle w:val="StyleUnderline"/>
        </w:rPr>
        <w:t xml:space="preserve"> </w:t>
      </w:r>
      <w:r w:rsidRPr="00F32592">
        <w:rPr>
          <w:sz w:val="12"/>
        </w:rPr>
        <w:t xml:space="preserve">Although complementary, </w:t>
      </w:r>
      <w:r w:rsidRPr="009F0EE7">
        <w:rPr>
          <w:rStyle w:val="StyleUnderline"/>
        </w:rPr>
        <w:t xml:space="preserve">patents and </w:t>
      </w:r>
      <w:r w:rsidRPr="00EF19E9">
        <w:rPr>
          <w:rStyle w:val="StyleUnderline"/>
          <w:highlight w:val="yellow"/>
        </w:rPr>
        <w:t>data exclusivity protection incentivize innovation in different ways</w:t>
      </w:r>
      <w:r w:rsidRPr="009F0EE7">
        <w:rPr>
          <w:rStyle w:val="StyleUnderline"/>
        </w:rPr>
        <w:t xml:space="preserve"> and </w:t>
      </w:r>
      <w:r w:rsidRPr="009F0EE7">
        <w:rPr>
          <w:rStyle w:val="Emphasis"/>
        </w:rPr>
        <w:t>serve distinct purposes.</w:t>
      </w:r>
      <w:r w:rsidRPr="00F32592">
        <w:rPr>
          <w:sz w:val="12"/>
        </w:rPr>
        <w:t xml:space="preserve"> Patents provide protection for innovations that meet the standards of patentability and are novel, nonobvious, and useful. In the context of biopharmaceuticals, </w:t>
      </w:r>
      <w:r w:rsidRPr="009F0EE7">
        <w:rPr>
          <w:rStyle w:val="StyleUnderline"/>
        </w:rPr>
        <w:t>patents protect both breakthrough discoveries as well as incremental improvements.</w:t>
      </w:r>
      <w:r w:rsidRPr="00F32592">
        <w:rPr>
          <w:sz w:val="12"/>
        </w:rPr>
        <w:t xml:space="preserve"> </w:t>
      </w:r>
      <w:r w:rsidRPr="009F0EE7">
        <w:rPr>
          <w:rStyle w:val="StyleUnderline"/>
        </w:rPr>
        <w:t xml:space="preserve">Due to the length of the drug-development and patent-approval processes, effective patent terms rarely correspond to FDA approval. Accordingly, in some cases innovative therapies may experience patent expiry shortly after making it to market. </w:t>
      </w:r>
      <w:r w:rsidRPr="00F32592">
        <w:rPr>
          <w:sz w:val="12"/>
        </w:rPr>
        <w:t xml:space="preserve">In contrast, </w:t>
      </w:r>
      <w:r w:rsidRPr="00EF19E9">
        <w:rPr>
          <w:rStyle w:val="Emphasis"/>
          <w:highlight w:val="yellow"/>
        </w:rPr>
        <w:t>data exclusivity protects the tremendous investments of time, talent, and financial resources required to establish a new therapy as safe and effective</w:t>
      </w:r>
      <w:r w:rsidRPr="00F32592">
        <w:rPr>
          <w:sz w:val="12"/>
        </w:rPr>
        <w:t xml:space="preserve">. This is accomplished </w:t>
      </w:r>
      <w:r w:rsidRPr="009F0EE7">
        <w:rPr>
          <w:rStyle w:val="StyleUnderline"/>
        </w:rPr>
        <w:t>by requiring competing firms seeking regulatory approval of the same or a similar product to independently generate the comprehensive preclinical and clinical trial data rather than rely on or use the innovator’s data to establish safety and efficacy of their competing product.</w:t>
      </w:r>
      <w:r>
        <w:rPr>
          <w:rStyle w:val="StyleUnderline"/>
        </w:rPr>
        <w:t xml:space="preserve"> </w:t>
      </w:r>
      <w:r w:rsidRPr="00F32592">
        <w:rPr>
          <w:sz w:val="12"/>
        </w:rPr>
        <w:t xml:space="preserve">Alternatively, </w:t>
      </w:r>
      <w:r w:rsidRPr="009F0EE7">
        <w:rPr>
          <w:rStyle w:val="StyleUnderline"/>
        </w:rPr>
        <w:t>the competing firm may wait a set period of time after which they are able to utilize the innovator’s prior approval in an abbreviated regulatory approval, eliminating the need for independently generated data.</w:t>
      </w:r>
      <w:r w:rsidRPr="00F32592">
        <w:rPr>
          <w:sz w:val="12"/>
        </w:rPr>
        <w:t xml:space="preserve"> </w:t>
      </w:r>
      <w:r w:rsidRPr="009F0EE7">
        <w:rPr>
          <w:rStyle w:val="Emphasis"/>
        </w:rPr>
        <w:t>Data exclusivity is not an extension of patent rights</w:t>
      </w:r>
      <w:r w:rsidRPr="00F32592">
        <w:rPr>
          <w:sz w:val="12"/>
        </w:rPr>
        <w:t xml:space="preserve">, and it does not preclude a third party from introducing a generic version of the innovator’s therapy during the data exclusivity period, provided that the innovator’s data is not used to secure marketing approval. Fundamentally, </w:t>
      </w:r>
      <w:r w:rsidRPr="00EF19E9">
        <w:rPr>
          <w:rStyle w:val="StyleUnderline"/>
          <w:highlight w:val="yellow"/>
        </w:rPr>
        <w:t>data exclusivity</w:t>
      </w:r>
      <w:r w:rsidRPr="009F0EE7">
        <w:rPr>
          <w:rStyle w:val="StyleUnderline"/>
        </w:rPr>
        <w:t xml:space="preserve"> protection </w:t>
      </w:r>
      <w:r w:rsidRPr="00EF19E9">
        <w:rPr>
          <w:rStyle w:val="StyleUnderline"/>
          <w:highlight w:val="yellow"/>
        </w:rPr>
        <w:t>incentivizes</w:t>
      </w:r>
      <w:r w:rsidRPr="009F0EE7">
        <w:rPr>
          <w:rStyle w:val="StyleUnderline"/>
        </w:rPr>
        <w:t xml:space="preserve"> biopharmaceutical </w:t>
      </w:r>
      <w:r w:rsidRPr="00EF19E9">
        <w:rPr>
          <w:rStyle w:val="StyleUnderline"/>
          <w:highlight w:val="yellow"/>
        </w:rPr>
        <w:t>firms to invest the necessary time and financial resources in establishing the safety and efficacy of their product</w:t>
      </w:r>
      <w:r w:rsidRPr="009F0EE7">
        <w:rPr>
          <w:rStyle w:val="StyleUnderline"/>
        </w:rPr>
        <w:t xml:space="preserve"> and </w:t>
      </w:r>
      <w:r w:rsidRPr="009F0EE7">
        <w:rPr>
          <w:rStyle w:val="Emphasis"/>
        </w:rPr>
        <w:t>prevents competitors from free riding</w:t>
      </w:r>
      <w:r w:rsidRPr="009F0EE7">
        <w:rPr>
          <w:rStyle w:val="StyleUnderline"/>
        </w:rPr>
        <w:t xml:space="preserve"> on these efforts for a limited period of time.</w:t>
      </w:r>
      <w:r>
        <w:rPr>
          <w:rStyle w:val="Emphasis"/>
        </w:rPr>
        <w:t xml:space="preserve"> </w:t>
      </w:r>
      <w:r w:rsidRPr="00F32592">
        <w:rPr>
          <w:sz w:val="12"/>
        </w:rPr>
        <w:lastRenderedPageBreak/>
        <w:t xml:space="preserve">[Kristina] The Hatch-Waxman Act of 1984 provided innovative drug firms with a period of patent extension as well as a period of data exclusivity, in the hopes of providing a return on their investment and an incentive for future innovation.[3] These </w:t>
      </w:r>
      <w:r w:rsidRPr="00EF19E9">
        <w:rPr>
          <w:rStyle w:val="StyleUnderline"/>
          <w:highlight w:val="yellow"/>
        </w:rPr>
        <w:t>protections have been crucial to the development of the innovative drugs</w:t>
      </w:r>
      <w:r w:rsidRPr="009F0EE7">
        <w:rPr>
          <w:rStyle w:val="StyleUnderline"/>
        </w:rPr>
        <w:t xml:space="preserve"> and therapies </w:t>
      </w:r>
      <w:r w:rsidRPr="00EF19E9">
        <w:rPr>
          <w:rStyle w:val="StyleUnderline"/>
          <w:highlight w:val="yellow"/>
        </w:rPr>
        <w:t>that</w:t>
      </w:r>
      <w:r w:rsidRPr="009F0EE7">
        <w:rPr>
          <w:rStyle w:val="StyleUnderline"/>
        </w:rPr>
        <w:t xml:space="preserve"> currently </w:t>
      </w:r>
      <w:r w:rsidRPr="00EF19E9">
        <w:rPr>
          <w:rStyle w:val="StyleUnderline"/>
          <w:highlight w:val="yellow"/>
        </w:rPr>
        <w:t>enhance and extend life</w:t>
      </w:r>
      <w:r w:rsidRPr="009F0EE7">
        <w:rPr>
          <w:rStyle w:val="StyleUnderline"/>
        </w:rPr>
        <w:t>.</w:t>
      </w:r>
      <w:r w:rsidRPr="00F32592">
        <w:rPr>
          <w:sz w:val="12"/>
        </w:rPr>
        <w:t xml:space="preserve"> </w:t>
      </w:r>
      <w:r w:rsidRPr="00EF19E9">
        <w:rPr>
          <w:rStyle w:val="Emphasis"/>
          <w:highlight w:val="yellow"/>
        </w:rPr>
        <w:t>They are even more critical to</w:t>
      </w:r>
      <w:r w:rsidRPr="009F0EE7">
        <w:rPr>
          <w:rStyle w:val="Emphasis"/>
        </w:rPr>
        <w:t xml:space="preserve"> the future of the biopharmaceutical industry and </w:t>
      </w:r>
      <w:r w:rsidRPr="00EF19E9">
        <w:rPr>
          <w:rStyle w:val="Emphasis"/>
          <w:highlight w:val="yellow"/>
        </w:rPr>
        <w:t>the development of</w:t>
      </w:r>
      <w:r w:rsidRPr="009F0EE7">
        <w:rPr>
          <w:rStyle w:val="Emphasis"/>
        </w:rPr>
        <w:t xml:space="preserve"> biologic </w:t>
      </w:r>
      <w:r w:rsidRPr="00EF19E9">
        <w:rPr>
          <w:rStyle w:val="Emphasis"/>
          <w:highlight w:val="yellow"/>
        </w:rPr>
        <w:t>medicines that are more targeted and more complex</w:t>
      </w:r>
      <w:r w:rsidRPr="009F0EE7">
        <w:rPr>
          <w:rStyle w:val="Emphasis"/>
        </w:rPr>
        <w:t>.</w:t>
      </w:r>
      <w:r w:rsidRPr="00F32592">
        <w:rPr>
          <w:sz w:val="12"/>
        </w:rPr>
        <w:t xml:space="preserve"> In an analysis of the appropriate length of data exclusivity, a financial model was utilized to determine how long the exclusivity period must be to provide a typical pioneer biologic a positive return on investment. Drawing on a representative portfolio of pioneer biologics, </w:t>
      </w:r>
      <w:r w:rsidRPr="009F0EE7">
        <w:rPr>
          <w:rStyle w:val="Emphasis"/>
        </w:rPr>
        <w:t>the break-even period ranges from thirteen to sixteen years.</w:t>
      </w:r>
      <w:r w:rsidRPr="00F32592">
        <w:rPr>
          <w:sz w:val="12"/>
        </w:rPr>
        <w:t xml:space="preserve">[4] </w:t>
      </w:r>
      <w:r w:rsidRPr="00EF19E9">
        <w:rPr>
          <w:rStyle w:val="StyleUnderline"/>
          <w:highlight w:val="yellow"/>
        </w:rPr>
        <w:t>An appropriate period of protection is essential if the promise of biologics is to come to fruition</w:t>
      </w:r>
      <w:r w:rsidRPr="002A380A">
        <w:rPr>
          <w:rStyle w:val="StyleUnderline"/>
        </w:rPr>
        <w:t>.</w:t>
      </w:r>
      <w:r w:rsidRPr="00F32592">
        <w:rPr>
          <w:sz w:val="12"/>
        </w:rPr>
        <w:t xml:space="preserve"> Beyond the importance of biologics to public health and longevity, </w:t>
      </w:r>
      <w:r w:rsidRPr="00EF19E9">
        <w:rPr>
          <w:rStyle w:val="Emphasis"/>
          <w:highlight w:val="yellow"/>
        </w:rPr>
        <w:t>innovation is crucial to trade and economic prosperity</w:t>
      </w:r>
      <w:r w:rsidRPr="002A380A">
        <w:rPr>
          <w:rStyle w:val="Emphasis"/>
        </w:rPr>
        <w:t>.</w:t>
      </w:r>
      <w:r w:rsidRPr="00F32592">
        <w:rPr>
          <w:sz w:val="12"/>
        </w:rPr>
        <w:t xml:space="preserve"> As evidence of the importance of these sectors, </w:t>
      </w:r>
      <w:r w:rsidRPr="002A380A">
        <w:rPr>
          <w:rStyle w:val="StyleUnderline"/>
        </w:rPr>
        <w:t>in 2011 IP-intensive industries exported more than $1 trillion in goods and services, which accounts for approximately seventy-four percent of total 2011 U.S. exports.</w:t>
      </w:r>
      <w:r w:rsidRPr="00F32592">
        <w:rPr>
          <w:sz w:val="12"/>
        </w:rPr>
        <w:t xml:space="preserve">[5] Moreover, the biopharmaceutical industry is a significant contributor. </w:t>
      </w:r>
      <w:r w:rsidRPr="002A380A">
        <w:rPr>
          <w:rStyle w:val="StyleUnderline"/>
        </w:rPr>
        <w:t>The biopharmaceutical industry of the United States is the fourth-largest U.S. exporter among IP-intensive industries, with exports valued at $49.4 billion in 2010.</w:t>
      </w:r>
      <w:r w:rsidRPr="00F32592">
        <w:rPr>
          <w:sz w:val="12"/>
        </w:rPr>
        <w:t xml:space="preserve">[6] Accordingly, </w:t>
      </w:r>
      <w:r w:rsidRPr="002A380A">
        <w:rPr>
          <w:rStyle w:val="StyleUnderline"/>
        </w:rPr>
        <w:t>the TPP Trade Agreement should include the proposed twelve years of data exclusivity and provide innovative firms with the incentives needed to continue to invest in the breakthrough therapies that will extend and enhance life for years to come.</w:t>
      </w:r>
      <w:r>
        <w:rPr>
          <w:rStyle w:val="StyleUnderline"/>
        </w:rPr>
        <w:t xml:space="preserve"> </w:t>
      </w:r>
      <w:r w:rsidRPr="00F32592">
        <w:rPr>
          <w:sz w:val="12"/>
        </w:rPr>
        <w:t xml:space="preserve">Technology inevitably evolves faster than the legal architecture that surrounds it. </w:t>
      </w:r>
      <w:r w:rsidRPr="00F32592">
        <w:rPr>
          <w:rStyle w:val="StyleUnderline"/>
        </w:rPr>
        <w:t xml:space="preserve">The provision of </w:t>
      </w:r>
      <w:r w:rsidRPr="00EF19E9">
        <w:rPr>
          <w:rStyle w:val="StyleUnderline"/>
          <w:highlight w:val="yellow"/>
        </w:rPr>
        <w:t>data exclusivity</w:t>
      </w:r>
      <w:r w:rsidRPr="00F32592">
        <w:rPr>
          <w:rStyle w:val="StyleUnderline"/>
        </w:rPr>
        <w:t xml:space="preserve"> </w:t>
      </w:r>
      <w:r w:rsidRPr="00EF19E9">
        <w:rPr>
          <w:rStyle w:val="StyleUnderline"/>
        </w:rPr>
        <w:t xml:space="preserve">protections </w:t>
      </w:r>
      <w:r w:rsidRPr="00EF19E9">
        <w:rPr>
          <w:rStyle w:val="StyleUnderline"/>
          <w:highlight w:val="yellow"/>
        </w:rPr>
        <w:t>is a straightforward legal step to catch up to the science that brings us</w:t>
      </w:r>
      <w:r w:rsidRPr="00F32592">
        <w:rPr>
          <w:rStyle w:val="StyleUnderline"/>
        </w:rPr>
        <w:t xml:space="preserve"> biologic </w:t>
      </w:r>
      <w:r w:rsidRPr="00EF19E9">
        <w:rPr>
          <w:rStyle w:val="StyleUnderline"/>
          <w:highlight w:val="yellow"/>
        </w:rPr>
        <w:t>medicines</w:t>
      </w:r>
      <w:r w:rsidRPr="00F32592">
        <w:rPr>
          <w:rStyle w:val="StyleUnderline"/>
        </w:rPr>
        <w:t>.</w:t>
      </w:r>
      <w:r w:rsidRPr="00F32592">
        <w:rPr>
          <w:sz w:val="12"/>
        </w:rPr>
        <w:t xml:space="preserve"> </w:t>
      </w:r>
      <w:r w:rsidRPr="00F32592">
        <w:rPr>
          <w:rStyle w:val="StyleUnderline"/>
        </w:rPr>
        <w:t xml:space="preserve">Biologic </w:t>
      </w:r>
      <w:r w:rsidRPr="00EF19E9">
        <w:rPr>
          <w:rStyle w:val="StyleUnderline"/>
          <w:highlight w:val="yellow"/>
        </w:rPr>
        <w:t>medicines are critical to the healthcare advances of the future, and data exclusivity is vital to innovative biologics</w:t>
      </w:r>
      <w:r w:rsidRPr="00F32592">
        <w:rPr>
          <w:rStyle w:val="StyleUnderline"/>
        </w:rPr>
        <w:t xml:space="preserve">. The period of </w:t>
      </w:r>
      <w:r w:rsidRPr="00EF19E9">
        <w:rPr>
          <w:rStyle w:val="StyleUnderline"/>
          <w:highlight w:val="yellow"/>
        </w:rPr>
        <w:t>data exclusivity provides</w:t>
      </w:r>
      <w:r w:rsidRPr="00F32592">
        <w:rPr>
          <w:rStyle w:val="StyleUnderline"/>
        </w:rPr>
        <w:t xml:space="preserve"> innovators with </w:t>
      </w:r>
      <w:r w:rsidRPr="00EF19E9">
        <w:rPr>
          <w:rStyle w:val="StyleUnderline"/>
          <w:highlight w:val="yellow"/>
        </w:rPr>
        <w:t>an incentive to invest in the testing</w:t>
      </w:r>
      <w:r w:rsidRPr="00F32592">
        <w:rPr>
          <w:rStyle w:val="StyleUnderline"/>
        </w:rPr>
        <w:t xml:space="preserve"> data </w:t>
      </w:r>
      <w:r w:rsidRPr="00EF19E9">
        <w:rPr>
          <w:rStyle w:val="StyleUnderline"/>
          <w:highlight w:val="yellow"/>
        </w:rPr>
        <w:t>necessary to prove</w:t>
      </w:r>
      <w:r w:rsidRPr="00F32592">
        <w:rPr>
          <w:rStyle w:val="StyleUnderline"/>
        </w:rPr>
        <w:t xml:space="preserve"> a </w:t>
      </w:r>
      <w:r w:rsidRPr="00EF19E9">
        <w:rPr>
          <w:rStyle w:val="StyleUnderline"/>
          <w:highlight w:val="yellow"/>
        </w:rPr>
        <w:t>drug’s safety and efficacy by granting them a measure of certainty</w:t>
      </w:r>
      <w:r w:rsidRPr="00F32592">
        <w:rPr>
          <w:rStyle w:val="StyleUnderline"/>
        </w:rPr>
        <w:t xml:space="preserve"> that they will enjoy a fixed amount of time during which they maintain proprietary control of the test data that resulted in the approval of its drug before requiring that data be made available to generic imitators. As technology changes to enable the development of new biologic vaccines and therapies, intellectual property protection must also evolve to ensure protection for these products. </w:t>
      </w:r>
      <w:r w:rsidRPr="00EF19E9">
        <w:rPr>
          <w:rStyle w:val="StyleUnderline"/>
          <w:highlight w:val="yellow"/>
        </w:rPr>
        <w:t>If we believe in the importance of</w:t>
      </w:r>
      <w:r w:rsidRPr="00F32592">
        <w:rPr>
          <w:rStyle w:val="StyleUnderline"/>
        </w:rPr>
        <w:t xml:space="preserve"> biologic </w:t>
      </w:r>
      <w:r w:rsidRPr="00EF19E9">
        <w:rPr>
          <w:rStyle w:val="StyleUnderline"/>
          <w:highlight w:val="yellow"/>
        </w:rPr>
        <w:t>medicines for the future of healthcare, we must protect them</w:t>
      </w:r>
    </w:p>
    <w:p w14:paraId="7CC76C05" w14:textId="77777777" w:rsidR="00022461" w:rsidRPr="00472803" w:rsidRDefault="00022461" w:rsidP="00022461">
      <w:pPr>
        <w:pStyle w:val="Heading4"/>
      </w:pPr>
      <w:r>
        <w:t>Comprehensive studies prove that data exclusivity is the best way to ensure innovative future medicines. This turns case. Goldman et al ‘13</w:t>
      </w:r>
    </w:p>
    <w:p w14:paraId="0987EF6F" w14:textId="77777777" w:rsidR="00022461" w:rsidRPr="00472803" w:rsidRDefault="00022461" w:rsidP="00022461">
      <w:r w:rsidRPr="00472803">
        <w:t>Dana P Goldman (Dean of the USC Sol Price School of Public Policy, C. Erwin and Ione L. Piper Chair</w:t>
      </w:r>
      <w:r>
        <w:t xml:space="preserve"> </w:t>
      </w:r>
      <w:r w:rsidRPr="00472803">
        <w:t>Leonard D. Schaeffer Director’s Chair, Schaeffer Center for Health Policy &amp; Economics</w:t>
      </w:r>
      <w:r>
        <w:t xml:space="preserve"> </w:t>
      </w:r>
      <w:r w:rsidRPr="00472803">
        <w:t>Distinguished Professor of Public Policy, Pharmacy, and Economics</w:t>
      </w:r>
      <w:r>
        <w:t>) et al</w:t>
      </w:r>
      <w:r w:rsidRPr="00472803">
        <w:t xml:space="preserve">., </w:t>
      </w:r>
      <w:r>
        <w:t>10-21-2013</w:t>
      </w:r>
      <w:r w:rsidRPr="00472803">
        <w:t xml:space="preserve">, "The Benefits From Giving Makers Of Conventional `Small Molecule' Drugs Longer Exclusivity Over Clinical Trial Data," PubMed Central (PMC), </w:t>
      </w:r>
      <w:hyperlink r:id="rId9" w:history="1">
        <w:r w:rsidRPr="00A65036">
          <w:rPr>
            <w:rStyle w:val="Hyperlink"/>
          </w:rPr>
          <w:t>https://www.ncbi.nlm.nih.gov/pmc/articles/PMC3804334 //Accessed 10/6/2021</w:t>
        </w:r>
      </w:hyperlink>
      <w:r>
        <w:t xml:space="preserve"> //JH</w:t>
      </w:r>
    </w:p>
    <w:p w14:paraId="3EF9334A" w14:textId="77777777" w:rsidR="00022461" w:rsidRPr="00472803" w:rsidRDefault="00022461" w:rsidP="00022461">
      <w:pPr>
        <w:rPr>
          <w:sz w:val="12"/>
        </w:rPr>
      </w:pPr>
      <w:r w:rsidRPr="00472803">
        <w:rPr>
          <w:sz w:val="12"/>
        </w:rPr>
        <w:t>Data exclusivity refers to the period of time after approval of a new drug and before a generic manufacturer can access the clinical trial data that was submitted by the drug's originator during the approval process. Given the high cost of conducting clinical trials, data exclusivity provides strong intellectual property protection to pharmaceutical innovators. In the United States, the Drug Price Competition and Patent Term Restoration Act of 1984, also known as the Hatch-Waxman Act, establishes the process by which generic drug manufacturers can seek approval from the Food and Drug Administration (FDA) to manufacture and market conventional drugs. Conventional drugs are created through chemistry, whereas the term biologics refers to drugs created from living organisms. ¶The Hatch-Waxman Act provides originators of new conventional drugs with five initial years of data exclusivity, and three extra years for supplemental applications, for uses other than the one[s] for which the drug was originally approved. In addition, the Food and Drug Administration Modernization Act of 1997 provides a six-month extension for previously approved drugs when such drugs are subsequently approved for use in pediatric populations. By comparison, the data exclusivity period in Europe is ten years for both conventional drugs and biologics, plus an additional year if a new indication is added for which the drug provides significant clinical benefits compared to existing therapies.</w:t>
      </w:r>
      <w:hyperlink r:id="rId10" w:anchor="R1" w:history="1">
        <w:r w:rsidRPr="00472803">
          <w:rPr>
            <w:rStyle w:val="Hyperlink"/>
            <w:sz w:val="12"/>
          </w:rPr>
          <w:t>1</w:t>
        </w:r>
      </w:hyperlink>
      <w:r w:rsidRPr="00472803">
        <w:rPr>
          <w:sz w:val="12"/>
        </w:rPr>
        <w:t> In the United States, biologic drugs were granted a 12-year exclusivity period under the Affordable Care Act. We are not aware of any pending legislation to lengthen data exclusivity for conventional drugs in the US. ¶In 2007, the National Academies of Science and Engineering called for the United States to “adopt the European [data exclusivity] period” of 10–11 years and recommended that research be conducted to determine whether even that period of time is adequate, “given the complexity and length of drug development today.”</w:t>
      </w:r>
      <w:hyperlink r:id="rId11" w:anchor="R2" w:history="1">
        <w:r w:rsidRPr="00472803">
          <w:rPr>
            <w:rStyle w:val="Hyperlink"/>
            <w:sz w:val="12"/>
          </w:rPr>
          <w:t>2</w:t>
        </w:r>
      </w:hyperlink>
      <w:r w:rsidRPr="00472803">
        <w:rPr>
          <w:sz w:val="12"/>
        </w:rPr>
        <w:t> The pharmaceutical company GlaxoSmithKline has proposed fourteen years of data exclusivity for conventional drugs.</w:t>
      </w:r>
      <w:hyperlink r:id="rId12" w:anchor="R3" w:history="1">
        <w:r w:rsidRPr="00472803">
          <w:rPr>
            <w:rStyle w:val="Hyperlink"/>
            <w:sz w:val="12"/>
          </w:rPr>
          <w:t>3</w:t>
        </w:r>
      </w:hyperlink>
      <w:r w:rsidRPr="00472803">
        <w:rPr>
          <w:sz w:val="12"/>
        </w:rPr>
        <w:t xml:space="preserve"> Unfortunately, the health policy literature contains no information about the effects such a policy would </w:t>
      </w:r>
      <w:r w:rsidRPr="00472803">
        <w:rPr>
          <w:sz w:val="12"/>
        </w:rPr>
        <w:lastRenderedPageBreak/>
        <w:t>have on innovation, longevity, and social welfare. We believe our study is the first to address these issues. ¶Data exclusivity provides intellectual property protection that is distinct from patent protection. In the United States, a patent becomes effective at the date of filing—typically long before clinical trials start—whereas data exclusivity begins on the date a drug is approved for marketing by the FDA. ¶In addition, a patent is subject to challenge. The Hatch-Waxman Act allows a would-be generic competitor to contest the validity of a patent in court. Such litigation now occurs for the vast majority of new drugs, and typically commences shortly after FDA approval.</w:t>
      </w:r>
      <w:hyperlink r:id="rId13" w:anchor="R1" w:history="1">
        <w:r w:rsidRPr="00472803">
          <w:rPr>
            <w:rStyle w:val="Hyperlink"/>
            <w:sz w:val="12"/>
          </w:rPr>
          <w:t>1</w:t>
        </w:r>
      </w:hyperlink>
      <w:r w:rsidRPr="00472803">
        <w:rPr>
          <w:sz w:val="12"/>
        </w:rPr>
        <w:t> </w:t>
      </w:r>
      <w:r w:rsidRPr="006C5D64">
        <w:rPr>
          <w:rStyle w:val="StyleUnderline"/>
        </w:rPr>
        <w:t>Data exclusivity, by contrast, cannot be legally challenged</w:t>
      </w:r>
      <w:r w:rsidRPr="00472803">
        <w:rPr>
          <w:sz w:val="12"/>
        </w:rPr>
        <w:t>. ¶</w:t>
      </w:r>
      <w:r w:rsidRPr="006C5D64">
        <w:rPr>
          <w:rStyle w:val="StyleUnderline"/>
        </w:rPr>
        <w:t>The duration of the data exclusivity period entails a trade-off between current and future generations</w:t>
      </w:r>
      <w:r w:rsidRPr="00472803">
        <w:rPr>
          <w:sz w:val="12"/>
        </w:rPr>
        <w:t xml:space="preserve">. A longer period delays competition from generic drug companies, effectively extending the originator's exclusive position in the marketplace. </w:t>
      </w:r>
      <w:r w:rsidRPr="00C32605">
        <w:rPr>
          <w:rStyle w:val="Emphasis"/>
          <w:highlight w:val="yellow"/>
        </w:rPr>
        <w:t>The prospect of higher profits gives drug companies a stronger incentive to innovate</w:t>
      </w:r>
      <w:r w:rsidRPr="006C5D64">
        <w:rPr>
          <w:rStyle w:val="Emphasis"/>
        </w:rPr>
        <w:t xml:space="preserve">—both to create </w:t>
      </w:r>
      <w:r w:rsidRPr="00C32605">
        <w:rPr>
          <w:rStyle w:val="Emphasis"/>
          <w:highlight w:val="yellow"/>
        </w:rPr>
        <w:t>new drugs and</w:t>
      </w:r>
      <w:r w:rsidRPr="006C5D64">
        <w:rPr>
          <w:rStyle w:val="Emphasis"/>
        </w:rPr>
        <w:t xml:space="preserve"> to find new indications for </w:t>
      </w:r>
      <w:r w:rsidRPr="00C32605">
        <w:rPr>
          <w:rStyle w:val="Emphasis"/>
          <w:highlight w:val="yellow"/>
        </w:rPr>
        <w:t>existing products</w:t>
      </w:r>
      <w:r w:rsidRPr="006C5D64">
        <w:rPr>
          <w:rStyle w:val="Emphasis"/>
        </w:rPr>
        <w:t xml:space="preserve">. </w:t>
      </w:r>
      <w:r w:rsidRPr="00C32605">
        <w:rPr>
          <w:rStyle w:val="Emphasis"/>
          <w:highlight w:val="yellow"/>
        </w:rPr>
        <w:t>An increase in innovation,</w:t>
      </w:r>
      <w:r w:rsidRPr="006C5D64">
        <w:rPr>
          <w:rStyle w:val="Emphasis"/>
        </w:rPr>
        <w:t xml:space="preserve"> in turn, </w:t>
      </w:r>
      <w:r w:rsidRPr="00C32605">
        <w:rPr>
          <w:rStyle w:val="Emphasis"/>
          <w:highlight w:val="yellow"/>
        </w:rPr>
        <w:t>benefits future generations</w:t>
      </w:r>
      <w:r w:rsidRPr="006C5D64">
        <w:rPr>
          <w:rStyle w:val="Emphasis"/>
        </w:rPr>
        <w:t xml:space="preserve"> of consumers.</w:t>
      </w:r>
      <w:r w:rsidRPr="00472803">
        <w:rPr>
          <w:sz w:val="12"/>
        </w:rPr>
        <w:t xml:space="preserve"> At the same time, however, a delay in generic competition imposes a greater spending burden on current consumers. So an increase in the length of data exclusivity benefits future generations, but at the expense of today's drug consumers. ¶</w:t>
      </w:r>
      <w:r w:rsidRPr="006C5D64">
        <w:rPr>
          <w:rStyle w:val="StyleUnderline"/>
        </w:rPr>
        <w:t xml:space="preserve">Although some have questioned whether profits drive innovation, </w:t>
      </w:r>
      <w:r w:rsidRPr="00C32605">
        <w:rPr>
          <w:rStyle w:val="StyleUnderline"/>
          <w:highlight w:val="yellow"/>
        </w:rPr>
        <w:t>empirical evidence strongly supports this relationship</w:t>
      </w:r>
      <w:r w:rsidRPr="006C5D64">
        <w:rPr>
          <w:rStyle w:val="StyleUnderline"/>
        </w:rPr>
        <w:t>. The Orphan Drug Act of 1983, which provides pharmaceutical companies with incentives to develop drugs for treating rare diseases or conditions for which there are small patient populations, was followed by a sharp increase in the number of drugs approved for this market</w:t>
      </w:r>
      <w:r w:rsidRPr="00472803">
        <w:rPr>
          <w:sz w:val="12"/>
        </w:rPr>
        <w:t>.</w:t>
      </w:r>
      <w:hyperlink r:id="rId14" w:anchor="R4" w:history="1">
        <w:r w:rsidRPr="00472803">
          <w:rPr>
            <w:rStyle w:val="Hyperlink"/>
            <w:sz w:val="12"/>
          </w:rPr>
          <w:t>4</w:t>
        </w:r>
      </w:hyperlink>
      <w:r w:rsidRPr="00472803">
        <w:rPr>
          <w:sz w:val="12"/>
        </w:rPr>
        <w:t> </w:t>
      </w:r>
      <w:r w:rsidRPr="00C32605">
        <w:rPr>
          <w:rStyle w:val="Emphasis"/>
          <w:highlight w:val="yellow"/>
        </w:rPr>
        <w:t>Higher profits from vaccines have been associated with a significant increase in</w:t>
      </w:r>
      <w:r w:rsidRPr="006C5D64">
        <w:rPr>
          <w:rStyle w:val="Emphasis"/>
        </w:rPr>
        <w:t xml:space="preserve"> the number of </w:t>
      </w:r>
      <w:r w:rsidRPr="00C32605">
        <w:rPr>
          <w:rStyle w:val="Emphasis"/>
          <w:highlight w:val="yellow"/>
        </w:rPr>
        <w:t>clinical trials to develop new vaccines</w:t>
      </w:r>
      <w:r w:rsidRPr="006C5D64">
        <w:rPr>
          <w:rStyle w:val="Emphasis"/>
        </w:rPr>
        <w:t>.</w:t>
      </w:r>
      <w:hyperlink r:id="rId15" w:anchor="R5" w:history="1">
        <w:r w:rsidRPr="006C5D64">
          <w:rPr>
            <w:rStyle w:val="Emphasis"/>
          </w:rPr>
          <w:t>5</w:t>
        </w:r>
      </w:hyperlink>
      <w:r w:rsidRPr="006C5D64">
        <w:rPr>
          <w:rStyle w:val="Emphasis"/>
        </w:rPr>
        <w:t xml:space="preserve"> There is also evidence that </w:t>
      </w:r>
      <w:r w:rsidRPr="00C32605">
        <w:rPr>
          <w:rStyle w:val="Emphasis"/>
          <w:highlight w:val="yellow"/>
        </w:rPr>
        <w:t>manufacturers have delayed new drug launches rather than accept a lower anticipated price</w:t>
      </w:r>
      <w:r w:rsidRPr="006C5D64">
        <w:rPr>
          <w:rStyle w:val="Emphasis"/>
        </w:rPr>
        <w:t>.</w:t>
      </w:r>
      <w:hyperlink r:id="rId16" w:anchor="R6" w:history="1">
        <w:r w:rsidRPr="00472803">
          <w:rPr>
            <w:rStyle w:val="Hyperlink"/>
            <w:sz w:val="12"/>
          </w:rPr>
          <w:t>6</w:t>
        </w:r>
      </w:hyperlink>
      <w:r w:rsidRPr="00472803">
        <w:rPr>
          <w:sz w:val="12"/>
        </w:rPr>
        <w:t xml:space="preserve"> ¶Daron Acemoglu and Joshua Linn</w:t>
      </w:r>
      <w:hyperlink r:id="rId17" w:anchor="R7" w:history="1">
        <w:r w:rsidRPr="00472803">
          <w:rPr>
            <w:rStyle w:val="Hyperlink"/>
            <w:sz w:val="12"/>
          </w:rPr>
          <w:t>7</w:t>
        </w:r>
      </w:hyperlink>
      <w:r w:rsidRPr="00472803">
        <w:rPr>
          <w:sz w:val="12"/>
        </w:rPr>
        <w:t xml:space="preserve"> concluded that </w:t>
      </w:r>
      <w:r w:rsidRPr="00C32605">
        <w:rPr>
          <w:rStyle w:val="StyleUnderline"/>
          <w:highlight w:val="yellow"/>
        </w:rPr>
        <w:t>a 1 percent increase in the potential market size</w:t>
      </w:r>
      <w:r w:rsidRPr="006C5D64">
        <w:rPr>
          <w:rStyle w:val="StyleUnderline"/>
        </w:rPr>
        <w:t xml:space="preserve"> for a drug class </w:t>
      </w:r>
      <w:r w:rsidRPr="00C32605">
        <w:rPr>
          <w:rStyle w:val="StyleUnderline"/>
          <w:highlight w:val="yellow"/>
        </w:rPr>
        <w:t>leads to a 3–4 percent growth in</w:t>
      </w:r>
      <w:r w:rsidRPr="006C5D64">
        <w:rPr>
          <w:rStyle w:val="StyleUnderline"/>
        </w:rPr>
        <w:t xml:space="preserve"> the entry of </w:t>
      </w:r>
      <w:r w:rsidRPr="00C32605">
        <w:rPr>
          <w:rStyle w:val="StyleUnderline"/>
          <w:highlight w:val="yellow"/>
        </w:rPr>
        <w:t>new drugs</w:t>
      </w:r>
      <w:r w:rsidRPr="006C5D64">
        <w:rPr>
          <w:rStyle w:val="StyleUnderline"/>
        </w:rPr>
        <w:t>.</w:t>
      </w:r>
      <w:hyperlink r:id="rId18" w:anchor="R7" w:history="1">
        <w:r w:rsidRPr="00472803">
          <w:rPr>
            <w:rStyle w:val="Hyperlink"/>
            <w:sz w:val="12"/>
          </w:rPr>
          <w:t>7</w:t>
        </w:r>
      </w:hyperlink>
      <w:r w:rsidRPr="00472803">
        <w:rPr>
          <w:sz w:val="12"/>
        </w:rPr>
        <w:t xml:space="preserve"> To our knowledge, </w:t>
      </w:r>
      <w:r w:rsidRPr="006C5D64">
        <w:rPr>
          <w:rStyle w:val="Emphasis"/>
        </w:rPr>
        <w:t>this is the only study that estimates this relationship for the entire drug market</w:t>
      </w:r>
      <w:r w:rsidRPr="00472803">
        <w:rPr>
          <w:sz w:val="12"/>
        </w:rPr>
        <w:t>. As Darius Lakdawalla and colleagues observe,</w:t>
      </w:r>
      <w:hyperlink r:id="rId19" w:anchor="R8" w:history="1">
        <w:r w:rsidRPr="00472803">
          <w:rPr>
            <w:rStyle w:val="Hyperlink"/>
            <w:sz w:val="12"/>
          </w:rPr>
          <w:t>8</w:t>
        </w:r>
      </w:hyperlink>
      <w:r w:rsidRPr="00472803">
        <w:rPr>
          <w:sz w:val="12"/>
        </w:rPr>
        <w:t xml:space="preserve"> the relationship identified by Acemoglu and Linn presumes that increases in the number or share of the aged population (60+ years old) driven by past baby booms or busts also increase innovation in drug classes targeted toward the aged. Moreover, it presumes that pharmaceutical innovation does not drive historical trends such as baby booms of busts; there is no evidence that contradicts this presumption. Applying this relationship between market size and innovation to average sales within a drug class, </w:t>
      </w:r>
      <w:r w:rsidRPr="00C32605">
        <w:rPr>
          <w:rStyle w:val="StyleUnderline"/>
          <w:highlight w:val="yellow"/>
        </w:rPr>
        <w:t>innovators produce one additional drug for every additional $97.5 million</w:t>
      </w:r>
      <w:r w:rsidRPr="006C5D64">
        <w:rPr>
          <w:rStyle w:val="StyleUnderline"/>
        </w:rPr>
        <w:t xml:space="preserve"> of annual potential revenue</w:t>
      </w:r>
      <w:r w:rsidRPr="00472803">
        <w:rPr>
          <w:sz w:val="12"/>
        </w:rPr>
        <w:t xml:space="preserve">. Because </w:t>
      </w:r>
      <w:r w:rsidRPr="00C32605">
        <w:rPr>
          <w:rStyle w:val="Emphasis"/>
          <w:highlight w:val="yellow"/>
        </w:rPr>
        <w:t>the cost of a new</w:t>
      </w:r>
      <w:r w:rsidRPr="006C5D64">
        <w:rPr>
          <w:rStyle w:val="Emphasis"/>
        </w:rPr>
        <w:t xml:space="preserve"> conventional </w:t>
      </w:r>
      <w:r w:rsidRPr="00C32605">
        <w:rPr>
          <w:rStyle w:val="Emphasis"/>
          <w:highlight w:val="yellow"/>
        </w:rPr>
        <w:t>drug is</w:t>
      </w:r>
      <w:r w:rsidRPr="006C5D64">
        <w:rPr>
          <w:rStyle w:val="Emphasis"/>
        </w:rPr>
        <w:t xml:space="preserve"> estimated to be </w:t>
      </w:r>
      <w:r w:rsidRPr="00C32605">
        <w:rPr>
          <w:rStyle w:val="Emphasis"/>
          <w:highlight w:val="yellow"/>
        </w:rPr>
        <w:t>$800 million,</w:t>
      </w:r>
      <w:hyperlink r:id="rId20" w:anchor="R9" w:history="1">
        <w:r w:rsidRPr="00472803">
          <w:rPr>
            <w:rStyle w:val="Hyperlink"/>
            <w:sz w:val="12"/>
          </w:rPr>
          <w:t>9</w:t>
        </w:r>
      </w:hyperlink>
      <w:r w:rsidRPr="00472803">
        <w:rPr>
          <w:sz w:val="12"/>
        </w:rPr>
        <w:t> </w:t>
      </w:r>
      <w:r w:rsidRPr="00C32605">
        <w:rPr>
          <w:rStyle w:val="Emphasis"/>
          <w:highlight w:val="yellow"/>
        </w:rPr>
        <w:t>innovators require a 12 percent</w:t>
      </w:r>
      <w:r w:rsidRPr="006C5D64">
        <w:rPr>
          <w:rStyle w:val="Emphasis"/>
        </w:rPr>
        <w:t xml:space="preserve"> annual </w:t>
      </w:r>
      <w:r w:rsidRPr="00C32605">
        <w:rPr>
          <w:rStyle w:val="Emphasis"/>
          <w:highlight w:val="yellow"/>
        </w:rPr>
        <w:t>return on</w:t>
      </w:r>
      <w:r w:rsidRPr="006C5D64">
        <w:rPr>
          <w:rStyle w:val="Emphasis"/>
        </w:rPr>
        <w:t xml:space="preserve"> their </w:t>
      </w:r>
      <w:r w:rsidRPr="00C32605">
        <w:rPr>
          <w:rStyle w:val="Emphasis"/>
          <w:highlight w:val="yellow"/>
        </w:rPr>
        <w:t>investment</w:t>
      </w:r>
      <w:r w:rsidRPr="00472803">
        <w:rPr>
          <w:sz w:val="12"/>
        </w:rPr>
        <w:t>—within accepted boundaries for the return on capital in the drug industry. ¶In this paper we analyze the effect of a longer period of data exclusivity for conventional drugs on both current and future generations. We do not consider the effects of a change in the data exclusivity period for biologics. We focus on a twelve-year duration because, as noted above, this is data exclusivity period recently approved by Congress for biologics. As such, it serves as a natural benchmark for extended data exclusivity for conventional drugs. ¶We address three specific policy questions: How would extending the initial five years of data exclusivity for new conventional drugs in the United States affect innovation? How would a longer period of data exclusivity affect the health of current and future generations? What is the dollar value of a longer period of data exclusivity to US society?¶ STUDY DATA AND METHODS ¶Our analysis has two main components. First, we estimated the effect of a longer period of data exclusivity on revenues to pharmaceutical companies. We used retrospective data from the drugs@FDA database</w:t>
      </w:r>
      <w:hyperlink r:id="rId21" w:anchor="R10" w:history="1">
        <w:r w:rsidRPr="00472803">
          <w:rPr>
            <w:rStyle w:val="Hyperlink"/>
            <w:sz w:val="12"/>
          </w:rPr>
          <w:t>10</w:t>
        </w:r>
      </w:hyperlink>
      <w:r w:rsidRPr="00472803">
        <w:rPr>
          <w:sz w:val="12"/>
        </w:rPr>
        <w:t> and the FDA Electronic Orange Book</w:t>
      </w:r>
      <w:hyperlink r:id="rId22" w:anchor="R11" w:history="1">
        <w:r w:rsidRPr="00472803">
          <w:rPr>
            <w:rStyle w:val="Hyperlink"/>
            <w:sz w:val="12"/>
          </w:rPr>
          <w:t>11</w:t>
        </w:r>
      </w:hyperlink>
      <w:r w:rsidRPr="00472803">
        <w:rPr>
          <w:sz w:val="12"/>
        </w:rPr>
        <w:t> of approved drug products to construct a representative profile of protection from generic competition during a drug's life cycle. ¶Second, we feed that result into our global pharmaceutical policy model</w:t>
      </w:r>
      <w:hyperlink r:id="rId23" w:anchor="R8" w:history="1">
        <w:r w:rsidRPr="00472803">
          <w:rPr>
            <w:rStyle w:val="Hyperlink"/>
            <w:sz w:val="12"/>
          </w:rPr>
          <w:t>8</w:t>
        </w:r>
      </w:hyperlink>
      <w:r w:rsidRPr="00472803">
        <w:rPr>
          <w:sz w:val="12"/>
        </w:rPr>
        <w:t> to determine the effect of increased pharmaceutical revenues on drug innovation and consumers' longevity. The model is a set of dynamic interactions that link present health and innovation to their future values. For example, next year's health status depends on today's health, on the drug treatments that are available, and on a set of random health “shocks” that vary with an individuals' own risk-factors such as age, health behaviors, and current disease conditions. An example of a shock would be exposure to an infection. ¶Following Joseph Lipscomb and colleagues,</w:t>
      </w:r>
      <w:hyperlink r:id="rId24" w:anchor="R12" w:history="1">
        <w:r w:rsidRPr="00472803">
          <w:rPr>
            <w:rStyle w:val="Hyperlink"/>
            <w:sz w:val="12"/>
          </w:rPr>
          <w:t>12</w:t>
        </w:r>
      </w:hyperlink>
      <w:r w:rsidRPr="00472803">
        <w:rPr>
          <w:sz w:val="12"/>
        </w:rPr>
        <w:t> we assume a real (inflation-adjusted) “social” discount rate of 3 percent in our baseline analysis. This discount rate captures the manner in which society discounts benefits in the future compared to benefits today. It is distinct from companies' cost of capital – the amount of interest they need to pay to borrow money – which is typically higher than 3 percent.</w:t>
      </w:r>
      <w:hyperlink r:id="rId25" w:anchor="R9" w:history="1">
        <w:r w:rsidRPr="00472803">
          <w:rPr>
            <w:rStyle w:val="Hyperlink"/>
            <w:sz w:val="12"/>
          </w:rPr>
          <w:t>9</w:t>
        </w:r>
      </w:hyperlink>
      <w:r w:rsidRPr="00472803">
        <w:rPr>
          <w:sz w:val="12"/>
        </w:rPr>
        <w:t xml:space="preserve"> ¶For our baseline analysis, we assume an innovation elasticity of 3.0, meaning that a 1 percent increase in expected drug revenue leads to a 3 percent increase in the number of drugs approved within the class each year. This assumption is slightly conservative and understates changes in innovation, longevity, and welfare, relative to the findings of Acemoglu and Linn.</w:t>
      </w:r>
      <w:hyperlink r:id="rId26" w:anchor="R7" w:history="1">
        <w:r w:rsidRPr="00472803">
          <w:rPr>
            <w:rStyle w:val="Hyperlink"/>
            <w:sz w:val="12"/>
          </w:rPr>
          <w:t>7</w:t>
        </w:r>
      </w:hyperlink>
      <w:r w:rsidRPr="00472803">
        <w:rPr>
          <w:sz w:val="12"/>
        </w:rPr>
        <w:t xml:space="preserve"> ¶Increased innovation in turn affects population health. The global pharmaceutical policy model uses the health benefits documented in the clinical literature as a result of recent drugs for seven major conditions (heart disease, hypertension, diabetes, cancer, lung disease, stroke and mental illness). The model also accounts for the increased likelihood of treatment associated with drug innovation. </w:t>
      </w:r>
      <w:r w:rsidRPr="006C5D64">
        <w:rPr>
          <w:rStyle w:val="StyleUnderline"/>
        </w:rPr>
        <w:t xml:space="preserve">As </w:t>
      </w:r>
      <w:r w:rsidRPr="00C32605">
        <w:rPr>
          <w:rStyle w:val="StyleUnderline"/>
          <w:highlight w:val="yellow"/>
        </w:rPr>
        <w:t>innovation</w:t>
      </w:r>
      <w:r w:rsidRPr="006C5D64">
        <w:rPr>
          <w:rStyle w:val="StyleUnderline"/>
        </w:rPr>
        <w:t xml:space="preserve"> </w:t>
      </w:r>
      <w:r w:rsidRPr="00C32605">
        <w:rPr>
          <w:rStyle w:val="Emphasis"/>
          <w:highlight w:val="yellow"/>
        </w:rPr>
        <w:t>expands because of</w:t>
      </w:r>
      <w:r w:rsidRPr="006C5D64">
        <w:rPr>
          <w:rStyle w:val="StyleUnderline"/>
        </w:rPr>
        <w:t xml:space="preserve"> greater </w:t>
      </w:r>
      <w:r w:rsidRPr="00C32605">
        <w:rPr>
          <w:rStyle w:val="StyleUnderline"/>
          <w:highlight w:val="yellow"/>
        </w:rPr>
        <w:t>data exclusivity,</w:t>
      </w:r>
      <w:r w:rsidRPr="006C5D64">
        <w:rPr>
          <w:rStyle w:val="StyleUnderline"/>
        </w:rPr>
        <w:t xml:space="preserve"> the life expectancy of older Americans improves; this improvement results mainly from the increased likelihood of treatment, not the health benefits of new drugs</w:t>
      </w:r>
      <w:r w:rsidRPr="00472803">
        <w:rPr>
          <w:sz w:val="12"/>
        </w:rPr>
        <w:t xml:space="preserve">. </w:t>
      </w:r>
      <w:r w:rsidRPr="006C5D64">
        <w:rPr>
          <w:rStyle w:val="StyleUnderline"/>
        </w:rPr>
        <w:t>With longer life expectancy, the population of potential drug users grows, further increasing revenues and stimulating innovation over time</w:t>
      </w:r>
      <w:r w:rsidRPr="00472803">
        <w:rPr>
          <w:sz w:val="12"/>
        </w:rPr>
        <w:t>. We model innovation and health through 2060. ¶The monetary value of increased longevity, that is, the amount consumers are willing to pay for longer life spans, has long been a subject of debate. An analysis by Richard Hirth and colleagues of attitudes and behavior related to mortality risk showed that the median value of a life-year ranges from $110,200 to $505,400 (in 2004 US dollars).</w:t>
      </w:r>
      <w:hyperlink r:id="rId27" w:anchor="R13" w:history="1">
        <w:r w:rsidRPr="00472803">
          <w:rPr>
            <w:rStyle w:val="Hyperlink"/>
            <w:sz w:val="12"/>
          </w:rPr>
          <w:t>13</w:t>
        </w:r>
      </w:hyperlink>
      <w:r w:rsidRPr="00472803">
        <w:rPr>
          <w:sz w:val="12"/>
        </w:rPr>
        <w:t> Research by Kip Viscusi and Joseph Aldy implies that the value of a life-year ranges from $150,000 to $360,000.</w:t>
      </w:r>
      <w:hyperlink r:id="rId28" w:anchor="R8" w:history="1">
        <w:r w:rsidRPr="00472803">
          <w:rPr>
            <w:rStyle w:val="Hyperlink"/>
            <w:sz w:val="12"/>
          </w:rPr>
          <w:t>8</w:t>
        </w:r>
      </w:hyperlink>
      <w:r w:rsidRPr="00472803">
        <w:rPr>
          <w:sz w:val="12"/>
        </w:rPr>
        <w:t>,</w:t>
      </w:r>
      <w:hyperlink r:id="rId29" w:anchor="R14" w:history="1">
        <w:r w:rsidRPr="00472803">
          <w:rPr>
            <w:rStyle w:val="Hyperlink"/>
            <w:sz w:val="12"/>
          </w:rPr>
          <w:t>14</w:t>
        </w:r>
      </w:hyperlink>
      <w:r w:rsidRPr="00472803">
        <w:rPr>
          <w:sz w:val="12"/>
        </w:rPr>
        <w:t xml:space="preserve"> ¶In our baseline analysis, we assign a monetary value for increased longevity of $200,000 per life-year, though in sensitivity analyses we consider a range of values for this and other parameters. Additional details about our methods, data, and assumptions are provided in a technical appendix.</w:t>
      </w:r>
      <w:hyperlink r:id="rId30" w:anchor="R15" w:history="1">
        <w:r w:rsidRPr="00472803">
          <w:rPr>
            <w:rStyle w:val="Hyperlink"/>
            <w:sz w:val="12"/>
          </w:rPr>
          <w:t>15</w:t>
        </w:r>
      </w:hyperlink>
      <w:r w:rsidRPr="00472803">
        <w:rPr>
          <w:sz w:val="12"/>
        </w:rPr>
        <w:t xml:space="preserve"> ¶Limitations ¶Simulations of this sort have certain limitations. Because laws, regulations, science, and medicine are likely to change in unforeseen ways, the retrospective data we relied on may not characterize the future. Some plausible changes, for example, an increase in the number of successful challenges to patent validity,</w:t>
      </w:r>
      <w:hyperlink r:id="rId31" w:anchor="R1" w:history="1">
        <w:r w:rsidRPr="00472803">
          <w:rPr>
            <w:rStyle w:val="Hyperlink"/>
            <w:sz w:val="12"/>
          </w:rPr>
          <w:t>1</w:t>
        </w:r>
      </w:hyperlink>
      <w:r w:rsidRPr="00472803">
        <w:rPr>
          <w:sz w:val="12"/>
        </w:rPr>
        <w:t xml:space="preserve"> may cause us to understate the effects of longer data exclusivity. Other changes such as government price controls, which would reduce potential profits available to drug companies, may cause us to overstate effects. Still other changes, such as advances or setbacks in science and medicine that are impossible to anticipate, could lead to either understated or overstated effects. ¶We do not model behavioral responses to a longer period of data exclusivity due to the technical complexity and lack of good evidence. For example, a generic drug company might attempt to bypass lengthier data exclusivity periods in the United States by conducting clinical trials of a generic version of an already-approved drug. If drug developers believe that generic manufacturers would behave in this way, our results overstate the long-term effects of longer data exclusivity. ¶We do not model non-mortality benefits, for example, treatments for mental health conditions, pain, and rheumatoid arthritis. Such benefits account for much of the value of many drugs, yet there was insufficient evidence on the non-mortality benefits of new drugs. If these benefits are important, our estimates of the benefits of longer data </w:t>
      </w:r>
      <w:r w:rsidRPr="00472803">
        <w:rPr>
          <w:sz w:val="12"/>
        </w:rPr>
        <w:lastRenderedPageBreak/>
        <w:t xml:space="preserve">exclusivity are conservative. ¶Finally, we do not calculate the potential benefits of a data exclusivity period shorter than the current Hatch-Waxman provisions. ¶STUDY RESULTS ¶Applying our findings about increased revenues over a drug's life cycle, we found that </w:t>
      </w:r>
      <w:r w:rsidRPr="00C32605">
        <w:rPr>
          <w:rStyle w:val="Emphasis"/>
          <w:highlight w:val="yellow"/>
        </w:rPr>
        <w:t>extending data exclusivity</w:t>
      </w:r>
      <w:r w:rsidRPr="006C5D64">
        <w:rPr>
          <w:rStyle w:val="Emphasis"/>
        </w:rPr>
        <w:t xml:space="preserve"> to twelve years </w:t>
      </w:r>
      <w:r w:rsidRPr="00C32605">
        <w:rPr>
          <w:rStyle w:val="Emphasis"/>
          <w:highlight w:val="yellow"/>
        </w:rPr>
        <w:t>would increase lifetime drug revenues by 5.0 percent</w:t>
      </w:r>
      <w:r w:rsidRPr="006C5D64">
        <w:rPr>
          <w:rStyle w:val="Emphasis"/>
        </w:rPr>
        <w:t xml:space="preserve"> on average.</w:t>
      </w:r>
      <w:r w:rsidRPr="00472803">
        <w:rPr>
          <w:sz w:val="12"/>
        </w:rPr>
        <w:t xml:space="preserve"> ¶</w:t>
      </w:r>
      <w:hyperlink r:id="rId32" w:tgtFrame="figure" w:history="1">
        <w:r w:rsidRPr="00472803">
          <w:rPr>
            <w:rStyle w:val="Hyperlink"/>
            <w:sz w:val="12"/>
          </w:rPr>
          <w:t>Exhibit 1</w:t>
        </w:r>
      </w:hyperlink>
      <w:r w:rsidRPr="00472803">
        <w:rPr>
          <w:sz w:val="12"/>
        </w:rPr>
        <w:t> explains how we reached this result. The exhibit shows the proportion of conventional drugs that had protection against generic competition under existing law—arising from either patents or data exclusivity—</w:t>
      </w:r>
      <w:r w:rsidRPr="00C32605">
        <w:rPr>
          <w:rStyle w:val="StyleUnderline"/>
          <w:highlight w:val="yellow"/>
        </w:rPr>
        <w:t>and</w:t>
      </w:r>
      <w:r w:rsidRPr="00472803">
        <w:rPr>
          <w:sz w:val="12"/>
        </w:rPr>
        <w:t xml:space="preserve"> the proportion of such drugs that would have had protection if data exclusivity had lasted twelve years. The drugs in our sample began facing generic competition eight years after launch. With a twelve-year period of data exclusivity, by contrast, all the drugs would have faced no generic competition for at least twelve years after launch. ¶We also determined that </w:t>
      </w:r>
      <w:r w:rsidRPr="00C32605">
        <w:rPr>
          <w:rStyle w:val="StyleUnderline"/>
        </w:rPr>
        <w:t xml:space="preserve">expanding data exclusivity to twelve years would </w:t>
      </w:r>
      <w:r w:rsidRPr="00C32605">
        <w:rPr>
          <w:rStyle w:val="StyleUnderline"/>
          <w:highlight w:val="yellow"/>
        </w:rPr>
        <w:t>result in 228 extra drug approvals between 2020 and 2060</w:t>
      </w:r>
      <w:r w:rsidRPr="00472803">
        <w:rPr>
          <w:sz w:val="12"/>
        </w:rPr>
        <w:t>, relative to the number of approvals that we project under the current Hatch-Waxman data exclusivity provisions. We lay out these data in </w:t>
      </w:r>
      <w:hyperlink r:id="rId33" w:tgtFrame="figure" w:history="1">
        <w:r w:rsidRPr="00472803">
          <w:rPr>
            <w:rStyle w:val="Hyperlink"/>
            <w:sz w:val="12"/>
          </w:rPr>
          <w:t>Exhibit 2</w:t>
        </w:r>
      </w:hyperlink>
      <w:r w:rsidRPr="00472803">
        <w:rPr>
          <w:sz w:val="12"/>
        </w:rPr>
        <w:t>, which illustrates the impact of increasing the period of data exclusivity to twelve years on the number of conventional drug approvals in the United States. ¶We found that a twelve-year data exclusivity period has little beneficial effect on longevity at age fifty-five. Americans in the early 2020s will bear the cost of increased drug spending with relatively little increased innovation and therefore relatively little benefit in terms of longevity. However, people turning fifty-five in the year 2060 can expect increased life expectancy of 1.44 years as opposed to 1.30 years under the status quo (</w:t>
      </w:r>
      <w:hyperlink r:id="rId34" w:tgtFrame="figure" w:history="1">
        <w:r w:rsidRPr="00472803">
          <w:rPr>
            <w:rStyle w:val="Hyperlink"/>
            <w:sz w:val="12"/>
          </w:rPr>
          <w:t>Exhibit 3</w:t>
        </w:r>
      </w:hyperlink>
      <w:r w:rsidRPr="00472803">
        <w:rPr>
          <w:sz w:val="12"/>
        </w:rPr>
        <w:t>). The difference—1.7 months—is a result of innovation in the interceding years—that is, the new drugs brought to market because of lengthier data exclusivity. As a point of comparison, the elimination of obesity in the United States could increase life expectancy at birth by 2.5 to 13.0 months. ¶By 2060, these Americans would spend $3,400 per capita (in 2009 US dollars) over their remaining lives on drugs developed as a result of longer data exclusivity (</w:t>
      </w:r>
      <w:hyperlink r:id="rId35" w:tgtFrame="figure" w:history="1">
        <w:r w:rsidRPr="00472803">
          <w:rPr>
            <w:rStyle w:val="Hyperlink"/>
            <w:sz w:val="12"/>
          </w:rPr>
          <w:t>Exhibit 4</w:t>
        </w:r>
      </w:hyperlink>
      <w:r w:rsidRPr="00472803">
        <w:rPr>
          <w:sz w:val="12"/>
        </w:rPr>
        <w:t xml:space="preserve">). Given the substantial value of a life-year, the benefit of increased longevity would be $13,800, or $10,400 when you calculate benefits minus costs. The increase in “welfare” or well-being is smaller, but still positive, between 2020 and 2060. ¶Sensitivity Analyses ¶The baseline model implies that a longer period of data exclusivity would be of value to future generations of Americans. How sensitive are these results to our assumptions? To answer this question, we varied the value of a life-year ($50,000 to $300,000), the innovation elasticity (0.5 to 4.0), the social discount rate (2 percent to 4 percent), and the revenue impact of a twelve-year period of data exclusivity (base case plus or minus 25 percent). ¶In most of these scenarios, the net benefit of a twelve-year period of data exclusivity to people age fifty-five was positive from 2020 through 2060. The costs exceeded the benefits—and so longer data exclusivity was harmful—only for the lowest levels of the innovation elasticity (0.5–1.0) and the value of a life-year ($50,000). These parameter levels are much smaller than the best available evidence (described earlier). Hence, even though there is uncertainty about model parameters, </w:t>
      </w:r>
      <w:r w:rsidRPr="00C32605">
        <w:rPr>
          <w:rStyle w:val="Emphasis"/>
        </w:rPr>
        <w:t xml:space="preserve">a lengthier </w:t>
      </w:r>
      <w:r w:rsidRPr="00C32605">
        <w:rPr>
          <w:rStyle w:val="Emphasis"/>
          <w:highlight w:val="yellow"/>
        </w:rPr>
        <w:t>data exclusivity period would likely be beneficial overall.</w:t>
      </w:r>
      <w:r w:rsidRPr="00472803">
        <w:rPr>
          <w:sz w:val="12"/>
        </w:rPr>
        <w:t xml:space="preserve"> ¶DISCUSSION AND POLICY IMPLICATIONS ¶Recent discussions about the appropriate length of data exclusivity for new drugs have focused on biologics,</w:t>
      </w:r>
      <w:hyperlink r:id="rId36" w:anchor="R1" w:history="1">
        <w:r w:rsidRPr="00472803">
          <w:rPr>
            <w:rStyle w:val="Hyperlink"/>
            <w:sz w:val="12"/>
          </w:rPr>
          <w:t>1</w:t>
        </w:r>
      </w:hyperlink>
      <w:r w:rsidRPr="00472803">
        <w:rPr>
          <w:sz w:val="12"/>
        </w:rPr>
        <w:t> but as noted above, the National Academies Committee on Science, Engineering, and Public Policy</w:t>
      </w:r>
      <w:hyperlink r:id="rId37" w:anchor="R2" w:history="1">
        <w:r w:rsidRPr="00472803">
          <w:rPr>
            <w:rStyle w:val="Hyperlink"/>
            <w:sz w:val="12"/>
          </w:rPr>
          <w:t>2</w:t>
        </w:r>
      </w:hyperlink>
      <w:r w:rsidRPr="00472803">
        <w:rPr>
          <w:sz w:val="12"/>
        </w:rPr>
        <w:t> and the pharmaceutical company GlaxoSmithKline</w:t>
      </w:r>
      <w:hyperlink r:id="rId38" w:anchor="R3" w:history="1">
        <w:r w:rsidRPr="00472803">
          <w:rPr>
            <w:rStyle w:val="Hyperlink"/>
            <w:sz w:val="12"/>
          </w:rPr>
          <w:t>3</w:t>
        </w:r>
      </w:hyperlink>
      <w:r w:rsidRPr="00472803">
        <w:rPr>
          <w:sz w:val="12"/>
        </w:rPr>
        <w:t> have proposed increasing the data exclusivity period for conventional drugs, as several European countries have done. ¶Unfortunately, there has been no quantitative analysis of the effects of a longer data exclusivity period on innovation, longevity, and societal welfare. To our knowledge, this is the first study to provide such estimates. Our analysis suggests that Americans would benefit in the long term from a longer period of data exclusivity. ¶</w:t>
      </w:r>
      <w:r w:rsidRPr="00472803">
        <w:rPr>
          <w:rStyle w:val="Emphasis"/>
          <w:highlight w:val="yellow"/>
        </w:rPr>
        <w:t>This finding is robust with respect to plausible assumptions about the effect of revenues on innovation and other factors.</w:t>
      </w:r>
      <w:r w:rsidRPr="00C32605">
        <w:rPr>
          <w:rStyle w:val="Emphasis"/>
        </w:rPr>
        <w:t xml:space="preserve"> </w:t>
      </w:r>
      <w:r w:rsidRPr="00472803">
        <w:rPr>
          <w:sz w:val="12"/>
        </w:rPr>
        <w:t xml:space="preserve">Nevertheless, there is uncertainty regarding potential changes in regulations, science, and medicine that were not incorporated into our model. ¶The idea of extending data exclusivity for conventional drugs has not garnered much political support. It appears that elected officials are unlikely to embrace legislation that would result in higher drug prices. </w:t>
      </w:r>
      <w:r w:rsidRPr="00C32605">
        <w:rPr>
          <w:rStyle w:val="Emphasis"/>
        </w:rPr>
        <w:t>Our research suggests such legislation would spur innovation that would benefit future generations.</w:t>
      </w:r>
    </w:p>
    <w:p w14:paraId="79318009" w14:textId="77777777" w:rsidR="00022461" w:rsidRDefault="00022461" w:rsidP="00022461">
      <w:pPr>
        <w:pStyle w:val="Heading4"/>
      </w:pPr>
      <w:r>
        <w:t>Data exclusivity is necessary to ensure effective clinical research</w:t>
      </w:r>
    </w:p>
    <w:p w14:paraId="7B09D785" w14:textId="77777777" w:rsidR="00022461" w:rsidRPr="006D234A" w:rsidRDefault="00022461" w:rsidP="00022461">
      <w:pPr>
        <w:rPr>
          <w:rStyle w:val="Style13ptBold"/>
        </w:rPr>
      </w:pPr>
      <w:r>
        <w:rPr>
          <w:rStyle w:val="Style13ptBold"/>
        </w:rPr>
        <w:t>Bing 21</w:t>
      </w:r>
    </w:p>
    <w:p w14:paraId="439E0C11" w14:textId="77777777" w:rsidR="00022461" w:rsidRPr="006D234A" w:rsidRDefault="00022461" w:rsidP="00022461">
      <w:pPr>
        <w:rPr>
          <w:sz w:val="16"/>
        </w:rPr>
      </w:pPr>
      <w:r w:rsidRPr="006D234A">
        <w:rPr>
          <w:sz w:val="16"/>
        </w:rPr>
        <w:t>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Iniative. GEGI Working Paper 049, April 2021. JDN. https://www.bu.edu/gdp/files/2021/04/GEGI_WP__Bing_FIN.pdf</w:t>
      </w:r>
    </w:p>
    <w:p w14:paraId="2141C0AB" w14:textId="77777777" w:rsidR="00022461" w:rsidRPr="00797B57" w:rsidRDefault="00022461" w:rsidP="00022461">
      <w:pPr>
        <w:rPr>
          <w:sz w:val="16"/>
        </w:rPr>
      </w:pPr>
    </w:p>
    <w:p w14:paraId="6E150158" w14:textId="77777777" w:rsidR="000B0EA0" w:rsidRDefault="00022461" w:rsidP="00022461">
      <w:pPr>
        <w:rPr>
          <w:sz w:val="16"/>
        </w:rPr>
      </w:pPr>
      <w:r w:rsidRPr="00FC3917">
        <w:rPr>
          <w:sz w:val="16"/>
        </w:rPr>
        <w:t xml:space="preserve">Undisclosed test or other data refer to the data obtained in the entire medicine development process to demonstrate the medicine’s safety, efficacy and quality. The medicines and healthcare products regulatory agencies in various countries analyze and evaluate whether to approve the marketing of a new medicine based on such data. </w:t>
      </w:r>
      <w:r w:rsidRPr="00DC3A16">
        <w:rPr>
          <w:highlight w:val="yellow"/>
          <w:u w:val="single"/>
        </w:rPr>
        <w:t>Since it is obtained from</w:t>
      </w:r>
      <w:r w:rsidRPr="00E8420B">
        <w:rPr>
          <w:u w:val="single"/>
        </w:rPr>
        <w:t xml:space="preserve"> scientific </w:t>
      </w:r>
      <w:r w:rsidRPr="00DC3A16">
        <w:rPr>
          <w:highlight w:val="yellow"/>
          <w:u w:val="single"/>
        </w:rPr>
        <w:t>studies, undisclosed</w:t>
      </w:r>
      <w:r w:rsidRPr="00E8420B">
        <w:rPr>
          <w:u w:val="single"/>
        </w:rPr>
        <w:t xml:space="preserve"> test or other </w:t>
      </w:r>
      <w:r w:rsidRPr="00DC3A16">
        <w:rPr>
          <w:highlight w:val="yellow"/>
          <w:u w:val="single"/>
        </w:rPr>
        <w:t>data</w:t>
      </w:r>
      <w:r w:rsidRPr="00E8420B">
        <w:rPr>
          <w:u w:val="single"/>
        </w:rPr>
        <w:t xml:space="preserve"> are unable to satisfy the requirements of patent grant and </w:t>
      </w:r>
      <w:r w:rsidRPr="00DC3A16">
        <w:rPr>
          <w:highlight w:val="yellow"/>
          <w:u w:val="single"/>
        </w:rPr>
        <w:t>cannot be protected by patent rights. However, the cost of obtaining</w:t>
      </w:r>
      <w:r w:rsidRPr="00E8420B">
        <w:rPr>
          <w:u w:val="single"/>
        </w:rPr>
        <w:t xml:space="preserve"> marketing </w:t>
      </w:r>
      <w:r w:rsidRPr="00DC3A16">
        <w:rPr>
          <w:highlight w:val="yellow"/>
          <w:u w:val="single"/>
        </w:rPr>
        <w:t>approval is expensive and</w:t>
      </w:r>
      <w:r w:rsidRPr="00E8420B">
        <w:rPr>
          <w:u w:val="single"/>
        </w:rPr>
        <w:t xml:space="preserve"> the first registrant </w:t>
      </w:r>
      <w:r w:rsidRPr="00DC3A16">
        <w:rPr>
          <w:highlight w:val="yellow"/>
          <w:u w:val="single"/>
        </w:rPr>
        <w:t>needs to</w:t>
      </w:r>
      <w:r w:rsidRPr="00E8420B">
        <w:rPr>
          <w:u w:val="single"/>
        </w:rPr>
        <w:t xml:space="preserve"> be significant to </w:t>
      </w:r>
      <w:r w:rsidRPr="00DC3A16">
        <w:rPr>
          <w:highlight w:val="yellow"/>
          <w:u w:val="single"/>
        </w:rPr>
        <w:t>overcome the negative price effects of competition</w:t>
      </w:r>
      <w:r w:rsidRPr="00FC3917">
        <w:rPr>
          <w:u w:val="single"/>
        </w:rPr>
        <w:t xml:space="preserve"> from</w:t>
      </w:r>
      <w:r w:rsidRPr="00E8420B">
        <w:rPr>
          <w:u w:val="single"/>
        </w:rPr>
        <w:t xml:space="preserve"> pharmaceutical manufacturers </w:t>
      </w:r>
      <w:r w:rsidRPr="00DC3A16">
        <w:rPr>
          <w:highlight w:val="yellow"/>
          <w:u w:val="single"/>
        </w:rPr>
        <w:t>that free ride on the initial registrant’s</w:t>
      </w:r>
      <w:r w:rsidRPr="00E8420B">
        <w:rPr>
          <w:u w:val="single"/>
        </w:rPr>
        <w:t xml:space="preserve"> marketing </w:t>
      </w:r>
      <w:r w:rsidRPr="00DC3A16">
        <w:rPr>
          <w:highlight w:val="yellow"/>
          <w:u w:val="single"/>
        </w:rPr>
        <w:t>approval.</w:t>
      </w:r>
      <w:r w:rsidRPr="00E8420B">
        <w:rPr>
          <w:sz w:val="16"/>
        </w:rPr>
        <w:t xml:space="preserve"> Therefore, it is argued that, </w:t>
      </w:r>
      <w:r w:rsidRPr="00DC3A16">
        <w:rPr>
          <w:highlight w:val="yellow"/>
          <w:u w:val="single"/>
        </w:rPr>
        <w:t>without a period of monopoly,</w:t>
      </w:r>
      <w:r w:rsidRPr="00E8420B">
        <w:rPr>
          <w:u w:val="single"/>
        </w:rPr>
        <w:t xml:space="preserve"> the new drug </w:t>
      </w:r>
      <w:r w:rsidRPr="00DC3A16">
        <w:rPr>
          <w:highlight w:val="yellow"/>
          <w:u w:val="single"/>
        </w:rPr>
        <w:t>developers will have no incentive to “conduct the costly</w:t>
      </w:r>
      <w:r w:rsidRPr="00E8420B">
        <w:rPr>
          <w:u w:val="single"/>
        </w:rPr>
        <w:t xml:space="preserve"> clinical research and </w:t>
      </w:r>
      <w:r w:rsidRPr="00DC3A16">
        <w:rPr>
          <w:highlight w:val="yellow"/>
          <w:u w:val="single"/>
        </w:rPr>
        <w:t>trials necessary to obtain</w:t>
      </w:r>
      <w:r w:rsidRPr="00E8420B">
        <w:rPr>
          <w:u w:val="single"/>
        </w:rPr>
        <w:t xml:space="preserve"> marketing </w:t>
      </w:r>
      <w:r w:rsidRPr="00DC3A16">
        <w:rPr>
          <w:highlight w:val="yellow"/>
          <w:u w:val="single"/>
        </w:rPr>
        <w:t>approval”</w:t>
      </w:r>
      <w:r w:rsidRPr="00E8420B">
        <w:rPr>
          <w:sz w:val="16"/>
        </w:rPr>
        <w:t xml:space="preserve"> (Chow and Lee 2018). </w:t>
      </w:r>
      <w:r w:rsidRPr="00E8420B">
        <w:rPr>
          <w:u w:val="single"/>
        </w:rPr>
        <w:t>Given its importance to the pharmaceutical industry, the U</w:t>
      </w:r>
      <w:r w:rsidRPr="00E8420B">
        <w:rPr>
          <w:sz w:val="16"/>
        </w:rPr>
        <w:t xml:space="preserve">nited </w:t>
      </w:r>
      <w:r w:rsidRPr="00E8420B">
        <w:rPr>
          <w:u w:val="single"/>
        </w:rPr>
        <w:t>S</w:t>
      </w:r>
      <w:r w:rsidRPr="00E8420B">
        <w:rPr>
          <w:sz w:val="16"/>
        </w:rPr>
        <w:t xml:space="preserve">tates </w:t>
      </w:r>
      <w:r w:rsidRPr="00E8420B">
        <w:rPr>
          <w:u w:val="single"/>
        </w:rPr>
        <w:t>is a strong proponent of adding such a provision in the TRIPS Agreement</w:t>
      </w:r>
      <w:r w:rsidRPr="00E8420B">
        <w:rPr>
          <w:sz w:val="16"/>
        </w:rPr>
        <w:t xml:space="preserve"> (Chow and Lee 2018). </w:t>
      </w:r>
      <w:r w:rsidRPr="00E8420B">
        <w:rPr>
          <w:u w:val="single"/>
        </w:rPr>
        <w:t xml:space="preserve">However, </w:t>
      </w:r>
      <w:r w:rsidRPr="00DC3A16">
        <w:rPr>
          <w:highlight w:val="yellow"/>
          <w:u w:val="single"/>
        </w:rPr>
        <w:t>since</w:t>
      </w:r>
      <w:r w:rsidRPr="00E8420B">
        <w:rPr>
          <w:u w:val="single"/>
        </w:rPr>
        <w:t xml:space="preserve"> the </w:t>
      </w:r>
      <w:r w:rsidRPr="00DC3A16">
        <w:rPr>
          <w:highlight w:val="yellow"/>
          <w:u w:val="single"/>
        </w:rPr>
        <w:t>TRIPS</w:t>
      </w:r>
      <w:r w:rsidRPr="00E8420B">
        <w:rPr>
          <w:u w:val="single"/>
        </w:rPr>
        <w:t xml:space="preserve"> Agreement </w:t>
      </w:r>
      <w:r w:rsidRPr="00DC3A16">
        <w:rPr>
          <w:highlight w:val="yellow"/>
          <w:u w:val="single"/>
        </w:rPr>
        <w:t>was</w:t>
      </w:r>
      <w:r w:rsidRPr="00E8420B">
        <w:rPr>
          <w:u w:val="single"/>
        </w:rPr>
        <w:t xml:space="preserve"> formally implemented </w:t>
      </w:r>
      <w:r w:rsidRPr="00DC3A16">
        <w:rPr>
          <w:highlight w:val="yellow"/>
          <w:u w:val="single"/>
        </w:rPr>
        <w:t>25 years ago, WTO members had not yet unified their opinions on</w:t>
      </w:r>
      <w:r w:rsidRPr="00E8420B">
        <w:rPr>
          <w:u w:val="single"/>
        </w:rPr>
        <w:t xml:space="preserve"> the application of </w:t>
      </w:r>
      <w:r w:rsidRPr="00DC3A16">
        <w:rPr>
          <w:highlight w:val="yellow"/>
          <w:u w:val="single"/>
        </w:rPr>
        <w:t>this provision.</w:t>
      </w:r>
      <w:r w:rsidRPr="00E8420B">
        <w:rPr>
          <w:sz w:val="16"/>
        </w:rPr>
        <w:t xml:space="preserve"> </w:t>
      </w:r>
    </w:p>
    <w:p w14:paraId="04B570F6" w14:textId="67D8D557" w:rsidR="000B0EA0" w:rsidRDefault="000B0EA0" w:rsidP="00022461">
      <w:pPr>
        <w:rPr>
          <w:sz w:val="16"/>
        </w:rPr>
      </w:pPr>
    </w:p>
    <w:p w14:paraId="047D53CF" w14:textId="5704E093" w:rsidR="000B0EA0" w:rsidRDefault="000B0EA0" w:rsidP="00022461">
      <w:pPr>
        <w:rPr>
          <w:sz w:val="16"/>
        </w:rPr>
      </w:pPr>
    </w:p>
    <w:p w14:paraId="71283FF7" w14:textId="302ADB65" w:rsidR="000B0EA0" w:rsidRDefault="000B0EA0" w:rsidP="00022461">
      <w:pPr>
        <w:rPr>
          <w:sz w:val="16"/>
        </w:rPr>
      </w:pPr>
    </w:p>
    <w:p w14:paraId="772F847C" w14:textId="77777777" w:rsidR="000B0EA0" w:rsidRDefault="000B0EA0" w:rsidP="00022461">
      <w:pPr>
        <w:rPr>
          <w:sz w:val="16"/>
        </w:rPr>
      </w:pPr>
    </w:p>
    <w:p w14:paraId="72892773" w14:textId="36E184EE" w:rsidR="00022461" w:rsidRPr="00E8420B" w:rsidRDefault="00022461" w:rsidP="00022461">
      <w:pPr>
        <w:rPr>
          <w:sz w:val="16"/>
        </w:rPr>
      </w:pPr>
      <w:r w:rsidRPr="00E8420B">
        <w:rPr>
          <w:sz w:val="16"/>
        </w:rPr>
        <w:t xml:space="preserve">The United States, the European Union, and some members argue that, </w:t>
      </w:r>
      <w:r w:rsidRPr="00E8420B">
        <w:rPr>
          <w:u w:val="single"/>
        </w:rPr>
        <w:t xml:space="preserve">taking into account the considerable amount of efforts and costs for generating the necessary data, unless permitted by the originator, </w:t>
      </w:r>
      <w:r w:rsidRPr="00DC3A16">
        <w:rPr>
          <w:highlight w:val="yellow"/>
          <w:u w:val="single"/>
        </w:rPr>
        <w:t>undisclosed</w:t>
      </w:r>
      <w:r w:rsidRPr="00E8420B">
        <w:rPr>
          <w:u w:val="single"/>
        </w:rPr>
        <w:t xml:space="preserve"> test or other </w:t>
      </w:r>
      <w:r w:rsidRPr="00DC3A16">
        <w:rPr>
          <w:highlight w:val="yellow"/>
          <w:u w:val="single"/>
        </w:rPr>
        <w:t>data should be granted exclusive rights against disclosure</w:t>
      </w:r>
      <w:r w:rsidRPr="00E8420B">
        <w:rPr>
          <w:u w:val="single"/>
        </w:rPr>
        <w:t xml:space="preserve"> for a specific period of time</w:t>
      </w:r>
      <w:r w:rsidRPr="00E8420B">
        <w:rPr>
          <w:sz w:val="16"/>
        </w:rPr>
        <w:t xml:space="preserve"> (UNCTAD &amp; ICTSD 2013, 613-615). </w:t>
      </w:r>
      <w:r w:rsidRPr="00E8420B">
        <w:rPr>
          <w:u w:val="single"/>
        </w:rPr>
        <w:t>During the period, government agencies shall not only protect such data against disclosure, but also prevent generic drug manufacturers from relying upon the data to obtain marketing approval.</w:t>
      </w:r>
      <w:r w:rsidRPr="00E8420B">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RPr="00E8420B">
        <w:rPr>
          <w:u w:val="single"/>
        </w:rPr>
        <w:t xml:space="preserve">After joining the WTO, China has assumed the obligation to protect such data in compliance with the TRIPS Agreement. </w:t>
      </w:r>
      <w:r w:rsidRPr="00DC3A16">
        <w:rPr>
          <w:highlight w:val="yellow"/>
          <w:u w:val="single"/>
        </w:rPr>
        <w:t>Unlike most WTO members</w:t>
      </w:r>
      <w:r w:rsidRPr="00E8420B">
        <w:rPr>
          <w:u w:val="single"/>
        </w:rPr>
        <w:t xml:space="preserve">, as a condition for accession to the WTO, </w:t>
      </w:r>
      <w:r w:rsidRPr="00DC3A16">
        <w:rPr>
          <w:highlight w:val="yellow"/>
          <w:u w:val="single"/>
        </w:rPr>
        <w:t>China agreed to provide data exclusivity</w:t>
      </w:r>
      <w:r w:rsidRPr="00E8420B">
        <w:rPr>
          <w:u w:val="single"/>
        </w:rPr>
        <w:t xml:space="preserve"> protection </w:t>
      </w:r>
      <w:r w:rsidRPr="00DC3A16">
        <w:rPr>
          <w:highlight w:val="yellow"/>
          <w:u w:val="single"/>
        </w:rPr>
        <w:t>for</w:t>
      </w:r>
      <w:r w:rsidRPr="00E8420B">
        <w:rPr>
          <w:u w:val="single"/>
        </w:rPr>
        <w:t xml:space="preserve"> a period of </w:t>
      </w:r>
      <w:r w:rsidRPr="00DC3A16">
        <w:rPr>
          <w:highlight w:val="yellow"/>
          <w:u w:val="single"/>
        </w:rPr>
        <w:t>six years</w:t>
      </w:r>
      <w:r w:rsidRPr="00E8420B">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in order to provide exclusive protection for undisclosed test or other data of new chemical entities (World Trade Organization 2001, 284). Moreover, </w:t>
      </w:r>
      <w:r w:rsidRPr="00E8420B">
        <w:rPr>
          <w:u w:val="single"/>
        </w:rPr>
        <w:t>such protection is independent of patent protection, which means such data are protected whether a medicine is granted patent or not. The period of six years exclusive protection for undisclosed test or other data is longer than the period of 5 years of protection in the US and a number of bilateral free trade agreements.</w:t>
      </w:r>
    </w:p>
    <w:p w14:paraId="12BB63FC" w14:textId="77777777" w:rsidR="00022461" w:rsidRPr="00405D88" w:rsidRDefault="00022461" w:rsidP="00022461">
      <w:pPr>
        <w:ind w:left="720"/>
        <w:rPr>
          <w:b/>
          <w:iCs/>
          <w:u w:val="single"/>
        </w:rPr>
      </w:pPr>
    </w:p>
    <w:p w14:paraId="39F7821B" w14:textId="77777777" w:rsidR="00022461" w:rsidRPr="00405D88" w:rsidRDefault="00022461" w:rsidP="00022461">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7470B31" w14:textId="77777777" w:rsidR="00022461" w:rsidRPr="00405D88" w:rsidRDefault="00022461" w:rsidP="00022461">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2B853849" w14:textId="77777777" w:rsidR="00022461" w:rsidRPr="00405D88" w:rsidRDefault="00022461" w:rsidP="00022461">
      <w:pPr>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w:t>
      </w:r>
      <w:r w:rsidRPr="001E68E0">
        <w:rPr>
          <w:u w:val="single"/>
        </w:rPr>
        <w:lastRenderedPageBreak/>
        <w:t xml:space="preserve">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7DE19D1A" w14:textId="625FE6E5" w:rsidR="00022461" w:rsidRDefault="00022461" w:rsidP="00022461">
      <w:pPr>
        <w:pStyle w:val="Heading1"/>
      </w:pPr>
      <w:r>
        <w:lastRenderedPageBreak/>
        <w:t>Case</w:t>
      </w:r>
    </w:p>
    <w:p w14:paraId="5354EB80" w14:textId="77777777" w:rsidR="00022461" w:rsidRDefault="00022461" w:rsidP="00022461">
      <w:pPr>
        <w:pStyle w:val="Heading2"/>
      </w:pPr>
      <w:r>
        <w:lastRenderedPageBreak/>
        <w:t>AT Jordan AC</w:t>
      </w:r>
    </w:p>
    <w:p w14:paraId="7BDB6D7B" w14:textId="77777777" w:rsidR="00022461" w:rsidRDefault="00022461" w:rsidP="00022461">
      <w:pPr>
        <w:pStyle w:val="Heading4"/>
      </w:pPr>
      <w:r>
        <w:t>The sole purpose of reducing data exclusivity is in countries with no patent protections, in countries like Jordan with long patent protections there is no impact ‘04</w:t>
      </w:r>
    </w:p>
    <w:p w14:paraId="2C03FBAD" w14:textId="77777777" w:rsidR="00022461" w:rsidRPr="00C25BEE" w:rsidRDefault="00022461" w:rsidP="00022461">
      <w:r w:rsidRPr="00C25BEE">
        <w:t>Technical Brief, “Data exclusivity in international trade agreements: What consequences for access to medicines?”, 2004. https://www.citizen.org/wp-content/uploads/dataexclusivitymay04.pdf</w:t>
      </w:r>
    </w:p>
    <w:p w14:paraId="2FDAD638" w14:textId="77777777" w:rsidR="00022461" w:rsidRPr="00C25BEE" w:rsidRDefault="00022461" w:rsidP="00022461">
      <w:pPr>
        <w:rPr>
          <w:rFonts w:asciiTheme="minorHAnsi" w:hAnsiTheme="minorHAnsi"/>
          <w:sz w:val="12"/>
        </w:rPr>
      </w:pPr>
    </w:p>
    <w:p w14:paraId="7958E8EC" w14:textId="77777777" w:rsidR="00022461" w:rsidRPr="00C25BEE" w:rsidRDefault="00022461" w:rsidP="00022461">
      <w:pPr>
        <w:rPr>
          <w:sz w:val="14"/>
        </w:rPr>
      </w:pPr>
      <w:r w:rsidRPr="00C25BEE">
        <w:rPr>
          <w:rStyle w:val="Emphasis"/>
          <w:highlight w:val="yellow"/>
        </w:rPr>
        <w:t>The</w:t>
      </w:r>
      <w:r w:rsidRPr="00C25BEE">
        <w:rPr>
          <w:rStyle w:val="Emphasis"/>
        </w:rPr>
        <w:t xml:space="preserve"> biggest impact of data exclusivity is on medicines that are not patented</w:t>
      </w:r>
      <w:r w:rsidRPr="00C25BEE">
        <w:rPr>
          <w:sz w:val="14"/>
        </w:rPr>
        <w:t xml:space="preserve"> in some countries, as a result of pre-TRIPS patent laws excluding pharmaceutical patents. </w:t>
      </w:r>
      <w:r w:rsidRPr="00C25BEE">
        <w:rPr>
          <w:rStyle w:val="Emphasis"/>
          <w:highlight w:val="yellow"/>
        </w:rPr>
        <w:t>This is the case</w:t>
      </w:r>
      <w:r w:rsidRPr="00C25BEE">
        <w:rPr>
          <w:rStyle w:val="Emphasis"/>
        </w:rPr>
        <w:t xml:space="preserve"> of most antiretroviral medicines </w:t>
      </w:r>
      <w:r w:rsidRPr="00C25BEE">
        <w:rPr>
          <w:rStyle w:val="Emphasis"/>
          <w:highlight w:val="yellow"/>
        </w:rPr>
        <w:t>in Guatemala</w:t>
      </w:r>
      <w:r w:rsidRPr="00C25BEE">
        <w:rPr>
          <w:rStyle w:val="Emphasis"/>
        </w:rPr>
        <w:t xml:space="preserve"> for instance1 , where </w:t>
      </w:r>
      <w:r w:rsidRPr="00C25BEE">
        <w:rPr>
          <w:rStyle w:val="Emphasis"/>
          <w:highlight w:val="yellow"/>
        </w:rPr>
        <w:t>generic manufacturers will now have to wait five years from the date of approval of the original medicine</w:t>
      </w:r>
      <w:r w:rsidRPr="00C25BEE">
        <w:rPr>
          <w:rStyle w:val="Emphasis"/>
        </w:rPr>
        <w:t xml:space="preserve"> in Guatemala before obtaining registration of their own version of the medicine2 </w:t>
      </w:r>
      <w:r w:rsidRPr="00C25BEE">
        <w:rPr>
          <w:sz w:val="14"/>
        </w:rPr>
        <w:t xml:space="preserve">. In other words, even </w:t>
      </w:r>
      <w:r w:rsidRPr="00C25BEE">
        <w:rPr>
          <w:rStyle w:val="Emphasis"/>
          <w:highlight w:val="yellow"/>
        </w:rPr>
        <w:t>when a medicine is not protected by any patent, multinational pharmaceutical companies are assured a minimum period of monopoly in countries that provide data exclusivity</w:t>
      </w:r>
      <w:r w:rsidRPr="00C25BEE">
        <w:rPr>
          <w:sz w:val="14"/>
          <w:highlight w:val="yellow"/>
        </w:rPr>
        <w:t>.</w:t>
      </w:r>
      <w:r w:rsidRPr="00C25BEE">
        <w:rPr>
          <w:sz w:val="14"/>
        </w:rPr>
        <w:t xml:space="preserve"> This is clearly going beyond the TRIPS Agreement (see further below). In other situations, where a medicine is protected by patents, data exclusivity may constitute a barrier to the use of compulsory licenses. If a generic manufacturer is granted a compulsory license to overcome the patent, it will not be able to make effective use of the license if it has to wait for the expiry of data exclusivity before it can get its generic version approved by DRA and put on the market. Therefore, countries will need to ensure that the use of compulsory licences are not restricted by data exclusivity. Data exclusivity is a means of impeding generic competition, and maintaining artificially high prices, thereby restricting access to medicines. Moreover, it could be considered unethical to require generic manufacturers to conduct their own safety and efficacy trials with proven effective compounds. Clinical trials could expose patients to sub-optimal treatment. Proof of therapeutic equivalence should be sufficient.</w:t>
      </w:r>
    </w:p>
    <w:p w14:paraId="62ECA9FB" w14:textId="77777777" w:rsidR="00022461" w:rsidRPr="00DA4F57" w:rsidRDefault="00022461" w:rsidP="00022461">
      <w:pPr>
        <w:pStyle w:val="Heading4"/>
      </w:pPr>
      <w:r>
        <w:t xml:space="preserve">Jordan has 20 year patent protection so data exclusivity is not key to generic production </w:t>
      </w:r>
    </w:p>
    <w:p w14:paraId="2C41F2F4" w14:textId="77777777" w:rsidR="00022461" w:rsidRPr="00C25BEE" w:rsidRDefault="00022461" w:rsidP="00022461">
      <w:r w:rsidRPr="00C25BEE">
        <w:t xml:space="preserve">“Abu-Ghazaleh Intellectual Property: Agip.” Abu-Ghazaleh Intellectual Property | Summary, https://www.agip.com/Agip_Country_Service.aspx?country_key=50&amp;service_key=P. </w:t>
      </w:r>
    </w:p>
    <w:p w14:paraId="79123C46" w14:textId="77777777" w:rsidR="00022461" w:rsidRPr="00C25BEE" w:rsidRDefault="00022461" w:rsidP="00022461">
      <w:pPr>
        <w:rPr>
          <w:rFonts w:asciiTheme="minorHAnsi" w:hAnsiTheme="minorHAnsi"/>
          <w:sz w:val="12"/>
        </w:rPr>
      </w:pPr>
    </w:p>
    <w:p w14:paraId="4B9F4E21" w14:textId="77777777" w:rsidR="00022461" w:rsidRPr="00BA23DF" w:rsidRDefault="00022461" w:rsidP="00022461">
      <w:r w:rsidRPr="00C25BEE">
        <w:t>For national phase applications, the annuity fees should be paid starting from the 1st year calculated based on the PCT filing date.</w:t>
      </w:r>
      <w:r>
        <w:t xml:space="preserve"> </w:t>
      </w:r>
      <w:r w:rsidRPr="00C25BEE">
        <w:t>For conventional applications, the annuity can be paid while the application is still pending calculated based on the national filing date. Otherwise, all overdue annuities must be paid at the time of registration.</w:t>
      </w:r>
      <w:r>
        <w:t xml:space="preserve"> </w:t>
      </w:r>
      <w:r w:rsidRPr="00C25BEE">
        <w:t>The due annuity can be paid within a grace period of six months with a penalty.</w:t>
      </w:r>
      <w:r>
        <w:t xml:space="preserve"> </w:t>
      </w:r>
      <w:r w:rsidRPr="00C25BEE">
        <w:rPr>
          <w:rStyle w:val="Emphasis"/>
          <w:highlight w:val="yellow"/>
        </w:rPr>
        <w:t>The term of patent protection in Jordan is 20 years as from the filing date</w:t>
      </w:r>
      <w:r w:rsidRPr="00C25BEE">
        <w:t>. The application is subject to the payment of the prescribed annuity fees starting from the filing year, due at the time of registration. Further annual maintenance fees are payable on each anniversary of the filing date of the application. There is a grace period of six months for late payment of these annual maintenance fees with penalty fees.</w:t>
      </w:r>
      <w:r>
        <w:t xml:space="preserve"> </w:t>
      </w:r>
    </w:p>
    <w:p w14:paraId="41A3A861" w14:textId="1E98B798" w:rsidR="00022461" w:rsidRDefault="00022461" w:rsidP="00022461"/>
    <w:p w14:paraId="2C03D947" w14:textId="77777777" w:rsidR="009B1E18" w:rsidRDefault="009B1E18" w:rsidP="009B1E18">
      <w:pPr>
        <w:pStyle w:val="Heading3"/>
      </w:pPr>
      <w:r>
        <w:lastRenderedPageBreak/>
        <w:t xml:space="preserve">Oil UQ – NC </w:t>
      </w:r>
    </w:p>
    <w:p w14:paraId="2AB33749" w14:textId="77777777" w:rsidR="009B1E18" w:rsidRDefault="009B1E18" w:rsidP="009B1E18">
      <w:pPr>
        <w:pStyle w:val="Heading4"/>
        <w:rPr>
          <w:b w:val="0"/>
          <w:bCs w:val="0"/>
        </w:rPr>
      </w:pPr>
      <w:r>
        <w:t xml:space="preserve">Oil prices are </w:t>
      </w:r>
      <w:r>
        <w:rPr>
          <w:u w:val="single"/>
        </w:rPr>
        <w:t>sliding</w:t>
      </w:r>
      <w:r>
        <w:t xml:space="preserve"> – </w:t>
      </w:r>
      <w:r>
        <w:rPr>
          <w:b w:val="0"/>
        </w:rPr>
        <w:t xml:space="preserve">two days in a row, dollar strength, Ida, increased production, and tapering asset purchases </w:t>
      </w:r>
    </w:p>
    <w:p w14:paraId="385CB1BA" w14:textId="77777777" w:rsidR="009B1E18" w:rsidRPr="00CC51A2" w:rsidRDefault="009B1E18" w:rsidP="009B1E18">
      <w:r w:rsidRPr="00CC51A2">
        <w:rPr>
          <w:rStyle w:val="Style13ptBold"/>
        </w:rPr>
        <w:t>Paraskova 9/20</w:t>
      </w:r>
      <w:r w:rsidRPr="00CC51A2">
        <w:t>/21 [Tsvetana is a writer for Oilprice.com with over a decade of experience writing for news outlets such as iNVEZZ and SeeNews. "Oil Prices Fall As Traders Anxiously Await Fed’s Decision."</w:t>
      </w:r>
      <w:r>
        <w:t xml:space="preserve"> </w:t>
      </w:r>
      <w:r w:rsidRPr="00CC51A2">
        <w:t>https://oilprice.com/Energy/Oil-Prices/Oil-Prices-Fall-As-Traders-Anxiously-Await-Feds-Decision.html</w:t>
      </w:r>
      <w:r>
        <w:t>]</w:t>
      </w:r>
    </w:p>
    <w:p w14:paraId="571B0DFA" w14:textId="77777777" w:rsidR="009B1E18" w:rsidRPr="00916723" w:rsidRDefault="009B1E18" w:rsidP="009B1E18">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43F40EC1" w14:textId="77777777" w:rsidR="009B1E18" w:rsidRPr="00916723" w:rsidRDefault="009B1E18" w:rsidP="009B1E18">
      <w:pPr>
        <w:rPr>
          <w:sz w:val="16"/>
        </w:rPr>
      </w:pPr>
      <w:r w:rsidRPr="00916723">
        <w:rPr>
          <w:sz w:val="16"/>
        </w:rPr>
        <w:t>As of 9:05 a.m. EDT, WTI Crude was losing 1.75% at $70.71 and Brent Crude prices were down 1.49% at $74.21.</w:t>
      </w:r>
    </w:p>
    <w:p w14:paraId="04E6E147" w14:textId="77777777" w:rsidR="009B1E18" w:rsidRPr="00916723" w:rsidRDefault="009B1E18" w:rsidP="009B1E18">
      <w:pPr>
        <w:rPr>
          <w:sz w:val="16"/>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285D0822" w14:textId="77777777" w:rsidR="009B1E18" w:rsidRPr="00916723" w:rsidRDefault="009B1E18" w:rsidP="009B1E18">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140DC1B1" w14:textId="77777777" w:rsidR="009B1E18" w:rsidRPr="00916723" w:rsidRDefault="009B1E18" w:rsidP="009B1E18">
      <w:pPr>
        <w:rPr>
          <w:sz w:val="16"/>
        </w:rPr>
      </w:pPr>
      <w:r w:rsidRPr="00916723">
        <w:rPr>
          <w:sz w:val="16"/>
        </w:rPr>
        <w:t xml:space="preserve">“As this week starts, much of the US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6ECC65C2" w14:textId="77777777" w:rsidR="009B1E18" w:rsidRPr="00916723" w:rsidRDefault="009B1E18" w:rsidP="009B1E18">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3268C81A" w14:textId="77777777" w:rsidR="009B1E18" w:rsidRPr="00916723" w:rsidRDefault="009B1E18" w:rsidP="009B1E18">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78D15466" w14:textId="77777777" w:rsidR="009B1E18" w:rsidRDefault="009B1E18" w:rsidP="009B1E18">
      <w:pPr>
        <w:pStyle w:val="Heading3"/>
      </w:pPr>
      <w:r>
        <w:lastRenderedPageBreak/>
        <w:t>AT: COVID</w:t>
      </w:r>
    </w:p>
    <w:p w14:paraId="119FCDC9" w14:textId="77777777" w:rsidR="009B1E18" w:rsidRPr="0051686A" w:rsidRDefault="009B1E18" w:rsidP="009B1E18">
      <w:pPr>
        <w:pStyle w:val="Heading4"/>
      </w:pPr>
      <w:r>
        <w:t xml:space="preserve">Reject </w:t>
      </w:r>
      <w:r>
        <w:rPr>
          <w:u w:val="single"/>
        </w:rPr>
        <w:t>covid defense</w:t>
      </w:r>
      <w:r>
        <w:t xml:space="preserve"> – new </w:t>
      </w:r>
      <w:r>
        <w:rPr>
          <w:u w:val="single"/>
        </w:rPr>
        <w:t>regional war games</w:t>
      </w:r>
      <w:r>
        <w:t xml:space="preserve"> between Russia, Ukraine, Belarus, and NATO risks </w:t>
      </w:r>
      <w:r>
        <w:rPr>
          <w:u w:val="single"/>
        </w:rPr>
        <w:t>global nuke war</w:t>
      </w:r>
      <w:r>
        <w:t xml:space="preserve">. Even if COVID was </w:t>
      </w:r>
      <w:r>
        <w:rPr>
          <w:u w:val="single"/>
        </w:rPr>
        <w:t>hard</w:t>
      </w:r>
      <w:r>
        <w:t xml:space="preserve"> for oil, it applied </w:t>
      </w:r>
      <w:r>
        <w:rPr>
          <w:u w:val="single"/>
        </w:rPr>
        <w:t>evenly</w:t>
      </w:r>
      <w:r>
        <w:t xml:space="preserve"> to everyone. New </w:t>
      </w:r>
      <w:r>
        <w:rPr>
          <w:u w:val="single"/>
        </w:rPr>
        <w:t>financial weakness</w:t>
      </w:r>
      <w:r>
        <w:t xml:space="preserve"> that is </w:t>
      </w:r>
      <w:r>
        <w:rPr>
          <w:u w:val="single"/>
        </w:rPr>
        <w:t>unique</w:t>
      </w:r>
      <w:r>
        <w:t xml:space="preserve"> to Russia, combined with regional security issues are all </w:t>
      </w:r>
      <w:r>
        <w:rPr>
          <w:u w:val="single"/>
        </w:rPr>
        <w:t>unique vectors</w:t>
      </w:r>
      <w:r>
        <w:t xml:space="preserve"> for war </w:t>
      </w:r>
    </w:p>
    <w:p w14:paraId="3AA64DE5" w14:textId="77777777" w:rsidR="009B1E18" w:rsidRPr="00ED719A" w:rsidRDefault="009B1E18" w:rsidP="009B1E18">
      <w:r w:rsidRPr="00ED719A">
        <w:rPr>
          <w:rStyle w:val="Style13ptBold"/>
        </w:rPr>
        <w:t>Lewis</w:t>
      </w:r>
      <w:r w:rsidRPr="00ED719A">
        <w:t xml:space="preserve"> &amp; Stewart </w:t>
      </w:r>
      <w:r w:rsidRPr="00ED719A">
        <w:rPr>
          <w:rStyle w:val="Style13ptBold"/>
        </w:rPr>
        <w:t>9/10</w:t>
      </w:r>
      <w:r w:rsidRPr="00ED719A">
        <w:t>/21 [Lauren Lewis, Will Stewart. DailyMail. "All-out war with Russia 'is a possibility' Ukraine warns as Putin and Belarus alarm NATO with huge war games featuring 200,000 troops, months after military build-up on Ukraine's borders</w:t>
      </w:r>
      <w:r>
        <w:t xml:space="preserve">.” </w:t>
      </w:r>
      <w:r w:rsidRPr="00ED719A">
        <w:t>https://www.dailymail.co.uk/news/article-9976697/Putins-new-challenge-West-Russia-Belarus-alarm-NATO-huge-war-games.html</w:t>
      </w:r>
      <w:r>
        <w:t>]</w:t>
      </w:r>
    </w:p>
    <w:p w14:paraId="190714AC" w14:textId="77777777" w:rsidR="009B1E18" w:rsidRPr="0051686A" w:rsidRDefault="009B1E18" w:rsidP="009B1E18">
      <w:pPr>
        <w:rPr>
          <w:sz w:val="16"/>
        </w:rPr>
      </w:pPr>
      <w:r w:rsidRPr="0051686A">
        <w:rPr>
          <w:sz w:val="16"/>
        </w:rPr>
        <w:t xml:space="preserve">Ukrainian President Volodymyr </w:t>
      </w:r>
      <w:r w:rsidRPr="0051686A">
        <w:rPr>
          <w:rStyle w:val="Emphasis"/>
        </w:rPr>
        <w:t>Zelenskiy</w:t>
      </w:r>
      <w:r w:rsidRPr="0051686A">
        <w:rPr>
          <w:sz w:val="16"/>
        </w:rPr>
        <w:t xml:space="preserve"> </w:t>
      </w:r>
      <w:r w:rsidRPr="0051686A">
        <w:rPr>
          <w:rStyle w:val="StyleUnderline"/>
        </w:rPr>
        <w:t>said</w:t>
      </w:r>
      <w:r w:rsidRPr="0051686A">
        <w:rPr>
          <w:sz w:val="16"/>
        </w:rPr>
        <w:t xml:space="preserve"> on Friday </w:t>
      </w:r>
      <w:r w:rsidRPr="0051686A">
        <w:rPr>
          <w:rStyle w:val="StyleUnderline"/>
        </w:rPr>
        <w:t>that</w:t>
      </w:r>
      <w:r w:rsidRPr="0051686A">
        <w:rPr>
          <w:sz w:val="16"/>
        </w:rPr>
        <w:t xml:space="preserve"> </w:t>
      </w:r>
      <w:r w:rsidRPr="0051686A">
        <w:rPr>
          <w:rStyle w:val="Emphasis"/>
          <w:highlight w:val="cyan"/>
        </w:rPr>
        <w:t>all-out war</w:t>
      </w:r>
      <w:r w:rsidRPr="0051686A">
        <w:rPr>
          <w:sz w:val="16"/>
        </w:rPr>
        <w:t xml:space="preserve"> </w:t>
      </w:r>
      <w:r w:rsidRPr="0051686A">
        <w:rPr>
          <w:rStyle w:val="StyleUnderline"/>
        </w:rPr>
        <w:t>with</w:t>
      </w:r>
      <w:r w:rsidRPr="0051686A">
        <w:rPr>
          <w:sz w:val="16"/>
        </w:rPr>
        <w:t xml:space="preserve"> neighbouring </w:t>
      </w:r>
      <w:r w:rsidRPr="0051686A">
        <w:rPr>
          <w:rStyle w:val="Emphasis"/>
        </w:rPr>
        <w:t>Russia</w:t>
      </w:r>
      <w:r w:rsidRPr="0051686A">
        <w:rPr>
          <w:sz w:val="16"/>
        </w:rPr>
        <w:t xml:space="preserve"> </w:t>
      </w:r>
      <w:r w:rsidRPr="0051686A">
        <w:rPr>
          <w:rStyle w:val="StyleUnderline"/>
          <w:highlight w:val="cyan"/>
        </w:rPr>
        <w:t xml:space="preserve">was a </w:t>
      </w:r>
      <w:r w:rsidRPr="0051686A">
        <w:rPr>
          <w:rStyle w:val="Emphasis"/>
          <w:highlight w:val="cyan"/>
        </w:rPr>
        <w:t>possibility</w:t>
      </w:r>
      <w:r w:rsidRPr="0051686A">
        <w:rPr>
          <w:sz w:val="16"/>
        </w:rPr>
        <w:t xml:space="preserve">, </w:t>
      </w:r>
      <w:r w:rsidRPr="0051686A">
        <w:rPr>
          <w:rStyle w:val="StyleUnderline"/>
        </w:rPr>
        <w:t>and that he wanted to have a meeting</w:t>
      </w:r>
      <w:r w:rsidRPr="0051686A">
        <w:rPr>
          <w:sz w:val="16"/>
        </w:rPr>
        <w:t xml:space="preserve"> with Russian President Vladimir Putin </w:t>
      </w:r>
      <w:r w:rsidRPr="0051686A">
        <w:rPr>
          <w:rStyle w:val="StyleUnderline"/>
        </w:rPr>
        <w:t xml:space="preserve">to discuss the </w:t>
      </w:r>
      <w:r w:rsidRPr="0051686A">
        <w:rPr>
          <w:rStyle w:val="StyleUnderline"/>
          <w:highlight w:val="cyan"/>
        </w:rPr>
        <w:t xml:space="preserve">mounting </w:t>
      </w:r>
      <w:r w:rsidRPr="0051686A">
        <w:rPr>
          <w:rStyle w:val="Emphasis"/>
          <w:highlight w:val="cyan"/>
        </w:rPr>
        <w:t>tensions</w:t>
      </w:r>
      <w:r w:rsidRPr="0051686A">
        <w:rPr>
          <w:rStyle w:val="StyleUnderline"/>
        </w:rPr>
        <w:t xml:space="preserve"> between the nations.</w:t>
      </w:r>
      <w:r>
        <w:rPr>
          <w:rStyle w:val="StyleUnderline"/>
        </w:rPr>
        <w:t xml:space="preserve"> </w:t>
      </w:r>
      <w:r w:rsidRPr="0051686A">
        <w:rPr>
          <w:rStyle w:val="StyleUnderline"/>
        </w:rPr>
        <w:t xml:space="preserve">Their torrid relationship </w:t>
      </w:r>
      <w:r w:rsidRPr="0051686A">
        <w:rPr>
          <w:rStyle w:val="StyleUnderline"/>
          <w:highlight w:val="cyan"/>
        </w:rPr>
        <w:t xml:space="preserve">took a </w:t>
      </w:r>
      <w:r w:rsidRPr="0051686A">
        <w:rPr>
          <w:rStyle w:val="Emphasis"/>
          <w:highlight w:val="cyan"/>
        </w:rPr>
        <w:t>turn</w:t>
      </w:r>
      <w:r w:rsidRPr="0051686A">
        <w:rPr>
          <w:rStyle w:val="StyleUnderline"/>
          <w:highlight w:val="cyan"/>
        </w:rPr>
        <w:t xml:space="preserve"> for the </w:t>
      </w:r>
      <w:r w:rsidRPr="0051686A">
        <w:rPr>
          <w:rStyle w:val="Emphasis"/>
          <w:highlight w:val="cyan"/>
        </w:rPr>
        <w:t>worse</w:t>
      </w:r>
      <w:r w:rsidRPr="0051686A">
        <w:rPr>
          <w:rStyle w:val="StyleUnderline"/>
        </w:rPr>
        <w:t xml:space="preserve"> earlier</w:t>
      </w:r>
      <w:r w:rsidRPr="0051686A">
        <w:rPr>
          <w:sz w:val="16"/>
        </w:rPr>
        <w:t xml:space="preserve"> </w:t>
      </w:r>
      <w:r w:rsidRPr="0051686A">
        <w:rPr>
          <w:rStyle w:val="StyleUnderline"/>
        </w:rPr>
        <w:t xml:space="preserve">this year when </w:t>
      </w:r>
      <w:r w:rsidRPr="0051686A">
        <w:rPr>
          <w:rStyle w:val="StyleUnderline"/>
          <w:highlight w:val="cyan"/>
        </w:rPr>
        <w:t>fighting in</w:t>
      </w:r>
      <w:r w:rsidRPr="0051686A">
        <w:rPr>
          <w:rStyle w:val="StyleUnderline"/>
        </w:rPr>
        <w:t xml:space="preserve"> </w:t>
      </w:r>
      <w:r w:rsidRPr="0051686A">
        <w:rPr>
          <w:rStyle w:val="Emphasis"/>
        </w:rPr>
        <w:t xml:space="preserve">eastern </w:t>
      </w:r>
      <w:r w:rsidRPr="0051686A">
        <w:rPr>
          <w:rStyle w:val="Emphasis"/>
          <w:highlight w:val="cyan"/>
        </w:rPr>
        <w:t>Ukraine</w:t>
      </w:r>
      <w:r w:rsidRPr="0051686A">
        <w:rPr>
          <w:rStyle w:val="StyleUnderline"/>
          <w:highlight w:val="cyan"/>
        </w:rPr>
        <w:t xml:space="preserve"> intensified</w:t>
      </w:r>
      <w:r w:rsidRPr="0051686A">
        <w:rPr>
          <w:rStyle w:val="StyleUnderline"/>
        </w:rPr>
        <w:t xml:space="preserve"> and </w:t>
      </w:r>
      <w:r w:rsidRPr="0051686A">
        <w:rPr>
          <w:rStyle w:val="StyleUnderline"/>
          <w:highlight w:val="cyan"/>
        </w:rPr>
        <w:t>Russia massed</w:t>
      </w:r>
      <w:r w:rsidRPr="0051686A">
        <w:rPr>
          <w:rStyle w:val="StyleUnderline"/>
        </w:rPr>
        <w:t xml:space="preserve"> more </w:t>
      </w:r>
      <w:r w:rsidRPr="0051686A">
        <w:rPr>
          <w:rStyle w:val="Emphasis"/>
          <w:highlight w:val="cyan"/>
        </w:rPr>
        <w:t>troops near the border</w:t>
      </w:r>
      <w:r w:rsidRPr="0051686A">
        <w:rPr>
          <w:sz w:val="16"/>
        </w:rPr>
        <w:t>, seven years after Russia seized the Crimean Peninsula and backed pro-Russian separatists in eastern Ukraine.</w:t>
      </w:r>
      <w:r>
        <w:rPr>
          <w:sz w:val="16"/>
        </w:rPr>
        <w:t xml:space="preserve"> </w:t>
      </w:r>
      <w:r w:rsidRPr="0051686A">
        <w:rPr>
          <w:sz w:val="16"/>
        </w:rPr>
        <w:t>When asked at the Yalta European Strategy (YES) summit if there could really be all out-war with Russia, Zelenskiy said: 'I think there can be.'</w:t>
      </w:r>
      <w:r>
        <w:rPr>
          <w:sz w:val="16"/>
        </w:rPr>
        <w:t xml:space="preserve"> </w:t>
      </w:r>
      <w:r w:rsidRPr="0051686A">
        <w:rPr>
          <w:rStyle w:val="StyleUnderline"/>
        </w:rPr>
        <w:t xml:space="preserve">'It's the </w:t>
      </w:r>
      <w:r w:rsidRPr="0051686A">
        <w:rPr>
          <w:rStyle w:val="Emphasis"/>
        </w:rPr>
        <w:t xml:space="preserve">worst thing </w:t>
      </w:r>
      <w:r w:rsidRPr="0051686A">
        <w:rPr>
          <w:rStyle w:val="StyleUnderline"/>
        </w:rPr>
        <w:t>that could</w:t>
      </w:r>
      <w:r w:rsidRPr="0051686A">
        <w:rPr>
          <w:sz w:val="16"/>
        </w:rPr>
        <w:t xml:space="preserve"> </w:t>
      </w:r>
      <w:r w:rsidRPr="0051686A">
        <w:rPr>
          <w:rStyle w:val="Emphasis"/>
        </w:rPr>
        <w:t>happen</w:t>
      </w:r>
      <w:r w:rsidRPr="0051686A">
        <w:rPr>
          <w:sz w:val="16"/>
        </w:rPr>
        <w:t xml:space="preserve">, </w:t>
      </w:r>
      <w:r w:rsidRPr="0051686A">
        <w:rPr>
          <w:rStyle w:val="StyleUnderline"/>
        </w:rPr>
        <w:t>but unfortunately there is that</w:t>
      </w:r>
      <w:r w:rsidRPr="0051686A">
        <w:rPr>
          <w:sz w:val="16"/>
        </w:rPr>
        <w:t xml:space="preserve"> </w:t>
      </w:r>
      <w:r w:rsidRPr="0051686A">
        <w:rPr>
          <w:rStyle w:val="Emphasis"/>
        </w:rPr>
        <w:t>possibility</w:t>
      </w:r>
      <w:r w:rsidRPr="0051686A">
        <w:rPr>
          <w:sz w:val="16"/>
        </w:rPr>
        <w:t>,' he added, speaking in Ukrainian.</w:t>
      </w:r>
      <w:r>
        <w:rPr>
          <w:sz w:val="16"/>
        </w:rPr>
        <w:t xml:space="preserve"> </w:t>
      </w:r>
      <w:r w:rsidRPr="0051686A">
        <w:rPr>
          <w:sz w:val="16"/>
        </w:rPr>
        <w:t>Kyiv says the conflict in eastern Ukraine has killed 14,000 people since 2014.</w:t>
      </w:r>
      <w:r>
        <w:rPr>
          <w:sz w:val="16"/>
        </w:rPr>
        <w:t xml:space="preserve"> </w:t>
      </w:r>
      <w:r w:rsidRPr="0051686A">
        <w:rPr>
          <w:sz w:val="16"/>
        </w:rPr>
        <w:t xml:space="preserve">Meanwhile, </w:t>
      </w:r>
      <w:r w:rsidRPr="0051686A">
        <w:rPr>
          <w:rStyle w:val="Emphasis"/>
          <w:highlight w:val="cyan"/>
        </w:rPr>
        <w:t>Russia</w:t>
      </w:r>
      <w:r w:rsidRPr="0051686A">
        <w:rPr>
          <w:rStyle w:val="StyleUnderline"/>
          <w:highlight w:val="cyan"/>
        </w:rPr>
        <w:t xml:space="preserve"> and </w:t>
      </w:r>
      <w:r w:rsidRPr="0051686A">
        <w:rPr>
          <w:rStyle w:val="Emphasis"/>
          <w:highlight w:val="cyan"/>
        </w:rPr>
        <w:t>Belarus</w:t>
      </w:r>
      <w:r w:rsidRPr="0051686A">
        <w:rPr>
          <w:sz w:val="16"/>
        </w:rPr>
        <w:t xml:space="preserve"> </w:t>
      </w:r>
      <w:r w:rsidRPr="0051686A">
        <w:rPr>
          <w:rStyle w:val="StyleUnderline"/>
        </w:rPr>
        <w:t xml:space="preserve">have </w:t>
      </w:r>
      <w:r w:rsidRPr="0051686A">
        <w:rPr>
          <w:rStyle w:val="StyleUnderline"/>
          <w:highlight w:val="cyan"/>
        </w:rPr>
        <w:t>alarmed NATO with</w:t>
      </w:r>
      <w:r w:rsidRPr="0051686A">
        <w:rPr>
          <w:rStyle w:val="StyleUnderline"/>
        </w:rPr>
        <w:t xml:space="preserve"> </w:t>
      </w:r>
      <w:r w:rsidRPr="0051686A">
        <w:rPr>
          <w:rStyle w:val="Emphasis"/>
          <w:highlight w:val="cyan"/>
        </w:rPr>
        <w:t>huge war games</w:t>
      </w:r>
      <w:r w:rsidRPr="0051686A">
        <w:rPr>
          <w:rStyle w:val="StyleUnderline"/>
          <w:highlight w:val="cyan"/>
        </w:rPr>
        <w:t xml:space="preserve"> and</w:t>
      </w:r>
      <w:r w:rsidRPr="0051686A">
        <w:rPr>
          <w:sz w:val="16"/>
        </w:rPr>
        <w:t xml:space="preserve"> </w:t>
      </w:r>
      <w:r w:rsidRPr="0051686A">
        <w:rPr>
          <w:rStyle w:val="Emphasis"/>
        </w:rPr>
        <w:t xml:space="preserve">military </w:t>
      </w:r>
      <w:r w:rsidRPr="0051686A">
        <w:rPr>
          <w:rStyle w:val="Emphasis"/>
          <w:highlight w:val="cyan"/>
        </w:rPr>
        <w:t>exercises</w:t>
      </w:r>
      <w:r w:rsidRPr="0051686A">
        <w:rPr>
          <w:sz w:val="16"/>
        </w:rPr>
        <w:t xml:space="preserve"> </w:t>
      </w:r>
      <w:r w:rsidRPr="0051686A">
        <w:rPr>
          <w:rStyle w:val="StyleUnderline"/>
        </w:rPr>
        <w:t>featuring 200,000 troops, which comes mere months after the aforementioned increase of Russian forces near the Ukrainian border</w:t>
      </w:r>
      <w:r w:rsidRPr="0051686A">
        <w:rPr>
          <w:sz w:val="16"/>
        </w:rPr>
        <w:t>.</w:t>
      </w:r>
      <w:r>
        <w:rPr>
          <w:sz w:val="16"/>
        </w:rPr>
        <w:t xml:space="preserve"> </w:t>
      </w:r>
      <w:r w:rsidRPr="0051686A">
        <w:rPr>
          <w:sz w:val="16"/>
        </w:rPr>
        <w:t>At the YES summit on Friday, Zelenskiy said he has tried in vain to schedule a meeting with Putin to discuss the ongoing conflict at their border and questioned the Russian president's commitment to keeping peace.</w:t>
      </w:r>
      <w:r>
        <w:rPr>
          <w:sz w:val="16"/>
        </w:rPr>
        <w:t xml:space="preserve"> </w:t>
      </w:r>
      <w:r w:rsidRPr="0051686A">
        <w:rPr>
          <w:sz w:val="16"/>
        </w:rPr>
        <w:t>'Honestly, I don't have time to think about him,' Zelenskiy said.</w:t>
      </w:r>
      <w:r>
        <w:rPr>
          <w:sz w:val="16"/>
        </w:rPr>
        <w:t xml:space="preserve"> </w:t>
      </w:r>
      <w:r w:rsidRPr="0051686A">
        <w:rPr>
          <w:sz w:val="16"/>
        </w:rPr>
        <w:t>'I'm more interested in whether we can really meet substantively, not declaratively as he does with some states.</w:t>
      </w:r>
      <w:r>
        <w:rPr>
          <w:sz w:val="16"/>
        </w:rPr>
        <w:t xml:space="preserve"> </w:t>
      </w:r>
      <w:r w:rsidRPr="0051686A">
        <w:rPr>
          <w:sz w:val="16"/>
        </w:rPr>
        <w:t>'It seems to me that today... they do not see the sense in resolving issues. End the war and resolve conflict issues quickly - they don't want this.'</w:t>
      </w:r>
      <w:r>
        <w:rPr>
          <w:sz w:val="16"/>
        </w:rPr>
        <w:t xml:space="preserve"> </w:t>
      </w:r>
      <w:r w:rsidRPr="0051686A">
        <w:rPr>
          <w:sz w:val="16"/>
        </w:rPr>
        <w:t>Zelenskiy also said relations with the United States had improved, but bemoaned the fact that Ukraine had not received a clear answer to its request to join the NATO military alliance - a move that would be certain to infuriate Moscow.</w:t>
      </w:r>
      <w:r>
        <w:rPr>
          <w:sz w:val="16"/>
        </w:rPr>
        <w:t xml:space="preserve"> </w:t>
      </w:r>
      <w:r w:rsidRPr="0051686A">
        <w:rPr>
          <w:sz w:val="16"/>
        </w:rPr>
        <w:t>'We have not received a direct position on Ukraine's accession to NATO,' he said. 'Ukraine has been ready for a long time.'</w:t>
      </w:r>
      <w:r>
        <w:rPr>
          <w:sz w:val="16"/>
        </w:rPr>
        <w:t xml:space="preserve"> </w:t>
      </w:r>
      <w:r w:rsidRPr="0051686A">
        <w:rPr>
          <w:sz w:val="16"/>
        </w:rPr>
        <w:t>He said a refusal to admit Ukraine would weaken NATO while playing into Russia's hands.</w:t>
      </w:r>
      <w:r>
        <w:rPr>
          <w:sz w:val="16"/>
        </w:rPr>
        <w:t xml:space="preserve"> </w:t>
      </w:r>
      <w:r w:rsidRPr="0051686A">
        <w:rPr>
          <w:sz w:val="16"/>
        </w:rPr>
        <w:t>Zelenskiy's comments at the YES summit on Friday came just one day after Russia and Belarus formally opened vast joint military drills as part of a week-long exercise across the territory of both countries and in the Baltic Sea that has alarmed some NATO countries.</w:t>
      </w:r>
      <w:r>
        <w:rPr>
          <w:sz w:val="16"/>
        </w:rPr>
        <w:t xml:space="preserve"> </w:t>
      </w:r>
      <w:r w:rsidRPr="0051686A">
        <w:rPr>
          <w:sz w:val="16"/>
        </w:rPr>
        <w:t>The active part of the exercise, which comes at a time of heightened tensions between the West and Belarus due to a crackdown on the opposition there, began on Thursday and will run until September 16.</w:t>
      </w:r>
      <w:r>
        <w:rPr>
          <w:sz w:val="16"/>
        </w:rPr>
        <w:t xml:space="preserve"> </w:t>
      </w:r>
      <w:r w:rsidRPr="0051686A">
        <w:rPr>
          <w:sz w:val="16"/>
        </w:rPr>
        <w:t>Officials say the exercises do not envisage specific countries as adversaries.</w:t>
      </w:r>
      <w:r>
        <w:rPr>
          <w:sz w:val="16"/>
        </w:rPr>
        <w:t xml:space="preserve"> </w:t>
      </w:r>
      <w:r w:rsidRPr="0051686A">
        <w:rPr>
          <w:sz w:val="16"/>
        </w:rPr>
        <w:t xml:space="preserve">But </w:t>
      </w:r>
      <w:r w:rsidRPr="0051686A">
        <w:rPr>
          <w:rStyle w:val="StyleUnderline"/>
        </w:rPr>
        <w:t>the chief of Belarus' general staff</w:t>
      </w:r>
      <w:r w:rsidRPr="0051686A">
        <w:rPr>
          <w:sz w:val="16"/>
        </w:rPr>
        <w:t xml:space="preserve">, Major-General Viktor Gulevich, </w:t>
      </w:r>
      <w:r w:rsidRPr="0051686A">
        <w:rPr>
          <w:rStyle w:val="StyleUnderline"/>
        </w:rPr>
        <w:t xml:space="preserve">said the </w:t>
      </w:r>
      <w:r w:rsidRPr="0051686A">
        <w:rPr>
          <w:rStyle w:val="StyleUnderline"/>
          <w:highlight w:val="cyan"/>
        </w:rPr>
        <w:t xml:space="preserve">exercises should be a </w:t>
      </w:r>
      <w:r w:rsidRPr="0051686A">
        <w:rPr>
          <w:rStyle w:val="Emphasis"/>
          <w:highlight w:val="cyan"/>
        </w:rPr>
        <w:t>'signal'</w:t>
      </w:r>
      <w:r w:rsidRPr="0051686A">
        <w:rPr>
          <w:rStyle w:val="StyleUnderline"/>
        </w:rPr>
        <w:t xml:space="preserve"> to the </w:t>
      </w:r>
      <w:r w:rsidRPr="0051686A">
        <w:rPr>
          <w:rStyle w:val="Emphasis"/>
        </w:rPr>
        <w:t>West</w:t>
      </w:r>
      <w:r w:rsidRPr="0051686A">
        <w:rPr>
          <w:sz w:val="16"/>
        </w:rPr>
        <w:t xml:space="preserve"> </w:t>
      </w:r>
      <w:r w:rsidRPr="0051686A">
        <w:rPr>
          <w:rStyle w:val="StyleUnderline"/>
          <w:highlight w:val="cyan"/>
        </w:rPr>
        <w:t>of the 'futility' to taking 'a position of strength'</w:t>
      </w:r>
      <w:r w:rsidRPr="0051686A">
        <w:rPr>
          <w:rStyle w:val="StyleUnderline"/>
        </w:rPr>
        <w:t xml:space="preserve"> with the two countries</w:t>
      </w:r>
      <w:r w:rsidRPr="0051686A">
        <w:rPr>
          <w:sz w:val="16"/>
        </w:rPr>
        <w:t>.</w:t>
      </w:r>
      <w:r>
        <w:rPr>
          <w:sz w:val="16"/>
        </w:rPr>
        <w:t xml:space="preserve"> </w:t>
      </w:r>
      <w:r w:rsidRPr="0051686A">
        <w:rPr>
          <w:rStyle w:val="StyleUnderline"/>
        </w:rPr>
        <w:t xml:space="preserve">The Russian defence ministry said up to </w:t>
      </w:r>
      <w:r w:rsidRPr="0051686A">
        <w:rPr>
          <w:rStyle w:val="Emphasis"/>
          <w:highlight w:val="cyan"/>
        </w:rPr>
        <w:t>200,000 military personnel</w:t>
      </w:r>
      <w:r w:rsidRPr="0051686A">
        <w:rPr>
          <w:sz w:val="16"/>
        </w:rPr>
        <w:t xml:space="preserve">, some 80 aircraft and helicopters, up to 15 ships and nearly 300 tanks </w:t>
      </w:r>
      <w:r w:rsidRPr="0051686A">
        <w:rPr>
          <w:rStyle w:val="StyleUnderline"/>
          <w:highlight w:val="cyan"/>
        </w:rPr>
        <w:t>would take part</w:t>
      </w:r>
      <w:r w:rsidRPr="0051686A">
        <w:rPr>
          <w:rStyle w:val="StyleUnderline"/>
        </w:rPr>
        <w:t xml:space="preserve">. The drills will </w:t>
      </w:r>
      <w:r w:rsidRPr="0051686A">
        <w:rPr>
          <w:rStyle w:val="StyleUnderline"/>
          <w:highlight w:val="cyan"/>
        </w:rPr>
        <w:t xml:space="preserve">involve </w:t>
      </w:r>
      <w:r w:rsidRPr="0051686A">
        <w:rPr>
          <w:rStyle w:val="Emphasis"/>
          <w:highlight w:val="cyan"/>
        </w:rPr>
        <w:t>live fire</w:t>
      </w:r>
      <w:r w:rsidRPr="0051686A">
        <w:rPr>
          <w:rStyle w:val="StyleUnderline"/>
          <w:highlight w:val="cyan"/>
        </w:rPr>
        <w:t xml:space="preserve"> and</w:t>
      </w:r>
      <w:r w:rsidRPr="0051686A">
        <w:rPr>
          <w:rStyle w:val="StyleUnderline"/>
        </w:rPr>
        <w:t xml:space="preserve"> mark the culmination of </w:t>
      </w:r>
      <w:r w:rsidRPr="0051686A">
        <w:rPr>
          <w:rStyle w:val="StyleUnderline"/>
          <w:highlight w:val="cyan"/>
        </w:rPr>
        <w:t xml:space="preserve">a </w:t>
      </w:r>
      <w:r w:rsidRPr="0051686A">
        <w:rPr>
          <w:rStyle w:val="Emphasis"/>
          <w:highlight w:val="cyan"/>
        </w:rPr>
        <w:t>bigger three-month exercise</w:t>
      </w:r>
      <w:r w:rsidRPr="0051686A">
        <w:rPr>
          <w:sz w:val="16"/>
        </w:rPr>
        <w:t>.</w:t>
      </w:r>
    </w:p>
    <w:p w14:paraId="3FB0D317" w14:textId="77777777" w:rsidR="009B1E18" w:rsidRPr="00423C8E" w:rsidRDefault="009B1E18" w:rsidP="009B1E18">
      <w:pPr>
        <w:pStyle w:val="Heading3"/>
        <w:rPr>
          <w:rFonts w:cs="Arial"/>
        </w:rPr>
      </w:pPr>
      <w:r w:rsidRPr="00423C8E">
        <w:rPr>
          <w:rFonts w:cs="Arial"/>
        </w:rPr>
        <w:lastRenderedPageBreak/>
        <w:t>1NC – Turn</w:t>
      </w:r>
    </w:p>
    <w:p w14:paraId="7D9EF391" w14:textId="77777777" w:rsidR="009B1E18" w:rsidRPr="00423C8E" w:rsidRDefault="009B1E18" w:rsidP="009B1E18">
      <w:pPr>
        <w:pStyle w:val="Heading4"/>
        <w:rPr>
          <w:rFonts w:cs="Arial"/>
        </w:rPr>
      </w:pPr>
      <w:r w:rsidRPr="00423C8E">
        <w:rPr>
          <w:rFonts w:cs="Arial"/>
        </w:rPr>
        <w:t xml:space="preserve">Prices are </w:t>
      </w:r>
      <w:r w:rsidRPr="00423C8E">
        <w:rPr>
          <w:rFonts w:cs="Arial"/>
          <w:u w:val="single"/>
        </w:rPr>
        <w:t>falling now</w:t>
      </w:r>
      <w:r w:rsidRPr="00423C8E">
        <w:rPr>
          <w:rFonts w:cs="Arial"/>
        </w:rPr>
        <w:t xml:space="preserve"> – the surge is </w:t>
      </w:r>
      <w:r w:rsidRPr="00423C8E">
        <w:rPr>
          <w:rFonts w:cs="Arial"/>
          <w:u w:val="single"/>
        </w:rPr>
        <w:t>over</w:t>
      </w:r>
    </w:p>
    <w:p w14:paraId="55F2F630" w14:textId="77777777" w:rsidR="009B1E18" w:rsidRPr="00423C8E" w:rsidRDefault="009B1E18" w:rsidP="009B1E18">
      <w:r w:rsidRPr="00423C8E">
        <w:rPr>
          <w:rStyle w:val="Style13ptBold"/>
        </w:rPr>
        <w:t>Watts</w:t>
      </w:r>
      <w:r w:rsidRPr="00423C8E">
        <w:t xml:space="preserve"> &amp; Saefong </w:t>
      </w:r>
      <w:r w:rsidRPr="00423C8E">
        <w:rPr>
          <w:rStyle w:val="Style13ptBold"/>
        </w:rPr>
        <w:t>9/17</w:t>
      </w:r>
      <w:r w:rsidRPr="00423C8E">
        <w:t>/21 [By Myra P. Saefong Follow and William Watts at MarketWatch. "Oil prices decline, but post a 4th straight weekly gain." https://www.marketwatch.com/story/oil-prices-edge-lower-but-on-track-for-weekly-rise-of-more-than-3-11631880088]</w:t>
      </w:r>
    </w:p>
    <w:p w14:paraId="64DB7AA8" w14:textId="77777777" w:rsidR="009B1E18" w:rsidRPr="00423C8E" w:rsidRDefault="009B1E18" w:rsidP="009B1E18">
      <w:pPr>
        <w:rPr>
          <w:sz w:val="16"/>
        </w:rPr>
      </w:pPr>
      <w:r w:rsidRPr="00423C8E">
        <w:rPr>
          <w:rStyle w:val="StyleUnderline"/>
          <w:highlight w:val="cyan"/>
        </w:rPr>
        <w:t xml:space="preserve">Oil futures </w:t>
      </w:r>
      <w:r w:rsidRPr="00423C8E">
        <w:rPr>
          <w:rStyle w:val="Emphasis"/>
          <w:highlight w:val="cyan"/>
        </w:rPr>
        <w:t>declined</w:t>
      </w:r>
      <w:r w:rsidRPr="00423C8E">
        <w:rPr>
          <w:sz w:val="16"/>
        </w:rPr>
        <w:t xml:space="preserve"> </w:t>
      </w:r>
      <w:r w:rsidRPr="00423C8E">
        <w:rPr>
          <w:rStyle w:val="StyleUnderline"/>
        </w:rPr>
        <w:t xml:space="preserve">on Friday, </w:t>
      </w:r>
      <w:r w:rsidRPr="00423C8E">
        <w:rPr>
          <w:rStyle w:val="StyleUnderline"/>
          <w:highlight w:val="cyan"/>
        </w:rPr>
        <w:t>pulling back from</w:t>
      </w:r>
      <w:r w:rsidRPr="00423C8E">
        <w:rPr>
          <w:rStyle w:val="StyleUnderline"/>
        </w:rPr>
        <w:t xml:space="preserve"> seven-week </w:t>
      </w:r>
      <w:r w:rsidRPr="00423C8E">
        <w:rPr>
          <w:rStyle w:val="Emphasis"/>
          <w:highlight w:val="cyan"/>
        </w:rPr>
        <w:t>highs</w:t>
      </w:r>
      <w:r w:rsidRPr="00423C8E">
        <w:rPr>
          <w:rStyle w:val="StyleUnderline"/>
          <w:highlight w:val="cyan"/>
        </w:rPr>
        <w:t xml:space="preserve"> as crude </w:t>
      </w:r>
      <w:r w:rsidRPr="00423C8E">
        <w:rPr>
          <w:rStyle w:val="Emphasis"/>
          <w:highlight w:val="cyan"/>
        </w:rPr>
        <w:t>production</w:t>
      </w:r>
      <w:r w:rsidRPr="00423C8E">
        <w:rPr>
          <w:sz w:val="16"/>
        </w:rPr>
        <w:t xml:space="preserve"> in the Gulf of Mexico </w:t>
      </w:r>
      <w:r w:rsidRPr="00423C8E">
        <w:rPr>
          <w:rStyle w:val="StyleUnderline"/>
          <w:highlight w:val="cyan"/>
        </w:rPr>
        <w:t>makes a</w:t>
      </w:r>
      <w:r w:rsidRPr="00423C8E">
        <w:rPr>
          <w:rStyle w:val="StyleUnderline"/>
        </w:rPr>
        <w:t xml:space="preserve"> slow </w:t>
      </w:r>
      <w:r w:rsidRPr="00423C8E">
        <w:rPr>
          <w:rStyle w:val="StyleUnderline"/>
          <w:highlight w:val="cyan"/>
        </w:rPr>
        <w:t>comeback</w:t>
      </w:r>
      <w:r w:rsidRPr="00423C8E">
        <w:rPr>
          <w:rStyle w:val="StyleUnderline"/>
        </w:rPr>
        <w:t xml:space="preserve"> from</w:t>
      </w:r>
      <w:r w:rsidRPr="00423C8E">
        <w:rPr>
          <w:sz w:val="16"/>
        </w:rPr>
        <w:t xml:space="preserve"> Hurricane </w:t>
      </w:r>
      <w:r w:rsidRPr="00423C8E">
        <w:rPr>
          <w:rStyle w:val="Emphasis"/>
        </w:rPr>
        <w:t>Ida</w:t>
      </w:r>
      <w:r w:rsidRPr="00423C8E">
        <w:rPr>
          <w:sz w:val="16"/>
        </w:rPr>
        <w:t>, but U.S. and global benchmark crude prices scored solid weekly gains for a fourth week in a row.</w:t>
      </w:r>
    </w:p>
    <w:p w14:paraId="52FD7C76" w14:textId="77777777" w:rsidR="009B1E18" w:rsidRPr="00423C8E" w:rsidRDefault="009B1E18" w:rsidP="009B1E18">
      <w:pPr>
        <w:rPr>
          <w:sz w:val="16"/>
        </w:rPr>
      </w:pPr>
      <w:r w:rsidRPr="00423C8E">
        <w:rPr>
          <w:sz w:val="16"/>
        </w:rPr>
        <w:t>“</w:t>
      </w:r>
      <w:r w:rsidRPr="00423C8E">
        <w:rPr>
          <w:rStyle w:val="StyleUnderline"/>
          <w:highlight w:val="cyan"/>
        </w:rPr>
        <w:t>Crude</w:t>
      </w:r>
      <w:r w:rsidRPr="00423C8E">
        <w:rPr>
          <w:rStyle w:val="StyleUnderline"/>
        </w:rPr>
        <w:t xml:space="preserve"> oil </w:t>
      </w:r>
      <w:r w:rsidRPr="00423C8E">
        <w:rPr>
          <w:rStyle w:val="StyleUnderline"/>
          <w:highlight w:val="cyan"/>
        </w:rPr>
        <w:t>production</w:t>
      </w:r>
      <w:r w:rsidRPr="00423C8E">
        <w:rPr>
          <w:rStyle w:val="StyleUnderline"/>
        </w:rPr>
        <w:t xml:space="preserve"> that was </w:t>
      </w:r>
      <w:r w:rsidRPr="00423C8E">
        <w:rPr>
          <w:rStyle w:val="StyleUnderline"/>
          <w:highlight w:val="cyan"/>
        </w:rPr>
        <w:t>shut by</w:t>
      </w:r>
      <w:r w:rsidRPr="00423C8E">
        <w:rPr>
          <w:rStyle w:val="StyleUnderline"/>
        </w:rPr>
        <w:t xml:space="preserve"> Hurricane </w:t>
      </w:r>
      <w:r w:rsidRPr="00423C8E">
        <w:rPr>
          <w:rStyle w:val="StyleUnderline"/>
          <w:highlight w:val="cyan"/>
        </w:rPr>
        <w:t>Ida continues</w:t>
      </w:r>
      <w:r w:rsidRPr="00423C8E">
        <w:rPr>
          <w:rStyle w:val="StyleUnderline"/>
        </w:rPr>
        <w:t xml:space="preserve"> to be restored, </w:t>
      </w:r>
      <w:r w:rsidRPr="00423C8E">
        <w:rPr>
          <w:rStyle w:val="StyleUnderline"/>
          <w:highlight w:val="cyan"/>
        </w:rPr>
        <w:t>so refinery demand is being</w:t>
      </w:r>
      <w:r w:rsidRPr="00423C8E">
        <w:rPr>
          <w:rStyle w:val="StyleUnderline"/>
        </w:rPr>
        <w:t xml:space="preserve"> increasingly </w:t>
      </w:r>
      <w:r w:rsidRPr="00423C8E">
        <w:rPr>
          <w:rStyle w:val="StyleUnderline"/>
          <w:highlight w:val="cyan"/>
        </w:rPr>
        <w:t>met from producers</w:t>
      </w:r>
      <w:r w:rsidRPr="00423C8E">
        <w:rPr>
          <w:rStyle w:val="StyleUnderline"/>
        </w:rPr>
        <w:t xml:space="preserve">, </w:t>
      </w:r>
      <w:r w:rsidRPr="00423C8E">
        <w:rPr>
          <w:rStyle w:val="Emphasis"/>
        </w:rPr>
        <w:t>trimming a bit</w:t>
      </w:r>
      <w:r w:rsidRPr="00423C8E">
        <w:rPr>
          <w:rStyle w:val="StyleUnderline"/>
        </w:rPr>
        <w:t xml:space="preserve"> the price premiums of previous days</w:t>
      </w:r>
      <w:r w:rsidRPr="00423C8E">
        <w:rPr>
          <w:sz w:val="16"/>
        </w:rPr>
        <w:t>,” said Nishant Bhushan, oil markets analyst at Rystad Energy, in a daily note.</w:t>
      </w:r>
    </w:p>
    <w:p w14:paraId="619C9741" w14:textId="77777777" w:rsidR="009B1E18" w:rsidRPr="00423C8E" w:rsidRDefault="009B1E18" w:rsidP="009B1E18">
      <w:pPr>
        <w:rPr>
          <w:sz w:val="16"/>
        </w:rPr>
      </w:pPr>
      <w:r w:rsidRPr="00423C8E">
        <w:rPr>
          <w:sz w:val="16"/>
        </w:rPr>
        <w:t>The hurricane news had removed the Organization of the Petroleum Exporting Countries from the market spotlight, but the group continues to “pump more oil as per their latest production agreement, and that is reflected in global supply, with prices taking notice,” said Bhushan.</w:t>
      </w:r>
    </w:p>
    <w:p w14:paraId="4F637107" w14:textId="77777777" w:rsidR="009B1E18" w:rsidRPr="00423C8E" w:rsidRDefault="009B1E18" w:rsidP="009B1E18">
      <w:pPr>
        <w:rPr>
          <w:sz w:val="16"/>
        </w:rPr>
      </w:pPr>
      <w:r w:rsidRPr="00423C8E">
        <w:rPr>
          <w:rStyle w:val="StyleUnderline"/>
          <w:highlight w:val="cyan"/>
        </w:rPr>
        <w:t xml:space="preserve">Demand </w:t>
      </w:r>
      <w:r w:rsidRPr="00423C8E">
        <w:rPr>
          <w:rStyle w:val="Emphasis"/>
          <w:highlight w:val="cyan"/>
        </w:rPr>
        <w:t>concerns</w:t>
      </w:r>
      <w:r w:rsidRPr="00423C8E">
        <w:rPr>
          <w:rStyle w:val="StyleUnderline"/>
        </w:rPr>
        <w:t xml:space="preserve"> have also </w:t>
      </w:r>
      <w:r w:rsidRPr="00423C8E">
        <w:rPr>
          <w:rStyle w:val="Emphasis"/>
          <w:highlight w:val="cyan"/>
        </w:rPr>
        <w:t>climbed</w:t>
      </w:r>
      <w:r w:rsidRPr="00423C8E">
        <w:rPr>
          <w:sz w:val="16"/>
        </w:rPr>
        <w:t xml:space="preserve">. Japan </w:t>
      </w:r>
      <w:r w:rsidRPr="00423C8E">
        <w:rPr>
          <w:rStyle w:val="StyleUnderline"/>
        </w:rPr>
        <w:t xml:space="preserve">has already extended stricter lockdown measures in an attempt to suppress the further spread of </w:t>
      </w:r>
      <w:r w:rsidRPr="00423C8E">
        <w:rPr>
          <w:rStyle w:val="Emphasis"/>
        </w:rPr>
        <w:t>COVID</w:t>
      </w:r>
      <w:r w:rsidRPr="00423C8E">
        <w:rPr>
          <w:rStyle w:val="StyleUnderline"/>
        </w:rPr>
        <w:t>-</w:t>
      </w:r>
      <w:r w:rsidRPr="00423C8E">
        <w:rPr>
          <w:sz w:val="16"/>
        </w:rPr>
        <w:t xml:space="preserve">19 </w:t>
      </w:r>
      <w:r w:rsidRPr="00423C8E">
        <w:rPr>
          <w:rStyle w:val="StyleUnderline"/>
        </w:rPr>
        <w:t>and China also reported new outbreak</w:t>
      </w:r>
      <w:r w:rsidRPr="00423C8E">
        <w:rPr>
          <w:sz w:val="16"/>
        </w:rPr>
        <w:t xml:space="preserve"> of Covid-19 in the Fujian province, he said.</w:t>
      </w:r>
    </w:p>
    <w:p w14:paraId="34F40045" w14:textId="77777777" w:rsidR="009B1E18" w:rsidRPr="00423C8E" w:rsidRDefault="009B1E18" w:rsidP="009B1E18">
      <w:pPr>
        <w:rPr>
          <w:sz w:val="16"/>
        </w:rPr>
      </w:pPr>
      <w:r w:rsidRPr="00423C8E">
        <w:rPr>
          <w:sz w:val="16"/>
        </w:rPr>
        <w:t>“</w:t>
      </w:r>
      <w:r w:rsidRPr="00423C8E">
        <w:rPr>
          <w:rStyle w:val="StyleUnderline"/>
        </w:rPr>
        <w:t xml:space="preserve">Now, </w:t>
      </w:r>
      <w:r w:rsidRPr="00423C8E">
        <w:rPr>
          <w:rStyle w:val="StyleUnderline"/>
          <w:highlight w:val="cyan"/>
        </w:rPr>
        <w:t xml:space="preserve">with supply </w:t>
      </w:r>
      <w:r w:rsidRPr="00423C8E">
        <w:rPr>
          <w:rStyle w:val="Emphasis"/>
          <w:highlight w:val="cyan"/>
        </w:rPr>
        <w:t>strengthening</w:t>
      </w:r>
      <w:r w:rsidRPr="00423C8E">
        <w:rPr>
          <w:rStyle w:val="StyleUnderline"/>
        </w:rPr>
        <w:t xml:space="preserve"> and some possible dents to demand recovery</w:t>
      </w:r>
      <w:r w:rsidRPr="00423C8E">
        <w:rPr>
          <w:sz w:val="16"/>
        </w:rPr>
        <w:t xml:space="preserve"> in Asian markets, </w:t>
      </w:r>
      <w:r w:rsidRPr="00423C8E">
        <w:rPr>
          <w:rStyle w:val="StyleUnderline"/>
        </w:rPr>
        <w:t>oil prices naturally cut the excess fat that the U.S hurricane season helped accumulate</w:t>
      </w:r>
      <w:r w:rsidRPr="00423C8E">
        <w:rPr>
          <w:sz w:val="16"/>
        </w:rPr>
        <w:t>,” Bhushan said.</w:t>
      </w:r>
    </w:p>
    <w:p w14:paraId="0FBB3208" w14:textId="77777777" w:rsidR="009B1E18" w:rsidRPr="00423C8E" w:rsidRDefault="009B1E18" w:rsidP="009B1E18">
      <w:pPr>
        <w:rPr>
          <w:sz w:val="16"/>
        </w:rPr>
      </w:pPr>
      <w:r w:rsidRPr="00423C8E">
        <w:rPr>
          <w:sz w:val="16"/>
        </w:rPr>
        <w:t xml:space="preserve">West </w:t>
      </w:r>
      <w:r w:rsidRPr="00423C8E">
        <w:rPr>
          <w:rStyle w:val="Emphasis"/>
          <w:highlight w:val="cyan"/>
        </w:rPr>
        <w:t>Texas</w:t>
      </w:r>
      <w:r w:rsidRPr="00423C8E">
        <w:rPr>
          <w:sz w:val="16"/>
        </w:rPr>
        <w:t xml:space="preserve"> Intermediate </w:t>
      </w:r>
      <w:r w:rsidRPr="00423C8E">
        <w:rPr>
          <w:rStyle w:val="StyleUnderline"/>
          <w:highlight w:val="cyan"/>
        </w:rPr>
        <w:t>crude</w:t>
      </w:r>
      <w:r w:rsidRPr="00423C8E">
        <w:rPr>
          <w:sz w:val="16"/>
        </w:rPr>
        <w:t xml:space="preserve"> for October </w:t>
      </w:r>
      <w:r w:rsidRPr="00423C8E">
        <w:rPr>
          <w:rStyle w:val="StyleUnderline"/>
        </w:rPr>
        <w:t>delivery</w:t>
      </w:r>
      <w:r w:rsidRPr="00423C8E">
        <w:rPr>
          <w:sz w:val="16"/>
        </w:rPr>
        <w:t xml:space="preserve"> CL00</w:t>
      </w:r>
      <w:r w:rsidRPr="00423C8E">
        <w:rPr>
          <w:rStyle w:val="Emphasis"/>
        </w:rPr>
        <w:t>, -2.05%</w:t>
      </w:r>
      <w:r w:rsidRPr="00423C8E">
        <w:rPr>
          <w:sz w:val="16"/>
        </w:rPr>
        <w:t xml:space="preserve"> CLV21, -2.03% </w:t>
      </w:r>
      <w:r w:rsidRPr="00423C8E">
        <w:rPr>
          <w:rStyle w:val="StyleUnderline"/>
          <w:highlight w:val="cyan"/>
        </w:rPr>
        <w:t>fell 64 cents</w:t>
      </w:r>
      <w:r w:rsidRPr="00423C8E">
        <w:rPr>
          <w:sz w:val="16"/>
        </w:rPr>
        <w:t xml:space="preserve">, or 0.9%, </w:t>
      </w:r>
      <w:r w:rsidRPr="00423C8E">
        <w:rPr>
          <w:rStyle w:val="StyleUnderline"/>
        </w:rPr>
        <w:t xml:space="preserve">to settle at </w:t>
      </w:r>
      <w:r w:rsidRPr="00423C8E">
        <w:rPr>
          <w:rStyle w:val="Emphasis"/>
        </w:rPr>
        <w:t>$71.97</w:t>
      </w:r>
      <w:r w:rsidRPr="00423C8E">
        <w:rPr>
          <w:rStyle w:val="StyleUnderline"/>
        </w:rPr>
        <w:t xml:space="preserve"> a</w:t>
      </w:r>
      <w:r w:rsidRPr="00423C8E">
        <w:rPr>
          <w:sz w:val="16"/>
        </w:rPr>
        <w:t xml:space="preserve"> </w:t>
      </w:r>
      <w:r w:rsidRPr="00423C8E">
        <w:rPr>
          <w:rStyle w:val="StyleUnderline"/>
        </w:rPr>
        <w:t>barrel on the</w:t>
      </w:r>
      <w:r w:rsidRPr="00423C8E">
        <w:rPr>
          <w:sz w:val="16"/>
        </w:rPr>
        <w:t xml:space="preserve"> New York </w:t>
      </w:r>
      <w:r w:rsidRPr="00423C8E">
        <w:rPr>
          <w:rStyle w:val="StyleUnderline"/>
        </w:rPr>
        <w:t>Mercantile Exchange</w:t>
      </w:r>
      <w:r w:rsidRPr="00423C8E">
        <w:rPr>
          <w:sz w:val="16"/>
        </w:rPr>
        <w:t xml:space="preserve">. November </w:t>
      </w:r>
      <w:r w:rsidRPr="00423C8E">
        <w:rPr>
          <w:rStyle w:val="StyleUnderline"/>
          <w:highlight w:val="cyan"/>
        </w:rPr>
        <w:t>Brent crude</w:t>
      </w:r>
      <w:r w:rsidRPr="00423C8E">
        <w:rPr>
          <w:sz w:val="16"/>
        </w:rPr>
        <w:t xml:space="preserve"> BRN00</w:t>
      </w:r>
      <w:r w:rsidRPr="00423C8E">
        <w:rPr>
          <w:rStyle w:val="Emphasis"/>
        </w:rPr>
        <w:t>, -1.58%</w:t>
      </w:r>
      <w:r w:rsidRPr="00423C8E">
        <w:rPr>
          <w:sz w:val="16"/>
        </w:rPr>
        <w:t xml:space="preserve"> BRNX21, -1.54%, </w:t>
      </w:r>
      <w:r w:rsidRPr="00423C8E">
        <w:rPr>
          <w:rStyle w:val="StyleUnderline"/>
        </w:rPr>
        <w:t xml:space="preserve">the global benchmark, </w:t>
      </w:r>
      <w:r w:rsidRPr="00423C8E">
        <w:rPr>
          <w:rStyle w:val="Emphasis"/>
          <w:highlight w:val="cyan"/>
        </w:rPr>
        <w:t>declined by 33 cents</w:t>
      </w:r>
      <w:r w:rsidRPr="00423C8E">
        <w:rPr>
          <w:sz w:val="16"/>
        </w:rPr>
        <w:t>, or 0.4%, at $75.34 a barrel on ICE Futures Europe.</w:t>
      </w:r>
    </w:p>
    <w:p w14:paraId="1B7B2404" w14:textId="77777777" w:rsidR="009B1E18" w:rsidRPr="00423C8E" w:rsidRDefault="009B1E18" w:rsidP="009B1E18">
      <w:pPr>
        <w:pStyle w:val="Heading4"/>
        <w:rPr>
          <w:rFonts w:cs="Arial"/>
          <w:u w:val="single"/>
        </w:rPr>
      </w:pPr>
      <w:r w:rsidRPr="00423C8E">
        <w:rPr>
          <w:rFonts w:cs="Arial"/>
        </w:rPr>
        <w:t xml:space="preserve">Middle East war is good—it </w:t>
      </w:r>
      <w:r w:rsidRPr="00423C8E">
        <w:rPr>
          <w:rFonts w:cs="Arial"/>
          <w:u w:val="single"/>
        </w:rPr>
        <w:t>raises oil prices</w:t>
      </w:r>
    </w:p>
    <w:p w14:paraId="5E216F63" w14:textId="77777777" w:rsidR="009B1E18" w:rsidRPr="00423C8E" w:rsidRDefault="009B1E18" w:rsidP="009B1E18">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With The Middle East? April 12, 2018. https://www.forbes.com/sites/michaellynch/2018/04/12/will-the-oil-price-blow-up-with-the-middle-east/#166754c23d19]</w:t>
      </w:r>
    </w:p>
    <w:p w14:paraId="43BB232C" w14:textId="77777777" w:rsidR="009B1E18" w:rsidRPr="00423C8E" w:rsidRDefault="009B1E18" w:rsidP="009B1E18">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w:t>
      </w:r>
      <w:r w:rsidRPr="00423C8E">
        <w:lastRenderedPageBreak/>
        <w:t xml:space="preserve">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worst case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7D4132A3" w14:textId="77777777" w:rsidR="009B1E18" w:rsidRPr="00423C8E" w:rsidRDefault="009B1E18" w:rsidP="009B1E18">
      <w:pPr>
        <w:pStyle w:val="Heading4"/>
        <w:rPr>
          <w:rFonts w:cs="Arial"/>
          <w:u w:val="single"/>
        </w:rPr>
      </w:pPr>
      <w:r w:rsidRPr="00423C8E">
        <w:rPr>
          <w:rFonts w:cs="Arial"/>
        </w:rPr>
        <w:t xml:space="preserve">Lower oil revenue encourages Russia to intervene </w:t>
      </w:r>
      <w:r w:rsidRPr="00423C8E">
        <w:rPr>
          <w:rFonts w:cs="Arial"/>
          <w:u w:val="single"/>
        </w:rPr>
        <w:t>militarily</w:t>
      </w:r>
      <w:r w:rsidRPr="00423C8E">
        <w:rPr>
          <w:rFonts w:cs="Arial"/>
        </w:rPr>
        <w:t xml:space="preserve"> which causes </w:t>
      </w:r>
      <w:r w:rsidRPr="00423C8E">
        <w:rPr>
          <w:rFonts w:cs="Arial"/>
          <w:u w:val="single"/>
        </w:rPr>
        <w:t>escalating crisis</w:t>
      </w:r>
    </w:p>
    <w:p w14:paraId="49408762" w14:textId="77777777" w:rsidR="009B1E18" w:rsidRPr="00423C8E" w:rsidRDefault="009B1E18" w:rsidP="009B1E18">
      <w:r w:rsidRPr="00423C8E">
        <w:rPr>
          <w:rStyle w:val="Style13ptBold"/>
        </w:rPr>
        <w:t>Jaffe</w:t>
      </w:r>
      <w:r w:rsidRPr="00423C8E">
        <w:t xml:space="preserve"> and Elass </w:t>
      </w:r>
      <w:r w:rsidRPr="00423C8E">
        <w:rPr>
          <w:rStyle w:val="Style13ptBold"/>
        </w:rPr>
        <w:t>16</w:t>
      </w:r>
      <w:r w:rsidRPr="00423C8E">
        <w:t xml:space="preserve"> [Amy Myers Jaffe and Jareer Elass, Columbia Journal of International Fails. War and the Oil Price Cycle. January 1, 2016. https://jia.sipa.columbia.edu/war-oil-price-cycle]</w:t>
      </w:r>
    </w:p>
    <w:p w14:paraId="4B96914B" w14:textId="77777777" w:rsidR="009B1E18" w:rsidRPr="00423C8E" w:rsidRDefault="009B1E18" w:rsidP="009B1E18">
      <w:r w:rsidRPr="00423C8E">
        <w:rPr>
          <w:highlight w:val="green"/>
          <w:u w:val="single"/>
        </w:rPr>
        <w:t xml:space="preserve">While </w:t>
      </w:r>
      <w:r w:rsidRPr="00423C8E">
        <w:rPr>
          <w:rStyle w:val="Emphasis"/>
          <w:highlight w:val="green"/>
        </w:rPr>
        <w:t>low oil prices</w:t>
      </w:r>
      <w:r w:rsidRPr="00423C8E">
        <w:rPr>
          <w:u w:val="single"/>
        </w:rPr>
        <w:t xml:space="preserve"> have </w:t>
      </w:r>
      <w:r w:rsidRPr="00423C8E">
        <w:rPr>
          <w:highlight w:val="green"/>
          <w:u w:val="single"/>
        </w:rPr>
        <w:t xml:space="preserve">forced Moscow to take </w:t>
      </w:r>
      <w:r w:rsidRPr="00423C8E">
        <w:rPr>
          <w:rStyle w:val="Emphasis"/>
          <w:highlight w:val="green"/>
        </w:rPr>
        <w:t>draconian economic steps</w:t>
      </w:r>
      <w:r w:rsidRPr="00423C8E">
        <w:t xml:space="preserve">, so far </w:t>
      </w:r>
      <w:r w:rsidRPr="00423C8E">
        <w:rPr>
          <w:highlight w:val="green"/>
          <w:u w:val="single"/>
        </w:rPr>
        <w:t xml:space="preserve">it has </w:t>
      </w:r>
      <w:r w:rsidRPr="00423C8E">
        <w:rPr>
          <w:rStyle w:val="Emphasis"/>
          <w:highlight w:val="green"/>
        </w:rPr>
        <w:t>not</w:t>
      </w:r>
      <w:r w:rsidRPr="00423C8E">
        <w:t xml:space="preserve"> fundamentally </w:t>
      </w:r>
      <w:r w:rsidRPr="00423C8E">
        <w:rPr>
          <w:rStyle w:val="Emphasis"/>
          <w:highlight w:val="green"/>
        </w:rPr>
        <w:t>produced</w:t>
      </w:r>
      <w:r w:rsidRPr="00423C8E">
        <w:rPr>
          <w:u w:val="single"/>
        </w:rPr>
        <w:t xml:space="preserve"> the </w:t>
      </w:r>
      <w:r w:rsidRPr="00423C8E">
        <w:rPr>
          <w:highlight w:val="green"/>
          <w:u w:val="single"/>
        </w:rPr>
        <w:t xml:space="preserve">desired </w:t>
      </w:r>
      <w:r w:rsidRPr="00423C8E">
        <w:rPr>
          <w:rStyle w:val="Emphasis"/>
          <w:highlight w:val="green"/>
        </w:rPr>
        <w:t>diplomatic capitulation</w:t>
      </w:r>
      <w:r w:rsidRPr="00423C8E">
        <w:t xml:space="preserve">. As predicted by Robert Blackwill and Meghan O’Sullivan, “… </w:t>
      </w:r>
      <w:r w:rsidRPr="00423C8E">
        <w:rPr>
          <w:highlight w:val="green"/>
          <w:u w:val="single"/>
        </w:rPr>
        <w:t xml:space="preserve">a </w:t>
      </w:r>
      <w:r w:rsidRPr="00423C8E">
        <w:rPr>
          <w:rStyle w:val="Emphasis"/>
          <w:highlight w:val="green"/>
        </w:rPr>
        <w:t>weaker Russia</w:t>
      </w:r>
      <w:r w:rsidRPr="00423C8E">
        <w:rPr>
          <w:highlight w:val="green"/>
          <w:u w:val="single"/>
        </w:rPr>
        <w:t xml:space="preserve"> will </w:t>
      </w:r>
      <w:r w:rsidRPr="00423C8E">
        <w:rPr>
          <w:rStyle w:val="Emphasis"/>
          <w:highlight w:val="green"/>
        </w:rPr>
        <w:t>not</w:t>
      </w:r>
      <w:r w:rsidRPr="00423C8E">
        <w:rPr>
          <w:u w:val="single"/>
        </w:rPr>
        <w:t xml:space="preserve"> necessarily </w:t>
      </w:r>
      <w:r w:rsidRPr="00423C8E">
        <w:rPr>
          <w:rStyle w:val="Emphasis"/>
          <w:highlight w:val="green"/>
        </w:rPr>
        <w:t>mean</w:t>
      </w:r>
      <w:r w:rsidRPr="00423C8E">
        <w:rPr>
          <w:highlight w:val="green"/>
          <w:u w:val="single"/>
        </w:rPr>
        <w:t xml:space="preserve"> a </w:t>
      </w:r>
      <w:r w:rsidRPr="00423C8E">
        <w:rPr>
          <w:rStyle w:val="Emphasis"/>
          <w:highlight w:val="green"/>
        </w:rPr>
        <w:t>less challenging Russia</w:t>
      </w:r>
      <w:r w:rsidRPr="00423C8E">
        <w:t>…</w:t>
      </w:r>
      <w:r w:rsidRPr="00423C8E">
        <w:rPr>
          <w:highlight w:val="green"/>
          <w:u w:val="single"/>
        </w:rPr>
        <w:t xml:space="preserve">Russia could seek to </w:t>
      </w:r>
      <w:r w:rsidRPr="00423C8E">
        <w:rPr>
          <w:rStyle w:val="Emphasis"/>
          <w:highlight w:val="green"/>
        </w:rPr>
        <w:t>secure</w:t>
      </w:r>
      <w:r w:rsidRPr="00423C8E">
        <w:rPr>
          <w:u w:val="single"/>
        </w:rPr>
        <w:t xml:space="preserve"> its regional </w:t>
      </w:r>
      <w:r w:rsidRPr="00423C8E">
        <w:rPr>
          <w:rStyle w:val="Emphasis"/>
          <w:highlight w:val="green"/>
        </w:rPr>
        <w:t>influence</w:t>
      </w:r>
      <w:r w:rsidRPr="00423C8E">
        <w:rPr>
          <w:highlight w:val="green"/>
          <w:u w:val="single"/>
        </w:rPr>
        <w:t xml:space="preserve"> in </w:t>
      </w:r>
      <w:r w:rsidRPr="00423C8E">
        <w:rPr>
          <w:rStyle w:val="Emphasis"/>
          <w:highlight w:val="green"/>
        </w:rPr>
        <w:t>more direct ways</w:t>
      </w:r>
      <w:r w:rsidRPr="00423C8E">
        <w:t xml:space="preserve"> –even </w:t>
      </w:r>
      <w:r w:rsidRPr="00423C8E">
        <w:rPr>
          <w:highlight w:val="green"/>
          <w:u w:val="single"/>
        </w:rPr>
        <w:t>through</w:t>
      </w:r>
      <w:r w:rsidRPr="00423C8E">
        <w:rPr>
          <w:u w:val="single"/>
        </w:rPr>
        <w:t xml:space="preserve"> the projection of </w:t>
      </w:r>
      <w:r w:rsidRPr="00423C8E">
        <w:rPr>
          <w:rStyle w:val="Emphasis"/>
          <w:highlight w:val="green"/>
        </w:rPr>
        <w:t>military power</w:t>
      </w:r>
      <w:r w:rsidRPr="00423C8E">
        <w:t xml:space="preserve">.”48 Indeed, </w:t>
      </w:r>
      <w:r w:rsidRPr="00423C8E">
        <w:rPr>
          <w:highlight w:val="green"/>
          <w:u w:val="single"/>
        </w:rPr>
        <w:t>U.S.</w:t>
      </w:r>
      <w:r w:rsidRPr="00423C8E">
        <w:t xml:space="preserve"> summer </w:t>
      </w:r>
      <w:r w:rsidRPr="00423C8E">
        <w:rPr>
          <w:highlight w:val="green"/>
          <w:u w:val="single"/>
        </w:rPr>
        <w:t>diplomatic efforts fizzled</w:t>
      </w:r>
      <w:r w:rsidRPr="00423C8E">
        <w:rPr>
          <w:u w:val="single"/>
        </w:rPr>
        <w:t xml:space="preserve"> quickly</w:t>
      </w:r>
      <w:r w:rsidRPr="00423C8E">
        <w:t xml:space="preserve"> by autumn, </w:t>
      </w:r>
      <w:r w:rsidRPr="00423C8E">
        <w:rPr>
          <w:highlight w:val="green"/>
          <w:u w:val="single"/>
        </w:rPr>
        <w:t>with Russia changing</w:t>
      </w:r>
      <w:r w:rsidRPr="00423C8E">
        <w:rPr>
          <w:u w:val="single"/>
        </w:rPr>
        <w:t xml:space="preserve"> the </w:t>
      </w:r>
      <w:r w:rsidRPr="00423C8E">
        <w:rPr>
          <w:highlight w:val="green"/>
          <w:u w:val="single"/>
        </w:rPr>
        <w:t xml:space="preserve">facts on the ground through </w:t>
      </w:r>
      <w:r w:rsidRPr="00423C8E">
        <w:rPr>
          <w:rStyle w:val="Emphasis"/>
          <w:highlight w:val="green"/>
        </w:rPr>
        <w:t>direct</w:t>
      </w:r>
      <w:r w:rsidRPr="00423C8E">
        <w:rPr>
          <w:rStyle w:val="Emphasis"/>
        </w:rPr>
        <w:t xml:space="preserve"> Russian </w:t>
      </w:r>
      <w:r w:rsidRPr="00423C8E">
        <w:rPr>
          <w:rStyle w:val="Emphasis"/>
          <w:highlight w:val="green"/>
        </w:rPr>
        <w:t>military intervention</w:t>
      </w:r>
      <w:r w:rsidRPr="00423C8E">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w:t>
      </w:r>
      <w:r w:rsidRPr="00423C8E">
        <w:lastRenderedPageBreak/>
        <w:t xml:space="preserve">the kingdom and restore oil prices. While the outcome in Syria is uncertain, </w:t>
      </w:r>
      <w:r w:rsidRPr="00423C8E">
        <w:rPr>
          <w:highlight w:val="green"/>
          <w:u w:val="single"/>
        </w:rPr>
        <w:t>the Russian move</w:t>
      </w:r>
      <w:r w:rsidRPr="00423C8E">
        <w:t xml:space="preserve"> clearly complicates the landscape in the region, and </w:t>
      </w:r>
      <w:r w:rsidRPr="00423C8E">
        <w:rPr>
          <w:rStyle w:val="Emphasis"/>
          <w:highlight w:val="green"/>
        </w:rPr>
        <w:t>leaves open</w:t>
      </w:r>
      <w:r w:rsidRPr="00423C8E">
        <w:rPr>
          <w:u w:val="single"/>
        </w:rPr>
        <w:t xml:space="preserve"> the </w:t>
      </w:r>
      <w:r w:rsidRPr="00423C8E">
        <w:rPr>
          <w:rStyle w:val="Emphasis"/>
          <w:highlight w:val="green"/>
        </w:rPr>
        <w:t>possibility</w:t>
      </w:r>
      <w:r w:rsidRPr="00423C8E">
        <w:rPr>
          <w:highlight w:val="green"/>
          <w:u w:val="single"/>
        </w:rPr>
        <w:t xml:space="preserve"> of </w:t>
      </w:r>
      <w:r w:rsidRPr="00423C8E">
        <w:rPr>
          <w:rStyle w:val="Emphasis"/>
          <w:highlight w:val="green"/>
        </w:rPr>
        <w:t>escalating violence</w:t>
      </w:r>
      <w:r w:rsidRPr="00423C8E">
        <w:t xml:space="preserve">. Pavel Baev and Jeremy Shapiro of Brookings suggest </w:t>
      </w:r>
      <w:r w:rsidRPr="00423C8E">
        <w:rPr>
          <w:u w:val="single"/>
        </w:rPr>
        <w:t xml:space="preserve">Russia’s </w:t>
      </w:r>
      <w:r w:rsidRPr="00423C8E">
        <w:rPr>
          <w:highlight w:val="green"/>
          <w:u w:val="single"/>
        </w:rPr>
        <w:t>increased intervention may</w:t>
      </w:r>
      <w:r w:rsidRPr="00423C8E">
        <w:rPr>
          <w:u w:val="single"/>
        </w:rPr>
        <w:t xml:space="preserve"> simply </w:t>
      </w:r>
      <w:r w:rsidRPr="00423C8E">
        <w:rPr>
          <w:highlight w:val="green"/>
          <w:u w:val="single"/>
        </w:rPr>
        <w:t>be designed to “</w:t>
      </w:r>
      <w:r w:rsidRPr="00423C8E">
        <w:rPr>
          <w:rStyle w:val="Emphasis"/>
          <w:highlight w:val="green"/>
        </w:rPr>
        <w:t>establish</w:t>
      </w:r>
      <w:r w:rsidRPr="00423C8E">
        <w:rPr>
          <w:highlight w:val="green"/>
          <w:u w:val="single"/>
        </w:rPr>
        <w:t xml:space="preserve"> a </w:t>
      </w:r>
      <w:r w:rsidRPr="00423C8E">
        <w:rPr>
          <w:rStyle w:val="Emphasis"/>
          <w:highlight w:val="green"/>
        </w:rPr>
        <w:t>position of strength</w:t>
      </w:r>
      <w:r w:rsidRPr="00423C8E">
        <w:rPr>
          <w:highlight w:val="green"/>
          <w:u w:val="single"/>
        </w:rPr>
        <w:t xml:space="preserve"> from which to </w:t>
      </w:r>
      <w:r w:rsidRPr="00423C8E">
        <w:rPr>
          <w:rStyle w:val="Emphasis"/>
          <w:highlight w:val="green"/>
        </w:rPr>
        <w:t>bring Moscow back</w:t>
      </w:r>
      <w:r w:rsidRPr="00423C8E">
        <w:rPr>
          <w:highlight w:val="green"/>
          <w:u w:val="single"/>
        </w:rPr>
        <w:t xml:space="preserve"> into the center</w:t>
      </w:r>
      <w:r w:rsidRPr="00423C8E">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interests or the interests of individuals in the current regime. In recent years, Russia has acted to reassert itself on the world stage both through military means and by tapping energy as a weapon for leverage to enhance its geopolitical status.52</w:t>
      </w:r>
    </w:p>
    <w:p w14:paraId="6A50CA27" w14:textId="77777777" w:rsidR="009B1E18" w:rsidRPr="00423C8E" w:rsidRDefault="009B1E18" w:rsidP="009B1E18">
      <w:pPr>
        <w:pStyle w:val="Heading4"/>
        <w:rPr>
          <w:rFonts w:cs="Arial"/>
          <w:u w:val="single"/>
        </w:rPr>
      </w:pPr>
      <w:r w:rsidRPr="00423C8E">
        <w:rPr>
          <w:rFonts w:cs="Arial"/>
        </w:rPr>
        <w:t xml:space="preserve">But, decline causes </w:t>
      </w:r>
      <w:r w:rsidRPr="00423C8E">
        <w:rPr>
          <w:rFonts w:cs="Arial"/>
          <w:u w:val="single"/>
        </w:rPr>
        <w:t>worse aggression</w:t>
      </w:r>
      <w:r w:rsidRPr="00423C8E">
        <w:rPr>
          <w:rFonts w:cs="Arial"/>
        </w:rPr>
        <w:t xml:space="preserve"> – it’s </w:t>
      </w:r>
      <w:r w:rsidRPr="00423C8E">
        <w:rPr>
          <w:rFonts w:cs="Arial"/>
          <w:u w:val="single"/>
        </w:rPr>
        <w:t>NoKo 2.0</w:t>
      </w:r>
    </w:p>
    <w:p w14:paraId="38682730" w14:textId="77777777" w:rsidR="009B1E18" w:rsidRPr="00423C8E" w:rsidRDefault="009B1E18" w:rsidP="009B1E18">
      <w:r w:rsidRPr="00423C8E">
        <w:rPr>
          <w:rStyle w:val="Style13ptBold"/>
        </w:rPr>
        <w:t>Fisher 14</w:t>
      </w:r>
      <w:r w:rsidRPr="00423C8E">
        <w:t xml:space="preserve"> [Max Fisher, Vox. The worse Russia's economy gets, the more dangerous Putin becomes. December 17, 2014. https://www.vox.com/2014/12/17/7401681/russia-putin-ruble]</w:t>
      </w:r>
    </w:p>
    <w:p w14:paraId="0EB4414B" w14:textId="77777777" w:rsidR="009B1E18" w:rsidRPr="00423C8E" w:rsidRDefault="009B1E18" w:rsidP="009B1E18">
      <w:r w:rsidRPr="00423C8E">
        <w:rPr>
          <w:highlight w:val="green"/>
          <w:u w:val="single"/>
        </w:rPr>
        <w:t>You might</w:t>
      </w:r>
      <w:r w:rsidRPr="00423C8E">
        <w:rPr>
          <w:u w:val="single"/>
        </w:rPr>
        <w:t xml:space="preserve"> reasonably </w:t>
      </w:r>
      <w:r w:rsidRPr="00423C8E">
        <w:rPr>
          <w:highlight w:val="green"/>
          <w:u w:val="single"/>
        </w:rPr>
        <w:t>conclude</w:t>
      </w:r>
      <w:r w:rsidRPr="00423C8E">
        <w:rPr>
          <w:u w:val="single"/>
        </w:rPr>
        <w:t xml:space="preserve"> that </w:t>
      </w:r>
      <w:r w:rsidRPr="00423C8E">
        <w:rPr>
          <w:highlight w:val="green"/>
          <w:u w:val="single"/>
        </w:rPr>
        <w:t xml:space="preserve">the </w:t>
      </w:r>
      <w:r w:rsidRPr="00423C8E">
        <w:rPr>
          <w:rStyle w:val="Emphasis"/>
          <w:highlight w:val="green"/>
        </w:rPr>
        <w:t>destruction</w:t>
      </w:r>
      <w:r w:rsidRPr="00423C8E">
        <w:rPr>
          <w:highlight w:val="green"/>
          <w:u w:val="single"/>
        </w:rPr>
        <w:t xml:space="preserve"> of </w:t>
      </w:r>
      <w:r w:rsidRPr="00423C8E">
        <w:rPr>
          <w:rStyle w:val="Emphasis"/>
          <w:highlight w:val="green"/>
        </w:rPr>
        <w:t>Russia's economy</w:t>
      </w:r>
      <w:r w:rsidRPr="00423C8E">
        <w:rPr>
          <w:highlight w:val="green"/>
          <w:u w:val="single"/>
        </w:rPr>
        <w:t xml:space="preserve"> is great</w:t>
      </w:r>
      <w:r w:rsidRPr="00423C8E">
        <w:rPr>
          <w:u w:val="single"/>
        </w:rPr>
        <w:t xml:space="preserve"> news</w:t>
      </w:r>
      <w:r w:rsidRPr="00423C8E">
        <w:t xml:space="preserve"> for the United States of America. After all, </w:t>
      </w:r>
      <w:r w:rsidRPr="00423C8E">
        <w:rPr>
          <w:highlight w:val="green"/>
          <w:u w:val="single"/>
        </w:rPr>
        <w:t>won't it</w:t>
      </w:r>
      <w:r w:rsidRPr="00423C8E">
        <w:t xml:space="preserve"> humble Vladimir Putin, forcing him to finally back out of his disastrous Ukraine invasion, soften his growing hostility toward Europe and the US, and generally </w:t>
      </w:r>
      <w:r w:rsidRPr="00423C8E">
        <w:rPr>
          <w:rStyle w:val="Emphasis"/>
          <w:highlight w:val="green"/>
        </w:rPr>
        <w:t>ratchet down</w:t>
      </w:r>
      <w:r w:rsidRPr="00423C8E">
        <w:rPr>
          <w:u w:val="single"/>
        </w:rPr>
        <w:t xml:space="preserve"> the brinksmanship and </w:t>
      </w:r>
      <w:r w:rsidRPr="00423C8E">
        <w:rPr>
          <w:rStyle w:val="Emphasis"/>
          <w:highlight w:val="green"/>
        </w:rPr>
        <w:t>aggression</w:t>
      </w:r>
      <w:r w:rsidRPr="00423C8E">
        <w:t xml:space="preserve"> that have made him so troublesome?</w:t>
      </w:r>
    </w:p>
    <w:p w14:paraId="3439A074" w14:textId="77777777" w:rsidR="009B1E18" w:rsidRPr="00423C8E" w:rsidRDefault="009B1E18" w:rsidP="009B1E18">
      <w:r w:rsidRPr="00423C8E">
        <w:rPr>
          <w:u w:val="single"/>
        </w:rPr>
        <w:t xml:space="preserve">Actually, </w:t>
      </w:r>
      <w:r w:rsidRPr="00423C8E">
        <w:rPr>
          <w:rStyle w:val="Emphasis"/>
          <w:highlight w:val="green"/>
        </w:rPr>
        <w:t>it's the opposite</w:t>
      </w:r>
      <w:r w:rsidRPr="00423C8E">
        <w:t xml:space="preserve">. The odds are that </w:t>
      </w:r>
      <w:r w:rsidRPr="00423C8E">
        <w:rPr>
          <w:u w:val="single"/>
        </w:rPr>
        <w:t xml:space="preserve">Russia's </w:t>
      </w:r>
      <w:r w:rsidRPr="00423C8E">
        <w:rPr>
          <w:rStyle w:val="Emphasis"/>
          <w:highlight w:val="green"/>
        </w:rPr>
        <w:t>freefalling economy</w:t>
      </w:r>
      <w:r w:rsidRPr="00423C8E">
        <w:rPr>
          <w:highlight w:val="green"/>
          <w:u w:val="single"/>
        </w:rPr>
        <w:t xml:space="preserve"> will make Putin</w:t>
      </w:r>
      <w:r w:rsidRPr="00423C8E">
        <w:rPr>
          <w:u w:val="single"/>
        </w:rPr>
        <w:t xml:space="preserve"> even </w:t>
      </w:r>
      <w:r w:rsidRPr="00423C8E">
        <w:rPr>
          <w:rStyle w:val="Emphasis"/>
          <w:highlight w:val="green"/>
        </w:rPr>
        <w:t>more aggressive</w:t>
      </w:r>
      <w:r w:rsidRPr="00423C8E">
        <w:rPr>
          <w:u w:val="single"/>
        </w:rPr>
        <w:t xml:space="preserve">, </w:t>
      </w:r>
      <w:r w:rsidRPr="00423C8E">
        <w:rPr>
          <w:rStyle w:val="Emphasis"/>
        </w:rPr>
        <w:t xml:space="preserve">more </w:t>
      </w:r>
      <w:r w:rsidRPr="00423C8E">
        <w:rPr>
          <w:rStyle w:val="Emphasis"/>
          <w:highlight w:val="green"/>
        </w:rPr>
        <w:t>unpredictable</w:t>
      </w:r>
      <w:r w:rsidRPr="00423C8E">
        <w:rPr>
          <w:highlight w:val="green"/>
          <w:u w:val="single"/>
        </w:rPr>
        <w:t xml:space="preserve">, and </w:t>
      </w:r>
      <w:r w:rsidRPr="00423C8E">
        <w:rPr>
          <w:rStyle w:val="Emphasis"/>
          <w:highlight w:val="green"/>
        </w:rPr>
        <w:t>less willing to compromise</w:t>
      </w:r>
      <w:r w:rsidRPr="00423C8E">
        <w:t xml:space="preserve">. </w:t>
      </w:r>
      <w:r w:rsidRPr="00423C8E">
        <w:rPr>
          <w:highlight w:val="green"/>
          <w:u w:val="single"/>
        </w:rPr>
        <w:t xml:space="preserve">The </w:t>
      </w:r>
      <w:r w:rsidRPr="00423C8E">
        <w:rPr>
          <w:rStyle w:val="Emphasis"/>
          <w:highlight w:val="green"/>
        </w:rPr>
        <w:t>weaker</w:t>
      </w:r>
      <w:r w:rsidRPr="00423C8E">
        <w:t xml:space="preserve"> that </w:t>
      </w:r>
      <w:r w:rsidRPr="00423C8E">
        <w:rPr>
          <w:rStyle w:val="Emphasis"/>
          <w:highlight w:val="green"/>
        </w:rPr>
        <w:t>Russia becomes</w:t>
      </w:r>
      <w:r w:rsidRPr="00423C8E">
        <w:t xml:space="preserve">, </w:t>
      </w:r>
      <w:r w:rsidRPr="00423C8E">
        <w:rPr>
          <w:highlight w:val="green"/>
          <w:u w:val="single"/>
        </w:rPr>
        <w:t xml:space="preserve">the </w:t>
      </w:r>
      <w:r w:rsidRPr="00423C8E">
        <w:rPr>
          <w:rStyle w:val="Emphasis"/>
          <w:highlight w:val="green"/>
        </w:rPr>
        <w:t>more</w:t>
      </w:r>
      <w:r w:rsidRPr="00423C8E">
        <w:rPr>
          <w:rStyle w:val="Emphasis"/>
        </w:rPr>
        <w:t xml:space="preserve"> </w:t>
      </w:r>
      <w:r w:rsidRPr="00423C8E">
        <w:rPr>
          <w:rStyle w:val="Emphasis"/>
          <w:highlight w:val="green"/>
        </w:rPr>
        <w:t>dangerous</w:t>
      </w:r>
      <w:r w:rsidRPr="00423C8E">
        <w:rPr>
          <w:u w:val="single"/>
        </w:rPr>
        <w:t xml:space="preserve"> it will get, and that's terrible news for everyone, including the US</w:t>
      </w:r>
      <w:r w:rsidRPr="00423C8E">
        <w:t>.</w:t>
      </w:r>
    </w:p>
    <w:p w14:paraId="21CD638D" w14:textId="77777777" w:rsidR="009B1E18" w:rsidRPr="00423C8E" w:rsidRDefault="009B1E18" w:rsidP="009B1E18">
      <w:r w:rsidRPr="00423C8E">
        <w:t xml:space="preserve">It is precisely because the cratering economy is weakening Putin that </w:t>
      </w:r>
      <w:r w:rsidRPr="00423C8E">
        <w:rPr>
          <w:highlight w:val="green"/>
          <w:u w:val="single"/>
        </w:rPr>
        <w:t>it will force him to bolster his rule</w:t>
      </w:r>
      <w:r w:rsidRPr="00423C8E">
        <w:t xml:space="preserve">, </w:t>
      </w:r>
      <w:r w:rsidRPr="00423C8E">
        <w:rPr>
          <w:u w:val="single"/>
        </w:rPr>
        <w:t xml:space="preserve">which he will almost certainly do </w:t>
      </w:r>
      <w:r w:rsidRPr="00423C8E">
        <w:rPr>
          <w:highlight w:val="green"/>
          <w:u w:val="single"/>
        </w:rPr>
        <w:t>by drumming up</w:t>
      </w:r>
      <w:r w:rsidRPr="00423C8E">
        <w:rPr>
          <w:u w:val="single"/>
        </w:rPr>
        <w:t xml:space="preserve"> </w:t>
      </w:r>
      <w:r w:rsidRPr="00423C8E">
        <w:rPr>
          <w:rStyle w:val="Emphasis"/>
        </w:rPr>
        <w:t>nationalism</w:t>
      </w:r>
      <w:r w:rsidRPr="00423C8E">
        <w:rPr>
          <w:u w:val="single"/>
        </w:rPr>
        <w:t xml:space="preserve">, </w:t>
      </w:r>
      <w:r w:rsidRPr="00423C8E">
        <w:rPr>
          <w:rStyle w:val="Emphasis"/>
          <w:highlight w:val="green"/>
        </w:rPr>
        <w:t>foreign confrontations</w:t>
      </w:r>
      <w:r w:rsidRPr="00423C8E">
        <w:rPr>
          <w:highlight w:val="green"/>
          <w:u w:val="single"/>
        </w:rPr>
        <w:t>, and</w:t>
      </w:r>
      <w:r w:rsidRPr="00423C8E">
        <w:rPr>
          <w:u w:val="single"/>
        </w:rPr>
        <w:t xml:space="preserve"> state </w:t>
      </w:r>
      <w:r w:rsidRPr="00423C8E">
        <w:rPr>
          <w:rStyle w:val="Emphasis"/>
          <w:highlight w:val="green"/>
        </w:rPr>
        <w:t>propaganda</w:t>
      </w:r>
      <w:r w:rsidRPr="00423C8E">
        <w:t xml:space="preserve">. </w:t>
      </w:r>
      <w:r w:rsidRPr="00423C8E">
        <w:rPr>
          <w:u w:val="single"/>
        </w:rPr>
        <w:t xml:space="preserve">Russia, already hostile and isolated, is likely to become even more so, </w:t>
      </w:r>
      <w:r w:rsidRPr="00423C8E">
        <w:rPr>
          <w:rStyle w:val="Emphasis"/>
        </w:rPr>
        <w:t>worsening</w:t>
      </w:r>
      <w:r w:rsidRPr="00423C8E">
        <w:t xml:space="preserve"> both </w:t>
      </w:r>
      <w:r w:rsidRPr="00423C8E">
        <w:rPr>
          <w:rStyle w:val="Emphasis"/>
        </w:rPr>
        <w:t>its behavior abroad</w:t>
      </w:r>
      <w:r w:rsidRPr="00423C8E">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5F70D0CB" w14:textId="77777777" w:rsidR="009B1E18" w:rsidRDefault="009B1E18" w:rsidP="009B1E18">
      <w:r w:rsidRPr="00423C8E">
        <w:t xml:space="preserve">In all, </w:t>
      </w:r>
      <w:r w:rsidRPr="00423C8E">
        <w:rPr>
          <w:highlight w:val="green"/>
          <w:u w:val="single"/>
        </w:rPr>
        <w:t>this</w:t>
      </w:r>
      <w:r w:rsidRPr="00423C8E">
        <w:rPr>
          <w:u w:val="single"/>
        </w:rPr>
        <w:t xml:space="preserve"> effect </w:t>
      </w:r>
      <w:r w:rsidRPr="00423C8E">
        <w:rPr>
          <w:highlight w:val="green"/>
          <w:u w:val="single"/>
        </w:rPr>
        <w:t>is starting to look</w:t>
      </w:r>
      <w:r w:rsidRPr="00423C8E">
        <w:rPr>
          <w:u w:val="single"/>
        </w:rPr>
        <w:t xml:space="preserve"> something </w:t>
      </w:r>
      <w:r w:rsidRPr="00423C8E">
        <w:rPr>
          <w:highlight w:val="green"/>
          <w:u w:val="single"/>
        </w:rPr>
        <w:t>like</w:t>
      </w:r>
      <w:r w:rsidRPr="00423C8E">
        <w:rPr>
          <w:u w:val="single"/>
        </w:rPr>
        <w:t xml:space="preserve"> the </w:t>
      </w:r>
      <w:r w:rsidRPr="00423C8E">
        <w:rPr>
          <w:rStyle w:val="Emphasis"/>
          <w:highlight w:val="green"/>
        </w:rPr>
        <w:t>North Koreaification of Russia</w:t>
      </w:r>
      <w:r w:rsidRPr="00423C8E">
        <w:t>. That does not mean that Russia is about to become or will ever be as isolated, hostile, or aggressive as North Korea, but it only has to edge a little bit in that direction to bring terrible consequences for the world and for Russians themselves.</w:t>
      </w:r>
    </w:p>
    <w:p w14:paraId="0606DAE9" w14:textId="77777777" w:rsidR="009B1E18" w:rsidRPr="00423C8E" w:rsidRDefault="009B1E18" w:rsidP="009B1E18">
      <w:pPr>
        <w:pStyle w:val="Heading4"/>
        <w:rPr>
          <w:rFonts w:cs="Arial"/>
        </w:rPr>
      </w:pPr>
      <w:r w:rsidRPr="00423C8E">
        <w:rPr>
          <w:rFonts w:cs="Arial"/>
        </w:rPr>
        <w:t>Only instability in the Middle East can prevent Russian economic implosion</w:t>
      </w:r>
    </w:p>
    <w:p w14:paraId="5008C3FB" w14:textId="77777777" w:rsidR="009B1E18" w:rsidRPr="00423C8E" w:rsidRDefault="009B1E18" w:rsidP="009B1E18">
      <w:r w:rsidRPr="00423C8E">
        <w:rPr>
          <w:rStyle w:val="Style13ptBold"/>
        </w:rPr>
        <w:t>Baev 15</w:t>
      </w:r>
      <w:r w:rsidRPr="00423C8E">
        <w:t xml:space="preserve"> (Pavel K. Baev is a Research Director and Professor at the Peace Research Institute, Oslo (PRIO). He is also a non-resident senior fellow at the Center for the United States and Europe (CUSE) at the Brookings Institutions, Washington DC, and a Senior Associate Fellow at the Institut Francais des Relations Internationales (IFRI), Paris. 24 April 2015. </w:t>
      </w:r>
      <w:hyperlink r:id="rId39" w:tgtFrame="_blank" w:history="1">
        <w:r w:rsidRPr="00423C8E">
          <w:t>https://www.opendemocracy.net/od-russia/pavel-k-baev/russia-is-spoiling-for-fight-in-middle-east</w:t>
        </w:r>
      </w:hyperlink>
      <w:r w:rsidRPr="00423C8E">
        <w:t>)</w:t>
      </w:r>
    </w:p>
    <w:p w14:paraId="7B535BE2" w14:textId="77777777" w:rsidR="009B1E18" w:rsidRPr="00423C8E" w:rsidRDefault="009B1E18" w:rsidP="009B1E18"/>
    <w:p w14:paraId="47F8D5ED" w14:textId="77777777" w:rsidR="009B1E18" w:rsidRDefault="009B1E18" w:rsidP="009B1E18">
      <w:r w:rsidRPr="00423C8E">
        <w:t>The first is </w:t>
      </w:r>
      <w:r w:rsidRPr="00423C8E">
        <w:rPr>
          <w:rStyle w:val="StyleUnderline"/>
        </w:rPr>
        <w:t>the dramatic (and, for Russia, devastating) </w:t>
      </w:r>
      <w:r w:rsidRPr="00423C8E">
        <w:rPr>
          <w:rStyle w:val="StyleUnderline"/>
          <w:highlight w:val="yellow"/>
        </w:rPr>
        <w:t>decline in oil prices</w:t>
      </w:r>
      <w:r w:rsidRPr="00423C8E">
        <w:t xml:space="preserve">, which </w:t>
      </w:r>
      <w:r w:rsidRPr="00423C8E">
        <w:rPr>
          <w:rStyle w:val="StyleUnderline"/>
          <w:highlight w:val="yellow"/>
        </w:rPr>
        <w:t xml:space="preserve">has been caused by profound shifts in </w:t>
      </w:r>
      <w:r w:rsidRPr="00423C8E">
        <w:rPr>
          <w:rStyle w:val="StyleUnderline"/>
        </w:rPr>
        <w:t xml:space="preserve">global </w:t>
      </w:r>
      <w:r w:rsidRPr="00423C8E">
        <w:rPr>
          <w:rStyle w:val="StyleUnderline"/>
          <w:highlight w:val="yellow"/>
        </w:rPr>
        <w:t>energy markets</w:t>
      </w:r>
      <w:r w:rsidRPr="00423C8E">
        <w:rPr>
          <w:rStyle w:val="Emphasis"/>
          <w:highlight w:val="yellow"/>
        </w:rPr>
        <w:t>. This trend might only be reversed</w:t>
      </w:r>
      <w:r w:rsidRPr="00423C8E">
        <w:t xml:space="preserve"> rapidly </w:t>
      </w:r>
      <w:r w:rsidRPr="00423C8E">
        <w:rPr>
          <w:rStyle w:val="Emphasis"/>
          <w:highlight w:val="yellow"/>
        </w:rPr>
        <w:t xml:space="preserve">by a </w:t>
      </w:r>
      <w:r w:rsidRPr="00423C8E">
        <w:rPr>
          <w:rStyle w:val="Emphasis"/>
        </w:rPr>
        <w:t xml:space="preserve">further </w:t>
      </w:r>
      <w:r w:rsidRPr="00423C8E">
        <w:rPr>
          <w:rStyle w:val="Emphasis"/>
          <w:highlight w:val="yellow"/>
        </w:rPr>
        <w:t>spike of instability in the Middle East</w:t>
      </w:r>
      <w:r w:rsidRPr="00423C8E">
        <w:rPr>
          <w:rStyle w:val="StyleUnderline"/>
          <w:highlight w:val="yellow"/>
        </w:rPr>
        <w:t>, which would disrupt supplies</w:t>
      </w:r>
      <w:r w:rsidRPr="00423C8E">
        <w:rPr>
          <w:rStyle w:val="StyleUnderline"/>
        </w:rPr>
        <w:t xml:space="preserve"> coming </w:t>
      </w:r>
      <w:r w:rsidRPr="00423C8E">
        <w:rPr>
          <w:rStyle w:val="StyleUnderline"/>
          <w:highlight w:val="yellow"/>
        </w:rPr>
        <w:t>from the</w:t>
      </w:r>
      <w:r w:rsidRPr="00423C8E">
        <w:rPr>
          <w:rStyle w:val="StyleUnderline"/>
        </w:rPr>
        <w:t xml:space="preserve"> Persian </w:t>
      </w:r>
      <w:r w:rsidRPr="00423C8E">
        <w:rPr>
          <w:rStyle w:val="StyleUnderline"/>
          <w:highlight w:val="yellow"/>
        </w:rPr>
        <w:t>Gulf</w:t>
      </w:r>
      <w:r w:rsidRPr="00423C8E">
        <w:rPr>
          <w:rStyle w:val="StyleUnderline"/>
        </w:rPr>
        <w:t>. </w:t>
      </w:r>
      <w:r w:rsidRPr="00423C8E">
        <w:rPr>
          <w:rStyle w:val="StyleUnderline"/>
          <w:highlight w:val="yellow"/>
        </w:rPr>
        <w:t>The</w:t>
      </w:r>
      <w:r w:rsidRPr="00423C8E">
        <w:rPr>
          <w:rStyle w:val="StyleUnderline"/>
        </w:rPr>
        <w:t xml:space="preserve"> 30-40% </w:t>
      </w:r>
      <w:r w:rsidRPr="00423C8E">
        <w:rPr>
          <w:rStyle w:val="StyleUnderline"/>
          <w:highlight w:val="yellow"/>
        </w:rPr>
        <w:t>price drop that occurred in the second half of 2014 happened while three</w:t>
      </w:r>
      <w:r w:rsidRPr="00423C8E">
        <w:rPr>
          <w:rStyle w:val="StyleUnderline"/>
        </w:rPr>
        <w:t xml:space="preserve"> </w:t>
      </w:r>
      <w:r w:rsidRPr="00423C8E">
        <w:rPr>
          <w:rStyle w:val="StyleUnderline"/>
          <w:highlight w:val="yellow"/>
        </w:rPr>
        <w:t>major suppliers</w:t>
      </w:r>
      <w:r w:rsidRPr="00423C8E">
        <w:rPr>
          <w:rStyle w:val="StyleUnderline"/>
        </w:rPr>
        <w:t>—Iraq, Iran, and Libya—</w:t>
      </w:r>
      <w:r w:rsidRPr="00423C8E">
        <w:rPr>
          <w:rStyle w:val="StyleUnderline"/>
          <w:highlight w:val="yellow"/>
        </w:rPr>
        <w:t>were</w:t>
      </w:r>
      <w:r w:rsidRPr="00423C8E">
        <w:rPr>
          <w:rStyle w:val="StyleUnderline"/>
        </w:rPr>
        <w:t xml:space="preserve"> already </w:t>
      </w:r>
      <w:r w:rsidRPr="00423C8E">
        <w:rPr>
          <w:rStyle w:val="StyleUnderline"/>
          <w:highlight w:val="yellow"/>
        </w:rPr>
        <w:t>performing far below capacity</w:t>
      </w:r>
      <w:r w:rsidRPr="00423C8E">
        <w:rPr>
          <w:rStyle w:val="StyleUnderline"/>
        </w:rPr>
        <w:t>. It is reasonable to assume that </w:t>
      </w:r>
      <w:r w:rsidRPr="00423C8E">
        <w:rPr>
          <w:rStyle w:val="StyleUnderline"/>
          <w:highlight w:val="yellow"/>
        </w:rPr>
        <w:t>a normalisation of production in any of them would push the benchmark</w:t>
      </w:r>
      <w:r w:rsidRPr="00423C8E">
        <w:rPr>
          <w:rStyle w:val="StyleUnderline"/>
        </w:rPr>
        <w:t xml:space="preserve"> </w:t>
      </w:r>
      <w:r w:rsidRPr="00423C8E">
        <w:rPr>
          <w:rStyle w:val="StyleUnderline"/>
          <w:highlight w:val="yellow"/>
        </w:rPr>
        <w:t>price even lower. Russia may</w:t>
      </w:r>
      <w:r w:rsidRPr="00423C8E">
        <w:rPr>
          <w:rStyle w:val="StyleUnderline"/>
        </w:rPr>
        <w:t xml:space="preserve"> thus </w:t>
      </w:r>
      <w:r w:rsidRPr="00423C8E">
        <w:rPr>
          <w:rStyle w:val="StyleUnderline"/>
          <w:highlight w:val="yellow"/>
        </w:rPr>
        <w:t>find it necessary to prevent</w:t>
      </w:r>
      <w:r w:rsidRPr="00423C8E">
        <w:t xml:space="preserve"> progress in conflict resolution (and, hence, </w:t>
      </w:r>
      <w:r w:rsidRPr="00423C8E">
        <w:rPr>
          <w:rStyle w:val="StyleUnderline"/>
          <w:highlight w:val="yellow"/>
        </w:rPr>
        <w:t>stabilisation</w:t>
      </w:r>
      <w:r w:rsidRPr="00423C8E">
        <w:t xml:space="preserve"> in one or more of these three major producers). </w:t>
      </w:r>
      <w:r w:rsidRPr="00423C8E">
        <w:rPr>
          <w:rStyle w:val="Emphasis"/>
          <w:highlight w:val="yellow"/>
        </w:rPr>
        <w:t>It could mean the difference between severe economic crisis and implosion.</w:t>
      </w:r>
    </w:p>
    <w:p w14:paraId="3033C36F" w14:textId="77777777" w:rsidR="009B1E18" w:rsidRPr="00423C8E" w:rsidRDefault="009B1E18" w:rsidP="009B1E18">
      <w:pPr>
        <w:pStyle w:val="Heading4"/>
        <w:rPr>
          <w:rFonts w:cs="Arial"/>
          <w:u w:val="single"/>
        </w:rPr>
      </w:pPr>
      <w:r w:rsidRPr="00423C8E">
        <w:rPr>
          <w:rFonts w:cs="Arial"/>
        </w:rPr>
        <w:t xml:space="preserve">They’ll use cyberattacks, which cause </w:t>
      </w:r>
      <w:r w:rsidRPr="00423C8E">
        <w:rPr>
          <w:rFonts w:cs="Arial"/>
          <w:u w:val="single"/>
        </w:rPr>
        <w:t>extinction</w:t>
      </w:r>
    </w:p>
    <w:p w14:paraId="4CDD4719" w14:textId="77777777" w:rsidR="009B1E18" w:rsidRPr="00423C8E" w:rsidRDefault="009B1E18" w:rsidP="009B1E18">
      <w:r w:rsidRPr="00423C8E">
        <w:rPr>
          <w:rStyle w:val="Style13ptBold"/>
        </w:rPr>
        <w:t>Perkovich 18</w:t>
      </w:r>
      <w:r w:rsidRPr="00423C8E">
        <w:t xml:space="preserve"> [George, Olivier and Nomellini chair and vice president for studies at the Carnegie Endowment for International Peace, “Really? We’re Gonna Nuke Russia for a Cyberattack?” 1/18, </w:t>
      </w:r>
      <w:hyperlink r:id="rId40" w:history="1">
        <w:r w:rsidRPr="00423C8E">
          <w:rPr>
            <w:rStyle w:val="Hyperlink"/>
          </w:rPr>
          <w:t>https://www.politico.com/magazine/story/2018/01/18/donald-trump-russia-nuclear-cyberattack-216477</w:t>
        </w:r>
      </w:hyperlink>
      <w:r w:rsidRPr="00423C8E">
        <w:t>]</w:t>
      </w:r>
    </w:p>
    <w:p w14:paraId="5FFD78C0" w14:textId="77777777" w:rsidR="009B1E18" w:rsidRPr="00423C8E" w:rsidRDefault="009B1E18" w:rsidP="009B1E18">
      <w:r w:rsidRPr="00423C8E">
        <w:t xml:space="preserve">For three reasons, the Trump administration would be wise to reconsider and more carefully calibrate the circumstances under which it would initiate nuclear war. The first reason has to do with the fact that </w:t>
      </w:r>
      <w:r w:rsidRPr="00423C8E">
        <w:rPr>
          <w:rStyle w:val="StyleUnderline"/>
        </w:rPr>
        <w:t xml:space="preserve">nuclear war would be </w:t>
      </w:r>
      <w:r w:rsidRPr="00423C8E">
        <w:rPr>
          <w:rStyle w:val="Emphasis"/>
        </w:rPr>
        <w:t>much more devastating</w:t>
      </w:r>
      <w:r w:rsidRPr="00423C8E">
        <w:t xml:space="preserve"> to the United States </w:t>
      </w:r>
      <w:r w:rsidRPr="00423C8E">
        <w:rPr>
          <w:rStyle w:val="Emphasis"/>
        </w:rPr>
        <w:t>than</w:t>
      </w:r>
      <w:r w:rsidRPr="00423C8E">
        <w:t xml:space="preserve"> would </w:t>
      </w:r>
      <w:r w:rsidRPr="00423C8E">
        <w:rPr>
          <w:rStyle w:val="Emphasis"/>
        </w:rPr>
        <w:t>any conceivable cyberattack</w:t>
      </w:r>
      <w:r w:rsidRPr="00423C8E">
        <w:t xml:space="preserve">. </w:t>
      </w:r>
      <w:r w:rsidRPr="00423C8E">
        <w:rPr>
          <w:rStyle w:val="StyleUnderline"/>
        </w:rPr>
        <w:t xml:space="preserve">Russia and China appear to be the </w:t>
      </w:r>
      <w:r w:rsidRPr="00423C8E">
        <w:rPr>
          <w:rStyle w:val="Emphasis"/>
        </w:rPr>
        <w:t>most likely adversaries</w:t>
      </w:r>
      <w:r w:rsidRPr="00423C8E">
        <w:rPr>
          <w:rStyle w:val="StyleUnderline"/>
        </w:rPr>
        <w:t xml:space="preserve"> that in the near term might be able to use cyberweapons to disable significant segments of the U.S. electricity system</w:t>
      </w:r>
      <w:r w:rsidRPr="00423C8E">
        <w:t xml:space="preserve">. Indeed, </w:t>
      </w:r>
      <w:r w:rsidRPr="00423C8E">
        <w:rPr>
          <w:rStyle w:val="Emphasis"/>
          <w:highlight w:val="green"/>
        </w:rPr>
        <w:t>Russian attackers</w:t>
      </w:r>
      <w:r w:rsidRPr="00423C8E">
        <w:rPr>
          <w:rStyle w:val="Emphasis"/>
        </w:rPr>
        <w:t xml:space="preserve"> already </w:t>
      </w:r>
      <w:r w:rsidRPr="00423C8E">
        <w:rPr>
          <w:rStyle w:val="Emphasis"/>
          <w:highlight w:val="green"/>
        </w:rPr>
        <w:t>did</w:t>
      </w:r>
      <w:r w:rsidRPr="00423C8E">
        <w:rPr>
          <w:rStyle w:val="Emphasis"/>
        </w:rPr>
        <w:t xml:space="preserve"> so to </w:t>
      </w:r>
      <w:r w:rsidRPr="00423C8E">
        <w:rPr>
          <w:rStyle w:val="Emphasis"/>
          <w:highlight w:val="green"/>
        </w:rPr>
        <w:t>Ukraine</w:t>
      </w:r>
      <w:r w:rsidRPr="00423C8E">
        <w:rPr>
          <w:rStyle w:val="StyleUnderline"/>
        </w:rPr>
        <w:t>, in a December 2015 operation that shut down power for approximately 230,000 Ukrainians</w:t>
      </w:r>
      <w:r w:rsidRPr="00423C8E">
        <w:t xml:space="preserve"> for up to six hours. That attack, Wired magazine reported last June, may have been a dress rehearsal for a future assault on the U.S. power grid. Now </w:t>
      </w:r>
      <w:r w:rsidRPr="00423C8E">
        <w:rPr>
          <w:rStyle w:val="Emphasis"/>
          <w:highlight w:val="green"/>
        </w:rPr>
        <w:t>imagine it was much worse</w:t>
      </w:r>
      <w:r w:rsidRPr="00423C8E">
        <w:t xml:space="preserve">, and all of Ukraine was without electricity for weeks. </w:t>
      </w:r>
      <w:r w:rsidRPr="00423C8E">
        <w:rPr>
          <w:rStyle w:val="StyleUnderline"/>
        </w:rPr>
        <w:t>If Ukraine possessed nuclear weapons, would any sane person in Washington have recommended that Ukrainian leaders retaliate by nuking Russia</w:t>
      </w:r>
      <w:r w:rsidRPr="00423C8E">
        <w:t xml:space="preserve">, and thereby inviting Russian nuclear attacks on Ukraine? The cure would have been much worse than the disease. The same strategic logic applies to the United States. </w:t>
      </w:r>
      <w:r w:rsidRPr="00423C8E">
        <w:rPr>
          <w:rStyle w:val="StyleUnderline"/>
          <w:highlight w:val="green"/>
        </w:rPr>
        <w:t>A cyberattack on</w:t>
      </w:r>
      <w:r w:rsidRPr="00423C8E">
        <w:rPr>
          <w:rStyle w:val="StyleUnderline"/>
        </w:rPr>
        <w:t xml:space="preserve"> U.S. </w:t>
      </w:r>
      <w:r w:rsidRPr="00423C8E">
        <w:rPr>
          <w:rStyle w:val="StyleUnderline"/>
          <w:highlight w:val="green"/>
        </w:rPr>
        <w:t>civilian infrastructure could be</w:t>
      </w:r>
      <w:r w:rsidRPr="00423C8E">
        <w:rPr>
          <w:rStyle w:val="StyleUnderline"/>
        </w:rPr>
        <w:t xml:space="preserve"> </w:t>
      </w:r>
      <w:r w:rsidRPr="00423C8E">
        <w:rPr>
          <w:rStyle w:val="Emphasis"/>
          <w:highlight w:val="green"/>
        </w:rPr>
        <w:t>enormously disruptive</w:t>
      </w:r>
      <w:r w:rsidRPr="00423C8E">
        <w:rPr>
          <w:rStyle w:val="Emphasis"/>
        </w:rPr>
        <w:t xml:space="preserve"> and costly</w:t>
      </w:r>
      <w:r w:rsidRPr="00423C8E">
        <w:t xml:space="preserve">. </w:t>
      </w:r>
      <w:r w:rsidRPr="00423C8E">
        <w:rPr>
          <w:rStyle w:val="StyleUnderline"/>
        </w:rPr>
        <w:t xml:space="preserve">Depending on the scale and durability of outages of electricity, piped water, etc., </w:t>
      </w:r>
      <w:r w:rsidRPr="00423C8E">
        <w:rPr>
          <w:rStyle w:val="Emphasis"/>
          <w:highlight w:val="green"/>
        </w:rPr>
        <w:t>the effect could be like</w:t>
      </w:r>
      <w:r w:rsidRPr="00423C8E">
        <w:rPr>
          <w:rStyle w:val="Emphasis"/>
        </w:rPr>
        <w:t xml:space="preserve"> what </w:t>
      </w:r>
      <w:r w:rsidRPr="00423C8E">
        <w:rPr>
          <w:rStyle w:val="Emphasis"/>
          <w:highlight w:val="green"/>
        </w:rPr>
        <w:t>Puerto Rico</w:t>
      </w:r>
      <w:r w:rsidRPr="00423C8E">
        <w:rPr>
          <w:rStyle w:val="Emphasis"/>
        </w:rPr>
        <w:t xml:space="preserve"> is experiencing</w:t>
      </w:r>
      <w:r w:rsidRPr="00423C8E">
        <w:rPr>
          <w:rStyle w:val="StyleUnderline"/>
        </w:rPr>
        <w:t xml:space="preserve"> due to Hurricane Maria</w:t>
      </w:r>
      <w:r w:rsidRPr="00423C8E">
        <w:t xml:space="preserve"> (though without the collapsed roadways and buildings). But, </w:t>
      </w:r>
      <w:r w:rsidRPr="00423C8E">
        <w:rPr>
          <w:rStyle w:val="StyleUnderline"/>
          <w:highlight w:val="green"/>
        </w:rPr>
        <w:t>if a U.S. president initiated</w:t>
      </w:r>
      <w:r w:rsidRPr="00423C8E">
        <w:rPr>
          <w:rStyle w:val="StyleUnderline"/>
        </w:rPr>
        <w:t xml:space="preserve"> nuclear </w:t>
      </w:r>
      <w:r w:rsidRPr="00423C8E">
        <w:rPr>
          <w:rStyle w:val="StyleUnderline"/>
          <w:highlight w:val="green"/>
        </w:rPr>
        <w:t>war</w:t>
      </w:r>
      <w:r w:rsidRPr="00423C8E">
        <w:rPr>
          <w:rStyle w:val="StyleUnderline"/>
        </w:rPr>
        <w:t xml:space="preserve"> in response to a massive cyberattack</w:t>
      </w:r>
      <w:r w:rsidRPr="00423C8E">
        <w:rPr>
          <w:rStyle w:val="Emphasis"/>
          <w:i/>
          <w:sz w:val="28"/>
          <w:szCs w:val="28"/>
        </w:rPr>
        <w:t xml:space="preserve">, </w:t>
      </w:r>
      <w:r w:rsidRPr="00423C8E">
        <w:rPr>
          <w:rStyle w:val="Emphasis"/>
          <w:i/>
          <w:sz w:val="28"/>
          <w:szCs w:val="28"/>
          <w:highlight w:val="green"/>
        </w:rPr>
        <w:t>Russia and China would be expected to retaliate with nuclear weapons</w:t>
      </w:r>
      <w:r w:rsidRPr="00423C8E">
        <w:rPr>
          <w:i/>
          <w:szCs w:val="28"/>
        </w:rPr>
        <w:t>.</w:t>
      </w:r>
      <w:r w:rsidRPr="00423C8E">
        <w:t xml:space="preserve"> </w:t>
      </w:r>
      <w:r w:rsidRPr="00423C8E">
        <w:rPr>
          <w:rStyle w:val="StyleUnderline"/>
          <w:highlight w:val="green"/>
        </w:rPr>
        <w:t>This could leave the mainland</w:t>
      </w:r>
      <w:r w:rsidRPr="00423C8E">
        <w:rPr>
          <w:rStyle w:val="StyleUnderline"/>
        </w:rPr>
        <w:t xml:space="preserve"> U.S. in </w:t>
      </w:r>
      <w:r w:rsidRPr="00423C8E">
        <w:rPr>
          <w:rStyle w:val="StyleUnderline"/>
          <w:highlight w:val="green"/>
        </w:rPr>
        <w:t xml:space="preserve">the condition of Puerto Rico </w:t>
      </w:r>
      <w:r w:rsidRPr="00423C8E">
        <w:rPr>
          <w:rStyle w:val="Emphasis"/>
          <w:i/>
          <w:sz w:val="28"/>
          <w:szCs w:val="28"/>
          <w:highlight w:val="green"/>
        </w:rPr>
        <w:t>minus all the people</w:t>
      </w:r>
      <w:r w:rsidRPr="00423C8E">
        <w:rPr>
          <w:rStyle w:val="Emphasis"/>
          <w:i/>
          <w:sz w:val="28"/>
          <w:szCs w:val="28"/>
        </w:rPr>
        <w:t>, buildings and wildlife</w:t>
      </w:r>
      <w:r w:rsidRPr="00423C8E">
        <w:t xml:space="preserve">. </w:t>
      </w:r>
      <w:r w:rsidRPr="00423C8E">
        <w:rPr>
          <w:rStyle w:val="StyleUnderline"/>
        </w:rPr>
        <w:t xml:space="preserve">Russia and China would suffer gravely in the process, but the U.S. would lose much more than it would gain by moving from cyberwar to nuclear war. </w:t>
      </w:r>
      <w:r w:rsidRPr="00423C8E">
        <w:t xml:space="preserve">Here’s the second reason it’s crazy to retaliate with nuclear weapons: </w:t>
      </w:r>
      <w:r w:rsidRPr="00423C8E">
        <w:rPr>
          <w:rStyle w:val="StyleUnderline"/>
        </w:rPr>
        <w:t xml:space="preserve">The United States’ </w:t>
      </w:r>
      <w:r w:rsidRPr="00423C8E">
        <w:rPr>
          <w:rStyle w:val="StyleUnderline"/>
          <w:highlight w:val="green"/>
        </w:rPr>
        <w:t>conventional and cyber capabilities</w:t>
      </w:r>
      <w:r w:rsidRPr="00423C8E">
        <w:rPr>
          <w:rStyle w:val="StyleUnderline"/>
        </w:rPr>
        <w:t xml:space="preserve"> combined </w:t>
      </w:r>
      <w:r w:rsidRPr="00423C8E">
        <w:rPr>
          <w:rStyle w:val="StyleUnderline"/>
          <w:highlight w:val="green"/>
        </w:rPr>
        <w:t>are greater</w:t>
      </w:r>
      <w:r w:rsidRPr="00423C8E">
        <w:rPr>
          <w:rStyle w:val="StyleUnderline"/>
        </w:rPr>
        <w:t xml:space="preserve"> than its adversaries’</w:t>
      </w:r>
      <w:r w:rsidRPr="00423C8E">
        <w:t xml:space="preserve">. Thus, the United States for decades has wanted to keep conflicts from going nuclear, where it would be harder if not impossible to “win.” </w:t>
      </w:r>
      <w:r w:rsidRPr="00423C8E">
        <w:rPr>
          <w:rStyle w:val="StyleUnderline"/>
          <w:highlight w:val="green"/>
        </w:rPr>
        <w:t>The U.S. continues to develop</w:t>
      </w:r>
      <w:r w:rsidRPr="00423C8E">
        <w:rPr>
          <w:rStyle w:val="StyleUnderline"/>
        </w:rPr>
        <w:t xml:space="preserve"> and deploy </w:t>
      </w:r>
      <w:r w:rsidRPr="00423C8E">
        <w:rPr>
          <w:rStyle w:val="StyleUnderline"/>
          <w:highlight w:val="green"/>
        </w:rPr>
        <w:t>its own cyber capabilities</w:t>
      </w:r>
      <w:r w:rsidRPr="00423C8E">
        <w:rPr>
          <w:rStyle w:val="StyleUnderline"/>
        </w:rPr>
        <w:t xml:space="preserve"> to disrupt adversaries’ civilian and dual-use infrastructure</w:t>
      </w:r>
      <w:r w:rsidRPr="00423C8E">
        <w:t xml:space="preserve">—energy, water, finance, etc. </w:t>
      </w:r>
      <w:r w:rsidRPr="00423C8E">
        <w:rPr>
          <w:rStyle w:val="StyleUnderline"/>
          <w:highlight w:val="green"/>
        </w:rPr>
        <w:t>This helps</w:t>
      </w:r>
      <w:r w:rsidRPr="00423C8E">
        <w:rPr>
          <w:highlight w:val="green"/>
        </w:rPr>
        <w:t xml:space="preserve"> </w:t>
      </w:r>
      <w:r w:rsidRPr="00423C8E">
        <w:rPr>
          <w:rStyle w:val="StyleUnderline"/>
          <w:highlight w:val="green"/>
        </w:rPr>
        <w:t>deter adversaries</w:t>
      </w:r>
      <w:r w:rsidRPr="00423C8E">
        <w:rPr>
          <w:rStyle w:val="StyleUnderline"/>
        </w:rPr>
        <w:t xml:space="preserve"> from initiating </w:t>
      </w:r>
      <w:r w:rsidRPr="00423C8E">
        <w:rPr>
          <w:rStyle w:val="StyleUnderline"/>
        </w:rPr>
        <w:lastRenderedPageBreak/>
        <w:t xml:space="preserve">cyberwarfare on a large scale, and, if deterrence fails, to </w:t>
      </w:r>
      <w:r w:rsidRPr="00423C8E">
        <w:rPr>
          <w:rStyle w:val="StyleUnderline"/>
          <w:highlight w:val="green"/>
        </w:rPr>
        <w:t>enable</w:t>
      </w:r>
      <w:r w:rsidRPr="00423C8E">
        <w:rPr>
          <w:highlight w:val="green"/>
        </w:rPr>
        <w:t xml:space="preserve"> </w:t>
      </w:r>
      <w:r w:rsidRPr="00423C8E">
        <w:rPr>
          <w:rStyle w:val="Emphasis"/>
          <w:i/>
          <w:sz w:val="28"/>
          <w:szCs w:val="28"/>
          <w:highlight w:val="green"/>
        </w:rPr>
        <w:t>countervailing cyberattacks and</w:t>
      </w:r>
      <w:r w:rsidRPr="00423C8E">
        <w:rPr>
          <w:rStyle w:val="Emphasis"/>
          <w:i/>
          <w:sz w:val="28"/>
          <w:szCs w:val="28"/>
        </w:rPr>
        <w:t xml:space="preserve"> perhaps </w:t>
      </w:r>
      <w:r w:rsidRPr="00423C8E">
        <w:rPr>
          <w:rStyle w:val="Emphasis"/>
          <w:i/>
          <w:sz w:val="28"/>
          <w:szCs w:val="28"/>
          <w:highlight w:val="green"/>
        </w:rPr>
        <w:t>conventional warfare</w:t>
      </w:r>
      <w:r w:rsidRPr="00423C8E">
        <w:t>.</w:t>
      </w:r>
    </w:p>
    <w:p w14:paraId="1A0E4275" w14:textId="77777777" w:rsidR="009B1E18" w:rsidRPr="00423C8E" w:rsidRDefault="009B1E18" w:rsidP="009B1E18"/>
    <w:p w14:paraId="30183AC7" w14:textId="77777777" w:rsidR="009B1E18" w:rsidRPr="00423C8E" w:rsidRDefault="009B1E18" w:rsidP="009B1E18">
      <w:pPr>
        <w:pStyle w:val="Heading3"/>
        <w:rPr>
          <w:rFonts w:cs="Arial"/>
        </w:rPr>
      </w:pPr>
      <w:r w:rsidRPr="00423C8E">
        <w:rPr>
          <w:rFonts w:cs="Arial"/>
        </w:rPr>
        <w:lastRenderedPageBreak/>
        <w:t xml:space="preserve">NC – AT: ME War </w:t>
      </w:r>
    </w:p>
    <w:p w14:paraId="2C93A795" w14:textId="77777777" w:rsidR="009B1E18" w:rsidRPr="00423C8E" w:rsidRDefault="009B1E18" w:rsidP="009B1E18">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3790B6F4" w14:textId="77777777" w:rsidR="009B1E18" w:rsidRPr="00423C8E" w:rsidRDefault="009B1E18" w:rsidP="009B1E18">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From a Post-War to a Pre-War World?” </w:t>
      </w:r>
      <w:r w:rsidRPr="00423C8E">
        <w:rPr>
          <w:i/>
        </w:rPr>
        <w:t>Huffington Post</w:t>
      </w:r>
      <w:r w:rsidRPr="00423C8E">
        <w:t>, July 7</w:t>
      </w:r>
      <w:r w:rsidRPr="00423C8E">
        <w:rPr>
          <w:vertAlign w:val="superscript"/>
        </w:rPr>
        <w:t>th</w:t>
      </w:r>
      <w:r w:rsidRPr="00423C8E">
        <w:t xml:space="preserve">, </w:t>
      </w:r>
      <w:hyperlink r:id="rId41" w:history="1">
        <w:r w:rsidRPr="00423C8E">
          <w:rPr>
            <w:rStyle w:val="Hyperlink"/>
          </w:rPr>
          <w:t>http://www.huffingtonpost.com/walter-russell-mead/new-global-war_b_5562664.html</w:t>
        </w:r>
      </w:hyperlink>
      <w:r w:rsidRPr="00423C8E">
        <w:t>)</w:t>
      </w:r>
    </w:p>
    <w:p w14:paraId="45C76E7B" w14:textId="77777777" w:rsidR="009B1E18" w:rsidRPr="00423C8E" w:rsidRDefault="009B1E18" w:rsidP="009B1E18">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0EE6353C" w14:textId="77777777" w:rsidR="009B1E18" w:rsidRPr="00423C8E" w:rsidRDefault="009B1E18" w:rsidP="009B1E18">
      <w:r w:rsidRPr="00423C8E">
        <w:t>GERMANS THEN, CHINESE NOW</w:t>
      </w:r>
    </w:p>
    <w:p w14:paraId="3094FC64" w14:textId="77777777" w:rsidR="009B1E18" w:rsidRPr="00423C8E" w:rsidRDefault="009B1E18" w:rsidP="009B1E18">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5EA347A4" w14:textId="77777777" w:rsidR="009B1E18" w:rsidRPr="00423C8E" w:rsidRDefault="009B1E18" w:rsidP="009B1E18">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39004B13" w14:textId="77777777" w:rsidR="009B1E18" w:rsidRPr="00423C8E" w:rsidRDefault="009B1E18" w:rsidP="009B1E18">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5B4CF257" w14:textId="77777777" w:rsidR="009B1E18" w:rsidRPr="00423C8E" w:rsidRDefault="009B1E18" w:rsidP="009B1E18">
      <w:r w:rsidRPr="00423C8E">
        <w:t>AMERICA HAS ALL THE ALLIES</w:t>
      </w:r>
    </w:p>
    <w:p w14:paraId="31F9D6A9" w14:textId="77777777" w:rsidR="009B1E18" w:rsidRPr="00423C8E" w:rsidRDefault="009B1E18" w:rsidP="009B1E18">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58ACF02D" w14:textId="77777777" w:rsidR="009B1E18" w:rsidRPr="00423C8E" w:rsidRDefault="009B1E18" w:rsidP="009B1E18">
      <w:r w:rsidRPr="00423C8E">
        <w:lastRenderedPageBreak/>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7D86E5EE" w14:textId="77777777" w:rsidR="009B1E18" w:rsidRPr="00423C8E" w:rsidRDefault="009B1E18" w:rsidP="009B1E18">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direct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5F3AED48" w14:textId="77777777" w:rsidR="009B1E18" w:rsidRPr="00423C8E" w:rsidRDefault="009B1E18" w:rsidP="009B1E18">
      <w:pPr>
        <w:pStyle w:val="Heading4"/>
        <w:rPr>
          <w:rFonts w:cs="Arial"/>
        </w:rPr>
      </w:pPr>
      <w:r w:rsidRPr="00423C8E">
        <w:rPr>
          <w:rFonts w:cs="Arial"/>
        </w:rPr>
        <w:t xml:space="preserve">No strikes – Israel would </w:t>
      </w:r>
      <w:r w:rsidRPr="00423C8E">
        <w:rPr>
          <w:rFonts w:cs="Arial"/>
          <w:u w:val="single"/>
        </w:rPr>
        <w:t>never</w:t>
      </w:r>
      <w:r w:rsidRPr="00423C8E">
        <w:rPr>
          <w:rFonts w:cs="Arial"/>
        </w:rPr>
        <w:t xml:space="preserve"> </w:t>
      </w:r>
    </w:p>
    <w:p w14:paraId="72ADDF29" w14:textId="77777777" w:rsidR="009B1E18" w:rsidRPr="00423C8E" w:rsidRDefault="009B1E18" w:rsidP="009B1E18">
      <w:pPr>
        <w:pStyle w:val="ListParagraph"/>
        <w:numPr>
          <w:ilvl w:val="0"/>
          <w:numId w:val="20"/>
        </w:numPr>
      </w:pPr>
      <w:r w:rsidRPr="00423C8E">
        <w:t xml:space="preserve">They’d have done it by now – preemptively attacked Iraq and Syria within weeks of finding single reactors </w:t>
      </w:r>
    </w:p>
    <w:p w14:paraId="13571957" w14:textId="77777777" w:rsidR="009B1E18" w:rsidRPr="00423C8E" w:rsidRDefault="009B1E18" w:rsidP="009B1E18">
      <w:pPr>
        <w:pStyle w:val="ListParagraph"/>
        <w:numPr>
          <w:ilvl w:val="0"/>
          <w:numId w:val="20"/>
        </w:numPr>
      </w:pPr>
      <w:r w:rsidRPr="00423C8E">
        <w:t xml:space="preserve">A strike would make the bomb more likely by emboldening Iran, they’d leave the NPT, kick out IAEA watchdogs, and sanctions support collapses – funds nuke mod in Iran </w:t>
      </w:r>
    </w:p>
    <w:p w14:paraId="0F73D262" w14:textId="77777777" w:rsidR="009B1E18" w:rsidRPr="00423C8E" w:rsidRDefault="009B1E18" w:rsidP="009B1E18">
      <w:pPr>
        <w:pStyle w:val="ListParagraph"/>
        <w:numPr>
          <w:ilvl w:val="0"/>
          <w:numId w:val="20"/>
        </w:numPr>
      </w:pPr>
      <w:r w:rsidRPr="00423C8E">
        <w:t xml:space="preserve">It hurts Israel by eroding regional allies and Iran gets a face lift – independently messes up US-Israel ties and erodes assurances </w:t>
      </w:r>
    </w:p>
    <w:p w14:paraId="695AC0C8" w14:textId="77777777" w:rsidR="009B1E18" w:rsidRPr="00423C8E" w:rsidRDefault="009B1E18" w:rsidP="009B1E18">
      <w:pPr>
        <w:pStyle w:val="ListParagraph"/>
        <w:numPr>
          <w:ilvl w:val="0"/>
          <w:numId w:val="20"/>
        </w:numPr>
      </w:pPr>
      <w:r w:rsidRPr="00423C8E">
        <w:t xml:space="preserve">Veto players – Netanyahu needs approval from the IDF and security cabinet and they all hate him </w:t>
      </w:r>
    </w:p>
    <w:p w14:paraId="59A2A7EC" w14:textId="77777777" w:rsidR="009B1E18" w:rsidRPr="00423C8E" w:rsidRDefault="009B1E18" w:rsidP="009B1E18">
      <w:r w:rsidRPr="00423C8E">
        <w:rPr>
          <w:rStyle w:val="Style13ptBold"/>
        </w:rPr>
        <w:t>Keck 15</w:t>
      </w:r>
      <w:r w:rsidRPr="00423C8E">
        <w:t xml:space="preserve"> [Zachary Keck is the Wohlstetter Public Affairs Fellow at the Nonproliferation Policy Education Center. Before that, he was a researcher at the Belfer Center for Science and International Affairs. "5 Reasons Israel Won't Attack Iran." https://nationalinterest.org/commentary/five-reasons-israel-wont-attack-iran-9469?page=0%2C1]</w:t>
      </w:r>
    </w:p>
    <w:p w14:paraId="5010FED2" w14:textId="77777777" w:rsidR="009B1E18" w:rsidRPr="00423C8E" w:rsidRDefault="009B1E18" w:rsidP="009B1E18">
      <w:pPr>
        <w:rPr>
          <w:sz w:val="16"/>
        </w:rPr>
      </w:pPr>
      <w:r w:rsidRPr="00423C8E">
        <w:rPr>
          <w:sz w:val="16"/>
        </w:rPr>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rPr>
          <w:sz w:val="16"/>
        </w:rPr>
        <w:t xml:space="preserve"> </w:t>
      </w:r>
      <w:r w:rsidRPr="00423C8E">
        <w:rPr>
          <w:rStyle w:val="StyleUnderline"/>
        </w:rPr>
        <w:t>on Iran</w:t>
      </w:r>
      <w:r w:rsidRPr="00423C8E">
        <w:rPr>
          <w:sz w:val="16"/>
        </w:rPr>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rPr>
          <w:sz w:val="16"/>
        </w:rPr>
        <w:t>. There are at least five reasons why Israel isn’t likely to attack Iran.</w:t>
      </w:r>
    </w:p>
    <w:p w14:paraId="370CA252" w14:textId="77777777" w:rsidR="009B1E18" w:rsidRPr="00423C8E" w:rsidRDefault="009B1E18" w:rsidP="009B1E18">
      <w:pPr>
        <w:rPr>
          <w:sz w:val="16"/>
          <w:szCs w:val="16"/>
        </w:rPr>
      </w:pPr>
      <w:r w:rsidRPr="00423C8E">
        <w:rPr>
          <w:sz w:val="16"/>
          <w:szCs w:val="16"/>
        </w:rPr>
        <w:t>1. You Snooze, You Lose</w:t>
      </w:r>
    </w:p>
    <w:p w14:paraId="7ABBEA12" w14:textId="77777777" w:rsidR="009B1E18" w:rsidRPr="00423C8E" w:rsidRDefault="009B1E18" w:rsidP="009B1E18">
      <w:pPr>
        <w:rPr>
          <w:sz w:val="16"/>
        </w:rPr>
      </w:pPr>
      <w:r w:rsidRPr="00423C8E">
        <w:rPr>
          <w:sz w:val="16"/>
        </w:rPr>
        <w:t xml:space="preserve">First, </w:t>
      </w:r>
      <w:r w:rsidRPr="00423C8E">
        <w:rPr>
          <w:rStyle w:val="StyleUnderline"/>
        </w:rPr>
        <w:t>if Israel was going to strike</w:t>
      </w:r>
      <w:r w:rsidRPr="00423C8E">
        <w:rPr>
          <w:sz w:val="16"/>
        </w:rPr>
        <w:t xml:space="preserve"> Iran’s nuclear facilities, </w:t>
      </w:r>
      <w:r w:rsidRPr="00423C8E">
        <w:rPr>
          <w:rStyle w:val="StyleUnderline"/>
          <w:highlight w:val="yellow"/>
        </w:rPr>
        <w:t>it would have</w:t>
      </w:r>
      <w:r w:rsidRPr="00423C8E">
        <w:rPr>
          <w:rStyle w:val="StyleUnderline"/>
        </w:rPr>
        <w:t xml:space="preserve"> done so </w:t>
      </w:r>
      <w:r w:rsidRPr="00423C8E">
        <w:rPr>
          <w:rStyle w:val="StyleUnderline"/>
          <w:highlight w:val="yellow"/>
        </w:rPr>
        <w:t xml:space="preserve">a </w:t>
      </w:r>
      <w:r w:rsidRPr="00423C8E">
        <w:rPr>
          <w:rStyle w:val="Emphasis"/>
          <w:highlight w:val="yellow"/>
        </w:rPr>
        <w:t>long time ago</w:t>
      </w:r>
      <w:r w:rsidRPr="00423C8E">
        <w:rPr>
          <w:sz w:val="16"/>
        </w:rPr>
        <w:t xml:space="preserve">. Since getting caught off-guard at the beginning of the Yom Kippur War in 1973, </w:t>
      </w:r>
      <w:r w:rsidRPr="00423C8E">
        <w:rPr>
          <w:rStyle w:val="StyleUnderline"/>
        </w:rPr>
        <w:t>Israel has generally acted proactively</w:t>
      </w:r>
      <w:r w:rsidRPr="00423C8E">
        <w:rPr>
          <w:sz w:val="16"/>
        </w:rPr>
        <w:t xml:space="preserve"> to thwart security threats. </w:t>
      </w:r>
      <w:r w:rsidRPr="00423C8E">
        <w:rPr>
          <w:rStyle w:val="StyleUnderline"/>
        </w:rPr>
        <w:t xml:space="preserve">On no issue has this been </w:t>
      </w:r>
      <w:r w:rsidRPr="00423C8E">
        <w:rPr>
          <w:rStyle w:val="Emphasis"/>
        </w:rPr>
        <w:t>truer</w:t>
      </w:r>
      <w:r w:rsidRPr="00423C8E">
        <w:rPr>
          <w:sz w:val="16"/>
        </w:rPr>
        <w:t xml:space="preserve"> </w:t>
      </w:r>
      <w:r w:rsidRPr="00423C8E">
        <w:rPr>
          <w:rStyle w:val="StyleUnderline"/>
        </w:rPr>
        <w:t>than with nuclear-weapon programs</w:t>
      </w:r>
      <w:r w:rsidRPr="00423C8E">
        <w:rPr>
          <w:sz w:val="16"/>
        </w:rPr>
        <w:t xml:space="preserve">. For example, </w:t>
      </w:r>
      <w:r w:rsidRPr="00423C8E">
        <w:rPr>
          <w:rStyle w:val="StyleUnderline"/>
          <w:highlight w:val="yellow"/>
        </w:rPr>
        <w:t>Israel bombed</w:t>
      </w:r>
      <w:r w:rsidRPr="00423C8E">
        <w:rPr>
          <w:sz w:val="16"/>
          <w:highlight w:val="yellow"/>
        </w:rPr>
        <w:t xml:space="preserve"> </w:t>
      </w:r>
      <w:r w:rsidRPr="00423C8E">
        <w:rPr>
          <w:rStyle w:val="Emphasis"/>
          <w:highlight w:val="yellow"/>
        </w:rPr>
        <w:t>Saddam</w:t>
      </w:r>
      <w:r w:rsidRPr="00423C8E">
        <w:rPr>
          <w:sz w:val="16"/>
        </w:rPr>
        <w:t xml:space="preserve"> Hussein’s program </w:t>
      </w:r>
      <w:r w:rsidRPr="00423C8E">
        <w:rPr>
          <w:rStyle w:val="StyleUnderline"/>
        </w:rPr>
        <w:t xml:space="preserve">when it consisted of just a </w:t>
      </w:r>
      <w:r w:rsidRPr="00423C8E">
        <w:rPr>
          <w:rStyle w:val="Emphasis"/>
        </w:rPr>
        <w:t>single nuclear reactor</w:t>
      </w:r>
      <w:r w:rsidRPr="00423C8E">
        <w:rPr>
          <w:sz w:val="16"/>
        </w:rPr>
        <w:t xml:space="preserve">. According to ABC News, </w:t>
      </w:r>
      <w:r w:rsidRPr="00423C8E">
        <w:rPr>
          <w:rStyle w:val="StyleUnderline"/>
        </w:rPr>
        <w:t xml:space="preserve">Israel </w:t>
      </w:r>
      <w:r w:rsidRPr="00423C8E">
        <w:rPr>
          <w:rStyle w:val="StyleUnderline"/>
          <w:highlight w:val="yellow"/>
        </w:rPr>
        <w:t xml:space="preserve">struck </w:t>
      </w:r>
      <w:r w:rsidRPr="00423C8E">
        <w:rPr>
          <w:rStyle w:val="Emphasis"/>
          <w:highlight w:val="yellow"/>
        </w:rPr>
        <w:t>Syria’s</w:t>
      </w:r>
      <w:r w:rsidRPr="00423C8E">
        <w:rPr>
          <w:rStyle w:val="Emphasis"/>
        </w:rPr>
        <w:t xml:space="preserve"> lone nuclear </w:t>
      </w:r>
      <w:r w:rsidRPr="00423C8E">
        <w:rPr>
          <w:rStyle w:val="Emphasis"/>
          <w:highlight w:val="yellow"/>
        </w:rPr>
        <w:t>reactor</w:t>
      </w:r>
      <w:r w:rsidRPr="00423C8E">
        <w:rPr>
          <w:sz w:val="16"/>
        </w:rPr>
        <w:t xml:space="preserve"> just months after discovering it. The IAEA had been completely in the dark about the reactor, and took years to confirm the building was in fact housing one.</w:t>
      </w:r>
    </w:p>
    <w:p w14:paraId="160F9CEB" w14:textId="77777777" w:rsidR="009B1E18" w:rsidRPr="00423C8E" w:rsidRDefault="009B1E18" w:rsidP="009B1E18">
      <w:pPr>
        <w:rPr>
          <w:rStyle w:val="StyleUnderline"/>
        </w:rPr>
      </w:pPr>
      <w:r w:rsidRPr="00423C8E">
        <w:rPr>
          <w:sz w:val="16"/>
        </w:rPr>
        <w:t xml:space="preserve">Contrast this with Israel’s policy toward Iran’s nuclear program. The uranium-enrichment facility in Natanz and the heavy-water reactor at Arak first became public knowledge in 2002. For more than a decade now, </w:t>
      </w:r>
      <w:r w:rsidRPr="00423C8E">
        <w:rPr>
          <w:rStyle w:val="StyleUnderline"/>
        </w:rPr>
        <w:t>Tel Aviv has watched</w:t>
      </w:r>
      <w:r w:rsidRPr="00423C8E">
        <w:rPr>
          <w:sz w:val="16"/>
        </w:rPr>
        <w:t xml:space="preserve"> as </w:t>
      </w:r>
      <w:r w:rsidRPr="00423C8E">
        <w:rPr>
          <w:rStyle w:val="StyleUnderline"/>
        </w:rPr>
        <w:t>the program</w:t>
      </w:r>
      <w:r w:rsidRPr="00423C8E">
        <w:rPr>
          <w:sz w:val="16"/>
        </w:rPr>
        <w:t xml:space="preserve"> has </w:t>
      </w:r>
      <w:r w:rsidRPr="00423C8E">
        <w:rPr>
          <w:rStyle w:val="StyleUnderline"/>
        </w:rPr>
        <w:t>expand</w:t>
      </w:r>
      <w:r w:rsidRPr="00423C8E">
        <w:rPr>
          <w:sz w:val="16"/>
        </w:rPr>
        <w:t xml:space="preserve">ed </w:t>
      </w:r>
      <w:r w:rsidRPr="00423C8E">
        <w:rPr>
          <w:rStyle w:val="StyleUnderline"/>
        </w:rPr>
        <w:t>into two fully operational nuclear facilities</w:t>
      </w:r>
      <w:r w:rsidRPr="00423C8E">
        <w:rPr>
          <w:sz w:val="16"/>
        </w:rPr>
        <w:t xml:space="preserve">, a budding nuclear-research reactor, and countless other well-protected and -dispersed sites. Furthermore, </w:t>
      </w:r>
      <w:r w:rsidRPr="00423C8E">
        <w:rPr>
          <w:rStyle w:val="StyleUnderline"/>
        </w:rPr>
        <w:t xml:space="preserve">America’s extreme reluctance to </w:t>
      </w:r>
      <w:r w:rsidRPr="00423C8E">
        <w:rPr>
          <w:rStyle w:val="Emphasis"/>
        </w:rPr>
        <w:t>initiate strikes</w:t>
      </w:r>
      <w:r w:rsidRPr="00423C8E">
        <w:rPr>
          <w:sz w:val="16"/>
        </w:rPr>
        <w:t xml:space="preserve"> </w:t>
      </w:r>
      <w:r w:rsidRPr="00423C8E">
        <w:rPr>
          <w:rStyle w:val="StyleUnderline"/>
        </w:rPr>
        <w:t>on Iran was made clear to Israel</w:t>
      </w:r>
      <w:r w:rsidRPr="00423C8E">
        <w:rPr>
          <w:sz w:val="16"/>
        </w:rPr>
        <w:t xml:space="preserve"> at least as far back as 2008. </w:t>
      </w:r>
      <w:r w:rsidRPr="00423C8E">
        <w:rPr>
          <w:rStyle w:val="StyleUnderline"/>
          <w:highlight w:val="yellow"/>
        </w:rPr>
        <w:t>It would be</w:t>
      </w:r>
      <w:r w:rsidRPr="00423C8E">
        <w:rPr>
          <w:rStyle w:val="StyleUnderline"/>
        </w:rPr>
        <w:t xml:space="preserve"> completely </w:t>
      </w:r>
      <w:r w:rsidRPr="00423C8E">
        <w:rPr>
          <w:rStyle w:val="StyleUnderline"/>
          <w:highlight w:val="yellow"/>
        </w:rPr>
        <w:t>at odds</w:t>
      </w:r>
      <w:r w:rsidRPr="00423C8E">
        <w:rPr>
          <w:rStyle w:val="StyleUnderline"/>
        </w:rPr>
        <w:t xml:space="preserve"> with how Israel </w:t>
      </w:r>
      <w:r w:rsidRPr="00423C8E">
        <w:rPr>
          <w:rStyle w:val="Emphasis"/>
        </w:rPr>
        <w:t>operates</w:t>
      </w:r>
      <w:r w:rsidRPr="00423C8E">
        <w:rPr>
          <w:rStyle w:val="StyleUnderline"/>
        </w:rPr>
        <w:t xml:space="preserve"> for it </w:t>
      </w:r>
      <w:r w:rsidRPr="00423C8E">
        <w:rPr>
          <w:rStyle w:val="StyleUnderline"/>
          <w:highlight w:val="yellow"/>
        </w:rPr>
        <w:t>to</w:t>
      </w:r>
      <w:r w:rsidRPr="00423C8E">
        <w:rPr>
          <w:rStyle w:val="StyleUnderline"/>
        </w:rPr>
        <w:t xml:space="preserve"> </w:t>
      </w:r>
      <w:r w:rsidRPr="00423C8E">
        <w:rPr>
          <w:rStyle w:val="Emphasis"/>
          <w:highlight w:val="yellow"/>
        </w:rPr>
        <w:t>standby until the last minute</w:t>
      </w:r>
      <w:r w:rsidRPr="00423C8E">
        <w:rPr>
          <w:rStyle w:val="StyleUnderline"/>
        </w:rPr>
        <w:t xml:space="preserve"> when faced with what it views as an </w:t>
      </w:r>
      <w:r w:rsidRPr="00423C8E">
        <w:rPr>
          <w:rStyle w:val="Emphasis"/>
        </w:rPr>
        <w:t>existential threat</w:t>
      </w:r>
      <w:r w:rsidRPr="00423C8E">
        <w:rPr>
          <w:rStyle w:val="StyleUnderline"/>
        </w:rPr>
        <w:t>.</w:t>
      </w:r>
    </w:p>
    <w:p w14:paraId="700397E5" w14:textId="77777777" w:rsidR="009B1E18" w:rsidRPr="00423C8E" w:rsidRDefault="009B1E18" w:rsidP="009B1E18">
      <w:pPr>
        <w:rPr>
          <w:sz w:val="16"/>
          <w:szCs w:val="16"/>
        </w:rPr>
      </w:pPr>
      <w:r w:rsidRPr="00423C8E">
        <w:rPr>
          <w:sz w:val="16"/>
          <w:szCs w:val="16"/>
        </w:rPr>
        <w:t>2. Bombing Iran Makes an Iranian Bomb More Likely</w:t>
      </w:r>
    </w:p>
    <w:p w14:paraId="54E712B1" w14:textId="77777777" w:rsidR="009B1E18" w:rsidRPr="00423C8E" w:rsidRDefault="009B1E18" w:rsidP="009B1E18">
      <w:pPr>
        <w:rPr>
          <w:sz w:val="16"/>
        </w:rPr>
      </w:pPr>
      <w:r w:rsidRPr="00423C8E">
        <w:rPr>
          <w:rStyle w:val="StyleUnderline"/>
        </w:rPr>
        <w:lastRenderedPageBreak/>
        <w:t>Much like a U.S. strike</w:t>
      </w:r>
      <w:r w:rsidRPr="00423C8E">
        <w:rPr>
          <w:sz w:val="16"/>
        </w:rPr>
        <w:t xml:space="preserve">, only with much less tactical impact, </w:t>
      </w:r>
      <w:r w:rsidRPr="00423C8E">
        <w:rPr>
          <w:rStyle w:val="StyleUnderline"/>
        </w:rPr>
        <w:t xml:space="preserve">an Israeli air </w:t>
      </w:r>
      <w:r w:rsidRPr="00423C8E">
        <w:rPr>
          <w:rStyle w:val="StyleUnderline"/>
          <w:highlight w:val="yellow"/>
        </w:rPr>
        <w:t>strike</w:t>
      </w:r>
      <w:r w:rsidRPr="00423C8E">
        <w:rPr>
          <w:sz w:val="16"/>
        </w:rPr>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rPr>
          <w:sz w:val="16"/>
        </w:rPr>
        <w:t xml:space="preserve">. At home, Supreme Leader Ali </w:t>
      </w:r>
      <w:r w:rsidRPr="00423C8E">
        <w:rPr>
          <w:rStyle w:val="Emphasis"/>
        </w:rPr>
        <w:t>Khamenei</w:t>
      </w:r>
      <w:r w:rsidRPr="00423C8E">
        <w:rPr>
          <w:sz w:val="16"/>
        </w:rPr>
        <w:t xml:space="preserve"> </w:t>
      </w:r>
      <w:r w:rsidRPr="00423C8E">
        <w:rPr>
          <w:rStyle w:val="StyleUnderline"/>
        </w:rPr>
        <w:t xml:space="preserve">could use the attack to justify rescinding his </w:t>
      </w:r>
      <w:r w:rsidRPr="00423C8E">
        <w:rPr>
          <w:rStyle w:val="Emphasis"/>
        </w:rPr>
        <w:t>fatwa</w:t>
      </w:r>
      <w:r w:rsidRPr="00423C8E">
        <w:rPr>
          <w:sz w:val="16"/>
        </w:rPr>
        <w:t xml:space="preserve"> against possessing a nuclear-weapons program, while using the greater domestic support for the regime and the nuclear program to mobilize greater resources for the country’s nuclear efforts.</w:t>
      </w:r>
    </w:p>
    <w:p w14:paraId="3FC4FCB9" w14:textId="77777777" w:rsidR="009B1E18" w:rsidRPr="00423C8E" w:rsidRDefault="009B1E18" w:rsidP="009B1E18">
      <w:pPr>
        <w:rPr>
          <w:rStyle w:val="StyleUnderline"/>
        </w:rPr>
      </w:pPr>
      <w:r w:rsidRPr="00423C8E">
        <w:rPr>
          <w:rStyle w:val="StyleUnderline"/>
          <w:highlight w:val="yellow"/>
        </w:rPr>
        <w:t>Israel’s attack would</w:t>
      </w:r>
      <w:r w:rsidRPr="00423C8E">
        <w:rPr>
          <w:sz w:val="16"/>
        </w:rPr>
        <w:t xml:space="preserve"> also </w:t>
      </w:r>
      <w:r w:rsidRPr="00423C8E">
        <w:rPr>
          <w:rStyle w:val="StyleUnderline"/>
          <w:highlight w:val="yellow"/>
        </w:rPr>
        <w:t>give</w:t>
      </w:r>
      <w:r w:rsidRPr="00423C8E">
        <w:rPr>
          <w:sz w:val="16"/>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rPr>
          <w:sz w:val="16"/>
        </w:rPr>
        <w:t xml:space="preserve"> (in much of the world’s eyes) </w:t>
      </w:r>
      <w:r w:rsidRPr="00423C8E">
        <w:rPr>
          <w:rStyle w:val="StyleUnderline"/>
          <w:highlight w:val="yellow"/>
        </w:rPr>
        <w:t>reason to withdraw from the</w:t>
      </w:r>
      <w:r w:rsidRPr="00423C8E">
        <w:rPr>
          <w:sz w:val="16"/>
        </w:rPr>
        <w:t xml:space="preserve"> Nuclear Non-Proliferation Treaty (</w:t>
      </w:r>
      <w:r w:rsidRPr="00423C8E">
        <w:rPr>
          <w:rStyle w:val="Emphasis"/>
          <w:highlight w:val="yellow"/>
        </w:rPr>
        <w:t>NPT</w:t>
      </w:r>
      <w:r w:rsidRPr="00423C8E">
        <w:rPr>
          <w:sz w:val="16"/>
        </w:rPr>
        <w:t xml:space="preserve">) </w:t>
      </w:r>
      <w:r w:rsidRPr="00423C8E">
        <w:rPr>
          <w:rStyle w:val="StyleUnderline"/>
        </w:rPr>
        <w:t xml:space="preserve">and </w:t>
      </w:r>
      <w:r w:rsidRPr="00423C8E">
        <w:rPr>
          <w:rStyle w:val="StyleUnderline"/>
          <w:highlight w:val="yellow"/>
        </w:rPr>
        <w:t>kick out</w:t>
      </w:r>
      <w:r w:rsidRPr="00423C8E">
        <w:rPr>
          <w:sz w:val="16"/>
        </w:rPr>
        <w:t xml:space="preserve"> international </w:t>
      </w:r>
      <w:r w:rsidRPr="00423C8E">
        <w:rPr>
          <w:rStyle w:val="StyleUnderline"/>
          <w:highlight w:val="yellow"/>
        </w:rPr>
        <w:t>inspectors</w:t>
      </w:r>
      <w:r w:rsidRPr="00423C8E">
        <w:rPr>
          <w:rStyle w:val="StyleUnderline"/>
        </w:rPr>
        <w:t>.</w:t>
      </w:r>
      <w:r w:rsidRPr="00423C8E">
        <w:rPr>
          <w:sz w:val="16"/>
        </w:rPr>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rPr>
          <w:sz w:val="16"/>
        </w:rPr>
        <w:t>its nuclear facilities.</w:t>
      </w:r>
    </w:p>
    <w:p w14:paraId="032018AE" w14:textId="77777777" w:rsidR="009B1E18" w:rsidRPr="00423C8E" w:rsidRDefault="009B1E18" w:rsidP="009B1E18">
      <w:pPr>
        <w:rPr>
          <w:sz w:val="16"/>
          <w:szCs w:val="16"/>
        </w:rPr>
      </w:pPr>
      <w:r w:rsidRPr="00423C8E">
        <w:rPr>
          <w:sz w:val="16"/>
          <w:szCs w:val="16"/>
        </w:rPr>
        <w:t>3. Helps Iran, Hurts Israel</w:t>
      </w:r>
    </w:p>
    <w:p w14:paraId="015F8C07" w14:textId="77777777" w:rsidR="009B1E18" w:rsidRPr="00423C8E" w:rsidRDefault="009B1E18" w:rsidP="009B1E18">
      <w:pPr>
        <w:rPr>
          <w:sz w:val="16"/>
        </w:rPr>
      </w:pPr>
      <w:r w:rsidRPr="00423C8E">
        <w:rPr>
          <w:sz w:val="16"/>
        </w:rPr>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rPr>
          <w:sz w:val="16"/>
        </w:rPr>
        <w:t xml:space="preserve"> with the Arab street </w:t>
      </w:r>
      <w:r w:rsidRPr="00423C8E">
        <w:rPr>
          <w:rStyle w:val="StyleUnderline"/>
        </w:rPr>
        <w:t>and</w:t>
      </w:r>
      <w:r w:rsidRPr="00423C8E">
        <w:rPr>
          <w:sz w:val="16"/>
        </w:rPr>
        <w:t xml:space="preserve"> increase the </w:t>
      </w:r>
      <w:r w:rsidRPr="00423C8E">
        <w:rPr>
          <w:rStyle w:val="StyleUnderline"/>
        </w:rPr>
        <w:t>pressure against Arab rulers</w:t>
      </w:r>
      <w:r w:rsidRPr="00423C8E">
        <w:rPr>
          <w:sz w:val="16"/>
        </w:rPr>
        <w:t xml:space="preserve">. As noted above, </w:t>
      </w:r>
      <w:r w:rsidRPr="00423C8E">
        <w:rPr>
          <w:rStyle w:val="StyleUnderline"/>
        </w:rPr>
        <w:t xml:space="preserve">it would also lead to international </w:t>
      </w:r>
      <w:r w:rsidRPr="00423C8E">
        <w:rPr>
          <w:rStyle w:val="Emphasis"/>
        </w:rPr>
        <w:t>sanctions collapsing</w:t>
      </w:r>
      <w:r w:rsidRPr="00423C8E">
        <w:rPr>
          <w:sz w:val="16"/>
        </w:rPr>
        <w:t xml:space="preserve">, </w:t>
      </w:r>
      <w:r w:rsidRPr="00423C8E">
        <w:rPr>
          <w:rStyle w:val="StyleUnderline"/>
        </w:rPr>
        <w:t>and an outpouring of sympathy for Iran</w:t>
      </w:r>
      <w:r w:rsidRPr="00423C8E">
        <w:rPr>
          <w:sz w:val="16"/>
        </w:rPr>
        <w:t xml:space="preserve"> in many countries around the world.</w:t>
      </w:r>
    </w:p>
    <w:p w14:paraId="498BA097" w14:textId="77777777" w:rsidR="009B1E18" w:rsidRPr="00423C8E" w:rsidRDefault="009B1E18" w:rsidP="009B1E18">
      <w:pPr>
        <w:rPr>
          <w:sz w:val="16"/>
        </w:rPr>
      </w:pPr>
      <w:r w:rsidRPr="00423C8E">
        <w:rPr>
          <w:sz w:val="16"/>
        </w:rPr>
        <w:t xml:space="preserve">Meanwhile, </w:t>
      </w:r>
      <w:r w:rsidRPr="00423C8E">
        <w:rPr>
          <w:rStyle w:val="StyleUnderline"/>
        </w:rPr>
        <w:t>a strike</w:t>
      </w:r>
      <w:r w:rsidRPr="00423C8E">
        <w:rPr>
          <w:sz w:val="16"/>
        </w:rPr>
        <w:t xml:space="preserve"> on Iran’s nuclear facilities </w:t>
      </w:r>
      <w:r w:rsidRPr="00423C8E">
        <w:rPr>
          <w:rStyle w:val="StyleUnderline"/>
        </w:rPr>
        <w:t xml:space="preserve">would leave Israel in a </w:t>
      </w:r>
      <w:r w:rsidRPr="00423C8E">
        <w:rPr>
          <w:rStyle w:val="Emphasis"/>
        </w:rPr>
        <w:t>far worse-off position</w:t>
      </w:r>
      <w:r w:rsidRPr="00423C8E">
        <w:rPr>
          <w:sz w:val="16"/>
        </w:rPr>
        <w:t xml:space="preserve">. </w:t>
      </w:r>
      <w:r w:rsidRPr="00423C8E">
        <w:rPr>
          <w:rStyle w:val="StyleUnderline"/>
        </w:rPr>
        <w:t>Were Iran to respond</w:t>
      </w:r>
      <w:r w:rsidRPr="00423C8E">
        <w:rPr>
          <w:sz w:val="16"/>
        </w:rPr>
        <w:t xml:space="preserve"> by attacking U.S. regional assets, </w:t>
      </w:r>
      <w:r w:rsidRPr="00423C8E">
        <w:rPr>
          <w:rStyle w:val="StyleUnderline"/>
          <w:highlight w:val="yellow"/>
        </w:rPr>
        <w:t>this could</w:t>
      </w:r>
      <w:r w:rsidRPr="00423C8E">
        <w:rPr>
          <w:rStyle w:val="StyleUnderline"/>
        </w:rPr>
        <w:t xml:space="preserve"> greatly </w:t>
      </w:r>
      <w:r w:rsidRPr="00423C8E">
        <w:rPr>
          <w:rStyle w:val="StyleUnderline"/>
          <w:highlight w:val="yellow"/>
        </w:rPr>
        <w:t>hurt</w:t>
      </w:r>
      <w:r w:rsidRPr="00423C8E">
        <w:rPr>
          <w:rStyle w:val="StyleUnderline"/>
        </w:rPr>
        <w:t xml:space="preserve"> Israel’s </w:t>
      </w:r>
      <w:r w:rsidRPr="00423C8E">
        <w:rPr>
          <w:rStyle w:val="StyleUnderline"/>
          <w:highlight w:val="yellow"/>
        </w:rPr>
        <w:t>ties with the</w:t>
      </w:r>
      <w:r w:rsidRPr="00423C8E">
        <w:rPr>
          <w:sz w:val="16"/>
        </w:rPr>
        <w:t xml:space="preserve"> </w:t>
      </w:r>
      <w:r w:rsidRPr="00423C8E">
        <w:rPr>
          <w:rStyle w:val="Emphasis"/>
          <w:highlight w:val="yellow"/>
        </w:rPr>
        <w:t>U</w:t>
      </w:r>
      <w:r w:rsidRPr="00423C8E">
        <w:rPr>
          <w:sz w:val="16"/>
        </w:rPr>
        <w:t xml:space="preserve">nited </w:t>
      </w:r>
      <w:r w:rsidRPr="00423C8E">
        <w:rPr>
          <w:rStyle w:val="Emphasis"/>
          <w:highlight w:val="yellow"/>
        </w:rPr>
        <w:t>S</w:t>
      </w:r>
      <w:r w:rsidRPr="00423C8E">
        <w:rPr>
          <w:sz w:val="16"/>
        </w:rPr>
        <w:t xml:space="preserve">tates </w:t>
      </w:r>
      <w:r w:rsidRPr="00423C8E">
        <w:rPr>
          <w:rStyle w:val="StyleUnderline"/>
        </w:rPr>
        <w:t>at both the elite and mass levels</w:t>
      </w:r>
      <w:r w:rsidRPr="00423C8E">
        <w:rPr>
          <w:sz w:val="16"/>
        </w:rPr>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rPr>
          <w:sz w:val="16"/>
        </w:rPr>
        <w:t xml:space="preserve"> in the Middle East. Americans would be even more hostile to an ally taking actions that they fully understood would put the U.S. in danger.</w:t>
      </w:r>
    </w:p>
    <w:p w14:paraId="0C9CAC9A" w14:textId="77777777" w:rsidR="009B1E18" w:rsidRPr="00423C8E" w:rsidRDefault="009B1E18" w:rsidP="009B1E18">
      <w:pPr>
        <w:rPr>
          <w:sz w:val="16"/>
        </w:rPr>
      </w:pPr>
      <w:r w:rsidRPr="00423C8E">
        <w:rPr>
          <w:sz w:val="16"/>
        </w:rPr>
        <w:t xml:space="preserve">Furthermore, </w:t>
      </w:r>
      <w:r w:rsidRPr="00423C8E">
        <w:rPr>
          <w:rStyle w:val="StyleUnderline"/>
        </w:rPr>
        <w:t xml:space="preserve">the quiet but </w:t>
      </w:r>
      <w:r w:rsidRPr="00423C8E">
        <w:rPr>
          <w:rStyle w:val="StyleUnderline"/>
          <w:highlight w:val="yellow"/>
        </w:rPr>
        <w:t>growing coop</w:t>
      </w:r>
      <w:r w:rsidRPr="00423C8E">
        <w:rPr>
          <w:sz w:val="16"/>
        </w:rPr>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rPr>
          <w:sz w:val="16"/>
        </w:rPr>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rPr>
          <w:sz w:val="16"/>
        </w:rPr>
        <w:t xml:space="preserve"> </w:t>
      </w:r>
      <w:r w:rsidRPr="00423C8E">
        <w:rPr>
          <w:rStyle w:val="Emphasis"/>
        </w:rPr>
        <w:t>Tel Aviv</w:t>
      </w:r>
      <w:r w:rsidRPr="00423C8E">
        <w:rPr>
          <w:sz w:val="16"/>
        </w:rPr>
        <w:t xml:space="preserve"> for an extended period of time. Israel’s reputation would also take a further blow in Europe and Asia, neither of which would soon forgive Tel Aviv.</w:t>
      </w:r>
    </w:p>
    <w:p w14:paraId="719637F4" w14:textId="77777777" w:rsidR="009B1E18" w:rsidRPr="00423C8E" w:rsidRDefault="009B1E18" w:rsidP="009B1E18">
      <w:pPr>
        <w:rPr>
          <w:sz w:val="16"/>
          <w:szCs w:val="16"/>
        </w:rPr>
      </w:pPr>
      <w:r w:rsidRPr="00423C8E">
        <w:rPr>
          <w:sz w:val="16"/>
          <w:szCs w:val="16"/>
        </w:rPr>
        <w:t>4. Israel’s Veto Players</w:t>
      </w:r>
    </w:p>
    <w:p w14:paraId="2AED8BB2" w14:textId="77777777" w:rsidR="009B1E18" w:rsidRPr="00423C8E" w:rsidRDefault="009B1E18" w:rsidP="009B1E18">
      <w:pPr>
        <w:rPr>
          <w:sz w:val="16"/>
        </w:rPr>
      </w:pPr>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rPr>
          <w:sz w:val="16"/>
        </w:rPr>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rPr>
          <w:sz w:val="16"/>
        </w:rPr>
        <w:t xml:space="preserve"> </w:t>
      </w:r>
      <w:r w:rsidRPr="00423C8E">
        <w:rPr>
          <w:rStyle w:val="StyleUnderline"/>
        </w:rPr>
        <w:t xml:space="preserve">with a strong </w:t>
      </w:r>
      <w:r w:rsidRPr="00423C8E">
        <w:rPr>
          <w:rStyle w:val="Emphasis"/>
        </w:rPr>
        <w:t>elite structure</w:t>
      </w:r>
      <w:r w:rsidRPr="00423C8E">
        <w:rPr>
          <w:sz w:val="16"/>
        </w:rPr>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rPr>
          <w:sz w:val="16"/>
        </w:rPr>
        <w:t>.</w:t>
      </w:r>
    </w:p>
    <w:p w14:paraId="7614EF79" w14:textId="77777777" w:rsidR="009B1E18" w:rsidRPr="00423C8E" w:rsidRDefault="009B1E18" w:rsidP="009B1E18">
      <w:pPr>
        <w:rPr>
          <w:sz w:val="16"/>
        </w:rPr>
      </w:pPr>
      <w:r w:rsidRPr="00423C8E">
        <w:rPr>
          <w:sz w:val="16"/>
        </w:rPr>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sz w:val="16"/>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rPr>
          <w:sz w:val="16"/>
        </w:rPr>
        <w:t xml:space="preserve">. As then vice prime minister and current defense minister Moshe Yaalon explained last year: “In the State of Israel, </w:t>
      </w:r>
      <w:r w:rsidRPr="00423C8E">
        <w:rPr>
          <w:rStyle w:val="StyleUnderline"/>
          <w:highlight w:val="yellow"/>
        </w:rPr>
        <w:t>any</w:t>
      </w:r>
      <w:r w:rsidRPr="00423C8E">
        <w:rPr>
          <w:sz w:val="16"/>
        </w:rPr>
        <w:t xml:space="preserve"> process of a military </w:t>
      </w:r>
      <w:r w:rsidRPr="00423C8E">
        <w:rPr>
          <w:rStyle w:val="StyleUnderline"/>
          <w:highlight w:val="yellow"/>
        </w:rPr>
        <w:t>operation</w:t>
      </w:r>
      <w:r w:rsidRPr="00423C8E">
        <w:rPr>
          <w:sz w:val="16"/>
        </w:rPr>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rPr>
          <w:sz w:val="16"/>
        </w:rPr>
        <w:t xml:space="preserve"> and in certain cases, the full cabinet… the decision is not made by two people, nor three, nor eight.” </w:t>
      </w:r>
      <w:r w:rsidRPr="00423C8E">
        <w:rPr>
          <w:rStyle w:val="StyleUnderline"/>
          <w:highlight w:val="yellow"/>
        </w:rPr>
        <w:t>It’s far from clear Netanyahu</w:t>
      </w:r>
      <w:r w:rsidRPr="00423C8E">
        <w:rPr>
          <w:sz w:val="16"/>
        </w:rPr>
        <w:t xml:space="preserve">, a fairly divisive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rPr>
          <w:sz w:val="16"/>
        </w:rPr>
        <w:t xml:space="preserve">. In fact, Menachem </w:t>
      </w:r>
      <w:r w:rsidRPr="00423C8E">
        <w:rPr>
          <w:rStyle w:val="StyleUnderline"/>
        </w:rPr>
        <w:t>Begin struggled to gain sufficient support for the</w:t>
      </w:r>
      <w:r w:rsidRPr="00423C8E">
        <w:rPr>
          <w:sz w:val="16"/>
        </w:rPr>
        <w:t xml:space="preserve"> 1981 </w:t>
      </w:r>
      <w:r w:rsidRPr="00423C8E">
        <w:rPr>
          <w:rStyle w:val="StyleUnderline"/>
        </w:rPr>
        <w:t xml:space="preserve">attack on </w:t>
      </w:r>
      <w:r w:rsidRPr="00423C8E">
        <w:rPr>
          <w:rStyle w:val="Emphasis"/>
        </w:rPr>
        <w:t>Iraq</w:t>
      </w:r>
      <w:r w:rsidRPr="00423C8E">
        <w:rPr>
          <w:sz w:val="16"/>
        </w:rPr>
        <w:t xml:space="preserve"> </w:t>
      </w:r>
      <w:r w:rsidRPr="00423C8E">
        <w:rPr>
          <w:rStyle w:val="StyleUnderline"/>
        </w:rPr>
        <w:t xml:space="preserve">even though Baghdad presented a more </w:t>
      </w:r>
      <w:r w:rsidRPr="00423C8E">
        <w:rPr>
          <w:rStyle w:val="Emphasis"/>
        </w:rPr>
        <w:t>clear</w:t>
      </w:r>
      <w:r w:rsidRPr="00423C8E">
        <w:rPr>
          <w:sz w:val="16"/>
        </w:rPr>
        <w:t xml:space="preserve"> </w:t>
      </w:r>
      <w:r w:rsidRPr="00423C8E">
        <w:rPr>
          <w:rStyle w:val="StyleUnderline"/>
        </w:rPr>
        <w:t>and</w:t>
      </w:r>
      <w:r w:rsidRPr="00423C8E">
        <w:rPr>
          <w:sz w:val="16"/>
        </w:rPr>
        <w:t xml:space="preserve"> </w:t>
      </w:r>
      <w:r w:rsidRPr="00423C8E">
        <w:rPr>
          <w:rStyle w:val="Emphasis"/>
        </w:rPr>
        <w:t>present danger</w:t>
      </w:r>
      <w:r w:rsidRPr="00423C8E">
        <w:rPr>
          <w:sz w:val="16"/>
        </w:rPr>
        <w:t xml:space="preserve"> to Israel than Iran does today.</w:t>
      </w:r>
    </w:p>
    <w:p w14:paraId="1C33DD8F" w14:textId="77777777" w:rsidR="009B1E18" w:rsidRDefault="009B1E18" w:rsidP="009B1E18">
      <w:pPr>
        <w:rPr>
          <w:sz w:val="16"/>
        </w:rPr>
      </w:pPr>
      <w:r w:rsidRPr="00423C8E">
        <w:rPr>
          <w:sz w:val="16"/>
        </w:rPr>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rPr>
          <w:sz w:val="16"/>
        </w:rPr>
        <w:t xml:space="preserve"> national </w:t>
      </w:r>
      <w:r w:rsidRPr="00423C8E">
        <w:rPr>
          <w:rStyle w:val="Emphasis"/>
          <w:highlight w:val="yellow"/>
        </w:rPr>
        <w:t>security establishment</w:t>
      </w:r>
      <w:r w:rsidRPr="00423C8E">
        <w:rPr>
          <w:sz w:val="16"/>
        </w:rPr>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rPr>
          <w:sz w:val="16"/>
        </w:rPr>
        <w:t>, with at least one of them questioning whether Iran is actually seeking a nuclear weapon. Another former chief of staff of the Israeli Defense Forces told The Independent that, “</w:t>
      </w:r>
      <w:r w:rsidRPr="00423C8E">
        <w:rPr>
          <w:rStyle w:val="StyleUnderline"/>
        </w:rPr>
        <w:t>It is quite clear that much if not all of the</w:t>
      </w:r>
      <w:r w:rsidRPr="00423C8E">
        <w:rPr>
          <w:sz w:val="16"/>
        </w:rPr>
        <w:t xml:space="preserve"> </w:t>
      </w:r>
      <w:r w:rsidRPr="00423C8E">
        <w:rPr>
          <w:rStyle w:val="Emphasis"/>
          <w:highlight w:val="yellow"/>
        </w:rPr>
        <w:t>IDF</w:t>
      </w:r>
      <w:r w:rsidRPr="00423C8E">
        <w:rPr>
          <w:sz w:val="16"/>
        </w:rPr>
        <w:t xml:space="preserve"> [Israeli Defence Forces] leadership </w:t>
      </w:r>
      <w:r w:rsidRPr="00423C8E">
        <w:rPr>
          <w:rStyle w:val="StyleUnderline"/>
        </w:rPr>
        <w:t>do not support military action at this point</w:t>
      </w:r>
      <w:r w:rsidRPr="00423C8E">
        <w:rPr>
          <w:sz w:val="16"/>
        </w:rPr>
        <w:t>…. In the past the advice of the head of the IDF and the head of Mossad had led to military action being stopped.”</w:t>
      </w:r>
    </w:p>
    <w:p w14:paraId="61EC5342" w14:textId="77777777" w:rsidR="00E42E4C" w:rsidRPr="00F601E6" w:rsidRDefault="00E42E4C" w:rsidP="009B1E18">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F7EA1"/>
    <w:multiLevelType w:val="hybridMultilevel"/>
    <w:tmpl w:val="4DDEA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9F27B6"/>
    <w:multiLevelType w:val="hybridMultilevel"/>
    <w:tmpl w:val="9F9A52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54083F"/>
    <w:multiLevelType w:val="hybridMultilevel"/>
    <w:tmpl w:val="F732FE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D646F8"/>
    <w:multiLevelType w:val="hybridMultilevel"/>
    <w:tmpl w:val="020E1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13604C"/>
    <w:multiLevelType w:val="hybridMultilevel"/>
    <w:tmpl w:val="9B42A584"/>
    <w:lvl w:ilvl="0" w:tplc="0F86FC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7"/>
  </w:num>
  <w:num w:numId="15">
    <w:abstractNumId w:val="15"/>
  </w:num>
  <w:num w:numId="16">
    <w:abstractNumId w:val="19"/>
  </w:num>
  <w:num w:numId="17">
    <w:abstractNumId w:val="18"/>
  </w:num>
  <w:num w:numId="18">
    <w:abstractNumId w:val="11"/>
  </w:num>
  <w:num w:numId="19">
    <w:abstractNumId w:val="12"/>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2461"/>
    <w:rsid w:val="000029E3"/>
    <w:rsid w:val="000029E8"/>
    <w:rsid w:val="00004225"/>
    <w:rsid w:val="000066CA"/>
    <w:rsid w:val="00007264"/>
    <w:rsid w:val="000076A9"/>
    <w:rsid w:val="00014FAD"/>
    <w:rsid w:val="00015D2A"/>
    <w:rsid w:val="0002246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EA0"/>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53C"/>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E1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3F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3C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98082"/>
  <w14:defaultImageDpi w14:val="300"/>
  <w15:docId w15:val="{50F623D8-7096-EC46-B1A5-DC2C49A8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1E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B1E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1E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9B1E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9B1E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1E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1E18"/>
  </w:style>
  <w:style w:type="character" w:customStyle="1" w:styleId="Heading1Char">
    <w:name w:val="Heading 1 Char"/>
    <w:aliases w:val="Pocket Char"/>
    <w:basedOn w:val="DefaultParagraphFont"/>
    <w:link w:val="Heading1"/>
    <w:uiPriority w:val="9"/>
    <w:rsid w:val="009B1E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1E1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B1E1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9B1E1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B1E1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9B1E1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B1E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B1E1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9B1E18"/>
    <w:rPr>
      <w:color w:val="auto"/>
      <w:u w:val="none"/>
    </w:rPr>
  </w:style>
  <w:style w:type="paragraph" w:styleId="DocumentMap">
    <w:name w:val="Document Map"/>
    <w:basedOn w:val="Normal"/>
    <w:link w:val="DocumentMapChar"/>
    <w:uiPriority w:val="99"/>
    <w:semiHidden/>
    <w:unhideWhenUsed/>
    <w:rsid w:val="009B1E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1E18"/>
    <w:rPr>
      <w:rFonts w:ascii="Lucida Grande" w:hAnsi="Lucida Grande" w:cs="Lucida Grande"/>
    </w:rPr>
  </w:style>
  <w:style w:type="paragraph" w:styleId="ListParagraph">
    <w:name w:val="List Paragraph"/>
    <w:aliases w:val="6 font"/>
    <w:basedOn w:val="Normal"/>
    <w:uiPriority w:val="99"/>
    <w:qFormat/>
    <w:rsid w:val="00022461"/>
    <w:pPr>
      <w:ind w:left="720"/>
      <w:contextualSpacing/>
    </w:pPr>
  </w:style>
  <w:style w:type="paragraph" w:customStyle="1" w:styleId="textbold">
    <w:name w:val="text bold"/>
    <w:basedOn w:val="Normal"/>
    <w:link w:val="Emphasis"/>
    <w:uiPriority w:val="20"/>
    <w:qFormat/>
    <w:rsid w:val="0002246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022461"/>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0224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04334/" TargetMode="External"/><Relationship Id="rId18" Type="http://schemas.openxmlformats.org/officeDocument/2006/relationships/hyperlink" Target="https://www.ncbi.nlm.nih.gov/pmc/articles/PMC3804334/" TargetMode="External"/><Relationship Id="rId26" Type="http://schemas.openxmlformats.org/officeDocument/2006/relationships/hyperlink" Target="https://www.ncbi.nlm.nih.gov/pmc/articles/PMC3804334/" TargetMode="External"/><Relationship Id="rId39" Type="http://schemas.openxmlformats.org/officeDocument/2006/relationships/hyperlink" Target="https://www.opendemocracy.net/od-russia/pavel-k-baev/russia-is-spoiling-for-fight-in-middle-east" TargetMode="External"/><Relationship Id="rId21" Type="http://schemas.openxmlformats.org/officeDocument/2006/relationships/hyperlink" Target="https://www.ncbi.nlm.nih.gov/pmc/articles/PMC3804334/" TargetMode="External"/><Relationship Id="rId34" Type="http://schemas.openxmlformats.org/officeDocument/2006/relationships/hyperlink" Target="https://www.ncbi.nlm.nih.gov/pmc/articles/PMC3804334/figure/F3/"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3804334/" TargetMode="External"/><Relationship Id="rId20" Type="http://schemas.openxmlformats.org/officeDocument/2006/relationships/hyperlink" Target="https://www.ncbi.nlm.nih.gov/pmc/articles/PMC3804334/" TargetMode="External"/><Relationship Id="rId29" Type="http://schemas.openxmlformats.org/officeDocument/2006/relationships/hyperlink" Target="https://www.ncbi.nlm.nih.gov/pmc/articles/PMC3804334/" TargetMode="External"/><Relationship Id="rId41" Type="http://schemas.openxmlformats.org/officeDocument/2006/relationships/hyperlink" Target="http://www.huffingtonpost.com/walter-russell-mead/new-global-war_b_5562664.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04334/" TargetMode="External"/><Relationship Id="rId24" Type="http://schemas.openxmlformats.org/officeDocument/2006/relationships/hyperlink" Target="https://www.ncbi.nlm.nih.gov/pmc/articles/PMC3804334/" TargetMode="External"/><Relationship Id="rId32" Type="http://schemas.openxmlformats.org/officeDocument/2006/relationships/hyperlink" Target="https://www.ncbi.nlm.nih.gov/pmc/articles/PMC3804334/figure/F1/" TargetMode="External"/><Relationship Id="rId37" Type="http://schemas.openxmlformats.org/officeDocument/2006/relationships/hyperlink" Target="https://www.ncbi.nlm.nih.gov/pmc/articles/PMC3804334/" TargetMode="External"/><Relationship Id="rId40" Type="http://schemas.openxmlformats.org/officeDocument/2006/relationships/hyperlink" Target="https://www.politico.com/magazine/story/2018/01/18/donald-trump-russia-nuclear-cyberattack-216477" TargetMode="External"/><Relationship Id="rId5" Type="http://schemas.openxmlformats.org/officeDocument/2006/relationships/numbering" Target="numbering.xml"/><Relationship Id="rId15" Type="http://schemas.openxmlformats.org/officeDocument/2006/relationships/hyperlink" Target="https://www.ncbi.nlm.nih.gov/pmc/articles/PMC3804334/" TargetMode="External"/><Relationship Id="rId23" Type="http://schemas.openxmlformats.org/officeDocument/2006/relationships/hyperlink" Target="https://www.ncbi.nlm.nih.gov/pmc/articles/PMC3804334/" TargetMode="External"/><Relationship Id="rId28" Type="http://schemas.openxmlformats.org/officeDocument/2006/relationships/hyperlink" Target="https://www.ncbi.nlm.nih.gov/pmc/articles/PMC3804334/" TargetMode="External"/><Relationship Id="rId36" Type="http://schemas.openxmlformats.org/officeDocument/2006/relationships/hyperlink" Target="https://www.ncbi.nlm.nih.gov/pmc/articles/PMC3804334/" TargetMode="External"/><Relationship Id="rId10" Type="http://schemas.openxmlformats.org/officeDocument/2006/relationships/hyperlink" Target="https://www.ncbi.nlm.nih.gov/pmc/articles/PMC3804334/" TargetMode="External"/><Relationship Id="rId19" Type="http://schemas.openxmlformats.org/officeDocument/2006/relationships/hyperlink" Target="https://www.ncbi.nlm.nih.gov/pmc/articles/PMC3804334/" TargetMode="External"/><Relationship Id="rId31" Type="http://schemas.openxmlformats.org/officeDocument/2006/relationships/hyperlink" Target="https://www.ncbi.nlm.nih.gov/pmc/articles/PMC3804334/" TargetMode="External"/><Relationship Id="rId4" Type="http://schemas.openxmlformats.org/officeDocument/2006/relationships/customXml" Target="../customXml/item4.xml"/><Relationship Id="rId9" Type="http://schemas.openxmlformats.org/officeDocument/2006/relationships/hyperlink" Target="https://www.ncbi.nlm.nih.gov/pmc/articles/PMC3804334%20//Accessed%2010/6/2021" TargetMode="External"/><Relationship Id="rId14" Type="http://schemas.openxmlformats.org/officeDocument/2006/relationships/hyperlink" Target="https://www.ncbi.nlm.nih.gov/pmc/articles/PMC3804334/" TargetMode="External"/><Relationship Id="rId22" Type="http://schemas.openxmlformats.org/officeDocument/2006/relationships/hyperlink" Target="https://www.ncbi.nlm.nih.gov/pmc/articles/PMC3804334/" TargetMode="External"/><Relationship Id="rId27" Type="http://schemas.openxmlformats.org/officeDocument/2006/relationships/hyperlink" Target="https://www.ncbi.nlm.nih.gov/pmc/articles/PMC3804334/" TargetMode="External"/><Relationship Id="rId30" Type="http://schemas.openxmlformats.org/officeDocument/2006/relationships/hyperlink" Target="https://www.ncbi.nlm.nih.gov/pmc/articles/PMC3804334/" TargetMode="External"/><Relationship Id="rId35" Type="http://schemas.openxmlformats.org/officeDocument/2006/relationships/hyperlink" Target="https://www.ncbi.nlm.nih.gov/pmc/articles/PMC3804334/figure/F4/"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cbi.nlm.nih.gov/pmc/articles/PMC3804334/" TargetMode="External"/><Relationship Id="rId17" Type="http://schemas.openxmlformats.org/officeDocument/2006/relationships/hyperlink" Target="https://www.ncbi.nlm.nih.gov/pmc/articles/PMC3804334/" TargetMode="External"/><Relationship Id="rId25" Type="http://schemas.openxmlformats.org/officeDocument/2006/relationships/hyperlink" Target="https://www.ncbi.nlm.nih.gov/pmc/articles/PMC3804334/" TargetMode="External"/><Relationship Id="rId33" Type="http://schemas.openxmlformats.org/officeDocument/2006/relationships/hyperlink" Target="https://www.ncbi.nlm.nih.gov/pmc/articles/PMC3804334/figure/F2/" TargetMode="External"/><Relationship Id="rId38" Type="http://schemas.openxmlformats.org/officeDocument/2006/relationships/hyperlink" Target="https://www.ncbi.nlm.nih.gov/pmc/articles/PMC38043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14056</Words>
  <Characters>80121</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2021-10-09T14:34:00Z</dcterms:created>
  <dcterms:modified xsi:type="dcterms:W3CDTF">2021-10-09T14:34:00Z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