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6AE94" w14:textId="77777777" w:rsidR="00C418F3" w:rsidRDefault="00C418F3" w:rsidP="00C418F3">
      <w:pPr>
        <w:pStyle w:val="Heading3"/>
        <w:rPr>
          <w:rStyle w:val="Emphasis"/>
        </w:rPr>
      </w:pPr>
      <w:r>
        <w:rPr>
          <w:rStyle w:val="Emphasis"/>
        </w:rPr>
        <w:t>1</w:t>
      </w:r>
    </w:p>
    <w:p w14:paraId="4E742DB8" w14:textId="77777777" w:rsidR="00C418F3" w:rsidRPr="009811A7" w:rsidRDefault="00C418F3" w:rsidP="00C418F3">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aff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5A0AD065" w14:textId="77777777" w:rsidR="00C418F3" w:rsidRPr="009811A7" w:rsidRDefault="00C418F3" w:rsidP="00C418F3">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BE9A9C0" w14:textId="77777777" w:rsidR="00C418F3" w:rsidRPr="009811A7" w:rsidRDefault="00C418F3" w:rsidP="00C418F3">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E221CA3" w14:textId="77777777" w:rsidR="00C418F3" w:rsidRPr="009811A7" w:rsidRDefault="00C418F3" w:rsidP="00C418F3">
      <w:pPr>
        <w:rPr>
          <w:sz w:val="12"/>
        </w:rPr>
      </w:pPr>
    </w:p>
    <w:p w14:paraId="7DB19D03" w14:textId="77777777" w:rsidR="00C418F3" w:rsidRPr="009811A7" w:rsidRDefault="00C418F3" w:rsidP="00C418F3">
      <w:pPr>
        <w:pStyle w:val="Heading4"/>
        <w:rPr>
          <w:rFonts w:cs="Calibri"/>
        </w:rPr>
      </w:pPr>
      <w:r w:rsidRPr="009811A7">
        <w:rPr>
          <w:rFonts w:cs="Calibri"/>
        </w:rPr>
        <w:t xml:space="preserve">It applies to </w:t>
      </w:r>
      <w:r>
        <w:rPr>
          <w:rFonts w:cs="Calibri"/>
        </w:rPr>
        <w:t>workers</w:t>
      </w:r>
      <w:r w:rsidRPr="009811A7">
        <w:rPr>
          <w:rFonts w:cs="Calibri"/>
        </w:rPr>
        <w:t>:</w:t>
      </w:r>
    </w:p>
    <w:p w14:paraId="21E1696A" w14:textId="77777777" w:rsidR="00C418F3" w:rsidRDefault="00C418F3" w:rsidP="00C418F3">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5F95BB95" w14:textId="77777777" w:rsidR="00C418F3" w:rsidRPr="00EF6CEB" w:rsidRDefault="00C418F3" w:rsidP="00C418F3">
      <w:pPr>
        <w:pStyle w:val="Heading4"/>
        <w:numPr>
          <w:ilvl w:val="0"/>
          <w:numId w:val="12"/>
        </w:numPr>
        <w:tabs>
          <w:tab w:val="num" w:pos="360"/>
        </w:tabs>
        <w:ind w:left="360"/>
        <w:rPr>
          <w:rFonts w:cs="Calibri"/>
        </w:rPr>
      </w:pPr>
      <w:r w:rsidRPr="00EF6CEB">
        <w:rPr>
          <w:rFonts w:cs="Calibri"/>
        </w:rPr>
        <w:t>Adverb test – adding “usually” to the res doesn’t substantially change its meaning</w:t>
      </w:r>
    </w:p>
    <w:p w14:paraId="0E4A2630" w14:textId="77777777" w:rsidR="00C418F3" w:rsidRPr="009811A7" w:rsidRDefault="00C418F3" w:rsidP="00C418F3"/>
    <w:p w14:paraId="4DA7B7DC" w14:textId="77777777" w:rsidR="00C418F3" w:rsidRPr="009811A7" w:rsidRDefault="00C418F3" w:rsidP="00C418F3">
      <w:pPr>
        <w:pStyle w:val="Heading4"/>
        <w:rPr>
          <w:rFonts w:cs="Calibri"/>
        </w:rPr>
      </w:pPr>
      <w:r w:rsidRPr="009811A7">
        <w:rPr>
          <w:rFonts w:cs="Calibri"/>
        </w:rPr>
        <w:t>Vote neg:</w:t>
      </w:r>
    </w:p>
    <w:p w14:paraId="36454425" w14:textId="77777777" w:rsidR="00C418F3" w:rsidRPr="000A2A39" w:rsidRDefault="00C418F3" w:rsidP="00C418F3">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1A541563" w14:textId="77777777" w:rsidR="00C418F3" w:rsidRPr="009811A7" w:rsidRDefault="00C418F3" w:rsidP="00C418F3"/>
    <w:p w14:paraId="26C5378E" w14:textId="77777777" w:rsidR="00C418F3" w:rsidRPr="00122B32" w:rsidRDefault="00C418F3" w:rsidP="00C418F3">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thousands of different professions and any combination thereof</w:t>
      </w:r>
      <w:r w:rsidRPr="009811A7">
        <w:rPr>
          <w:rFonts w:cs="Calibri"/>
        </w:rPr>
        <w:t>– unlimited topics incentivize obscure affs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76F10C16" w14:textId="77777777" w:rsidR="00C418F3" w:rsidRPr="009811A7" w:rsidRDefault="00C418F3" w:rsidP="00C418F3"/>
    <w:p w14:paraId="1869AF77" w14:textId="77777777" w:rsidR="00C418F3" w:rsidRPr="009811A7" w:rsidRDefault="00C418F3" w:rsidP="00C418F3"/>
    <w:p w14:paraId="297D2B4B" w14:textId="77777777" w:rsidR="00C418F3" w:rsidRPr="009811A7" w:rsidRDefault="00C418F3" w:rsidP="00C418F3">
      <w:pPr>
        <w:pStyle w:val="Heading4"/>
        <w:numPr>
          <w:ilvl w:val="0"/>
          <w:numId w:val="13"/>
        </w:numPr>
        <w:tabs>
          <w:tab w:val="num" w:pos="720"/>
        </w:tabs>
        <w:ind w:left="0" w:firstLine="0"/>
        <w:rPr>
          <w:rFonts w:cs="Calibri"/>
        </w:rPr>
      </w:pPr>
      <w:r w:rsidRPr="009811A7">
        <w:rPr>
          <w:rFonts w:cs="Calibri"/>
        </w:rPr>
        <w:t>TVA solves – read as an advantage to whole rez</w:t>
      </w:r>
    </w:p>
    <w:p w14:paraId="41F2A587" w14:textId="77777777" w:rsidR="00C418F3" w:rsidRPr="009811A7" w:rsidRDefault="00C418F3" w:rsidP="00C418F3"/>
    <w:p w14:paraId="14C4F83F" w14:textId="77777777" w:rsidR="00C418F3" w:rsidRPr="009811A7" w:rsidRDefault="00C418F3" w:rsidP="00C418F3">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ompeting interps – reasonability invites arbitrary judge intervention and a race to the bottom of questionable argumentation</w:t>
      </w:r>
    </w:p>
    <w:p w14:paraId="6374584F" w14:textId="77777777" w:rsidR="00C418F3" w:rsidRPr="004D6E5B" w:rsidRDefault="00C418F3" w:rsidP="00C418F3"/>
    <w:p w14:paraId="016CBD39" w14:textId="77777777" w:rsidR="00C418F3" w:rsidRPr="004D6E5B" w:rsidRDefault="00C418F3" w:rsidP="00C418F3">
      <w:pPr>
        <w:pStyle w:val="Heading3"/>
        <w:rPr>
          <w:rStyle w:val="Emphasis"/>
        </w:rPr>
      </w:pPr>
      <w:r>
        <w:rPr>
          <w:rStyle w:val="Emphasis"/>
        </w:rPr>
        <w:t>2</w:t>
      </w:r>
    </w:p>
    <w:p w14:paraId="43A3E41C" w14:textId="77777777" w:rsidR="00C418F3" w:rsidRPr="00AC1A38" w:rsidRDefault="00C418F3" w:rsidP="00C418F3">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t>
      </w:r>
      <w:r>
        <w:rPr>
          <w:rFonts w:asciiTheme="majorHAnsi" w:hAnsiTheme="majorHAnsi" w:cstheme="majorHAnsi"/>
        </w:rPr>
        <w:t xml:space="preserve">healthcare </w:t>
      </w:r>
      <w:r w:rsidRPr="00AC1A38">
        <w:rPr>
          <w:rFonts w:asciiTheme="majorHAnsi" w:hAnsiTheme="majorHAnsi" w:cstheme="majorHAnsi"/>
        </w:rPr>
        <w:t xml:space="preserve">workers to strike except for healthcare workers responding to pandemics. </w:t>
      </w:r>
    </w:p>
    <w:p w14:paraId="0172ED0E" w14:textId="77777777" w:rsidR="00C418F3" w:rsidRPr="00AC1A38" w:rsidRDefault="00C418F3" w:rsidP="00C418F3">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30FCD9B9" w14:textId="77777777" w:rsidR="00C418F3" w:rsidRPr="00AC1A38" w:rsidRDefault="00C418F3" w:rsidP="00C418F3">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6F396B6B" w14:textId="77777777" w:rsidR="00C418F3" w:rsidRPr="00AC1A38" w:rsidRDefault="00C418F3" w:rsidP="00C418F3">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And,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does not help</w:t>
      </w:r>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08DACBB7" w14:textId="77777777" w:rsidR="00C418F3" w:rsidRPr="00AC1A38" w:rsidRDefault="00C418F3" w:rsidP="00C418F3">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4CC5F3A3" w14:textId="77777777" w:rsidR="00C418F3" w:rsidRPr="00AC1A38" w:rsidRDefault="00C418F3" w:rsidP="00C418F3">
      <w:pPr>
        <w:rPr>
          <w:rFonts w:asciiTheme="majorHAnsi" w:hAnsiTheme="majorHAnsi" w:cstheme="majorHAnsi"/>
        </w:rPr>
      </w:pPr>
      <w:r w:rsidRPr="00AC1A38">
        <w:rPr>
          <w:rStyle w:val="Style13ptBold"/>
          <w:rFonts w:asciiTheme="majorHAnsi" w:hAnsiTheme="majorHAnsi" w:cstheme="majorHAnsi"/>
        </w:rPr>
        <w:t>Al Thobaity 20</w:t>
      </w:r>
      <w:r w:rsidRPr="00AC1A38">
        <w:rPr>
          <w:rFonts w:asciiTheme="majorHAnsi" w:hAnsiTheme="majorHAnsi" w:cstheme="majorHAnsi"/>
        </w:rPr>
        <w:t>, Abdullelah, and Farhan Alshammari. "Nurses on the frontline against the COVID-19 pandemic: an Integrative review." Dubai Medical Journal 3.3 (2020): 87-92. (Associate Professor of Nursing at Taif University)</w:t>
      </w:r>
    </w:p>
    <w:p w14:paraId="61208AFB" w14:textId="77777777" w:rsidR="00C418F3" w:rsidRPr="00AC1A38" w:rsidRDefault="00C418F3" w:rsidP="00C418F3">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3880A610" w14:textId="77777777" w:rsidR="00C418F3" w:rsidRPr="00AC1A38" w:rsidRDefault="00C418F3" w:rsidP="00C418F3">
      <w:pPr>
        <w:shd w:val="clear" w:color="auto" w:fill="FFFFFF"/>
        <w:spacing w:before="166" w:after="166" w:line="240" w:lineRule="auto"/>
        <w:rPr>
          <w:rFonts w:asciiTheme="majorHAnsi" w:eastAsia="Times New Roman" w:hAnsiTheme="majorHAnsi" w:cstheme="majorHAnsi"/>
          <w:color w:val="000000"/>
          <w:sz w:val="10"/>
          <w:lang w:eastAsia="ko-KR"/>
        </w:rPr>
      </w:pPr>
    </w:p>
    <w:p w14:paraId="3A6F7659" w14:textId="77777777" w:rsidR="00C418F3" w:rsidRPr="00AC1A38" w:rsidRDefault="00C418F3" w:rsidP="00C418F3">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611C198F" w14:textId="77777777" w:rsidR="00C418F3" w:rsidRPr="00AC1A38" w:rsidRDefault="00C418F3" w:rsidP="00C418F3">
      <w:pPr>
        <w:rPr>
          <w:rFonts w:asciiTheme="majorHAnsi" w:hAnsiTheme="majorHAnsi" w:cstheme="majorHAnsi"/>
        </w:rPr>
      </w:pPr>
      <w:r w:rsidRPr="00AC1A38">
        <w:rPr>
          <w:rFonts w:asciiTheme="majorHAnsi" w:eastAsiaTheme="majorEastAsia" w:hAnsiTheme="majorHAnsi" w:cstheme="majorHAnsi"/>
          <w:b/>
          <w:bCs/>
          <w:sz w:val="26"/>
          <w:szCs w:val="26"/>
        </w:rPr>
        <w:t>Garrett Ilg,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0E0D6C01" w14:textId="77777777" w:rsidR="00C418F3" w:rsidRPr="00AC1A38" w:rsidRDefault="00C418F3" w:rsidP="00C418F3">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33F508CD" w14:textId="77777777" w:rsidR="00C418F3" w:rsidRPr="00AC1A38" w:rsidRDefault="00C418F3" w:rsidP="00C418F3">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5A5F8147" w14:textId="77777777" w:rsidR="00C418F3" w:rsidRPr="00AC1A38" w:rsidRDefault="00C418F3" w:rsidP="00C418F3">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1CEF74B6" w14:textId="77777777" w:rsidR="00C418F3" w:rsidRPr="00AC1A38" w:rsidRDefault="00C418F3" w:rsidP="00C418F3">
      <w:pPr>
        <w:rPr>
          <w:rFonts w:asciiTheme="majorHAnsi" w:hAnsiTheme="majorHAnsi" w:cstheme="majorHAnsi"/>
          <w:color w:val="000000" w:themeColor="text1"/>
        </w:rPr>
      </w:pPr>
      <w:r w:rsidRPr="00AC1A38">
        <w:rPr>
          <w:rFonts w:asciiTheme="majorHAnsi" w:hAnsiTheme="majorHAnsi" w:cstheme="majorHAnsi"/>
          <w:color w:val="000000" w:themeColor="text1"/>
          <w:shd w:val="clear" w:color="auto" w:fill="FFFFFF"/>
        </w:rPr>
        <w:t xml:space="preserve">Eleftherios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Lunenfeld-Tanenbaum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295D1D85" w14:textId="77777777" w:rsidR="00C418F3" w:rsidRPr="00AC1A38" w:rsidRDefault="00C418F3" w:rsidP="00C418F3">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therapeutics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r w:rsidRPr="00AC1A38">
        <w:rPr>
          <w:rFonts w:asciiTheme="majorHAnsi" w:hAnsiTheme="majorHAnsi" w:cstheme="majorHAnsi"/>
          <w:color w:val="000000" w:themeColor="text1"/>
          <w:highlight w:val="yellow"/>
          <w:u w:val="single"/>
        </w:rPr>
        <w:t>have to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evidence that even worse pandemics could strike us in the near future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diseases could result n</w:t>
      </w:r>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74424204" w14:textId="77777777" w:rsidR="00C418F3" w:rsidRDefault="00C418F3" w:rsidP="00C418F3">
      <w:pPr>
        <w:pStyle w:val="Heading3"/>
      </w:pPr>
      <w:r>
        <w:t>3</w:t>
      </w:r>
    </w:p>
    <w:p w14:paraId="2CEB9754" w14:textId="77777777" w:rsidR="00C418F3" w:rsidRPr="004F3F7A" w:rsidRDefault="00C418F3" w:rsidP="00C418F3">
      <w:pPr>
        <w:pStyle w:val="Heading4"/>
      </w:pPr>
      <w:r>
        <w:t>The aff’s</w:t>
      </w:r>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65193F5D" w14:textId="77777777" w:rsidR="00C418F3" w:rsidRPr="0024759A" w:rsidRDefault="00C418F3" w:rsidP="00C418F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4A0C86D" w14:textId="77777777" w:rsidR="00C418F3" w:rsidRPr="00F23A1A" w:rsidRDefault="00C418F3" w:rsidP="00C418F3">
      <w:pPr>
        <w:rPr>
          <w:sz w:val="16"/>
        </w:rPr>
      </w:pPr>
      <w:r w:rsidRPr="00F23A1A">
        <w:rPr>
          <w:sz w:val="16"/>
        </w:rPr>
        <w:t>The societal dependence on work</w:t>
      </w:r>
    </w:p>
    <w:p w14:paraId="7735B7D0" w14:textId="77777777" w:rsidR="00C418F3" w:rsidRPr="009A6DC9" w:rsidRDefault="00C418F3" w:rsidP="00C418F3">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cross individual and structural levels in various ways, and are all interdependent.</w:t>
      </w:r>
    </w:p>
    <w:p w14:paraId="62D9ABEF" w14:textId="77777777" w:rsidR="00C418F3" w:rsidRPr="009A6DC9" w:rsidRDefault="00C418F3" w:rsidP="00C418F3">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53A5D5F3" w14:textId="77777777" w:rsidR="00C418F3" w:rsidRPr="00F23A1A" w:rsidRDefault="00C418F3" w:rsidP="00C418F3">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Wage labour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Gorz 1982; Lafargue 2014 [1883]). Specifically, </w:t>
      </w:r>
      <w:r w:rsidRPr="0044330C">
        <w:rPr>
          <w:rStyle w:val="StyleUnderline"/>
        </w:rPr>
        <w:t>the dominant neoliberal ideology, its condemnation of laziness and idealisation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and the relentless activation for the labour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1C0DBB39" w14:textId="77777777" w:rsidR="00C418F3" w:rsidRPr="00F23A1A" w:rsidRDefault="00C418F3" w:rsidP="00C418F3">
      <w:pPr>
        <w:rPr>
          <w:sz w:val="16"/>
        </w:rPr>
      </w:pPr>
      <w:r w:rsidRPr="00F23A1A">
        <w:rPr>
          <w:sz w:val="16"/>
        </w:rPr>
        <w:t xml:space="preserve">Economic dependence. Thirdly, besides the economic imperative for individuals to ‘earn a living’ and pay off debt, </w:t>
      </w:r>
      <w:r w:rsidRPr="00DD394F">
        <w:rPr>
          <w:rStyle w:val="StyleUnderline"/>
        </w:rPr>
        <w:t>modern economies are dependent on work in terms of an industrious labour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F23A1A">
        <w:rPr>
          <w:sz w:val="16"/>
        </w:rPr>
        <w:t xml:space="preserve">. Moreover, </w:t>
      </w:r>
      <w:r w:rsidRPr="00DD394F">
        <w:rPr>
          <w:rStyle w:val="StyleUnderline"/>
        </w:rPr>
        <w:t>faltering expansion triggers a spiral of recession which not only affects economic stability but results in societal crises as a whole</w:t>
      </w:r>
      <w:r w:rsidRPr="00F23A1A">
        <w:rPr>
          <w:sz w:val="16"/>
        </w:rPr>
        <w:t xml:space="preserve"> (Jackson 2009; Paech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(Kallis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accumulation</w:t>
      </w:r>
      <w:r w:rsidRPr="00F23A1A">
        <w:rPr>
          <w:sz w:val="16"/>
        </w:rPr>
        <w:t>, and constrained by ‘systemically relevant’ job and growth creating companies, industries and global (financial) markets (Gronemeyer 2012; Paech 2012).</w:t>
      </w:r>
    </w:p>
    <w:p w14:paraId="55D43B6B" w14:textId="77777777" w:rsidR="00C418F3" w:rsidRPr="00F23A1A" w:rsidRDefault="00C418F3" w:rsidP="00C418F3">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burnout as a ‘badge of honour’</w:t>
      </w:r>
      <w:r w:rsidRPr="00F23A1A">
        <w:rPr>
          <w:sz w:val="16"/>
        </w:rPr>
        <w:t xml:space="preserve"> (Paulsen 2014), and in descriptions of a culture that has lost the ‘capacity to relax in the old, uninhibited ways’ (Thompson 1967, 91). </w:t>
      </w:r>
      <w:r w:rsidRPr="00DD394F">
        <w:rPr>
          <w:rStyle w:val="StyleUnderline"/>
        </w:rPr>
        <w:t xml:space="preserve">Even for those who do not share such attitudes towards work, in a work-centred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r w:rsidRPr="00877105">
        <w:rPr>
          <w:rStyle w:val="Emphasis"/>
          <w:highlight w:val="yellow"/>
        </w:rPr>
        <w:t>normalised through socialisation</w:t>
      </w:r>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Gorz 1989, 7–8).</w:t>
      </w:r>
    </w:p>
    <w:p w14:paraId="49F85D2D" w14:textId="77777777" w:rsidR="00C418F3" w:rsidRPr="00DD394F" w:rsidRDefault="00C418F3" w:rsidP="00C418F3">
      <w:pPr>
        <w:rPr>
          <w:rStyle w:val="StyleUnderline"/>
        </w:rPr>
      </w:pPr>
      <w:r w:rsidRPr="00DD394F">
        <w:rPr>
          <w:rStyle w:val="StyleUnderline"/>
        </w:rPr>
        <w:t>The wage relation based on the commodity labour is, in other words, an essential functional feature of the industrial-capitalist system, and the exaltation of work remains its social ethic</w:t>
      </w:r>
      <w:r w:rsidRPr="00F23A1A">
        <w:rPr>
          <w:sz w:val="16"/>
        </w:rPr>
        <w:t xml:space="preserve">. For modern industrial society work is ‘both its chief means and its ultimate goal’ (Gorz 1989, 13; Weber 1992 [1905]; Weeks 2011); </w:t>
      </w:r>
      <w:r w:rsidRPr="00DD394F">
        <w:rPr>
          <w:rStyle w:val="StyleUnderlin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581B5100" w14:textId="77777777" w:rsidR="00C418F3" w:rsidRDefault="00C418F3" w:rsidP="00C418F3">
      <w:pPr>
        <w:pStyle w:val="Heading4"/>
      </w:pPr>
      <w:r>
        <w:t>Work necessitates material throughput and waste that destroys the environment, even when the jobs are ‘green’</w:t>
      </w:r>
    </w:p>
    <w:p w14:paraId="2AFF5C0C" w14:textId="77777777" w:rsidR="00C418F3" w:rsidRPr="0000117A" w:rsidRDefault="00C418F3" w:rsidP="00C418F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17AF32E" w14:textId="77777777" w:rsidR="00C418F3" w:rsidRPr="006E7E43" w:rsidRDefault="00C418F3" w:rsidP="00C418F3">
      <w:pPr>
        <w:rPr>
          <w:sz w:val="16"/>
        </w:rPr>
      </w:pPr>
      <w:r w:rsidRPr="006E7E43">
        <w:rPr>
          <w:sz w:val="16"/>
        </w:rPr>
        <w:t>An ecological critique of work</w:t>
      </w:r>
    </w:p>
    <w:p w14:paraId="04CFF5BE" w14:textId="77777777" w:rsidR="00C418F3" w:rsidRPr="006E7E43" w:rsidRDefault="00C418F3" w:rsidP="00C418F3">
      <w:pPr>
        <w:rPr>
          <w:sz w:val="16"/>
        </w:rPr>
      </w:pPr>
      <w:r w:rsidRPr="006E7E43">
        <w:rPr>
          <w:sz w:val="16"/>
        </w:rPr>
        <w:t xml:space="preserve">What is the problem with modern-day work from an environmental perspective? A number of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39133F2F" w14:textId="77777777" w:rsidR="00C418F3" w:rsidRPr="006E7E43" w:rsidRDefault="00C418F3" w:rsidP="00C418F3">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The appropriation and exploitation of non-human animals, land, soil, water, biomass, raw materials, the atmosphere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(Krausmann 2017).</w:t>
      </w:r>
    </w:p>
    <w:p w14:paraId="326BBAA7" w14:textId="77777777" w:rsidR="00C418F3" w:rsidRPr="006E7E43" w:rsidRDefault="00C418F3" w:rsidP="00C418F3">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69E46491" w14:textId="77777777" w:rsidR="00C418F3" w:rsidRPr="006E7E43" w:rsidRDefault="00C418F3" w:rsidP="00C418F3">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externalisation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r w:rsidRPr="00877105">
        <w:rPr>
          <w:rStyle w:val="Emphasis"/>
          <w:highlight w:val="yellow"/>
        </w:rPr>
        <w:t>labour productivity independently of physical</w:t>
      </w:r>
      <w:r w:rsidRPr="009C598C">
        <w:rPr>
          <w:rStyle w:val="Emphasis"/>
        </w:rPr>
        <w:t xml:space="preserve">, spatial </w:t>
      </w:r>
      <w:r w:rsidRPr="00877105">
        <w:rPr>
          <w:rStyle w:val="Emphasis"/>
          <w:highlight w:val="yellow"/>
        </w:rPr>
        <w:t>or temporal constraints</w:t>
      </w:r>
      <w:r w:rsidRPr="006E7E43">
        <w:rPr>
          <w:sz w:val="16"/>
        </w:rPr>
        <w:t xml:space="preserve"> (Malm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(Gronemeyer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79F30EF3" w14:textId="77777777" w:rsidR="00C418F3" w:rsidRDefault="00C418F3" w:rsidP="00C418F3">
      <w:pPr>
        <w:pStyle w:val="Heading4"/>
      </w:pPr>
      <w:r>
        <w:t>Unions are intrinsically invested in labor being good – they don’t strike to get rid of work; they strike to get people back to work. Lundström 14:</w:t>
      </w:r>
    </w:p>
    <w:p w14:paraId="7C917F47" w14:textId="77777777" w:rsidR="00C418F3" w:rsidRPr="00050F02" w:rsidRDefault="00C418F3" w:rsidP="00C418F3">
      <w:r w:rsidRPr="00050F02">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Rathzel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4CCC27F" w14:textId="77777777" w:rsidR="00C418F3" w:rsidRPr="004F3F7A" w:rsidRDefault="00C418F3" w:rsidP="00C418F3">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programme, an environmental unit was established at headquarters and a majority of the congress accepted the programme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(Räthzel and Uzzell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labour process as metabolism (Stoffwechsel)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only for one part of the inseparable relationship between nature and labour.</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organisations, which show </w:t>
      </w:r>
      <w:r w:rsidRPr="004F3F7A">
        <w:rPr>
          <w:rStyle w:val="StyleUnderline"/>
        </w:rPr>
        <w:t>that a move to a ‘green economy’ can create new jobs</w:t>
      </w:r>
      <w:r w:rsidRPr="004F3F7A">
        <w:rPr>
          <w:sz w:val="12"/>
        </w:rPr>
        <w:t xml:space="preserve"> (Poschen </w:t>
      </w:r>
      <w:hyperlink r:id="rId16" w:history="1">
        <w:r w:rsidRPr="004F3F7A">
          <w:rPr>
            <w:rStyle w:val="Hyperlink"/>
            <w:sz w:val="12"/>
          </w:rPr>
          <w:t>2012</w:t>
        </w:r>
      </w:hyperlink>
      <w:r w:rsidRPr="004F3F7A">
        <w:rPr>
          <w:sz w:val="12"/>
        </w:rPr>
        <w:t>; Rivera Alejo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6E4E7E24" w14:textId="77777777" w:rsidR="00C418F3" w:rsidRPr="003055BE" w:rsidRDefault="00C418F3" w:rsidP="00C418F3">
      <w:pPr>
        <w:pStyle w:val="Heading4"/>
      </w:pPr>
      <w:r>
        <w:t>This culminates in extinction – outweighs all aff impacts</w:t>
      </w:r>
    </w:p>
    <w:p w14:paraId="544A1C98" w14:textId="77777777" w:rsidR="00C418F3" w:rsidRDefault="00C418F3" w:rsidP="00C418F3">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3A37D440" w14:textId="77777777" w:rsidR="00C418F3" w:rsidRDefault="00C418F3" w:rsidP="00C418F3">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w:t>
      </w:r>
      <w:r w:rsidRPr="004D6E5B">
        <w:rPr>
          <w:sz w:val="16"/>
        </w:rPr>
        <w:t xml:space="preserve">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4D6E5B">
        <w:rPr>
          <w:rStyle w:val="StyleUnderline"/>
        </w:rPr>
        <w:t xml:space="preserve">Even with </w:t>
      </w:r>
      <w:r w:rsidRPr="004D6E5B">
        <w:rPr>
          <w:rStyle w:val="Emphasis"/>
        </w:rPr>
        <w:t>this perfect storm</w:t>
      </w:r>
      <w:r w:rsidRPr="004D6E5B">
        <w:rPr>
          <w:sz w:val="16"/>
        </w:rPr>
        <w:t xml:space="preserve"> </w:t>
      </w:r>
      <w:r w:rsidRPr="004D6E5B">
        <w:rPr>
          <w:rStyle w:val="StyleUnderline"/>
        </w:rPr>
        <w:t xml:space="preserve">of issues, it’s </w:t>
      </w:r>
      <w:r w:rsidRPr="004D6E5B">
        <w:rPr>
          <w:rStyle w:val="Emphasis"/>
        </w:rPr>
        <w:t>impossible to know</w:t>
      </w:r>
      <w:r w:rsidRPr="004D6E5B">
        <w:rPr>
          <w:sz w:val="16"/>
        </w:rPr>
        <w:t xml:space="preserve"> </w:t>
      </w:r>
      <w:r w:rsidRPr="004D6E5B">
        <w:rPr>
          <w:rStyle w:val="StyleUnderline"/>
        </w:rPr>
        <w:t>how likely extinction is, and it’s impossible to judge how likely or extensive civilizational collapse may be. We just can’t predict how human beings and human systems will respond to the shocks that are already underway. We can make some good</w:t>
      </w:r>
      <w:r w:rsidRPr="004D6E5B">
        <w:rPr>
          <w:sz w:val="16"/>
        </w:rPr>
        <w:t xml:space="preserve"> </w:t>
      </w:r>
      <w:r w:rsidRPr="004D6E5B">
        <w:rPr>
          <w:rStyle w:val="Emphasis"/>
        </w:rPr>
        <w:t>guesses</w:t>
      </w:r>
      <w:r w:rsidRPr="004D6E5B">
        <w:rPr>
          <w:sz w:val="16"/>
        </w:rPr>
        <w:t xml:space="preserve"> </w:t>
      </w:r>
      <w:r w:rsidRPr="004D6E5B">
        <w:rPr>
          <w:rStyle w:val="StyleUnderline"/>
        </w:rPr>
        <w:t xml:space="preserve">based on </w:t>
      </w:r>
      <w:r w:rsidRPr="004D6E5B">
        <w:rPr>
          <w:rStyle w:val="Emphasis"/>
        </w:rPr>
        <w:t>history</w:t>
      </w:r>
      <w:r w:rsidRPr="004D6E5B">
        <w:rPr>
          <w:rStyle w:val="StyleUnderline"/>
        </w:rPr>
        <w:t>, but they’re</w:t>
      </w:r>
      <w:r w:rsidRPr="004D6E5B">
        <w:rPr>
          <w:sz w:val="16"/>
        </w:rPr>
        <w:t xml:space="preserve"> </w:t>
      </w:r>
      <w:r w:rsidRPr="004D6E5B">
        <w:rPr>
          <w:rStyle w:val="Emphasis"/>
        </w:rPr>
        <w:t>no more than guesses</w:t>
      </w:r>
      <w:r w:rsidRPr="004D6E5B">
        <w:rPr>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4D6E5B">
        <w:rPr>
          <w:rStyle w:val="StyleUnderline"/>
        </w:rPr>
        <w:t>What we</w:t>
      </w:r>
      <w:r w:rsidRPr="004D6E5B">
        <w:rPr>
          <w:sz w:val="16"/>
        </w:rPr>
        <w:t xml:space="preserve"> </w:t>
      </w:r>
      <w:r w:rsidRPr="004D6E5B">
        <w:rPr>
          <w:rStyle w:val="Emphasis"/>
        </w:rPr>
        <w:t>do know</w:t>
      </w:r>
      <w:r w:rsidRPr="004D6E5B">
        <w:rPr>
          <w:sz w:val="16"/>
        </w:rPr>
        <w:t xml:space="preserve"> </w:t>
      </w:r>
      <w:r w:rsidRPr="004D6E5B">
        <w:rPr>
          <w:rStyle w:val="StyleUnderline"/>
        </w:rPr>
        <w:t>is that, given everything above, we are living through a confluence of events that will</w:t>
      </w:r>
      <w:r w:rsidRPr="004D6E5B">
        <w:rPr>
          <w:sz w:val="16"/>
        </w:rPr>
        <w:t xml:space="preserve"> </w:t>
      </w:r>
      <w:r w:rsidRPr="004D6E5B">
        <w:rPr>
          <w:rStyle w:val="Emphasis"/>
        </w:rPr>
        <w:t>shake the foundations of civilization</w:t>
      </w:r>
      <w:r w:rsidRPr="004D6E5B">
        <w:rPr>
          <w:rStyle w:val="StyleUnderline"/>
        </w:rPr>
        <w:t>, and jeopardize our capacity to sustain</w:t>
      </w:r>
      <w:r w:rsidRPr="004D6E5B">
        <w:rPr>
          <w:sz w:val="16"/>
        </w:rPr>
        <w:t xml:space="preserve"> </w:t>
      </w:r>
      <w:r w:rsidRPr="004D6E5B">
        <w:rPr>
          <w:rStyle w:val="Emphasis"/>
        </w:rPr>
        <w:t>large populations of humans.</w:t>
      </w:r>
      <w:r w:rsidRPr="004D6E5B">
        <w:rPr>
          <w:sz w:val="16"/>
        </w:rPr>
        <w:t xml:space="preserve"> </w:t>
      </w:r>
      <w:r w:rsidRPr="004D6E5B">
        <w:rPr>
          <w:rStyle w:val="StyleUnderline"/>
        </w:rPr>
        <w:t>There is</w:t>
      </w:r>
      <w:r w:rsidRPr="004D6E5B">
        <w:rPr>
          <w:sz w:val="16"/>
        </w:rPr>
        <w:t xml:space="preserve"> </w:t>
      </w:r>
      <w:r w:rsidRPr="004D6E5B">
        <w:rPr>
          <w:rStyle w:val="Emphasis"/>
        </w:rPr>
        <w:t>enough certainty</w:t>
      </w:r>
      <w:r w:rsidRPr="004D6E5B">
        <w:rPr>
          <w:sz w:val="16"/>
        </w:rPr>
        <w:t xml:space="preserve"> </w:t>
      </w:r>
      <w:r w:rsidRPr="004D6E5B">
        <w:rPr>
          <w:rStyle w:val="StyleUnderline"/>
        </w:rPr>
        <w:t>around these issues to justify being</w:t>
      </w:r>
      <w:r w:rsidRPr="004D6E5B">
        <w:rPr>
          <w:sz w:val="16"/>
        </w:rPr>
        <w:t xml:space="preserve"> </w:t>
      </w:r>
      <w:r w:rsidRPr="004D6E5B">
        <w:rPr>
          <w:rStyle w:val="Emphasis"/>
        </w:rPr>
        <w:t>existentially alarmed</w:t>
      </w:r>
      <w:r w:rsidRPr="004D6E5B">
        <w:rPr>
          <w:rStyle w:val="StyleUnderline"/>
        </w:rPr>
        <w:t>. At this point, whether we go</w:t>
      </w:r>
      <w:r w:rsidRPr="004D6E5B">
        <w:rPr>
          <w:sz w:val="16"/>
        </w:rPr>
        <w:t xml:space="preserve"> </w:t>
      </w:r>
      <w:r w:rsidRPr="004D6E5B">
        <w:rPr>
          <w:rStyle w:val="Emphasis"/>
        </w:rPr>
        <w:t>extinct</w:t>
      </w:r>
      <w:r w:rsidRPr="004D6E5B">
        <w:rPr>
          <w:sz w:val="16"/>
        </w:rPr>
        <w:t xml:space="preserve"> </w:t>
      </w:r>
      <w:r w:rsidRPr="004D6E5B">
        <w:rPr>
          <w:rStyle w:val="StyleUnderline"/>
        </w:rPr>
        <w:t xml:space="preserve">or </w:t>
      </w:r>
      <w:r w:rsidRPr="004D6E5B">
        <w:rPr>
          <w:rStyle w:val="Emphasis"/>
        </w:rPr>
        <w:t>all but a thousand</w:t>
      </w:r>
      <w:r w:rsidRPr="004D6E5B">
        <w:rPr>
          <w:sz w:val="16"/>
        </w:rPr>
        <w:t xml:space="preserve"> of us </w:t>
      </w:r>
      <w:r w:rsidRPr="004D6E5B">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4D6E5B">
        <w:rPr>
          <w:sz w:val="16"/>
        </w:rPr>
        <w:t xml:space="preserve">. Or maybe not. I don’t know. </w:t>
      </w:r>
      <w:r w:rsidRPr="004D6E5B">
        <w:rPr>
          <w:rStyle w:val="Emphasis"/>
        </w:rPr>
        <w:t>What I do know is that, regardless of the answer, there’s no excuse to stop fighting for a world that sustains life.</w:t>
      </w:r>
    </w:p>
    <w:p w14:paraId="0AD67DB6" w14:textId="77777777" w:rsidR="00C418F3" w:rsidRDefault="00C418F3" w:rsidP="00C418F3"/>
    <w:p w14:paraId="61A15627" w14:textId="77777777" w:rsidR="00C418F3" w:rsidRDefault="00C418F3" w:rsidP="00C418F3">
      <w:pPr>
        <w:pStyle w:val="Heading4"/>
      </w:pPr>
      <w:r>
        <w:t>The alternative is rejecting the affirmative to embrace postwork – it questions the centrality of work and ontological attachments to productivity to enable emancipatory transformation of society to an ecologically sustainable form.</w:t>
      </w:r>
    </w:p>
    <w:p w14:paraId="0573085D" w14:textId="77777777" w:rsidR="00C418F3" w:rsidRPr="00E73C56" w:rsidRDefault="00C418F3" w:rsidP="00C418F3">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2914845F" w14:textId="77777777" w:rsidR="00C418F3" w:rsidRPr="00CD77D8" w:rsidRDefault="00C418F3" w:rsidP="00C418F3">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326E6EA" w14:textId="77777777" w:rsidR="00C418F3" w:rsidRPr="009A6DC9" w:rsidRDefault="00C418F3" w:rsidP="00C418F3">
      <w:pPr>
        <w:rPr>
          <w:rStyle w:val="Emphasis"/>
        </w:rPr>
      </w:pPr>
      <w:r w:rsidRPr="009A6DC9">
        <w:rPr>
          <w:rStyle w:val="Emphasis"/>
        </w:rPr>
        <w:t>What is postwork?</w:t>
      </w:r>
    </w:p>
    <w:p w14:paraId="56754D8A" w14:textId="77777777" w:rsidR="00C418F3" w:rsidRPr="00A72FF2" w:rsidRDefault="00C418F3" w:rsidP="00C418F3">
      <w:pPr>
        <w:rPr>
          <w:sz w:val="14"/>
        </w:rPr>
      </w:pPr>
      <w:r w:rsidRPr="009A6DC9">
        <w:rPr>
          <w:rStyle w:val="StyleUnderline"/>
        </w:rPr>
        <w:t>How can a ‘postwork’ approach contribute to resolving these issues?</w:t>
      </w:r>
      <w:r w:rsidRPr="009A6DC9">
        <w:rPr>
          <w:sz w:val="14"/>
        </w:rPr>
        <w:t xml:space="preserve"> The notions critique of work (Frayne 2015a, 2015b) or </w:t>
      </w:r>
      <w:r w:rsidRPr="009A6DC9">
        <w:rPr>
          <w:rStyle w:val="StyleUnderline"/>
        </w:rPr>
        <w:t>postwork</w:t>
      </w:r>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r w:rsidRPr="009A6DC9">
        <w:rPr>
          <w:rStyle w:val="StyleUnderline"/>
        </w:rPr>
        <w:t>Marxist, anarchist, and feminist theory</w:t>
      </w:r>
      <w:r w:rsidRPr="009A6DC9">
        <w:rPr>
          <w:sz w:val="14"/>
        </w:rPr>
        <w:t xml:space="preserve"> (Seyferth 2019; Weeks 2011). </w:t>
      </w:r>
      <w:r w:rsidRPr="009A6DC9">
        <w:rPr>
          <w:rStyle w:val="StyleUnderline"/>
        </w:rPr>
        <w:t xml:space="preserve">The critique of work targets </w:t>
      </w:r>
      <w:r w:rsidRPr="009A6DC9">
        <w:rPr>
          <w:rStyle w:val="Emphasis"/>
        </w:rPr>
        <w:t>work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the crucial role of waged work in the functioning of the welfare state and the modern industrialised economy is part of this critique (</w:t>
      </w:r>
      <w:r w:rsidRPr="009A6DC9">
        <w:rPr>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(Gorz 1982; Weber 1992 [1905]; Weeks 2001).</w:t>
      </w:r>
    </w:p>
    <w:p w14:paraId="6D2C7940" w14:textId="77777777" w:rsidR="00C418F3" w:rsidRPr="00A72FF2" w:rsidRDefault="00C418F3" w:rsidP="00C418F3">
      <w:pPr>
        <w:rPr>
          <w:sz w:val="14"/>
        </w:rPr>
      </w:pPr>
      <w:r w:rsidRPr="00877105">
        <w:rPr>
          <w:rStyle w:val="StyleUnderline"/>
          <w:highlight w:val="yellow"/>
        </w:rPr>
        <w:t>Postwork</w:t>
      </w:r>
      <w:r w:rsidRPr="00A72FF2">
        <w:rPr>
          <w:sz w:val="14"/>
        </w:rPr>
        <w:t xml:space="preserve">, however, </w:t>
      </w:r>
      <w:r w:rsidRPr="001E2270">
        <w:rPr>
          <w:rStyle w:val="StyleUnderline"/>
        </w:rPr>
        <w:t>is not only a critical stance</w:t>
      </w:r>
      <w:r w:rsidRPr="00A72FF2">
        <w:rPr>
          <w:sz w:val="14"/>
        </w:rPr>
        <w:t xml:space="preserve">. </w:t>
      </w:r>
      <w:r w:rsidRPr="001E2270">
        <w:rPr>
          <w:rStyle w:val="StyleUnderline"/>
        </w:rPr>
        <w:t xml:space="preserve">Criticising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free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point of social organisation and ideological orientation,</w:t>
      </w:r>
      <w:r w:rsidRPr="001B11B6">
        <w:rPr>
          <w:sz w:val="14"/>
        </w:rPr>
        <w:t xml:space="preserve"> including all questions and debates around this objective (Chamberlain 2018; Frayne 2015a; Weeks 2011).</w:t>
      </w:r>
    </w:p>
    <w:p w14:paraId="5E348F73" w14:textId="77777777" w:rsidR="00C418F3" w:rsidRPr="00A72FF2" w:rsidRDefault="00C418F3" w:rsidP="00C418F3">
      <w:pPr>
        <w:rPr>
          <w:sz w:val="14"/>
        </w:rPr>
      </w:pPr>
      <w:r w:rsidRPr="00A72FF2">
        <w:rPr>
          <w:sz w:val="14"/>
        </w:rPr>
        <w:t xml:space="preserve">As a relatively new and dynamically developing approach, postwork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emphasise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materialised due to the requirements of a work-centred,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21700AB7" w14:textId="77777777" w:rsidR="00C418F3" w:rsidRPr="00A72FF2" w:rsidRDefault="00C418F3" w:rsidP="00C418F3">
      <w:pPr>
        <w:rPr>
          <w:sz w:val="14"/>
        </w:rPr>
      </w:pPr>
      <w:r w:rsidRPr="00A72FF2">
        <w:rPr>
          <w:sz w:val="14"/>
        </w:rPr>
        <w:t>The ecological case for postwork</w:t>
      </w:r>
    </w:p>
    <w:p w14:paraId="6257E373" w14:textId="77777777" w:rsidR="00C418F3" w:rsidRPr="00A72FF2" w:rsidRDefault="00C418F3" w:rsidP="00C418F3">
      <w:pPr>
        <w:rPr>
          <w:sz w:val="14"/>
        </w:rPr>
      </w:pPr>
      <w:r w:rsidRPr="00A72FF2">
        <w:rPr>
          <w:sz w:val="14"/>
        </w:rPr>
        <w:t xml:space="preserve">The perspective of </w:t>
      </w:r>
      <w:r w:rsidRPr="00A72FF2">
        <w:rPr>
          <w:rStyle w:val="StyleUnderline"/>
        </w:rPr>
        <w:t>postwork</w:t>
      </w:r>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r w:rsidRPr="00877105">
        <w:rPr>
          <w:rStyle w:val="StyleUnderline"/>
          <w:highlight w:val="yellow"/>
        </w:rPr>
        <w:t>postwork offers</w:t>
      </w:r>
      <w:r w:rsidRPr="001E2270">
        <w:rPr>
          <w:rStyle w:val="StyleUnderline"/>
        </w:rPr>
        <w:t xml:space="preserve"> a much needed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r w:rsidRPr="001E2270">
        <w:rPr>
          <w:rStyle w:val="StyleUnderline"/>
        </w:rPr>
        <w:t xml:space="preserve">Postwork directs the focus towards </w:t>
      </w:r>
      <w:r w:rsidRPr="001E2270">
        <w:rPr>
          <w:rStyle w:val="Emphasis"/>
        </w:rPr>
        <w:t>crucial overlooked issues</w:t>
      </w:r>
      <w:r w:rsidRPr="00A72FF2">
        <w:rPr>
          <w:sz w:val="14"/>
        </w:rPr>
        <w:t xml:space="preserve">, </w:t>
      </w:r>
      <w:r w:rsidRPr="001E2270">
        <w:rPr>
          <w:rStyle w:val="StyleUnderline"/>
        </w:rPr>
        <w:t>e.g.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r w:rsidRPr="00A72FF2">
        <w:rPr>
          <w:rStyle w:val="StyleUnderline"/>
        </w:rPr>
        <w:t xml:space="preserve">Postwork seeks to </w:t>
      </w:r>
      <w:r w:rsidRPr="00A72FF2">
        <w:rPr>
          <w:rStyle w:val="Emphasis"/>
        </w:rPr>
        <w:t>re-politicise work</w:t>
      </w:r>
      <w:r w:rsidRPr="00A72FF2">
        <w:rPr>
          <w:sz w:val="14"/>
        </w:rPr>
        <w:t xml:space="preserve">, </w:t>
      </w:r>
      <w:r w:rsidRPr="001E2270">
        <w:rPr>
          <w:rStyle w:val="StyleUnderline"/>
        </w:rPr>
        <w:t>recognising that its conception and societal organisation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about the meaning, value and purpose of work: what kind of work is, for individuals, society and the biosphere as a whole, meaningful, pointless, or outright harmful</w:t>
      </w:r>
      <w:r w:rsidRPr="00A72FF2">
        <w:rPr>
          <w:sz w:val="14"/>
        </w:rPr>
        <w:t xml:space="preserve"> (Graeber 2018)?</w:t>
      </w:r>
    </w:p>
    <w:p w14:paraId="60BD8BDE" w14:textId="77777777" w:rsidR="00C418F3" w:rsidRPr="00A72FF2" w:rsidRDefault="00C418F3" w:rsidP="00C418F3">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production and consumption </w:t>
      </w:r>
      <w:r w:rsidRPr="00A72FF2">
        <w:rPr>
          <w:sz w:val="14"/>
        </w:rPr>
        <w:t xml:space="preserve">(Frey 2019; Haberl et al. 2009). Reducing work/working hours is one of the key premises of postwork, aiming at de-centring and de-normalising work, and releasing time, energy and creativity for purposes other than work (Coote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i.e. the amount of resources and energy consumed, and waste, including emissions, created through work. </w:t>
      </w:r>
      <w:r w:rsidRPr="00404E8D">
        <w:rPr>
          <w:rStyle w:val="StyleUnderline"/>
        </w:rPr>
        <w:t>A postwork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favoured and upon what grounds? </w:t>
      </w:r>
      <w:r w:rsidRPr="00404E8D">
        <w:rPr>
          <w:rStyle w:val="StyleUnderline"/>
        </w:rPr>
        <w:t>Which kinds of work in which sectors are socially important and should therefore be organised differently</w:t>
      </w:r>
      <w:r w:rsidRPr="00A72FF2">
        <w:rPr>
          <w:sz w:val="14"/>
        </w:rPr>
        <w:t xml:space="preserve">, especially when altering the energy basis of work due to climate change mitigation which implies decentralised, locally specific, intermittent and less concentrated energy sources (Malm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62AB9C5D" w14:textId="77777777" w:rsidR="00C418F3" w:rsidRPr="008018E5" w:rsidRDefault="00C418F3" w:rsidP="00C418F3">
      <w:pPr>
        <w:rPr>
          <w:b/>
          <w:iCs/>
          <w:u w:val="single"/>
          <w:bdr w:val="single" w:sz="12" w:space="0" w:color="auto"/>
        </w:rPr>
      </w:pPr>
      <w:r w:rsidRPr="00404E8D">
        <w:rPr>
          <w:rStyle w:val="StyleUnderline"/>
        </w:rPr>
        <w:t xml:space="preserve">Postwork is also conducive to rethinking the organisation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arguments in favour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i.e. economic democracy (Johanisova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Schnaiberg 2004). </w:t>
      </w:r>
      <w:r w:rsidRPr="001B11B6">
        <w:rPr>
          <w:rStyle w:val="StyleUnderline"/>
        </w:rPr>
        <w:t xml:space="preserve">An obstacle to this is one institution in particular which is </w:t>
      </w:r>
      <w:r w:rsidRPr="001B11B6">
        <w:rPr>
          <w:rStyle w:val="Emphasis"/>
        </w:rPr>
        <w:t>rarely under close scrutiny</w:t>
      </w:r>
      <w:r w:rsidRPr="001B11B6">
        <w:rPr>
          <w:sz w:val="14"/>
        </w:rPr>
        <w:t xml:space="preserve">: </w:t>
      </w:r>
      <w:r w:rsidRPr="001B11B6">
        <w:rPr>
          <w:rStyle w:val="StyleUnderline"/>
        </w:rPr>
        <w:t>the labour market, a social construct linked to the advent of modern work in form of the commodity of labour</w:t>
      </w:r>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r w:rsidRPr="001B11B6">
        <w:rPr>
          <w:rStyle w:val="StyleUnderline"/>
        </w:rPr>
        <w:t xml:space="preserve">characterised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employers, and appears therefore inappropriate for distributing labour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(Gorz 1989), </w:t>
      </w:r>
      <w:r w:rsidRPr="00404E8D">
        <w:rPr>
          <w:rStyle w:val="Emphasis"/>
        </w:rPr>
        <w:t xml:space="preserve">just </w:t>
      </w:r>
      <w:r w:rsidRPr="001B11B6">
        <w:rPr>
          <w:rStyle w:val="Emphasis"/>
        </w:rPr>
        <w:t xml:space="preserve">as </w:t>
      </w:r>
      <w:r w:rsidRPr="00877105">
        <w:rPr>
          <w:rStyle w:val="Emphasis"/>
          <w:highlight w:val="yellow"/>
        </w:rPr>
        <w:t xml:space="preserve">‘green jobs’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ecological postwork</w:t>
      </w:r>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different modes of organising socially necessary work</w:t>
      </w:r>
      <w:r w:rsidRPr="00877105">
        <w:rPr>
          <w:rStyle w:val="StyleUnderline"/>
          <w:highlight w:val="yellow"/>
        </w:rPr>
        <w:t xml:space="preserve">, </w:t>
      </w:r>
      <w:r w:rsidRPr="001B11B6">
        <w:rPr>
          <w:rStyle w:val="StyleUnderline"/>
        </w:rPr>
        <w:t xml:space="preserve">production and </w:t>
      </w:r>
      <w:r w:rsidRPr="001B11B6">
        <w:rPr>
          <w:rStyle w:val="Emphasis"/>
        </w:rPr>
        <w:t xml:space="preserve">provisioning </w:t>
      </w:r>
      <w:r w:rsidRPr="00877105">
        <w:rPr>
          <w:rStyle w:val="Emphasis"/>
          <w:highlight w:val="yellow"/>
        </w:rPr>
        <w:t>in a de-commodified, democratic and sustainable mode.</w:t>
      </w:r>
    </w:p>
    <w:p w14:paraId="6C9A7805" w14:textId="77777777" w:rsidR="00C418F3" w:rsidRPr="00A72FF2" w:rsidRDefault="00C418F3" w:rsidP="00C418F3">
      <w:pPr>
        <w:rPr>
          <w:sz w:val="14"/>
        </w:rPr>
      </w:pPr>
      <w:r w:rsidRPr="00A72FF2">
        <w:rPr>
          <w:sz w:val="14"/>
        </w:rPr>
        <w:t xml:space="preserve">Finally, </w:t>
      </w:r>
      <w:r w:rsidRPr="004F0127">
        <w:rPr>
          <w:rStyle w:val="StyleUnderline"/>
        </w:rPr>
        <w:t>postwork</w:t>
      </w:r>
      <w:r w:rsidRPr="008018E5">
        <w:rPr>
          <w:rStyle w:val="StyleUnderline"/>
        </w:rPr>
        <w:t xml:space="preserve"> is helpful for ecological reasons because it </w:t>
      </w:r>
      <w:r w:rsidRPr="008018E5">
        <w:rPr>
          <w:rStyle w:val="Emphasis"/>
        </w:rPr>
        <w:t>criticises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r w:rsidRPr="008018E5">
        <w:rPr>
          <w:rStyle w:val="StyleUnderline"/>
        </w:rPr>
        <w:t xml:space="preserve">Postwork is about a different mindset which </w:t>
      </w:r>
      <w:r w:rsidRPr="008018E5">
        <w:rPr>
          <w:rStyle w:val="Emphasis"/>
        </w:rPr>
        <w:t>problematises prevailing productivist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than being a</w:t>
      </w:r>
      <w:r w:rsidRPr="008018E5">
        <w:rPr>
          <w:rStyle w:val="Emphasis"/>
        </w:rPr>
        <w:t xml:space="preserve">bsolutely </w:t>
      </w:r>
      <w:r w:rsidRPr="00877105">
        <w:rPr>
          <w:rStyle w:val="Emphasis"/>
          <w:highlight w:val="yellow"/>
        </w:rPr>
        <w:t>unproductive</w:t>
      </w:r>
      <w:r w:rsidRPr="00A72FF2">
        <w:rPr>
          <w:sz w:val="14"/>
        </w:rPr>
        <w:t xml:space="preserve">. As time-use studies indicate, leisure, recreation and socialising have very low ecological impacts, with rest and sleep having virtually none (Druckman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r w:rsidRPr="008018E5">
        <w:rPr>
          <w:rStyle w:val="StyleUnderline"/>
        </w:rPr>
        <w:t>postwork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7CFB48A8" w14:textId="77777777" w:rsidR="00C418F3" w:rsidRPr="00A72FF2" w:rsidRDefault="00C418F3" w:rsidP="00C418F3">
      <w:pPr>
        <w:rPr>
          <w:sz w:val="14"/>
        </w:rPr>
      </w:pPr>
      <w:r w:rsidRPr="00A72FF2">
        <w:rPr>
          <w:sz w:val="14"/>
        </w:rPr>
        <w:t>Conclusions: postwork politics and practices</w:t>
      </w:r>
    </w:p>
    <w:p w14:paraId="4F1F4426" w14:textId="77777777" w:rsidR="00C418F3" w:rsidRPr="00A72FF2" w:rsidRDefault="00C418F3" w:rsidP="00C418F3">
      <w:pPr>
        <w:rPr>
          <w:sz w:val="14"/>
        </w:rPr>
      </w:pPr>
      <w:r w:rsidRPr="00A72FF2">
        <w:rPr>
          <w:sz w:val="14"/>
        </w:rPr>
        <w:t xml:space="preserve">We argued that </w:t>
      </w:r>
      <w:r w:rsidRPr="008018E5">
        <w:rPr>
          <w:rStyle w:val="StyleUnderline"/>
        </w:rPr>
        <w:t>modern-day work is a central cause for unsustainability</w:t>
      </w:r>
      <w:r w:rsidRPr="00A72FF2">
        <w:rPr>
          <w:sz w:val="14"/>
        </w:rPr>
        <w:t xml:space="preserve">, </w:t>
      </w:r>
      <w:r w:rsidRPr="008018E5">
        <w:rPr>
          <w:rStyle w:val="StyleUnderline"/>
        </w:rPr>
        <w:t>and should therefore be transformed to advance towards sustainability</w:t>
      </w:r>
      <w:r w:rsidRPr="00A72FF2">
        <w:rPr>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7D864E07" w14:textId="77777777" w:rsidR="00C418F3" w:rsidRPr="004F0127" w:rsidRDefault="00C418F3" w:rsidP="00C418F3">
      <w:pPr>
        <w:rPr>
          <w:u w:val="single"/>
        </w:rPr>
      </w:pPr>
      <w:r w:rsidRPr="00A72FF2">
        <w:rPr>
          <w:sz w:val="14"/>
        </w:rPr>
        <w:t xml:space="preserve">We proposed the field would benefit from taking up the long intellectual tradition of </w:t>
      </w:r>
      <w:r w:rsidRPr="008018E5">
        <w:rPr>
          <w:rStyle w:val="StyleUnderline"/>
        </w:rPr>
        <w:t>problematising modern-day work, through the approach of postwork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r w:rsidRPr="004F0127">
        <w:rPr>
          <w:rStyle w:val="StyleUnderline"/>
        </w:rPr>
        <w:t>postwork arguments can contribute to pointing out and understanding them, and to opening up new perspectives to advance sustainability debates</w:t>
      </w:r>
      <w:r w:rsidRPr="004F0127">
        <w:rPr>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r w:rsidRPr="004F0127">
        <w:rPr>
          <w:rStyle w:val="StyleUnderline"/>
        </w:rPr>
        <w:t>In order to inspire such ‘postwork imagination’</w:t>
      </w:r>
      <w:r w:rsidRPr="004F0127">
        <w:rPr>
          <w:sz w:val="14"/>
        </w:rPr>
        <w:t xml:space="preserve"> (Weeks 2011, 35, 110) </w:t>
      </w:r>
      <w:r w:rsidRPr="004F0127">
        <w:rPr>
          <w:rStyle w:val="StyleUnderline"/>
        </w:rPr>
        <w:t>and show that postwork ideas are not as detached from reality as they may sound, in this last section we briefly outline examples of existing postwork politics and practices.</w:t>
      </w:r>
    </w:p>
    <w:p w14:paraId="246C55C9" w14:textId="77777777" w:rsidR="00C418F3" w:rsidRPr="00A72FF2" w:rsidRDefault="00C418F3" w:rsidP="00C418F3">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labour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(Coote 2013; Frey 2019).</w:t>
      </w:r>
    </w:p>
    <w:p w14:paraId="6B23C194" w14:textId="77777777" w:rsidR="00C418F3" w:rsidRPr="00A72FF2" w:rsidRDefault="00C418F3" w:rsidP="00C418F3">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 xml:space="preserve">hit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(Coote 2013, xix) </w:t>
      </w:r>
      <w:r w:rsidRPr="008018E5">
        <w:rPr>
          <w:rStyle w:val="StyleUnderline"/>
        </w:rPr>
        <w:t>and question the organisation of work society more fundamentally</w:t>
      </w:r>
      <w:r w:rsidRPr="00A72FF2">
        <w:rPr>
          <w:sz w:val="14"/>
        </w:rPr>
        <w:t>. 5</w:t>
      </w:r>
    </w:p>
    <w:p w14:paraId="55C6487F" w14:textId="77777777" w:rsidR="00C418F3" w:rsidRPr="00A72FF2" w:rsidRDefault="00C418F3" w:rsidP="00C418F3">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32D8022F" w14:textId="77777777" w:rsidR="00C418F3" w:rsidRPr="00A72FF2" w:rsidRDefault="00C418F3" w:rsidP="00C418F3">
      <w:pPr>
        <w:rPr>
          <w:sz w:val="14"/>
        </w:rPr>
      </w:pPr>
      <w:r w:rsidRPr="00A72FF2">
        <w:rPr>
          <w:sz w:val="14"/>
        </w:rPr>
        <w:t xml:space="preserve">The critique and </w:t>
      </w:r>
      <w:r w:rsidRPr="008018E5">
        <w:rPr>
          <w:rStyle w:val="StyleUnderline"/>
        </w:rPr>
        <w:t xml:space="preserve">refusal of work also takes place both within the sphere of wage labour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(Pouget 1913 [1898]; Seyferth 2019) </w:t>
      </w:r>
      <w:r w:rsidRPr="008018E5">
        <w:rPr>
          <w:rStyle w:val="StyleUnderline"/>
        </w:rPr>
        <w:t>have a long tradition, dating back to early struggles against work and industrialisation</w:t>
      </w:r>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internalised norms of work society, and be idle and useless while at work, </w:t>
      </w:r>
      <w:r w:rsidRPr="00877105">
        <w:rPr>
          <w:rStyle w:val="StyleUnderline"/>
          <w:highlight w:val="yellow"/>
        </w:rPr>
        <w:t>can be</w:t>
      </w:r>
      <w:r w:rsidRPr="008018E5">
        <w:rPr>
          <w:rStyle w:val="StyleUnderline"/>
        </w:rPr>
        <w:t xml:space="preserve"> </w:t>
      </w:r>
      <w:r w:rsidRPr="008018E5">
        <w:rPr>
          <w:rStyle w:val="Emphasis"/>
        </w:rPr>
        <w:t>recognised</w:t>
      </w:r>
      <w:r w:rsidRPr="008018E5">
        <w:rPr>
          <w:rStyle w:val="StyleUnderline"/>
        </w:rPr>
        <w:t xml:space="preserve"> and </w:t>
      </w:r>
      <w:r w:rsidRPr="00877105">
        <w:rPr>
          <w:rStyle w:val="Emphasis"/>
          <w:highlight w:val="yellow"/>
        </w:rPr>
        <w:t>successfully practised</w:t>
      </w:r>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and the commons outside the sphere of wage labour and market relations, for example in community-supported agriculture</w:t>
      </w:r>
      <w:r w:rsidRPr="00A72FF2">
        <w:rPr>
          <w:sz w:val="14"/>
        </w:rPr>
        <w:t xml:space="preserve">. </w:t>
      </w:r>
      <w:r w:rsidRPr="008018E5">
        <w:rPr>
          <w:rStyle w:val="Emphasis"/>
        </w:rPr>
        <w:t>This initiates ways of organising work and the economy to satisfy material needs otherwise than by means of commodity consumption</w:t>
      </w:r>
      <w:r w:rsidRPr="00A72FF2">
        <w:rPr>
          <w:sz w:val="14"/>
        </w:rPr>
        <w:t xml:space="preserve"> (Chamberlain 2018; Helfrich and Bollier 2015).</w:t>
      </w:r>
    </w:p>
    <w:p w14:paraId="23D89AF2" w14:textId="77777777" w:rsidR="00C418F3" w:rsidRPr="00A72FF2" w:rsidRDefault="00C418F3" w:rsidP="00C418F3">
      <w:pPr>
        <w:rPr>
          <w:sz w:val="14"/>
        </w:rPr>
      </w:pPr>
      <w:r w:rsidRPr="00A72FF2">
        <w:rPr>
          <w:sz w:val="14"/>
        </w:rPr>
        <w:t xml:space="preserve">For such modes of organising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(Comaroff and Comaroff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under which industrialisation, ‘economic upgrading’, global</w:t>
      </w:r>
      <w:r w:rsidRPr="00A72FF2">
        <w:rPr>
          <w:sz w:val="14"/>
        </w:rPr>
        <w:t xml:space="preserve"> (labour)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Duflo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cheap labour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(Rosling 2018; Comaroff and Comaroff 1987). </w:t>
      </w:r>
      <w:r w:rsidRPr="008018E5">
        <w:rPr>
          <w:rStyle w:val="StyleUnderline"/>
        </w:rPr>
        <w:t xml:space="preserve">There are indications that these transformations </w:t>
      </w:r>
      <w:r w:rsidRPr="00877105">
        <w:rPr>
          <w:rStyle w:val="Emphasis"/>
          <w:highlight w:val="yellow"/>
        </w:rPr>
        <w:t>create structural poverty, highly vulnerable jobs and an imposed dependence on wage labour</w:t>
      </w:r>
      <w:r w:rsidRPr="00A72FF2">
        <w:rPr>
          <w:sz w:val="14"/>
        </w:rPr>
        <w:t xml:space="preserve"> (while few viable wage labour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(Anguelovski 2015). </w:t>
      </w:r>
      <w:r w:rsidRPr="008018E5">
        <w:rPr>
          <w:rStyle w:val="StyleUnderline"/>
        </w:rPr>
        <w:t xml:space="preserve">These are aspects where </w:t>
      </w:r>
      <w:r w:rsidRPr="008018E5">
        <w:rPr>
          <w:rStyle w:val="Emphasis"/>
        </w:rPr>
        <w:t>a postwork orientation is relevant</w:t>
      </w:r>
      <w:r w:rsidRPr="00A72FF2">
        <w:rPr>
          <w:sz w:val="14"/>
        </w:rPr>
        <w:t xml:space="preserve"> beyond the industrialised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47BCEF89" w14:textId="77777777" w:rsidR="00C418F3" w:rsidRPr="008018E5" w:rsidRDefault="00C418F3" w:rsidP="00C418F3">
      <w:pPr>
        <w:rPr>
          <w:b/>
          <w:iCs/>
          <w:u w:val="single"/>
          <w:bdr w:val="single" w:sz="12" w:space="0" w:color="auto"/>
        </w:rPr>
      </w:pPr>
      <w:r w:rsidRPr="00A72FF2">
        <w:rPr>
          <w:sz w:val="14"/>
        </w:rPr>
        <w:t xml:space="preserve">To conclude, we clearly find traces of postwork organisation and politics in the present. However, these ideas are contested; they concern the roots of modern culture, society and industrial-capitalist economies. </w:t>
      </w:r>
      <w:r w:rsidRPr="008018E5">
        <w:rPr>
          <w:rStyle w:val="StyleUnderline"/>
        </w:rPr>
        <w:t>Waged work continues to be normalised, alternatives beyond niches appear quite impractical for generalisation</w:t>
      </w:r>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Räthzel, and Uzzell 2015). </w:t>
      </w:r>
      <w:r w:rsidRPr="00877105">
        <w:rPr>
          <w:rStyle w:val="Emphasis"/>
          <w:highlight w:val="yellow"/>
        </w:rPr>
        <w:t>Job creation</w:t>
      </w:r>
      <w:r w:rsidRPr="008018E5">
        <w:rPr>
          <w:rStyle w:val="Emphasis"/>
        </w:rPr>
        <w:t xml:space="preserve"> </w:t>
      </w:r>
      <w:r w:rsidRPr="00A72FF2">
        <w:rPr>
          <w:sz w:val="14"/>
        </w:rPr>
        <w:t xml:space="preserve">and (global) labour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r w:rsidRPr="00877105">
        <w:rPr>
          <w:rStyle w:val="Emphasis"/>
          <w:highlight w:val="yellow"/>
        </w:rPr>
        <w:t>productivist stance.</w:t>
      </w:r>
    </w:p>
    <w:p w14:paraId="363E2865" w14:textId="77777777" w:rsidR="00C418F3" w:rsidRDefault="00C418F3" w:rsidP="00C418F3">
      <w:pPr>
        <w:rPr>
          <w:rStyle w:val="Emphasis"/>
        </w:rPr>
      </w:pPr>
      <w:r w:rsidRPr="008018E5">
        <w:rPr>
          <w:rStyle w:val="StyleUnderline"/>
        </w:rPr>
        <w:t>There is one particular aspect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realised that a </w:t>
      </w:r>
      <w:r w:rsidRPr="008018E5">
        <w:rPr>
          <w:rStyle w:val="Emphasis"/>
        </w:rPr>
        <w:t>different societal trajectory beyond work and productivism for their own sake is more sustainable and desirable for the future.</w:t>
      </w:r>
    </w:p>
    <w:p w14:paraId="3702121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18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8F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57409"/>
  <w14:defaultImageDpi w14:val="300"/>
  <w15:docId w15:val="{A7D74A62-5723-BB4C-9BB2-015ECF7D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18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18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18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C418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C418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1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18F3"/>
  </w:style>
  <w:style w:type="character" w:customStyle="1" w:styleId="Heading1Char">
    <w:name w:val="Heading 1 Char"/>
    <w:aliases w:val="Pocket Char"/>
    <w:basedOn w:val="DefaultParagraphFont"/>
    <w:link w:val="Heading1"/>
    <w:uiPriority w:val="9"/>
    <w:rsid w:val="00C418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18F3"/>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C418F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418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18F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418F3"/>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C418F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418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C418F3"/>
    <w:rPr>
      <w:color w:val="auto"/>
      <w:u w:val="none"/>
    </w:rPr>
  </w:style>
  <w:style w:type="paragraph" w:styleId="DocumentMap">
    <w:name w:val="Document Map"/>
    <w:basedOn w:val="Normal"/>
    <w:link w:val="DocumentMapChar"/>
    <w:uiPriority w:val="99"/>
    <w:semiHidden/>
    <w:unhideWhenUsed/>
    <w:rsid w:val="00C418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18F3"/>
    <w:rPr>
      <w:rFonts w:ascii="Lucida Grande" w:hAnsi="Lucida Grande" w:cs="Lucida Grande"/>
    </w:rPr>
  </w:style>
  <w:style w:type="paragraph" w:customStyle="1" w:styleId="textbold">
    <w:name w:val="text bold"/>
    <w:basedOn w:val="Normal"/>
    <w:link w:val="Emphasis"/>
    <w:uiPriority w:val="20"/>
    <w:qFormat/>
    <w:rsid w:val="00C418F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8892</Words>
  <Characters>50689</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1</cp:revision>
  <dcterms:created xsi:type="dcterms:W3CDTF">2021-11-06T16:54:00Z</dcterms:created>
  <dcterms:modified xsi:type="dcterms:W3CDTF">2021-11-06T16:54:00Z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