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3108D" w14:textId="497B8260" w:rsidR="00B17CFB" w:rsidRDefault="00B17CFB" w:rsidP="00B17CFB">
      <w:pPr>
        <w:pStyle w:val="Heading3"/>
      </w:pPr>
      <w:r>
        <w:t xml:space="preserve">CP </w:t>
      </w:r>
    </w:p>
    <w:p w14:paraId="0E5636CD" w14:textId="698D6907" w:rsidR="00B17CFB" w:rsidRPr="00AC1A38" w:rsidRDefault="00B17CFB" w:rsidP="00B17CFB">
      <w:pPr>
        <w:pStyle w:val="Heading4"/>
        <w:rPr>
          <w:rFonts w:asciiTheme="majorHAnsi" w:hAnsiTheme="majorHAnsi" w:cstheme="majorHAnsi"/>
        </w:rPr>
      </w:pPr>
      <w:r w:rsidRPr="00AC1A38">
        <w:rPr>
          <w:rFonts w:asciiTheme="majorHAnsi" w:hAnsiTheme="majorHAnsi" w:cstheme="majorHAnsi"/>
        </w:rPr>
        <w:t xml:space="preserve">Plan Text: A just government ought to recognize the right of workers to strike except for healthcare workers responding to pandemics. </w:t>
      </w:r>
    </w:p>
    <w:p w14:paraId="1C8103BB" w14:textId="77777777" w:rsidR="00B17CFB" w:rsidRPr="00AC1A38" w:rsidRDefault="00B17CFB" w:rsidP="00B17CFB">
      <w:pPr>
        <w:pStyle w:val="Heading4"/>
        <w:rPr>
          <w:rFonts w:asciiTheme="majorHAnsi" w:hAnsiTheme="majorHAnsi" w:cstheme="majorHAnsi"/>
        </w:rPr>
      </w:pPr>
      <w:r w:rsidRPr="00AC1A38">
        <w:rPr>
          <w:rFonts w:asciiTheme="majorHAnsi" w:hAnsiTheme="majorHAnsi" w:cstheme="majorHAnsi"/>
        </w:rPr>
        <w:t xml:space="preserve">Nurse strikes </w:t>
      </w:r>
      <w:r w:rsidRPr="00AC1A38">
        <w:rPr>
          <w:rFonts w:asciiTheme="majorHAnsi" w:hAnsiTheme="majorHAnsi" w:cstheme="majorHAnsi"/>
          <w:u w:val="single"/>
        </w:rPr>
        <w:t>devastate</w:t>
      </w:r>
      <w:r w:rsidRPr="00AC1A38">
        <w:rPr>
          <w:rFonts w:asciiTheme="majorHAnsi" w:hAnsiTheme="majorHAnsi" w:cstheme="majorHAnsi"/>
        </w:rPr>
        <w:t xml:space="preserve"> hospitals</w:t>
      </w:r>
    </w:p>
    <w:p w14:paraId="1C78EBB0" w14:textId="77777777" w:rsidR="00B17CFB" w:rsidRPr="00AC1A38" w:rsidRDefault="00B17CFB" w:rsidP="00B17CFB">
      <w:pPr>
        <w:rPr>
          <w:rFonts w:asciiTheme="majorHAnsi" w:hAnsiTheme="majorHAnsi" w:cstheme="majorHAnsi"/>
        </w:rPr>
      </w:pPr>
      <w:r w:rsidRPr="00AC1A38">
        <w:rPr>
          <w:rStyle w:val="Style13ptBold"/>
          <w:rFonts w:asciiTheme="majorHAnsi" w:hAnsiTheme="majorHAnsi" w:cstheme="majorHAnsi"/>
        </w:rPr>
        <w:t>Wright 10</w:t>
      </w:r>
      <w:r w:rsidRPr="00AC1A38">
        <w:rPr>
          <w:rFonts w:asciiTheme="majorHAnsi" w:hAnsiTheme="majorHAnsi" w:cstheme="majorHAnsi"/>
        </w:rPr>
        <w:t xml:space="preserve"> Sarah H. Wright July 2010 "Evidence on the Effects of Nurses' Strikes" </w:t>
      </w:r>
      <w:hyperlink r:id="rId9" w:history="1">
        <w:r w:rsidRPr="00AC1A38">
          <w:rPr>
            <w:rStyle w:val="FollowedHyperlink"/>
            <w:rFonts w:asciiTheme="majorHAnsi" w:hAnsiTheme="majorHAnsi" w:cstheme="majorHAnsi"/>
          </w:rPr>
          <w:t>https://www.nber.org/digest/jul10/evidence-effects-nurses-strikes</w:t>
        </w:r>
      </w:hyperlink>
      <w:r w:rsidRPr="00AC1A38">
        <w:rPr>
          <w:rFonts w:asciiTheme="majorHAnsi" w:hAnsiTheme="majorHAnsi" w:cstheme="majorHAnsi"/>
        </w:rPr>
        <w:t xml:space="preserve"> (Researcher at National Bureau of Economic Research)</w:t>
      </w:r>
    </w:p>
    <w:p w14:paraId="65F66EBD" w14:textId="77777777" w:rsidR="00B17CFB" w:rsidRPr="00AC1A38" w:rsidRDefault="00B17CFB" w:rsidP="00B17CFB">
      <w:pPr>
        <w:ind w:left="720"/>
        <w:rPr>
          <w:rFonts w:asciiTheme="majorHAnsi" w:hAnsiTheme="majorHAnsi" w:cstheme="majorHAnsi"/>
          <w:sz w:val="12"/>
        </w:rPr>
      </w:pPr>
      <w:r w:rsidRPr="00AC1A38">
        <w:rPr>
          <w:rFonts w:asciiTheme="majorHAnsi" w:hAnsiTheme="majorHAnsi" w:cstheme="majorHAnsi"/>
          <w:u w:val="single"/>
        </w:rPr>
        <w:t xml:space="preserve">U.S. </w:t>
      </w:r>
      <w:r w:rsidRPr="00AC1A38">
        <w:rPr>
          <w:rFonts w:asciiTheme="majorHAnsi" w:hAnsiTheme="majorHAnsi" w:cstheme="majorHAnsi"/>
          <w:highlight w:val="yellow"/>
          <w:u w:val="single"/>
        </w:rPr>
        <w:t xml:space="preserve">hospitals </w:t>
      </w:r>
      <w:r w:rsidRPr="00AC1A38">
        <w:rPr>
          <w:rFonts w:asciiTheme="majorHAnsi" w:hAnsiTheme="majorHAnsi" w:cstheme="majorHAnsi"/>
          <w:u w:val="single"/>
        </w:rPr>
        <w:t xml:space="preserve">were </w:t>
      </w:r>
      <w:r w:rsidRPr="00AC1A38">
        <w:rPr>
          <w:rFonts w:asciiTheme="majorHAnsi" w:hAnsiTheme="majorHAnsi" w:cstheme="majorHAnsi"/>
          <w:highlight w:val="yellow"/>
          <w:u w:val="single"/>
        </w:rPr>
        <w:t xml:space="preserve">excluded from collective bargaining laws </w:t>
      </w:r>
      <w:r w:rsidRPr="00AC1A38">
        <w:rPr>
          <w:rFonts w:asciiTheme="majorHAnsi" w:hAnsiTheme="majorHAnsi" w:cstheme="majorHAnsi"/>
          <w:u w:val="single"/>
        </w:rPr>
        <w:t xml:space="preserve">for three decades longer than other sectors </w:t>
      </w:r>
      <w:r w:rsidRPr="00AC1A38">
        <w:rPr>
          <w:rFonts w:asciiTheme="majorHAnsi" w:hAnsiTheme="majorHAnsi" w:cstheme="majorHAnsi"/>
          <w:highlight w:val="yellow"/>
          <w:u w:val="single"/>
        </w:rPr>
        <w:t xml:space="preserve">because of fears </w:t>
      </w:r>
      <w:r w:rsidRPr="00AC1A38">
        <w:rPr>
          <w:rFonts w:asciiTheme="majorHAnsi" w:hAnsiTheme="majorHAnsi" w:cstheme="majorHAnsi"/>
          <w:b/>
          <w:bCs/>
          <w:highlight w:val="yellow"/>
          <w:u w:val="single"/>
        </w:rPr>
        <w:t>that strikes by nurses might imperil patients' health</w:t>
      </w:r>
      <w:r w:rsidRPr="00AC1A38">
        <w:rPr>
          <w:rFonts w:asciiTheme="majorHAnsi" w:hAnsiTheme="majorHAnsi" w:cstheme="majorHAnsi"/>
          <w:sz w:val="12"/>
        </w:rPr>
        <w:t>. Today, while unionization has been declining in general, it is growing rapidly in hospitals, with the number of unionized workers rising from 679,000 in 1990 to nearly one million in 2008</w:t>
      </w:r>
      <w:r w:rsidRPr="00AC1A38">
        <w:rPr>
          <w:rFonts w:asciiTheme="majorHAnsi" w:hAnsiTheme="majorHAnsi" w:cstheme="majorHAnsi"/>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AC1A38">
        <w:rPr>
          <w:rFonts w:asciiTheme="majorHAnsi" w:hAnsiTheme="majorHAnsi" w:cstheme="majorHAnsi"/>
          <w:highlight w:val="yellow"/>
          <w:u w:val="single"/>
        </w:rPr>
        <w:t xml:space="preserve">data on nurses' strikes </w:t>
      </w:r>
      <w:r w:rsidRPr="00AC1A38">
        <w:rPr>
          <w:rFonts w:asciiTheme="majorHAnsi" w:hAnsiTheme="majorHAnsi" w:cstheme="majorHAnsi"/>
          <w:u w:val="single"/>
        </w:rPr>
        <w:t>in New York State from 1984 to 2004 to data on hospital discharges, including information on treatment intensity, patient mortality, and hospital readmission</w:t>
      </w:r>
      <w:r w:rsidRPr="00AC1A38">
        <w:rPr>
          <w:rFonts w:asciiTheme="majorHAnsi" w:hAnsiTheme="majorHAnsi" w:cstheme="majorHAnsi"/>
          <w:sz w:val="12"/>
        </w:rPr>
        <w:t xml:space="preserve">. </w:t>
      </w:r>
      <w:r w:rsidRPr="00AC1A38">
        <w:rPr>
          <w:rFonts w:asciiTheme="majorHAnsi" w:hAnsiTheme="majorHAnsi" w:cstheme="majorHAnsi"/>
          <w:u w:val="single"/>
        </w:rPr>
        <w:t xml:space="preserve">They conclude that nurses' strikes were </w:t>
      </w:r>
      <w:r w:rsidRPr="00AC1A38">
        <w:rPr>
          <w:rFonts w:asciiTheme="majorHAnsi" w:hAnsiTheme="majorHAnsi" w:cstheme="majorHAnsi"/>
          <w:b/>
          <w:bCs/>
          <w:highlight w:val="yellow"/>
          <w:u w:val="single"/>
        </w:rPr>
        <w:t>costly to hospital patients</w:t>
      </w:r>
      <w:r w:rsidRPr="00AC1A38">
        <w:rPr>
          <w:rFonts w:asciiTheme="majorHAnsi" w:hAnsiTheme="majorHAnsi" w:cstheme="majorHAnsi"/>
          <w:u w:val="single"/>
        </w:rPr>
        <w:t xml:space="preserve">: </w:t>
      </w:r>
      <w:r w:rsidRPr="00AC1A38">
        <w:rPr>
          <w:rFonts w:asciiTheme="majorHAnsi" w:hAnsiTheme="majorHAnsi" w:cstheme="majorHAnsi"/>
          <w:highlight w:val="yellow"/>
          <w:u w:val="single"/>
        </w:rPr>
        <w:t xml:space="preserve">in-hospital mortality </w:t>
      </w:r>
      <w:r w:rsidRPr="00AC1A38">
        <w:rPr>
          <w:rFonts w:asciiTheme="majorHAnsi" w:hAnsiTheme="majorHAnsi" w:cstheme="majorHAnsi"/>
          <w:b/>
          <w:bCs/>
          <w:highlight w:val="yellow"/>
          <w:u w:val="single"/>
        </w:rPr>
        <w:t>increased by 19.4 percent</w:t>
      </w:r>
      <w:r w:rsidRPr="00AC1A38">
        <w:rPr>
          <w:rFonts w:asciiTheme="majorHAnsi" w:hAnsiTheme="majorHAnsi" w:cstheme="majorHAnsi"/>
          <w:highlight w:val="yellow"/>
          <w:u w:val="single"/>
        </w:rPr>
        <w:t xml:space="preserve"> and hospital readmissions </w:t>
      </w:r>
      <w:r w:rsidRPr="00AC1A38">
        <w:rPr>
          <w:rFonts w:asciiTheme="majorHAnsi" w:hAnsiTheme="majorHAnsi" w:cstheme="majorHAnsi"/>
          <w:b/>
          <w:bCs/>
          <w:highlight w:val="yellow"/>
          <w:u w:val="single"/>
        </w:rPr>
        <w:t>increased by 6.5 percen</w:t>
      </w:r>
      <w:r w:rsidRPr="00AC1A38">
        <w:rPr>
          <w:rFonts w:asciiTheme="majorHAnsi" w:hAnsiTheme="majorHAnsi" w:cstheme="majorHAnsi"/>
          <w:u w:val="single"/>
        </w:rPr>
        <w:t>t for patients admitted during a strike</w:t>
      </w:r>
      <w:r w:rsidRPr="00AC1A38">
        <w:rPr>
          <w:rFonts w:asciiTheme="majorHAnsi" w:hAnsiTheme="majorHAnsi" w:cstheme="majorHAnsi"/>
          <w:sz w:val="12"/>
        </w:rPr>
        <w:t xml:space="preserve">. </w:t>
      </w:r>
      <w:r w:rsidRPr="00AC1A38">
        <w:rPr>
          <w:rFonts w:asciiTheme="majorHAnsi" w:hAnsiTheme="majorHAnsi" w:cstheme="majorHAnsi"/>
          <w:u w:val="single"/>
        </w:rPr>
        <w:t xml:space="preserve">Among their sample of 38,228 such patients, an estimated </w:t>
      </w:r>
      <w:r w:rsidRPr="00AC1A38">
        <w:rPr>
          <w:rFonts w:asciiTheme="majorHAnsi" w:hAnsiTheme="majorHAnsi" w:cstheme="majorHAnsi"/>
          <w:b/>
          <w:bCs/>
          <w:u w:val="single"/>
        </w:rPr>
        <w:t>138 more individuals died than would have without a stri</w:t>
      </w:r>
      <w:r w:rsidRPr="00AC1A38">
        <w:rPr>
          <w:rFonts w:asciiTheme="majorHAnsi" w:hAnsiTheme="majorHAnsi" w:cstheme="majorHAnsi"/>
          <w:u w:val="single"/>
        </w:rPr>
        <w:t>ke, and 344 more patients were readmitted to the hospital than if there had been no strike</w:t>
      </w:r>
      <w:r w:rsidRPr="00AC1A38">
        <w:rPr>
          <w:rFonts w:asciiTheme="majorHAnsi" w:hAnsiTheme="majorHAnsi" w:cstheme="majorHAnsi"/>
          <w:sz w:val="12"/>
        </w:rPr>
        <w:t>. "</w:t>
      </w:r>
      <w:r w:rsidRPr="00AC1A38">
        <w:rPr>
          <w:rFonts w:asciiTheme="majorHAnsi" w:hAnsiTheme="majorHAnsi" w:cstheme="majorHAnsi"/>
          <w:highlight w:val="yellow"/>
          <w:u w:val="single"/>
        </w:rPr>
        <w:t>Hospitals</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functioning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during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 xml:space="preserve">nurses' strikes </w:t>
      </w:r>
      <w:r w:rsidRPr="00AC1A38">
        <w:rPr>
          <w:rFonts w:asciiTheme="majorHAnsi" w:hAnsiTheme="majorHAnsi" w:cstheme="majorHAnsi"/>
          <w:b/>
          <w:bCs/>
          <w:highlight w:val="yellow"/>
          <w:u w:val="single"/>
        </w:rPr>
        <w:t>do so at a lower quality of patient care,"</w:t>
      </w:r>
      <w:r w:rsidRPr="00AC1A38">
        <w:rPr>
          <w:rFonts w:asciiTheme="majorHAnsi" w:hAnsiTheme="majorHAnsi" w:cstheme="majorHAnsi"/>
          <w:sz w:val="12"/>
          <w:highlight w:val="yellow"/>
        </w:rPr>
        <w:t xml:space="preserve"> </w:t>
      </w:r>
      <w:r w:rsidRPr="00AC1A38">
        <w:rPr>
          <w:rFonts w:asciiTheme="majorHAnsi" w:hAnsiTheme="majorHAnsi" w:cstheme="majorHAnsi"/>
          <w:sz w:val="12"/>
        </w:rPr>
        <w:t xml:space="preserve">they write. Still, at hospitals experiencing strikes, the measures of treatment intensity -- that is, the length of hospital </w:t>
      </w:r>
      <w:proofErr w:type="gramStart"/>
      <w:r w:rsidRPr="00AC1A38">
        <w:rPr>
          <w:rFonts w:asciiTheme="majorHAnsi" w:hAnsiTheme="majorHAnsi" w:cstheme="majorHAnsi"/>
          <w:sz w:val="12"/>
        </w:rPr>
        <w:t>stay</w:t>
      </w:r>
      <w:proofErr w:type="gramEnd"/>
      <w:r w:rsidRPr="00AC1A38">
        <w:rPr>
          <w:rFonts w:asciiTheme="majorHAnsi" w:hAnsiTheme="majorHAnsi" w:cstheme="majorHAnsi"/>
          <w:sz w:val="12"/>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AC1A38">
        <w:rPr>
          <w:rFonts w:asciiTheme="majorHAnsi" w:hAnsiTheme="majorHAnsi" w:cs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AC1A38">
        <w:rPr>
          <w:rFonts w:asciiTheme="majorHAnsi" w:hAnsiTheme="majorHAnsi" w:cstheme="majorHAnsi"/>
          <w:sz w:val="12"/>
        </w:rPr>
        <w:t xml:space="preserve"> </w:t>
      </w:r>
      <w:proofErr w:type="gramStart"/>
      <w:r w:rsidRPr="00AC1A38">
        <w:rPr>
          <w:rFonts w:asciiTheme="majorHAnsi" w:hAnsiTheme="majorHAnsi" w:cstheme="majorHAnsi"/>
          <w:sz w:val="12"/>
        </w:rPr>
        <w:t>And,</w:t>
      </w:r>
      <w:proofErr w:type="gramEnd"/>
      <w:r w:rsidRPr="00AC1A38">
        <w:rPr>
          <w:rFonts w:asciiTheme="majorHAnsi" w:hAnsiTheme="majorHAnsi" w:cstheme="majorHAnsi"/>
          <w:sz w:val="12"/>
        </w:rPr>
        <w:t xml:space="preserve"> the poor health outcomes do not appear to do be due to different types of patients being admitted during strike periods, because patients admitted during a strike are very similar to those admitted during other periods. </w:t>
      </w:r>
      <w:r w:rsidRPr="00AC1A38">
        <w:rPr>
          <w:rFonts w:asciiTheme="majorHAnsi" w:hAnsiTheme="majorHAnsi" w:cstheme="majorHAnsi"/>
          <w:u w:val="single"/>
        </w:rPr>
        <w:t xml:space="preserve">Hiring </w:t>
      </w:r>
      <w:r w:rsidRPr="00AC1A38">
        <w:rPr>
          <w:rFonts w:asciiTheme="majorHAnsi" w:hAnsiTheme="majorHAnsi" w:cstheme="majorHAnsi"/>
          <w:highlight w:val="yellow"/>
          <w:u w:val="single"/>
        </w:rPr>
        <w:t>replacement workers</w:t>
      </w:r>
      <w:r w:rsidRPr="00AC1A38">
        <w:rPr>
          <w:rFonts w:asciiTheme="majorHAnsi" w:hAnsiTheme="majorHAnsi" w:cstheme="majorHAnsi"/>
          <w:u w:val="single"/>
        </w:rPr>
        <w:t xml:space="preserve"> apparently </w:t>
      </w:r>
      <w:r w:rsidRPr="00AC1A38">
        <w:rPr>
          <w:rFonts w:asciiTheme="majorHAnsi" w:hAnsiTheme="majorHAnsi" w:cstheme="majorHAnsi"/>
          <w:highlight w:val="yellow"/>
          <w:u w:val="single"/>
        </w:rPr>
        <w:t xml:space="preserve">does not </w:t>
      </w:r>
      <w:proofErr w:type="gramStart"/>
      <w:r w:rsidRPr="00AC1A38">
        <w:rPr>
          <w:rFonts w:asciiTheme="majorHAnsi" w:hAnsiTheme="majorHAnsi" w:cstheme="majorHAnsi"/>
          <w:highlight w:val="yellow"/>
          <w:u w:val="single"/>
        </w:rPr>
        <w:t>help</w:t>
      </w:r>
      <w:r w:rsidRPr="00AC1A38">
        <w:rPr>
          <w:rFonts w:asciiTheme="majorHAnsi" w:hAnsiTheme="majorHAnsi" w:cstheme="majorHAnsi"/>
          <w:u w:val="single"/>
        </w:rPr>
        <w:t>:</w:t>
      </w:r>
      <w:proofErr w:type="gramEnd"/>
      <w:r w:rsidRPr="00AC1A38">
        <w:rPr>
          <w:rFonts w:asciiTheme="majorHAnsi" w:hAnsiTheme="majorHAnsi" w:cstheme="majorHAnsi"/>
          <w:u w:val="single"/>
        </w:rPr>
        <w:t xml:space="preserve"> hospitals that hired replacement workers </w:t>
      </w:r>
      <w:r w:rsidRPr="00AC1A38">
        <w:rPr>
          <w:rFonts w:asciiTheme="majorHAnsi" w:hAnsiTheme="majorHAnsi" w:cstheme="majorHAnsi"/>
          <w:b/>
          <w:bCs/>
          <w:highlight w:val="yellow"/>
          <w:u w:val="single"/>
        </w:rPr>
        <w:t>performed no better</w:t>
      </w:r>
      <w:r w:rsidRPr="00AC1A38">
        <w:rPr>
          <w:rFonts w:asciiTheme="majorHAnsi" w:hAnsiTheme="majorHAnsi" w:cstheme="majorHAnsi"/>
          <w:highlight w:val="yellow"/>
          <w:u w:val="single"/>
        </w:rPr>
        <w:t xml:space="preserve"> </w:t>
      </w:r>
      <w:r w:rsidRPr="00AC1A38">
        <w:rPr>
          <w:rFonts w:asciiTheme="majorHAnsi" w:hAnsiTheme="majorHAnsi" w:cstheme="majorHAnsi"/>
          <w:u w:val="single"/>
        </w:rPr>
        <w:t>during strikes than those that did not hire substitute employees. In each case, patients with conditions that required intensive nursing were more likely to fare worse in the presence of nurses' strikes.</w:t>
      </w:r>
    </w:p>
    <w:p w14:paraId="3A034484" w14:textId="77777777" w:rsidR="00B17CFB" w:rsidRPr="00AC1A38" w:rsidRDefault="00B17CFB" w:rsidP="00B17CFB">
      <w:pPr>
        <w:pStyle w:val="Heading4"/>
        <w:rPr>
          <w:rFonts w:asciiTheme="majorHAnsi" w:hAnsiTheme="majorHAnsi" w:cstheme="majorHAnsi"/>
        </w:rPr>
      </w:pPr>
      <w:r w:rsidRPr="00AC1A38">
        <w:rPr>
          <w:rFonts w:asciiTheme="majorHAnsi" w:hAnsiTheme="majorHAnsi" w:cstheme="majorHAnsi"/>
        </w:rPr>
        <w:t xml:space="preserve">Hospitals are the critical </w:t>
      </w:r>
      <w:r w:rsidRPr="00AC1A38">
        <w:rPr>
          <w:rFonts w:asciiTheme="majorHAnsi" w:hAnsiTheme="majorHAnsi" w:cstheme="majorHAnsi"/>
          <w:u w:val="single"/>
        </w:rPr>
        <w:t>internal link</w:t>
      </w:r>
      <w:r w:rsidRPr="00AC1A38">
        <w:rPr>
          <w:rFonts w:asciiTheme="majorHAnsi" w:hAnsiTheme="majorHAnsi" w:cstheme="majorHAnsi"/>
        </w:rPr>
        <w:t xml:space="preserve"> for pandemic preparedness.</w:t>
      </w:r>
    </w:p>
    <w:p w14:paraId="2A685F76" w14:textId="77777777" w:rsidR="00B17CFB" w:rsidRPr="00AC1A38" w:rsidRDefault="00B17CFB" w:rsidP="00B17CFB">
      <w:pPr>
        <w:rPr>
          <w:rFonts w:asciiTheme="majorHAnsi" w:hAnsiTheme="majorHAnsi" w:cstheme="majorHAnsi"/>
        </w:rPr>
      </w:pPr>
      <w:r w:rsidRPr="00AC1A38">
        <w:rPr>
          <w:rStyle w:val="Style13ptBold"/>
          <w:rFonts w:asciiTheme="majorHAnsi" w:hAnsiTheme="majorHAnsi" w:cstheme="majorHAnsi"/>
        </w:rPr>
        <w:t xml:space="preserve">Al </w:t>
      </w:r>
      <w:proofErr w:type="spellStart"/>
      <w:r w:rsidRPr="00AC1A38">
        <w:rPr>
          <w:rStyle w:val="Style13ptBold"/>
          <w:rFonts w:asciiTheme="majorHAnsi" w:hAnsiTheme="majorHAnsi" w:cstheme="majorHAnsi"/>
        </w:rPr>
        <w:t>Thobaity</w:t>
      </w:r>
      <w:proofErr w:type="spellEnd"/>
      <w:r w:rsidRPr="00AC1A38">
        <w:rPr>
          <w:rStyle w:val="Style13ptBold"/>
          <w:rFonts w:asciiTheme="majorHAnsi" w:hAnsiTheme="majorHAnsi" w:cstheme="majorHAnsi"/>
        </w:rPr>
        <w:t xml:space="preserve"> 20</w:t>
      </w:r>
      <w:r w:rsidRPr="00AC1A38">
        <w:rPr>
          <w:rFonts w:asciiTheme="majorHAnsi" w:hAnsiTheme="majorHAnsi" w:cstheme="majorHAnsi"/>
        </w:rPr>
        <w:t xml:space="preserve">, </w:t>
      </w:r>
      <w:proofErr w:type="spellStart"/>
      <w:r w:rsidRPr="00AC1A38">
        <w:rPr>
          <w:rFonts w:asciiTheme="majorHAnsi" w:hAnsiTheme="majorHAnsi" w:cstheme="majorHAnsi"/>
        </w:rPr>
        <w:t>Abdullelah</w:t>
      </w:r>
      <w:proofErr w:type="spellEnd"/>
      <w:r w:rsidRPr="00AC1A38">
        <w:rPr>
          <w:rFonts w:asciiTheme="majorHAnsi" w:hAnsiTheme="majorHAnsi" w:cstheme="majorHAnsi"/>
        </w:rPr>
        <w:t xml:space="preserve">, and Farhan </w:t>
      </w:r>
      <w:proofErr w:type="spellStart"/>
      <w:r w:rsidRPr="00AC1A38">
        <w:rPr>
          <w:rFonts w:asciiTheme="majorHAnsi" w:hAnsiTheme="majorHAnsi" w:cstheme="majorHAnsi"/>
        </w:rPr>
        <w:t>Alshammari</w:t>
      </w:r>
      <w:proofErr w:type="spellEnd"/>
      <w:r w:rsidRPr="00AC1A38">
        <w:rPr>
          <w:rFonts w:asciiTheme="majorHAnsi" w:hAnsiTheme="majorHAnsi" w:cstheme="majorHAnsi"/>
        </w:rPr>
        <w:t>. "Nurses on the frontline against the COVID-19 pandemic: an Integrative review." Dubai Medical Journal 3.3 (2020): 87-92. (Associate Professor of Nursing at Taif University)</w:t>
      </w:r>
    </w:p>
    <w:p w14:paraId="0122EDBD" w14:textId="77777777" w:rsidR="00B17CFB" w:rsidRPr="00AC1A38" w:rsidRDefault="00B17CFB" w:rsidP="00B17CFB">
      <w:pPr>
        <w:ind w:left="720"/>
        <w:rPr>
          <w:rFonts w:asciiTheme="majorHAnsi" w:hAnsiTheme="majorHAnsi" w:cstheme="majorHAnsi"/>
          <w:sz w:val="16"/>
        </w:rPr>
      </w:pP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majority of infected </w:t>
      </w:r>
      <w:r w:rsidRPr="00AC1A38">
        <w:rPr>
          <w:rFonts w:asciiTheme="majorHAnsi" w:hAnsiTheme="majorHAnsi" w:cstheme="majorHAnsi"/>
          <w:u w:val="single"/>
        </w:rPr>
        <w:t xml:space="preserve">or symptomatic </w:t>
      </w:r>
      <w:r w:rsidRPr="00AC1A38">
        <w:rPr>
          <w:rFonts w:asciiTheme="majorHAnsi" w:hAnsiTheme="majorHAnsi" w:cstheme="majorHAnsi"/>
          <w:highlight w:val="yellow"/>
          <w:u w:val="single"/>
        </w:rPr>
        <w:t xml:space="preserve">people seek medical treatment in </w:t>
      </w:r>
      <w:r w:rsidRPr="00AC1A38">
        <w:rPr>
          <w:rFonts w:asciiTheme="majorHAnsi" w:hAnsiTheme="majorHAnsi" w:cstheme="majorHAnsi"/>
          <w:u w:val="single"/>
        </w:rPr>
        <w:t xml:space="preserve">medical facilities, particularly </w:t>
      </w:r>
      <w:r w:rsidRPr="00AC1A38">
        <w:rPr>
          <w:rFonts w:asciiTheme="majorHAnsi" w:hAnsiTheme="majorHAnsi" w:cstheme="majorHAnsi"/>
          <w:highlight w:val="yellow"/>
          <w:u w:val="single"/>
        </w:rPr>
        <w:t>hospitals</w:t>
      </w:r>
      <w:r w:rsidRPr="00AC1A38">
        <w:rPr>
          <w:rFonts w:asciiTheme="majorHAnsi" w:hAnsiTheme="majorHAnsi" w:cstheme="majorHAnsi"/>
          <w:u w:val="single"/>
        </w:rPr>
        <w:t xml:space="preserve">, as a high number of cases, especially those in critical condition, will have an impact on hospitals [4]. The concept of </w:t>
      </w:r>
      <w:r w:rsidRPr="00AC1A38">
        <w:rPr>
          <w:rFonts w:asciiTheme="majorHAnsi" w:hAnsiTheme="majorHAnsi" w:cstheme="majorHAnsi"/>
          <w:highlight w:val="yellow"/>
          <w:u w:val="single"/>
        </w:rPr>
        <w:t xml:space="preserve">hospital resilience </w:t>
      </w:r>
      <w:r w:rsidRPr="00AC1A38">
        <w:rPr>
          <w:rFonts w:asciiTheme="majorHAnsi" w:hAnsiTheme="majorHAnsi" w:cstheme="majorHAnsi"/>
          <w:u w:val="single"/>
        </w:rPr>
        <w:t xml:space="preserve">in disaster situations is </w:t>
      </w:r>
      <w:r w:rsidRPr="00AC1A38">
        <w:rPr>
          <w:rFonts w:asciiTheme="majorHAnsi" w:hAnsiTheme="majorHAnsi" w:cstheme="majorHAnsi"/>
          <w:highlight w:val="yellow"/>
          <w:u w:val="single"/>
        </w:rPr>
        <w:t xml:space="preserve">defined as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ability to recover from </w:t>
      </w:r>
      <w:r w:rsidRPr="00AC1A38">
        <w:rPr>
          <w:rFonts w:asciiTheme="majorHAnsi" w:hAnsiTheme="majorHAnsi" w:cstheme="majorHAnsi"/>
          <w:u w:val="single"/>
        </w:rPr>
        <w:t xml:space="preserve">the damage caused by </w:t>
      </w:r>
      <w:r w:rsidRPr="00AC1A38">
        <w:rPr>
          <w:rFonts w:asciiTheme="majorHAnsi" w:hAnsiTheme="majorHAnsi" w:cstheme="majorHAnsi"/>
          <w:highlight w:val="yellow"/>
          <w:u w:val="single"/>
        </w:rPr>
        <w:t xml:space="preserve">huge </w:t>
      </w:r>
      <w:r w:rsidRPr="00AC1A38">
        <w:rPr>
          <w:rFonts w:asciiTheme="majorHAnsi" w:hAnsiTheme="majorHAnsi" w:cstheme="majorHAnsi"/>
          <w:highlight w:val="yellow"/>
          <w:u w:val="single"/>
        </w:rPr>
        <w:lastRenderedPageBreak/>
        <w:t xml:space="preserve">disturbances </w:t>
      </w:r>
      <w:r w:rsidRPr="00AC1A38">
        <w:rPr>
          <w:rFonts w:asciiTheme="majorHAnsi" w:hAnsiTheme="majorHAnsi" w:cstheme="majorHAnsi"/>
          <w:u w:val="single"/>
        </w:rPr>
        <w:t>quickly [2].</w:t>
      </w:r>
      <w:r w:rsidRPr="00AC1A38">
        <w:rPr>
          <w:rFonts w:asciiTheme="majorHAnsi" w:hAnsiTheme="majorHAnsi" w:cstheme="majorHAnsi"/>
          <w:sz w:val="16"/>
        </w:rPr>
        <w:t xml:space="preserve"> The resilience of hospitals to pandemic cases depends on the preparedness of the institutions, and not all hospitals have the same resilience. </w:t>
      </w:r>
      <w:r w:rsidRPr="00AC1A38">
        <w:rPr>
          <w:rFonts w:asciiTheme="majorHAnsi" w:hAnsiTheme="majorHAnsi" w:cstheme="majorHAnsi"/>
          <w:highlight w:val="yellow"/>
          <w:u w:val="single"/>
        </w:rPr>
        <w:t xml:space="preserve">A lower resilience will affect </w:t>
      </w:r>
      <w:r w:rsidRPr="00AC1A38">
        <w:rPr>
          <w:rFonts w:asciiTheme="majorHAnsi" w:hAnsiTheme="majorHAnsi" w:cstheme="majorHAnsi"/>
          <w:u w:val="single"/>
        </w:rPr>
        <w:t xml:space="preserve">the </w:t>
      </w:r>
      <w:r w:rsidRPr="00AC1A38">
        <w:rPr>
          <w:rFonts w:asciiTheme="majorHAnsi" w:hAnsiTheme="majorHAnsi" w:cstheme="majorHAnsi"/>
          <w:b/>
          <w:bCs/>
          <w:highlight w:val="yellow"/>
          <w:u w:val="single"/>
        </w:rPr>
        <w:t>sustainability of the health services</w:t>
      </w:r>
      <w:r w:rsidRPr="00AC1A38">
        <w:rPr>
          <w:rFonts w:asciiTheme="majorHAnsi" w:hAnsiTheme="majorHAnsi" w:cstheme="majorHAnsi"/>
          <w:sz w:val="16"/>
        </w:rPr>
        <w:t xml:space="preserve">. This also affects healthcare providers such as doctors, nurses, and allied health professionals [5, 6]. </w:t>
      </w:r>
      <w:r w:rsidRPr="00AC1A38">
        <w:rPr>
          <w:rFonts w:asciiTheme="majorHAnsi" w:hAnsiTheme="majorHAnsi" w:cstheme="majorHAnsi"/>
          <w:u w:val="single"/>
        </w:rPr>
        <w:t xml:space="preserve">Despite the impact on healthcare providers, </w:t>
      </w:r>
      <w:r w:rsidRPr="00AC1A38">
        <w:rPr>
          <w:rFonts w:asciiTheme="majorHAnsi" w:hAnsiTheme="majorHAnsi" w:cstheme="majorHAnsi"/>
          <w:highlight w:val="yellow"/>
          <w:u w:val="single"/>
        </w:rPr>
        <w:t xml:space="preserve">excellent management of </w:t>
      </w:r>
      <w:r w:rsidRPr="00AC1A38">
        <w:rPr>
          <w:rFonts w:asciiTheme="majorHAnsi" w:hAnsiTheme="majorHAnsi" w:cstheme="majorHAnsi"/>
          <w:u w:val="single"/>
        </w:rPr>
        <w:t xml:space="preserve">a </w:t>
      </w:r>
      <w:r w:rsidRPr="00AC1A38">
        <w:rPr>
          <w:rFonts w:asciiTheme="majorHAnsi" w:hAnsiTheme="majorHAnsi" w:cstheme="majorHAnsi"/>
          <w:highlight w:val="yellow"/>
          <w:u w:val="single"/>
        </w:rPr>
        <w:t xml:space="preserve">pandemic depends on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level of </w:t>
      </w:r>
      <w:r w:rsidRPr="00AC1A38">
        <w:rPr>
          <w:rFonts w:asciiTheme="majorHAnsi" w:hAnsiTheme="majorHAnsi" w:cstheme="majorHAnsi"/>
          <w:b/>
          <w:bCs/>
          <w:highlight w:val="yellow"/>
          <w:u w:val="single"/>
        </w:rPr>
        <w:t>preparedness of healthcare providers</w:t>
      </w:r>
      <w:r w:rsidRPr="00AC1A38">
        <w:rPr>
          <w:rFonts w:asciiTheme="majorHAnsi" w:hAnsiTheme="majorHAnsi" w:cstheme="majorHAnsi"/>
          <w:b/>
          <w:bCs/>
          <w:u w:val="single"/>
        </w:rPr>
        <w:t xml:space="preserve">, </w:t>
      </w:r>
      <w:r w:rsidRPr="00AC1A38">
        <w:rPr>
          <w:rFonts w:asciiTheme="majorHAnsi" w:hAnsiTheme="majorHAnsi" w:cstheme="majorHAnsi"/>
          <w:b/>
          <w:bCs/>
          <w:highlight w:val="yellow"/>
          <w:u w:val="single"/>
        </w:rPr>
        <w:t>including nurses</w:t>
      </w:r>
      <w:r w:rsidRPr="00AC1A38">
        <w:rPr>
          <w:rFonts w:asciiTheme="majorHAnsi" w:hAnsiTheme="majorHAnsi" w:cstheme="majorHAnsi"/>
          <w:sz w:val="16"/>
        </w:rPr>
        <w:t>. This means that if it was impossible to be ready before a crisis or disaster, responsible people will do all but the impossible to save lives.</w:t>
      </w:r>
    </w:p>
    <w:p w14:paraId="34072428" w14:textId="77777777" w:rsidR="00B17CFB" w:rsidRPr="00AC1A38" w:rsidRDefault="00B17CFB" w:rsidP="00B17CFB">
      <w:pPr>
        <w:shd w:val="clear" w:color="auto" w:fill="FFFFFF"/>
        <w:spacing w:before="166" w:after="166" w:line="240" w:lineRule="auto"/>
        <w:rPr>
          <w:rFonts w:asciiTheme="majorHAnsi" w:eastAsia="Times New Roman" w:hAnsiTheme="majorHAnsi" w:cstheme="majorHAnsi"/>
          <w:color w:val="000000"/>
          <w:sz w:val="10"/>
          <w:lang w:eastAsia="ko-KR"/>
        </w:rPr>
      </w:pPr>
    </w:p>
    <w:p w14:paraId="1102EABA" w14:textId="77777777" w:rsidR="00B17CFB" w:rsidRPr="00AC1A38" w:rsidRDefault="00B17CFB" w:rsidP="00B17CFB">
      <w:pPr>
        <w:pStyle w:val="Heading4"/>
        <w:rPr>
          <w:rFonts w:asciiTheme="majorHAnsi" w:hAnsiTheme="majorHAnsi" w:cstheme="majorHAnsi"/>
        </w:rPr>
      </w:pPr>
      <w:r w:rsidRPr="00AC1A38">
        <w:rPr>
          <w:rFonts w:asciiTheme="majorHAnsi" w:hAnsiTheme="majorHAnsi" w:cstheme="majorHAnsi"/>
        </w:rPr>
        <w:t xml:space="preserve">Healthcare workers are key to saving millions of lives during COVID-19 through treatment and administering vaccines </w:t>
      </w:r>
    </w:p>
    <w:p w14:paraId="37F39888" w14:textId="77777777" w:rsidR="00B17CFB" w:rsidRPr="00AC1A38" w:rsidRDefault="00B17CFB" w:rsidP="00B17CFB">
      <w:pPr>
        <w:rPr>
          <w:rFonts w:asciiTheme="majorHAnsi" w:hAnsiTheme="majorHAnsi" w:cstheme="majorHAnsi"/>
        </w:rPr>
      </w:pPr>
      <w:r w:rsidRPr="00AC1A38">
        <w:rPr>
          <w:rFonts w:asciiTheme="majorHAnsi" w:eastAsiaTheme="majorEastAsia" w:hAnsiTheme="majorHAnsi" w:cstheme="majorHAnsi"/>
          <w:b/>
          <w:bCs/>
          <w:sz w:val="26"/>
          <w:szCs w:val="26"/>
        </w:rPr>
        <w:t xml:space="preserve">Garrett </w:t>
      </w:r>
      <w:proofErr w:type="spellStart"/>
      <w:r w:rsidRPr="00AC1A38">
        <w:rPr>
          <w:rFonts w:asciiTheme="majorHAnsi" w:eastAsiaTheme="majorEastAsia" w:hAnsiTheme="majorHAnsi" w:cstheme="majorHAnsi"/>
          <w:b/>
          <w:bCs/>
          <w:sz w:val="26"/>
          <w:szCs w:val="26"/>
        </w:rPr>
        <w:t>Ilg</w:t>
      </w:r>
      <w:proofErr w:type="spellEnd"/>
      <w:r w:rsidRPr="00AC1A38">
        <w:rPr>
          <w:rFonts w:asciiTheme="majorHAnsi" w:eastAsiaTheme="majorEastAsia" w:hAnsiTheme="majorHAnsi" w:cstheme="majorHAnsi"/>
          <w:b/>
          <w:bCs/>
          <w:sz w:val="26"/>
          <w:szCs w:val="26"/>
        </w:rPr>
        <w:t>, 21</w:t>
      </w:r>
      <w:r w:rsidRPr="00AC1A38">
        <w:rPr>
          <w:rFonts w:asciiTheme="majorHAnsi" w:hAnsiTheme="majorHAnsi" w:cstheme="majorHAnsi"/>
        </w:rPr>
        <w:t xml:space="preserve"> - ("Celebrating Healthcare Workers and the Technology that Empowers Them," Oracle APAC, 4-7-2021, https://www.oracle.com/apac/news/announcement/blog/celebrating-healthcare-workers-technology-2021-04-05.html?source=:so:ch:or:awr::::)/AK</w:t>
      </w:r>
    </w:p>
    <w:p w14:paraId="172F6905" w14:textId="77777777" w:rsidR="00B17CFB" w:rsidRPr="00AC1A38" w:rsidRDefault="00B17CFB" w:rsidP="00B17CFB">
      <w:pPr>
        <w:ind w:left="720"/>
        <w:rPr>
          <w:rFonts w:asciiTheme="majorHAnsi" w:hAnsiTheme="majorHAnsi" w:cstheme="majorHAnsi"/>
          <w:sz w:val="14"/>
        </w:rPr>
      </w:pPr>
      <w:r w:rsidRPr="00AC1A38">
        <w:rPr>
          <w:rFonts w:asciiTheme="majorHAnsi" w:hAnsiTheme="majorHAnsi" w:cstheme="majorHAnsi"/>
          <w:sz w:val="14"/>
        </w:rPr>
        <w:t xml:space="preserve">As we observe the World Health Organization’s World Health Day on April 7, I want to celebrate the </w:t>
      </w:r>
      <w:r w:rsidRPr="00AC1A38">
        <w:rPr>
          <w:rStyle w:val="Emphasis"/>
          <w:rFonts w:asciiTheme="majorHAnsi" w:hAnsiTheme="majorHAnsi" w:cstheme="majorHAnsi"/>
          <w:highlight w:val="yellow"/>
        </w:rPr>
        <w:t>people and institutions on the front lines of healthcare worldwide</w:t>
      </w:r>
      <w:r w:rsidRPr="00AC1A38">
        <w:rPr>
          <w:rFonts w:asciiTheme="majorHAnsi" w:hAnsiTheme="majorHAnsi" w:cstheme="majorHAnsi"/>
          <w:sz w:val="14"/>
        </w:rPr>
        <w:t xml:space="preserve">—especially amid the COVID-19 pandemic. Their steely dedication and relentless innovation have produced multiple, highly effective coronavirus vaccines in record time. They’ve </w:t>
      </w:r>
      <w:r w:rsidRPr="00AC1A38">
        <w:rPr>
          <w:rStyle w:val="Emphasis"/>
          <w:rFonts w:asciiTheme="majorHAnsi" w:hAnsiTheme="majorHAnsi" w:cstheme="majorHAnsi"/>
          <w:highlight w:val="yellow"/>
        </w:rPr>
        <w:t>administered close to 460 million doses of those vaccines, according to the WHO, saving countless millions of lives</w:t>
      </w:r>
      <w:r w:rsidRPr="00AC1A38">
        <w:rPr>
          <w:rFonts w:asciiTheme="majorHAnsi" w:hAnsiTheme="majorHAnsi" w:cstheme="majorHAnsi"/>
          <w:sz w:val="14"/>
        </w:rPr>
        <w:t>. And they’ve treated a large subset of about 125 million confirmed cases, often at great personal risk and with insufficient resources. Oracle’s National Electronic Health Records Database and the Oracle Public Health Management System, built by a global team that worked round the clock, in partnership with government and non-government institutions, played a critical role in that Herculean effort. In addition to electronically screening hundreds of thousands of volunteers for COVID-19 clinical trials, the system has collected millions of daily health updates from patients and healthcare providers. It was designed from the ground up to scale to the populations of entire nations as COVID-19 vaccines become more widely available.</w:t>
      </w:r>
    </w:p>
    <w:p w14:paraId="10DCAB41" w14:textId="77777777" w:rsidR="00B17CFB" w:rsidRPr="00AC1A38" w:rsidRDefault="00B17CFB" w:rsidP="00B17CFB">
      <w:pPr>
        <w:keepNext/>
        <w:keepLines/>
        <w:spacing w:before="40" w:after="0"/>
        <w:outlineLvl w:val="3"/>
        <w:rPr>
          <w:rFonts w:asciiTheme="majorHAnsi" w:eastAsiaTheme="majorEastAsia" w:hAnsiTheme="majorHAnsi" w:cstheme="majorHAnsi"/>
          <w:b/>
          <w:iCs/>
          <w:sz w:val="26"/>
        </w:rPr>
      </w:pPr>
      <w:r w:rsidRPr="00AC1A38">
        <w:rPr>
          <w:rFonts w:asciiTheme="majorHAnsi" w:eastAsiaTheme="majorEastAsia" w:hAnsiTheme="majorHAnsi" w:cstheme="majorHAnsi"/>
          <w:b/>
          <w:iCs/>
          <w:sz w:val="26"/>
        </w:rPr>
        <w:t>New Pandemics are deadlier and faster are coming – COVID is just the beginning</w:t>
      </w:r>
    </w:p>
    <w:p w14:paraId="7CA28632" w14:textId="77777777" w:rsidR="00B17CFB" w:rsidRPr="00AC1A38" w:rsidRDefault="00B17CFB" w:rsidP="00B17CFB">
      <w:pPr>
        <w:keepNext/>
        <w:keepLines/>
        <w:spacing w:before="40" w:after="0"/>
        <w:outlineLvl w:val="3"/>
        <w:rPr>
          <w:rFonts w:asciiTheme="majorHAnsi" w:eastAsiaTheme="majorEastAsia" w:hAnsiTheme="majorHAnsi" w:cstheme="majorHAnsi"/>
          <w:b/>
          <w:iCs/>
          <w:color w:val="000000" w:themeColor="text1"/>
          <w:sz w:val="26"/>
        </w:rPr>
      </w:pPr>
      <w:r w:rsidRPr="00AC1A38">
        <w:rPr>
          <w:rFonts w:asciiTheme="majorHAnsi" w:eastAsiaTheme="majorEastAsia" w:hAnsiTheme="majorHAnsi" w:cstheme="majorHAnsi"/>
          <w:b/>
          <w:iCs/>
          <w:color w:val="000000" w:themeColor="text1"/>
          <w:sz w:val="26"/>
        </w:rPr>
        <w:t>Future pandemics cause extinction</w:t>
      </w:r>
    </w:p>
    <w:p w14:paraId="0203251A" w14:textId="77777777" w:rsidR="00B17CFB" w:rsidRPr="00AC1A38" w:rsidRDefault="00B17CFB" w:rsidP="00B17CFB">
      <w:pPr>
        <w:rPr>
          <w:rFonts w:asciiTheme="majorHAnsi" w:hAnsiTheme="majorHAnsi" w:cstheme="majorHAnsi"/>
          <w:color w:val="000000" w:themeColor="text1"/>
        </w:rPr>
      </w:pPr>
      <w:proofErr w:type="spellStart"/>
      <w:r w:rsidRPr="00AC1A38">
        <w:rPr>
          <w:rFonts w:asciiTheme="majorHAnsi" w:hAnsiTheme="majorHAnsi" w:cstheme="majorHAnsi"/>
          <w:color w:val="000000" w:themeColor="text1"/>
          <w:shd w:val="clear" w:color="auto" w:fill="FFFFFF"/>
        </w:rPr>
        <w:t>Eleftherios</w:t>
      </w:r>
      <w:proofErr w:type="spellEnd"/>
      <w:r w:rsidRPr="00AC1A38">
        <w:rPr>
          <w:rFonts w:asciiTheme="majorHAnsi" w:hAnsiTheme="majorHAnsi" w:cstheme="majorHAnsi"/>
          <w:color w:val="000000" w:themeColor="text1"/>
          <w:shd w:val="clear" w:color="auto" w:fill="FFFFFF"/>
        </w:rPr>
        <w:t xml:space="preserve"> P. </w:t>
      </w:r>
      <w:r w:rsidRPr="00AC1A38">
        <w:rPr>
          <w:rFonts w:asciiTheme="majorHAnsi" w:hAnsiTheme="majorHAnsi" w:cstheme="majorHAnsi"/>
          <w:b/>
          <w:bCs/>
          <w:color w:val="000000" w:themeColor="text1"/>
          <w:sz w:val="26"/>
          <w:szCs w:val="26"/>
          <w:shd w:val="clear" w:color="auto" w:fill="FFFFFF"/>
        </w:rPr>
        <w:t>Diamandis</w:t>
      </w:r>
      <w:r w:rsidRPr="00AC1A38">
        <w:rPr>
          <w:rFonts w:asciiTheme="majorHAnsi" w:hAnsiTheme="majorHAnsi" w:cstheme="majorHAnsi"/>
          <w:b/>
          <w:bCs/>
          <w:color w:val="000000" w:themeColor="text1"/>
          <w:sz w:val="26"/>
          <w:szCs w:val="26"/>
        </w:rPr>
        <w:t xml:space="preserve"> 21</w:t>
      </w:r>
      <w:r w:rsidRPr="00AC1A38">
        <w:rPr>
          <w:rFonts w:asciiTheme="majorHAnsi" w:hAnsiTheme="majorHAnsi" w:cstheme="majorHAnsi"/>
          <w:color w:val="000000" w:themeColor="text1"/>
        </w:rPr>
        <w:t xml:space="preserve"> (works for the Department of Pathology and Laboratory Medicine, Mount Sinai Hospital, Toronto, Canada; </w:t>
      </w:r>
      <w:proofErr w:type="spellStart"/>
      <w:r w:rsidRPr="00AC1A38">
        <w:rPr>
          <w:rFonts w:asciiTheme="majorHAnsi" w:hAnsiTheme="majorHAnsi" w:cstheme="majorHAnsi"/>
          <w:color w:val="000000" w:themeColor="text1"/>
        </w:rPr>
        <w:t>Lunenfeld</w:t>
      </w:r>
      <w:proofErr w:type="spellEnd"/>
      <w:r w:rsidRPr="00AC1A38">
        <w:rPr>
          <w:rFonts w:asciiTheme="majorHAnsi" w:hAnsiTheme="majorHAnsi" w:cstheme="majorHAnsi"/>
          <w:color w:val="000000" w:themeColor="text1"/>
        </w:rPr>
        <w:t>-Tanenbaum Research Institute, Mount Sinai Hospital, Toronto, Canada; Department of Laboratory Medicine and Pathobiology, University of Toronto, Toronto, Canada. “The Mother of All Battles: Viruses vs. Humans. Can Humans Avoid Extinction in 50-100 Years? 4/13/21 https://www.preprints.org/manuscript/202104.0397/v1</w:t>
      </w:r>
    </w:p>
    <w:p w14:paraId="4DB31084" w14:textId="77777777" w:rsidR="00B17CFB" w:rsidRPr="00AC1A38" w:rsidRDefault="00B17CFB" w:rsidP="00B17CFB">
      <w:pPr>
        <w:ind w:left="720"/>
        <w:rPr>
          <w:rFonts w:asciiTheme="majorHAnsi" w:hAnsiTheme="majorHAnsi" w:cstheme="majorHAnsi"/>
          <w:color w:val="000000" w:themeColor="text1"/>
          <w:sz w:val="12"/>
          <w:szCs w:val="12"/>
        </w:rPr>
      </w:pPr>
      <w:r w:rsidRPr="00AC1A38">
        <w:rPr>
          <w:rFonts w:asciiTheme="majorHAnsi" w:hAnsiTheme="majorHAnsi" w:cstheme="majorHAnsi"/>
          <w:color w:val="000000" w:themeColor="text1"/>
          <w:u w:val="single"/>
        </w:rPr>
        <w:t xml:space="preserve">The </w:t>
      </w:r>
      <w:r w:rsidRPr="00AC1A38">
        <w:rPr>
          <w:rFonts w:asciiTheme="majorHAnsi" w:hAnsiTheme="majorHAnsi" w:cstheme="majorHAnsi"/>
          <w:color w:val="000000" w:themeColor="text1"/>
          <w:highlight w:val="yellow"/>
          <w:u w:val="single"/>
        </w:rPr>
        <w:t>recent</w:t>
      </w:r>
      <w:r w:rsidRPr="00AC1A38">
        <w:rPr>
          <w:rFonts w:asciiTheme="majorHAnsi" w:hAnsiTheme="majorHAnsi" w:cstheme="majorHAnsi"/>
          <w:color w:val="000000" w:themeColor="text1"/>
          <w:u w:val="single"/>
        </w:rPr>
        <w:t xml:space="preserve"> SARS-CoV-2 pandemic, which is causing </w:t>
      </w:r>
      <w:r w:rsidRPr="00AC1A38">
        <w:rPr>
          <w:rFonts w:asciiTheme="majorHAnsi" w:hAnsiTheme="majorHAnsi" w:cstheme="majorHAnsi"/>
          <w:color w:val="000000" w:themeColor="text1"/>
          <w:highlight w:val="yellow"/>
          <w:u w:val="single"/>
        </w:rPr>
        <w:t>COVID 19 disease, has taught</w:t>
      </w:r>
      <w:r w:rsidRPr="00AC1A38">
        <w:rPr>
          <w:rFonts w:asciiTheme="majorHAnsi" w:hAnsiTheme="majorHAnsi" w:cstheme="majorHAnsi"/>
          <w:color w:val="000000" w:themeColor="text1"/>
          <w:u w:val="single"/>
        </w:rPr>
        <w:t xml:space="preserve"> us unexpected </w:t>
      </w:r>
      <w:r w:rsidRPr="00AC1A38">
        <w:rPr>
          <w:rFonts w:asciiTheme="majorHAnsi" w:hAnsiTheme="majorHAnsi" w:cstheme="majorHAnsi"/>
          <w:color w:val="000000" w:themeColor="text1"/>
          <w:highlight w:val="yellow"/>
          <w:u w:val="single"/>
        </w:rPr>
        <w:t>lessons about the dangers of human extinction through</w:t>
      </w:r>
      <w:r w:rsidRPr="00AC1A38">
        <w:rPr>
          <w:rFonts w:asciiTheme="majorHAnsi" w:hAnsiTheme="majorHAnsi" w:cstheme="majorHAnsi"/>
          <w:color w:val="000000" w:themeColor="text1"/>
          <w:u w:val="single"/>
        </w:rPr>
        <w:t xml:space="preserve"> highly contagious and lethal </w:t>
      </w:r>
      <w:r w:rsidRPr="00AC1A38">
        <w:rPr>
          <w:rFonts w:asciiTheme="majorHAnsi" w:hAnsiTheme="majorHAnsi" w:cstheme="majorHAnsi"/>
          <w:color w:val="000000" w:themeColor="text1"/>
          <w:highlight w:val="yellow"/>
          <w:u w:val="single"/>
        </w:rPr>
        <w:t>diseases</w:t>
      </w:r>
      <w:r w:rsidRPr="00AC1A38">
        <w:rPr>
          <w:rFonts w:asciiTheme="majorHAnsi" w:hAnsiTheme="majorHAnsi" w:cstheme="majorHAnsi"/>
          <w:color w:val="000000" w:themeColor="text1"/>
          <w:u w:val="single"/>
        </w:rPr>
        <w:t xml:space="preserve">. As the COVID 19 </w:t>
      </w:r>
      <w:r w:rsidRPr="00AC1A38">
        <w:rPr>
          <w:rFonts w:asciiTheme="majorHAnsi" w:hAnsiTheme="majorHAnsi" w:cstheme="majorHAnsi"/>
          <w:color w:val="000000" w:themeColor="text1"/>
          <w:highlight w:val="yellow"/>
          <w:u w:val="single"/>
        </w:rPr>
        <w:t>pandemic is now being controlled by</w:t>
      </w:r>
      <w:r w:rsidRPr="00AC1A38">
        <w:rPr>
          <w:rFonts w:asciiTheme="majorHAnsi" w:hAnsiTheme="majorHAnsi" w:cstheme="majorHAnsi"/>
          <w:color w:val="000000" w:themeColor="text1"/>
          <w:u w:val="single"/>
        </w:rPr>
        <w:t xml:space="preserve"> various </w:t>
      </w:r>
      <w:r w:rsidRPr="00AC1A38">
        <w:rPr>
          <w:rFonts w:asciiTheme="majorHAnsi" w:hAnsiTheme="majorHAnsi" w:cstheme="majorHAnsi"/>
          <w:color w:val="000000" w:themeColor="text1"/>
          <w:highlight w:val="yellow"/>
          <w:u w:val="single"/>
        </w:rPr>
        <w:t>isolation measures,</w:t>
      </w:r>
      <w:r w:rsidRPr="00AC1A38">
        <w:rPr>
          <w:rFonts w:asciiTheme="majorHAnsi" w:hAnsiTheme="majorHAnsi" w:cstheme="majorHAnsi"/>
          <w:color w:val="000000" w:themeColor="text1"/>
          <w:u w:val="single"/>
        </w:rPr>
        <w:t xml:space="preserve"> </w:t>
      </w:r>
      <w:proofErr w:type="gramStart"/>
      <w:r w:rsidRPr="00AC1A38">
        <w:rPr>
          <w:rFonts w:asciiTheme="majorHAnsi" w:hAnsiTheme="majorHAnsi" w:cstheme="majorHAnsi"/>
          <w:color w:val="000000" w:themeColor="text1"/>
          <w:u w:val="single"/>
        </w:rPr>
        <w:t>therapeutics</w:t>
      </w:r>
      <w:proofErr w:type="gramEnd"/>
      <w:r w:rsidRPr="00AC1A38">
        <w:rPr>
          <w:rFonts w:asciiTheme="majorHAnsi" w:hAnsiTheme="majorHAnsi" w:cstheme="majorHAnsi"/>
          <w:color w:val="000000" w:themeColor="text1"/>
          <w:u w:val="single"/>
        </w:rPr>
        <w:t xml:space="preserve"> </w:t>
      </w:r>
      <w:r w:rsidRPr="00AC1A38">
        <w:rPr>
          <w:rFonts w:asciiTheme="majorHAnsi" w:hAnsiTheme="majorHAnsi" w:cstheme="majorHAnsi"/>
          <w:color w:val="000000" w:themeColor="text1"/>
          <w:highlight w:val="yellow"/>
          <w:u w:val="single"/>
        </w:rPr>
        <w:t>and vaccines</w:t>
      </w:r>
      <w:r w:rsidRPr="00AC1A38">
        <w:rPr>
          <w:rFonts w:asciiTheme="majorHAnsi" w:hAnsiTheme="majorHAnsi" w:cstheme="majorHAnsi"/>
          <w:color w:val="000000" w:themeColor="text1"/>
          <w:u w:val="single"/>
        </w:rPr>
        <w:t xml:space="preserve">, it became clear that our </w:t>
      </w:r>
      <w:r w:rsidRPr="00AC1A38">
        <w:rPr>
          <w:rFonts w:asciiTheme="majorHAnsi" w:hAnsiTheme="majorHAnsi" w:cstheme="majorHAnsi"/>
          <w:color w:val="000000" w:themeColor="text1"/>
          <w:highlight w:val="yellow"/>
          <w:u w:val="single"/>
        </w:rPr>
        <w:t>current lifestyle and societal functions</w:t>
      </w:r>
      <w:r w:rsidRPr="00AC1A38">
        <w:rPr>
          <w:rFonts w:asciiTheme="majorHAnsi" w:hAnsiTheme="majorHAnsi" w:cstheme="majorHAnsi"/>
          <w:color w:val="000000" w:themeColor="text1"/>
          <w:u w:val="single"/>
        </w:rPr>
        <w:t xml:space="preserve"> may </w:t>
      </w:r>
      <w:r w:rsidRPr="00AC1A38">
        <w:rPr>
          <w:rFonts w:asciiTheme="majorHAnsi" w:hAnsiTheme="majorHAnsi" w:cstheme="majorHAnsi"/>
          <w:color w:val="000000" w:themeColor="text1"/>
          <w:highlight w:val="yellow"/>
          <w:u w:val="single"/>
        </w:rPr>
        <w:t>not</w:t>
      </w:r>
      <w:r w:rsidRPr="00AC1A38">
        <w:rPr>
          <w:rFonts w:asciiTheme="majorHAnsi" w:hAnsiTheme="majorHAnsi" w:cstheme="majorHAnsi"/>
          <w:color w:val="000000" w:themeColor="text1"/>
          <w:u w:val="single"/>
        </w:rPr>
        <w:t xml:space="preserve"> be </w:t>
      </w:r>
      <w:r w:rsidRPr="00AC1A38">
        <w:rPr>
          <w:rFonts w:asciiTheme="majorHAnsi" w:hAnsiTheme="majorHAnsi" w:cstheme="majorHAnsi"/>
          <w:color w:val="000000" w:themeColor="text1"/>
          <w:highlight w:val="yellow"/>
          <w:u w:val="single"/>
        </w:rPr>
        <w:t>sustainable in the long term</w:t>
      </w:r>
      <w:r w:rsidRPr="00AC1A38">
        <w:rPr>
          <w:rFonts w:asciiTheme="majorHAnsi" w:hAnsiTheme="majorHAnsi" w:cstheme="majorHAnsi"/>
          <w:color w:val="000000" w:themeColor="text1"/>
        </w:rPr>
        <w:t xml:space="preserve">. We </w:t>
      </w:r>
      <w:r w:rsidRPr="00AC1A38">
        <w:rPr>
          <w:rFonts w:asciiTheme="majorHAnsi" w:hAnsiTheme="majorHAnsi" w:cstheme="majorHAnsi"/>
          <w:color w:val="000000" w:themeColor="text1"/>
          <w:u w:val="single"/>
        </w:rPr>
        <w:t xml:space="preserve">now </w:t>
      </w:r>
      <w:proofErr w:type="gramStart"/>
      <w:r w:rsidRPr="00AC1A38">
        <w:rPr>
          <w:rFonts w:asciiTheme="majorHAnsi" w:hAnsiTheme="majorHAnsi" w:cstheme="majorHAnsi"/>
          <w:color w:val="000000" w:themeColor="text1"/>
          <w:highlight w:val="yellow"/>
          <w:u w:val="single"/>
        </w:rPr>
        <w:t>have to</w:t>
      </w:r>
      <w:proofErr w:type="gramEnd"/>
      <w:r w:rsidRPr="00AC1A38">
        <w:rPr>
          <w:rFonts w:asciiTheme="majorHAnsi" w:hAnsiTheme="majorHAnsi" w:cstheme="majorHAnsi"/>
          <w:color w:val="000000" w:themeColor="text1"/>
          <w:highlight w:val="yellow"/>
          <w:u w:val="single"/>
        </w:rPr>
        <w:t xml:space="preserve"> start thinking and planning</w:t>
      </w:r>
      <w:r w:rsidRPr="00AC1A38">
        <w:rPr>
          <w:rFonts w:asciiTheme="majorHAnsi" w:hAnsiTheme="majorHAnsi" w:cstheme="majorHAnsi"/>
          <w:color w:val="000000" w:themeColor="text1"/>
          <w:u w:val="single"/>
        </w:rPr>
        <w:t xml:space="preserve"> on how </w:t>
      </w:r>
      <w:r w:rsidRPr="00AC1A38">
        <w:rPr>
          <w:rFonts w:asciiTheme="majorHAnsi" w:hAnsiTheme="majorHAnsi" w:cstheme="majorHAnsi"/>
          <w:color w:val="000000" w:themeColor="text1"/>
          <w:highlight w:val="yellow"/>
          <w:u w:val="single"/>
        </w:rPr>
        <w:t>to face the next</w:t>
      </w:r>
      <w:r w:rsidRPr="00AC1A38">
        <w:rPr>
          <w:rFonts w:asciiTheme="majorHAnsi" w:hAnsiTheme="majorHAnsi" w:cstheme="majorHAnsi"/>
          <w:color w:val="000000" w:themeColor="text1"/>
          <w:u w:val="single"/>
        </w:rPr>
        <w:t xml:space="preserve"> dangerous </w:t>
      </w:r>
      <w:r w:rsidRPr="00AC1A38">
        <w:rPr>
          <w:rFonts w:asciiTheme="majorHAnsi" w:hAnsiTheme="majorHAnsi" w:cstheme="majorHAnsi"/>
          <w:color w:val="000000" w:themeColor="text1"/>
          <w:highlight w:val="yellow"/>
          <w:u w:val="single"/>
        </w:rPr>
        <w:t>pandemic, not just overcoming the one that is upon us</w:t>
      </w:r>
      <w:r w:rsidRPr="00AC1A38">
        <w:rPr>
          <w:rFonts w:asciiTheme="majorHAnsi" w:hAnsiTheme="majorHAnsi" w:cstheme="majorHAnsi"/>
          <w:color w:val="000000" w:themeColor="text1"/>
          <w:u w:val="single"/>
        </w:rPr>
        <w:t xml:space="preserve"> now. Is there any </w:t>
      </w:r>
      <w:r w:rsidRPr="00AC1A38">
        <w:rPr>
          <w:rFonts w:asciiTheme="majorHAnsi" w:hAnsiTheme="majorHAnsi" w:cstheme="majorHAnsi"/>
          <w:color w:val="000000" w:themeColor="text1"/>
          <w:highlight w:val="yellow"/>
          <w:u w:val="single"/>
        </w:rPr>
        <w:t xml:space="preserve">evidence that even worse pandemics could strike us </w:t>
      </w:r>
      <w:proofErr w:type="gramStart"/>
      <w:r w:rsidRPr="00AC1A38">
        <w:rPr>
          <w:rFonts w:asciiTheme="majorHAnsi" w:hAnsiTheme="majorHAnsi" w:cstheme="majorHAnsi"/>
          <w:color w:val="000000" w:themeColor="text1"/>
          <w:highlight w:val="yellow"/>
          <w:u w:val="single"/>
        </w:rPr>
        <w:t>in the near future</w:t>
      </w:r>
      <w:proofErr w:type="gramEnd"/>
      <w:r w:rsidRPr="00AC1A38">
        <w:rPr>
          <w:rFonts w:asciiTheme="majorHAnsi" w:hAnsiTheme="majorHAnsi" w:cstheme="majorHAnsi"/>
          <w:color w:val="000000" w:themeColor="text1"/>
          <w:highlight w:val="yellow"/>
          <w:u w:val="single"/>
        </w:rPr>
        <w:t xml:space="preserve"> and threaten the existence of the human race?</w:t>
      </w:r>
      <w:r w:rsidRPr="00AC1A38">
        <w:rPr>
          <w:rFonts w:asciiTheme="majorHAnsi" w:hAnsiTheme="majorHAnsi" w:cstheme="majorHAnsi"/>
          <w:color w:val="000000" w:themeColor="text1"/>
          <w:u w:val="single"/>
        </w:rPr>
        <w:t xml:space="preserve"> The answer is unequivocally </w:t>
      </w:r>
      <w:r w:rsidRPr="00AC1A38">
        <w:rPr>
          <w:rFonts w:asciiTheme="majorHAnsi" w:hAnsiTheme="majorHAnsi" w:cstheme="majorHAnsi"/>
          <w:color w:val="000000" w:themeColor="text1"/>
          <w:highlight w:val="yellow"/>
          <w:u w:val="single"/>
        </w:rPr>
        <w:t>yes</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sz w:val="12"/>
          <w:szCs w:val="12"/>
        </w:rPr>
        <w:t xml:space="preserve">It is not necessary to get infected by viruses of bats, pangolins and other exotic animals that live in remote forests </w:t>
      </w:r>
      <w:proofErr w:type="gramStart"/>
      <w:r w:rsidRPr="00AC1A38">
        <w:rPr>
          <w:rFonts w:asciiTheme="majorHAnsi" w:hAnsiTheme="majorHAnsi" w:cstheme="majorHAnsi"/>
          <w:color w:val="000000" w:themeColor="text1"/>
          <w:sz w:val="12"/>
          <w:szCs w:val="12"/>
        </w:rPr>
        <w:t>in order to</w:t>
      </w:r>
      <w:proofErr w:type="gramEnd"/>
      <w:r w:rsidRPr="00AC1A38">
        <w:rPr>
          <w:rFonts w:asciiTheme="majorHAnsi" w:hAnsiTheme="majorHAnsi" w:cstheme="majorHAnsi"/>
          <w:color w:val="000000" w:themeColor="text1"/>
          <w:sz w:val="12"/>
          <w:szCs w:val="12"/>
        </w:rPr>
        <w:t xml:space="preserve"> be in danger. Creditable scientific evidence indicates that the human gut microbiota harbor billions of viruses which </w:t>
      </w:r>
      <w:proofErr w:type="gramStart"/>
      <w:r w:rsidRPr="00AC1A38">
        <w:rPr>
          <w:rFonts w:asciiTheme="majorHAnsi" w:hAnsiTheme="majorHAnsi" w:cstheme="majorHAnsi"/>
          <w:color w:val="000000" w:themeColor="text1"/>
          <w:sz w:val="12"/>
          <w:szCs w:val="12"/>
        </w:rPr>
        <w:t>are capable of affecting</w:t>
      </w:r>
      <w:proofErr w:type="gramEnd"/>
      <w:r w:rsidRPr="00AC1A38">
        <w:rPr>
          <w:rFonts w:asciiTheme="majorHAnsi" w:hAnsiTheme="majorHAnsi" w:cstheme="majorHAnsi"/>
          <w:color w:val="000000" w:themeColor="text1"/>
          <w:sz w:val="12"/>
          <w:szCs w:val="12"/>
        </w:rPr>
        <w:t xml:space="preserve">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w:t>
      </w:r>
      <w:r w:rsidRPr="00AC1A38">
        <w:rPr>
          <w:rFonts w:asciiTheme="majorHAnsi" w:hAnsiTheme="majorHAnsi" w:cstheme="majorHAnsi"/>
          <w:color w:val="000000" w:themeColor="text1"/>
          <w:sz w:val="12"/>
          <w:szCs w:val="12"/>
        </w:rPr>
        <w:lastRenderedPageBreak/>
        <w:t xml:space="preserve">debilitating diseases such as blindness, respiratory, liver, </w:t>
      </w:r>
      <w:proofErr w:type="gramStart"/>
      <w:r w:rsidRPr="00AC1A38">
        <w:rPr>
          <w:rFonts w:asciiTheme="majorHAnsi" w:hAnsiTheme="majorHAnsi" w:cstheme="majorHAnsi"/>
          <w:color w:val="000000" w:themeColor="text1"/>
          <w:sz w:val="12"/>
          <w:szCs w:val="12"/>
        </w:rPr>
        <w:t>heart</w:t>
      </w:r>
      <w:proofErr w:type="gramEnd"/>
      <w:r w:rsidRPr="00AC1A38">
        <w:rPr>
          <w:rFonts w:asciiTheme="majorHAnsi" w:hAnsiTheme="majorHAnsi" w:cstheme="majorHAnsi"/>
          <w:color w:val="000000" w:themeColor="text1"/>
          <w:sz w:val="12"/>
          <w:szCs w:val="12"/>
        </w:rPr>
        <w:t xml:space="preserve"> and kidney failures.</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u w:val="single"/>
        </w:rPr>
        <w:t xml:space="preserve">These </w:t>
      </w:r>
      <w:r w:rsidRPr="00AC1A38">
        <w:rPr>
          <w:rFonts w:asciiTheme="majorHAnsi" w:hAnsiTheme="majorHAnsi" w:cstheme="majorHAnsi"/>
          <w:color w:val="000000" w:themeColor="text1"/>
          <w:highlight w:val="yellow"/>
          <w:u w:val="single"/>
        </w:rPr>
        <w:t xml:space="preserve">diseases could result </w:t>
      </w:r>
      <w:proofErr w:type="spellStart"/>
      <w:r w:rsidRPr="00AC1A38">
        <w:rPr>
          <w:rFonts w:asciiTheme="majorHAnsi" w:hAnsiTheme="majorHAnsi" w:cstheme="majorHAnsi"/>
          <w:color w:val="000000" w:themeColor="text1"/>
          <w:highlight w:val="yellow"/>
          <w:u w:val="single"/>
        </w:rPr>
        <w:t>n</w:t>
      </w:r>
      <w:proofErr w:type="spellEnd"/>
      <w:r w:rsidRPr="00AC1A38">
        <w:rPr>
          <w:rFonts w:asciiTheme="majorHAnsi" w:hAnsiTheme="majorHAnsi" w:cstheme="majorHAnsi"/>
          <w:color w:val="000000" w:themeColor="text1"/>
          <w:u w:val="single"/>
        </w:rPr>
        <w:t xml:space="preserve"> the </w:t>
      </w:r>
      <w:r w:rsidRPr="00AC1A38">
        <w:rPr>
          <w:rFonts w:asciiTheme="majorHAnsi" w:hAnsiTheme="majorHAnsi" w:cstheme="majorHAnsi"/>
          <w:color w:val="000000" w:themeColor="text1"/>
          <w:highlight w:val="yellow"/>
          <w:u w:val="single"/>
        </w:rPr>
        <w:t>complete shutdown of</w:t>
      </w:r>
      <w:r w:rsidRPr="00AC1A38">
        <w:rPr>
          <w:rFonts w:asciiTheme="majorHAnsi" w:hAnsiTheme="majorHAnsi" w:cstheme="majorHAnsi"/>
          <w:color w:val="000000" w:themeColor="text1"/>
          <w:u w:val="single"/>
        </w:rPr>
        <w:t xml:space="preserve"> our </w:t>
      </w:r>
      <w:r w:rsidRPr="00AC1A38">
        <w:rPr>
          <w:rFonts w:asciiTheme="majorHAnsi" w:hAnsiTheme="majorHAnsi" w:cstheme="majorHAnsi"/>
          <w:color w:val="000000" w:themeColor="text1"/>
          <w:highlight w:val="yellow"/>
          <w:u w:val="single"/>
        </w:rPr>
        <w:t>civilization and</w:t>
      </w:r>
      <w:r w:rsidRPr="00AC1A38">
        <w:rPr>
          <w:rFonts w:asciiTheme="majorHAnsi" w:hAnsiTheme="majorHAnsi" w:cstheme="majorHAnsi"/>
          <w:color w:val="000000" w:themeColor="text1"/>
          <w:u w:val="single"/>
        </w:rPr>
        <w:t xml:space="preserve"> probably </w:t>
      </w:r>
      <w:r w:rsidRPr="00AC1A38">
        <w:rPr>
          <w:rFonts w:asciiTheme="majorHAnsi" w:hAnsiTheme="majorHAnsi" w:cstheme="majorHAnsi"/>
          <w:color w:val="000000" w:themeColor="text1"/>
          <w:highlight w:val="yellow"/>
          <w:u w:val="single"/>
        </w:rPr>
        <w:t>the extinction of human race</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sz w:val="12"/>
          <w:szCs w:val="12"/>
        </w:rPr>
        <w:t xml:space="preserve">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5176C59E" w14:textId="1EBB8BFA" w:rsidR="00B17CFB" w:rsidRDefault="00267F12" w:rsidP="00B17CFB">
      <w:pPr>
        <w:pStyle w:val="Heading3"/>
      </w:pPr>
      <w:r>
        <w:lastRenderedPageBreak/>
        <w:t>2</w:t>
      </w:r>
    </w:p>
    <w:p w14:paraId="76894E18" w14:textId="5A964235" w:rsidR="00B17CFB" w:rsidRPr="000F1DC3" w:rsidRDefault="00B17CFB" w:rsidP="00B17CFB">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w:t>
      </w:r>
      <w:r>
        <w:rPr>
          <w:rFonts w:asciiTheme="majorHAnsi" w:hAnsiTheme="majorHAnsi" w:cstheme="majorHAnsi"/>
        </w:rPr>
        <w:t xml:space="preserve"> by abolishing police unions.</w:t>
      </w:r>
    </w:p>
    <w:p w14:paraId="0C85E1E3" w14:textId="77777777" w:rsidR="00B17CFB" w:rsidRPr="000F1DC3" w:rsidRDefault="00B17CFB" w:rsidP="00B17CFB">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07377BFD" w14:textId="77777777" w:rsidR="00B17CFB" w:rsidRPr="000F1DC3" w:rsidRDefault="00B17CFB" w:rsidP="00B17CFB">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769C4710" w14:textId="77777777" w:rsidR="00B17CFB" w:rsidRPr="000F1DC3" w:rsidRDefault="00B17CFB" w:rsidP="00B17CFB">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645F2CD1" w14:textId="77777777" w:rsidR="00B17CFB" w:rsidRPr="000F1DC3" w:rsidRDefault="00B17CFB" w:rsidP="00B17CFB">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32473F71" w14:textId="77777777" w:rsidR="00B17CFB" w:rsidRDefault="00B17CFB" w:rsidP="00B17CFB"/>
    <w:p w14:paraId="7259B301" w14:textId="77777777" w:rsidR="00B17CFB" w:rsidRPr="000F1DC3" w:rsidRDefault="00B17CFB" w:rsidP="00B17CFB">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76352F36" w14:textId="77777777" w:rsidR="00B17CFB" w:rsidRPr="000F1DC3" w:rsidRDefault="00B17CFB" w:rsidP="00B17CFB">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0"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36785A43" w14:textId="11393440" w:rsidR="00B17CFB" w:rsidRPr="00B17CFB" w:rsidRDefault="00B17CFB" w:rsidP="00B17CFB">
      <w:pPr>
        <w:rPr>
          <w:rFonts w:asciiTheme="majorHAnsi" w:hAnsiTheme="majorHAnsi" w:cstheme="majorHAnsi"/>
          <w:b/>
          <w:iCs/>
          <w:u w:val="single"/>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1"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2"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3"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4"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5"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6"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7"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8"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9"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0"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1"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2"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3"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 xml:space="preserve">For employers, this was an attack on the existing </w:t>
      </w:r>
      <w:r w:rsidRPr="000F1DC3">
        <w:rPr>
          <w:rStyle w:val="StyleUnderline"/>
          <w:rFonts w:asciiTheme="majorHAnsi" w:hAnsiTheme="majorHAnsi" w:cstheme="majorHAnsi"/>
        </w:rPr>
        <w:lastRenderedPageBreak/>
        <w:t>societal power structure. They enlisted the government as the defender of capital and property rights, and </w:t>
      </w:r>
      <w:hyperlink r:id="rId24"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5"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6"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7"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8"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9"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30"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1"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2"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3"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4"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5"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6"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7"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8"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9"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40"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1"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2"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422B95BB" w14:textId="77777777" w:rsidR="00B17CFB" w:rsidRPr="000F1DC3" w:rsidRDefault="00B17CFB" w:rsidP="00B17CFB">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1D1BF529" w14:textId="77777777" w:rsidR="00B17CFB" w:rsidRPr="000F1DC3" w:rsidRDefault="00B17CFB" w:rsidP="00B17CFB">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5498F1A5" w14:textId="77777777" w:rsidR="00B17CFB" w:rsidRPr="000F1DC3" w:rsidRDefault="00B17CFB" w:rsidP="00B17CFB">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 xml:space="preserve">on the impact of police unions regard them as </w:t>
      </w:r>
      <w:r w:rsidRPr="000F1DC3">
        <w:rPr>
          <w:rFonts w:asciiTheme="majorHAnsi" w:hAnsiTheme="majorHAnsi" w:cstheme="majorHAnsi"/>
          <w:b/>
          <w:bCs/>
          <w:szCs w:val="22"/>
          <w:u w:val="single"/>
        </w:rPr>
        <w:lastRenderedPageBreak/>
        <w:t>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578391CF" w14:textId="77777777" w:rsidR="00B17CFB" w:rsidRPr="000F1DC3" w:rsidRDefault="00B17CFB" w:rsidP="00B17CFB">
      <w:pPr>
        <w:pStyle w:val="Heading4"/>
        <w:rPr>
          <w:rFonts w:asciiTheme="majorHAnsi" w:hAnsiTheme="majorHAnsi" w:cstheme="majorHAnsi"/>
        </w:rPr>
      </w:pPr>
      <w:r w:rsidRPr="000F1DC3">
        <w:rPr>
          <w:rFonts w:asciiTheme="majorHAnsi" w:hAnsiTheme="majorHAnsi" w:cstheme="majorHAnsi"/>
        </w:rPr>
        <w:t xml:space="preserve">Police unions are anti-labor- means the aff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6D7DA3A3" w14:textId="77777777" w:rsidR="00B17CFB" w:rsidRPr="000F1DC3" w:rsidRDefault="00B17CFB" w:rsidP="00B17CFB">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07FBA492" w14:textId="77777777" w:rsidR="00B17CFB" w:rsidRPr="006B4CC2" w:rsidRDefault="00B17CFB" w:rsidP="00B17CFB">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 xml:space="preserve">Lawrence </w:t>
      </w:r>
      <w:r w:rsidRPr="000F1DC3">
        <w:rPr>
          <w:rFonts w:asciiTheme="majorHAnsi" w:hAnsiTheme="majorHAnsi" w:cstheme="majorHAnsi"/>
          <w:b/>
          <w:bCs/>
          <w:u w:val="single"/>
        </w:rPr>
        <w:lastRenderedPageBreak/>
        <w:t>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7E3EFE1B" w14:textId="0D7E3D73" w:rsidR="00B17CFB" w:rsidRDefault="00B54815" w:rsidP="00B54815">
      <w:pPr>
        <w:pStyle w:val="Heading3"/>
      </w:pPr>
      <w:r>
        <w:lastRenderedPageBreak/>
        <w:t>CASE</w:t>
      </w:r>
    </w:p>
    <w:p w14:paraId="7231B401" w14:textId="6C49964B" w:rsidR="00267F12" w:rsidRPr="00FD4BB7" w:rsidRDefault="00642887" w:rsidP="00267F12">
      <w:pPr>
        <w:pStyle w:val="Heading4"/>
        <w:numPr>
          <w:ilvl w:val="0"/>
          <w:numId w:val="14"/>
        </w:numPr>
        <w:rPr>
          <w:rFonts w:cs="Calibri"/>
        </w:rPr>
      </w:pPr>
      <w:r>
        <w:rPr>
          <w:rFonts w:eastAsia="Calibri" w:cs="Calibri"/>
        </w:rPr>
        <w:t xml:space="preserve">The criteria </w:t>
      </w:r>
      <w:proofErr w:type="gramStart"/>
      <w:r>
        <w:rPr>
          <w:rFonts w:eastAsia="Calibri" w:cs="Calibri"/>
        </w:rPr>
        <w:t>is</w:t>
      </w:r>
      <w:proofErr w:type="gramEnd"/>
      <w:r>
        <w:rPr>
          <w:rFonts w:eastAsia="Calibri" w:cs="Calibri"/>
        </w:rPr>
        <w:t xml:space="preserve"> </w:t>
      </w:r>
      <w:proofErr w:type="spellStart"/>
      <w:r>
        <w:rPr>
          <w:rFonts w:eastAsia="Calibri" w:cs="Calibri"/>
        </w:rPr>
        <w:t>mazimizing</w:t>
      </w:r>
      <w:proofErr w:type="spellEnd"/>
      <w:r>
        <w:rPr>
          <w:rFonts w:eastAsia="Calibri" w:cs="Calibri"/>
        </w:rPr>
        <w:t xml:space="preserve"> p</w:t>
      </w:r>
      <w:r w:rsidR="00267F12" w:rsidRPr="00FD4BB7">
        <w:rPr>
          <w:rFonts w:eastAsia="Calibri" w:cs="Calibri"/>
        </w:rPr>
        <w:t xml:space="preserve">leasure and </w:t>
      </w:r>
      <w:r>
        <w:rPr>
          <w:rFonts w:eastAsia="Calibri" w:cs="Calibri"/>
        </w:rPr>
        <w:t xml:space="preserve">minimizing </w:t>
      </w:r>
      <w:r w:rsidR="00267F12" w:rsidRPr="00FD4BB7">
        <w:rPr>
          <w:rFonts w:eastAsia="Calibri" w:cs="Calibri"/>
        </w:rPr>
        <w:t>pain</w:t>
      </w:r>
      <w:r>
        <w:rPr>
          <w:rFonts w:eastAsia="Calibri" w:cs="Calibri"/>
        </w:rPr>
        <w:t>. They</w:t>
      </w:r>
      <w:r w:rsidR="00267F12" w:rsidRPr="00FD4BB7">
        <w:rPr>
          <w:rFonts w:eastAsia="Calibri" w:cs="Calibri"/>
        </w:rPr>
        <w:t xml:space="preserve"> are intrinsically valuable.</w:t>
      </w:r>
    </w:p>
    <w:p w14:paraId="77D375CF" w14:textId="77777777" w:rsidR="00267F12" w:rsidRPr="00FD4BB7" w:rsidRDefault="00267F12" w:rsidP="00267F12">
      <w:pPr>
        <w:spacing w:line="299" w:lineRule="exact"/>
      </w:pPr>
      <w:r w:rsidRPr="00FD4BB7">
        <w:rPr>
          <w:rFonts w:eastAsia="Calibri"/>
          <w:b/>
          <w:bCs/>
          <w:sz w:val="26"/>
          <w:szCs w:val="26"/>
        </w:rPr>
        <w:t>Moen 16</w:t>
      </w:r>
      <w:r w:rsidRPr="00FD4BB7">
        <w:rPr>
          <w:rFonts w:eastAsia="Calibri"/>
        </w:rPr>
        <w:t xml:space="preserve"> [Ole Martin Moen, Research Fellow in Philosophy at University of Oslo “An Argument for Hedonism” Journal of Value Inquiry (Springer), 50 (2) 2016: 267–281] SJDI, brackets in original</w:t>
      </w:r>
    </w:p>
    <w:p w14:paraId="13022A2D" w14:textId="7D3D91D2" w:rsidR="00267F12" w:rsidRDefault="00267F12" w:rsidP="00267F12">
      <w:pPr>
        <w:spacing w:line="253" w:lineRule="exact"/>
      </w:pPr>
      <w:r w:rsidRPr="00FD4BB7">
        <w:rPr>
          <w:rFonts w:eastAsia="Calibri"/>
        </w:rPr>
        <w:t xml:space="preserve">Let us start by observing, empirically, that a widely shared judgment about intrinsic value and disvalue is that pleasure is intrinsically </w:t>
      </w:r>
      <w:proofErr w:type="gramStart"/>
      <w:r w:rsidRPr="00FD4BB7">
        <w:rPr>
          <w:rFonts w:eastAsia="Calibri"/>
        </w:rPr>
        <w:t>valuable</w:t>
      </w:r>
      <w:proofErr w:type="gramEnd"/>
      <w:r w:rsidRPr="00FD4BB7">
        <w:rPr>
          <w:rFonts w:eastAsia="Calibri"/>
        </w:rPr>
        <w:t xml:space="preserve"> and pain is intrinsically </w:t>
      </w:r>
      <w:proofErr w:type="spellStart"/>
      <w:r w:rsidRPr="00FD4BB7">
        <w:rPr>
          <w:rFonts w:eastAsia="Calibri"/>
        </w:rPr>
        <w:t>disvaluable</w:t>
      </w:r>
      <w:proofErr w:type="spellEnd"/>
      <w:r w:rsidRPr="00FD4BB7">
        <w:rPr>
          <w:rFonts w:eastAsia="Calibri"/>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D4BB7">
        <w:rPr>
          <w:rFonts w:eastAsia="Calibri"/>
          <w:b/>
          <w:bCs/>
          <w:sz w:val="26"/>
          <w:szCs w:val="26"/>
          <w:highlight w:val="green"/>
          <w:u w:val="single"/>
        </w:rPr>
        <w:t>there is something undeniably good about</w:t>
      </w:r>
      <w:r w:rsidRPr="00FD4BB7">
        <w:rPr>
          <w:rFonts w:eastAsia="Calibri"/>
        </w:rPr>
        <w:t xml:space="preserve"> the way </w:t>
      </w:r>
      <w:r w:rsidRPr="00FD4BB7">
        <w:rPr>
          <w:rFonts w:eastAsia="Calibri"/>
          <w:b/>
          <w:bCs/>
          <w:sz w:val="26"/>
          <w:szCs w:val="26"/>
          <w:highlight w:val="green"/>
          <w:u w:val="single"/>
        </w:rPr>
        <w:t>pleasure</w:t>
      </w:r>
      <w:r w:rsidRPr="00FD4BB7">
        <w:rPr>
          <w:rFonts w:eastAsia="Calibri"/>
          <w:b/>
          <w:bCs/>
          <w:sz w:val="26"/>
          <w:szCs w:val="26"/>
          <w:u w:val="single"/>
        </w:rPr>
        <w:t xml:space="preserve"> </w:t>
      </w:r>
      <w:r w:rsidRPr="00FD4BB7">
        <w:rPr>
          <w:rFonts w:eastAsia="Calibri"/>
        </w:rPr>
        <w:t xml:space="preserve">feels </w:t>
      </w:r>
      <w:r w:rsidRPr="00FD4BB7">
        <w:rPr>
          <w:rFonts w:eastAsia="Calibri"/>
          <w:b/>
          <w:bCs/>
          <w:sz w:val="26"/>
          <w:szCs w:val="26"/>
          <w:highlight w:val="green"/>
          <w:u w:val="single"/>
        </w:rPr>
        <w:t>and</w:t>
      </w:r>
      <w:r w:rsidRPr="00FD4BB7">
        <w:rPr>
          <w:rFonts w:eastAsia="Calibri"/>
          <w:b/>
          <w:bCs/>
          <w:sz w:val="26"/>
          <w:szCs w:val="26"/>
          <w:u w:val="single"/>
        </w:rPr>
        <w:t xml:space="preserve"> </w:t>
      </w:r>
      <w:r w:rsidRPr="00FD4BB7">
        <w:rPr>
          <w:rFonts w:eastAsia="Calibri"/>
        </w:rPr>
        <w:t>something</w:t>
      </w:r>
      <w:r w:rsidRPr="00FD4BB7">
        <w:rPr>
          <w:rFonts w:eastAsia="Calibri"/>
          <w:b/>
          <w:bCs/>
          <w:sz w:val="26"/>
          <w:szCs w:val="26"/>
          <w:u w:val="single"/>
        </w:rPr>
        <w:t xml:space="preserve"> </w:t>
      </w:r>
      <w:r w:rsidRPr="00FD4BB7">
        <w:rPr>
          <w:rFonts w:eastAsia="Calibri"/>
          <w:b/>
          <w:bCs/>
          <w:sz w:val="26"/>
          <w:szCs w:val="26"/>
          <w:highlight w:val="green"/>
          <w:u w:val="single"/>
        </w:rPr>
        <w:t>undeniably bad about</w:t>
      </w:r>
      <w:r w:rsidRPr="00FD4BB7">
        <w:rPr>
          <w:rFonts w:eastAsia="Calibri"/>
        </w:rPr>
        <w:t xml:space="preserve"> the way </w:t>
      </w:r>
      <w:r w:rsidRPr="00FD4BB7">
        <w:rPr>
          <w:rFonts w:eastAsia="Calibri"/>
          <w:b/>
          <w:bCs/>
          <w:sz w:val="26"/>
          <w:szCs w:val="26"/>
          <w:highlight w:val="green"/>
          <w:u w:val="single"/>
        </w:rPr>
        <w:t>pain</w:t>
      </w:r>
      <w:r w:rsidRPr="00FD4BB7">
        <w:rPr>
          <w:rFonts w:eastAsia="Calibri"/>
          <w:b/>
          <w:bCs/>
          <w:sz w:val="26"/>
          <w:szCs w:val="26"/>
          <w:u w:val="single"/>
        </w:rPr>
        <w:t xml:space="preserve"> </w:t>
      </w:r>
      <w:r w:rsidRPr="00FD4BB7">
        <w:rPr>
          <w:rFonts w:eastAsia="Calibri"/>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FD4BB7">
        <w:rPr>
          <w:rFonts w:eastAsia="Calibri"/>
          <w:b/>
          <w:bCs/>
          <w:sz w:val="26"/>
          <w:szCs w:val="26"/>
          <w:u w:val="single"/>
        </w:rPr>
        <w:t xml:space="preserve">I might ask: “What for?” </w:t>
      </w:r>
      <w:r w:rsidRPr="00FD4BB7">
        <w:rPr>
          <w:rFonts w:eastAsia="Calibri"/>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FD4BB7">
        <w:rPr>
          <w:rFonts w:eastAsia="Calibri"/>
        </w:rPr>
        <w:t>I</w:t>
      </w:r>
      <w:proofErr w:type="gramEnd"/>
      <w:r w:rsidRPr="00FD4BB7">
        <w:rPr>
          <w:rFonts w:eastAsia="Calibri"/>
        </w:rPr>
        <w:t xml:space="preserve"> then proceed by asking “</w:t>
      </w:r>
      <w:r w:rsidRPr="00FD4BB7">
        <w:rPr>
          <w:rFonts w:eastAsia="Calibri"/>
          <w:b/>
          <w:bCs/>
          <w:sz w:val="26"/>
          <w:szCs w:val="26"/>
          <w:u w:val="single"/>
        </w:rPr>
        <w:t xml:space="preserve">But </w:t>
      </w:r>
      <w:r w:rsidRPr="00FD4BB7">
        <w:rPr>
          <w:rFonts w:eastAsia="Calibri"/>
        </w:rPr>
        <w:t xml:space="preserve">what is the pleasure of drinking the soda good for?” the discussion is likely to reach an awkward end. The reason is that the </w:t>
      </w:r>
      <w:r w:rsidRPr="00FD4BB7">
        <w:rPr>
          <w:rFonts w:eastAsia="Calibri"/>
          <w:b/>
          <w:bCs/>
          <w:sz w:val="26"/>
          <w:szCs w:val="26"/>
          <w:u w:val="single"/>
        </w:rPr>
        <w:t xml:space="preserve">pleasure is not good for anything further; </w:t>
      </w:r>
      <w:r w:rsidRPr="00FD4BB7">
        <w:rPr>
          <w:rFonts w:eastAsia="Calibri"/>
        </w:rPr>
        <w:t xml:space="preserve">it is simply that for which going to the convenience store and buying the soda is good.3 As Aristotle observes: </w:t>
      </w:r>
      <w:r w:rsidRPr="00FD4BB7">
        <w:rPr>
          <w:rFonts w:eastAsia="Calibri"/>
          <w:b/>
          <w:bCs/>
          <w:sz w:val="26"/>
          <w:szCs w:val="26"/>
          <w:u w:val="single"/>
        </w:rPr>
        <w:t>“</w:t>
      </w:r>
      <w:r w:rsidRPr="00FD4BB7">
        <w:rPr>
          <w:rFonts w:eastAsia="Calibri"/>
          <w:b/>
          <w:bCs/>
          <w:sz w:val="26"/>
          <w:szCs w:val="26"/>
          <w:highlight w:val="green"/>
          <w:u w:val="single"/>
        </w:rPr>
        <w:t>We never ask</w:t>
      </w:r>
      <w:r w:rsidRPr="00FD4BB7">
        <w:rPr>
          <w:rFonts w:eastAsia="Calibri"/>
        </w:rPr>
        <w:t xml:space="preserve"> [a man] </w:t>
      </w:r>
      <w:r w:rsidRPr="00FD4BB7">
        <w:rPr>
          <w:rFonts w:eastAsia="Calibri"/>
          <w:b/>
          <w:bCs/>
          <w:sz w:val="26"/>
          <w:szCs w:val="26"/>
          <w:highlight w:val="green"/>
          <w:u w:val="single"/>
        </w:rPr>
        <w:t>what</w:t>
      </w:r>
      <w:r w:rsidRPr="00FD4BB7">
        <w:rPr>
          <w:rFonts w:eastAsia="Calibri"/>
          <w:b/>
          <w:bCs/>
          <w:sz w:val="26"/>
          <w:szCs w:val="26"/>
          <w:u w:val="single"/>
        </w:rPr>
        <w:t xml:space="preserve"> his </w:t>
      </w:r>
      <w:r w:rsidRPr="00FD4BB7">
        <w:rPr>
          <w:rFonts w:eastAsia="Calibri"/>
          <w:b/>
          <w:bCs/>
          <w:sz w:val="26"/>
          <w:szCs w:val="26"/>
          <w:highlight w:val="green"/>
          <w:u w:val="single"/>
        </w:rPr>
        <w:t>end is in being pleased, because</w:t>
      </w:r>
      <w:r w:rsidRPr="00FD4BB7">
        <w:rPr>
          <w:rFonts w:eastAsia="Calibri"/>
          <w:b/>
          <w:bCs/>
          <w:sz w:val="26"/>
          <w:szCs w:val="26"/>
          <w:u w:val="single"/>
        </w:rPr>
        <w:t xml:space="preserve"> </w:t>
      </w:r>
      <w:r w:rsidRPr="00FD4BB7">
        <w:rPr>
          <w:rFonts w:eastAsia="Calibri"/>
        </w:rPr>
        <w:t xml:space="preserve">we assume that </w:t>
      </w:r>
      <w:r w:rsidRPr="00FD4BB7">
        <w:rPr>
          <w:rFonts w:eastAsia="Calibri"/>
          <w:b/>
          <w:bCs/>
          <w:sz w:val="26"/>
          <w:szCs w:val="26"/>
          <w:highlight w:val="green"/>
          <w:u w:val="single"/>
        </w:rPr>
        <w:t>pleasure is</w:t>
      </w:r>
      <w:r w:rsidRPr="00FD4BB7">
        <w:rPr>
          <w:rFonts w:eastAsia="Calibri"/>
          <w:b/>
          <w:bCs/>
          <w:sz w:val="26"/>
          <w:szCs w:val="26"/>
          <w:u w:val="single"/>
        </w:rPr>
        <w:t xml:space="preserve"> </w:t>
      </w:r>
      <w:r w:rsidRPr="00FD4BB7">
        <w:rPr>
          <w:rFonts w:eastAsia="Calibri"/>
        </w:rPr>
        <w:t xml:space="preserve">choice </w:t>
      </w:r>
      <w:r w:rsidRPr="00FD4BB7">
        <w:rPr>
          <w:rFonts w:eastAsia="Calibri"/>
          <w:b/>
          <w:bCs/>
          <w:sz w:val="26"/>
          <w:szCs w:val="26"/>
          <w:highlight w:val="green"/>
          <w:u w:val="single"/>
        </w:rPr>
        <w:t>worthy in itself</w:t>
      </w:r>
      <w:r w:rsidRPr="00FD4BB7">
        <w:rPr>
          <w:rFonts w:eastAsia="Calibri"/>
          <w:b/>
          <w:bCs/>
          <w:sz w:val="26"/>
          <w:szCs w:val="26"/>
          <w:u w:val="single"/>
        </w:rPr>
        <w:t>.”</w:t>
      </w:r>
      <w:r w:rsidRPr="00FD4BB7">
        <w:rPr>
          <w:rFonts w:eastAsia="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D4BB7">
        <w:rPr>
          <w:rFonts w:eastAsia="Calibri"/>
          <w:b/>
          <w:bCs/>
          <w:sz w:val="26"/>
          <w:szCs w:val="26"/>
          <w:highlight w:val="green"/>
          <w:u w:val="single"/>
        </w:rPr>
        <w:t>pleasure and pain are both places where we reach the end of the line in matters of value.</w:t>
      </w:r>
    </w:p>
    <w:p w14:paraId="70F48976" w14:textId="757F8054" w:rsidR="00B54815" w:rsidRDefault="00B54815" w:rsidP="00267F12">
      <w:pPr>
        <w:pStyle w:val="Heading4"/>
        <w:numPr>
          <w:ilvl w:val="0"/>
          <w:numId w:val="14"/>
        </w:numPr>
      </w:pPr>
      <w:r>
        <w:t>The problem with worker organization isn’t the right to strike- it’s companies taking deliberate anti-union action, which the aff doesn’t solve. Means the aff can never solve.</w:t>
      </w:r>
    </w:p>
    <w:p w14:paraId="704A61B6" w14:textId="77777777" w:rsidR="00B54815" w:rsidRDefault="00B54815" w:rsidP="00B54815">
      <w:r w:rsidRPr="000F21B8">
        <w:t>Heidi</w:t>
      </w:r>
      <w:r w:rsidRPr="00F64730">
        <w:rPr>
          <w:b/>
          <w:bCs/>
          <w:sz w:val="26"/>
          <w:szCs w:val="26"/>
        </w:rPr>
        <w:t xml:space="preserve"> </w:t>
      </w:r>
      <w:proofErr w:type="spellStart"/>
      <w:r w:rsidRPr="00F64730">
        <w:rPr>
          <w:b/>
          <w:bCs/>
          <w:sz w:val="26"/>
          <w:szCs w:val="26"/>
        </w:rPr>
        <w:t>Shierholz</w:t>
      </w:r>
      <w:proofErr w:type="spellEnd"/>
      <w:r w:rsidRPr="00F64730">
        <w:rPr>
          <w:b/>
          <w:bCs/>
          <w:sz w:val="26"/>
          <w:szCs w:val="26"/>
        </w:rPr>
        <w:t>, 20</w:t>
      </w:r>
      <w:r>
        <w:t xml:space="preserve"> - ("Weakened labor movement leads to rising economic inequality," Economic Policy Institute, 1-27-2020, 11-4-2021https://www.epi.org/blog/weakened-labor-movement-leads-to-rising-economic-inequality/)//AW</w:t>
      </w:r>
    </w:p>
    <w:p w14:paraId="7093680B" w14:textId="169EC58D" w:rsidR="00B54815" w:rsidRDefault="00B54815" w:rsidP="00B54815">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w:t>
      </w:r>
      <w:r w:rsidRPr="00730326">
        <w:rPr>
          <w:sz w:val="12"/>
        </w:rPr>
        <w:lastRenderedPageBreak/>
        <w:t xml:space="preserve">37 percent for men. Applying these shares to annual earnings data reveals that working people are now losing on the order of $200 billion per year </w:t>
      </w:r>
      <w:proofErr w:type="gramStart"/>
      <w:r w:rsidRPr="00730326">
        <w:rPr>
          <w:sz w:val="12"/>
        </w:rPr>
        <w:t>as a result of</w:t>
      </w:r>
      <w:proofErr w:type="gramEnd"/>
      <w:r w:rsidRPr="00730326">
        <w:rPr>
          <w:sz w:val="12"/>
        </w:rPr>
        <w:t xml:space="preserve"> the erosion of union coverage over the last four decades—with that money being redistributed upward, to the rich. The good news is that restoring union coverage—and strengthening workers’ abilities to </w:t>
      </w:r>
      <w:proofErr w:type="gramStart"/>
      <w:r w:rsidRPr="00730326">
        <w:rPr>
          <w:sz w:val="12"/>
        </w:rPr>
        <w:t>join together</w:t>
      </w:r>
      <w:proofErr w:type="gramEnd"/>
      <w:r w:rsidRPr="00730326">
        <w:rPr>
          <w:sz w:val="12"/>
        </w:rPr>
        <w:t xml:space="preserve">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w:t>
      </w:r>
      <w:proofErr w:type="gramStart"/>
      <w:r w:rsidRPr="004F53A6">
        <w:rPr>
          <w:sz w:val="12"/>
        </w:rPr>
        <w:t>are able to</w:t>
      </w:r>
      <w:proofErr w:type="gramEnd"/>
      <w:r w:rsidRPr="004F53A6">
        <w:rPr>
          <w:sz w:val="12"/>
        </w:rPr>
        <w:t xml:space="preserve"> join together, form a union and collectively</w:t>
      </w:r>
      <w:r w:rsidRPr="00730326">
        <w:rPr>
          <w:sz w:val="12"/>
        </w:rPr>
        <w:t xml:space="preserve"> bargain, their pay goes up. On average, a worker covered by a union contract earns 13.2 percent more than a peer with similar education, </w:t>
      </w:r>
      <w:proofErr w:type="gramStart"/>
      <w:r w:rsidRPr="00730326">
        <w:rPr>
          <w:sz w:val="12"/>
        </w:rPr>
        <w:t>occupation</w:t>
      </w:r>
      <w:proofErr w:type="gramEnd"/>
      <w:r w:rsidRPr="00730326">
        <w:rPr>
          <w:sz w:val="12"/>
        </w:rPr>
        <w:t xml:space="preserve"> and experience in a non-unionized workplace in the same sector. Furthermore, the benefits of collective bargaining extend well beyond union workers. Where unions are strong, they essentially set broader standards that non-union employers must match </w:t>
      </w:r>
      <w:proofErr w:type="gramStart"/>
      <w:r w:rsidRPr="00730326">
        <w:rPr>
          <w:sz w:val="12"/>
        </w:rPr>
        <w:t>in order to</w:t>
      </w:r>
      <w:proofErr w:type="gramEnd"/>
      <w:r w:rsidRPr="00730326">
        <w:rPr>
          <w:sz w:val="12"/>
        </w:rPr>
        <w:t xml:space="preserve">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65B0F212" w14:textId="19A41442" w:rsidR="00B54815" w:rsidRPr="002E25ED" w:rsidRDefault="00B54815" w:rsidP="00267F12">
      <w:pPr>
        <w:pStyle w:val="Heading4"/>
        <w:numPr>
          <w:ilvl w:val="0"/>
          <w:numId w:val="14"/>
        </w:numPr>
      </w:pPr>
      <w:r>
        <w:t xml:space="preserve">Conditional RTS is enough. </w:t>
      </w:r>
      <w:r w:rsidRPr="002E25ED">
        <w:t>Countries generally restrict the right to strike, even where Unions are effective and powerful.</w:t>
      </w:r>
    </w:p>
    <w:p w14:paraId="50437B9F" w14:textId="77777777" w:rsidR="00B54815" w:rsidRPr="002E25ED" w:rsidRDefault="00B54815" w:rsidP="00B54815">
      <w:r>
        <w:rPr>
          <w:rStyle w:val="Style13ptBold"/>
        </w:rPr>
        <w:t xml:space="preserve">Wass ’13 - </w:t>
      </w:r>
      <w:r w:rsidRPr="002E25ED">
        <w:t xml:space="preserve">Dr. Bernd </w:t>
      </w:r>
      <w:proofErr w:type="spellStart"/>
      <w:r w:rsidRPr="002E25ED">
        <w:t>Waas</w:t>
      </w:r>
      <w:proofErr w:type="spellEnd"/>
      <w:r w:rsidRPr="002E25ED">
        <w:t>, Goethe University Frankfurt, Germany, 2012, Strike as a Fundamental Right of the Workers and its Risks of Conflicting with other Fundamental Rights of the Citizens, https://www.islssl.org/wp-content/uploads/2013/01/Strike-Waas.pdf</w:t>
      </w:r>
    </w:p>
    <w:p w14:paraId="47EA6FDB" w14:textId="57E2850F" w:rsidR="00B54815" w:rsidRDefault="00B54815" w:rsidP="00B54815">
      <w:pPr>
        <w:ind w:left="720"/>
        <w:rPr>
          <w:sz w:val="12"/>
        </w:rPr>
      </w:pPr>
      <w:r w:rsidRPr="002E25ED">
        <w:rPr>
          <w:sz w:val="12"/>
        </w:rPr>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 xml:space="preserve">This is the case in Germany, for instance. The right to strike is acknowledged because such a right is required for collective bargaining to take place. Bargaining without the right to strike would be no more than “collective begging”, to put it in the words of the Federal </w:t>
      </w:r>
      <w:proofErr w:type="spellStart"/>
      <w:r w:rsidRPr="002E25ED">
        <w:rPr>
          <w:sz w:val="12"/>
        </w:rPr>
        <w:t>Labour</w:t>
      </w:r>
      <w:proofErr w:type="spellEnd"/>
      <w:r w:rsidRPr="002E25ED">
        <w:rPr>
          <w:sz w:val="12"/>
        </w:rPr>
        <w:t xml:space="preserve">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w:t>
      </w:r>
      <w:proofErr w:type="spellStart"/>
      <w:r w:rsidRPr="002E25ED">
        <w:rPr>
          <w:sz w:val="12"/>
        </w:rPr>
        <w:t>labour</w:t>
      </w:r>
      <w:proofErr w:type="spellEnd"/>
      <w:r w:rsidRPr="002E25ED">
        <w:rPr>
          <w:sz w:val="12"/>
        </w:rPr>
        <w:t xml:space="preserve">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w:t>
      </w:r>
      <w:r w:rsidRPr="002E25ED">
        <w:rPr>
          <w:sz w:val="12"/>
        </w:rPr>
        <w:lastRenderedPageBreak/>
        <w:t xml:space="preserve">parties may lawfully bargain over other issues – so-called “permissive” bargaining subjects – neither is legally obliged to do so. In addition, neither party may insist upon – or strike over – such permissive topics. </w:t>
      </w:r>
      <w:r w:rsidRPr="002E25ED">
        <w:rPr>
          <w:b/>
          <w:bCs/>
          <w:u w:val="single"/>
        </w:rPr>
        <w:t xml:space="preserve">A </w:t>
      </w:r>
      <w:proofErr w:type="spellStart"/>
      <w:r w:rsidRPr="002E25ED">
        <w:rPr>
          <w:b/>
          <w:bCs/>
          <w:u w:val="single"/>
        </w:rPr>
        <w:t>labour</w:t>
      </w:r>
      <w:proofErr w:type="spellEnd"/>
      <w:r w:rsidRPr="002E25ED">
        <w:rPr>
          <w:b/>
          <w:bCs/>
          <w:u w:val="single"/>
        </w:rPr>
        <w:t xml:space="preserve">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5F0510C0" w14:textId="1CC0D24B" w:rsidR="00B54815" w:rsidRDefault="00B54815" w:rsidP="00267F12">
      <w:pPr>
        <w:pStyle w:val="Heading4"/>
        <w:numPr>
          <w:ilvl w:val="0"/>
          <w:numId w:val="14"/>
        </w:numPr>
      </w:pPr>
      <w:r>
        <w:t>Strikes inhibit the ability to create contracts, create power imbalances, and violate individual contracts.</w:t>
      </w:r>
    </w:p>
    <w:p w14:paraId="606080D2" w14:textId="77777777" w:rsidR="00B54815" w:rsidRPr="00384BFB" w:rsidRDefault="00B54815" w:rsidP="00B54815">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r>
        <w:rPr>
          <w:sz w:val="16"/>
          <w:szCs w:val="16"/>
        </w:rPr>
        <w:t xml:space="preserve"> JG</w:t>
      </w:r>
    </w:p>
    <w:p w14:paraId="28176618" w14:textId="4AF5D8AB" w:rsidR="00B54815" w:rsidRDefault="000E337B" w:rsidP="000E337B">
      <w:pPr>
        <w:pStyle w:val="Heading4"/>
      </w:pPr>
      <w:r>
        <w:rPr>
          <w:sz w:val="14"/>
        </w:rPr>
        <w:t>l</w:t>
      </w:r>
      <w:r w:rsidR="00B54815" w:rsidRPr="00384BFB">
        <w:rPr>
          <w:sz w:val="14"/>
        </w:rPr>
        <w:t xml:space="preserve">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00B54815" w:rsidRPr="0056773A">
        <w:rPr>
          <w:highlight w:val="cyan"/>
          <w:u w:val="single"/>
        </w:rPr>
        <w:t xml:space="preserve">unions gain strength </w:t>
      </w:r>
      <w:r w:rsidR="00B54815" w:rsidRPr="0056773A">
        <w:rPr>
          <w:highlight w:val="cyan"/>
          <w:u w:val="single"/>
          <w:bdr w:val="single" w:sz="4" w:space="0" w:color="auto"/>
        </w:rPr>
        <w:t>by overriding private rights.</w:t>
      </w:r>
      <w:r w:rsidR="00B54815" w:rsidRPr="0056773A">
        <w:rPr>
          <w:highlight w:val="cyan"/>
          <w:u w:val="single"/>
        </w:rPr>
        <w:t xml:space="preserve"> </w:t>
      </w:r>
      <w:r w:rsidR="00B54815" w:rsidRPr="00384BFB">
        <w:rPr>
          <w:u w:val="single"/>
        </w:rPr>
        <w:t xml:space="preserve">They routinely </w:t>
      </w:r>
      <w:r w:rsidR="00B54815" w:rsidRPr="0056773A">
        <w:rPr>
          <w:highlight w:val="cyan"/>
          <w:u w:val="single"/>
        </w:rPr>
        <w:t>block anyone from working under a non-union contract</w:t>
      </w:r>
      <w:r w:rsidR="00B54815" w:rsidRPr="00384BFB">
        <w:rPr>
          <w:u w:val="single"/>
        </w:rPr>
        <w:t xml:space="preserve">, </w:t>
      </w:r>
      <w:r w:rsidR="00B54815" w:rsidRPr="0056773A">
        <w:rPr>
          <w:highlight w:val="cyan"/>
          <w:u w:val="single"/>
        </w:rPr>
        <w:t xml:space="preserve">and </w:t>
      </w:r>
      <w:r w:rsidR="00B54815" w:rsidRPr="00384BFB">
        <w:rPr>
          <w:u w:val="single"/>
        </w:rPr>
        <w:t xml:space="preserve">they </w:t>
      </w:r>
      <w:r w:rsidR="00B54815" w:rsidRPr="0056773A">
        <w:rPr>
          <w:highlight w:val="cyan"/>
          <w:u w:val="single"/>
        </w:rPr>
        <w:t>prevent employers from making offers</w:t>
      </w:r>
      <w:r w:rsidR="00B54815" w:rsidRPr="00384BFB">
        <w:rPr>
          <w:u w:val="single"/>
        </w:rPr>
        <w:t>--even advantageous ones--</w:t>
      </w:r>
      <w:r w:rsidR="00B54815" w:rsidRPr="0056773A">
        <w:rPr>
          <w:highlight w:val="cyan"/>
          <w:u w:val="single"/>
        </w:rPr>
        <w:t xml:space="preserve">to individual workers </w:t>
      </w:r>
      <w:r w:rsidR="00B54815" w:rsidRPr="00384BFB">
        <w:rPr>
          <w:u w:val="single"/>
        </w:rPr>
        <w:t xml:space="preserve">unless the union is informed and consents. </w:t>
      </w:r>
      <w:r w:rsidR="00B54815" w:rsidRPr="0056773A">
        <w:rPr>
          <w:highlight w:val="cyan"/>
          <w:u w:val="single"/>
        </w:rPr>
        <w:t>Unions declare strikes</w:t>
      </w:r>
      <w:r w:rsidR="00B54815" w:rsidRPr="0056773A">
        <w:rPr>
          <w:sz w:val="14"/>
          <w:highlight w:val="cyan"/>
        </w:rPr>
        <w:t xml:space="preserve"> </w:t>
      </w:r>
      <w:r w:rsidR="00B54815" w:rsidRPr="00384BFB">
        <w:rPr>
          <w:sz w:val="14"/>
        </w:rPr>
        <w:t xml:space="preserve">and establish picket lines </w:t>
      </w:r>
      <w:r w:rsidR="00B54815" w:rsidRPr="0056773A">
        <w:rPr>
          <w:highlight w:val="cyan"/>
          <w:u w:val="single"/>
        </w:rPr>
        <w:t>to prevent</w:t>
      </w:r>
      <w:r w:rsidR="00B54815" w:rsidRPr="0056773A">
        <w:rPr>
          <w:sz w:val="14"/>
          <w:highlight w:val="cyan"/>
        </w:rPr>
        <w:t xml:space="preserve"> </w:t>
      </w:r>
      <w:r w:rsidR="00B54815" w:rsidRPr="0056773A">
        <w:rPr>
          <w:highlight w:val="cyan"/>
          <w:u w:val="single"/>
        </w:rPr>
        <w:t>customers and workers from entering company property</w:t>
      </w:r>
      <w:r w:rsidR="00B54815" w:rsidRPr="00384BFB">
        <w:rPr>
          <w:u w:val="single"/>
        </w:rPr>
        <w:t xml:space="preserve">; </w:t>
      </w:r>
      <w:r w:rsidR="00B54815" w:rsidRPr="0056773A">
        <w:rPr>
          <w:highlight w:val="cyan"/>
          <w:u w:val="single"/>
        </w:rPr>
        <w:t xml:space="preserve">they </w:t>
      </w:r>
      <w:r w:rsidR="00B54815" w:rsidRPr="00384BFB">
        <w:rPr>
          <w:u w:val="single"/>
        </w:rPr>
        <w:t xml:space="preserve">may </w:t>
      </w:r>
      <w:r w:rsidR="00B54815" w:rsidRPr="0056773A">
        <w:rPr>
          <w:highlight w:val="cyan"/>
          <w:u w:val="single"/>
          <w:bdr w:val="single" w:sz="4" w:space="0" w:color="auto"/>
        </w:rPr>
        <w:t>fine employees who cross these lines.</w:t>
      </w:r>
      <w:r w:rsidR="00B54815" w:rsidRPr="0056773A">
        <w:rPr>
          <w:sz w:val="14"/>
          <w:highlight w:val="cyan"/>
        </w:rPr>
        <w:t xml:space="preserve"> </w:t>
      </w:r>
      <w:r w:rsidR="00B54815" w:rsidRPr="00384BFB">
        <w:rPr>
          <w:sz w:val="14"/>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00B54815" w:rsidRPr="00384BFB">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00B54815" w:rsidRPr="00384BFB">
        <w:rPr>
          <w:sz w:val="14"/>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sidR="00B54815" w:rsidRPr="00384BFB">
        <w:rPr>
          <w:sz w:val="14"/>
        </w:rPr>
        <w:t>are able to</w:t>
      </w:r>
      <w:proofErr w:type="gramEnd"/>
      <w:r w:rsidR="00B54815" w:rsidRPr="00384BFB">
        <w:rPr>
          <w:sz w:val="14"/>
        </w:rPr>
        <w:t xml:space="preserve"> ignore minorities’ preferences</w:t>
      </w:r>
    </w:p>
    <w:p w14:paraId="56752473" w14:textId="0C6413EE" w:rsidR="00267F12" w:rsidRPr="00E71691" w:rsidRDefault="00267F12" w:rsidP="00267F12">
      <w:pPr>
        <w:pStyle w:val="Heading4"/>
        <w:numPr>
          <w:ilvl w:val="0"/>
          <w:numId w:val="14"/>
        </w:numPr>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67043A19" w14:textId="77777777" w:rsidR="00267F12" w:rsidRPr="00E71691" w:rsidRDefault="00267F12" w:rsidP="00267F12">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2835C79F" w14:textId="77777777" w:rsidR="00267F12" w:rsidRPr="00F160B5" w:rsidRDefault="00267F12" w:rsidP="00267F12">
      <w:pPr>
        <w:rPr>
          <w:sz w:val="16"/>
        </w:rPr>
      </w:pPr>
      <w:proofErr w:type="gramStart"/>
      <w:r w:rsidRPr="00F160B5">
        <w:rPr>
          <w:sz w:val="16"/>
        </w:rPr>
        <w:t>So</w:t>
      </w:r>
      <w:proofErr w:type="gramEnd"/>
      <w:r w:rsidRPr="00F160B5">
        <w:rPr>
          <w:sz w:val="16"/>
        </w:rPr>
        <w:t xml:space="preserve">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3237DFE0" w14:textId="77777777" w:rsidR="00267F12" w:rsidRPr="00F160B5" w:rsidRDefault="00267F12" w:rsidP="00267F12">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proofErr w:type="gramStart"/>
      <w:r w:rsidRPr="00E71691">
        <w:rPr>
          <w:rStyle w:val="StyleUnderline"/>
        </w:rPr>
        <w:t>Thus</w:t>
      </w:r>
      <w:proofErr w:type="gramEnd"/>
      <w:r w:rsidRPr="00E71691">
        <w:rPr>
          <w:rStyle w:val="StyleUnderline"/>
        </w:rPr>
        <w:t xml:space="preserve">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F160B5">
        <w:rPr>
          <w:sz w:val="16"/>
        </w:rPr>
        <w:t>share</w:t>
      </w:r>
      <w:proofErr w:type="gramEnd"/>
      <w:r w:rsidRPr="00F160B5">
        <w:rPr>
          <w:sz w:val="16"/>
        </w:rPr>
        <w:t xml:space="preserve"> of the top ten percent rose to about 40 percent over the next 15 years as union membership fell to below 10 percent by 2000.</w:t>
      </w:r>
    </w:p>
    <w:p w14:paraId="2494684C" w14:textId="77777777" w:rsidR="00267F12" w:rsidRDefault="00267F12" w:rsidP="00267F12">
      <w:pPr>
        <w:rPr>
          <w:rFonts w:cs="Arial"/>
        </w:rPr>
      </w:pPr>
      <w:r w:rsidRPr="00E71691">
        <w:rPr>
          <w:rStyle w:val="StyleUnderline"/>
        </w:rPr>
        <w:lastRenderedPageBreak/>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r w:rsidRPr="00E71691">
        <w:rPr>
          <w:rFonts w:cs="Arial"/>
        </w:rPr>
        <w:t xml:space="preserve"> </w:t>
      </w:r>
    </w:p>
    <w:p w14:paraId="69F69ACE" w14:textId="68EA5A00" w:rsidR="00267F12" w:rsidRDefault="00267F12" w:rsidP="00267F12">
      <w:pPr>
        <w:pStyle w:val="Heading4"/>
        <w:numPr>
          <w:ilvl w:val="0"/>
          <w:numId w:val="14"/>
        </w:numPr>
      </w:pPr>
      <w:r>
        <w:t>t</w:t>
      </w:r>
      <w:r>
        <w:t>he right to strike gets utilized against black laborers, forcing them to be strikebreakers marshalling white workers while workers unions remain exclusive to non-blacks</w:t>
      </w:r>
    </w:p>
    <w:p w14:paraId="349DB431" w14:textId="77777777" w:rsidR="00267F12" w:rsidRPr="00122A57" w:rsidRDefault="00267F12" w:rsidP="00267F12">
      <w:proofErr w:type="spellStart"/>
      <w:r w:rsidRPr="00122A57">
        <w:rPr>
          <w:rStyle w:val="Style13ptBold"/>
        </w:rPr>
        <w:t>Arnesen</w:t>
      </w:r>
      <w:proofErr w:type="spellEnd"/>
      <w:r w:rsidRPr="00122A57">
        <w:rPr>
          <w:rStyle w:val="Style13ptBold"/>
        </w:rPr>
        <w:t xml:space="preserve"> 03</w:t>
      </w:r>
      <w:r>
        <w:t xml:space="preserve"> (</w:t>
      </w:r>
      <w:r w:rsidRPr="00122A57">
        <w:t xml:space="preserve">Eric </w:t>
      </w:r>
      <w:proofErr w:type="spellStart"/>
      <w:r w:rsidRPr="00122A57">
        <w:t>Arnesen</w:t>
      </w:r>
      <w:proofErr w:type="spellEnd"/>
      <w:r w:rsidRPr="00122A57">
        <w:t xml:space="preserve"> is an American historian. He is currently the James R. Hoffa Professor of Modern American Labor History at George Washington University. He was a Fulbright Scholar, and is a member of the Organization of American Historians.</w:t>
      </w:r>
      <w:r>
        <w:t xml:space="preserve">), “Specter of the Black Strikebreaker: Race, Employment, and Labor Activism in the Industrial Era”, </w:t>
      </w:r>
      <w:r w:rsidRPr="00122A57">
        <w:t>Labor History, Vol. 44, No. 3, 2003</w:t>
      </w:r>
      <w:r>
        <w:t xml:space="preserve">, pg. 320-322,  </w:t>
      </w:r>
      <w:hyperlink r:id="rId43" w:history="1">
        <w:r w:rsidRPr="009712B9">
          <w:rPr>
            <w:rStyle w:val="Hyperlink"/>
          </w:rPr>
          <w:t>https://library.fes.de/libalt/journals/swetsfulltext/18650602.pdf</w:t>
        </w:r>
      </w:hyperlink>
      <w:r>
        <w:t xml:space="preserve"> NT</w:t>
      </w:r>
    </w:p>
    <w:p w14:paraId="21169019" w14:textId="77777777" w:rsidR="00267F12" w:rsidRPr="000346F7" w:rsidRDefault="00267F12" w:rsidP="00267F12">
      <w:pPr>
        <w:rPr>
          <w:u w:val="single"/>
        </w:rPr>
      </w:pPr>
      <w:r w:rsidRPr="00FD2F59">
        <w:rPr>
          <w:u w:val="single"/>
        </w:rPr>
        <w:t>The image of the black male strikebreaker</w:t>
      </w:r>
      <w:r w:rsidRPr="006F16D3">
        <w:rPr>
          <w:sz w:val="16"/>
        </w:rPr>
        <w:t xml:space="preserve"> in the late 19th and early 20th centuries was a powerful and broadly provocative one,4 arousing the concern, albeit in opposing ways, of white trade unionists and black elites alike. </w:t>
      </w:r>
      <w:r w:rsidRPr="00FD2F59">
        <w:rPr>
          <w:u w:val="single"/>
        </w:rPr>
        <w:t xml:space="preserve">That image haunted organized white labor. The black strikebreaker appeared, alternately, </w:t>
      </w:r>
      <w:proofErr w:type="gramStart"/>
      <w:r w:rsidRPr="00FD2F59">
        <w:rPr>
          <w:u w:val="single"/>
        </w:rPr>
        <w:t>ignorant</w:t>
      </w:r>
      <w:proofErr w:type="gramEnd"/>
      <w:r w:rsidRPr="00FD2F59">
        <w:rPr>
          <w:u w:val="single"/>
        </w:rPr>
        <w:t xml:space="preserve"> and aggressive, manipulated and defiant, docile and violent</w:t>
      </w:r>
      <w:r w:rsidRPr="006F16D3">
        <w:rPr>
          <w:sz w:val="16"/>
        </w:rPr>
        <w:t xml:space="preserve">. In both their reflections and their policies, </w:t>
      </w:r>
      <w:r w:rsidRPr="00195222">
        <w:rPr>
          <w:b/>
          <w:bCs/>
          <w:highlight w:val="green"/>
          <w:u w:val="single"/>
        </w:rPr>
        <w:t>white trade unionists exaggerated black strikebreakers’ role and deemed them a greater threat to white labor’s</w:t>
      </w:r>
      <w:r w:rsidRPr="00FD2F59">
        <w:rPr>
          <w:b/>
          <w:bCs/>
          <w:u w:val="single"/>
        </w:rPr>
        <w:t xml:space="preserve"> </w:t>
      </w:r>
      <w:r w:rsidRPr="00195222">
        <w:rPr>
          <w:b/>
          <w:bCs/>
          <w:highlight w:val="green"/>
          <w:u w:val="single"/>
        </w:rPr>
        <w:t>interests</w:t>
      </w:r>
      <w:r w:rsidRPr="00FD2F59">
        <w:rPr>
          <w:b/>
          <w:bCs/>
          <w:u w:val="single"/>
        </w:rPr>
        <w:t xml:space="preserve"> than other groups of non-black strikebreakers.</w:t>
      </w:r>
      <w:r w:rsidRPr="006F16D3">
        <w:rPr>
          <w:sz w:val="16"/>
        </w:rPr>
        <w:t xml:space="preserve"> But over the closing decades of the 19th century, many, perhaps most, whites would scarcely have questioned the characterization of African Americans as a “scab race.” </w:t>
      </w:r>
      <w:r w:rsidRPr="00FD2F59">
        <w:rPr>
          <w:u w:val="single"/>
        </w:rPr>
        <w:t xml:space="preserve">After all, too many strikes in too many trades and industries—including mining, meat packing, longshoring, team driving, and even textile and iron and steel manufacturing—had been weakened, at times decisively, by employers’ deployment of black labor. </w:t>
      </w:r>
      <w:r w:rsidRPr="006F16D3">
        <w:rPr>
          <w:sz w:val="16"/>
        </w:rPr>
        <w:t>Although in reality blacks constituted only a small if ultimately undeterminable percentage of strikebreakers in the history of American industrial relations—white native-born and immigrant workers constituted a clear majority—</w:t>
      </w:r>
      <w:r w:rsidRPr="00195222">
        <w:rPr>
          <w:highlight w:val="green"/>
          <w:u w:val="single"/>
        </w:rPr>
        <w:t>white trade unionists</w:t>
      </w:r>
      <w:r w:rsidRPr="00FD2F59">
        <w:rPr>
          <w:u w:val="single"/>
        </w:rPr>
        <w:t xml:space="preserve"> and, indeed, much of American society </w:t>
      </w:r>
      <w:r w:rsidRPr="00195222">
        <w:rPr>
          <w:b/>
          <w:bCs/>
          <w:highlight w:val="green"/>
          <w:u w:val="single"/>
        </w:rPr>
        <w:t>would express little hesitation in hanging the charge,</w:t>
      </w:r>
      <w:r w:rsidRPr="00FD2F59">
        <w:rPr>
          <w:b/>
          <w:bCs/>
          <w:u w:val="single"/>
        </w:rPr>
        <w:t xml:space="preserve"> like a proverbial lynching rope, </w:t>
      </w:r>
      <w:r w:rsidRPr="00195222">
        <w:rPr>
          <w:b/>
          <w:bCs/>
          <w:highlight w:val="green"/>
          <w:u w:val="single"/>
        </w:rPr>
        <w:t>around the neck of the race</w:t>
      </w:r>
      <w:r w:rsidRPr="00FD2F59">
        <w:rPr>
          <w:u w:val="single"/>
        </w:rPr>
        <w:t>.</w:t>
      </w:r>
      <w:r w:rsidRPr="006F16D3">
        <w:rPr>
          <w:sz w:val="16"/>
        </w:rPr>
        <w:t xml:space="preserve">5 If white workers perceived African Americans as a threat to their economic </w:t>
      </w:r>
      <w:proofErr w:type="spellStart"/>
      <w:r w:rsidRPr="006F16D3">
        <w:rPr>
          <w:sz w:val="16"/>
        </w:rPr>
        <w:t>well being</w:t>
      </w:r>
      <w:proofErr w:type="spellEnd"/>
      <w:r w:rsidRPr="006F16D3">
        <w:rPr>
          <w:sz w:val="16"/>
        </w:rPr>
        <w:t xml:space="preserve">, they made little attempt to understand the motivations and goals of the black workers they confronted on the industrial battlefield. </w:t>
      </w:r>
      <w:r w:rsidRPr="00FD2F59">
        <w:rPr>
          <w:b/>
          <w:bCs/>
          <w:u w:val="single"/>
        </w:rPr>
        <w:t xml:space="preserve">Instead, </w:t>
      </w:r>
      <w:r w:rsidRPr="00195222">
        <w:rPr>
          <w:b/>
          <w:bCs/>
          <w:highlight w:val="green"/>
          <w:u w:val="single"/>
        </w:rPr>
        <w:t>they depicted black strikebreakers as depraved and dangerous threats to their livelihoods and collective power</w:t>
      </w:r>
      <w:r w:rsidRPr="006F16D3">
        <w:rPr>
          <w:sz w:val="16"/>
        </w:rPr>
        <w:t xml:space="preserve">. Viewing black workers as ignorant, depraved, largely unassimilable, and the dupes of capital, </w:t>
      </w:r>
      <w:r w:rsidRPr="00195222">
        <w:rPr>
          <w:highlight w:val="green"/>
          <w:u w:val="single"/>
        </w:rPr>
        <w:t>they drew the line at admitting blacks into membership in the labor movement with little apology</w:t>
      </w:r>
      <w:r w:rsidRPr="006F16D3">
        <w:rPr>
          <w:sz w:val="16"/>
        </w:rPr>
        <w:t xml:space="preserve">. Black strikebreakers, AFL official John Roach insisted in 1904, were “huge strapping fellows, ignorant and vicious, whose predominating trait was animalism.”6 In response to the arrival of southern black strikebreakers during the 1894 Chicago packinghouse strike white stockyard workers even hung the effigy of a black roustabout from a telegraph pole. “A black false face of hideous expression had been fixed upon the head of straw,” a Chicago white daily paper reported, “and a placard pinned upon the breast of the figure bore the skull and cross-bones with the word ‘nigger scab’ above and below in bold letters.”7 A decade later, another influx of southern black laborers—perhaps as many as 5800—was met by outrage and widespread racial violence on the part of white workers and their sympathizers in the teamsters’ conflict. “It was the niggers that whipped you in line,” the rabidly anti-black southern politician Ben Tillman informed white Chicago stockyard workers after the collapse of their strike. “They were the club with which your brains were beaten out.”8 </w:t>
      </w:r>
      <w:r w:rsidRPr="00FD2F59">
        <w:rPr>
          <w:u w:val="single"/>
        </w:rPr>
        <w:t>The number of examples could easily be expanded. Again and again, white workers drew similar connections between black strikebreakers and the failure of their strikes.</w:t>
      </w:r>
      <w:r w:rsidRPr="006F16D3">
        <w:rPr>
          <w:sz w:val="16"/>
        </w:rPr>
        <w:t xml:space="preserve"> At their most charitable, white workers tended to dismiss black strikebreakers as misguided, ill-informed pawns of capital. Had they inquired further into their opponents’ motives, many of their fears would have undoubtedly been confirmed. </w:t>
      </w:r>
      <w:proofErr w:type="gramStart"/>
      <w:r w:rsidRPr="006F16D3">
        <w:rPr>
          <w:sz w:val="16"/>
        </w:rPr>
        <w:t>Certainly</w:t>
      </w:r>
      <w:proofErr w:type="gramEnd"/>
      <w:r w:rsidRPr="006F16D3">
        <w:rPr>
          <w:sz w:val="16"/>
        </w:rPr>
        <w:t xml:space="preserve"> some </w:t>
      </w:r>
      <w:r w:rsidRPr="006F16D3">
        <w:rPr>
          <w:b/>
          <w:bCs/>
          <w:highlight w:val="green"/>
          <w:u w:val="single"/>
        </w:rPr>
        <w:t xml:space="preserve">black strikebreakers were recruited under false </w:t>
      </w:r>
      <w:r w:rsidRPr="006F16D3">
        <w:rPr>
          <w:b/>
          <w:bCs/>
          <w:highlight w:val="green"/>
          <w:u w:val="single"/>
        </w:rPr>
        <w:lastRenderedPageBreak/>
        <w:t>pretenses or</w:t>
      </w:r>
      <w:r w:rsidRPr="00FD2F59">
        <w:rPr>
          <w:b/>
          <w:bCs/>
          <w:u w:val="single"/>
        </w:rPr>
        <w:t xml:space="preserve"> were honestly </w:t>
      </w:r>
      <w:r w:rsidRPr="006F16D3">
        <w:rPr>
          <w:b/>
          <w:bCs/>
          <w:highlight w:val="green"/>
          <w:u w:val="single"/>
        </w:rPr>
        <w:t>unaware that they were</w:t>
      </w:r>
      <w:r w:rsidRPr="00FD2F59">
        <w:rPr>
          <w:b/>
          <w:bCs/>
          <w:u w:val="single"/>
        </w:rPr>
        <w:t xml:space="preserve"> being </w:t>
      </w:r>
      <w:r w:rsidRPr="006F16D3">
        <w:rPr>
          <w:b/>
          <w:bCs/>
          <w:highlight w:val="green"/>
          <w:u w:val="single"/>
        </w:rPr>
        <w:t>used as weapons against white labor</w:t>
      </w:r>
      <w:r w:rsidRPr="006F16D3">
        <w:rPr>
          <w:sz w:val="16"/>
        </w:rPr>
        <w:t xml:space="preserve">, as whites occasionally claimed. “The reason I left the camp,” explained black strikebreaker Daniel Webster during the 1891 Washington state mining strike, “was that matters had been misrepresented to us. We were told there was no strike, but that we were going to a new mine.”9 But others knew exactly what they were doing: the Negro “fairly aches for the opportunity to scab against whites,” one white union journal insisted.10 Daniel Webster was only one of a small handful of defectors from the ranks of black strikebreakers brought to the mines of Franklin, Washington; the vast majority, numbering as many as 600, clung to their new jobs despite white harassment and racial violence. </w:t>
      </w:r>
      <w:r w:rsidRPr="006F16D3">
        <w:rPr>
          <w:highlight w:val="green"/>
          <w:u w:val="single"/>
        </w:rPr>
        <w:t>Given the racially exclusionary barriers erected by</w:t>
      </w:r>
      <w:r w:rsidRPr="00FD2F59">
        <w:rPr>
          <w:u w:val="single"/>
        </w:rPr>
        <w:t xml:space="preserve"> many </w:t>
      </w:r>
      <w:r w:rsidRPr="006F16D3">
        <w:rPr>
          <w:highlight w:val="green"/>
          <w:u w:val="single"/>
        </w:rPr>
        <w:t>white unions and the racial division of labor that confined blacks to inferior positions, strikebreaking by African Americans could</w:t>
      </w:r>
      <w:r w:rsidRPr="00FD2F59">
        <w:rPr>
          <w:u w:val="single"/>
        </w:rPr>
        <w:t xml:space="preserve"> naturally </w:t>
      </w:r>
      <w:r w:rsidRPr="006F16D3">
        <w:rPr>
          <w:highlight w:val="green"/>
          <w:u w:val="single"/>
        </w:rPr>
        <w:t>serve as the threat white unionists perceived it to be</w:t>
      </w:r>
      <w:r w:rsidRPr="00FD2F59">
        <w:rPr>
          <w:u w:val="single"/>
        </w:rPr>
        <w:t>.</w:t>
      </w:r>
      <w:r w:rsidRPr="006F16D3">
        <w:rPr>
          <w:sz w:val="16"/>
        </w:rPr>
        <w:t xml:space="preserve"> It also represented something that most white workers, as well as black leaders, were scarcely prepared to </w:t>
      </w:r>
      <w:proofErr w:type="gramStart"/>
      <w:r w:rsidRPr="006F16D3">
        <w:rPr>
          <w:sz w:val="16"/>
        </w:rPr>
        <w:t>comprehend:</w:t>
      </w:r>
      <w:proofErr w:type="gramEnd"/>
      <w:r w:rsidRPr="006F16D3">
        <w:rPr>
          <w:sz w:val="16"/>
        </w:rPr>
        <w:t xml:space="preserve"> black strikebreaking was nothing less than a form of working-class activism designed to advance the interests of black workers and their families. In many instances a collective strategy as much as trade unionism, strikebreaking afforded black workers the means to enter realms of employment previously closed to them and to begin a long, slow climb up the economic ladder. As a strategy, of course, strikebreaking was not without its drawbacks, as many contemporaries, white and black, pointed out. The strikebreaking option was always a calculated risk. </w:t>
      </w:r>
      <w:r w:rsidRPr="006F16D3">
        <w:rPr>
          <w:b/>
          <w:bCs/>
          <w:highlight w:val="green"/>
          <w:u w:val="single"/>
        </w:rPr>
        <w:t>Black workers’ value to white employers rested largely on their ability to check the power of white workers; they remained highly vulnerable in the labor market</w:t>
      </w:r>
      <w:r w:rsidRPr="00FD2F59">
        <w:rPr>
          <w:b/>
          <w:bCs/>
          <w:u w:val="single"/>
        </w:rPr>
        <w:t>, often subject to the harsh—or even harsher—conditions that had prompted whites to organize in the first place</w:t>
      </w:r>
      <w:r w:rsidRPr="006F16D3">
        <w:rPr>
          <w:sz w:val="16"/>
        </w:rPr>
        <w:t xml:space="preserve">. They also exposed themselves to potential or real violence at the hands of strikers and their sympathizers, who bitterly resented their intrusion into local industrial conflicts. </w:t>
      </w:r>
      <w:r w:rsidRPr="00FD2F59">
        <w:rPr>
          <w:u w:val="single"/>
        </w:rPr>
        <w:t xml:space="preserve">Many </w:t>
      </w:r>
      <w:r w:rsidRPr="006F16D3">
        <w:rPr>
          <w:highlight w:val="green"/>
          <w:u w:val="single"/>
        </w:rPr>
        <w:t xml:space="preserve">white workers rejected </w:t>
      </w:r>
      <w:r w:rsidRPr="006F16D3">
        <w:rPr>
          <w:u w:val="single"/>
        </w:rPr>
        <w:t xml:space="preserve">outright </w:t>
      </w:r>
      <w:r w:rsidRPr="006F16D3">
        <w:rPr>
          <w:highlight w:val="green"/>
          <w:u w:val="single"/>
        </w:rPr>
        <w:t>the legitimacy of black workers’</w:t>
      </w:r>
      <w:r w:rsidRPr="00FD2F59">
        <w:rPr>
          <w:u w:val="single"/>
        </w:rPr>
        <w:t xml:space="preserve"> </w:t>
      </w:r>
      <w:r w:rsidRPr="006F16D3">
        <w:rPr>
          <w:highlight w:val="green"/>
          <w:u w:val="single"/>
        </w:rPr>
        <w:t>grievances about racial exclusion from unions</w:t>
      </w:r>
      <w:r w:rsidRPr="00FD2F59">
        <w:rPr>
          <w:u w:val="single"/>
        </w:rPr>
        <w:t xml:space="preserve"> and employment. </w:t>
      </w:r>
      <w:r w:rsidRPr="006F16D3">
        <w:rPr>
          <w:sz w:val="16"/>
        </w:rPr>
        <w:t xml:space="preserve">Choosing instead to blame the victim, they not only refused to see strikebreaking as a form of working-class activism, but often </w:t>
      </w:r>
      <w:r w:rsidRPr="00FD2F59">
        <w:rPr>
          <w:u w:val="single"/>
        </w:rPr>
        <w:t>proved resistant to recognizing or appreciating more familiar forms of activism—namely, labor organizing—in which black workers might engage.</w:t>
      </w:r>
      <w:r>
        <w:rPr>
          <w:u w:val="single"/>
        </w:rPr>
        <w:t xml:space="preserve"> </w:t>
      </w:r>
    </w:p>
    <w:p w14:paraId="692D39A9" w14:textId="77FAA5A0" w:rsidR="00B54815" w:rsidRPr="00730326" w:rsidRDefault="00B54815" w:rsidP="00B54815">
      <w:pPr>
        <w:pStyle w:val="Heading4"/>
      </w:pPr>
    </w:p>
    <w:p w14:paraId="620B619C" w14:textId="77777777" w:rsidR="00B54815" w:rsidRPr="00C6050C" w:rsidRDefault="00B54815" w:rsidP="00B54815"/>
    <w:p w14:paraId="3F0815DB" w14:textId="77777777" w:rsidR="00B54815" w:rsidRPr="00B54815" w:rsidRDefault="00B54815" w:rsidP="00B54815"/>
    <w:sectPr w:rsidR="00B54815" w:rsidRPr="00B5481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F4458"/>
    <w:multiLevelType w:val="hybridMultilevel"/>
    <w:tmpl w:val="14543C32"/>
    <w:lvl w:ilvl="0" w:tplc="EE4435BE">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D81261"/>
    <w:multiLevelType w:val="hybridMultilevel"/>
    <w:tmpl w:val="9CC0DC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7C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0E33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67F12"/>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887"/>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CFB"/>
    <w:rsid w:val="00B24662"/>
    <w:rsid w:val="00B3569C"/>
    <w:rsid w:val="00B43676"/>
    <w:rsid w:val="00B5481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36B8E8"/>
  <w14:defaultImageDpi w14:val="300"/>
  <w15:docId w15:val="{47B7E2F7-BFB9-8442-898D-1C040B1E9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7C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7C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7C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7C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B17C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7C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CFB"/>
  </w:style>
  <w:style w:type="character" w:customStyle="1" w:styleId="Heading1Char">
    <w:name w:val="Heading 1 Char"/>
    <w:aliases w:val="Pocket Char"/>
    <w:basedOn w:val="DefaultParagraphFont"/>
    <w:link w:val="Heading1"/>
    <w:uiPriority w:val="9"/>
    <w:rsid w:val="00B17C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7C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17CF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B17C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7CF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B17CFB"/>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s"/>
    <w:basedOn w:val="DefaultParagraphFont"/>
    <w:link w:val="textbold"/>
    <w:uiPriority w:val="20"/>
    <w:qFormat/>
    <w:rsid w:val="00B17CF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17CFB"/>
    <w:rPr>
      <w:color w:val="auto"/>
      <w:u w:val="none"/>
    </w:rPr>
  </w:style>
  <w:style w:type="character" w:styleId="Hyperlink">
    <w:name w:val="Hyperlink"/>
    <w:basedOn w:val="DefaultParagraphFont"/>
    <w:uiPriority w:val="99"/>
    <w:unhideWhenUsed/>
    <w:rsid w:val="00B17CFB"/>
    <w:rPr>
      <w:color w:val="auto"/>
      <w:u w:val="none"/>
    </w:rPr>
  </w:style>
  <w:style w:type="paragraph" w:styleId="DocumentMap">
    <w:name w:val="Document Map"/>
    <w:basedOn w:val="Normal"/>
    <w:link w:val="DocumentMapChar"/>
    <w:uiPriority w:val="99"/>
    <w:semiHidden/>
    <w:unhideWhenUsed/>
    <w:rsid w:val="00B17C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7CFB"/>
    <w:rPr>
      <w:rFonts w:ascii="Lucida Grande" w:hAnsi="Lucida Grande" w:cs="Lucida Grande"/>
    </w:rPr>
  </w:style>
  <w:style w:type="paragraph" w:customStyle="1" w:styleId="textbold">
    <w:name w:val="text bold"/>
    <w:basedOn w:val="Normal"/>
    <w:link w:val="Emphasis"/>
    <w:uiPriority w:val="20"/>
    <w:qFormat/>
    <w:rsid w:val="00B17CF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outlook/2020/06/09/limits-when-police-can-use-force-is-better-solution-than-banning-police-unions/" TargetMode="External"/><Relationship Id="rId18" Type="http://schemas.openxmlformats.org/officeDocument/2006/relationships/hyperlink" Target="https://ler.la.psu.edu/people/pfc2" TargetMode="External"/><Relationship Id="rId26" Type="http://schemas.openxmlformats.org/officeDocument/2006/relationships/hyperlink" Target="https://www.policemag.com/342098/the-2016-police-presidential-poll" TargetMode="External"/><Relationship Id="rId39" Type="http://schemas.openxmlformats.org/officeDocument/2006/relationships/hyperlink" Target="https://www.thedailybeast.com/the-gop-and-police-unions-a-love-story" TargetMode="External"/><Relationship Id="rId21" Type="http://schemas.openxmlformats.org/officeDocument/2006/relationships/hyperlink" Target="https://plsonline.eku.edu/insidelook/history-policing-united-states-part-3" TargetMode="External"/><Relationship Id="rId34" Type="http://schemas.openxmlformats.org/officeDocument/2006/relationships/hyperlink" Target="https://www.washingtonpost.com/business/2020/06/10/police-unions-violence-research-george-floyd/" TargetMode="External"/><Relationship Id="rId42" Type="http://schemas.openxmlformats.org/officeDocument/2006/relationships/hyperlink" Target="https://www.nbcnews.com/politics/politics-news/national-labor-groups-mostly-close-ranks-defend-police-unions-n1231573"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atimes.com/politics/story/2020-06-15/police-unions-george-floyd-reform" TargetMode="External"/><Relationship Id="rId29" Type="http://schemas.openxmlformats.org/officeDocument/2006/relationships/hyperlink" Target="https://justfacts.votesmart.org/candidate/evaluations/55463/hillary-clint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on.com/2020/06/27/police-unions-blamed-for-rise-in-fatal-shootings-even-as-crime-plummeted/" TargetMode="External"/><Relationship Id="rId24" Type="http://schemas.openxmlformats.org/officeDocument/2006/relationships/hyperlink" Target="http://america.aljazeera.com/articles/2014/12/22/police-unions-havealwaysbeenalabormovementapart.html" TargetMode="External"/><Relationship Id="rId32" Type="http://schemas.openxmlformats.org/officeDocument/2006/relationships/hyperlink" Target="https://www.theguardian.com/us-news/2020/jun/11/police-unions-american-labor-movement-protest" TargetMode="External"/><Relationship Id="rId37" Type="http://schemas.openxmlformats.org/officeDocument/2006/relationships/hyperlink" Target="https://www.nytimes.com/2020/05/30/us/derek-chauvin-george-floyd.html" TargetMode="External"/><Relationship Id="rId40" Type="http://schemas.openxmlformats.org/officeDocument/2006/relationships/hyperlink" Target="https://nymag.com/intelligencer/2020/06/george-floyd-protests-police-abuse-reform-qualified-immunity-polls.html"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ercurynews.com/2020/05/30/minneapolis-officers-work-personal-background-detailed-2/" TargetMode="External"/><Relationship Id="rId23" Type="http://schemas.openxmlformats.org/officeDocument/2006/relationships/hyperlink" Target="https://plsonline.eku.edu/insidelook/history-policing-united-states-part-3" TargetMode="External"/><Relationship Id="rId28" Type="http://schemas.openxmlformats.org/officeDocument/2006/relationships/hyperlink" Target="https://www.wsj.com/articles/democrats-labor-to-stem-flow-of-union-voters-to-trump-11567422002" TargetMode="External"/><Relationship Id="rId36" Type="http://schemas.openxmlformats.org/officeDocument/2006/relationships/hyperlink" Target="https://www.wsj.com/articles/the-problem-with-police-unions-11591830984" TargetMode="External"/><Relationship Id="rId10" Type="http://schemas.openxmlformats.org/officeDocument/2006/relationships/hyperlink" Target="https://theconversation.com/why-police-unions-are-not-part-of-the-american-labor-movement-142538%20//accessed%2010/20/2021" TargetMode="External"/><Relationship Id="rId19" Type="http://schemas.openxmlformats.org/officeDocument/2006/relationships/hyperlink" Target="https://theconversation.com/essential-us-workers-often-lack-sick-leave-and-health-care-benefits-taken-for-granted-in-most-other-countries-136802" TargetMode="External"/><Relationship Id="rId31" Type="http://schemas.openxmlformats.org/officeDocument/2006/relationships/hyperlink" Target="https://www.teenvogue.com/story/what-to-know-police-unions-labor-movement"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hyperlink" Target="https://www.npr.org/2020/06/03/868910542/chauvin-and-3-former-officers-face-new-charges-over-george-floyds-death" TargetMode="External"/><Relationship Id="rId22" Type="http://schemas.openxmlformats.org/officeDocument/2006/relationships/hyperlink" Target="https://www.businessinsider.com/mayhem-in-madison-police-remove-protesters-lockdown-capitol-2011-3" TargetMode="External"/><Relationship Id="rId27" Type="http://schemas.openxmlformats.org/officeDocument/2006/relationships/hyperlink" Target="https://theintercept.com/2016/10/09/police-unions-reject-charges-of-bias-find-a-hero-in-donald-trump/" TargetMode="External"/><Relationship Id="rId30" Type="http://schemas.openxmlformats.org/officeDocument/2006/relationships/hyperlink" Target="https://aflcio.org/what-unions-do/social-economic-justice" TargetMode="External"/><Relationship Id="rId35" Type="http://schemas.openxmlformats.org/officeDocument/2006/relationships/hyperlink" Target="https://www.theatlantic.com/politics/archive/2016/06/restorative-justice-police-violence/489221/" TargetMode="External"/><Relationship Id="rId43" Type="http://schemas.openxmlformats.org/officeDocument/2006/relationships/hyperlink" Target="https://library.fes.de/libalt/journals/swetsfulltext/18650602.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ytimes.com/2020/05/30/us/derek-chauvin-george-floyd.html" TargetMode="External"/><Relationship Id="rId17" Type="http://schemas.openxmlformats.org/officeDocument/2006/relationships/hyperlink" Target="https://www.newyorker.com/news/news-desk/how-police-union-power-helped-increase-abuses" TargetMode="External"/><Relationship Id="rId25" Type="http://schemas.openxmlformats.org/officeDocument/2006/relationships/hyperlink" Target="https://www.smithsonianmag.com/history/how-1897-massacre-pennsylvania-coal-miners-morphed-galvanizing-crisis-forgotten-history-180971695/" TargetMode="External"/><Relationship Id="rId33" Type="http://schemas.openxmlformats.org/officeDocument/2006/relationships/hyperlink" Target="https://www.bjs.gov/content/pub/pdf/ftelea9716.pdf" TargetMode="External"/><Relationship Id="rId38" Type="http://schemas.openxmlformats.org/officeDocument/2006/relationships/hyperlink" Target="https://www.theguardian.com/us-news/2020/jun/23/police-unions-spending-policy-reform-chicago-new-york-la" TargetMode="External"/><Relationship Id="rId20" Type="http://schemas.openxmlformats.org/officeDocument/2006/relationships/hyperlink" Target="https://onlinelibrary.wiley.com/doi/full/10.1111/bjir.12526" TargetMode="External"/><Relationship Id="rId41" Type="http://schemas.openxmlformats.org/officeDocument/2006/relationships/hyperlink" Target="https://www.nytimes.com/2020/05/30/us/derek-chauvin-george-floy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12</Pages>
  <Words>8020</Words>
  <Characters>45717</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2</cp:revision>
  <dcterms:created xsi:type="dcterms:W3CDTF">2021-12-03T00:36:00Z</dcterms:created>
  <dcterms:modified xsi:type="dcterms:W3CDTF">2021-12-03T01:09:00Z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