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204BC" w14:textId="77777777" w:rsidR="002D483E" w:rsidRDefault="002D483E" w:rsidP="002D483E">
      <w:pPr>
        <w:pStyle w:val="Heading1"/>
      </w:pPr>
      <w:r>
        <w:t xml:space="preserve">Aff </w:t>
      </w:r>
    </w:p>
    <w:p w14:paraId="0B0C9078" w14:textId="77777777" w:rsidR="002D483E" w:rsidRDefault="002D483E" w:rsidP="002D483E">
      <w:pPr>
        <w:pStyle w:val="Heading2"/>
      </w:pPr>
      <w:r>
        <w:lastRenderedPageBreak/>
        <w:t>AC</w:t>
      </w:r>
    </w:p>
    <w:p w14:paraId="7C0EFBD8" w14:textId="77777777" w:rsidR="002D483E" w:rsidRPr="0079304C" w:rsidRDefault="002D483E" w:rsidP="002D483E">
      <w:pPr>
        <w:pStyle w:val="Heading4"/>
        <w:rPr>
          <w:rFonts w:cs="Calibri"/>
        </w:rPr>
      </w:pPr>
      <w:r w:rsidRPr="0079304C">
        <w:rPr>
          <w:rFonts w:cs="Calibri"/>
        </w:rPr>
        <w:t>Incarcerated workers do not have a right to strike in the US</w:t>
      </w:r>
      <w:r>
        <w:rPr>
          <w:rFonts w:cs="Calibri"/>
        </w:rPr>
        <w:t>.</w:t>
      </w:r>
    </w:p>
    <w:p w14:paraId="65E08CC5" w14:textId="77777777" w:rsidR="002D483E" w:rsidRPr="0079304C" w:rsidRDefault="002D483E" w:rsidP="002D483E">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728552C8" w14:textId="77777777" w:rsidR="002D483E" w:rsidRDefault="002D483E" w:rsidP="002D483E">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and “encouraging others to engage in a food strike” as “[h]</w:t>
      </w:r>
      <w:proofErr w:type="spellStart"/>
      <w:r w:rsidRPr="3E7272B5">
        <w:rPr>
          <w:sz w:val="12"/>
          <w:szCs w:val="12"/>
        </w:rPr>
        <w:t>igh</w:t>
      </w:r>
      <w:proofErr w:type="spellEnd"/>
      <w:r w:rsidRPr="3E7272B5">
        <w:rPr>
          <w:sz w:val="12"/>
          <w:szCs w:val="12"/>
        </w:rPr>
        <w:t xml:space="preserve">-moderate infractions.”81 The same is true at the federal level, as </w:t>
      </w:r>
      <w:r w:rsidRPr="3E7272B5">
        <w:rPr>
          <w:rStyle w:val="StyleUnderline"/>
        </w:rPr>
        <w:t>the Bureau of Prisons has made “[e]</w:t>
      </w:r>
      <w:proofErr w:type="spellStart"/>
      <w:r w:rsidRPr="3E7272B5">
        <w:rPr>
          <w:rStyle w:val="StyleUnderline"/>
        </w:rPr>
        <w:t>ngaging</w:t>
      </w:r>
      <w:proofErr w:type="spellEnd"/>
      <w:r w:rsidRPr="3E7272B5">
        <w:rPr>
          <w:rStyle w:val="StyleUnderline"/>
        </w:rPr>
        <w:t xml:space="preserve"> in or encouraging a group demonstration” and “[e]</w:t>
      </w:r>
      <w:proofErr w:type="spellStart"/>
      <w:r w:rsidRPr="3E7272B5">
        <w:rPr>
          <w:rStyle w:val="StyleUnderline"/>
        </w:rPr>
        <w:t>ncouraging</w:t>
      </w:r>
      <w:proofErr w:type="spellEnd"/>
      <w:r w:rsidRPr="3E7272B5">
        <w:rPr>
          <w:rStyle w:val="StyleUnderline"/>
        </w:rPr>
        <w:t xml:space="preserve">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w:t>
      </w:r>
      <w:proofErr w:type="spellStart"/>
      <w:r w:rsidRPr="3E7272B5">
        <w:rPr>
          <w:sz w:val="12"/>
          <w:szCs w:val="12"/>
        </w:rPr>
        <w:t>deprivat</w:t>
      </w:r>
      <w:proofErr w:type="spellEnd"/>
      <w:r w:rsidRPr="3E7272B5">
        <w:rPr>
          <w:sz w:val="12"/>
          <w:szCs w:val="12"/>
        </w:rPr>
        <w:t>[</w:t>
      </w:r>
      <w:proofErr w:type="spellStart"/>
      <w:r w:rsidRPr="3E7272B5">
        <w:rPr>
          <w:sz w:val="12"/>
          <w:szCs w:val="12"/>
        </w:rPr>
        <w:t>ory</w:t>
      </w:r>
      <w:proofErr w:type="spellEnd"/>
      <w:r w:rsidRPr="3E7272B5">
        <w:rPr>
          <w:sz w:val="12"/>
          <w:szCs w:val="12"/>
        </w:rPr>
        <w:t xml:space="preserve">]”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w:t>
      </w:r>
      <w:proofErr w:type="spellStart"/>
      <w:r w:rsidRPr="3E7272B5">
        <w:rPr>
          <w:sz w:val="12"/>
          <w:szCs w:val="12"/>
        </w:rPr>
        <w:t>Safley</w:t>
      </w:r>
      <w:proofErr w:type="spellEnd"/>
      <w:r w:rsidRPr="3E7272B5">
        <w:rPr>
          <w:sz w:val="12"/>
          <w:szCs w:val="12"/>
        </w:rPr>
        <w:t xml:space="preserve">,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3E7272B5">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w:t>
      </w:r>
      <w:proofErr w:type="gramStart"/>
      <w:r w:rsidRPr="3E7272B5">
        <w:rPr>
          <w:sz w:val="12"/>
          <w:szCs w:val="12"/>
        </w:rPr>
        <w:t>interest.¶</w:t>
      </w:r>
      <w:proofErr w:type="gramEnd"/>
      <w:r w:rsidRPr="3E7272B5">
        <w:rPr>
          <w:sz w:val="12"/>
          <w:szCs w:val="12"/>
        </w:rPr>
        <w:t xml:space="preserve">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w:t>
      </w:r>
      <w:proofErr w:type="spellStart"/>
      <w:r w:rsidRPr="3E7272B5">
        <w:rPr>
          <w:sz w:val="12"/>
          <w:szCs w:val="12"/>
        </w:rPr>
        <w:t>esponsible</w:t>
      </w:r>
      <w:proofErr w:type="spellEnd"/>
      <w:r w:rsidRPr="3E7272B5">
        <w:rPr>
          <w:sz w:val="12"/>
          <w:szCs w:val="12"/>
        </w:rPr>
        <w:t xml:space="preserve"> prison officials must be permitted to take reasonable steps to forestall” the “</w:t>
      </w:r>
      <w:proofErr w:type="spellStart"/>
      <w:r w:rsidRPr="3E7272B5">
        <w:rPr>
          <w:sz w:val="12"/>
          <w:szCs w:val="12"/>
        </w:rPr>
        <w:t>everpresent</w:t>
      </w:r>
      <w:proofErr w:type="spellEnd"/>
      <w:r w:rsidRPr="3E7272B5">
        <w:rPr>
          <w:sz w:val="12"/>
          <w:szCs w:val="12"/>
        </w:rPr>
        <w:t xml:space="preserve">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w:t>
      </w:r>
      <w:proofErr w:type="spellStart"/>
      <w:r w:rsidRPr="3E7272B5">
        <w:rPr>
          <w:sz w:val="12"/>
          <w:szCs w:val="12"/>
        </w:rPr>
        <w:t>ork</w:t>
      </w:r>
      <w:proofErr w:type="spellEnd"/>
      <w:r w:rsidRPr="3E7272B5">
        <w:rPr>
          <w:sz w:val="12"/>
          <w:szCs w:val="12"/>
        </w:rPr>
        <w:t xml:space="preserve">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w:t>
      </w:r>
      <w:proofErr w:type="spellStart"/>
      <w:r w:rsidRPr="3E7272B5">
        <w:rPr>
          <w:sz w:val="12"/>
          <w:szCs w:val="12"/>
        </w:rPr>
        <w:t>farreaching</w:t>
      </w:r>
      <w:proofErr w:type="spellEnd"/>
      <w:r w:rsidRPr="3E7272B5">
        <w:rPr>
          <w:sz w:val="12"/>
          <w:szCs w:val="12"/>
        </w:rPr>
        <w:t xml:space="preserve">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w:t>
      </w:r>
      <w:proofErr w:type="spellStart"/>
      <w:r w:rsidRPr="3E7272B5">
        <w:rPr>
          <w:sz w:val="12"/>
          <w:szCs w:val="12"/>
        </w:rPr>
        <w:t>Bazzetta</w:t>
      </w:r>
      <w:proofErr w:type="spellEnd"/>
      <w:r w:rsidRPr="3E7272B5">
        <w:rPr>
          <w:sz w:val="12"/>
          <w:szCs w:val="12"/>
        </w:rPr>
        <w:t xml:space="preserve">,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w:t>
      </w:r>
      <w:proofErr w:type="gramStart"/>
      <w:r w:rsidRPr="3E7272B5">
        <w:rPr>
          <w:sz w:val="12"/>
          <w:szCs w:val="12"/>
        </w:rPr>
        <w:t>no</w:t>
      </w:r>
      <w:proofErr w:type="gramEnd"/>
      <w:r w:rsidRPr="3E7272B5">
        <w:rPr>
          <w:sz w:val="12"/>
          <w:szCs w:val="12"/>
        </w:rPr>
        <w:t xml:space="preserve">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w:t>
      </w:r>
      <w:proofErr w:type="spellStart"/>
      <w:r w:rsidRPr="3E7272B5">
        <w:rPr>
          <w:sz w:val="12"/>
          <w:szCs w:val="12"/>
        </w:rPr>
        <w:t>offi</w:t>
      </w:r>
      <w:proofErr w:type="spellEnd"/>
      <w:r w:rsidRPr="3E7272B5">
        <w:rPr>
          <w:sz w:val="12"/>
          <w:szCs w:val="12"/>
        </w:rPr>
        <w:t xml:space="preserve">- </w:t>
      </w:r>
      <w:proofErr w:type="spellStart"/>
      <w:r w:rsidRPr="3E7272B5">
        <w:rPr>
          <w:sz w:val="12"/>
          <w:szCs w:val="12"/>
        </w:rPr>
        <w:t>cials</w:t>
      </w:r>
      <w:proofErr w:type="spellEnd"/>
      <w:r w:rsidRPr="3E7272B5">
        <w:rPr>
          <w:sz w:val="12"/>
          <w:szCs w:val="12"/>
        </w:rPr>
        <w:t xml:space="preserve">’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FC5AE1A" w14:textId="77777777" w:rsidR="002D483E" w:rsidRPr="00DF073A" w:rsidRDefault="002D483E" w:rsidP="002D483E">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xml:space="preserve">, which causes a permanent reduction in job opportunities and quality of life. </w:t>
      </w:r>
      <w:proofErr w:type="spellStart"/>
      <w:r w:rsidRPr="00DF073A">
        <w:rPr>
          <w:rFonts w:cs="Calibri"/>
        </w:rPr>
        <w:t>Rezal</w:t>
      </w:r>
      <w:proofErr w:type="spellEnd"/>
      <w:r w:rsidRPr="00DF073A">
        <w:rPr>
          <w:rFonts w:cs="Calibri"/>
        </w:rPr>
        <w:t xml:space="preserve"> 21</w:t>
      </w:r>
    </w:p>
    <w:p w14:paraId="5DB50791" w14:textId="77777777" w:rsidR="002D483E" w:rsidRPr="00DF073A" w:rsidRDefault="002D483E" w:rsidP="002D483E">
      <w:r w:rsidRPr="00DF073A">
        <w:t xml:space="preserve">Adriana </w:t>
      </w:r>
      <w:proofErr w:type="spellStart"/>
      <w:r w:rsidRPr="00DF073A">
        <w:t>Rezal</w:t>
      </w:r>
      <w:proofErr w:type="spellEnd"/>
      <w:r w:rsidRPr="00DF073A">
        <w:t xml:space="preserve">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4F023B7" w14:textId="77777777" w:rsidR="002D483E" w:rsidRPr="00ED06A4" w:rsidRDefault="002D483E" w:rsidP="002D483E">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w:t>
      </w:r>
      <w:proofErr w:type="gramStart"/>
      <w:r w:rsidRPr="00DF073A">
        <w:rPr>
          <w:sz w:val="12"/>
        </w:rPr>
        <w:t>However</w:t>
      </w:r>
      <w:proofErr w:type="gramEnd"/>
      <w:r w:rsidRPr="00DF073A">
        <w:rPr>
          <w:sz w:val="12"/>
        </w:rPr>
        <w:t xml:space="preserve"> the report emphasizes the unreliability of ethnicity data possibly contributing to an underestimation of Black and Latino American data. "An example lies in Florida, which claims that 13% of its prison population is Latinx though more than one quarter of its residents are Latinx," (a </w:t>
      </w:r>
      <w:proofErr w:type="gramStart"/>
      <w:r w:rsidRPr="00DF073A">
        <w:rPr>
          <w:sz w:val="12"/>
        </w:rPr>
        <w:t>gender neutral</w:t>
      </w:r>
      <w:proofErr w:type="gramEnd"/>
      <w:r w:rsidRPr="00DF073A">
        <w:rPr>
          <w:sz w:val="12"/>
        </w:rPr>
        <w:t xml:space="preserve">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w:t>
      </w:r>
      <w:r w:rsidRPr="00DF073A">
        <w:rPr>
          <w:b/>
          <w:bCs/>
          <w:highlight w:val="yellow"/>
          <w:u w:val="single"/>
        </w:rPr>
        <w:lastRenderedPageBreak/>
        <w:t xml:space="preserve">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w:t>
      </w:r>
      <w:proofErr w:type="gramStart"/>
      <w:r w:rsidRPr="00DF073A">
        <w:rPr>
          <w:sz w:val="12"/>
        </w:rPr>
        <w:t>as a result of</w:t>
      </w:r>
      <w:proofErr w:type="gramEnd"/>
      <w:r w:rsidRPr="00DF073A">
        <w:rPr>
          <w:sz w:val="12"/>
        </w:rPr>
        <w:t xml:space="preserve"> policy reforms and reduced prison admissions and lengths of stay. These states include Alaska, New Jersey, New York, Connecticut, Alabama, Rhode Island, Vermont, </w:t>
      </w:r>
      <w:proofErr w:type="gramStart"/>
      <w:r w:rsidRPr="00DF073A">
        <w:rPr>
          <w:sz w:val="12"/>
        </w:rPr>
        <w:t>Hawaii</w:t>
      </w:r>
      <w:proofErr w:type="gramEnd"/>
      <w:r w:rsidRPr="00DF073A">
        <w:rPr>
          <w:sz w:val="12"/>
        </w:rPr>
        <w:t xml:space="preserve"> and California. The report cites </w:t>
      </w:r>
      <w:proofErr w:type="gramStart"/>
      <w:r w:rsidRPr="00DF073A">
        <w:rPr>
          <w:sz w:val="12"/>
        </w:rPr>
        <w:t>a number of</w:t>
      </w:r>
      <w:proofErr w:type="gramEnd"/>
      <w:r w:rsidRPr="00DF073A">
        <w:rPr>
          <w:sz w:val="12"/>
        </w:rPr>
        <w:t xml:space="preserve">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0B96D563" w14:textId="77777777" w:rsidR="002D483E" w:rsidRDefault="002D483E" w:rsidP="002D483E">
      <w:pPr>
        <w:pStyle w:val="Heading4"/>
        <w:rPr>
          <w:rFonts w:cs="Calibri"/>
        </w:rPr>
      </w:pPr>
      <w:r>
        <w:rPr>
          <w:rFonts w:cs="Calibri"/>
        </w:rPr>
        <w:t xml:space="preserve">Prison working conditions are </w:t>
      </w:r>
      <w:proofErr w:type="gramStart"/>
      <w:r>
        <w:rPr>
          <w:rFonts w:cs="Calibri"/>
        </w:rPr>
        <w:t>terrible—prisoners</w:t>
      </w:r>
      <w:proofErr w:type="gramEnd"/>
      <w:r>
        <w:rPr>
          <w:rFonts w:cs="Calibri"/>
        </w:rPr>
        <w:t xml:space="preserve"> work in unsafe conditions and accrue thousands of dollars in debt. Eisen 20</w:t>
      </w:r>
    </w:p>
    <w:p w14:paraId="3484E965" w14:textId="77777777" w:rsidR="002D483E" w:rsidRPr="00DF5337" w:rsidRDefault="002D483E" w:rsidP="002D483E">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69FA8488" w14:textId="77777777" w:rsidR="002D483E" w:rsidRPr="009B775E" w:rsidRDefault="002D483E" w:rsidP="002D483E">
      <w:pPr>
        <w:ind w:left="720"/>
        <w:rPr>
          <w:sz w:val="12"/>
        </w:rPr>
      </w:pPr>
      <w:r w:rsidRPr="00DF5337">
        <w:rPr>
          <w:sz w:val="12"/>
        </w:rPr>
        <w:t xml:space="preserve">For decades, prisoners in American </w:t>
      </w:r>
      <w:proofErr w:type="gramStart"/>
      <w:r w:rsidRPr="00DF5337">
        <w:rPr>
          <w:sz w:val="12"/>
        </w:rPr>
        <w:t>correctional facilities</w:t>
      </w:r>
      <w:proofErr w:type="gramEnd"/>
      <w:r w:rsidRPr="00DF5337">
        <w:rPr>
          <w:sz w:val="12"/>
        </w:rPr>
        <w:t xml:space="preserve">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DF5337">
        <w:rPr>
          <w:sz w:val="12"/>
        </w:rPr>
        <w:lastRenderedPageBreak/>
        <w:t xml:space="preserve">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4ABB4220" w14:textId="77777777" w:rsidR="002D483E" w:rsidRPr="0079304C" w:rsidRDefault="002D483E" w:rsidP="002D483E">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0CE4B4F9" w14:textId="77777777" w:rsidR="002D483E" w:rsidRPr="00557219" w:rsidRDefault="002D483E" w:rsidP="002D483E">
      <w:r w:rsidRPr="000F0E69">
        <w:t>Patrice A. Fulcher [Associate Professor at The John Marshall Law School], 15 - ("," Journal of Civil Rights and Economic Development, Winter 2015, accessed 10-28-2021, https://scholarship.law.stjohns.edu/cgi/viewcontent.cgi?article=1759&amp;context=jcred)//ML</w:t>
      </w:r>
    </w:p>
    <w:p w14:paraId="3CFF64C9" w14:textId="77777777" w:rsidR="002D483E" w:rsidRDefault="002D483E" w:rsidP="002D483E">
      <w:pPr>
        <w:ind w:left="720"/>
        <w:rPr>
          <w:sz w:val="12"/>
        </w:rPr>
      </w:pPr>
      <w:r w:rsidRPr="000D3D12">
        <w:rPr>
          <w:b/>
          <w:bCs/>
          <w:sz w:val="12"/>
        </w:rPr>
        <w:t>B.</w:t>
      </w:r>
      <w:r w:rsidRPr="000D3D12">
        <w:rPr>
          <w:sz w:val="12"/>
        </w:rPr>
        <w:t>87 In 2011</w:t>
      </w:r>
      <w:r w:rsidRPr="004D46A2">
        <w:rPr>
          <w:rStyle w:val="StyleUnderline"/>
        </w:rPr>
        <w:t xml:space="preserve">, FPI's net sales were 745 million </w:t>
      </w:r>
      <w:proofErr w:type="gramStart"/>
      <w:r w:rsidRPr="004D46A2">
        <w:rPr>
          <w:rStyle w:val="StyleUnderline"/>
        </w:rPr>
        <w:t>dollars</w:t>
      </w:r>
      <w:proofErr w:type="gramEnd"/>
      <w:r w:rsidRPr="004D46A2">
        <w:rPr>
          <w:rStyle w:val="StyleUnderline"/>
        </w:rPr>
        <w:t xml:space="preserve"> and their earnings were 62 million dollars.88</w:t>
      </w:r>
      <w:r w:rsidRPr="000D3D12">
        <w:rPr>
          <w:sz w:val="12"/>
        </w:rPr>
        <w:t xml:space="preserve"> Restricted to sell its products only to federal agencies, FPI's largest purchaser is the U.S. Department of Defense, which makes up 52% of </w:t>
      </w:r>
      <w:proofErr w:type="spellStart"/>
      <w:r w:rsidRPr="000D3D12">
        <w:rPr>
          <w:sz w:val="12"/>
        </w:rPr>
        <w:t>it</w:t>
      </w:r>
      <w:proofErr w:type="spellEnd"/>
      <w:r w:rsidRPr="000D3D12">
        <w:rPr>
          <w:sz w:val="12"/>
        </w:rPr>
        <w:t xml:space="preserve">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w:t>
      </w:r>
      <w:proofErr w:type="gramStart"/>
      <w:r w:rsidRPr="000D3D12">
        <w:rPr>
          <w:sz w:val="12"/>
        </w:rPr>
        <w:t>incarcerated, and</w:t>
      </w:r>
      <w:proofErr w:type="gramEnd"/>
      <w:r w:rsidRPr="000D3D12">
        <w:rPr>
          <w:sz w:val="12"/>
        </w:rPr>
        <w:t xml:space="preserve">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w:t>
      </w:r>
      <w:proofErr w:type="spellStart"/>
      <w:r w:rsidRPr="008B08AC">
        <w:rPr>
          <w:rStyle w:val="StyleUnderline"/>
        </w:rPr>
        <w:t>Sumners</w:t>
      </w:r>
      <w:proofErr w:type="spellEnd"/>
      <w:r w:rsidRPr="008B08AC">
        <w:rPr>
          <w:rStyle w:val="StyleUnderline"/>
        </w:rPr>
        <w:t xml:space="preserve">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0D3D12">
        <w:rPr>
          <w:sz w:val="12"/>
        </w:rPr>
        <w:lastRenderedPageBreak/>
        <w:t xml:space="preserve">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 xml:space="preserve">for room and board, victim assistance, taxes, and family </w:t>
      </w:r>
      <w:proofErr w:type="spellStart"/>
      <w:r w:rsidRPr="00ED7131">
        <w:rPr>
          <w:rStyle w:val="StyleUnderline"/>
        </w:rPr>
        <w:t>support.lO</w:t>
      </w:r>
      <w:proofErr w:type="spellEnd"/>
      <w:r w:rsidRPr="00ED7131">
        <w:rPr>
          <w:rStyle w:val="StyleUnderline"/>
        </w:rPr>
        <w:t>'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t>
      </w:r>
      <w:proofErr w:type="gramStart"/>
      <w:r w:rsidRPr="000D3D12">
        <w:rPr>
          <w:sz w:val="12"/>
        </w:rPr>
        <w:t>work, but</w:t>
      </w:r>
      <w:proofErr w:type="gramEnd"/>
      <w:r w:rsidRPr="000D3D12">
        <w:rPr>
          <w:sz w:val="12"/>
        </w:rPr>
        <w:t xml:space="preserve">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w:t>
      </w:r>
      <w:proofErr w:type="spellStart"/>
      <w:r w:rsidRPr="000D3D12">
        <w:rPr>
          <w:sz w:val="12"/>
        </w:rPr>
        <w:t>History.ll</w:t>
      </w:r>
      <w:proofErr w:type="spellEnd"/>
      <w:r w:rsidRPr="000D3D12">
        <w:rPr>
          <w:sz w:val="12"/>
        </w:rPr>
        <w:t xml:space="preserve">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 xml:space="preserve">e protest lasted approximately 5 days and unfortunately, the prisoners' demands have still not been met.116 Almost all Georgia state-prisoners are still working for free, at least three inmates have </w:t>
      </w:r>
      <w:proofErr w:type="spellStart"/>
      <w:r w:rsidRPr="000D3D12">
        <w:rPr>
          <w:sz w:val="12"/>
        </w:rPr>
        <w:t>publically</w:t>
      </w:r>
      <w:proofErr w:type="spellEnd"/>
      <w:r w:rsidRPr="000D3D12">
        <w:rPr>
          <w:sz w:val="12"/>
        </w:rPr>
        <w:t xml:space="preserve">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w:t>
      </w:r>
      <w:proofErr w:type="spellStart"/>
      <w:r w:rsidRPr="000D3D12">
        <w:rPr>
          <w:sz w:val="12"/>
        </w:rPr>
        <w:t>selfsustaining</w:t>
      </w:r>
      <w:proofErr w:type="spellEnd"/>
      <w:r w:rsidRPr="000D3D12">
        <w:rPr>
          <w:sz w:val="12"/>
        </w:rPr>
        <w:t xml:space="preserve"> corporate entities. Some of the prison industries have PIE certification for </w:t>
      </w:r>
      <w:proofErr w:type="gramStart"/>
      <w:r w:rsidRPr="000D3D12">
        <w:rPr>
          <w:sz w:val="12"/>
        </w:rPr>
        <w:t>all of</w:t>
      </w:r>
      <w:proofErr w:type="gramEnd"/>
      <w:r w:rsidRPr="000D3D12">
        <w:rPr>
          <w:sz w:val="12"/>
        </w:rPr>
        <w:t xml:space="preserve">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w:t>
      </w:r>
      <w:proofErr w:type="gramStart"/>
      <w:r w:rsidRPr="000D3D12">
        <w:rPr>
          <w:sz w:val="12"/>
        </w:rPr>
        <w:t>all of</w:t>
      </w:r>
      <w:proofErr w:type="gramEnd"/>
      <w:r w:rsidRPr="000D3D12">
        <w:rPr>
          <w:sz w:val="12"/>
        </w:rPr>
        <w:t xml:space="preserve">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w:t>
      </w:r>
      <w:proofErr w:type="gramStart"/>
      <w:r w:rsidRPr="000D3D12">
        <w:rPr>
          <w:sz w:val="12"/>
        </w:rPr>
        <w:t>in order to</w:t>
      </w:r>
      <w:proofErr w:type="gramEnd"/>
      <w:r w:rsidRPr="000D3D12">
        <w:rPr>
          <w:sz w:val="12"/>
        </w:rPr>
        <w:t xml:space="preserve">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w:t>
      </w:r>
      <w:proofErr w:type="gramStart"/>
      <w:r w:rsidRPr="000D3D12">
        <w:rPr>
          <w:sz w:val="12"/>
        </w:rPr>
        <w:t>It is clear that CCA</w:t>
      </w:r>
      <w:proofErr w:type="gramEnd"/>
      <w:r w:rsidRPr="000D3D12">
        <w:rPr>
          <w:sz w:val="12"/>
        </w:rPr>
        <w:t xml:space="preserve">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w:t>
      </w:r>
      <w:proofErr w:type="gramStart"/>
      <w:r w:rsidRPr="000D3D12">
        <w:rPr>
          <w:sz w:val="12"/>
        </w:rPr>
        <w:t>training, but</w:t>
      </w:r>
      <w:proofErr w:type="gramEnd"/>
      <w:r w:rsidRPr="000D3D12">
        <w:rPr>
          <w:sz w:val="12"/>
        </w:rPr>
        <w:t xml:space="preserve">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 xml:space="preserve">there is nothing to dispute </w:t>
      </w:r>
      <w:proofErr w:type="gramStart"/>
      <w:r w:rsidRPr="008B08AC">
        <w:rPr>
          <w:rStyle w:val="Emphasis"/>
          <w:highlight w:val="yellow"/>
        </w:rPr>
        <w:t>that private prisons</w:t>
      </w:r>
      <w:proofErr w:type="gramEnd"/>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w:t>
      </w:r>
      <w:proofErr w:type="gramStart"/>
      <w:r w:rsidRPr="000D3D12">
        <w:rPr>
          <w:sz w:val="12"/>
        </w:rPr>
        <w:t>million dollar</w:t>
      </w:r>
      <w:proofErr w:type="gramEnd"/>
      <w:r w:rsidRPr="000D3D12">
        <w:rPr>
          <w:sz w:val="12"/>
        </w:rPr>
        <w:t xml:space="preserve">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2CCA52EE" w14:textId="77777777" w:rsidR="002D483E" w:rsidRDefault="002D483E" w:rsidP="002D483E">
      <w:pPr>
        <w:pStyle w:val="Heading4"/>
      </w:pPr>
      <w:r>
        <w:t>Low wages for prisoners create cycles of recidivism. Fulcher 15</w:t>
      </w:r>
    </w:p>
    <w:p w14:paraId="68DC3B1E" w14:textId="77777777" w:rsidR="002D483E" w:rsidRPr="000F0E69" w:rsidRDefault="002D483E" w:rsidP="002D483E">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63D4D2C0" w14:textId="77777777" w:rsidR="002D483E" w:rsidRPr="00BC66A8" w:rsidRDefault="002D483E" w:rsidP="002D483E">
      <w:pPr>
        <w:ind w:left="720"/>
        <w:rPr>
          <w:sz w:val="12"/>
        </w:rPr>
      </w:pPr>
      <w:r w:rsidRPr="007358E4">
        <w:rPr>
          <w:rStyle w:val="StyleUnderline"/>
        </w:rPr>
        <w:t xml:space="preserve">B. Reallocate Greater Wealth </w:t>
      </w:r>
      <w:proofErr w:type="gramStart"/>
      <w:r w:rsidRPr="007358E4">
        <w:rPr>
          <w:rStyle w:val="StyleUnderline"/>
        </w:rPr>
        <w:t>To</w:t>
      </w:r>
      <w:proofErr w:type="gramEnd"/>
      <w:r w:rsidRPr="007358E4">
        <w:rPr>
          <w:rStyle w:val="StyleUnderline"/>
        </w:rPr>
        <w:t xml:space="preserve">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76A5FC51" w14:textId="77777777" w:rsidR="002D483E" w:rsidRDefault="002D483E" w:rsidP="002D483E">
      <w:pPr>
        <w:pStyle w:val="Heading2"/>
      </w:pPr>
      <w:r>
        <w:lastRenderedPageBreak/>
        <w:t xml:space="preserve">Plan </w:t>
      </w:r>
    </w:p>
    <w:p w14:paraId="58CDB732" w14:textId="77777777" w:rsidR="002D483E" w:rsidRPr="00822A17" w:rsidRDefault="002D483E" w:rsidP="002D483E">
      <w:pPr>
        <w:pStyle w:val="Heading4"/>
      </w:pPr>
      <w:r>
        <w:t xml:space="preserve">Plan: The United States ought to recognize the unconditional right of incarcerated workers to strike. </w:t>
      </w:r>
    </w:p>
    <w:p w14:paraId="66F9D819" w14:textId="77777777" w:rsidR="002D483E" w:rsidRPr="0044595D" w:rsidRDefault="002D483E" w:rsidP="002D483E">
      <w:pPr>
        <w:pStyle w:val="Heading2"/>
      </w:pPr>
      <w:r>
        <w:lastRenderedPageBreak/>
        <w:t xml:space="preserve">Solvency </w:t>
      </w:r>
    </w:p>
    <w:p w14:paraId="19E4163E" w14:textId="77777777" w:rsidR="002D483E" w:rsidRPr="0079304C" w:rsidRDefault="002D483E" w:rsidP="002D483E">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5E361639" w14:textId="77777777" w:rsidR="002D483E" w:rsidRPr="0079304C" w:rsidRDefault="002D483E" w:rsidP="002D483E">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5BFF7068" w14:textId="77777777" w:rsidR="002D483E" w:rsidRPr="000D3D12" w:rsidRDefault="002D483E" w:rsidP="002D483E">
      <w:pPr>
        <w:rPr>
          <w:sz w:val="12"/>
        </w:rPr>
      </w:pPr>
      <w:r w:rsidRPr="00A548DC">
        <w:rPr>
          <w:sz w:val="12"/>
        </w:rPr>
        <w:t xml:space="preserve">But </w:t>
      </w:r>
      <w:proofErr w:type="gramStart"/>
      <w:r w:rsidRPr="00A548DC">
        <w:rPr>
          <w:sz w:val="12"/>
        </w:rPr>
        <w:t>in order to</w:t>
      </w:r>
      <w:proofErr w:type="gramEnd"/>
      <w:r w:rsidRPr="00A548DC">
        <w:rPr>
          <w:sz w:val="12"/>
        </w:rPr>
        <w:t xml:space="preserve">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 xml:space="preserve">prison strikes represent an underappreciated aspect of prison life — </w:t>
      </w:r>
      <w:proofErr w:type="gramStart"/>
      <w:r w:rsidRPr="0001047A">
        <w:rPr>
          <w:rStyle w:val="Emphasis"/>
        </w:rPr>
        <w:t>the means by which</w:t>
      </w:r>
      <w:proofErr w:type="gramEnd"/>
      <w:r w:rsidRPr="0001047A">
        <w:rPr>
          <w:rStyle w:val="Emphasis"/>
        </w:rPr>
        <w:t xml:space="preserve">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 xml:space="preserve">And by permitting peaceful strikes, prison administrators “provide inmates with a channel for airing grievances and gaining official response . . . </w:t>
      </w:r>
      <w:proofErr w:type="spellStart"/>
      <w:r w:rsidRPr="0001047A">
        <w:rPr>
          <w:rStyle w:val="Emphasis"/>
        </w:rPr>
        <w:t>giv</w:t>
      </w:r>
      <w:proofErr w:type="spellEnd"/>
      <w:r w:rsidRPr="0001047A">
        <w:rPr>
          <w:rStyle w:val="Emphasis"/>
        </w:rPr>
        <w:t>[</w:t>
      </w:r>
      <w:proofErr w:type="spellStart"/>
      <w:r w:rsidRPr="0001047A">
        <w:rPr>
          <w:rStyle w:val="Emphasis"/>
        </w:rPr>
        <w:t>ing</w:t>
      </w:r>
      <w:proofErr w:type="spellEnd"/>
      <w:r w:rsidRPr="0001047A">
        <w:rPr>
          <w:rStyle w:val="Emphasis"/>
        </w:rPr>
        <w:t>]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It is critical to protect such expression; “[</w:t>
      </w:r>
      <w:proofErr w:type="spellStart"/>
      <w:r w:rsidRPr="00A548DC">
        <w:rPr>
          <w:sz w:val="12"/>
        </w:rPr>
        <w:t>i</w:t>
      </w:r>
      <w:proofErr w:type="spellEnd"/>
      <w:r w:rsidRPr="00A548DC">
        <w:rPr>
          <w:sz w:val="12"/>
        </w:rPr>
        <w:t>]</w:t>
      </w:r>
      <w:proofErr w:type="spellStart"/>
      <w:r w:rsidRPr="00A548DC">
        <w:rPr>
          <w:sz w:val="12"/>
        </w:rPr>
        <w:t>ndeed</w:t>
      </w:r>
      <w:proofErr w:type="spellEnd"/>
      <w:r w:rsidRPr="00A548DC">
        <w:rPr>
          <w:sz w:val="12"/>
        </w:rPr>
        <w:t xml:space="preserve">, it is from the voices of those who have been most harmed by the punitive nature of our criminal justice system that we can hear the most profound </w:t>
      </w:r>
      <w:proofErr w:type="spellStart"/>
      <w:r w:rsidRPr="00A548DC">
        <w:rPr>
          <w:sz w:val="12"/>
        </w:rPr>
        <w:t>reimaginings</w:t>
      </w:r>
      <w:proofErr w:type="spellEnd"/>
      <w:r w:rsidRPr="00A548DC">
        <w:rPr>
          <w:sz w:val="12"/>
        </w:rPr>
        <w:t xml:space="preserve">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w:t>
      </w:r>
      <w:proofErr w:type="spellStart"/>
      <w:r w:rsidRPr="0001047A">
        <w:rPr>
          <w:rStyle w:val="Emphasis"/>
        </w:rPr>
        <w:t>ociety</w:t>
      </w:r>
      <w:proofErr w:type="spellEnd"/>
      <w:r w:rsidRPr="0001047A">
        <w:rPr>
          <w:rStyle w:val="Emphasis"/>
        </w:rPr>
        <w:t xml:space="preserve">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w:t>
      </w:r>
      <w:proofErr w:type="spellStart"/>
      <w:r w:rsidRPr="004D51E9">
        <w:rPr>
          <w:rStyle w:val="Emphasis"/>
          <w:highlight w:val="yellow"/>
        </w:rPr>
        <w:t>transfor</w:t>
      </w:r>
      <w:proofErr w:type="spellEnd"/>
      <w:r w:rsidRPr="004D51E9">
        <w:rPr>
          <w:rStyle w:val="Emphasis"/>
          <w:highlight w:val="yellow"/>
        </w:rPr>
        <w:t xml:space="preserve">- </w:t>
      </w:r>
      <w:proofErr w:type="spellStart"/>
      <w:r w:rsidRPr="004D51E9">
        <w:rPr>
          <w:rStyle w:val="Emphasis"/>
          <w:highlight w:val="yellow"/>
        </w:rPr>
        <w:t>mations</w:t>
      </w:r>
      <w:proofErr w:type="spellEnd"/>
      <w:r w:rsidRPr="004D51E9">
        <w:rPr>
          <w:rStyle w:val="Emphasis"/>
          <w:highlight w:val="yellow"/>
        </w:rPr>
        <w:t xml:space="preserve">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71882E9A" w14:textId="77777777" w:rsidR="002D483E" w:rsidRPr="00D75425" w:rsidRDefault="002D483E" w:rsidP="002D483E">
      <w:pPr>
        <w:pStyle w:val="Heading4"/>
      </w:pPr>
      <w:r>
        <w:t xml:space="preserve">Incarcerated workers are uniquely vulnerable to </w:t>
      </w:r>
      <w:proofErr w:type="gramStart"/>
      <w:r>
        <w:t>exploitation  the</w:t>
      </w:r>
      <w:proofErr w:type="gramEnd"/>
      <w:r>
        <w:t xml:space="preserve"> right to strike is a key weapon in fighting for better conditions</w:t>
      </w:r>
    </w:p>
    <w:p w14:paraId="1070CE92" w14:textId="77777777" w:rsidR="002D483E" w:rsidRDefault="002D483E" w:rsidP="002D483E">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xml:space="preserve">; </w:t>
      </w:r>
      <w:proofErr w:type="spellStart"/>
      <w:r>
        <w:t>MJen</w:t>
      </w:r>
      <w:proofErr w:type="spellEnd"/>
      <w:r w:rsidRPr="00D75425">
        <w:t>]</w:t>
      </w:r>
    </w:p>
    <w:p w14:paraId="52B17DFF" w14:textId="77777777" w:rsidR="002D483E" w:rsidRPr="002A7C57" w:rsidRDefault="002D483E" w:rsidP="002D483E">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w:t>
      </w:r>
      <w:proofErr w:type="spellStart"/>
      <w:r w:rsidRPr="033DC131">
        <w:rPr>
          <w:sz w:val="12"/>
          <w:szCs w:val="12"/>
        </w:rPr>
        <w:t>Peretti</w:t>
      </w:r>
      <w:proofErr w:type="spellEnd"/>
      <w:r w:rsidRPr="033DC131">
        <w:rPr>
          <w:sz w:val="12"/>
          <w:szCs w:val="12"/>
        </w:rPr>
        <w:t xml:space="preserve">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w:t>
      </w:r>
      <w:proofErr w:type="gramStart"/>
      <w:r w:rsidRPr="033DC131">
        <w:rPr>
          <w:rStyle w:val="Emphasis"/>
        </w:rPr>
        <w:t xml:space="preserve">be </w:t>
      </w:r>
      <w:r w:rsidRPr="033DC131">
        <w:rPr>
          <w:rStyle w:val="Emphasis"/>
          <w:highlight w:val="yellow"/>
        </w:rPr>
        <w:t>has</w:t>
      </w:r>
      <w:proofErr w:type="gramEnd"/>
      <w:r w:rsidRPr="033DC131">
        <w:rPr>
          <w:rStyle w:val="Emphasis"/>
          <w:highlight w:val="yellow"/>
        </w:rPr>
        <w:t xml:space="preserve">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w:t>
      </w:r>
      <w:proofErr w:type="spellStart"/>
      <w:r w:rsidRPr="033DC131">
        <w:rPr>
          <w:rStyle w:val="StyleUnderline"/>
        </w:rPr>
        <w:t>a</w:t>
      </w:r>
      <w:proofErr w:type="spellEnd"/>
      <w:r w:rsidRPr="033DC131">
        <w:rPr>
          <w:rStyle w:val="StyleUnderline"/>
        </w:rPr>
        <w:t xml:space="preserve">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w:t>
      </w:r>
      <w:proofErr w:type="spellStart"/>
      <w:r w:rsidRPr="033DC131">
        <w:rPr>
          <w:sz w:val="12"/>
          <w:szCs w:val="12"/>
        </w:rPr>
        <w:t>Gorz</w:t>
      </w:r>
      <w:proofErr w:type="spellEnd"/>
      <w:r w:rsidRPr="033DC131">
        <w:rPr>
          <w:sz w:val="12"/>
          <w:szCs w:val="12"/>
        </w:rPr>
        <w:t xml:space="preserve">—asking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xml:space="preserve">, but for prisoners seeking justice, if not freedom, there is </w:t>
      </w:r>
      <w:proofErr w:type="gramStart"/>
      <w:r w:rsidRPr="007976D0">
        <w:rPr>
          <w:rStyle w:val="StyleUnderline"/>
          <w:b/>
          <w:bCs/>
        </w:rPr>
        <w:t>really no</w:t>
      </w:r>
      <w:proofErr w:type="gramEnd"/>
      <w:r w:rsidRPr="007976D0">
        <w:rPr>
          <w:rStyle w:val="StyleUnderline"/>
          <w:b/>
          <w:bCs/>
        </w:rPr>
        <w:t xml:space="preserve">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w:t>
      </w:r>
      <w:proofErr w:type="gramStart"/>
      <w:r w:rsidRPr="033DC131">
        <w:rPr>
          <w:sz w:val="12"/>
          <w:szCs w:val="12"/>
        </w:rPr>
        <w:t>a number of</w:t>
      </w:r>
      <w:proofErr w:type="gramEnd"/>
      <w:r w:rsidRPr="033DC131">
        <w:rPr>
          <w:sz w:val="12"/>
          <w:szCs w:val="12"/>
        </w:rPr>
        <w:t xml:space="preserve">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w:t>
      </w:r>
      <w:proofErr w:type="gramStart"/>
      <w:r w:rsidRPr="033DC131">
        <w:rPr>
          <w:sz w:val="12"/>
          <w:szCs w:val="12"/>
        </w:rPr>
        <w:t>metric, and</w:t>
      </w:r>
      <w:proofErr w:type="gramEnd"/>
      <w:r w:rsidRPr="033DC131">
        <w:rPr>
          <w:sz w:val="12"/>
          <w:szCs w:val="12"/>
        </w:rPr>
        <w:t xml:space="preserve">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7E3B79FF" w14:textId="77777777" w:rsidR="002D483E" w:rsidRDefault="002D483E" w:rsidP="002D483E">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proofErr w:type="spellStart"/>
      <w:r w:rsidRPr="002B3BD3">
        <w:rPr>
          <w:rStyle w:val="Style13ptBold"/>
        </w:rPr>
        <w:t>Kozlowska</w:t>
      </w:r>
      <w:proofErr w:type="spellEnd"/>
      <w:r w:rsidRPr="002B3BD3">
        <w:rPr>
          <w:rStyle w:val="Style13ptBold"/>
        </w:rPr>
        <w:t xml:space="preserve"> 16</w:t>
      </w:r>
      <w:r>
        <w:rPr>
          <w:lang w:val="en-HK"/>
        </w:rPr>
        <w:t xml:space="preserve"> </w:t>
      </w:r>
      <w:r w:rsidRPr="002B3BD3">
        <w:rPr>
          <w:rStyle w:val="Style13ptBold"/>
        </w:rPr>
        <w:t xml:space="preserve">[Hanna is a reporter on Quartz's investigations team. She previously worked for The New York Times as a writer for NYT Opinion and was a fellow at Foreign Policy magazine. She was also a stringer for the Times in Poland. “US prisoners are going on strike to protest a </w:t>
      </w:r>
      <w:proofErr w:type="gramStart"/>
      <w:r w:rsidRPr="002B3BD3">
        <w:rPr>
          <w:rStyle w:val="Style13ptBold"/>
        </w:rPr>
        <w:t>massive forced</w:t>
      </w:r>
      <w:proofErr w:type="gramEnd"/>
      <w:r w:rsidRPr="002B3BD3">
        <w:rPr>
          <w:rStyle w:val="Style13ptBold"/>
        </w:rPr>
        <w:t xml:space="preserve"> labor system”. 9-06-2016. Quartz. https://qz.com/777415/an-unprecedented-prison-strike-hopes-to-change-the-fate-of-the-900000-americans-trapped-in-an-exploitative-labor-system/. Accessed 11-1-2021; </w:t>
      </w:r>
      <w:proofErr w:type="spellStart"/>
      <w:r w:rsidRPr="002B3BD3">
        <w:rPr>
          <w:rStyle w:val="Style13ptBold"/>
        </w:rPr>
        <w:t>MJen</w:t>
      </w:r>
      <w:proofErr w:type="spellEnd"/>
      <w:r w:rsidRPr="002B3BD3">
        <w:rPr>
          <w:rStyle w:val="Style13ptBold"/>
        </w:rPr>
        <w:t>]</w:t>
      </w:r>
    </w:p>
    <w:p w14:paraId="4AC42E16" w14:textId="77777777" w:rsidR="002D483E" w:rsidRPr="00822A17" w:rsidRDefault="002D483E" w:rsidP="002D483E">
      <w:pPr>
        <w:rPr>
          <w:sz w:val="16"/>
          <w:lang w:val="en-HK"/>
        </w:rPr>
      </w:pPr>
      <w:r w:rsidRPr="002B3BD3">
        <w:rPr>
          <w:sz w:val="16"/>
          <w:lang w:val="en-HK"/>
        </w:rPr>
        <w:t xml:space="preserve">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w:t>
      </w:r>
      <w:proofErr w:type="spellStart"/>
      <w:r w:rsidRPr="002B3BD3">
        <w:rPr>
          <w:sz w:val="16"/>
          <w:lang w:val="en-HK"/>
        </w:rPr>
        <w:t>labor</w:t>
      </w:r>
      <w:proofErr w:type="spellEnd"/>
      <w:r w:rsidRPr="002B3BD3">
        <w:rPr>
          <w:sz w:val="16"/>
          <w:lang w:val="en-HK"/>
        </w:rPr>
        <w:t xml:space="preserve">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w:t>
      </w:r>
      <w:proofErr w:type="spellStart"/>
      <w:r w:rsidRPr="002B3BD3">
        <w:rPr>
          <w:sz w:val="16"/>
          <w:lang w:val="en-HK"/>
        </w:rPr>
        <w:t>labor</w:t>
      </w:r>
      <w:proofErr w:type="spellEnd"/>
      <w:r w:rsidRPr="002B3BD3">
        <w:rPr>
          <w:sz w:val="16"/>
          <w:lang w:val="en-HK"/>
        </w:rPr>
        <w:t xml:space="preserve">—in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 xml:space="preserve">these prisoners are not protected by </w:t>
      </w:r>
      <w:proofErr w:type="spellStart"/>
      <w:r w:rsidRPr="002B3BD3">
        <w:rPr>
          <w:rStyle w:val="StyleUnderline"/>
          <w:highlight w:val="yellow"/>
          <w:lang w:val="en-HK"/>
        </w:rPr>
        <w:t>labor</w:t>
      </w:r>
      <w:proofErr w:type="spellEnd"/>
      <w:r w:rsidRPr="002B3BD3">
        <w:rPr>
          <w:rStyle w:val="StyleUnderline"/>
          <w:highlight w:val="yellow"/>
          <w:lang w:val="en-HK"/>
        </w:rPr>
        <w:t xml:space="preserve">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 xml:space="preserve">they get </w:t>
      </w:r>
      <w:proofErr w:type="spellStart"/>
      <w:r w:rsidRPr="002B3BD3">
        <w:rPr>
          <w:rStyle w:val="StyleUnderline"/>
          <w:highlight w:val="yellow"/>
          <w:lang w:val="en-HK"/>
        </w:rPr>
        <w:t>payed</w:t>
      </w:r>
      <w:proofErr w:type="spellEnd"/>
      <w:r w:rsidRPr="002B3BD3">
        <w:rPr>
          <w:rStyle w:val="StyleUnderline"/>
          <w:highlight w:val="yellow"/>
          <w:lang w:val="en-HK"/>
        </w:rPr>
        <w:t xml:space="preserve">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w:t>
      </w:r>
      <w:proofErr w:type="spellStart"/>
      <w:r w:rsidRPr="002B3BD3">
        <w:rPr>
          <w:sz w:val="16"/>
          <w:lang w:val="en-HK"/>
        </w:rPr>
        <w:t>labor</w:t>
      </w:r>
      <w:proofErr w:type="spellEnd"/>
      <w:r w:rsidRPr="002B3BD3">
        <w:rPr>
          <w:sz w:val="16"/>
          <w:lang w:val="en-HK"/>
        </w:rPr>
        <w:t xml:space="preserve"> protections. According to The Nation, </w:t>
      </w:r>
      <w:r w:rsidRPr="002B3BD3">
        <w:rPr>
          <w:rStyle w:val="StyleUnderline"/>
          <w:lang w:val="en-HK"/>
        </w:rPr>
        <w:t xml:space="preserve">there is a faction among the organizers that would rather see prison </w:t>
      </w:r>
      <w:proofErr w:type="spellStart"/>
      <w:r w:rsidRPr="002B3BD3">
        <w:rPr>
          <w:rStyle w:val="StyleUnderline"/>
          <w:lang w:val="en-HK"/>
        </w:rPr>
        <w:t>labor</w:t>
      </w:r>
      <w:proofErr w:type="spellEnd"/>
      <w:r w:rsidRPr="002B3BD3">
        <w:rPr>
          <w:rStyle w:val="StyleUnderline"/>
          <w:lang w:val="en-HK"/>
        </w:rPr>
        <w:t xml:space="preserve">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 xml:space="preserve">Prisoners are the most exploited </w:t>
      </w:r>
      <w:proofErr w:type="spellStart"/>
      <w:r w:rsidRPr="008D502B">
        <w:rPr>
          <w:rStyle w:val="StyleUnderline"/>
          <w:highlight w:val="yellow"/>
          <w:lang w:val="en-HK"/>
        </w:rPr>
        <w:t>labor</w:t>
      </w:r>
      <w:proofErr w:type="spellEnd"/>
      <w:r w:rsidRPr="008D502B">
        <w:rPr>
          <w:rStyle w:val="StyleUnderline"/>
          <w:highlight w:val="yellow"/>
          <w:lang w:val="en-HK"/>
        </w:rPr>
        <w:t xml:space="preserve"> class in this country</w:t>
      </w:r>
      <w:r w:rsidRPr="008D502B">
        <w:rPr>
          <w:sz w:val="16"/>
          <w:lang w:val="en-HK"/>
        </w:rPr>
        <w:t xml:space="preserve">,” says </w:t>
      </w:r>
      <w:proofErr w:type="spellStart"/>
      <w:r w:rsidRPr="008D502B">
        <w:rPr>
          <w:sz w:val="16"/>
          <w:lang w:val="en-HK"/>
        </w:rPr>
        <w:t>Azzurra</w:t>
      </w:r>
      <w:proofErr w:type="spellEnd"/>
      <w:r w:rsidRPr="008D502B">
        <w:rPr>
          <w:sz w:val="16"/>
          <w:lang w:val="en-HK"/>
        </w:rPr>
        <w:t xml:space="preserve"> </w:t>
      </w:r>
      <w:proofErr w:type="spellStart"/>
      <w:r w:rsidRPr="008D502B">
        <w:rPr>
          <w:sz w:val="16"/>
          <w:lang w:val="en-HK"/>
        </w:rPr>
        <w:t>Crispino</w:t>
      </w:r>
      <w:proofErr w:type="spellEnd"/>
      <w:r w:rsidRPr="008D502B">
        <w:rPr>
          <w:sz w:val="16"/>
          <w:lang w:val="en-HK"/>
        </w:rPr>
        <w:t xml:space="preserve">,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low wages and often the </w:t>
      </w:r>
      <w:proofErr w:type="spellStart"/>
      <w:r w:rsidRPr="008D502B">
        <w:rPr>
          <w:rStyle w:val="StyleUnderline"/>
          <w:lang w:val="en-HK"/>
        </w:rPr>
        <w:t>labor</w:t>
      </w:r>
      <w:proofErr w:type="spellEnd"/>
      <w:r w:rsidRPr="008D502B">
        <w:rPr>
          <w:rStyle w:val="StyleUnderline"/>
          <w:lang w:val="en-HK"/>
        </w:rPr>
        <w:t xml:space="preserve">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w:t>
      </w:r>
      <w:proofErr w:type="spellStart"/>
      <w:r w:rsidRPr="002B3BD3">
        <w:rPr>
          <w:rStyle w:val="StyleUnderline"/>
          <w:lang w:val="en-HK"/>
        </w:rPr>
        <w:t>labor</w:t>
      </w:r>
      <w:proofErr w:type="spellEnd"/>
      <w:r w:rsidRPr="002B3BD3">
        <w:rPr>
          <w:rStyle w:val="StyleUnderline"/>
          <w:lang w:val="en-HK"/>
        </w:rPr>
        <w:t xml:space="preserve">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w:t>
      </w:r>
      <w:proofErr w:type="spellStart"/>
      <w:r w:rsidRPr="00033163">
        <w:rPr>
          <w:sz w:val="16"/>
          <w:lang w:val="en-HK"/>
        </w:rPr>
        <w:t>labor</w:t>
      </w:r>
      <w:proofErr w:type="spellEnd"/>
      <w:r w:rsidRPr="00033163">
        <w:rPr>
          <w:sz w:val="16"/>
          <w:lang w:val="en-HK"/>
        </w:rPr>
        <w:t xml:space="preserve">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328E4F8" w14:textId="77777777" w:rsidR="002D483E" w:rsidRDefault="002D483E" w:rsidP="002D483E">
      <w:pPr>
        <w:pStyle w:val="Heading2"/>
      </w:pPr>
      <w:r>
        <w:lastRenderedPageBreak/>
        <w:t xml:space="preserve">Framework </w:t>
      </w:r>
    </w:p>
    <w:p w14:paraId="32E4FC46" w14:textId="77777777" w:rsidR="002D483E" w:rsidRPr="00E27770" w:rsidRDefault="002D483E" w:rsidP="002D483E">
      <w:pPr>
        <w:pStyle w:val="Heading4"/>
        <w:rPr>
          <w:rFonts w:cs="Calibri"/>
        </w:rPr>
      </w:pPr>
      <w:bookmarkStart w:id="0" w:name="_Hlk54560893"/>
      <w:r>
        <w:rPr>
          <w:rFonts w:cs="Calibri"/>
        </w:rPr>
        <w:t>The impact of structural violence cumulatively outweighs – challenging the structures that facilitate inequality is necessary</w:t>
      </w:r>
    </w:p>
    <w:p w14:paraId="15AEDEC7" w14:textId="77777777" w:rsidR="002D483E" w:rsidRPr="00E27770" w:rsidRDefault="002D483E" w:rsidP="002D483E">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70A5277F" w14:textId="77777777" w:rsidR="002D483E" w:rsidRPr="00324812" w:rsidRDefault="002D483E" w:rsidP="002D483E">
      <w:pPr>
        <w:rPr>
          <w:u w:val="single"/>
        </w:rPr>
      </w:pPr>
      <w:r w:rsidRPr="4A4EEA91">
        <w:rPr>
          <w:sz w:val="14"/>
          <w:szCs w:val="14"/>
        </w:rPr>
        <w:t xml:space="preserve">There are </w:t>
      </w:r>
      <w:proofErr w:type="gramStart"/>
      <w:r w:rsidRPr="4A4EEA91">
        <w:rPr>
          <w:sz w:val="14"/>
          <w:szCs w:val="14"/>
        </w:rPr>
        <w:t>many different kinds of</w:t>
      </w:r>
      <w:proofErr w:type="gramEnd"/>
      <w:r w:rsidRPr="4A4EEA91">
        <w:rPr>
          <w:sz w:val="14"/>
          <w:szCs w:val="14"/>
        </w:rPr>
        <w:t xml:space="preserve">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 xml:space="preserve">blows against </w:t>
      </w:r>
      <w:proofErr w:type="gramStart"/>
      <w:r w:rsidRPr="4A4EEA91">
        <w:rPr>
          <w:rStyle w:val="StyleUnderline"/>
          <w:highlight w:val="yellow"/>
        </w:rPr>
        <w:t>particular bodies</w:t>
      </w:r>
      <w:proofErr w:type="gramEnd"/>
      <w:r w:rsidRPr="4A4EEA91">
        <w:rPr>
          <w:rStyle w:val="StyleUnderline"/>
        </w:rPr>
        <w:t xml:space="preserve"> in particular neighborhoods</w:t>
      </w:r>
      <w:r w:rsidRPr="4A4EEA91">
        <w:rPr>
          <w:sz w:val="14"/>
          <w:szCs w:val="14"/>
        </w:rPr>
        <w:t xml:space="preserve">. This unequal advantage and violence </w:t>
      </w:r>
      <w:proofErr w:type="gramStart"/>
      <w:r w:rsidRPr="4A4EEA91">
        <w:rPr>
          <w:sz w:val="14"/>
          <w:szCs w:val="14"/>
        </w:rPr>
        <w:t>is</w:t>
      </w:r>
      <w:proofErr w:type="gramEnd"/>
      <w:r w:rsidRPr="4A4EEA91">
        <w:rPr>
          <w:sz w:val="14"/>
          <w:szCs w:val="14"/>
        </w:rPr>
        <w:t xml:space="preserve"> built into the very rules that govern our society. In the absence of this violence, large numbers of Americans would be able to live fuller and longer lives. This kind of violence is called </w:t>
      </w:r>
      <w:r w:rsidRPr="4A4EEA91">
        <w:rPr>
          <w:rStyle w:val="Emphasis"/>
          <w:highlight w:val="yellow"/>
        </w:rPr>
        <w:t xml:space="preserve">structural </w:t>
      </w:r>
      <w:proofErr w:type="gramStart"/>
      <w:r w:rsidRPr="4A4EEA91">
        <w:rPr>
          <w:rStyle w:val="Emphasis"/>
          <w:highlight w:val="yellow"/>
        </w:rPr>
        <w:t>violence</w:t>
      </w:r>
      <w:r w:rsidRPr="4A4EEA91">
        <w:rPr>
          <w:rStyle w:val="StyleUnderline"/>
        </w:rPr>
        <w:t>, because</w:t>
      </w:r>
      <w:proofErr w:type="gramEnd"/>
      <w:r w:rsidRPr="4A4EEA91">
        <w:rPr>
          <w:rStyle w:val="StyleUnderline"/>
        </w:rPr>
        <w:t xml:space="preserv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w:t>
      </w:r>
      <w:proofErr w:type="gramStart"/>
      <w:r w:rsidRPr="4A4EEA91">
        <w:rPr>
          <w:sz w:val="14"/>
          <w:szCs w:val="14"/>
        </w:rPr>
        <w:t>individuals</w:t>
      </w:r>
      <w:proofErr w:type="gramEnd"/>
      <w:r w:rsidRPr="4A4EEA91">
        <w:rPr>
          <w:sz w:val="14"/>
          <w:szCs w:val="14"/>
        </w:rPr>
        <w:t xml:space="preserve">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t>
      </w:r>
      <w:proofErr w:type="spellStart"/>
      <w:r w:rsidRPr="4A4EEA91">
        <w:rPr>
          <w:sz w:val="14"/>
          <w:szCs w:val="14"/>
        </w:rPr>
        <w:t>Windora</w:t>
      </w:r>
      <w:proofErr w:type="spellEnd"/>
      <w:r w:rsidRPr="4A4EEA91">
        <w:rPr>
          <w:sz w:val="14"/>
          <w:szCs w:val="14"/>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4A4EEA91">
        <w:rPr>
          <w:sz w:val="14"/>
          <w:szCs w:val="14"/>
        </w:rPr>
        <w:t>Windora's</w:t>
      </w:r>
      <w:proofErr w:type="spellEnd"/>
      <w:r w:rsidRPr="4A4EEA91">
        <w:rPr>
          <w:sz w:val="14"/>
          <w:szCs w:val="14"/>
        </w:rPr>
        <w:t xml:space="preserve">. Structural violence can overwhelm an individual's ability to live a free, unfettered, healthy life. As I ran to evaluate </w:t>
      </w:r>
      <w:proofErr w:type="spellStart"/>
      <w:r w:rsidRPr="4A4EEA91">
        <w:rPr>
          <w:sz w:val="14"/>
          <w:szCs w:val="14"/>
        </w:rPr>
        <w:t>Windora</w:t>
      </w:r>
      <w:proofErr w:type="spellEnd"/>
      <w:r w:rsidRPr="4A4EEA91">
        <w:rPr>
          <w:sz w:val="14"/>
          <w:szCs w:val="14"/>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4A4EEA91">
        <w:rPr>
          <w:sz w:val="14"/>
          <w:szCs w:val="14"/>
        </w:rPr>
        <w:t>Windora</w:t>
      </w:r>
      <w:proofErr w:type="spellEnd"/>
      <w:r w:rsidRPr="4A4EEA91">
        <w:rPr>
          <w:sz w:val="14"/>
          <w:szCs w:val="14"/>
        </w:rPr>
        <w:t xml:space="preserve">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t>
      </w:r>
      <w:proofErr w:type="spellStart"/>
      <w:r w:rsidRPr="4A4EEA91">
        <w:rPr>
          <w:sz w:val="14"/>
          <w:szCs w:val="14"/>
        </w:rPr>
        <w:t>Windora</w:t>
      </w:r>
      <w:proofErr w:type="spellEnd"/>
      <w:r w:rsidRPr="4A4EEA91">
        <w:rPr>
          <w:sz w:val="14"/>
          <w:szCs w:val="14"/>
        </w:rPr>
        <w:t xml:space="preserve">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t>
      </w:r>
      <w:proofErr w:type="spellStart"/>
      <w:r w:rsidRPr="4A4EEA91">
        <w:rPr>
          <w:sz w:val="14"/>
          <w:szCs w:val="14"/>
        </w:rPr>
        <w:t>Windora's</w:t>
      </w:r>
      <w:proofErr w:type="spellEnd"/>
      <w:r w:rsidRPr="4A4EEA91">
        <w:rPr>
          <w:sz w:val="14"/>
          <w:szCs w:val="14"/>
        </w:rPr>
        <w:t xml:space="preserve"> case, stroke precursors like chronic stress, poverty, and uncontrolled hypertension run rampant in neighborhoods like hers. </w:t>
      </w:r>
      <w:proofErr w:type="spellStart"/>
      <w:r w:rsidRPr="4A4EEA91">
        <w:rPr>
          <w:sz w:val="14"/>
          <w:szCs w:val="14"/>
        </w:rPr>
        <w:t>Windora's</w:t>
      </w:r>
      <w:proofErr w:type="spellEnd"/>
      <w:r w:rsidRPr="4A4EEA91">
        <w:rPr>
          <w:sz w:val="14"/>
          <w:szCs w:val="14"/>
        </w:rPr>
        <w:t xml:space="preserve">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t>
      </w:r>
      <w:proofErr w:type="spellStart"/>
      <w:r w:rsidRPr="4A4EEA91">
        <w:rPr>
          <w:sz w:val="14"/>
          <w:szCs w:val="14"/>
        </w:rPr>
        <w:t>Windora</w:t>
      </w:r>
      <w:proofErr w:type="spellEnd"/>
      <w:r w:rsidRPr="4A4EEA91">
        <w:rPr>
          <w:sz w:val="14"/>
          <w:szCs w:val="14"/>
        </w:rPr>
        <w:t xml:space="preserve"> is not the only person struggling on account of structural violence. Countless neighborhoods nationwide are suffering from it, and people are dying needlessly young as a result. The mag- </w:t>
      </w:r>
      <w:proofErr w:type="spellStart"/>
      <w:r w:rsidRPr="4A4EEA91">
        <w:rPr>
          <w:sz w:val="14"/>
          <w:szCs w:val="14"/>
        </w:rPr>
        <w:t>nitude</w:t>
      </w:r>
      <w:proofErr w:type="spellEnd"/>
      <w:r w:rsidRPr="4A4EEA91">
        <w:rPr>
          <w:sz w:val="14"/>
          <w:szCs w:val="14"/>
        </w:rPr>
        <w:t xml:space="preserv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w:t>
      </w:r>
      <w:proofErr w:type="gramStart"/>
      <w:r w:rsidRPr="4A4EEA91">
        <w:rPr>
          <w:sz w:val="14"/>
          <w:szCs w:val="14"/>
        </w:rPr>
        <w:t>Chicagoans</w:t>
      </w:r>
      <w:proofErr w:type="gramEnd"/>
      <w:r w:rsidRPr="4A4EEA91">
        <w:rPr>
          <w:sz w:val="14"/>
          <w:szCs w:val="14"/>
        </w:rPr>
        <w:t xml:space="preserve">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w:t>
      </w:r>
      <w:proofErr w:type="spellStart"/>
      <w:r w:rsidRPr="4A4EEA91">
        <w:rPr>
          <w:sz w:val="14"/>
          <w:szCs w:val="14"/>
        </w:rPr>
        <w:t>na</w:t>
      </w:r>
      <w:proofErr w:type="spellEnd"/>
      <w:r w:rsidRPr="4A4EEA91">
        <w:rPr>
          <w:sz w:val="14"/>
          <w:szCs w:val="14"/>
        </w:rPr>
        <w:t xml:space="preserve">-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0AE91D9D" w14:textId="77777777" w:rsidR="002D483E" w:rsidRDefault="002D483E" w:rsidP="002D483E">
      <w:pPr>
        <w:pStyle w:val="Heading3"/>
      </w:pPr>
      <w:proofErr w:type="spellStart"/>
      <w:r w:rsidRPr="4A4EEA91">
        <w:rPr>
          <w:rFonts w:eastAsia="Calibri" w:cs="Calibri"/>
          <w:b w:val="0"/>
          <w:bCs w:val="0"/>
          <w:sz w:val="44"/>
          <w:szCs w:val="44"/>
        </w:rPr>
        <w:lastRenderedPageBreak/>
        <w:t>Underview</w:t>
      </w:r>
      <w:proofErr w:type="spellEnd"/>
      <w:r w:rsidRPr="4A4EEA91">
        <w:rPr>
          <w:rFonts w:eastAsia="Calibri" w:cs="Calibri"/>
          <w:b w:val="0"/>
          <w:bCs w:val="0"/>
          <w:sz w:val="44"/>
          <w:szCs w:val="44"/>
        </w:rPr>
        <w:t xml:space="preserve"> 1 </w:t>
      </w:r>
    </w:p>
    <w:p w14:paraId="2C21C7DC" w14:textId="77777777" w:rsidR="002D483E" w:rsidRDefault="002D483E" w:rsidP="002D483E">
      <w:pPr>
        <w:pStyle w:val="Heading4"/>
      </w:pPr>
      <w:r w:rsidRPr="4A4EEA91">
        <w:rPr>
          <w:rFonts w:eastAsia="Calibri" w:cs="Calibri"/>
        </w:rPr>
        <w:t xml:space="preserve">Scholarly discourse and engagement with politics is key to effective structural reform - critique is insufficient. </w:t>
      </w:r>
    </w:p>
    <w:p w14:paraId="26FD02C3" w14:textId="77777777" w:rsidR="002D483E" w:rsidRDefault="002D483E" w:rsidP="002D483E">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w:t>
      </w:r>
      <w:proofErr w:type="spellStart"/>
      <w:r w:rsidRPr="4A4EEA91">
        <w:rPr>
          <w:rFonts w:eastAsia="Calibri"/>
          <w:sz w:val="15"/>
          <w:szCs w:val="15"/>
        </w:rPr>
        <w:t>Kapczynski</w:t>
      </w:r>
      <w:proofErr w:type="spellEnd"/>
      <w:r w:rsidRPr="4A4EEA91">
        <w:rPr>
          <w:rFonts w:eastAsia="Calibri"/>
          <w:sz w:val="15"/>
          <w:szCs w:val="15"/>
        </w:rPr>
        <w:t xml:space="preserve">,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535FC363" w14:textId="77777777" w:rsidR="002D483E" w:rsidRDefault="002D483E" w:rsidP="002D483E">
      <w:r w:rsidRPr="4A4EEA91">
        <w:rPr>
          <w:rFonts w:ascii="Cambria" w:eastAsia="Cambria" w:hAnsi="Cambria" w:cs="Cambria"/>
          <w:sz w:val="12"/>
          <w:szCs w:val="12"/>
        </w:rPr>
        <w:t xml:space="preserve"> </w:t>
      </w:r>
    </w:p>
    <w:p w14:paraId="1BD790EC" w14:textId="77777777" w:rsidR="002D483E" w:rsidRDefault="002D483E" w:rsidP="002D483E">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4A4EEA91">
        <w:rPr>
          <w:rFonts w:eastAsia="Calibri"/>
          <w:szCs w:val="22"/>
          <w:u w:val="single"/>
        </w:rPr>
        <w:t>Thus</w:t>
      </w:r>
      <w:proofErr w:type="gramEnd"/>
      <w:r w:rsidRPr="4A4EEA91">
        <w:rPr>
          <w:rFonts w:eastAsia="Calibri"/>
          <w:szCs w:val="22"/>
          <w:u w:val="single"/>
        </w:rPr>
        <w:t xml:space="preserve">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37DF6D0D" w14:textId="77777777" w:rsidR="002D483E" w:rsidRDefault="002D483E" w:rsidP="002D483E">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116751DC" w14:textId="77777777" w:rsidR="002D483E" w:rsidRDefault="002D483E" w:rsidP="002D483E">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43BC18FF" w14:textId="77777777" w:rsidR="002D483E" w:rsidRDefault="002D483E" w:rsidP="002D483E">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2217D1B2" w14:textId="77777777" w:rsidR="002D483E" w:rsidRDefault="002D483E" w:rsidP="002D483E">
      <w:r w:rsidRPr="4A4EEA91">
        <w:rPr>
          <w:rFonts w:eastAsia="Calibri"/>
          <w:b/>
          <w:bCs/>
          <w:szCs w:val="22"/>
          <w:highlight w:val="yellow"/>
          <w:u w:val="single"/>
        </w:rPr>
        <w:lastRenderedPageBreak/>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w:t>
      </w:r>
      <w:proofErr w:type="gramStart"/>
      <w:r w:rsidRPr="4A4EEA91">
        <w:rPr>
          <w:rFonts w:eastAsia="Calibri"/>
          <w:b/>
          <w:bCs/>
          <w:szCs w:val="22"/>
          <w:highlight w:val="yellow"/>
          <w:u w:val="single"/>
        </w:rPr>
        <w:t>imperialistic</w:t>
      </w:r>
      <w:proofErr w:type="gramEnd"/>
      <w:r w:rsidRPr="4A4EEA91">
        <w:rPr>
          <w:rFonts w:eastAsia="Calibri"/>
          <w:b/>
          <w:bCs/>
          <w:szCs w:val="22"/>
          <w:highlight w:val="yellow"/>
          <w:u w:val="single"/>
        </w:rPr>
        <w:t xml:space="preserve">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proofErr w:type="gramStart"/>
      <w:r w:rsidRPr="4A4EEA91">
        <w:rPr>
          <w:rFonts w:eastAsia="Calibri"/>
          <w:b/>
          <w:bCs/>
          <w:szCs w:val="22"/>
          <w:u w:val="single"/>
        </w:rPr>
        <w:t>a number of</w:t>
      </w:r>
      <w:proofErr w:type="gramEnd"/>
      <w:r w:rsidRPr="4A4EEA91">
        <w:rPr>
          <w:rFonts w:eastAsia="Calibri"/>
          <w:b/>
          <w:bCs/>
          <w:szCs w:val="22"/>
          <w:u w:val="single"/>
        </w:rPr>
        <w:t xml:space="preserve">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w:t>
      </w:r>
      <w:proofErr w:type="gramStart"/>
      <w:r w:rsidRPr="4A4EEA91">
        <w:rPr>
          <w:rFonts w:eastAsia="Calibri"/>
          <w:b/>
          <w:bCs/>
          <w:szCs w:val="22"/>
          <w:highlight w:val="yellow"/>
          <w:u w:val="single"/>
        </w:rPr>
        <w:t>now</w:t>
      </w:r>
      <w:r w:rsidRPr="4A4EEA91">
        <w:rPr>
          <w:rFonts w:eastAsia="Calibri"/>
          <w:sz w:val="12"/>
          <w:szCs w:val="12"/>
        </w:rPr>
        <w:t>, unless</w:t>
      </w:r>
      <w:proofErr w:type="gramEnd"/>
      <w:r w:rsidRPr="4A4EEA91">
        <w:rPr>
          <w:rFonts w:eastAsia="Calibri"/>
          <w:sz w:val="12"/>
          <w:szCs w:val="12"/>
        </w:rPr>
        <w:t xml:space="preserve">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06D45217" w14:textId="77777777" w:rsidR="002D483E" w:rsidRDefault="002D483E" w:rsidP="002D483E">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536936EC" w14:textId="77777777" w:rsidR="002D483E" w:rsidRDefault="002D483E" w:rsidP="002D483E">
      <w:pPr>
        <w:pStyle w:val="Heading3"/>
      </w:pPr>
      <w:proofErr w:type="spellStart"/>
      <w:r w:rsidRPr="4A4EEA91">
        <w:rPr>
          <w:rFonts w:eastAsia="Calibri" w:cs="Calibri"/>
          <w:sz w:val="44"/>
          <w:szCs w:val="44"/>
        </w:rPr>
        <w:lastRenderedPageBreak/>
        <w:t>Underview</w:t>
      </w:r>
      <w:proofErr w:type="spellEnd"/>
      <w:r w:rsidRPr="4A4EEA91">
        <w:rPr>
          <w:rFonts w:eastAsia="Calibri" w:cs="Calibri"/>
          <w:sz w:val="44"/>
          <w:szCs w:val="44"/>
        </w:rPr>
        <w:t xml:space="preserve"> 2 </w:t>
      </w:r>
    </w:p>
    <w:p w14:paraId="066CEE01" w14:textId="77777777" w:rsidR="002D483E" w:rsidRDefault="002D483E" w:rsidP="002D483E">
      <w:pPr>
        <w:pStyle w:val="Heading4"/>
      </w:pPr>
      <w:r w:rsidRPr="4A4EEA91">
        <w:rPr>
          <w:rFonts w:eastAsia="Calibri" w:cs="Calibri"/>
        </w:rPr>
        <w:t xml:space="preserve">Their </w:t>
      </w:r>
      <w:proofErr w:type="spellStart"/>
      <w:r w:rsidRPr="4A4EEA91">
        <w:rPr>
          <w:rFonts w:eastAsia="Calibri" w:cs="Calibri"/>
        </w:rPr>
        <w:t>disads</w:t>
      </w:r>
      <w:proofErr w:type="spellEnd"/>
      <w:r w:rsidRPr="4A4EEA91">
        <w:rPr>
          <w:rFonts w:eastAsia="Calibri" w:cs="Calibri"/>
        </w:rPr>
        <w:t xml:space="preserve"> will surely be ridiculous. </w:t>
      </w:r>
    </w:p>
    <w:p w14:paraId="1BF34FEB" w14:textId="77777777" w:rsidR="002D483E" w:rsidRDefault="002D483E" w:rsidP="002D483E">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604D9CA5" w14:textId="77777777" w:rsidR="002D483E" w:rsidRDefault="002D483E" w:rsidP="002D483E">
      <w:pPr>
        <w:pStyle w:val="Heading4"/>
      </w:pPr>
      <w:r w:rsidRPr="4A4EEA91">
        <w:rPr>
          <w:rFonts w:eastAsia="Calibri" w:cs="Calibri"/>
        </w:rPr>
        <w:t xml:space="preserve">(B) Compound Probability - Multiplied probabilities of long link chains have negligible net probabilities. This is the slippery slope fallacy. </w:t>
      </w:r>
    </w:p>
    <w:p w14:paraId="1C7F6193" w14:textId="77777777" w:rsidR="002D483E" w:rsidRDefault="002D483E" w:rsidP="002D483E">
      <w:pPr>
        <w:pStyle w:val="Heading4"/>
      </w:pPr>
      <w:r w:rsidRPr="4A4EEA91">
        <w:rPr>
          <w:rFonts w:eastAsia="Calibri" w:cs="Calibri"/>
        </w:rPr>
        <w:t xml:space="preserve">(C) Causal Direction - They will say the fractional probability of a huge impact still has a </w:t>
      </w:r>
      <w:proofErr w:type="gramStart"/>
      <w:r w:rsidRPr="4A4EEA91">
        <w:rPr>
          <w:rFonts w:eastAsia="Calibri" w:cs="Calibri"/>
        </w:rPr>
        <w:t>large expected</w:t>
      </w:r>
      <w:proofErr w:type="gramEnd"/>
      <w:r w:rsidRPr="4A4EEA91">
        <w:rPr>
          <w:rFonts w:eastAsia="Calibri" w:cs="Calibri"/>
        </w:rPr>
        <w:t xml:space="preserve"> value, but it’s impossible to determine the direction of low-probability links. Does the butterfly flapping its wings cause the hurricane or prevent it? Disregard tiny-probability links because they don’t guide decision-making.  </w:t>
      </w:r>
    </w:p>
    <w:p w14:paraId="5DCF1300" w14:textId="77777777" w:rsidR="002D483E" w:rsidRDefault="002D483E" w:rsidP="002D483E">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w:t>
      </w:r>
      <w:proofErr w:type="gramStart"/>
      <w:r w:rsidRPr="4A4EEA91">
        <w:rPr>
          <w:rFonts w:eastAsia="Calibri" w:cs="Calibri"/>
        </w:rPr>
        <w:t>e.g.</w:t>
      </w:r>
      <w:proofErr w:type="gramEnd"/>
      <w:r w:rsidRPr="4A4EEA91">
        <w:rPr>
          <w:rFonts w:eastAsia="Calibri" w:cs="Calibri"/>
        </w:rPr>
        <w:t xml:space="preserve"> leaders backing down during the Cuban Missile Crisis. </w:t>
      </w:r>
    </w:p>
    <w:p w14:paraId="2ACCF0A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48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BE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83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F2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A78608"/>
  <w14:defaultImageDpi w14:val="300"/>
  <w15:docId w15:val="{494AAB43-18A2-6A43-A436-0FE99F34D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483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48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8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2D48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2D48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48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83E"/>
  </w:style>
  <w:style w:type="character" w:customStyle="1" w:styleId="Heading1Char">
    <w:name w:val="Heading 1 Char"/>
    <w:aliases w:val="Pocket Char"/>
    <w:basedOn w:val="DefaultParagraphFont"/>
    <w:link w:val="Heading1"/>
    <w:uiPriority w:val="9"/>
    <w:rsid w:val="002D48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83E"/>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2D483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D48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483E"/>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2D483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D48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48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D483E"/>
    <w:rPr>
      <w:color w:val="auto"/>
      <w:u w:val="none"/>
    </w:rPr>
  </w:style>
  <w:style w:type="paragraph" w:styleId="DocumentMap">
    <w:name w:val="Document Map"/>
    <w:basedOn w:val="Normal"/>
    <w:link w:val="DocumentMapChar"/>
    <w:uiPriority w:val="99"/>
    <w:semiHidden/>
    <w:unhideWhenUsed/>
    <w:rsid w:val="002D48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483E"/>
    <w:rPr>
      <w:rFonts w:ascii="Lucida Grande" w:hAnsi="Lucida Grande" w:cs="Lucida Grande"/>
    </w:rPr>
  </w:style>
  <w:style w:type="paragraph" w:customStyle="1" w:styleId="textbold">
    <w:name w:val="text bold"/>
    <w:basedOn w:val="Normal"/>
    <w:link w:val="Emphasis"/>
    <w:uiPriority w:val="20"/>
    <w:qFormat/>
    <w:rsid w:val="002D483E"/>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D483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DB410CF-3E69-9747-B232-E65323AD066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18</Pages>
  <Words>12709</Words>
  <Characters>72447</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2</cp:revision>
  <dcterms:created xsi:type="dcterms:W3CDTF">2021-11-06T17:29:00Z</dcterms:created>
  <dcterms:modified xsi:type="dcterms:W3CDTF">2021-11-06T17:57:00Z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