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0FB15" w14:textId="0D3B03BB" w:rsidR="00906553" w:rsidRPr="0056173C" w:rsidRDefault="00906553" w:rsidP="00906553">
      <w:pPr>
        <w:pStyle w:val="Heading3"/>
      </w:pPr>
      <w:r w:rsidRPr="0056173C">
        <w:t xml:space="preserve">1 </w:t>
      </w:r>
    </w:p>
    <w:p w14:paraId="35C632BC" w14:textId="2200B1C8" w:rsidR="00906553" w:rsidRPr="0056173C" w:rsidRDefault="00906553" w:rsidP="00906553">
      <w:pPr>
        <w:pStyle w:val="Heading3"/>
      </w:pPr>
      <w:r w:rsidRPr="0056173C">
        <w:lastRenderedPageBreak/>
        <w:t>CP</w:t>
      </w:r>
    </w:p>
    <w:p w14:paraId="0F952606" w14:textId="5535CFE3" w:rsidR="00906553" w:rsidRPr="0056173C" w:rsidRDefault="00906553" w:rsidP="00906553">
      <w:pPr>
        <w:pStyle w:val="Heading4"/>
      </w:pPr>
      <w:r w:rsidRPr="0056173C">
        <w:t>[</w:t>
      </w:r>
      <w:proofErr w:type="spellStart"/>
      <w:r w:rsidR="002339D1">
        <w:t>Appropration</w:t>
      </w:r>
      <w:proofErr w:type="spellEnd"/>
      <w:r w:rsidR="002339D1">
        <w:t xml:space="preserve"> of outer space by private entities is unjust</w:t>
      </w:r>
      <w:r w:rsidRPr="0056173C">
        <w:t xml:space="preserve">] except for space-based solar power projects. </w:t>
      </w:r>
    </w:p>
    <w:p w14:paraId="67E071D8" w14:textId="77777777" w:rsidR="00906553" w:rsidRPr="0056173C" w:rsidRDefault="00906553" w:rsidP="00906553"/>
    <w:p w14:paraId="287C581E" w14:textId="77777777" w:rsidR="00906553" w:rsidRPr="0056173C" w:rsidRDefault="00906553" w:rsidP="00906553">
      <w:pPr>
        <w:pStyle w:val="Heading4"/>
      </w:pPr>
      <w:r w:rsidRPr="0056173C">
        <w:t xml:space="preserve">SSP is viable and requires privatization. </w:t>
      </w:r>
    </w:p>
    <w:p w14:paraId="454D38E9" w14:textId="77777777" w:rsidR="00906553" w:rsidRPr="0056173C" w:rsidRDefault="00906553" w:rsidP="00906553">
      <w:r w:rsidRPr="0056173C">
        <w:rPr>
          <w:rStyle w:val="Style13ptBold"/>
        </w:rPr>
        <w:t>Oberhaus 21</w:t>
      </w:r>
      <w:r w:rsidRPr="0056173C">
        <w:t xml:space="preserve"> [DANIEL OBERHAUS, “Space Solar Power: An Extraterrestrial Energy Resource For The U.S.,” Innovation Frontier Project, August 18, 2021. </w:t>
      </w:r>
      <w:hyperlink r:id="rId9" w:history="1">
        <w:r w:rsidRPr="0056173C">
          <w:rPr>
            <w:rStyle w:val="Hyperlink"/>
          </w:rPr>
          <w:t>https://innovationfrontier.org/space-solar-power-an-extraterrestrial-energy-resource-for-the-u-s/</w:t>
        </w:r>
      </w:hyperlink>
      <w:r w:rsidRPr="0056173C">
        <w:t>] CT</w:t>
      </w:r>
    </w:p>
    <w:p w14:paraId="3E8D1D75" w14:textId="77777777" w:rsidR="00906553" w:rsidRPr="0056173C" w:rsidRDefault="00906553" w:rsidP="00906553">
      <w:r w:rsidRPr="0056173C">
        <w:t>FUTURE OF SSP</w:t>
      </w:r>
    </w:p>
    <w:p w14:paraId="46AFF10A" w14:textId="77777777" w:rsidR="00906553" w:rsidRPr="0056173C" w:rsidRDefault="00906553" w:rsidP="00906553">
      <w:pPr>
        <w:ind w:left="720"/>
        <w:rPr>
          <w:sz w:val="16"/>
        </w:rPr>
      </w:pPr>
      <w:r w:rsidRPr="0056173C">
        <w:rPr>
          <w:rStyle w:val="StyleUnderline"/>
        </w:rPr>
        <w:t>The United States’ reluctance to pursue SSP can be attributed to a number of causes.</w:t>
      </w:r>
      <w:r w:rsidRPr="0056173C">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56173C">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56173C">
        <w:rPr>
          <w:sz w:val="16"/>
        </w:rPr>
        <w:t xml:space="preserve"> Today, the low cost of natural gas and renewables like wind and solar makes it seem challenging to justify a space energy project of this scale. </w:t>
      </w:r>
      <w:r w:rsidRPr="0056173C">
        <w:rPr>
          <w:rStyle w:val="Emphasis"/>
        </w:rPr>
        <w:t xml:space="preserve">But </w:t>
      </w:r>
      <w:r w:rsidRPr="0056173C">
        <w:rPr>
          <w:rStyle w:val="Emphasis"/>
          <w:highlight w:val="yellow"/>
        </w:rPr>
        <w:t>SSP offers several unique benefits as an energy resource, including</w:t>
      </w:r>
      <w:r w:rsidRPr="0056173C">
        <w:rPr>
          <w:rStyle w:val="Emphasis"/>
        </w:rPr>
        <w:t xml:space="preserve"> </w:t>
      </w:r>
      <w:r w:rsidRPr="0056173C">
        <w:rPr>
          <w:rStyle w:val="StyleUnderline"/>
        </w:rPr>
        <w:t xml:space="preserve">its </w:t>
      </w:r>
      <w:r w:rsidRPr="0056173C">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56173C">
        <w:rPr>
          <w:sz w:val="16"/>
        </w:rPr>
        <w:t xml:space="preserve"> Given SSP’s benefits and the interest in the technology from most other space agencies, it’s puzzling that policymakers in the United States have not prioritized SSP R&amp;D. </w:t>
      </w:r>
      <w:r w:rsidRPr="0056173C">
        <w:rPr>
          <w:rStyle w:val="Emphasis"/>
          <w:highlight w:val="yellow"/>
        </w:rPr>
        <w:t>The development of key technologies such as reusable rockets and thin film solar panels has finally made SSP economically and technically viable</w:t>
      </w:r>
      <w:r w:rsidRPr="0056173C">
        <w:rPr>
          <w:rStyle w:val="StyleUnderline"/>
        </w:rPr>
        <w:t>.</w:t>
      </w:r>
      <w:r w:rsidRPr="0056173C">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56173C">
        <w:rPr>
          <w:rStyle w:val="StyleUnderline"/>
        </w:rPr>
        <w:t xml:space="preserve">SSP is a key tool for ensuring the prosperity and security of the United States in the latter half of the 21st century. </w:t>
      </w:r>
      <w:r w:rsidRPr="0056173C">
        <w:rPr>
          <w:rStyle w:val="Emphasis"/>
          <w:highlight w:val="yellow"/>
        </w:rPr>
        <w:t>It is imperative that NASA and the DOE prioritize the development of SSP.</w:t>
      </w:r>
      <w:r w:rsidRPr="0056173C">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56173C">
        <w:rPr>
          <w:rStyle w:val="Emphasis"/>
          <w:highlight w:val="yellow"/>
        </w:rPr>
        <w:t>Congress must take the first step in establishing a civilian SSP platform by directing NASA and the DOE to collaborate on a public-private initiative</w:t>
      </w:r>
      <w:r w:rsidRPr="0056173C">
        <w:rPr>
          <w:rStyle w:val="StyleUnderline"/>
        </w:rPr>
        <w:t xml:space="preserve"> similar to NASA’s commercial crew program or its more recent commercial </w:t>
      </w:r>
      <w:r w:rsidRPr="0056173C">
        <w:rPr>
          <w:rStyle w:val="StyleUnderline"/>
        </w:rPr>
        <w:lastRenderedPageBreak/>
        <w:t>lunar payload services program.</w:t>
      </w:r>
      <w:r w:rsidRPr="0056173C">
        <w:rPr>
          <w:sz w:val="16"/>
        </w:rPr>
        <w:t xml:space="preserve"> The directive must clearly delineate responsibilities between the agencies in order to avoid leadership paralysis that has stymied domestic SSP research in the past. </w:t>
      </w:r>
      <w:r w:rsidRPr="0056173C">
        <w:rPr>
          <w:rStyle w:val="StyleUnderline"/>
        </w:rPr>
        <w:t xml:space="preserve">Furthermore, </w:t>
      </w:r>
      <w:r w:rsidRPr="0056173C">
        <w:rPr>
          <w:rStyle w:val="Emphasis"/>
          <w:highlight w:val="yellow"/>
        </w:rPr>
        <w:t>a public-private program must be structured so that there is competition among multiple private companies</w:t>
      </w:r>
      <w:r w:rsidRPr="0056173C">
        <w:rPr>
          <w:rStyle w:val="StyleUnderline"/>
        </w:rPr>
        <w:t>, which must hit key milestones in order to continue receiving contracts.</w:t>
      </w:r>
      <w:r w:rsidRPr="0056173C">
        <w:rPr>
          <w:sz w:val="16"/>
        </w:rPr>
        <w:t xml:space="preserve"> These contracts should be awarded with a fixed-price structure to avoid the massive cost overruns and delays that are typical of cost-plus contracts in the aerospace and defense sector. </w:t>
      </w:r>
      <w:r w:rsidRPr="0056173C">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56173C">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66BED6CF" w14:textId="77777777" w:rsidR="00906553" w:rsidRPr="0056173C" w:rsidRDefault="00906553" w:rsidP="00906553">
      <w:pPr>
        <w:pStyle w:val="Heading3"/>
      </w:pPr>
      <w:r w:rsidRPr="0056173C">
        <w:lastRenderedPageBreak/>
        <w:t>Warming</w:t>
      </w:r>
    </w:p>
    <w:p w14:paraId="4243BCA8" w14:textId="77777777" w:rsidR="00906553" w:rsidRPr="0056173C" w:rsidRDefault="00906553" w:rsidP="00906553">
      <w:pPr>
        <w:pStyle w:val="Heading4"/>
      </w:pPr>
      <w:r w:rsidRPr="0056173C">
        <w:t xml:space="preserve">SSP solves warming. In the short term provides cheap, renewable, and flexible </w:t>
      </w:r>
      <w:r w:rsidRPr="0056173C">
        <w:rPr>
          <w:u w:val="single"/>
        </w:rPr>
        <w:t>baseload power</w:t>
      </w:r>
      <w:r w:rsidRPr="0056173C">
        <w:t xml:space="preserve"> for on and off-world applications. It’s also key to </w:t>
      </w:r>
      <w:r w:rsidRPr="0056173C">
        <w:rPr>
          <w:u w:val="single"/>
        </w:rPr>
        <w:t>transition heavy industry</w:t>
      </w:r>
      <w:r w:rsidRPr="0056173C">
        <w:t xml:space="preserve"> to space. </w:t>
      </w:r>
    </w:p>
    <w:p w14:paraId="3BA963BB" w14:textId="77777777" w:rsidR="00906553" w:rsidRPr="0056173C" w:rsidRDefault="00906553" w:rsidP="00906553"/>
    <w:p w14:paraId="6C63C995" w14:textId="77777777" w:rsidR="00906553" w:rsidRPr="0056173C" w:rsidRDefault="00906553" w:rsidP="00906553">
      <w:r w:rsidRPr="0056173C">
        <w:rPr>
          <w:rStyle w:val="Style13ptBold"/>
        </w:rPr>
        <w:t>Oberhaus 21</w:t>
      </w:r>
      <w:r w:rsidRPr="0056173C">
        <w:t xml:space="preserve"> [DANIEL OBERHAUS, “Space Solar Power: An Extraterrestrial Energy Resource For The U.S.,” Innovation Frontier Project, August 18, 2021. </w:t>
      </w:r>
      <w:hyperlink r:id="rId10" w:history="1">
        <w:r w:rsidRPr="0056173C">
          <w:rPr>
            <w:rStyle w:val="Hyperlink"/>
          </w:rPr>
          <w:t>https://innovationfrontier.org/space-solar-power-an-extraterrestrial-energy-resource-for-the-u-s/</w:t>
        </w:r>
      </w:hyperlink>
      <w:r w:rsidRPr="0056173C">
        <w:t>] CT</w:t>
      </w:r>
    </w:p>
    <w:p w14:paraId="4B39525D" w14:textId="77777777" w:rsidR="00906553" w:rsidRPr="0056173C" w:rsidRDefault="00906553" w:rsidP="00906553">
      <w:r w:rsidRPr="0056173C">
        <w:t>EXECUTIVE SUMMARY</w:t>
      </w:r>
    </w:p>
    <w:p w14:paraId="71198FBA" w14:textId="77777777" w:rsidR="00906553" w:rsidRPr="0056173C" w:rsidRDefault="00906553" w:rsidP="00906553">
      <w:pPr>
        <w:ind w:left="720"/>
        <w:rPr>
          <w:sz w:val="16"/>
        </w:rPr>
      </w:pPr>
      <w:r w:rsidRPr="0056173C">
        <w:rPr>
          <w:rStyle w:val="StyleUnderline"/>
        </w:rPr>
        <w:t>What is often left unsaid in discussions about extraterrestrial industrialization and deep space settlement is how to supply the energy needed for large scale infrastructure projects.</w:t>
      </w:r>
      <w:r w:rsidRPr="0056173C">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56173C">
        <w:rPr>
          <w:rStyle w:val="StyleUnderline"/>
        </w:rPr>
        <w:t xml:space="preserve">In this paper, we make the case for </w:t>
      </w:r>
      <w:r w:rsidRPr="0056173C">
        <w:rPr>
          <w:rStyle w:val="Emphasis"/>
          <w:highlight w:val="yellow"/>
        </w:rPr>
        <w:t>space-based solar power</w:t>
      </w:r>
      <w:r w:rsidRPr="0056173C">
        <w:rPr>
          <w:rStyle w:val="StyleUnderline"/>
        </w:rPr>
        <w:t xml:space="preserve"> (SSP) </w:t>
      </w:r>
      <w:r w:rsidRPr="0056173C">
        <w:rPr>
          <w:rStyle w:val="Emphasis"/>
          <w:highlight w:val="yellow"/>
        </w:rPr>
        <w:t>megaprojects</w:t>
      </w:r>
      <w:r w:rsidRPr="0056173C">
        <w:rPr>
          <w:rStyle w:val="Emphasis"/>
        </w:rPr>
        <w:t xml:space="preserve"> </w:t>
      </w:r>
      <w:r w:rsidRPr="0056173C">
        <w:rPr>
          <w:rStyle w:val="StyleUnderline"/>
        </w:rPr>
        <w:t xml:space="preserve">as relatively </w:t>
      </w:r>
      <w:r w:rsidRPr="0056173C">
        <w:rPr>
          <w:rStyle w:val="Emphasis"/>
          <w:highlight w:val="yellow"/>
        </w:rPr>
        <w:t>low-cost, scalable, renewable, and always-on power source for on-and-off world</w:t>
      </w:r>
      <w:r w:rsidRPr="0056173C">
        <w:rPr>
          <w:rStyle w:val="StyleUnderline"/>
        </w:rPr>
        <w:t xml:space="preserve"> applications. Although SSP is a space-based energy asset, </w:t>
      </w:r>
      <w:r w:rsidRPr="0056173C">
        <w:rPr>
          <w:rStyle w:val="Emphasis"/>
          <w:highlight w:val="yellow"/>
        </w:rPr>
        <w:t>it has the potential to rapidly accelerate decarbonization on Earth while</w:t>
      </w:r>
      <w:r w:rsidRPr="0056173C">
        <w:rPr>
          <w:rStyle w:val="Emphasis"/>
        </w:rPr>
        <w:t xml:space="preserve"> </w:t>
      </w:r>
      <w:r w:rsidRPr="0056173C">
        <w:rPr>
          <w:rStyle w:val="StyleUnderline"/>
        </w:rPr>
        <w:t xml:space="preserve">also </w:t>
      </w:r>
      <w:r w:rsidRPr="0056173C">
        <w:rPr>
          <w:rStyle w:val="Emphasis"/>
          <w:highlight w:val="yellow"/>
        </w:rPr>
        <w:t>fulfilling space exploration priorities. SSP</w:t>
      </w:r>
      <w:r w:rsidRPr="0056173C">
        <w:rPr>
          <w:rStyle w:val="Emphasis"/>
        </w:rPr>
        <w:t xml:space="preserve"> </w:t>
      </w:r>
      <w:r w:rsidRPr="0056173C">
        <w:rPr>
          <w:rStyle w:val="StyleUnderline"/>
        </w:rPr>
        <w:t xml:space="preserve">is a decades-old idea that </w:t>
      </w:r>
      <w:r w:rsidRPr="0056173C">
        <w:rPr>
          <w:rStyle w:val="Emphasis"/>
          <w:highlight w:val="yellow"/>
        </w:rPr>
        <w:t>has only recently become economically viable due to</w:t>
      </w:r>
      <w:r w:rsidRPr="0056173C">
        <w:rPr>
          <w:rStyle w:val="StyleUnderline"/>
        </w:rPr>
        <w:t xml:space="preserve"> the </w:t>
      </w:r>
      <w:r w:rsidRPr="0056173C">
        <w:rPr>
          <w:rStyle w:val="Emphasis"/>
          <w:highlight w:val="yellow"/>
        </w:rPr>
        <w:t>rapidly falling costs</w:t>
      </w:r>
      <w:r w:rsidRPr="0056173C">
        <w:rPr>
          <w:rStyle w:val="StyleUnderline"/>
        </w:rPr>
        <w:t xml:space="preserve"> of space access </w:t>
      </w:r>
      <w:r w:rsidRPr="0056173C">
        <w:rPr>
          <w:rStyle w:val="Emphasis"/>
          <w:highlight w:val="yellow"/>
        </w:rPr>
        <w:t>and technological advancements</w:t>
      </w:r>
      <w:r w:rsidRPr="0056173C">
        <w:rPr>
          <w:rStyle w:val="StyleUnderline"/>
        </w:rPr>
        <w:t xml:space="preserve"> such as higher efficiency electronics, low-cost mass-production of modular space systems like satellites, robotic in-space construction, and wireless power transmission.</w:t>
      </w:r>
      <w:r w:rsidRPr="0056173C">
        <w:rPr>
          <w:sz w:val="16"/>
        </w:rPr>
        <w:t xml:space="preserve"> NASA, the Department of Energy, and several other research agencies have conducted in-depth studies and limited experiments on SSP, but the development of this energy resource was hindered by unfavorable economics. </w:t>
      </w:r>
      <w:r w:rsidRPr="0056173C">
        <w:rPr>
          <w:rStyle w:val="StyleUnderline"/>
        </w:rPr>
        <w:t xml:space="preserve">Things have changed and it is time to reconsider SSP as a valuable tool in the nation’s decarbonization strategy. This paper shows how the development of </w:t>
      </w:r>
      <w:r w:rsidRPr="0056173C">
        <w:rPr>
          <w:rStyle w:val="Emphasis"/>
          <w:highlight w:val="yellow"/>
        </w:rPr>
        <w:t>SSP can</w:t>
      </w:r>
      <w:r w:rsidRPr="0056173C">
        <w:rPr>
          <w:rStyle w:val="Emphasis"/>
        </w:rPr>
        <w:t xml:space="preserve"> </w:t>
      </w:r>
      <w:r w:rsidRPr="0056173C">
        <w:rPr>
          <w:rStyle w:val="StyleUnderline"/>
        </w:rPr>
        <w:t xml:space="preserve">serve several national imperatives at once. In space, it can </w:t>
      </w:r>
      <w:r w:rsidRPr="0056173C">
        <w:rPr>
          <w:rStyle w:val="Emphasis"/>
          <w:highlight w:val="yellow"/>
        </w:rPr>
        <w:t>provide a renewable</w:t>
      </w:r>
      <w:r w:rsidRPr="0056173C">
        <w:rPr>
          <w:rStyle w:val="StyleUnderline"/>
        </w:rPr>
        <w:t xml:space="preserve"> and cost-effective </w:t>
      </w:r>
      <w:r w:rsidRPr="0056173C">
        <w:rPr>
          <w:rStyle w:val="Emphasis"/>
          <w:highlight w:val="yellow"/>
        </w:rPr>
        <w:t>source of energy for moon bases and deep space missions.</w:t>
      </w:r>
      <w:r w:rsidRPr="0056173C">
        <w:rPr>
          <w:rStyle w:val="StyleUnderline"/>
        </w:rPr>
        <w:t xml:space="preserve"> SSP can also </w:t>
      </w:r>
      <w:r w:rsidRPr="0056173C">
        <w:rPr>
          <w:rStyle w:val="Emphasis"/>
          <w:highlight w:val="yellow"/>
        </w:rPr>
        <w:t>provide</w:t>
      </w:r>
      <w:r w:rsidRPr="0056173C">
        <w:rPr>
          <w:rStyle w:val="StyleUnderline"/>
        </w:rPr>
        <w:t xml:space="preserve"> a valuable source of </w:t>
      </w:r>
      <w:r w:rsidRPr="0056173C">
        <w:rPr>
          <w:rStyle w:val="Emphasis"/>
          <w:highlight w:val="yellow"/>
        </w:rPr>
        <w:t>energy</w:t>
      </w:r>
      <w:r w:rsidRPr="0056173C">
        <w:rPr>
          <w:rStyle w:val="StyleUnderline"/>
        </w:rPr>
        <w:t xml:space="preserve"> — both electric and thermal — </w:t>
      </w:r>
      <w:r w:rsidRPr="0056173C">
        <w:rPr>
          <w:rStyle w:val="Emphasis"/>
          <w:highlight w:val="yellow"/>
        </w:rPr>
        <w:t>for industrial processes in cislunar space. This will facilitate the transition of heavy industry from Earth to space, which will mitigate carbon emissions</w:t>
      </w:r>
      <w:r w:rsidRPr="0056173C">
        <w:rPr>
          <w:rStyle w:val="Emphasis"/>
        </w:rPr>
        <w:t xml:space="preserve"> </w:t>
      </w:r>
      <w:r w:rsidRPr="0056173C">
        <w:rPr>
          <w:rStyle w:val="StyleUnderline"/>
        </w:rPr>
        <w:t>in the medium-to-long term on Earth.</w:t>
      </w:r>
      <w:r w:rsidRPr="0056173C">
        <w:rPr>
          <w:sz w:val="16"/>
        </w:rPr>
        <w:t xml:space="preserve"> </w:t>
      </w:r>
      <w:r w:rsidRPr="0056173C">
        <w:rPr>
          <w:rStyle w:val="Emphasis"/>
          <w:highlight w:val="yellow"/>
        </w:rPr>
        <w:t>Critically, SSP will have a massive impact on terrestrial greenhouse gas</w:t>
      </w:r>
      <w:r w:rsidRPr="0056173C">
        <w:rPr>
          <w:rStyle w:val="StyleUnderline"/>
        </w:rPr>
        <w:t xml:space="preserve"> (GHG) </w:t>
      </w:r>
      <w:r w:rsidRPr="0056173C">
        <w:rPr>
          <w:rStyle w:val="Emphasis"/>
          <w:highlight w:val="yellow"/>
        </w:rPr>
        <w:t>emissions in the near term through wireless energy transfer from space to Earth.</w:t>
      </w:r>
      <w:r w:rsidRPr="0056173C">
        <w:rPr>
          <w:rStyle w:val="StyleUnderline"/>
        </w:rPr>
        <w:t xml:space="preserve"> </w:t>
      </w:r>
      <w:r w:rsidRPr="0056173C">
        <w:rPr>
          <w:rStyle w:val="Emphasis"/>
          <w:highlight w:val="yellow"/>
        </w:rPr>
        <w:t>This is SSP’s</w:t>
      </w:r>
      <w:r w:rsidRPr="0056173C">
        <w:rPr>
          <w:rStyle w:val="Emphasis"/>
        </w:rPr>
        <w:t xml:space="preserve"> </w:t>
      </w:r>
      <w:r w:rsidRPr="0056173C">
        <w:rPr>
          <w:rStyle w:val="StyleUnderline"/>
        </w:rPr>
        <w:t>original “</w:t>
      </w:r>
      <w:r w:rsidRPr="0056173C">
        <w:rPr>
          <w:rStyle w:val="Emphasis"/>
          <w:highlight w:val="yellow"/>
        </w:rPr>
        <w:t>killer app</w:t>
      </w:r>
      <w:r w:rsidRPr="0056173C">
        <w:rPr>
          <w:rStyle w:val="StyleUnderline"/>
        </w:rPr>
        <w:t xml:space="preserve">,” and </w:t>
      </w:r>
      <w:r w:rsidRPr="0056173C">
        <w:rPr>
          <w:rStyle w:val="Emphasis"/>
          <w:highlight w:val="yellow"/>
        </w:rPr>
        <w:t>multiple studies have shown that SSP can meet a substantial portion of Earth’s energy needs</w:t>
      </w:r>
      <w:r w:rsidRPr="0056173C">
        <w:rPr>
          <w:rStyle w:val="StyleUnderline"/>
        </w:rPr>
        <w:t xml:space="preserve">. </w:t>
      </w:r>
      <w:r w:rsidRPr="0056173C">
        <w:rPr>
          <w:rStyle w:val="Emphasis"/>
          <w:highlight w:val="yellow"/>
        </w:rPr>
        <w:t>Unlike terrestrial solar</w:t>
      </w:r>
      <w:r w:rsidRPr="0056173C">
        <w:rPr>
          <w:rStyle w:val="Emphasis"/>
        </w:rPr>
        <w:t xml:space="preserve"> </w:t>
      </w:r>
      <w:r w:rsidRPr="0056173C">
        <w:rPr>
          <w:rStyle w:val="StyleUnderline"/>
        </w:rPr>
        <w:t xml:space="preserve">power, </w:t>
      </w:r>
      <w:r w:rsidRPr="0056173C">
        <w:rPr>
          <w:rStyle w:val="Emphasis"/>
          <w:highlight w:val="yellow"/>
        </w:rPr>
        <w:t>SSP is always on</w:t>
      </w:r>
      <w:r w:rsidRPr="0056173C">
        <w:rPr>
          <w:rStyle w:val="StyleUnderline"/>
        </w:rPr>
        <w:t xml:space="preserve">. It can provide solar power </w:t>
      </w:r>
      <w:r w:rsidRPr="0056173C">
        <w:rPr>
          <w:rStyle w:val="Emphasis"/>
          <w:highlight w:val="yellow"/>
        </w:rPr>
        <w:t>rain or shine, day or night</w:t>
      </w:r>
      <w:r w:rsidRPr="0056173C">
        <w:rPr>
          <w:rStyle w:val="StyleUnderline"/>
        </w:rPr>
        <w:t xml:space="preserve">. </w:t>
      </w:r>
      <w:r w:rsidRPr="0056173C">
        <w:rPr>
          <w:rStyle w:val="Emphasis"/>
          <w:highlight w:val="yellow"/>
        </w:rPr>
        <w:t>It is</w:t>
      </w:r>
      <w:r w:rsidRPr="0056173C">
        <w:rPr>
          <w:rStyle w:val="StyleUnderline"/>
        </w:rPr>
        <w:t xml:space="preserve"> also </w:t>
      </w:r>
      <w:r w:rsidRPr="0056173C">
        <w:rPr>
          <w:rStyle w:val="Emphasis"/>
          <w:highlight w:val="yellow"/>
        </w:rPr>
        <w:t>flexible and can be quickly redirected to ground stations in geographically distant locations</w:t>
      </w:r>
      <w:r w:rsidRPr="0056173C">
        <w:rPr>
          <w:rStyle w:val="StyleUnderline"/>
        </w:rPr>
        <w:t xml:space="preserve"> to meet rapidly changing energy needs. The dream for SSP is to have </w:t>
      </w:r>
      <w:r w:rsidRPr="0056173C">
        <w:rPr>
          <w:rStyle w:val="Emphasis"/>
          <w:highlight w:val="yellow"/>
        </w:rPr>
        <w:t xml:space="preserve">a source of clean </w:t>
      </w:r>
      <w:r w:rsidRPr="0056173C">
        <w:rPr>
          <w:rStyle w:val="Emphasis"/>
          <w:highlight w:val="yellow"/>
        </w:rPr>
        <w:lastRenderedPageBreak/>
        <w:t>baseload energy</w:t>
      </w:r>
      <w:r w:rsidRPr="0056173C">
        <w:rPr>
          <w:rStyle w:val="StyleUnderline"/>
        </w:rPr>
        <w:t xml:space="preserve"> that’s available regardless of weather, location, or time of day. </w:t>
      </w:r>
      <w:r w:rsidRPr="0056173C">
        <w:rPr>
          <w:rStyle w:val="Emphasis"/>
          <w:highlight w:val="yellow"/>
        </w:rPr>
        <w:t>The baseload is the minimum electrical energy demand on a grid,</w:t>
      </w:r>
      <w:r w:rsidRPr="0056173C">
        <w:rPr>
          <w:rStyle w:val="StyleUnderline"/>
        </w:rPr>
        <w:t xml:space="preserve"> which has historically been provided by power stations that are able to generate large and relatively constant amounts of energy. But </w:t>
      </w:r>
      <w:r w:rsidRPr="0056173C">
        <w:rPr>
          <w:rStyle w:val="Emphasis"/>
          <w:highlight w:val="yellow"/>
        </w:rPr>
        <w:t>as more renewables penetrate the grid and create fluctuations in electric supply, the base load power stations of the future must be flexible enough to rapidly ramp up and down to meet the evolving s</w:t>
      </w:r>
      <w:r w:rsidRPr="0056173C">
        <w:rPr>
          <w:rStyle w:val="StyleUnderline"/>
        </w:rPr>
        <w:t xml:space="preserve">upply and demand </w:t>
      </w:r>
      <w:r w:rsidRPr="0056173C">
        <w:rPr>
          <w:rStyle w:val="Emphasis"/>
          <w:highlight w:val="yellow"/>
        </w:rPr>
        <w:t>dynamics</w:t>
      </w:r>
      <w:r w:rsidRPr="0056173C">
        <w:rPr>
          <w:rStyle w:val="StyleUnderline"/>
        </w:rPr>
        <w:t xml:space="preserve"> of the grid. </w:t>
      </w:r>
      <w:r w:rsidRPr="0056173C">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7CABB985" w14:textId="77777777" w:rsidR="00906553" w:rsidRPr="0056173C" w:rsidRDefault="00906553" w:rsidP="00906553">
      <w:pPr>
        <w:ind w:left="720"/>
        <w:rPr>
          <w:sz w:val="16"/>
        </w:rPr>
      </w:pPr>
    </w:p>
    <w:p w14:paraId="62F91355" w14:textId="77777777" w:rsidR="00906553" w:rsidRPr="0056173C" w:rsidRDefault="00906553" w:rsidP="00906553">
      <w:pPr>
        <w:pStyle w:val="Heading4"/>
      </w:pPr>
      <w:r w:rsidRPr="0056173C">
        <w:t xml:space="preserve">Solving warming is </w:t>
      </w:r>
      <w:r w:rsidRPr="0056173C">
        <w:rPr>
          <w:u w:val="single"/>
        </w:rPr>
        <w:t>not all-or-nothing</w:t>
      </w:r>
      <w:r w:rsidRPr="0056173C">
        <w:t xml:space="preserve"> – every additional fraction of a degree is </w:t>
      </w:r>
      <w:r w:rsidRPr="0056173C">
        <w:rPr>
          <w:u w:val="single"/>
        </w:rPr>
        <w:t>irreversible</w:t>
      </w:r>
      <w:r w:rsidRPr="0056173C">
        <w:t xml:space="preserve"> and costs </w:t>
      </w:r>
      <w:r w:rsidRPr="0056173C">
        <w:rPr>
          <w:u w:val="single"/>
        </w:rPr>
        <w:t>millions of lives</w:t>
      </w:r>
      <w:r w:rsidRPr="0056173C">
        <w:t>—prefer IPCC assessments that are the gold standard for warming consensus.</w:t>
      </w:r>
    </w:p>
    <w:p w14:paraId="08679300" w14:textId="77777777" w:rsidR="00906553" w:rsidRPr="0056173C" w:rsidRDefault="00906553" w:rsidP="00906553">
      <w:pPr>
        <w:rPr>
          <w:rFonts w:asciiTheme="majorHAnsi" w:hAnsiTheme="majorHAnsi" w:cstheme="majorHAnsi"/>
          <w:color w:val="000000" w:themeColor="text1"/>
          <w:sz w:val="16"/>
        </w:rPr>
      </w:pPr>
      <w:r w:rsidRPr="0056173C">
        <w:rPr>
          <w:rFonts w:asciiTheme="majorHAnsi" w:hAnsiTheme="majorHAnsi" w:cstheme="majorHAnsi"/>
          <w:color w:val="000000" w:themeColor="text1"/>
          <w:sz w:val="16"/>
        </w:rPr>
        <w:t xml:space="preserve">David </w:t>
      </w:r>
      <w:r w:rsidRPr="0056173C">
        <w:rPr>
          <w:rStyle w:val="Style13ptBold"/>
        </w:rPr>
        <w:t>Wallace-Wells 19</w:t>
      </w:r>
      <w:r w:rsidRPr="0056173C">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56173C">
        <w:rPr>
          <w:rFonts w:asciiTheme="majorHAnsi" w:hAnsiTheme="majorHAnsi" w:cstheme="majorHAnsi"/>
          <w:i/>
          <w:iCs/>
          <w:color w:val="000000" w:themeColor="text1"/>
          <w:sz w:val="16"/>
        </w:rPr>
        <w:t>The Uninhabitable Earth: A Story of the Future</w:t>
      </w:r>
      <w:r w:rsidRPr="0056173C">
        <w:rPr>
          <w:rFonts w:asciiTheme="majorHAnsi" w:hAnsiTheme="majorHAnsi" w:cstheme="majorHAnsi"/>
          <w:color w:val="000000" w:themeColor="text1"/>
          <w:sz w:val="16"/>
        </w:rPr>
        <w:t xml:space="preserve"> (Kindle Edition: Allen Lane, 2019), pg. 8-30, beckert</w:t>
      </w:r>
    </w:p>
    <w:p w14:paraId="087F28CA" w14:textId="77777777" w:rsidR="00906553" w:rsidRPr="0056173C" w:rsidRDefault="00906553" w:rsidP="00906553">
      <w:pPr>
        <w:pStyle w:val="ListParagraph"/>
        <w:numPr>
          <w:ilvl w:val="0"/>
          <w:numId w:val="12"/>
        </w:numPr>
        <w:rPr>
          <w:rFonts w:asciiTheme="majorHAnsi" w:hAnsiTheme="majorHAnsi" w:cstheme="majorHAnsi"/>
          <w:color w:val="000000" w:themeColor="text1"/>
          <w:sz w:val="16"/>
        </w:rPr>
      </w:pPr>
      <w:r w:rsidRPr="0056173C">
        <w:rPr>
          <w:rFonts w:asciiTheme="majorHAnsi" w:hAnsiTheme="majorHAnsi" w:cstheme="majorHAnsi"/>
          <w:color w:val="000000" w:themeColor="text1"/>
          <w:sz w:val="16"/>
        </w:rPr>
        <w:t xml:space="preserve">Every degree key – each bit </w:t>
      </w:r>
      <w:r w:rsidRPr="0056173C">
        <w:rPr>
          <w:rFonts w:asciiTheme="majorHAnsi" w:hAnsiTheme="majorHAnsi" w:cstheme="majorHAnsi"/>
          <w:color w:val="000000" w:themeColor="text1"/>
          <w:sz w:val="16"/>
        </w:rPr>
        <w:sym w:font="Wingdings" w:char="F0E0"/>
      </w:r>
      <w:r w:rsidRPr="0056173C">
        <w:rPr>
          <w:rFonts w:asciiTheme="majorHAnsi" w:hAnsiTheme="majorHAnsi" w:cstheme="majorHAnsi"/>
          <w:color w:val="000000" w:themeColor="text1"/>
          <w:sz w:val="16"/>
        </w:rPr>
        <w:t xml:space="preserve"> hundreds of millions of lives</w:t>
      </w:r>
    </w:p>
    <w:p w14:paraId="114C934B" w14:textId="77777777" w:rsidR="00906553" w:rsidRPr="0056173C" w:rsidRDefault="00906553" w:rsidP="00906553">
      <w:pPr>
        <w:pStyle w:val="ListParagraph"/>
        <w:numPr>
          <w:ilvl w:val="0"/>
          <w:numId w:val="12"/>
        </w:numPr>
        <w:rPr>
          <w:rFonts w:asciiTheme="majorHAnsi" w:hAnsiTheme="majorHAnsi" w:cstheme="majorHAnsi"/>
          <w:color w:val="000000" w:themeColor="text1"/>
          <w:sz w:val="16"/>
        </w:rPr>
      </w:pPr>
      <w:r w:rsidRPr="0056173C">
        <w:rPr>
          <w:rFonts w:asciiTheme="majorHAnsi" w:hAnsiTheme="majorHAnsi" w:cstheme="majorHAnsi"/>
          <w:color w:val="000000" w:themeColor="text1"/>
          <w:sz w:val="16"/>
        </w:rPr>
        <w:t>IPCC</w:t>
      </w:r>
      <w:r w:rsidRPr="0056173C">
        <w:rPr>
          <w:rFonts w:asciiTheme="majorHAnsi" w:hAnsiTheme="majorHAnsi" w:cstheme="majorHAnsi"/>
          <w:color w:val="000000" w:themeColor="text1"/>
          <w:sz w:val="16"/>
        </w:rPr>
        <w:sym w:font="Wingdings" w:char="F0E0"/>
      </w:r>
      <w:r w:rsidRPr="0056173C">
        <w:rPr>
          <w:rFonts w:asciiTheme="majorHAnsi" w:hAnsiTheme="majorHAnsi" w:cstheme="majorHAnsi"/>
          <w:color w:val="000000" w:themeColor="text1"/>
          <w:sz w:val="16"/>
        </w:rPr>
        <w:t>best ev b/c conservative estimate + still really big impact</w:t>
      </w:r>
    </w:p>
    <w:p w14:paraId="41BB69C8" w14:textId="77777777" w:rsidR="00906553" w:rsidRPr="0056173C" w:rsidRDefault="00906553" w:rsidP="00906553">
      <w:pPr>
        <w:pStyle w:val="ListParagraph"/>
        <w:numPr>
          <w:ilvl w:val="0"/>
          <w:numId w:val="12"/>
        </w:numPr>
        <w:rPr>
          <w:rFonts w:asciiTheme="majorHAnsi" w:hAnsiTheme="majorHAnsi" w:cstheme="majorHAnsi"/>
          <w:color w:val="000000" w:themeColor="text1"/>
          <w:sz w:val="16"/>
        </w:rPr>
      </w:pPr>
      <w:r w:rsidRPr="0056173C">
        <w:rPr>
          <w:rFonts w:asciiTheme="majorHAnsi" w:hAnsiTheme="majorHAnsi" w:cstheme="majorHAnsi"/>
          <w:color w:val="000000" w:themeColor="text1"/>
          <w:sz w:val="16"/>
        </w:rPr>
        <w:t xml:space="preserve">Now key – not reversible, feedback loops </w:t>
      </w:r>
      <w:r w:rsidRPr="0056173C">
        <w:rPr>
          <w:rFonts w:asciiTheme="majorHAnsi" w:hAnsiTheme="majorHAnsi" w:cstheme="majorHAnsi"/>
          <w:color w:val="000000" w:themeColor="text1"/>
          <w:sz w:val="16"/>
        </w:rPr>
        <w:sym w:font="Wingdings" w:char="F0E0"/>
      </w:r>
      <w:r w:rsidRPr="0056173C">
        <w:rPr>
          <w:rFonts w:asciiTheme="majorHAnsi" w:hAnsiTheme="majorHAnsi" w:cstheme="majorHAnsi"/>
          <w:color w:val="000000" w:themeColor="text1"/>
          <w:sz w:val="16"/>
        </w:rPr>
        <w:t xml:space="preserve"> speeds up later</w:t>
      </w:r>
    </w:p>
    <w:p w14:paraId="03A11DF1" w14:textId="1D8A2D67" w:rsidR="002339D1" w:rsidRDefault="00906553" w:rsidP="00906553">
      <w:pPr>
        <w:ind w:left="360"/>
        <w:rPr>
          <w:rStyle w:val="StyleUnderline"/>
          <w:rFonts w:asciiTheme="majorHAnsi" w:hAnsiTheme="majorHAnsi" w:cstheme="majorHAnsi"/>
          <w:color w:val="000000" w:themeColor="text1"/>
        </w:rPr>
      </w:pPr>
      <w:r w:rsidRPr="0056173C">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56173C">
        <w:rPr>
          <w:rStyle w:val="StyleUnderline"/>
          <w:rFonts w:asciiTheme="majorHAnsi" w:hAnsiTheme="majorHAnsi" w:cstheme="majorHAnsi"/>
          <w:color w:val="000000" w:themeColor="text1"/>
        </w:rPr>
        <w:t xml:space="preserve">two degrees looks more like a </w:t>
      </w:r>
      <w:r w:rsidRPr="0056173C">
        <w:rPr>
          <w:rStyle w:val="Emphasis"/>
          <w:rFonts w:asciiTheme="majorHAnsi" w:hAnsiTheme="majorHAnsi" w:cstheme="majorHAnsi"/>
          <w:color w:val="000000" w:themeColor="text1"/>
        </w:rPr>
        <w:t>best-case outcome</w:t>
      </w:r>
      <w:r w:rsidRPr="0056173C">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56173C">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56173C">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56173C">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w:t>
      </w:r>
      <w:r w:rsidRPr="0056173C">
        <w:rPr>
          <w:rFonts w:asciiTheme="majorHAnsi" w:hAnsiTheme="majorHAnsi" w:cstheme="majorHAnsi"/>
          <w:color w:val="000000" w:themeColor="text1"/>
          <w:sz w:val="14"/>
        </w:rPr>
        <w:lastRenderedPageBreak/>
        <w:t>good-news bias when it came to the big picture; or, really, who knows why—</w:t>
      </w:r>
      <w:r w:rsidRPr="0056173C">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56173C">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IPCC) offers</w:t>
      </w:r>
      <w:r w:rsidRPr="0056173C">
        <w:rPr>
          <w:rStyle w:val="StyleUnderline"/>
          <w:rFonts w:asciiTheme="majorHAnsi" w:hAnsiTheme="majorHAnsi" w:cstheme="majorHAnsi"/>
          <w:color w:val="000000" w:themeColor="text1"/>
        </w:rPr>
        <w:t xml:space="preserve"> the </w:t>
      </w:r>
      <w:r w:rsidRPr="0056173C">
        <w:rPr>
          <w:rStyle w:val="Emphasis"/>
          <w:rFonts w:asciiTheme="majorHAnsi" w:hAnsiTheme="majorHAnsi" w:cstheme="majorHAnsi"/>
          <w:color w:val="000000" w:themeColor="text1"/>
          <w:highlight w:val="green"/>
        </w:rPr>
        <w:t>gold-standard</w:t>
      </w:r>
      <w:r w:rsidRPr="0056173C">
        <w:rPr>
          <w:rStyle w:val="StyleUnderline"/>
          <w:rFonts w:asciiTheme="majorHAnsi" w:hAnsiTheme="majorHAnsi" w:cstheme="majorHAnsi"/>
          <w:color w:val="000000" w:themeColor="text1"/>
          <w:highlight w:val="green"/>
        </w:rPr>
        <w:t xml:space="preserve"> assessments</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of</w:t>
      </w:r>
      <w:r w:rsidRPr="0056173C">
        <w:rPr>
          <w:rStyle w:val="StyleUnderline"/>
          <w:rFonts w:asciiTheme="majorHAnsi" w:hAnsiTheme="majorHAnsi" w:cstheme="majorHAnsi"/>
          <w:color w:val="000000" w:themeColor="text1"/>
        </w:rPr>
        <w:t xml:space="preserve"> the state of the planet and the likely trajectory for </w:t>
      </w:r>
      <w:r w:rsidRPr="0056173C">
        <w:rPr>
          <w:rStyle w:val="StyleUnderline"/>
          <w:rFonts w:asciiTheme="majorHAnsi" w:hAnsiTheme="majorHAnsi" w:cstheme="majorHAnsi"/>
          <w:color w:val="000000" w:themeColor="text1"/>
          <w:highlight w:val="green"/>
        </w:rPr>
        <w:t>climate change</w:t>
      </w:r>
      <w:r w:rsidRPr="0056173C">
        <w:rPr>
          <w:rFonts w:asciiTheme="majorHAnsi" w:hAnsiTheme="majorHAnsi" w:cstheme="majorHAnsi"/>
          <w:color w:val="000000" w:themeColor="text1"/>
          <w:sz w:val="14"/>
        </w:rPr>
        <w:t>—gold-standard, in part,</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 xml:space="preserve">because </w:t>
      </w:r>
      <w:r w:rsidRPr="0056173C">
        <w:rPr>
          <w:rStyle w:val="Emphasis"/>
          <w:rFonts w:asciiTheme="majorHAnsi" w:hAnsiTheme="majorHAnsi" w:cstheme="majorHAnsi"/>
          <w:color w:val="000000" w:themeColor="text1"/>
          <w:highlight w:val="green"/>
        </w:rPr>
        <w:t>it is</w:t>
      </w:r>
      <w:r w:rsidRPr="0056173C">
        <w:rPr>
          <w:rStyle w:val="Emphasis"/>
          <w:rFonts w:asciiTheme="majorHAnsi" w:hAnsiTheme="majorHAnsi" w:cstheme="majorHAnsi"/>
          <w:color w:val="000000" w:themeColor="text1"/>
        </w:rPr>
        <w:t xml:space="preserve"> conservative</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 xml:space="preserve">integrating </w:t>
      </w:r>
      <w:r w:rsidRPr="0056173C">
        <w:rPr>
          <w:rStyle w:val="StyleUnderline"/>
          <w:rFonts w:asciiTheme="majorHAnsi" w:hAnsiTheme="majorHAnsi" w:cstheme="majorHAnsi"/>
          <w:color w:val="000000" w:themeColor="text1"/>
        </w:rPr>
        <w:t xml:space="preserve">only new </w:t>
      </w:r>
      <w:r w:rsidRPr="0056173C">
        <w:rPr>
          <w:rStyle w:val="StyleUnderline"/>
          <w:rFonts w:asciiTheme="majorHAnsi" w:hAnsiTheme="majorHAnsi" w:cstheme="majorHAnsi"/>
          <w:color w:val="000000" w:themeColor="text1"/>
          <w:highlight w:val="green"/>
        </w:rPr>
        <w:t>research that passes</w:t>
      </w:r>
      <w:r w:rsidRPr="0056173C">
        <w:rPr>
          <w:rStyle w:val="StyleUnderline"/>
          <w:rFonts w:asciiTheme="majorHAnsi" w:hAnsiTheme="majorHAnsi" w:cstheme="majorHAnsi"/>
          <w:color w:val="000000" w:themeColor="text1"/>
        </w:rPr>
        <w:t xml:space="preserve"> the threshold of</w:t>
      </w:r>
      <w:r w:rsidRPr="0056173C">
        <w:rPr>
          <w:rStyle w:val="StyleUnderline"/>
          <w:rFonts w:asciiTheme="majorHAnsi" w:hAnsiTheme="majorHAnsi" w:cstheme="majorHAnsi"/>
          <w:color w:val="000000" w:themeColor="text1"/>
          <w:highlight w:val="green"/>
        </w:rPr>
        <w:t xml:space="preserve"> inarguability</w:t>
      </w:r>
      <w:r w:rsidRPr="0056173C">
        <w:rPr>
          <w:rStyle w:val="StyleUnderline"/>
          <w:rFonts w:asciiTheme="majorHAnsi" w:hAnsiTheme="majorHAnsi" w:cstheme="majorHAnsi"/>
          <w:color w:val="000000" w:themeColor="text1"/>
        </w:rPr>
        <w:t>.</w:t>
      </w:r>
      <w:r w:rsidRPr="0056173C">
        <w:rPr>
          <w:rFonts w:asciiTheme="majorHAnsi" w:hAnsiTheme="majorHAnsi" w:cstheme="majorHAnsi"/>
          <w:color w:val="000000" w:themeColor="text1"/>
          <w:sz w:val="14"/>
        </w:rPr>
        <w:t xml:space="preserve"> A new report is expected in 2022, but </w:t>
      </w:r>
      <w:r w:rsidRPr="0056173C">
        <w:rPr>
          <w:rStyle w:val="StyleUnderline"/>
          <w:rFonts w:asciiTheme="majorHAnsi" w:hAnsiTheme="majorHAnsi" w:cstheme="majorHAnsi"/>
          <w:color w:val="000000" w:themeColor="text1"/>
        </w:rPr>
        <w:t>the most recent one says that if we take action on emissions soon</w:t>
      </w:r>
      <w:r w:rsidRPr="0056173C">
        <w:rPr>
          <w:rFonts w:asciiTheme="majorHAnsi" w:hAnsiTheme="majorHAnsi" w:cstheme="majorHAnsi"/>
          <w:color w:val="000000" w:themeColor="text1"/>
          <w:sz w:val="14"/>
        </w:rPr>
        <w:t>,</w:t>
      </w:r>
      <w:r w:rsidRPr="0056173C">
        <w:rPr>
          <w:rStyle w:val="StyleUnderline"/>
          <w:rFonts w:asciiTheme="majorHAnsi" w:hAnsiTheme="majorHAnsi" w:cstheme="majorHAnsi"/>
          <w:color w:val="000000" w:themeColor="text1"/>
        </w:rPr>
        <w:t xml:space="preserve"> </w:t>
      </w:r>
      <w:r w:rsidRPr="0056173C">
        <w:rPr>
          <w:rFonts w:asciiTheme="majorHAnsi" w:hAnsiTheme="majorHAnsi" w:cstheme="majorHAnsi"/>
          <w:color w:val="000000" w:themeColor="text1"/>
          <w:sz w:val="14"/>
        </w:rPr>
        <w:t>instituting immediately all of the commitments made in the Paris accords but nowhere yet actually implemented,</w:t>
      </w:r>
      <w:r w:rsidRPr="0056173C">
        <w:rPr>
          <w:rStyle w:val="StyleUnderline"/>
          <w:rFonts w:asciiTheme="majorHAnsi" w:hAnsiTheme="majorHAnsi" w:cstheme="majorHAnsi"/>
          <w:color w:val="000000" w:themeColor="text1"/>
        </w:rPr>
        <w:t xml:space="preserve"> we are likely to get about </w:t>
      </w:r>
      <w:r w:rsidRPr="0056173C">
        <w:rPr>
          <w:rStyle w:val="Emphasis"/>
          <w:rFonts w:asciiTheme="majorHAnsi" w:hAnsiTheme="majorHAnsi" w:cstheme="majorHAnsi"/>
          <w:color w:val="000000" w:themeColor="text1"/>
        </w:rPr>
        <w:t>3.2 degrees of warming</w:t>
      </w:r>
      <w:r w:rsidRPr="0056173C">
        <w:rPr>
          <w:rFonts w:asciiTheme="majorHAnsi" w:hAnsiTheme="majorHAnsi" w:cstheme="majorHAnsi"/>
          <w:color w:val="000000" w:themeColor="text1"/>
          <w:sz w:val="14"/>
        </w:rPr>
        <w:t>, or about three times as much warming as the planet has seen since the beginning of industrialization—</w:t>
      </w:r>
      <w:r w:rsidRPr="0056173C">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56173C">
        <w:rPr>
          <w:rFonts w:asciiTheme="majorHAnsi" w:hAnsiTheme="majorHAnsi" w:cstheme="majorHAnsi"/>
          <w:color w:val="000000" w:themeColor="text1"/>
          <w:sz w:val="14"/>
        </w:rPr>
        <w:t xml:space="preserve">.29, 30 </w:t>
      </w:r>
      <w:r w:rsidRPr="0056173C">
        <w:rPr>
          <w:rStyle w:val="StyleUnderline"/>
          <w:rFonts w:asciiTheme="majorHAnsi" w:hAnsiTheme="majorHAnsi" w:cstheme="majorHAnsi"/>
          <w:color w:val="000000" w:themeColor="text1"/>
        </w:rPr>
        <w:t>That would eventually flood</w:t>
      </w:r>
      <w:r w:rsidRPr="0056173C">
        <w:rPr>
          <w:rFonts w:asciiTheme="majorHAnsi" w:hAnsiTheme="majorHAnsi" w:cstheme="majorHAnsi"/>
          <w:color w:val="000000" w:themeColor="text1"/>
          <w:sz w:val="14"/>
        </w:rPr>
        <w:t xml:space="preserve"> not just Miami and Dhaka but Shanghai and Hong Kong and</w:t>
      </w:r>
      <w:r w:rsidRPr="0056173C">
        <w:rPr>
          <w:rStyle w:val="StyleUnderline"/>
          <w:rFonts w:asciiTheme="majorHAnsi" w:hAnsiTheme="majorHAnsi" w:cstheme="majorHAnsi"/>
          <w:color w:val="000000" w:themeColor="text1"/>
        </w:rPr>
        <w:t xml:space="preserve"> a hundred other cities around the world</w:t>
      </w:r>
      <w:r w:rsidRPr="0056173C">
        <w:rPr>
          <w:rFonts w:asciiTheme="majorHAnsi" w:hAnsiTheme="majorHAnsi" w:cstheme="majorHAnsi"/>
          <w:color w:val="000000" w:themeColor="text1"/>
          <w:sz w:val="14"/>
        </w:rPr>
        <w:t xml:space="preserve">.31 </w:t>
      </w:r>
      <w:r w:rsidRPr="0056173C">
        <w:rPr>
          <w:rStyle w:val="StyleUnderline"/>
          <w:rFonts w:asciiTheme="majorHAnsi" w:hAnsiTheme="majorHAnsi" w:cstheme="majorHAnsi"/>
          <w:color w:val="000000" w:themeColor="text1"/>
        </w:rPr>
        <w:t>The tipping point for that collapse is said to be around two degrees</w:t>
      </w:r>
      <w:r w:rsidRPr="0056173C">
        <w:rPr>
          <w:rFonts w:asciiTheme="majorHAnsi" w:hAnsiTheme="majorHAnsi" w:cstheme="majorHAnsi"/>
          <w:color w:val="000000" w:themeColor="text1"/>
          <w:sz w:val="14"/>
        </w:rPr>
        <w:t xml:space="preserve">; </w:t>
      </w:r>
      <w:r w:rsidRPr="0056173C">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56173C">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56173C">
        <w:rPr>
          <w:rStyle w:val="StyleUnderline"/>
          <w:rFonts w:asciiTheme="majorHAnsi" w:hAnsiTheme="majorHAnsi" w:cstheme="majorHAnsi"/>
          <w:color w:val="000000" w:themeColor="text1"/>
        </w:rPr>
        <w:t xml:space="preserve">our current climate models may be </w:t>
      </w:r>
      <w:r w:rsidRPr="0056173C">
        <w:rPr>
          <w:rStyle w:val="Emphasis"/>
          <w:rFonts w:asciiTheme="majorHAnsi" w:hAnsiTheme="majorHAnsi" w:cstheme="majorHAnsi"/>
          <w:color w:val="000000" w:themeColor="text1"/>
        </w:rPr>
        <w:t>underestimating</w:t>
      </w:r>
      <w:r w:rsidRPr="0056173C">
        <w:rPr>
          <w:rStyle w:val="StyleUnderline"/>
          <w:rFonts w:asciiTheme="majorHAnsi" w:hAnsiTheme="majorHAnsi" w:cstheme="majorHAnsi"/>
          <w:color w:val="000000" w:themeColor="text1"/>
        </w:rPr>
        <w:t xml:space="preserve"> the amount of warming we are due for in 2100 by as much as half</w:t>
      </w:r>
      <w:r w:rsidRPr="0056173C">
        <w:rPr>
          <w:rFonts w:asciiTheme="majorHAnsi" w:hAnsiTheme="majorHAnsi" w:cstheme="majorHAnsi"/>
          <w:color w:val="000000" w:themeColor="text1"/>
          <w:sz w:val="14"/>
        </w:rPr>
        <w:t xml:space="preserve">.34 In other words, </w:t>
      </w:r>
      <w:r w:rsidRPr="0056173C">
        <w:rPr>
          <w:rStyle w:val="StyleUnderline"/>
          <w:rFonts w:asciiTheme="majorHAnsi" w:hAnsiTheme="majorHAnsi" w:cstheme="majorHAnsi"/>
          <w:color w:val="000000" w:themeColor="text1"/>
        </w:rPr>
        <w:t>temperatures could rise</w:t>
      </w:r>
      <w:r w:rsidRPr="0056173C">
        <w:rPr>
          <w:rFonts w:asciiTheme="majorHAnsi" w:hAnsiTheme="majorHAnsi" w:cstheme="majorHAnsi"/>
          <w:color w:val="000000" w:themeColor="text1"/>
          <w:sz w:val="14"/>
        </w:rPr>
        <w:t>, ultimately,</w:t>
      </w:r>
      <w:r w:rsidRPr="0056173C">
        <w:rPr>
          <w:rStyle w:val="StyleUnderline"/>
          <w:rFonts w:asciiTheme="majorHAnsi" w:hAnsiTheme="majorHAnsi" w:cstheme="majorHAnsi"/>
          <w:color w:val="000000" w:themeColor="text1"/>
        </w:rPr>
        <w:t xml:space="preserve"> by as much as double what the IPCC predicts.</w:t>
      </w:r>
      <w:r w:rsidRPr="0056173C">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56173C">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56173C">
        <w:rPr>
          <w:rFonts w:asciiTheme="majorHAnsi" w:hAnsiTheme="majorHAnsi" w:cstheme="majorHAnsi"/>
          <w:color w:val="000000" w:themeColor="text1"/>
          <w:sz w:val="14"/>
        </w:rPr>
        <w:t xml:space="preserve">, but, as with world wars or recurrences of cancer, you don’t want to see even one. </w:t>
      </w:r>
      <w:r w:rsidRPr="0056173C">
        <w:rPr>
          <w:rStyle w:val="StyleUnderline"/>
          <w:rFonts w:asciiTheme="majorHAnsi" w:hAnsiTheme="majorHAnsi" w:cstheme="majorHAnsi"/>
          <w:color w:val="000000" w:themeColor="text1"/>
          <w:highlight w:val="green"/>
        </w:rPr>
        <w:t>At two degrees</w:t>
      </w:r>
      <w:r w:rsidRPr="0056173C">
        <w:rPr>
          <w:rStyle w:val="StyleUnderline"/>
          <w:rFonts w:asciiTheme="majorHAnsi" w:hAnsiTheme="majorHAnsi" w:cstheme="majorHAnsi"/>
          <w:color w:val="000000" w:themeColor="text1"/>
        </w:rPr>
        <w:t xml:space="preserve">, the </w:t>
      </w:r>
      <w:r w:rsidRPr="0056173C">
        <w:rPr>
          <w:rStyle w:val="StyleUnderline"/>
          <w:rFonts w:asciiTheme="majorHAnsi" w:hAnsiTheme="majorHAnsi" w:cstheme="majorHAnsi"/>
          <w:color w:val="000000" w:themeColor="text1"/>
          <w:highlight w:val="green"/>
        </w:rPr>
        <w:t xml:space="preserve">ice sheets </w:t>
      </w:r>
      <w:r w:rsidRPr="0056173C">
        <w:rPr>
          <w:rStyle w:val="StyleUnderline"/>
          <w:rFonts w:asciiTheme="majorHAnsi" w:hAnsiTheme="majorHAnsi" w:cstheme="majorHAnsi"/>
          <w:color w:val="000000" w:themeColor="text1"/>
        </w:rPr>
        <w:t xml:space="preserve">will begin their </w:t>
      </w:r>
      <w:r w:rsidRPr="0056173C">
        <w:rPr>
          <w:rStyle w:val="StyleUnderline"/>
          <w:rFonts w:asciiTheme="majorHAnsi" w:hAnsiTheme="majorHAnsi" w:cstheme="majorHAnsi"/>
          <w:color w:val="000000" w:themeColor="text1"/>
          <w:highlight w:val="green"/>
        </w:rPr>
        <w:t>collapse</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 xml:space="preserve">400 million </w:t>
      </w:r>
      <w:r w:rsidRPr="0056173C">
        <w:rPr>
          <w:rStyle w:val="StyleUnderline"/>
          <w:rFonts w:asciiTheme="majorHAnsi" w:hAnsiTheme="majorHAnsi" w:cstheme="majorHAnsi"/>
          <w:color w:val="000000" w:themeColor="text1"/>
        </w:rPr>
        <w:t>more people will</w:t>
      </w:r>
      <w:r w:rsidRPr="0056173C">
        <w:rPr>
          <w:rStyle w:val="StyleUnderline"/>
          <w:rFonts w:asciiTheme="majorHAnsi" w:hAnsiTheme="majorHAnsi" w:cstheme="majorHAnsi"/>
          <w:color w:val="000000" w:themeColor="text1"/>
          <w:highlight w:val="green"/>
        </w:rPr>
        <w:t xml:space="preserve"> suffer from water scarcity</w:t>
      </w:r>
      <w:r w:rsidRPr="0056173C">
        <w:rPr>
          <w:rStyle w:val="StyleUnderline"/>
          <w:rFonts w:asciiTheme="majorHAnsi" w:hAnsiTheme="majorHAnsi" w:cstheme="majorHAnsi"/>
          <w:color w:val="000000" w:themeColor="text1"/>
        </w:rPr>
        <w:t xml:space="preserve">, major </w:t>
      </w:r>
      <w:r w:rsidRPr="0056173C">
        <w:rPr>
          <w:rStyle w:val="StyleUnderline"/>
          <w:rFonts w:asciiTheme="majorHAnsi" w:hAnsiTheme="majorHAnsi" w:cstheme="majorHAnsi"/>
          <w:color w:val="000000" w:themeColor="text1"/>
          <w:highlight w:val="green"/>
        </w:rPr>
        <w:t>cities</w:t>
      </w:r>
      <w:r w:rsidRPr="0056173C">
        <w:rPr>
          <w:rStyle w:val="StyleUnderline"/>
          <w:rFonts w:asciiTheme="majorHAnsi" w:hAnsiTheme="majorHAnsi" w:cstheme="majorHAnsi"/>
          <w:color w:val="000000" w:themeColor="text1"/>
        </w:rPr>
        <w:t xml:space="preserve"> </w:t>
      </w:r>
      <w:r w:rsidRPr="0056173C">
        <w:rPr>
          <w:rFonts w:asciiTheme="majorHAnsi" w:hAnsiTheme="majorHAnsi" w:cstheme="majorHAnsi"/>
          <w:color w:val="000000" w:themeColor="text1"/>
          <w:sz w:val="14"/>
        </w:rPr>
        <w:t>in the equatorial band</w:t>
      </w:r>
      <w:r w:rsidRPr="0056173C">
        <w:rPr>
          <w:rStyle w:val="StyleUnderline"/>
          <w:rFonts w:asciiTheme="majorHAnsi" w:hAnsiTheme="majorHAnsi" w:cstheme="majorHAnsi"/>
          <w:color w:val="000000" w:themeColor="text1"/>
        </w:rPr>
        <w:t xml:space="preserve"> of the planet will </w:t>
      </w:r>
      <w:r w:rsidRPr="0056173C">
        <w:rPr>
          <w:rStyle w:val="StyleUnderline"/>
          <w:rFonts w:asciiTheme="majorHAnsi" w:hAnsiTheme="majorHAnsi" w:cstheme="majorHAnsi"/>
          <w:color w:val="000000" w:themeColor="text1"/>
          <w:highlight w:val="green"/>
        </w:rPr>
        <w:t>become unlivable</w:t>
      </w:r>
      <w:r w:rsidRPr="0056173C">
        <w:rPr>
          <w:rStyle w:val="StyleUnderline"/>
          <w:rFonts w:asciiTheme="majorHAnsi" w:hAnsiTheme="majorHAnsi" w:cstheme="majorHAnsi"/>
          <w:color w:val="000000" w:themeColor="text1"/>
        </w:rPr>
        <w:t xml:space="preserve">, and </w:t>
      </w:r>
      <w:r w:rsidRPr="0056173C">
        <w:rPr>
          <w:rFonts w:asciiTheme="majorHAnsi" w:hAnsiTheme="majorHAnsi" w:cstheme="majorHAnsi"/>
          <w:color w:val="000000" w:themeColor="text1"/>
          <w:sz w:val="14"/>
        </w:rPr>
        <w:t>even in the northern latitudes</w:t>
      </w:r>
      <w:r w:rsidRPr="0056173C">
        <w:rPr>
          <w:rStyle w:val="StyleUnderline"/>
          <w:rFonts w:asciiTheme="majorHAnsi" w:hAnsiTheme="majorHAnsi" w:cstheme="majorHAnsi"/>
          <w:color w:val="000000" w:themeColor="text1"/>
        </w:rPr>
        <w:t xml:space="preserve"> heat waves will kill thousands each summer</w:t>
      </w:r>
      <w:r w:rsidRPr="0056173C">
        <w:rPr>
          <w:rFonts w:asciiTheme="majorHAnsi" w:hAnsiTheme="majorHAnsi" w:cstheme="majorHAnsi"/>
          <w:color w:val="000000" w:themeColor="text1"/>
          <w:sz w:val="14"/>
        </w:rPr>
        <w:t xml:space="preserve">.37, 38 </w:t>
      </w:r>
      <w:r w:rsidRPr="0056173C">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56173C">
        <w:rPr>
          <w:rStyle w:val="Emphasis"/>
          <w:rFonts w:asciiTheme="majorHAnsi" w:hAnsiTheme="majorHAnsi" w:cstheme="majorHAnsi"/>
          <w:color w:val="000000" w:themeColor="text1"/>
        </w:rPr>
        <w:t>ninety-three times more people</w:t>
      </w:r>
      <w:r w:rsidRPr="0056173C">
        <w:rPr>
          <w:rFonts w:asciiTheme="majorHAnsi" w:hAnsiTheme="majorHAnsi" w:cstheme="majorHAnsi"/>
          <w:color w:val="000000" w:themeColor="text1"/>
          <w:sz w:val="14"/>
        </w:rPr>
        <w:t xml:space="preserve">.39 </w:t>
      </w:r>
      <w:r w:rsidRPr="0056173C">
        <w:rPr>
          <w:rStyle w:val="StyleUnderline"/>
          <w:rFonts w:asciiTheme="majorHAnsi" w:hAnsiTheme="majorHAnsi" w:cstheme="majorHAnsi"/>
          <w:color w:val="000000" w:themeColor="text1"/>
        </w:rPr>
        <w:t xml:space="preserve">This is our </w:t>
      </w:r>
      <w:r w:rsidRPr="0056173C">
        <w:rPr>
          <w:rStyle w:val="Emphasis"/>
          <w:rFonts w:asciiTheme="majorHAnsi" w:hAnsiTheme="majorHAnsi" w:cstheme="majorHAnsi"/>
          <w:color w:val="000000" w:themeColor="text1"/>
        </w:rPr>
        <w:t>best-case scenario</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At three degrees</w:t>
      </w:r>
      <w:r w:rsidRPr="0056173C">
        <w:rPr>
          <w:rStyle w:val="StyleUnderline"/>
          <w:rFonts w:asciiTheme="majorHAnsi" w:hAnsiTheme="majorHAnsi" w:cstheme="majorHAnsi"/>
          <w:color w:val="000000" w:themeColor="text1"/>
        </w:rPr>
        <w:t xml:space="preserve">, southern </w:t>
      </w:r>
      <w:r w:rsidRPr="0056173C">
        <w:rPr>
          <w:rStyle w:val="StyleUnderline"/>
          <w:rFonts w:asciiTheme="majorHAnsi" w:hAnsiTheme="majorHAnsi" w:cstheme="majorHAnsi"/>
          <w:color w:val="000000" w:themeColor="text1"/>
          <w:highlight w:val="green"/>
        </w:rPr>
        <w:t>Europe</w:t>
      </w:r>
      <w:r w:rsidRPr="0056173C">
        <w:rPr>
          <w:rStyle w:val="StyleUnderline"/>
          <w:rFonts w:asciiTheme="majorHAnsi" w:hAnsiTheme="majorHAnsi" w:cstheme="majorHAnsi"/>
          <w:color w:val="000000" w:themeColor="text1"/>
        </w:rPr>
        <w:t xml:space="preserve"> would be </w:t>
      </w:r>
      <w:r w:rsidRPr="0056173C">
        <w:rPr>
          <w:rStyle w:val="StyleUnderline"/>
          <w:rFonts w:asciiTheme="majorHAnsi" w:hAnsiTheme="majorHAnsi" w:cstheme="majorHAnsi"/>
          <w:color w:val="000000" w:themeColor="text1"/>
          <w:highlight w:val="green"/>
        </w:rPr>
        <w:t xml:space="preserve">in </w:t>
      </w:r>
      <w:r w:rsidRPr="0056173C">
        <w:rPr>
          <w:rStyle w:val="Emphasis"/>
          <w:rFonts w:asciiTheme="majorHAnsi" w:hAnsiTheme="majorHAnsi" w:cstheme="majorHAnsi"/>
          <w:color w:val="000000" w:themeColor="text1"/>
          <w:highlight w:val="green"/>
        </w:rPr>
        <w:t>permanent drought</w:t>
      </w:r>
      <w:r w:rsidRPr="0056173C">
        <w:rPr>
          <w:rStyle w:val="StyleUnderline"/>
          <w:rFonts w:asciiTheme="majorHAnsi" w:hAnsiTheme="majorHAnsi" w:cstheme="majorHAnsi"/>
          <w:color w:val="000000" w:themeColor="text1"/>
        </w:rPr>
        <w:t xml:space="preserve">, and the average drought in Central America would last nineteen months longer and in the Caribbean twenty-one months longer. In northern Africa, the figure is sixty months longer—five years. The areas burned each year by wildfires would </w:t>
      </w:r>
      <w:r w:rsidRPr="0056173C">
        <w:rPr>
          <w:rFonts w:asciiTheme="majorHAnsi" w:hAnsiTheme="majorHAnsi" w:cstheme="majorHAnsi"/>
          <w:color w:val="000000" w:themeColor="text1"/>
          <w:sz w:val="14"/>
        </w:rPr>
        <w:t>double in the Mediterranean and</w:t>
      </w:r>
      <w:r w:rsidRPr="0056173C">
        <w:rPr>
          <w:rStyle w:val="StyleUnderline"/>
          <w:rFonts w:asciiTheme="majorHAnsi" w:hAnsiTheme="majorHAnsi" w:cstheme="majorHAnsi"/>
          <w:color w:val="000000" w:themeColor="text1"/>
        </w:rPr>
        <w:t xml:space="preserve"> sextuple</w:t>
      </w:r>
      <w:r w:rsidRPr="0056173C">
        <w:rPr>
          <w:rFonts w:asciiTheme="majorHAnsi" w:hAnsiTheme="majorHAnsi" w:cstheme="majorHAnsi"/>
          <w:color w:val="000000" w:themeColor="text1"/>
          <w:sz w:val="14"/>
        </w:rPr>
        <w:t>, or more,</w:t>
      </w:r>
      <w:r w:rsidRPr="0056173C">
        <w:rPr>
          <w:rStyle w:val="StyleUnderline"/>
          <w:rFonts w:asciiTheme="majorHAnsi" w:hAnsiTheme="majorHAnsi" w:cstheme="majorHAnsi"/>
          <w:color w:val="000000" w:themeColor="text1"/>
        </w:rPr>
        <w:t xml:space="preserve"> in the U</w:t>
      </w:r>
      <w:r w:rsidRPr="0056173C">
        <w:rPr>
          <w:rFonts w:asciiTheme="majorHAnsi" w:hAnsiTheme="majorHAnsi" w:cstheme="majorHAnsi"/>
          <w:color w:val="000000" w:themeColor="text1"/>
          <w:sz w:val="14"/>
        </w:rPr>
        <w:t xml:space="preserve">nited </w:t>
      </w:r>
      <w:r w:rsidRPr="0056173C">
        <w:rPr>
          <w:rStyle w:val="StyleUnderline"/>
          <w:rFonts w:asciiTheme="majorHAnsi" w:hAnsiTheme="majorHAnsi" w:cstheme="majorHAnsi"/>
          <w:color w:val="000000" w:themeColor="text1"/>
        </w:rPr>
        <w:t>S</w:t>
      </w:r>
      <w:r w:rsidRPr="0056173C">
        <w:rPr>
          <w:rFonts w:asciiTheme="majorHAnsi" w:hAnsiTheme="majorHAnsi" w:cstheme="majorHAnsi"/>
          <w:color w:val="000000" w:themeColor="text1"/>
          <w:sz w:val="14"/>
        </w:rPr>
        <w:t xml:space="preserve">tates. </w:t>
      </w:r>
      <w:r w:rsidRPr="0056173C">
        <w:rPr>
          <w:rStyle w:val="StyleUnderline"/>
          <w:rFonts w:asciiTheme="majorHAnsi" w:hAnsiTheme="majorHAnsi" w:cstheme="majorHAnsi"/>
          <w:color w:val="000000" w:themeColor="text1"/>
          <w:highlight w:val="green"/>
        </w:rPr>
        <w:t>At four degrees,</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there would be</w:t>
      </w:r>
      <w:r w:rsidRPr="0056173C">
        <w:rPr>
          <w:rStyle w:val="StyleUnderline"/>
          <w:rFonts w:asciiTheme="majorHAnsi" w:hAnsiTheme="majorHAnsi" w:cstheme="majorHAnsi"/>
          <w:color w:val="000000" w:themeColor="text1"/>
        </w:rPr>
        <w:t xml:space="preserve"> eight million more cases of dengue fever each year in Latin America alone and close to </w:t>
      </w:r>
      <w:r w:rsidRPr="0056173C">
        <w:rPr>
          <w:rStyle w:val="StyleUnderline"/>
          <w:rFonts w:asciiTheme="majorHAnsi" w:hAnsiTheme="majorHAnsi" w:cstheme="majorHAnsi"/>
          <w:color w:val="000000" w:themeColor="text1"/>
          <w:highlight w:val="green"/>
        </w:rPr>
        <w:t>annual global food crises</w:t>
      </w:r>
      <w:r w:rsidRPr="0056173C">
        <w:rPr>
          <w:rFonts w:asciiTheme="majorHAnsi" w:hAnsiTheme="majorHAnsi" w:cstheme="majorHAnsi"/>
          <w:color w:val="000000" w:themeColor="text1"/>
          <w:sz w:val="14"/>
        </w:rPr>
        <w:t xml:space="preserve">.41 There could be 9 percent more heat-related deaths.40 </w:t>
      </w:r>
      <w:r w:rsidRPr="0056173C">
        <w:rPr>
          <w:rStyle w:val="StyleUnderline"/>
          <w:rFonts w:asciiTheme="majorHAnsi" w:hAnsiTheme="majorHAnsi" w:cstheme="majorHAnsi"/>
          <w:color w:val="000000" w:themeColor="text1"/>
        </w:rPr>
        <w:t>Damages from river flooding would grow</w:t>
      </w:r>
      <w:r w:rsidRPr="0056173C">
        <w:rPr>
          <w:rFonts w:asciiTheme="majorHAnsi" w:hAnsiTheme="majorHAnsi" w:cstheme="majorHAnsi"/>
          <w:color w:val="000000" w:themeColor="text1"/>
          <w:sz w:val="14"/>
        </w:rPr>
        <w:t xml:space="preserve"> thirtyfold in Bangladesh, twentyfold in India, and as much as sixtyfold in the United Kingdom. In certain places, </w:t>
      </w:r>
      <w:r w:rsidRPr="0056173C">
        <w:rPr>
          <w:rStyle w:val="StyleUnderline"/>
          <w:rFonts w:asciiTheme="majorHAnsi" w:hAnsiTheme="majorHAnsi" w:cstheme="majorHAnsi"/>
          <w:color w:val="000000" w:themeColor="text1"/>
        </w:rPr>
        <w:t xml:space="preserve">six climate-driven natural disasters could strike </w:t>
      </w:r>
      <w:r w:rsidRPr="0056173C">
        <w:rPr>
          <w:rStyle w:val="Emphasis"/>
          <w:rFonts w:asciiTheme="majorHAnsi" w:hAnsiTheme="majorHAnsi" w:cstheme="majorHAnsi"/>
          <w:color w:val="000000" w:themeColor="text1"/>
        </w:rPr>
        <w:t>simultaneously</w:t>
      </w:r>
      <w:r w:rsidRPr="0056173C">
        <w:rPr>
          <w:rFonts w:asciiTheme="majorHAnsi" w:hAnsiTheme="majorHAnsi" w:cstheme="majorHAnsi"/>
          <w:color w:val="000000" w:themeColor="text1"/>
          <w:sz w:val="14"/>
        </w:rPr>
        <w:t xml:space="preserve">, and, globally, damages could pass $600 trillion—more than twice the wealth as exists </w:t>
      </w:r>
      <w:r w:rsidRPr="0056173C">
        <w:rPr>
          <w:rFonts w:asciiTheme="majorHAnsi" w:hAnsiTheme="majorHAnsi" w:cstheme="majorHAnsi"/>
          <w:color w:val="000000" w:themeColor="text1"/>
          <w:sz w:val="14"/>
        </w:rPr>
        <w:lastRenderedPageBreak/>
        <w:t xml:space="preserve">in the world today. </w:t>
      </w:r>
      <w:r w:rsidRPr="0056173C">
        <w:rPr>
          <w:rStyle w:val="StyleUnderline"/>
          <w:rFonts w:asciiTheme="majorHAnsi" w:hAnsiTheme="majorHAnsi" w:cstheme="majorHAnsi"/>
          <w:color w:val="000000" w:themeColor="text1"/>
        </w:rPr>
        <w:t xml:space="preserve">Conflict and warfare could </w:t>
      </w:r>
      <w:r w:rsidRPr="0056173C">
        <w:rPr>
          <w:rStyle w:val="Emphasis"/>
          <w:rFonts w:asciiTheme="majorHAnsi" w:hAnsiTheme="majorHAnsi" w:cstheme="majorHAnsi"/>
          <w:color w:val="000000" w:themeColor="text1"/>
        </w:rPr>
        <w:t>double</w:t>
      </w:r>
      <w:r w:rsidRPr="0056173C">
        <w:rPr>
          <w:rStyle w:val="StyleUnderline"/>
          <w:rFonts w:asciiTheme="majorHAnsi" w:hAnsiTheme="majorHAnsi" w:cstheme="majorHAnsi"/>
          <w:color w:val="000000" w:themeColor="text1"/>
        </w:rPr>
        <w:t>.</w:t>
      </w:r>
      <w:r w:rsidRPr="0056173C">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56173C">
        <w:rPr>
          <w:rStyle w:val="StyleUnderline"/>
          <w:rFonts w:asciiTheme="majorHAnsi" w:hAnsiTheme="majorHAnsi" w:cstheme="majorHAnsi"/>
          <w:color w:val="000000" w:themeColor="text1"/>
        </w:rPr>
        <w:t xml:space="preserve">these </w:t>
      </w:r>
      <w:r w:rsidRPr="0056173C">
        <w:rPr>
          <w:rStyle w:val="StyleUnderline"/>
          <w:rFonts w:asciiTheme="majorHAnsi" w:hAnsiTheme="majorHAnsi" w:cstheme="majorHAnsi"/>
          <w:color w:val="000000" w:themeColor="text1"/>
          <w:highlight w:val="green"/>
        </w:rPr>
        <w:t>processes</w:t>
      </w:r>
      <w:r w:rsidRPr="0056173C">
        <w:rPr>
          <w:rFonts w:asciiTheme="majorHAnsi" w:hAnsiTheme="majorHAnsi" w:cstheme="majorHAnsi"/>
          <w:color w:val="000000" w:themeColor="text1"/>
          <w:sz w:val="14"/>
        </w:rPr>
        <w:t xml:space="preserve"> take thousands of years to unfold, but they </w:t>
      </w:r>
      <w:r w:rsidRPr="0056173C">
        <w:rPr>
          <w:rStyle w:val="StyleUnderline"/>
          <w:rFonts w:asciiTheme="majorHAnsi" w:hAnsiTheme="majorHAnsi" w:cstheme="majorHAnsi"/>
          <w:color w:val="000000" w:themeColor="text1"/>
          <w:highlight w:val="green"/>
        </w:rPr>
        <w:t>are</w:t>
      </w:r>
      <w:r w:rsidRPr="0056173C">
        <w:rPr>
          <w:rStyle w:val="StyleUnderline"/>
          <w:rFonts w:asciiTheme="majorHAnsi" w:hAnsiTheme="majorHAnsi" w:cstheme="majorHAnsi"/>
          <w:color w:val="000000" w:themeColor="text1"/>
        </w:rPr>
        <w:t xml:space="preserve"> also </w:t>
      </w:r>
      <w:r w:rsidRPr="0056173C">
        <w:rPr>
          <w:rStyle w:val="StyleUnderline"/>
          <w:rFonts w:asciiTheme="majorHAnsi" w:hAnsiTheme="majorHAnsi" w:cstheme="majorHAnsi"/>
          <w:color w:val="000000" w:themeColor="text1"/>
          <w:highlight w:val="green"/>
        </w:rPr>
        <w:t>irreversible</w:t>
      </w:r>
      <w:r w:rsidRPr="0056173C">
        <w:rPr>
          <w:rFonts w:asciiTheme="majorHAnsi" w:hAnsiTheme="majorHAnsi" w:cstheme="majorHAnsi"/>
          <w:color w:val="000000" w:themeColor="text1"/>
          <w:sz w:val="14"/>
        </w:rPr>
        <w:t xml:space="preserve">, and therefore effectively permanent. </w:t>
      </w:r>
      <w:r w:rsidRPr="0056173C">
        <w:rPr>
          <w:rStyle w:val="StyleUnderline"/>
          <w:rFonts w:asciiTheme="majorHAnsi" w:hAnsiTheme="majorHAnsi" w:cstheme="majorHAnsi"/>
          <w:color w:val="000000" w:themeColor="text1"/>
        </w:rPr>
        <w:t>You might hope to simply reverse climate change; you can’t.</w:t>
      </w:r>
      <w:r w:rsidRPr="0056173C">
        <w:rPr>
          <w:rFonts w:asciiTheme="majorHAnsi" w:hAnsiTheme="majorHAnsi" w:cstheme="majorHAnsi"/>
          <w:color w:val="000000" w:themeColor="text1"/>
          <w:sz w:val="14"/>
        </w:rPr>
        <w:t xml:space="preserve"> It will outrun all of us. This is part of what makes </w:t>
      </w:r>
      <w:r w:rsidRPr="0056173C">
        <w:rPr>
          <w:rStyle w:val="StyleUnderline"/>
          <w:rFonts w:asciiTheme="majorHAnsi" w:hAnsiTheme="majorHAnsi" w:cstheme="majorHAnsi"/>
          <w:color w:val="000000" w:themeColor="text1"/>
        </w:rPr>
        <w:t>climate change</w:t>
      </w:r>
      <w:r w:rsidRPr="0056173C">
        <w:rPr>
          <w:rFonts w:asciiTheme="majorHAnsi" w:hAnsiTheme="majorHAnsi" w:cstheme="majorHAnsi"/>
          <w:color w:val="000000" w:themeColor="text1"/>
          <w:sz w:val="14"/>
        </w:rPr>
        <w:t xml:space="preserve"> what the theorist Timothy Morton calls a “hyperobject”—</w:t>
      </w:r>
      <w:r w:rsidRPr="0056173C">
        <w:rPr>
          <w:rStyle w:val="StyleUnderline"/>
          <w:rFonts w:asciiTheme="majorHAnsi" w:hAnsiTheme="majorHAnsi" w:cstheme="majorHAnsi"/>
          <w:color w:val="000000" w:themeColor="text1"/>
        </w:rPr>
        <w:t>a conceptual fact so large and complex that, like the internet, it can never be properly comprehended</w:t>
      </w:r>
      <w:r w:rsidRPr="0056173C">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56173C">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56173C">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56173C">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56173C">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w:t>
      </w:r>
      <w:r w:rsidRPr="0056173C">
        <w:rPr>
          <w:rFonts w:asciiTheme="majorHAnsi" w:hAnsiTheme="majorHAnsi" w:cstheme="majorHAnsi"/>
          <w:color w:val="000000" w:themeColor="text1"/>
          <w:sz w:val="14"/>
        </w:rPr>
        <w:lastRenderedPageBreak/>
        <w:t xml:space="preserve">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56173C">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56173C">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56173C">
        <w:rPr>
          <w:rStyle w:val="StyleUnderline"/>
          <w:rFonts w:asciiTheme="majorHAnsi" w:hAnsiTheme="majorHAnsi" w:cstheme="majorHAnsi"/>
          <w:color w:val="000000" w:themeColor="text1"/>
        </w:rPr>
        <w:t xml:space="preserve">too many of us have developed a </w:t>
      </w:r>
      <w:r w:rsidRPr="0056173C">
        <w:rPr>
          <w:rStyle w:val="Emphasis"/>
          <w:rFonts w:asciiTheme="majorHAnsi" w:hAnsiTheme="majorHAnsi" w:cstheme="majorHAnsi"/>
          <w:color w:val="000000" w:themeColor="text1"/>
        </w:rPr>
        <w:t>misleading impression that its effects are binary</w:t>
      </w:r>
      <w:r w:rsidRPr="0056173C">
        <w:rPr>
          <w:rStyle w:val="StyleUnderline"/>
          <w:rFonts w:asciiTheme="majorHAnsi" w:hAnsiTheme="majorHAnsi" w:cstheme="majorHAnsi"/>
          <w:color w:val="000000" w:themeColor="text1"/>
        </w:rPr>
        <w:t>.</w:t>
      </w:r>
      <w:r w:rsidRPr="0056173C">
        <w:rPr>
          <w:rFonts w:asciiTheme="majorHAnsi" w:hAnsiTheme="majorHAnsi" w:cstheme="majorHAnsi"/>
          <w:color w:val="000000" w:themeColor="text1"/>
          <w:sz w:val="14"/>
        </w:rPr>
        <w:t xml:space="preserve"> But </w:t>
      </w:r>
      <w:r w:rsidRPr="0056173C">
        <w:rPr>
          <w:rStyle w:val="StyleUnderline"/>
          <w:rFonts w:asciiTheme="majorHAnsi" w:hAnsiTheme="majorHAnsi" w:cstheme="majorHAnsi"/>
          <w:color w:val="000000" w:themeColor="text1"/>
        </w:rPr>
        <w:t xml:space="preserve">global </w:t>
      </w:r>
      <w:r w:rsidRPr="0056173C">
        <w:rPr>
          <w:rStyle w:val="StyleUnderline"/>
          <w:rFonts w:asciiTheme="majorHAnsi" w:hAnsiTheme="majorHAnsi" w:cstheme="majorHAnsi"/>
          <w:color w:val="000000" w:themeColor="text1"/>
          <w:highlight w:val="green"/>
        </w:rPr>
        <w:t xml:space="preserve">warming </w:t>
      </w:r>
      <w:r w:rsidRPr="0056173C">
        <w:rPr>
          <w:rStyle w:val="StyleUnderline"/>
          <w:rFonts w:asciiTheme="majorHAnsi" w:hAnsiTheme="majorHAnsi" w:cstheme="majorHAnsi"/>
          <w:color w:val="000000" w:themeColor="text1"/>
        </w:rPr>
        <w:t>is not “yes” or “no,”</w:t>
      </w:r>
      <w:r w:rsidRPr="0056173C">
        <w:rPr>
          <w:rFonts w:asciiTheme="majorHAnsi" w:hAnsiTheme="majorHAnsi" w:cstheme="majorHAnsi"/>
          <w:color w:val="000000" w:themeColor="text1"/>
          <w:sz w:val="14"/>
        </w:rPr>
        <w:t xml:space="preserve"> nor is it “today’s weather forever” or “doomsday tomorrow.” </w:t>
      </w:r>
      <w:r w:rsidRPr="0056173C">
        <w:rPr>
          <w:rStyle w:val="StyleUnderline"/>
          <w:rFonts w:asciiTheme="majorHAnsi" w:hAnsiTheme="majorHAnsi" w:cstheme="majorHAnsi"/>
          <w:color w:val="000000" w:themeColor="text1"/>
        </w:rPr>
        <w:t xml:space="preserve">It is a function that </w:t>
      </w:r>
      <w:r w:rsidRPr="0056173C">
        <w:rPr>
          <w:rStyle w:val="Emphasis"/>
          <w:rFonts w:asciiTheme="majorHAnsi" w:hAnsiTheme="majorHAnsi" w:cstheme="majorHAnsi"/>
          <w:color w:val="000000" w:themeColor="text1"/>
          <w:highlight w:val="green"/>
        </w:rPr>
        <w:t>gets worse over time</w:t>
      </w:r>
      <w:r w:rsidRPr="0056173C">
        <w:rPr>
          <w:rStyle w:val="StyleUnderline"/>
          <w:rFonts w:asciiTheme="majorHAnsi" w:hAnsiTheme="majorHAnsi" w:cstheme="majorHAnsi"/>
          <w:color w:val="000000" w:themeColor="text1"/>
          <w:highlight w:val="green"/>
        </w:rPr>
        <w:t xml:space="preserve"> </w:t>
      </w:r>
      <w:r w:rsidRPr="0056173C">
        <w:rPr>
          <w:rStyle w:val="StyleUnderline"/>
          <w:rFonts w:asciiTheme="majorHAnsi" w:hAnsiTheme="majorHAnsi" w:cstheme="majorHAnsi"/>
          <w:color w:val="000000" w:themeColor="text1"/>
        </w:rPr>
        <w:t>as long as we continue to produce greenhouse gas.</w:t>
      </w:r>
      <w:r w:rsidRPr="0056173C">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56173C">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56173C">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56173C">
        <w:rPr>
          <w:rStyle w:val="StyleUnderline"/>
          <w:rFonts w:asciiTheme="majorHAnsi" w:hAnsiTheme="majorHAnsi" w:cstheme="majorHAnsi"/>
          <w:color w:val="000000" w:themeColor="text1"/>
        </w:rPr>
        <w:t xml:space="preserve">climate change is not a discrete clue </w:t>
      </w:r>
      <w:r w:rsidRPr="0056173C">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56173C">
        <w:rPr>
          <w:rStyle w:val="StyleUnderline"/>
          <w:rFonts w:asciiTheme="majorHAnsi" w:hAnsiTheme="majorHAnsi" w:cstheme="maj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56173C">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w:t>
      </w:r>
      <w:r w:rsidRPr="0056173C">
        <w:rPr>
          <w:rFonts w:asciiTheme="majorHAnsi" w:hAnsiTheme="majorHAnsi" w:cstheme="majorHAnsi"/>
          <w:color w:val="000000" w:themeColor="text1"/>
          <w:sz w:val="14"/>
        </w:rPr>
        <w:lastRenderedPageBreak/>
        <w:t xml:space="preserve">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56173C">
        <w:rPr>
          <w:rStyle w:val="StyleUnderline"/>
          <w:rFonts w:asciiTheme="majorHAnsi" w:hAnsiTheme="majorHAnsi" w:cstheme="majorHAnsi"/>
          <w:color w:val="000000" w:themeColor="text1"/>
        </w:rPr>
        <w:t xml:space="preserve">A </w:t>
      </w:r>
      <w:r w:rsidRPr="0056173C">
        <w:rPr>
          <w:rStyle w:val="StyleUnderline"/>
          <w:rFonts w:asciiTheme="majorHAnsi" w:hAnsiTheme="majorHAnsi" w:cstheme="majorHAnsi"/>
          <w:color w:val="000000" w:themeColor="text1"/>
          <w:highlight w:val="green"/>
        </w:rPr>
        <w:t>warming</w:t>
      </w:r>
      <w:r w:rsidRPr="0056173C">
        <w:rPr>
          <w:rStyle w:val="StyleUnderline"/>
          <w:rFonts w:asciiTheme="majorHAnsi" w:hAnsiTheme="majorHAnsi" w:cstheme="majorHAnsi"/>
          <w:color w:val="000000" w:themeColor="text1"/>
        </w:rPr>
        <w:t xml:space="preserve"> planet </w:t>
      </w:r>
      <w:r w:rsidRPr="0056173C">
        <w:rPr>
          <w:rStyle w:val="StyleUnderline"/>
          <w:rFonts w:asciiTheme="majorHAnsi" w:hAnsiTheme="majorHAnsi" w:cstheme="majorHAnsi"/>
          <w:color w:val="000000" w:themeColor="text1"/>
          <w:highlight w:val="green"/>
        </w:rPr>
        <w:t>will</w:t>
      </w:r>
      <w:r w:rsidRPr="0056173C">
        <w:rPr>
          <w:rStyle w:val="StyleUnderline"/>
          <w:rFonts w:asciiTheme="majorHAnsi" w:hAnsiTheme="majorHAnsi" w:cstheme="majorHAnsi"/>
          <w:color w:val="000000" w:themeColor="text1"/>
        </w:rPr>
        <w:t xml:space="preserve"> also </w:t>
      </w:r>
      <w:r w:rsidRPr="0056173C">
        <w:rPr>
          <w:rStyle w:val="StyleUnderline"/>
          <w:rFonts w:asciiTheme="majorHAnsi" w:hAnsiTheme="majorHAnsi" w:cstheme="majorHAnsi"/>
          <w:color w:val="000000" w:themeColor="text1"/>
          <w:highlight w:val="green"/>
        </w:rPr>
        <w:t>melt</w:t>
      </w:r>
      <w:r w:rsidRPr="0056173C">
        <w:rPr>
          <w:rStyle w:val="StyleUnderline"/>
          <w:rFonts w:asciiTheme="majorHAnsi" w:hAnsiTheme="majorHAnsi" w:cstheme="majorHAnsi"/>
          <w:color w:val="000000" w:themeColor="text1"/>
        </w:rPr>
        <w:t xml:space="preserve"> Arctic </w:t>
      </w:r>
      <w:r w:rsidRPr="0056173C">
        <w:rPr>
          <w:rStyle w:val="StyleUnderline"/>
          <w:rFonts w:asciiTheme="majorHAnsi" w:hAnsiTheme="majorHAnsi" w:cstheme="majorHAnsi"/>
          <w:color w:val="000000" w:themeColor="text1"/>
          <w:highlight w:val="green"/>
        </w:rPr>
        <w:t xml:space="preserve">permafrost, </w:t>
      </w:r>
      <w:r w:rsidRPr="0056173C">
        <w:rPr>
          <w:rStyle w:val="StyleUnderline"/>
          <w:rFonts w:asciiTheme="majorHAnsi" w:hAnsiTheme="majorHAnsi" w:cstheme="majorHAnsi"/>
          <w:color w:val="000000" w:themeColor="text1"/>
        </w:rPr>
        <w:t xml:space="preserve">which contains 1.8 trillion tons of carbon, more than twice as much as is currently suspended in the earth’s atmosphere, and some of </w:t>
      </w:r>
      <w:r w:rsidRPr="0056173C">
        <w:rPr>
          <w:rStyle w:val="StyleUnderline"/>
          <w:rFonts w:asciiTheme="majorHAnsi" w:hAnsiTheme="majorHAnsi" w:cstheme="majorHAnsi"/>
          <w:color w:val="000000" w:themeColor="text1"/>
          <w:highlight w:val="green"/>
        </w:rPr>
        <w:t>which</w:t>
      </w:r>
      <w:r w:rsidRPr="0056173C">
        <w:rPr>
          <w:rStyle w:val="StyleUnderline"/>
          <w:rFonts w:asciiTheme="majorHAnsi" w:hAnsiTheme="majorHAnsi" w:cstheme="majorHAnsi"/>
          <w:color w:val="000000" w:themeColor="text1"/>
        </w:rPr>
        <w:t xml:space="preserve">, when it thaws and is released, </w:t>
      </w:r>
      <w:r w:rsidRPr="0056173C">
        <w:rPr>
          <w:rStyle w:val="StyleUnderline"/>
          <w:rFonts w:asciiTheme="majorHAnsi" w:hAnsiTheme="majorHAnsi" w:cstheme="majorHAnsi"/>
          <w:color w:val="000000" w:themeColor="text1"/>
          <w:highlight w:val="green"/>
        </w:rPr>
        <w:t>may evaporate as methane, which is thirty-four times as powerful a greenhouse-gas warming</w:t>
      </w:r>
      <w:r w:rsidRPr="0056173C">
        <w:rPr>
          <w:rStyle w:val="StyleUnderline"/>
          <w:rFonts w:asciiTheme="majorHAnsi" w:hAnsiTheme="majorHAnsi" w:cstheme="majorHAnsi"/>
          <w:color w:val="000000" w:themeColor="text1"/>
        </w:rPr>
        <w:t xml:space="preserve"> </w:t>
      </w:r>
      <w:r w:rsidRPr="0056173C">
        <w:rPr>
          <w:rStyle w:val="StyleUnderline"/>
          <w:rFonts w:asciiTheme="majorHAnsi" w:hAnsiTheme="majorHAnsi" w:cstheme="majorHAnsi"/>
          <w:color w:val="000000" w:themeColor="text1"/>
          <w:highlight w:val="green"/>
        </w:rPr>
        <w:t>blanket</w:t>
      </w:r>
      <w:r w:rsidRPr="0056173C">
        <w:rPr>
          <w:rStyle w:val="StyleUnderline"/>
          <w:rFonts w:asciiTheme="majorHAnsi" w:hAnsiTheme="majorHAnsi" w:cstheme="majorHAnsi"/>
          <w:color w:val="000000" w:themeColor="text1"/>
        </w:rPr>
        <w:t xml:space="preserve"> </w:t>
      </w:r>
    </w:p>
    <w:p w14:paraId="58FC9465" w14:textId="77777777" w:rsidR="002339D1" w:rsidRDefault="002339D1" w:rsidP="00906553">
      <w:pPr>
        <w:ind w:left="360"/>
        <w:rPr>
          <w:rStyle w:val="StyleUnderline"/>
          <w:rFonts w:asciiTheme="majorHAnsi" w:hAnsiTheme="majorHAnsi" w:cstheme="majorHAnsi"/>
          <w:color w:val="000000" w:themeColor="text1"/>
        </w:rPr>
      </w:pPr>
    </w:p>
    <w:p w14:paraId="289EDCE4" w14:textId="77777777" w:rsidR="002339D1" w:rsidRDefault="002339D1" w:rsidP="00906553">
      <w:pPr>
        <w:ind w:left="360"/>
        <w:rPr>
          <w:rStyle w:val="StyleUnderline"/>
          <w:rFonts w:asciiTheme="majorHAnsi" w:hAnsiTheme="majorHAnsi" w:cstheme="majorHAnsi"/>
          <w:color w:val="000000" w:themeColor="text1"/>
        </w:rPr>
      </w:pPr>
    </w:p>
    <w:p w14:paraId="4430C1DE" w14:textId="77777777" w:rsidR="002339D1" w:rsidRDefault="002339D1" w:rsidP="00906553">
      <w:pPr>
        <w:ind w:left="360"/>
        <w:rPr>
          <w:rStyle w:val="StyleUnderline"/>
          <w:rFonts w:asciiTheme="majorHAnsi" w:hAnsiTheme="majorHAnsi" w:cstheme="majorHAnsi"/>
          <w:color w:val="000000" w:themeColor="text1"/>
        </w:rPr>
      </w:pPr>
    </w:p>
    <w:p w14:paraId="4DD5E6B6" w14:textId="718CDE15" w:rsidR="00906553" w:rsidRPr="0056173C" w:rsidRDefault="00906553" w:rsidP="00906553">
      <w:pPr>
        <w:ind w:left="360"/>
        <w:rPr>
          <w:rFonts w:asciiTheme="majorHAnsi" w:hAnsiTheme="majorHAnsi" w:cstheme="majorHAnsi"/>
          <w:color w:val="000000" w:themeColor="text1"/>
          <w:sz w:val="14"/>
        </w:rPr>
      </w:pPr>
      <w:r w:rsidRPr="0056173C">
        <w:rPr>
          <w:rStyle w:val="StyleUnderline"/>
          <w:rFonts w:asciiTheme="majorHAnsi" w:hAnsiTheme="majorHAnsi" w:cstheme="majorHAnsi"/>
          <w:color w:val="000000" w:themeColor="text1"/>
        </w:rPr>
        <w:t>as carbon dioxide when judged on the timescale of a century</w:t>
      </w:r>
      <w:r w:rsidRPr="0056173C">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56173C">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56173C">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56173C">
        <w:rPr>
          <w:rStyle w:val="StyleUnderline"/>
          <w:rFonts w:asciiTheme="majorHAnsi" w:hAnsiTheme="majorHAnsi" w:cstheme="majorHAnsi"/>
          <w:color w:val="000000" w:themeColor="text1"/>
        </w:rPr>
        <w:t>These are the systems climate scientists call “feedbacks”; there are more</w:t>
      </w:r>
      <w:r w:rsidRPr="0056173C">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w:t>
      </w:r>
      <w:r w:rsidRPr="0056173C">
        <w:rPr>
          <w:rFonts w:asciiTheme="majorHAnsi" w:hAnsiTheme="majorHAnsi" w:cstheme="majorHAnsi"/>
          <w:color w:val="000000" w:themeColor="text1"/>
          <w:sz w:val="14"/>
        </w:rPr>
        <w:lastRenderedPageBreak/>
        <w:t xml:space="preserve">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56173C">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56173C">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56173C">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56173C">
        <w:rPr>
          <w:rFonts w:asciiTheme="majorHAnsi" w:hAnsiTheme="majorHAnsi" w:cstheme="majorHAnsi"/>
          <w:color w:val="000000" w:themeColor="text1"/>
          <w:sz w:val="14"/>
        </w:rPr>
        <w:t>, with relative prosperity a benefit of more aggressive action.</w:t>
      </w:r>
      <w:r w:rsidRPr="0056173C">
        <w:rPr>
          <w:rStyle w:val="StyleUnderline"/>
          <w:rFonts w:asciiTheme="majorHAnsi" w:hAnsiTheme="majorHAnsi" w:cstheme="majorHAnsi"/>
          <w:color w:val="000000" w:themeColor="text1"/>
        </w:rPr>
        <w:t xml:space="preserve"> Every degree of warming</w:t>
      </w:r>
      <w:r w:rsidRPr="0056173C">
        <w:rPr>
          <w:rFonts w:asciiTheme="majorHAnsi" w:hAnsiTheme="majorHAnsi" w:cstheme="majorHAnsi"/>
          <w:color w:val="000000" w:themeColor="text1"/>
          <w:sz w:val="14"/>
        </w:rPr>
        <w:t>, it’s been estimated,</w:t>
      </w:r>
      <w:r w:rsidRPr="0056173C">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56173C">
        <w:rPr>
          <w:rFonts w:asciiTheme="majorHAnsi" w:hAnsiTheme="majorHAnsi" w:cstheme="majorHAnsi"/>
          <w:color w:val="000000" w:themeColor="text1"/>
          <w:sz w:val="14"/>
        </w:rPr>
        <w:t xml:space="preserve">.101, 102 </w:t>
      </w:r>
      <w:r w:rsidRPr="0056173C">
        <w:rPr>
          <w:rStyle w:val="StyleUnderline"/>
          <w:rFonts w:asciiTheme="majorHAnsi" w:hAnsiTheme="majorHAnsi" w:cstheme="majorHAnsi"/>
          <w:color w:val="000000" w:themeColor="text1"/>
        </w:rPr>
        <w:t>Turn the dial up another degree or two, and the costs balloon—the compound interest of environmental catastrophe</w:t>
      </w:r>
      <w:r w:rsidRPr="0056173C">
        <w:rPr>
          <w:rFonts w:asciiTheme="majorHAnsi" w:hAnsiTheme="majorHAnsi" w:cstheme="majorHAnsi"/>
          <w:color w:val="000000" w:themeColor="text1"/>
          <w:sz w:val="14"/>
        </w:rPr>
        <w:t xml:space="preserve">. </w:t>
      </w:r>
      <w:r w:rsidRPr="0056173C">
        <w:rPr>
          <w:rStyle w:val="StyleUnderline"/>
          <w:rFonts w:asciiTheme="majorHAnsi" w:hAnsiTheme="majorHAnsi" w:cstheme="majorHAnsi"/>
          <w:color w:val="000000" w:themeColor="text1"/>
        </w:rPr>
        <w:t>3.7 degrees of warming would produce $551 trillion in damages</w:t>
      </w:r>
      <w:r w:rsidRPr="0056173C">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w:t>
      </w:r>
      <w:r w:rsidRPr="0056173C">
        <w:rPr>
          <w:rFonts w:asciiTheme="majorHAnsi" w:hAnsiTheme="majorHAnsi" w:cstheme="majorHAnsi"/>
          <w:color w:val="000000" w:themeColor="text1"/>
          <w:sz w:val="14"/>
        </w:rPr>
        <w:lastRenderedPageBreak/>
        <w:t>math in horrifying detail. In the journal Nature Climate Change, a team led by Drew</w:t>
      </w:r>
      <w:r w:rsidRPr="0056173C">
        <w:rPr>
          <w:rStyle w:val="StyleUnderline"/>
          <w:rFonts w:asciiTheme="majorHAnsi" w:hAnsiTheme="majorHAnsi" w:cstheme="majorHAnsi"/>
          <w:color w:val="000000" w:themeColor="text1"/>
        </w:rPr>
        <w:t xml:space="preserve"> Shindell tried to quantify </w:t>
      </w:r>
      <w:r w:rsidRPr="0056173C">
        <w:rPr>
          <w:rFonts w:asciiTheme="majorHAnsi" w:hAnsiTheme="majorHAnsi" w:cstheme="majorHAnsi"/>
          <w:color w:val="000000" w:themeColor="text1"/>
          <w:sz w:val="14"/>
        </w:rPr>
        <w:t>the suffering that would be avoided if warming was kept to 1.5 degrees, rather than 2 degrees—in other words,</w:t>
      </w:r>
      <w:r w:rsidRPr="0056173C">
        <w:rPr>
          <w:rStyle w:val="StyleUnderline"/>
          <w:rFonts w:asciiTheme="majorHAnsi" w:hAnsiTheme="majorHAnsi" w:cstheme="majorHAnsi"/>
          <w:color w:val="000000" w:themeColor="text1"/>
        </w:rPr>
        <w:t xml:space="preserve"> how much additional suffering would result from just that additional half-degree of warming</w:t>
      </w:r>
      <w:r w:rsidRPr="0056173C">
        <w:rPr>
          <w:rFonts w:asciiTheme="majorHAnsi" w:hAnsiTheme="majorHAnsi" w:cstheme="majorHAnsi"/>
          <w:color w:val="000000" w:themeColor="text1"/>
          <w:sz w:val="14"/>
        </w:rPr>
        <w:t>. Their answer:</w:t>
      </w:r>
      <w:r w:rsidRPr="0056173C">
        <w:rPr>
          <w:rStyle w:val="StyleUnderline"/>
          <w:rFonts w:asciiTheme="majorHAnsi" w:hAnsiTheme="majorHAnsi" w:cstheme="majorHAnsi"/>
          <w:color w:val="000000" w:themeColor="text1"/>
        </w:rPr>
        <w:t xml:space="preserve"> 150 million more people would die </w:t>
      </w:r>
      <w:r w:rsidRPr="0056173C">
        <w:rPr>
          <w:rStyle w:val="Emphasis"/>
          <w:rFonts w:asciiTheme="majorHAnsi" w:hAnsiTheme="majorHAnsi" w:cstheme="majorHAnsi"/>
          <w:color w:val="000000" w:themeColor="text1"/>
        </w:rPr>
        <w:t>from air pollution alone</w:t>
      </w:r>
      <w:r w:rsidRPr="0056173C">
        <w:rPr>
          <w:rStyle w:val="StyleUnderline"/>
          <w:rFonts w:asciiTheme="majorHAnsi" w:hAnsiTheme="majorHAnsi" w:cstheme="majorHAnsi"/>
          <w:color w:val="000000" w:themeColor="text1"/>
        </w:rPr>
        <w:t xml:space="preserve"> in a 2-degree warmer world than in a 1.1075-degree warmer one</w:t>
      </w:r>
      <w:r w:rsidRPr="0056173C">
        <w:rPr>
          <w:rFonts w:asciiTheme="majorHAnsi" w:hAnsiTheme="majorHAnsi" w:cstheme="majorHAnsi"/>
          <w:color w:val="000000" w:themeColor="text1"/>
          <w:sz w:val="14"/>
        </w:rPr>
        <w:t>. Later that year, the</w:t>
      </w:r>
      <w:r w:rsidRPr="0056173C">
        <w:rPr>
          <w:rStyle w:val="StyleUnderline"/>
          <w:rFonts w:asciiTheme="majorHAnsi" w:hAnsiTheme="majorHAnsi" w:cstheme="majorHAnsi"/>
          <w:color w:val="000000" w:themeColor="text1"/>
        </w:rPr>
        <w:t xml:space="preserve"> IPCC raised the stakes further: in the gap between 1.1085 degrees and 2, it said, </w:t>
      </w:r>
      <w:r w:rsidRPr="0056173C">
        <w:rPr>
          <w:rStyle w:val="Emphasis"/>
          <w:rFonts w:asciiTheme="majorHAnsi" w:hAnsiTheme="majorHAnsi" w:cstheme="majorHAnsi"/>
          <w:color w:val="000000" w:themeColor="text1"/>
          <w:highlight w:val="green"/>
        </w:rPr>
        <w:t>hundreds of millions of lives were at stake</w:t>
      </w:r>
      <w:r w:rsidRPr="0056173C">
        <w:rPr>
          <w:rStyle w:val="StyleUnderline"/>
          <w:rFonts w:asciiTheme="majorHAnsi" w:hAnsiTheme="majorHAnsi" w:cstheme="majorHAnsi"/>
          <w:color w:val="000000" w:themeColor="text1"/>
        </w:rPr>
        <w:t>.</w:t>
      </w:r>
      <w:r w:rsidRPr="0056173C">
        <w:rPr>
          <w:rFonts w:asciiTheme="majorHAnsi" w:hAnsiTheme="majorHAnsi" w:cstheme="majorHAnsi"/>
          <w:color w:val="000000" w:themeColor="text1"/>
          <w:sz w:val="14"/>
        </w:rPr>
        <w:t xml:space="preserve"> Numbers that large can be hard to grasp, but </w:t>
      </w:r>
      <w:r w:rsidRPr="0056173C">
        <w:rPr>
          <w:rStyle w:val="StyleUnderline"/>
          <w:rFonts w:asciiTheme="majorHAnsi" w:hAnsiTheme="majorHAnsi" w:cstheme="majorHAnsi"/>
          <w:color w:val="000000" w:themeColor="text1"/>
        </w:rPr>
        <w:t>150 million is the equivalent of twenty-five Holocausts</w:t>
      </w:r>
      <w:r w:rsidRPr="0056173C">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56173C">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56173C">
        <w:rPr>
          <w:rFonts w:asciiTheme="majorHAnsi" w:hAnsiTheme="majorHAnsi" w:cstheme="majorHAnsi"/>
          <w:color w:val="000000" w:themeColor="text1"/>
          <w:sz w:val="14"/>
        </w:rPr>
        <w:t xml:space="preserve">. Here, </w:t>
      </w:r>
      <w:r w:rsidRPr="0056173C">
        <w:rPr>
          <w:rStyle w:val="StyleUnderline"/>
          <w:rFonts w:asciiTheme="majorHAnsi" w:hAnsiTheme="majorHAnsi" w:cstheme="majorHAnsi"/>
          <w:color w:val="000000" w:themeColor="text1"/>
        </w:rPr>
        <w:t xml:space="preserve">the facts are hysterical, and the dimensions of the drama that will play out between those poles </w:t>
      </w:r>
      <w:r w:rsidRPr="0056173C">
        <w:rPr>
          <w:rStyle w:val="Emphasis"/>
          <w:rFonts w:asciiTheme="majorHAnsi" w:hAnsiTheme="majorHAnsi" w:cstheme="majorHAnsi"/>
          <w:color w:val="000000" w:themeColor="text1"/>
        </w:rPr>
        <w:t>incomprehensibly large</w:t>
      </w:r>
      <w:r w:rsidRPr="0056173C">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56173C">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56173C">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9FFC4F9" w14:textId="395ECE4F" w:rsidR="00E42E4C" w:rsidRPr="0056173C" w:rsidRDefault="00906553" w:rsidP="00906553">
      <w:pPr>
        <w:pStyle w:val="Heading2"/>
      </w:pPr>
      <w:r w:rsidRPr="0056173C">
        <w:lastRenderedPageBreak/>
        <w:t>2</w:t>
      </w:r>
    </w:p>
    <w:p w14:paraId="595786F3" w14:textId="77777777" w:rsidR="00906553" w:rsidRPr="0056173C" w:rsidRDefault="00906553" w:rsidP="00906553">
      <w:pPr>
        <w:pStyle w:val="Heading1"/>
      </w:pPr>
      <w:r w:rsidRPr="0056173C">
        <w:lastRenderedPageBreak/>
        <w:t>Legal Trust CP</w:t>
      </w:r>
    </w:p>
    <w:p w14:paraId="0DE0FD6F" w14:textId="77777777" w:rsidR="00906553" w:rsidRPr="0056173C" w:rsidRDefault="00906553" w:rsidP="00906553">
      <w:pPr>
        <w:pStyle w:val="Heading2"/>
      </w:pPr>
      <w:r w:rsidRPr="0056173C">
        <w:lastRenderedPageBreak/>
        <w:t>NC Tools</w:t>
      </w:r>
    </w:p>
    <w:p w14:paraId="0B67470C" w14:textId="77777777" w:rsidR="00906553" w:rsidRPr="0056173C" w:rsidRDefault="00906553" w:rsidP="00906553">
      <w:pPr>
        <w:pStyle w:val="Heading3"/>
      </w:pPr>
      <w:r w:rsidRPr="0056173C">
        <w:lastRenderedPageBreak/>
        <w:t>NC Shell - Short</w:t>
      </w:r>
    </w:p>
    <w:p w14:paraId="141D41EC" w14:textId="77777777" w:rsidR="00906553" w:rsidRPr="0056173C" w:rsidRDefault="00906553" w:rsidP="00906553">
      <w:pPr>
        <w:pStyle w:val="Heading4"/>
      </w:pPr>
      <w:r w:rsidRPr="0056173C">
        <w:t xml:space="preserve">TEXT: The Outer Space Treaty ought to be amended to establish an international legal trust system governing outer space.  </w:t>
      </w:r>
    </w:p>
    <w:p w14:paraId="4176B4CE" w14:textId="77777777" w:rsidR="00906553" w:rsidRPr="0056173C" w:rsidRDefault="00906553" w:rsidP="00906553">
      <w:pPr>
        <w:pStyle w:val="Heading4"/>
      </w:pPr>
      <w:r w:rsidRPr="0056173C">
        <w:t xml:space="preserve">The Legal trust would include private property rights and would ensure the sustainable development as well as the equitable distribution of space resources.  </w:t>
      </w:r>
    </w:p>
    <w:p w14:paraId="020313EA" w14:textId="77777777" w:rsidR="00906553" w:rsidRPr="0056173C" w:rsidRDefault="00906553" w:rsidP="00906553">
      <w:r w:rsidRPr="0056173C">
        <w:rPr>
          <w:rStyle w:val="Style13ptBold"/>
        </w:rPr>
        <w:t>Finoa ’20</w:t>
      </w:r>
      <w:r w:rsidRPr="0056173C">
        <w:t xml:space="preserve"> – Ivan Finoa [Department of Law, University of Turin], “An international legal trust system to deal with the new space era,” 71st International Astronautical Congress (IAC) – The CyberSpace Edition, (12-14 October 2020). &lt;</w:t>
      </w:r>
      <w:hyperlink r:id="rId11" w:history="1">
        <w:r w:rsidRPr="0056173C">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rsidRPr="0056173C">
        <w:t>&gt;CT</w:t>
      </w:r>
    </w:p>
    <w:p w14:paraId="4B1F99A6" w14:textId="77777777" w:rsidR="00906553" w:rsidRPr="0056173C" w:rsidRDefault="00906553" w:rsidP="00906553"/>
    <w:p w14:paraId="16566481" w14:textId="6D83FB27" w:rsidR="00906553" w:rsidRPr="0056173C" w:rsidRDefault="00906553" w:rsidP="00906553">
      <w:pPr>
        <w:rPr>
          <w:rStyle w:val="StyleUnderline"/>
        </w:rPr>
      </w:pPr>
      <w:r w:rsidRPr="0056173C">
        <w:rPr>
          <w:sz w:val="16"/>
        </w:rPr>
        <w:t>Considering the worsening climate change, in the future outer space might be our last Noah’s Ark</w:t>
      </w:r>
      <w:r w:rsidRPr="0056173C">
        <w:rPr>
          <w:rStyle w:val="StyleUnderline"/>
        </w:rPr>
        <w:t xml:space="preserve">. Now, </w:t>
      </w:r>
      <w:r w:rsidRPr="0056173C">
        <w:rPr>
          <w:rStyle w:val="Emphasis"/>
          <w:highlight w:val="green"/>
        </w:rPr>
        <w:t>humans must look to space</w:t>
      </w:r>
      <w:r w:rsidRPr="0056173C">
        <w:rPr>
          <w:rStyle w:val="StyleUnderline"/>
        </w:rPr>
        <w:t xml:space="preserve"> as an opportunity </w:t>
      </w:r>
      <w:r w:rsidRPr="0056173C">
        <w:rPr>
          <w:rStyle w:val="Emphasis"/>
          <w:highlight w:val="green"/>
        </w:rPr>
        <w:t>to support growing resource requirements. Asteroids are rich in metals</w:t>
      </w:r>
      <w:r w:rsidRPr="0056173C">
        <w:rPr>
          <w:rStyle w:val="StyleUnderline"/>
        </w:rPr>
        <w:t xml:space="preserve">, which could be transported back to Earth. Unfortunately, </w:t>
      </w:r>
      <w:r w:rsidRPr="0056173C">
        <w:rPr>
          <w:rStyle w:val="Emphasis"/>
          <w:highlight w:val="green"/>
        </w:rPr>
        <w:t>the existing internationa</w:t>
      </w:r>
      <w:r w:rsidRPr="0056173C">
        <w:rPr>
          <w:rStyle w:val="StyleUnderline"/>
        </w:rPr>
        <w:t xml:space="preserve">l legal </w:t>
      </w:r>
      <w:r w:rsidRPr="0056173C">
        <w:rPr>
          <w:rStyle w:val="Emphasis"/>
          <w:highlight w:val="green"/>
        </w:rPr>
        <w:t>framework discourages investments in</w:t>
      </w:r>
      <w:r w:rsidRPr="0056173C">
        <w:rPr>
          <w:rStyle w:val="StyleUnderline"/>
        </w:rPr>
        <w:t xml:space="preserve"> the </w:t>
      </w:r>
      <w:r w:rsidRPr="0056173C">
        <w:rPr>
          <w:rStyle w:val="Emphasis"/>
          <w:highlight w:val="green"/>
        </w:rPr>
        <w:t>space</w:t>
      </w:r>
      <w:r w:rsidRPr="0056173C">
        <w:rPr>
          <w:rStyle w:val="StyleUnderline"/>
        </w:rPr>
        <w:t xml:space="preserve"> economy. Once </w:t>
      </w:r>
      <w:r w:rsidRPr="0056173C">
        <w:rPr>
          <w:rStyle w:val="Emphasis"/>
          <w:highlight w:val="green"/>
        </w:rPr>
        <w:t>an enterprise invests billions of dollars in</w:t>
      </w:r>
      <w:r w:rsidRPr="0056173C">
        <w:rPr>
          <w:rStyle w:val="StyleUnderline"/>
        </w:rPr>
        <w:t xml:space="preserve"> discovering and </w:t>
      </w:r>
      <w:r w:rsidRPr="0056173C">
        <w:rPr>
          <w:rStyle w:val="Emphasis"/>
          <w:highlight w:val="green"/>
        </w:rPr>
        <w:t>developing a mining site, it cannot claim any ownership because of the non-appropriation principle</w:t>
      </w:r>
      <w:r w:rsidRPr="0056173C">
        <w:rPr>
          <w:rStyle w:val="StyleUnderline"/>
        </w:rPr>
        <w:t xml:space="preserve"> stipulated in Article 2 of the Outer Space Treaty (OST). Thus, </w:t>
      </w:r>
      <w:r w:rsidRPr="0056173C">
        <w:rPr>
          <w:rStyle w:val="Emphasis"/>
          <w:highlight w:val="green"/>
        </w:rPr>
        <w:t>other entities could legally access</w:t>
      </w:r>
      <w:r w:rsidRPr="0056173C">
        <w:rPr>
          <w:rStyle w:val="StyleUnderline"/>
        </w:rPr>
        <w:t xml:space="preserve"> and exploit </w:t>
      </w:r>
      <w:r w:rsidRPr="0056173C">
        <w:rPr>
          <w:rStyle w:val="Emphasis"/>
          <w:highlight w:val="green"/>
        </w:rPr>
        <w:t>the same resource</w:t>
      </w:r>
      <w:r w:rsidRPr="0056173C">
        <w:rPr>
          <w:rStyle w:val="StyleUnderline"/>
        </w:rPr>
        <w:t xml:space="preserve"> without any participation in the initial financial investment, </w:t>
      </w:r>
      <w:r w:rsidRPr="0056173C">
        <w:rPr>
          <w:rStyle w:val="Emphasis"/>
          <w:highlight w:val="green"/>
        </w:rPr>
        <w:t>increasing the risk of</w:t>
      </w:r>
      <w:r w:rsidRPr="0056173C">
        <w:rPr>
          <w:rStyle w:val="StyleUnderline"/>
        </w:rPr>
        <w:t xml:space="preserve"> potential </w:t>
      </w:r>
      <w:r w:rsidRPr="0056173C">
        <w:rPr>
          <w:rStyle w:val="Emphasis"/>
          <w:highlight w:val="green"/>
        </w:rPr>
        <w:t>conflict</w:t>
      </w:r>
      <w:r w:rsidRPr="0056173C">
        <w:rPr>
          <w:rStyle w:val="StyleUnderline"/>
        </w:rPr>
        <w:t>.</w:t>
      </w:r>
      <w:r w:rsidRPr="0056173C">
        <w:rPr>
          <w:sz w:val="16"/>
        </w:rPr>
        <w:t xml:space="preserve"> Bearing this in mind, the question arises, which legal regime could ensure effective allocation of resources, avoiding a chaotic space race to acquire valuable assets? </w:t>
      </w:r>
      <w:r w:rsidRPr="0056173C">
        <w:rPr>
          <w:rStyle w:val="StyleUnderline"/>
        </w:rPr>
        <w:t xml:space="preserve">The aim of this research is to argue that </w:t>
      </w:r>
      <w:r w:rsidRPr="0056173C">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56173C">
        <w:rPr>
          <w:rStyle w:val="StyleUnderline"/>
        </w:rPr>
        <w:t xml:space="preserve"> could be preferable to a lease </w:t>
      </w:r>
      <w:r w:rsidRPr="0056173C">
        <w:rPr>
          <w:rStyle w:val="Emphasis"/>
          <w:highlight w:val="green"/>
        </w:rPr>
        <w:t>over asteroids</w:t>
      </w:r>
      <w:r w:rsidRPr="0056173C">
        <w:rPr>
          <w:rStyle w:val="StyleUnderline"/>
        </w:rPr>
        <w:t xml:space="preserve">, as they could be exploited to their disappearance. </w:t>
      </w:r>
      <w:r w:rsidRPr="0056173C">
        <w:rPr>
          <w:rStyle w:val="Emphasis"/>
          <w:highlight w:val="green"/>
        </w:rPr>
        <w:t>This</w:t>
      </w:r>
      <w:r w:rsidRPr="0056173C">
        <w:rPr>
          <w:rStyle w:val="StyleUnderline"/>
        </w:rPr>
        <w:t xml:space="preserve"> proposed </w:t>
      </w:r>
      <w:r w:rsidRPr="0056173C">
        <w:rPr>
          <w:rStyle w:val="Emphasis"/>
          <w:highlight w:val="green"/>
        </w:rPr>
        <w:t>system would be led by</w:t>
      </w:r>
      <w:r w:rsidRPr="0056173C">
        <w:rPr>
          <w:rStyle w:val="StyleUnderline"/>
        </w:rPr>
        <w:t xml:space="preserve"> the United Nations Office for Outer Space Affairs </w:t>
      </w:r>
      <w:r w:rsidRPr="0056173C">
        <w:rPr>
          <w:rStyle w:val="Emphasis"/>
          <w:highlight w:val="green"/>
        </w:rPr>
        <w:t>(UNOOSA), as the main trustee. The co-trustees would be the nations of the world</w:t>
      </w:r>
      <w:r w:rsidRPr="0056173C">
        <w:rPr>
          <w:rStyle w:val="StyleUnderline"/>
        </w:rPr>
        <w:t xml:space="preserve">. Prior to initiating any space activity, </w:t>
      </w:r>
      <w:r w:rsidRPr="0056173C">
        <w:rPr>
          <w:rStyle w:val="Emphasis"/>
          <w:highlight w:val="green"/>
        </w:rPr>
        <w:t>every entity would send a request to their national government</w:t>
      </w:r>
      <w:r w:rsidRPr="0056173C">
        <w:rPr>
          <w:rStyle w:val="StyleUnderline"/>
        </w:rPr>
        <w:t>.</w:t>
      </w:r>
      <w:r w:rsidRPr="0056173C">
        <w:rPr>
          <w:sz w:val="16"/>
        </w:rPr>
        <w:t xml:space="preserve"> If all the legal parameters are respected, the nation would forward the operational request to the UNOOSA. In the case of acceptance, UNOOSA would record the permit on an international public registry</w:t>
      </w:r>
      <w:r w:rsidRPr="0056173C">
        <w:t xml:space="preserve">. </w:t>
      </w:r>
      <w:r w:rsidRPr="0056173C">
        <w:rPr>
          <w:rStyle w:val="Emphasis"/>
          <w:highlight w:val="green"/>
        </w:rPr>
        <w:t>The country</w:t>
      </w:r>
      <w:r w:rsidRPr="0056173C">
        <w:rPr>
          <w:rStyle w:val="StyleUnderline"/>
        </w:rPr>
        <w:t xml:space="preserve"> in which the company has been registered </w:t>
      </w:r>
      <w:r w:rsidRPr="0056173C">
        <w:rPr>
          <w:rStyle w:val="Emphasis"/>
          <w:highlight w:val="green"/>
        </w:rPr>
        <w:t>would investigate whether the activities of its national company are consistent with the permit</w:t>
      </w:r>
      <w:r w:rsidRPr="0056173C">
        <w:rPr>
          <w:rStyle w:val="StyleUnderline"/>
        </w:rPr>
        <w:t>.</w:t>
      </w:r>
      <w:r w:rsidRPr="0056173C">
        <w:rPr>
          <w:sz w:val="16"/>
        </w:rPr>
        <w:t xml:space="preserve"> This would be the ordinary model. The extraordinary model would be when the applicant for the space activity is a </w:t>
      </w:r>
      <w:r w:rsidRPr="0056173C">
        <w:rPr>
          <w:sz w:val="16"/>
        </w:rPr>
        <w:lastRenderedPageBreak/>
        <w:t xml:space="preserve">state, then the trustee would be the UN. </w:t>
      </w:r>
      <w:r w:rsidRPr="0056173C">
        <w:rPr>
          <w:rStyle w:val="Emphasis"/>
          <w:highlight w:val="green"/>
        </w:rPr>
        <w:t>All lucrative activities would be subject to benefit-sharing</w:t>
      </w:r>
      <w:r w:rsidRPr="0056173C">
        <w:rPr>
          <w:sz w:val="16"/>
        </w:rPr>
        <w:t xml:space="preserve">. Finally, this research will demonstrate the valuable outcome of the International Legal Trust System and its advantages for all humankind. </w:t>
      </w:r>
      <w:r w:rsidRPr="0056173C">
        <w:rPr>
          <w:rStyle w:val="Emphasis"/>
          <w:highlight w:val="green"/>
        </w:rPr>
        <w:t>Private companies would rely on property rights, while the benefit-sharing could be used to fina</w:t>
      </w:r>
      <w:r w:rsidRPr="0056173C">
        <w:rPr>
          <w:rStyle w:val="StyleUnderline"/>
        </w:rPr>
        <w:t>nce</w:t>
      </w:r>
      <w:r w:rsidRPr="0056173C">
        <w:rPr>
          <w:sz w:val="16"/>
        </w:rPr>
        <w:t xml:space="preserve"> the 17 </w:t>
      </w:r>
      <w:r w:rsidRPr="0056173C">
        <w:rPr>
          <w:rStyle w:val="StyleUnderline"/>
        </w:rPr>
        <w:t>Sustainable Development Goals adopted by the UN in 2015, which address peace</w:t>
      </w:r>
      <w:r w:rsidRPr="0056173C">
        <w:rPr>
          <w:rStyle w:val="Emphasis"/>
          <w:highlight w:val="green"/>
        </w:rPr>
        <w:t>, climate change, inequalities and poverty</w:t>
      </w:r>
      <w:r w:rsidRPr="0056173C">
        <w:rPr>
          <w:rStyle w:val="StyleUnderline"/>
        </w:rPr>
        <w:t>.</w:t>
      </w:r>
    </w:p>
    <w:p w14:paraId="7B4708F1" w14:textId="45584BF1" w:rsidR="00906553" w:rsidRPr="0056173C" w:rsidRDefault="00906553" w:rsidP="00906553">
      <w:pPr>
        <w:rPr>
          <w:rStyle w:val="StyleUnderline"/>
        </w:rPr>
      </w:pPr>
    </w:p>
    <w:p w14:paraId="25785D10" w14:textId="5A8B9476" w:rsidR="00906553" w:rsidRPr="0056173C" w:rsidRDefault="00906553" w:rsidP="00906553">
      <w:pPr>
        <w:rPr>
          <w:rStyle w:val="StyleUnderline"/>
          <w:b w:val="0"/>
          <w:bCs/>
          <w:sz w:val="32"/>
          <w:szCs w:val="32"/>
          <w:u w:val="none"/>
        </w:rPr>
      </w:pPr>
      <w:r w:rsidRPr="0056173C">
        <w:rPr>
          <w:rStyle w:val="StyleUnderline"/>
          <w:b w:val="0"/>
          <w:bCs/>
          <w:sz w:val="32"/>
          <w:szCs w:val="32"/>
          <w:u w:val="none"/>
        </w:rPr>
        <w:t xml:space="preserve">This solves their Chinese control argument because we fiat that countries come together to </w:t>
      </w:r>
      <w:r w:rsidR="004E68F2" w:rsidRPr="0056173C">
        <w:rPr>
          <w:rStyle w:val="StyleUnderline"/>
          <w:b w:val="0"/>
          <w:bCs/>
          <w:sz w:val="32"/>
          <w:szCs w:val="32"/>
          <w:u w:val="none"/>
        </w:rPr>
        <w:t xml:space="preserve">create a set of rules and regulation that all countries would abide by. This prevents Chinese dominance because the rules/regulations in place would prevent this. </w:t>
      </w:r>
    </w:p>
    <w:p w14:paraId="37CB492F" w14:textId="0CC37382" w:rsidR="004E68F2" w:rsidRPr="0056173C" w:rsidRDefault="004E68F2" w:rsidP="00906553">
      <w:pPr>
        <w:rPr>
          <w:rStyle w:val="StyleUnderline"/>
          <w:b w:val="0"/>
          <w:bCs/>
          <w:sz w:val="32"/>
          <w:szCs w:val="32"/>
          <w:u w:val="none"/>
        </w:rPr>
      </w:pPr>
    </w:p>
    <w:p w14:paraId="50B8628F" w14:textId="4CA9E037" w:rsidR="004E68F2" w:rsidRPr="0056173C" w:rsidRDefault="004E68F2" w:rsidP="004E68F2">
      <w:pPr>
        <w:pStyle w:val="Heading2"/>
      </w:pPr>
      <w:r w:rsidRPr="0056173C">
        <w:lastRenderedPageBreak/>
        <w:t>3</w:t>
      </w:r>
    </w:p>
    <w:p w14:paraId="5B3F699B" w14:textId="5A53823E" w:rsidR="004E68F2" w:rsidRPr="0056173C" w:rsidRDefault="004E68F2" w:rsidP="004E68F2">
      <w:pPr>
        <w:pStyle w:val="Heading2"/>
      </w:pPr>
      <w:r w:rsidRPr="0056173C">
        <w:lastRenderedPageBreak/>
        <w:t>Asteroid Mining DA</w:t>
      </w:r>
    </w:p>
    <w:p w14:paraId="2AC33720" w14:textId="77777777" w:rsidR="004E68F2" w:rsidRPr="0056173C" w:rsidRDefault="004E68F2" w:rsidP="004E68F2">
      <w:pPr>
        <w:pStyle w:val="Heading3"/>
      </w:pPr>
      <w:r w:rsidRPr="0056173C">
        <w:lastRenderedPageBreak/>
        <w:t>New V</w:t>
      </w:r>
    </w:p>
    <w:p w14:paraId="1E269BF9" w14:textId="77777777" w:rsidR="004E68F2" w:rsidRPr="0056173C" w:rsidRDefault="004E68F2" w:rsidP="004E68F2">
      <w:pPr>
        <w:pStyle w:val="Heading4"/>
      </w:pPr>
      <w:r w:rsidRPr="0056173C">
        <w:t>The private sector is essential for asteroid mining – competition is key and government development is not effective, efficient, or cheap enough. Thiessen 21:</w:t>
      </w:r>
    </w:p>
    <w:p w14:paraId="4A3A4EA9" w14:textId="77777777" w:rsidR="004E68F2" w:rsidRPr="0056173C" w:rsidRDefault="004E68F2" w:rsidP="004E68F2">
      <w:r w:rsidRPr="0056173C">
        <w:t>Marc Thiessen, 6-1, 21, Washington Post, Opinion: SpaceX’s success is one small step for man, one giant leap for capitalism, https://www.washingtonpost.com/opinions/2020/06/01/spacexs-success-is-one-small-step-man-one-giant-leap-capitalism/</w:t>
      </w:r>
    </w:p>
    <w:p w14:paraId="39E893DE" w14:textId="77777777" w:rsidR="004E68F2" w:rsidRPr="0056173C" w:rsidRDefault="004E68F2" w:rsidP="004E68F2">
      <w:pPr>
        <w:rPr>
          <w:sz w:val="16"/>
        </w:rPr>
      </w:pPr>
      <w:r w:rsidRPr="0056173C">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56173C">
        <w:rPr>
          <w:rStyle w:val="StyleUnderline"/>
        </w:rPr>
        <w:t xml:space="preserve">SpaceX has given us an </w:t>
      </w:r>
      <w:r w:rsidRPr="0056173C">
        <w:rPr>
          <w:b/>
          <w:bCs/>
          <w:u w:val="single"/>
        </w:rPr>
        <w:t>incredible testament to the power of American free enterprise.</w:t>
      </w:r>
      <w:r w:rsidRPr="0056173C">
        <w:rPr>
          <w:sz w:val="16"/>
        </w:rPr>
        <w:t xml:space="preserve"> While the left is advocating unprecedented government intervention in almost every sector of the U.S. economy, from health care to energy, </w:t>
      </w:r>
      <w:r w:rsidRPr="0056173C">
        <w:rPr>
          <w:b/>
          <w:bCs/>
          <w:u w:val="single"/>
        </w:rPr>
        <w:t xml:space="preserve">today Americans are celebrating the successful privatization of space travel. </w:t>
      </w:r>
      <w:r w:rsidRPr="0056173C">
        <w:rPr>
          <w:sz w:val="16"/>
        </w:rPr>
        <w:t xml:space="preserve">If you want to see the difference between what government and private enterprise can do, consider: </w:t>
      </w:r>
      <w:r w:rsidRPr="0056173C">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56173C">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56173C">
        <w:rPr>
          <w:rStyle w:val="StyleUnderline"/>
        </w:rPr>
        <w:t>That last development will save the taxpayers incredible amounts of money.</w:t>
      </w:r>
      <w:r w:rsidRPr="0056173C">
        <w:rPr>
          <w:sz w:val="16"/>
        </w:rPr>
        <w:t xml:space="preserve"> </w:t>
      </w:r>
      <w:r w:rsidRPr="0056173C">
        <w:rPr>
          <w:rStyle w:val="StyleUnderline"/>
          <w:highlight w:val="yellow"/>
        </w:rPr>
        <w:t>The cost to NASA</w:t>
      </w:r>
      <w:r w:rsidRPr="0056173C">
        <w:rPr>
          <w:rStyle w:val="StyleUnderline"/>
        </w:rPr>
        <w:t xml:space="preserve"> for launching a man into space on the space shuttle orbiter was </w:t>
      </w:r>
      <w:r w:rsidRPr="0056173C">
        <w:rPr>
          <w:rStyle w:val="Emphasis"/>
        </w:rPr>
        <w:t>$170 million per seat, compared with just $60 million</w:t>
      </w:r>
      <w:r w:rsidRPr="0056173C">
        <w:rPr>
          <w:rStyle w:val="StyleUnderline"/>
        </w:rPr>
        <w:t xml:space="preserve"> to $67 million on the Dragon capsule.</w:t>
      </w:r>
      <w:r w:rsidRPr="0056173C">
        <w:rPr>
          <w:sz w:val="16"/>
        </w:rPr>
        <w:t xml:space="preserve"> </w:t>
      </w:r>
      <w:r w:rsidRPr="0056173C">
        <w:rPr>
          <w:rStyle w:val="StyleUnderline"/>
        </w:rPr>
        <w:t xml:space="preserve">The cost for the space shuttle </w:t>
      </w:r>
      <w:r w:rsidRPr="0056173C">
        <w:rPr>
          <w:rStyle w:val="StyleUnderline"/>
          <w:highlight w:val="yellow"/>
        </w:rPr>
        <w:t xml:space="preserve">to send a kilogram of cargo into to space was $54,500; with the Falcon rocket, the cost is just $2,720 — </w:t>
      </w:r>
      <w:r w:rsidRPr="0056173C">
        <w:rPr>
          <w:rStyle w:val="Emphasis"/>
          <w:highlight w:val="yellow"/>
        </w:rPr>
        <w:t>a decrease of 95 percent.</w:t>
      </w:r>
      <w:r w:rsidRPr="0056173C">
        <w:rPr>
          <w:rStyle w:val="StyleUnderline"/>
        </w:rPr>
        <w:t xml:space="preserve"> </w:t>
      </w:r>
      <w:r w:rsidRPr="0056173C">
        <w:rPr>
          <w:sz w:val="16"/>
        </w:rPr>
        <w:t xml:space="preserve">And while </w:t>
      </w:r>
      <w:r w:rsidRPr="0056173C">
        <w:rPr>
          <w:rStyle w:val="StyleUnderline"/>
        </w:rPr>
        <w:t xml:space="preserve">the space shuttle cost $27.4 billion to develop, </w:t>
      </w:r>
      <w:r w:rsidRPr="0056173C">
        <w:rPr>
          <w:rStyle w:val="StyleUnderline"/>
          <w:highlight w:val="yellow"/>
        </w:rPr>
        <w:t>the Crew Dragon</w:t>
      </w:r>
      <w:r w:rsidRPr="0056173C">
        <w:rPr>
          <w:rStyle w:val="StyleUnderline"/>
        </w:rPr>
        <w:t xml:space="preserve"> </w:t>
      </w:r>
      <w:r w:rsidRPr="0056173C">
        <w:rPr>
          <w:rStyle w:val="StyleUnderline"/>
          <w:highlight w:val="yellow"/>
        </w:rPr>
        <w:t>was</w:t>
      </w:r>
      <w:r w:rsidRPr="0056173C">
        <w:rPr>
          <w:rStyle w:val="StyleUnderline"/>
        </w:rPr>
        <w:t xml:space="preserve"> designed and built for just $1.7 </w:t>
      </w:r>
      <w:r w:rsidRPr="0056173C">
        <w:rPr>
          <w:rStyle w:val="Emphasis"/>
        </w:rPr>
        <w:t xml:space="preserve">billion — making it </w:t>
      </w:r>
      <w:r w:rsidRPr="0056173C">
        <w:rPr>
          <w:rStyle w:val="Emphasis"/>
          <w:highlight w:val="yellow"/>
        </w:rPr>
        <w:t>the lowest-cost spacecraft developed in six decades.</w:t>
      </w:r>
      <w:r w:rsidRPr="0056173C">
        <w:rPr>
          <w:sz w:val="16"/>
        </w:rPr>
        <w:t xml:space="preserve"> </w:t>
      </w:r>
      <w:r w:rsidRPr="0056173C">
        <w:rPr>
          <w:rStyle w:val="StyleUnderline"/>
        </w:rPr>
        <w:t>SpaceX did it in six years — far faster than the time it took to develop the space shuttle.</w:t>
      </w:r>
      <w:r w:rsidRPr="0056173C">
        <w:rPr>
          <w:sz w:val="16"/>
        </w:rPr>
        <w:t xml:space="preserve"> </w:t>
      </w:r>
      <w:r w:rsidRPr="0056173C">
        <w:rPr>
          <w:b/>
          <w:bCs/>
          <w:i/>
          <w:iCs/>
          <w:highlight w:val="yellow"/>
          <w:u w:val="single"/>
        </w:rPr>
        <w:t>The private sector does it better, cheaper, faster and more efficiently than government</w:t>
      </w:r>
      <w:r w:rsidRPr="0056173C">
        <w:rPr>
          <w:sz w:val="16"/>
          <w:highlight w:val="yellow"/>
        </w:rPr>
        <w:t>.</w:t>
      </w:r>
      <w:r w:rsidRPr="0056173C">
        <w:rPr>
          <w:sz w:val="16"/>
        </w:rPr>
        <w:t xml:space="preserve"> </w:t>
      </w:r>
      <w:r w:rsidRPr="0056173C">
        <w:rPr>
          <w:rStyle w:val="Emphasis"/>
        </w:rPr>
        <w:t xml:space="preserve">Why? Competition. </w:t>
      </w:r>
      <w:r w:rsidRPr="0056173C">
        <w:rPr>
          <w:sz w:val="16"/>
        </w:rPr>
        <w:t xml:space="preserve">Today, </w:t>
      </w:r>
      <w:r w:rsidRPr="0056173C">
        <w:rPr>
          <w:rStyle w:val="StyleUnderline"/>
        </w:rPr>
        <w:t>SpaceX has to compete with a constellation of private companies</w:t>
      </w:r>
      <w:r w:rsidRPr="0056173C">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56173C">
        <w:rPr>
          <w:rStyle w:val="StyleUnderline"/>
        </w:rPr>
        <w:t xml:space="preserve">In the race to put the first privately launched man into orbit, upstart SpaceX had to beat aerospace behemoth Boeing and its Starliner capsule to the punch. </w:t>
      </w:r>
      <w:r w:rsidRPr="0056173C">
        <w:rPr>
          <w:sz w:val="16"/>
        </w:rPr>
        <w:t xml:space="preserve">It did so — for more than $1 billion less than its competitor. </w:t>
      </w:r>
      <w:r w:rsidRPr="0056173C">
        <w:rPr>
          <w:b/>
          <w:bCs/>
          <w:u w:val="single"/>
        </w:rPr>
        <w:t xml:space="preserve">That spirit of </w:t>
      </w:r>
      <w:r w:rsidRPr="0056173C">
        <w:rPr>
          <w:b/>
          <w:bCs/>
          <w:highlight w:val="yellow"/>
          <w:u w:val="single"/>
        </w:rPr>
        <w:t>competition</w:t>
      </w:r>
      <w:r w:rsidRPr="0056173C">
        <w:rPr>
          <w:b/>
          <w:bCs/>
          <w:u w:val="single"/>
        </w:rPr>
        <w:t xml:space="preserve"> </w:t>
      </w:r>
      <w:r w:rsidRPr="0056173C">
        <w:rPr>
          <w:b/>
          <w:bCs/>
          <w:highlight w:val="yellow"/>
          <w:u w:val="single"/>
        </w:rPr>
        <w:t>and innovation will revolutionize space travel</w:t>
      </w:r>
      <w:r w:rsidRPr="0056173C">
        <w:rPr>
          <w:b/>
          <w:bCs/>
          <w:u w:val="single"/>
        </w:rPr>
        <w:t xml:space="preserve"> in the years ahead.</w:t>
      </w:r>
      <w:r w:rsidRPr="0056173C">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56173C">
        <w:rPr>
          <w:b/>
          <w:bCs/>
          <w:u w:val="single"/>
        </w:rPr>
        <w:t>Private-sector innovation is opening the door to a new era of space exploration</w:t>
      </w:r>
      <w:r w:rsidRPr="0056173C">
        <w:rPr>
          <w:sz w:val="16"/>
        </w:rPr>
        <w:t>. Wouldn’t it be ironic if, just as capitalism is allowing us to explore the farthest reaches of our solar system, Americans decided to embrace socialism back here on Earth?</w:t>
      </w:r>
    </w:p>
    <w:p w14:paraId="2A7D89C3" w14:textId="77777777" w:rsidR="004E68F2" w:rsidRPr="0056173C" w:rsidRDefault="004E68F2" w:rsidP="004E68F2"/>
    <w:p w14:paraId="2D1AB6B6" w14:textId="77777777" w:rsidR="004E68F2" w:rsidRPr="0056173C" w:rsidRDefault="004E68F2" w:rsidP="004E68F2">
      <w:pPr>
        <w:pStyle w:val="Heading4"/>
      </w:pPr>
      <w:r w:rsidRPr="0056173C">
        <w:t>Taking away property rights scares investors away and spills over to other space activities. Freeland 05</w:t>
      </w:r>
    </w:p>
    <w:p w14:paraId="74E038C9" w14:textId="77777777" w:rsidR="004E68F2" w:rsidRPr="0056173C" w:rsidRDefault="004E68F2" w:rsidP="004E68F2">
      <w:pPr>
        <w:rPr>
          <w:sz w:val="16"/>
        </w:rPr>
      </w:pPr>
      <w:r w:rsidRPr="0056173C">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56173C">
          <w:rPr>
            <w:rStyle w:val="Hyperlink"/>
            <w:sz w:val="16"/>
          </w:rPr>
          <w:t>https://chicagounbound.uchicago.edu/cgi/viewcontent.cgi?article=1269&amp;context=cjil</w:t>
        </w:r>
      </w:hyperlink>
    </w:p>
    <w:p w14:paraId="58EF5A99" w14:textId="77777777" w:rsidR="004E68F2" w:rsidRPr="0056173C" w:rsidRDefault="004E68F2" w:rsidP="004E68F2">
      <w:pPr>
        <w:rPr>
          <w:sz w:val="12"/>
        </w:rPr>
      </w:pPr>
      <w:r w:rsidRPr="0056173C">
        <w:rPr>
          <w:sz w:val="12"/>
        </w:rPr>
        <w:t xml:space="preserve">V. THE NEED FOR CELESTIAL PROPERTY RIGHTS? ¶ </w:t>
      </w:r>
      <w:r w:rsidRPr="0056173C">
        <w:rPr>
          <w:rStyle w:val="StyleUnderline"/>
        </w:rPr>
        <w:t>The</w:t>
      </w:r>
      <w:r w:rsidRPr="0056173C">
        <w:rPr>
          <w:sz w:val="12"/>
        </w:rPr>
        <w:t xml:space="preserve"> fundamental </w:t>
      </w:r>
      <w:r w:rsidRPr="0056173C">
        <w:rPr>
          <w:rStyle w:val="StyleUnderline"/>
        </w:rPr>
        <w:t>principle of "non-appropriation"</w:t>
      </w:r>
      <w:r w:rsidRPr="0056173C">
        <w:rPr>
          <w:sz w:val="12"/>
        </w:rPr>
        <w:t xml:space="preserve"> upon which the international law of outer space </w:t>
      </w:r>
      <w:r w:rsidRPr="0056173C">
        <w:rPr>
          <w:rStyle w:val="StyleUnderline"/>
        </w:rPr>
        <w:t>is</w:t>
      </w:r>
      <w:r w:rsidRPr="0056173C">
        <w:rPr>
          <w:sz w:val="12"/>
        </w:rPr>
        <w:t xml:space="preserve"> based stems from the desire of the international community </w:t>
      </w:r>
      <w:r w:rsidRPr="0056173C">
        <w:rPr>
          <w:rStyle w:val="StyleUnderline"/>
        </w:rPr>
        <w:t>to ensure that outer space remains an area beyond the jurisdiction of any state</w:t>
      </w:r>
      <w:r w:rsidRPr="0056173C">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56173C">
        <w:rPr>
          <w:rStyle w:val="StyleUnderline"/>
        </w:rPr>
        <w:t>Even though</w:t>
      </w:r>
      <w:r w:rsidRPr="0056173C">
        <w:rPr>
          <w:sz w:val="12"/>
        </w:rPr>
        <w:t xml:space="preserve"> both the scope for space activities and </w:t>
      </w:r>
      <w:r w:rsidRPr="0056173C">
        <w:rPr>
          <w:rStyle w:val="StyleUnderline"/>
        </w:rPr>
        <w:t>the number of private participants have expanded significantly since these treaties were finalised,</w:t>
      </w:r>
      <w:r w:rsidRPr="0056173C">
        <w:rPr>
          <w:sz w:val="12"/>
        </w:rPr>
        <w:t xml:space="preserve"> it has still been suggested that the </w:t>
      </w:r>
      <w:r w:rsidRPr="0056173C">
        <w:rPr>
          <w:rStyle w:val="StyleUnderline"/>
          <w:highlight w:val="yellow"/>
        </w:rPr>
        <w:t>nonappropriation</w:t>
      </w:r>
      <w:r w:rsidRPr="0056173C">
        <w:rPr>
          <w:sz w:val="12"/>
        </w:rPr>
        <w:t xml:space="preserve"> principle </w:t>
      </w:r>
      <w:r w:rsidRPr="0056173C">
        <w:rPr>
          <w:rStyle w:val="StyleUnderline"/>
          <w:highlight w:val="yellow"/>
        </w:rPr>
        <w:t>constitutes</w:t>
      </w:r>
      <w:r w:rsidRPr="0056173C">
        <w:rPr>
          <w:rStyle w:val="StyleUnderline"/>
        </w:rPr>
        <w:t xml:space="preserve"> "</w:t>
      </w:r>
      <w:r w:rsidRPr="0056173C">
        <w:rPr>
          <w:rStyle w:val="Emphasis"/>
          <w:highlight w:val="yellow"/>
        </w:rPr>
        <w:t>an absolute barrier</w:t>
      </w:r>
      <w:r w:rsidRPr="0056173C">
        <w:rPr>
          <w:rStyle w:val="StyleUnderline"/>
        </w:rPr>
        <w:t xml:space="preserve"> in the realization of every kind of space activity.</w:t>
      </w:r>
      <w:r w:rsidRPr="0056173C">
        <w:rPr>
          <w:sz w:val="12"/>
        </w:rPr>
        <w:t xml:space="preserve">, 4 ' </w:t>
      </w:r>
      <w:r w:rsidRPr="0056173C">
        <w:rPr>
          <w:rStyle w:val="Emphasis"/>
          <w:highlight w:val="yellow"/>
        </w:rPr>
        <w:t xml:space="preserve">The </w:t>
      </w:r>
      <w:r w:rsidRPr="0056173C">
        <w:rPr>
          <w:rStyle w:val="Emphasis"/>
        </w:rPr>
        <w:t xml:space="preserve">amount of </w:t>
      </w:r>
      <w:r w:rsidRPr="0056173C">
        <w:rPr>
          <w:rStyle w:val="Emphasis"/>
          <w:highlight w:val="yellow"/>
        </w:rPr>
        <w:t>capital</w:t>
      </w:r>
      <w:r w:rsidRPr="0056173C">
        <w:rPr>
          <w:rStyle w:val="Emphasis"/>
        </w:rPr>
        <w:t xml:space="preserve"> expenditure </w:t>
      </w:r>
      <w:r w:rsidRPr="0056173C">
        <w:rPr>
          <w:rStyle w:val="Emphasis"/>
          <w:highlight w:val="yellow"/>
        </w:rPr>
        <w:t>required to research, scope, trial, and implement a new space activity is significant.</w:t>
      </w:r>
      <w:r w:rsidRPr="0056173C">
        <w:rPr>
          <w:sz w:val="12"/>
        </w:rPr>
        <w:t xml:space="preserve"> </w:t>
      </w:r>
      <w:r w:rsidRPr="0056173C">
        <w:rPr>
          <w:rStyle w:val="StyleUnderline"/>
        </w:rPr>
        <w:t xml:space="preserve">To bring this activity to the point where it can represent </w:t>
      </w:r>
      <w:r w:rsidRPr="0056173C">
        <w:rPr>
          <w:rStyle w:val="StyleUnderline"/>
          <w:highlight w:val="yellow"/>
        </w:rPr>
        <w:t>a</w:t>
      </w:r>
      <w:r w:rsidRPr="0056173C">
        <w:rPr>
          <w:rStyle w:val="StyleUnderline"/>
        </w:rPr>
        <w:t xml:space="preserve"> viable "stand alone" </w:t>
      </w:r>
      <w:r w:rsidRPr="0056173C">
        <w:rPr>
          <w:rStyle w:val="StyleUnderline"/>
          <w:highlight w:val="yellow"/>
        </w:rPr>
        <w:t xml:space="preserve">commercial venture </w:t>
      </w:r>
      <w:r w:rsidRPr="0056173C">
        <w:rPr>
          <w:rStyle w:val="Emphasis"/>
          <w:highlight w:val="yellow"/>
        </w:rPr>
        <w:t>takes many years and almost limitless funding.</w:t>
      </w:r>
      <w:r w:rsidRPr="0056173C">
        <w:rPr>
          <w:sz w:val="12"/>
        </w:rPr>
        <w:t xml:space="preserve"> </w:t>
      </w:r>
      <w:r w:rsidRPr="0056173C">
        <w:rPr>
          <w:rStyle w:val="StyleUnderline"/>
          <w:highlight w:val="yellow"/>
        </w:rPr>
        <w:t>From the perspective of a private enterprise</w:t>
      </w:r>
      <w:r w:rsidRPr="0056173C">
        <w:rPr>
          <w:rStyle w:val="StyleUnderline"/>
        </w:rPr>
        <w:t xml:space="preserve"> </w:t>
      </w:r>
      <w:r w:rsidRPr="0056173C">
        <w:rPr>
          <w:sz w:val="12"/>
        </w:rPr>
        <w:t>contemplating such an activity</w:t>
      </w:r>
      <w:r w:rsidRPr="0056173C">
        <w:rPr>
          <w:rStyle w:val="StyleUnderline"/>
        </w:rPr>
        <w:t xml:space="preserve">, </w:t>
      </w:r>
      <w:r w:rsidRPr="0056173C">
        <w:rPr>
          <w:rStyle w:val="StyleUnderline"/>
          <w:highlight w:val="yellow"/>
        </w:rPr>
        <w:t>it would</w:t>
      </w:r>
      <w:r w:rsidRPr="0056173C">
        <w:rPr>
          <w:rStyle w:val="StyleUnderline"/>
        </w:rPr>
        <w:t xml:space="preserve"> quite obviously </w:t>
      </w:r>
      <w:r w:rsidRPr="0056173C">
        <w:rPr>
          <w:rStyle w:val="StyleUnderline"/>
          <w:highlight w:val="yellow"/>
        </w:rPr>
        <w:t>be an important element in its decision</w:t>
      </w:r>
      <w:r w:rsidRPr="0056173C">
        <w:rPr>
          <w:rStyle w:val="StyleUnderline"/>
        </w:rPr>
        <w:t xml:space="preserve"> to devote resources to this activity </w:t>
      </w:r>
      <w:r w:rsidRPr="0056173C">
        <w:rPr>
          <w:rStyle w:val="StyleUnderline"/>
          <w:highlight w:val="yellow"/>
        </w:rPr>
        <w:t>that it is able to secure</w:t>
      </w:r>
      <w:r w:rsidRPr="0056173C">
        <w:rPr>
          <w:rStyle w:val="StyleUnderline"/>
        </w:rPr>
        <w:t xml:space="preserve"> the highest degree of </w:t>
      </w:r>
      <w:r w:rsidRPr="0056173C">
        <w:rPr>
          <w:rStyle w:val="StyleUnderline"/>
          <w:highlight w:val="yellow"/>
        </w:rPr>
        <w:t>legal rights in order to protect its investment.</w:t>
      </w:r>
      <w:r w:rsidRPr="0056173C">
        <w:rPr>
          <w:sz w:val="12"/>
        </w:rPr>
        <w:t xml:space="preserve"> </w:t>
      </w:r>
      <w:r w:rsidRPr="0056173C">
        <w:rPr>
          <w:rStyle w:val="Emphasis"/>
          <w:highlight w:val="yellow"/>
        </w:rPr>
        <w:t>Security</w:t>
      </w:r>
      <w:r w:rsidRPr="0056173C">
        <w:rPr>
          <w:rStyle w:val="StyleUnderline"/>
          <w:highlight w:val="yellow"/>
        </w:rPr>
        <w:t xml:space="preserve"> of patent and other</w:t>
      </w:r>
      <w:r w:rsidRPr="0056173C">
        <w:rPr>
          <w:rStyle w:val="StyleUnderline"/>
        </w:rPr>
        <w:t xml:space="preserve"> </w:t>
      </w:r>
      <w:r w:rsidRPr="0056173C">
        <w:rPr>
          <w:rStyle w:val="StyleUnderline"/>
          <w:highlight w:val="yellow"/>
        </w:rPr>
        <w:t>i</w:t>
      </w:r>
      <w:r w:rsidRPr="0056173C">
        <w:rPr>
          <w:rStyle w:val="StyleUnderline"/>
        </w:rPr>
        <w:t xml:space="preserve">ntellectual </w:t>
      </w:r>
      <w:r w:rsidRPr="0056173C">
        <w:rPr>
          <w:rStyle w:val="StyleUnderline"/>
          <w:highlight w:val="yellow"/>
        </w:rPr>
        <w:t>p</w:t>
      </w:r>
      <w:r w:rsidRPr="0056173C">
        <w:rPr>
          <w:rStyle w:val="StyleUnderline"/>
        </w:rPr>
        <w:t xml:space="preserve">roperty rights, for example, </w:t>
      </w:r>
      <w:r w:rsidRPr="0056173C">
        <w:rPr>
          <w:rStyle w:val="StyleUnderline"/>
          <w:highlight w:val="yellow"/>
        </w:rPr>
        <w:t>are vital</w:t>
      </w:r>
      <w:r w:rsidRPr="0056173C">
        <w:rPr>
          <w:rStyle w:val="StyleUnderline"/>
        </w:rPr>
        <w:t xml:space="preserve"> prerequisites for private enterprise research activity on the ISS</w:t>
      </w:r>
      <w:r w:rsidRPr="0056173C">
        <w:rPr>
          <w:sz w:val="12"/>
        </w:rPr>
        <w:t xml:space="preserve">, and these rights are specifically addressed by the ISS Agreement between the partners to the project and were applicable to the experiments undertaken by Mark Shuttleworth when he was onboard the ISS.46 </w:t>
      </w:r>
    </w:p>
    <w:p w14:paraId="717388DB" w14:textId="77777777" w:rsidR="004E68F2" w:rsidRPr="0056173C" w:rsidRDefault="004E68F2" w:rsidP="004E68F2">
      <w:pPr>
        <w:rPr>
          <w:b/>
          <w:bCs/>
          <w:u w:val="single"/>
        </w:rPr>
      </w:pPr>
    </w:p>
    <w:p w14:paraId="78561B43" w14:textId="77777777" w:rsidR="004E68F2" w:rsidRPr="0056173C" w:rsidRDefault="004E68F2" w:rsidP="004E68F2">
      <w:pPr>
        <w:pStyle w:val="Heading4"/>
        <w:rPr>
          <w:rFonts w:cs="Calibri"/>
        </w:rPr>
      </w:pPr>
      <w:r w:rsidRPr="0056173C">
        <w:rPr>
          <w:rFonts w:cs="Calibri"/>
        </w:rPr>
        <w:t>Asteroid mining can happen with private sector innovation and is key to solve a laundry list of impacts--climate change, economic decline and asteroid collisions. Taylor 19</w:t>
      </w:r>
    </w:p>
    <w:p w14:paraId="1A60D426" w14:textId="77777777" w:rsidR="004E68F2" w:rsidRPr="0056173C" w:rsidRDefault="004E68F2" w:rsidP="004E68F2">
      <w:r w:rsidRPr="0056173C">
        <w:rPr>
          <w:rFonts w:asciiTheme="minorHAnsi" w:hAnsiTheme="minorHAnsi"/>
        </w:rPr>
        <w:t xml:space="preserve">Chris Taylor [journalist,  was </w:t>
      </w:r>
      <w:r w:rsidRPr="0056173C">
        <w:rPr>
          <w:rFonts w:asciiTheme="minorHAnsi" w:hAnsiTheme="minorHAnsi"/>
          <w:color w:val="0A1829"/>
        </w:rPr>
        <w:t>senior news writer for Time.com</w:t>
      </w:r>
      <w:r w:rsidRPr="0056173C">
        <w:rPr>
          <w:rFonts w:asciiTheme="minorHAnsi" w:hAnsiTheme="minorHAnsi"/>
        </w:rPr>
        <w:t xml:space="preserve">, </w:t>
      </w:r>
      <w:r w:rsidRPr="0056173C">
        <w:rPr>
          <w:rFonts w:asciiTheme="minorHAnsi" w:hAnsiTheme="minorHAnsi"/>
          <w:color w:val="0A1829"/>
        </w:rPr>
        <w:t>San Francisco bureau chief for Time magazine</w:t>
      </w:r>
      <w:r w:rsidRPr="0056173C">
        <w:rPr>
          <w:rFonts w:asciiTheme="minorHAnsi" w:hAnsiTheme="minorHAnsi"/>
        </w:rPr>
        <w:t>],</w:t>
      </w:r>
      <w:r w:rsidRPr="0056173C">
        <w:t xml:space="preserve"> 19 - ("How asteroid mining will save the Earth — and mint trillionaires," Mashable, 2019, accessed 12-13-2021, https://mashable.com/feature/asteroid-mining-space-economy)//ML</w:t>
      </w:r>
    </w:p>
    <w:p w14:paraId="0FB7848F" w14:textId="77777777" w:rsidR="004E68F2" w:rsidRPr="0056173C" w:rsidRDefault="004E68F2" w:rsidP="004E68F2">
      <w:pPr>
        <w:rPr>
          <w:sz w:val="12"/>
        </w:rPr>
      </w:pPr>
      <w:r w:rsidRPr="0056173C">
        <w:rPr>
          <w:sz w:val="12"/>
        </w:rPr>
        <w:t>How much, exactly? We’re only just beginning to guess</w:t>
      </w:r>
      <w:r w:rsidRPr="0056173C">
        <w:rPr>
          <w:rStyle w:val="StyleUnderline"/>
        </w:rPr>
        <w:t>. </w:t>
      </w:r>
      <w:hyperlink r:id="rId13" w:tgtFrame="_blank" w:history="1">
        <w:r w:rsidRPr="0056173C">
          <w:rPr>
            <w:rStyle w:val="StyleUnderline"/>
            <w:highlight w:val="yellow"/>
          </w:rPr>
          <w:t>Asteran</w:t>
        </w:r>
        <w:r w:rsidRPr="0056173C">
          <w:rPr>
            <w:rStyle w:val="StyleUnderline"/>
          </w:rPr>
          <w:t>k</w:t>
        </w:r>
      </w:hyperlink>
      <w:r w:rsidRPr="0056173C">
        <w:rPr>
          <w:rStyle w:val="StyleUnderline"/>
        </w:rPr>
        <w:t xml:space="preserve">, </w:t>
      </w:r>
      <w:r w:rsidRPr="0056173C">
        <w:rPr>
          <w:rStyle w:val="StyleUnderline"/>
          <w:highlight w:val="yellow"/>
        </w:rPr>
        <w:t>a</w:t>
      </w:r>
      <w:r w:rsidRPr="0056173C">
        <w:rPr>
          <w:rStyle w:val="StyleUnderline"/>
        </w:rPr>
        <w:t xml:space="preserve"> </w:t>
      </w:r>
      <w:r w:rsidRPr="0056173C">
        <w:rPr>
          <w:rStyle w:val="StyleUnderline"/>
          <w:highlight w:val="yellow"/>
        </w:rPr>
        <w:t>service</w:t>
      </w:r>
      <w:r w:rsidRPr="0056173C">
        <w:rPr>
          <w:rStyle w:val="StyleUnderline"/>
        </w:rPr>
        <w:t xml:space="preserve"> </w:t>
      </w:r>
      <w:r w:rsidRPr="0056173C">
        <w:rPr>
          <w:rStyle w:val="StyleUnderline"/>
          <w:highlight w:val="yellow"/>
        </w:rPr>
        <w:t>that keeps track of</w:t>
      </w:r>
      <w:r w:rsidRPr="0056173C">
        <w:rPr>
          <w:rStyle w:val="StyleUnderline"/>
        </w:rPr>
        <w:t xml:space="preserve"> some 6,000 </w:t>
      </w:r>
      <w:r w:rsidRPr="0056173C">
        <w:rPr>
          <w:rStyle w:val="StyleUnderline"/>
          <w:highlight w:val="yellow"/>
        </w:rPr>
        <w:t>asteroids</w:t>
      </w:r>
      <w:r w:rsidRPr="0056173C">
        <w:rPr>
          <w:rStyle w:val="StyleUnderline"/>
        </w:rPr>
        <w:t xml:space="preserve"> in NASA’s database, </w:t>
      </w:r>
      <w:r w:rsidRPr="0056173C">
        <w:rPr>
          <w:rStyle w:val="StyleUnderline"/>
          <w:highlight w:val="yellow"/>
        </w:rPr>
        <w:t>prices</w:t>
      </w:r>
      <w:r w:rsidRPr="0056173C">
        <w:rPr>
          <w:rStyle w:val="StyleUnderline"/>
        </w:rPr>
        <w:t xml:space="preserve"> out the </w:t>
      </w:r>
      <w:r w:rsidRPr="0056173C">
        <w:rPr>
          <w:rStyle w:val="StyleUnderline"/>
          <w:highlight w:val="yellow"/>
        </w:rPr>
        <w:t>estimated mineral content</w:t>
      </w:r>
      <w:r w:rsidRPr="0056173C">
        <w:rPr>
          <w:rStyle w:val="StyleUnderline"/>
        </w:rPr>
        <w:t xml:space="preserve"> in each one in the current world market. </w:t>
      </w:r>
      <w:r w:rsidRPr="0056173C">
        <w:rPr>
          <w:rStyle w:val="StyleUnderline"/>
          <w:highlight w:val="yellow"/>
        </w:rPr>
        <w:t>More than 500 are listed as “&gt;$100 trillion</w:t>
      </w:r>
      <w:r w:rsidRPr="0056173C">
        <w:rPr>
          <w:rStyle w:val="StyleUnderline"/>
        </w:rPr>
        <w:t xml:space="preserve">.” </w:t>
      </w:r>
      <w:r w:rsidRPr="0056173C">
        <w:rPr>
          <w:rStyle w:val="StyleUnderline"/>
          <w:highlight w:val="yellow"/>
        </w:rPr>
        <w:t>The</w:t>
      </w:r>
      <w:r w:rsidRPr="0056173C">
        <w:rPr>
          <w:rStyle w:val="StyleUnderline"/>
        </w:rPr>
        <w:t xml:space="preserve"> estimated </w:t>
      </w:r>
      <w:r w:rsidRPr="0056173C">
        <w:rPr>
          <w:rStyle w:val="StyleUnderline"/>
          <w:highlight w:val="yellow"/>
        </w:rPr>
        <w:t>profit on just the top 10 asteroids judged “most cost effective”</w:t>
      </w:r>
      <w:r w:rsidRPr="0056173C">
        <w:rPr>
          <w:rStyle w:val="StyleUnderline"/>
        </w:rPr>
        <w:t xml:space="preserve"> — that is, the easiest to reach and to mine, subtracting rocket fuel and other operating costs, </w:t>
      </w:r>
      <w:r w:rsidRPr="0056173C">
        <w:rPr>
          <w:rStyle w:val="StyleUnderline"/>
          <w:highlight w:val="yellow"/>
        </w:rPr>
        <w:t>is</w:t>
      </w:r>
      <w:r w:rsidRPr="0056173C">
        <w:rPr>
          <w:rStyle w:val="StyleUnderline"/>
        </w:rPr>
        <w:t xml:space="preserve"> around </w:t>
      </w:r>
      <w:r w:rsidRPr="0056173C">
        <w:rPr>
          <w:rStyle w:val="StyleUnderline"/>
          <w:highlight w:val="yellow"/>
        </w:rPr>
        <w:t>$1.5 trillion</w:t>
      </w:r>
      <w:r w:rsidRPr="0056173C">
        <w:rPr>
          <w:rStyle w:val="StyleUnderline"/>
        </w:rPr>
        <w:t xml:space="preserve">.¶ </w:t>
      </w:r>
      <w:r w:rsidRPr="0056173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56173C">
        <w:rPr>
          <w:rStyle w:val="StyleUnderline"/>
        </w:rPr>
        <w:t xml:space="preserve">, </w:t>
      </w:r>
      <w:r w:rsidRPr="0056173C">
        <w:rPr>
          <w:rStyle w:val="StyleUnderline"/>
          <w:highlight w:val="yellow"/>
        </w:rPr>
        <w:t>space mining can grab water from the rocks</w:t>
      </w:r>
      <w:r w:rsidRPr="0056173C">
        <w:rPr>
          <w:rStyle w:val="StyleUnderline"/>
        </w:rPr>
        <w:t xml:space="preserve"> and comets — water w</w:t>
      </w:r>
      <w:r w:rsidRPr="0056173C">
        <w:rPr>
          <w:rStyle w:val="StyleUnderline"/>
          <w:highlight w:val="yellow"/>
        </w:rPr>
        <w:t>hich, with a little processing makes rocket fuel</w:t>
      </w:r>
      <w:r w:rsidRPr="0056173C">
        <w:rPr>
          <w:rStyle w:val="StyleUnderline"/>
        </w:rPr>
        <w:t xml:space="preserve">. </w:t>
      </w:r>
      <w:r w:rsidRPr="0056173C">
        <w:rPr>
          <w:rStyle w:val="StyleUnderline"/>
          <w:highlight w:val="yellow"/>
        </w:rPr>
        <w:t>Which in turn makes even more currently unimaginable space operations possible</w:t>
      </w:r>
      <w:r w:rsidRPr="0056173C">
        <w:rPr>
          <w:rStyle w:val="StyleUnderline"/>
        </w:rPr>
        <w:t xml:space="preserve">, </w:t>
      </w:r>
      <w:r w:rsidRPr="0056173C">
        <w:rPr>
          <w:rStyle w:val="StyleUnderline"/>
          <w:highlight w:val="yellow"/>
        </w:rPr>
        <w:t>including ones that could give the planet all the energy it needs to avert climate catastrophe</w:t>
      </w:r>
      <w:r w:rsidRPr="0056173C">
        <w:rPr>
          <w:rStyle w:val="StyleUnderline"/>
        </w:rPr>
        <w:t>.</w:t>
      </w:r>
      <w:r w:rsidRPr="0056173C">
        <w:rPr>
          <w:sz w:val="12"/>
        </w:rPr>
        <w:t xml:space="preserve"> Cislunar space — </w:t>
      </w:r>
      <w:r w:rsidRPr="0056173C">
        <w:rPr>
          <w:sz w:val="12"/>
        </w:rPr>
        <w:lastRenderedPageBreak/>
        <w:t xml:space="preserve">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56173C">
          <w:rPr>
            <w:rStyle w:val="Hyperlink"/>
            <w:rFonts w:eastAsiaTheme="majorEastAsia"/>
            <w:sz w:val="12"/>
          </w:rPr>
          <w:t>a vast library of shared knowledge that people the world over would access via personal computers</w:t>
        </w:r>
      </w:hyperlink>
      <w:r w:rsidRPr="0056173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56173C">
          <w:rPr>
            <w:rStyle w:val="Hyperlink"/>
            <w:rFonts w:eastAsiaTheme="majorEastAsia"/>
            <w:sz w:val="12"/>
          </w:rPr>
          <w:t>declared The Space Review</w:t>
        </w:r>
      </w:hyperlink>
      <w:r w:rsidRPr="0056173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56173C">
        <w:rPr>
          <w:rStyle w:val="StyleUnderline"/>
        </w:rPr>
        <w:t xml:space="preserve">Jeff </w:t>
      </w:r>
      <w:r w:rsidRPr="0056173C">
        <w:rPr>
          <w:rStyle w:val="StyleUnderline"/>
          <w:highlight w:val="yellow"/>
        </w:rPr>
        <w:t>Bezos</w:t>
      </w:r>
      <w:r w:rsidRPr="0056173C">
        <w:rPr>
          <w:rStyle w:val="StyleUnderline"/>
        </w:rPr>
        <w:t xml:space="preserve"> </w:t>
      </w:r>
      <w:r w:rsidRPr="0056173C">
        <w:rPr>
          <w:rStyle w:val="StyleUnderline"/>
          <w:highlight w:val="yellow"/>
        </w:rPr>
        <w:t>and</w:t>
      </w:r>
      <w:r w:rsidRPr="0056173C">
        <w:rPr>
          <w:rStyle w:val="StyleUnderline"/>
        </w:rPr>
        <w:t xml:space="preserve"> Elon </w:t>
      </w:r>
      <w:r w:rsidRPr="0056173C">
        <w:rPr>
          <w:rStyle w:val="StyleUnderline"/>
          <w:highlight w:val="yellow"/>
        </w:rPr>
        <w:t>Musk</w:t>
      </w:r>
      <w:r w:rsidRPr="0056173C">
        <w:rPr>
          <w:rStyle w:val="StyleUnderline"/>
        </w:rPr>
        <w:t>, respectively</w:t>
      </w:r>
      <w:r w:rsidRPr="0056173C">
        <w:rPr>
          <w:rStyle w:val="StyleUnderline"/>
          <w:highlight w:val="yellow"/>
        </w:rPr>
        <w:t>, are working on the</w:t>
      </w:r>
      <w:r w:rsidRPr="0056173C">
        <w:rPr>
          <w:rStyle w:val="StyleUnderline"/>
        </w:rPr>
        <w:t xml:space="preserve"> relatively </w:t>
      </w:r>
      <w:r w:rsidRPr="0056173C">
        <w:rPr>
          <w:rStyle w:val="StyleUnderline"/>
          <w:highlight w:val="yellow"/>
        </w:rPr>
        <w:t>cheap reusable rockets asteroid pioneers will need</w:t>
      </w:r>
      <w:r w:rsidRPr="0056173C">
        <w:rPr>
          <w:rStyle w:val="StyleUnderline"/>
        </w:rPr>
        <w:t>.</w:t>
      </w:r>
      <w:r w:rsidRPr="0056173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56173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56173C">
          <w:rPr>
            <w:rStyle w:val="StyleUnderline"/>
            <w:rFonts w:eastAsiaTheme="majorEastAsia"/>
          </w:rPr>
          <w:t>tiny hopping robot rovers</w:t>
        </w:r>
      </w:hyperlink>
      <w:r w:rsidRPr="0056173C">
        <w:rPr>
          <w:rStyle w:val="StyleUnderline"/>
        </w:rPr>
        <w:t xml:space="preserve"> and a </w:t>
      </w:r>
      <w:hyperlink r:id="rId17" w:tgtFrame="_blank" w:history="1">
        <w:r w:rsidRPr="0056173C">
          <w:rPr>
            <w:rStyle w:val="StyleUnderline"/>
            <w:rFonts w:eastAsiaTheme="majorEastAsia"/>
          </w:rPr>
          <w:t>small bomb</w:t>
        </w:r>
      </w:hyperlink>
      <w:r w:rsidRPr="0056173C">
        <w:rPr>
          <w:rStyle w:val="StyleUnderline"/>
        </w:rPr>
        <w:t xml:space="preserve"> on its target; pictures of the small crater that resulted were released afterward</w:t>
      </w:r>
      <w:r w:rsidRPr="0056173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56173C">
          <w:rPr>
            <w:rStyle w:val="Hyperlink"/>
            <w:rFonts w:eastAsiaTheme="majorEastAsia"/>
            <w:sz w:val="12"/>
          </w:rPr>
          <w:t>NASA has proved it in the lab</w:t>
        </w:r>
      </w:hyperlink>
      <w:r w:rsidRPr="0056173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56173C">
        <w:rPr>
          <w:rStyle w:val="StyleUnderline"/>
          <w:highlight w:val="yellow"/>
        </w:rPr>
        <w:t>The possibility of private missions to asteroids,</w:t>
      </w:r>
      <w:r w:rsidRPr="0056173C">
        <w:rPr>
          <w:rStyle w:val="StyleUnderline"/>
        </w:rPr>
        <w:t xml:space="preserve"> with or without a human crew, </w:t>
      </w:r>
      <w:r w:rsidRPr="0056173C">
        <w:rPr>
          <w:rStyle w:val="StyleUnderline"/>
          <w:highlight w:val="yellow"/>
        </w:rPr>
        <w:t>is almost here</w:t>
      </w:r>
      <w:r w:rsidRPr="0056173C">
        <w:rPr>
          <w:rStyle w:val="StyleUnderline"/>
        </w:rPr>
        <w:t>. Th</w:t>
      </w:r>
      <w:r w:rsidRPr="0056173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56173C">
          <w:rPr>
            <w:rStyle w:val="Hyperlink"/>
            <w:rFonts w:eastAsiaTheme="majorEastAsia"/>
            <w:sz w:val="12"/>
          </w:rPr>
          <w:t>Daemon</w:t>
        </w:r>
      </w:hyperlink>
      <w:r w:rsidRPr="0056173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56173C">
          <w:rPr>
            <w:rStyle w:val="Hyperlink"/>
            <w:rFonts w:eastAsiaTheme="majorEastAsia"/>
            <w:sz w:val="12"/>
          </w:rPr>
          <w:t>Delta-v</w:t>
        </w:r>
      </w:hyperlink>
      <w:r w:rsidRPr="0056173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56173C">
          <w:rPr>
            <w:rStyle w:val="Hyperlink"/>
            <w:rFonts w:eastAsiaTheme="majorEastAsia"/>
            <w:sz w:val="12"/>
          </w:rPr>
          <w:t>mountain of debt</w:t>
        </w:r>
      </w:hyperlink>
      <w:r w:rsidRPr="0056173C">
        <w:rPr>
          <w:sz w:val="12"/>
        </w:rPr>
        <w:t xml:space="preserve">. It has to keep growing or it will implode, so we might as well take the majority of the industrial growth off-world where it can’t do any more harm to the biosphere.¶ Secondly, there’s the climate change fix. </w:t>
      </w:r>
      <w:r w:rsidRPr="0056173C">
        <w:rPr>
          <w:rStyle w:val="StyleUnderline"/>
        </w:rPr>
        <w:t xml:space="preserve">Suarez sees </w:t>
      </w:r>
      <w:r w:rsidRPr="0056173C">
        <w:rPr>
          <w:rStyle w:val="StyleUnderline"/>
          <w:highlight w:val="yellow"/>
        </w:rPr>
        <w:t>asteroid mining</w:t>
      </w:r>
      <w:r w:rsidRPr="0056173C">
        <w:rPr>
          <w:rStyle w:val="StyleUnderline"/>
        </w:rPr>
        <w:t xml:space="preserve"> as </w:t>
      </w:r>
      <w:r w:rsidRPr="0056173C">
        <w:rPr>
          <w:rStyle w:val="StyleUnderline"/>
          <w:highlight w:val="yellow"/>
        </w:rPr>
        <w:t xml:space="preserve">the only way we’re going to build </w:t>
      </w:r>
      <w:hyperlink r:id="rId22" w:tgtFrame="_blank" w:history="1">
        <w:r w:rsidRPr="0056173C">
          <w:rPr>
            <w:rStyle w:val="StyleUnderline"/>
            <w:highlight w:val="yellow"/>
          </w:rPr>
          <w:t>solar power satellites</w:t>
        </w:r>
      </w:hyperlink>
      <w:r w:rsidRPr="0056173C">
        <w:rPr>
          <w:rStyle w:val="StyleUnderline"/>
        </w:rPr>
        <w:t>.</w:t>
      </w:r>
      <w:r w:rsidRPr="0056173C">
        <w:rPr>
          <w:sz w:val="12"/>
        </w:rPr>
        <w:t xml:space="preserve"> </w:t>
      </w:r>
      <w:r w:rsidRPr="0056173C">
        <w:rPr>
          <w:rStyle w:val="StyleUnderline"/>
          <w:highlight w:val="yellow"/>
        </w:rPr>
        <w:t>Which</w:t>
      </w:r>
      <w:r w:rsidRPr="0056173C">
        <w:rPr>
          <w:sz w:val="12"/>
        </w:rPr>
        <w:t xml:space="preserve">, as you </w:t>
      </w:r>
      <w:r w:rsidRPr="0056173C">
        <w:rPr>
          <w:rStyle w:val="StyleUnderline"/>
        </w:rPr>
        <w:t xml:space="preserve">probably know, </w:t>
      </w:r>
      <w:r w:rsidRPr="0056173C">
        <w:rPr>
          <w:rStyle w:val="StyleUnderline"/>
          <w:highlight w:val="yellow"/>
        </w:rPr>
        <w:t>is a form of uninterrupted solar power</w:t>
      </w:r>
      <w:r w:rsidRPr="0056173C">
        <w:rPr>
          <w:rStyle w:val="StyleUnderline"/>
        </w:rPr>
        <w:t xml:space="preserve"> collection </w:t>
      </w:r>
      <w:r w:rsidRPr="0056173C">
        <w:rPr>
          <w:rStyle w:val="StyleUnderline"/>
          <w:highlight w:val="yellow"/>
        </w:rPr>
        <w:t>that is</w:t>
      </w:r>
      <w:r w:rsidRPr="0056173C">
        <w:rPr>
          <w:rStyle w:val="StyleUnderline"/>
        </w:rPr>
        <w:t xml:space="preserve"> theoretically </w:t>
      </w:r>
      <w:r w:rsidRPr="0056173C">
        <w:rPr>
          <w:rStyle w:val="StyleUnderline"/>
          <w:highlight w:val="yellow"/>
        </w:rPr>
        <w:t>more effective</w:t>
      </w:r>
      <w:r w:rsidRPr="0056173C">
        <w:rPr>
          <w:rStyle w:val="StyleUnderline"/>
        </w:rPr>
        <w:t xml:space="preserve">, inch for inch, </w:t>
      </w:r>
      <w:r w:rsidRPr="0056173C">
        <w:rPr>
          <w:rStyle w:val="StyleUnderline"/>
          <w:highlight w:val="yellow"/>
        </w:rPr>
        <w:t>than any solar panels on Earth at high noon, but operating 24/</w:t>
      </w:r>
      <w:r w:rsidRPr="0056173C">
        <w:rPr>
          <w:rStyle w:val="StyleUnderline"/>
        </w:rPr>
        <w:t>7.</w:t>
      </w:r>
      <w:r w:rsidRPr="0056173C">
        <w:rPr>
          <w:sz w:val="12"/>
        </w:rPr>
        <w:t xml:space="preserve"> (In space, basically, it’s always double high noon). ¶ </w:t>
      </w:r>
      <w:r w:rsidRPr="0056173C">
        <w:rPr>
          <w:rStyle w:val="StyleUnderline"/>
          <w:highlight w:val="yellow"/>
        </w:rPr>
        <w:t>The power collected is beamed back to</w:t>
      </w:r>
      <w:r w:rsidRPr="0056173C">
        <w:rPr>
          <w:rStyle w:val="StyleUnderline"/>
        </w:rPr>
        <w:t xml:space="preserve"> large receptors on </w:t>
      </w:r>
      <w:r w:rsidRPr="0056173C">
        <w:rPr>
          <w:rStyle w:val="StyleUnderline"/>
          <w:highlight w:val="yellow"/>
        </w:rPr>
        <w:t>Earth</w:t>
      </w:r>
      <w:r w:rsidRPr="0056173C">
        <w:rPr>
          <w:rStyle w:val="StyleUnderline"/>
        </w:rPr>
        <w:t xml:space="preserve"> with large, low-power microwaves, which researchers think will be harmless enough to let humans and animals pass through the beam. </w:t>
      </w:r>
      <w:r w:rsidRPr="0056173C">
        <w:rPr>
          <w:rStyle w:val="StyleUnderline"/>
          <w:highlight w:val="yellow"/>
        </w:rPr>
        <w:t>A space solar power array</w:t>
      </w:r>
      <w:r w:rsidRPr="0056173C">
        <w:rPr>
          <w:rStyle w:val="StyleUnderline"/>
        </w:rPr>
        <w:t xml:space="preserve"> like </w:t>
      </w:r>
      <w:hyperlink r:id="rId23" w:anchor="2d3f78a54386" w:tgtFrame="_blank" w:history="1">
        <w:r w:rsidRPr="0056173C">
          <w:rPr>
            <w:rStyle w:val="StyleUnderline"/>
            <w:rFonts w:eastAsiaTheme="majorEastAsia"/>
          </w:rPr>
          <w:t>the one China is said to be working on</w:t>
        </w:r>
      </w:hyperlink>
      <w:r w:rsidRPr="0056173C">
        <w:rPr>
          <w:rStyle w:val="StyleUnderline"/>
        </w:rPr>
        <w:t xml:space="preserve"> </w:t>
      </w:r>
      <w:r w:rsidRPr="0056173C">
        <w:rPr>
          <w:rStyle w:val="StyleUnderline"/>
          <w:highlight w:val="yellow"/>
        </w:rPr>
        <w:t>could reliably supply</w:t>
      </w:r>
      <w:r w:rsidRPr="0056173C">
        <w:rPr>
          <w:rStyle w:val="StyleUnderline"/>
        </w:rPr>
        <w:t xml:space="preserve"> 2,000 gigawatts — or </w:t>
      </w:r>
      <w:r w:rsidRPr="0056173C">
        <w:rPr>
          <w:rStyle w:val="StyleUnderline"/>
          <w:highlight w:val="yellow"/>
        </w:rPr>
        <w:t>over 1,000 times more power than the largest solar farm currently in existence</w:t>
      </w:r>
      <w:r w:rsidRPr="0056173C">
        <w:rPr>
          <w:sz w:val="12"/>
        </w:rPr>
        <w:t xml:space="preserve">. ¶ </w:t>
      </w:r>
      <w:r w:rsidRPr="0056173C">
        <w:rPr>
          <w:rStyle w:val="StyleUnderline"/>
        </w:rPr>
        <w:t>“</w:t>
      </w:r>
      <w:r w:rsidRPr="0056173C">
        <w:rPr>
          <w:rStyle w:val="StyleUnderline"/>
          <w:highlight w:val="yellow"/>
        </w:rPr>
        <w:t>We're looking at a 20-year window to completely replace human civilization's power infrastructure</w:t>
      </w:r>
      <w:r w:rsidRPr="0056173C">
        <w:rPr>
          <w:sz w:val="12"/>
        </w:rPr>
        <w:t xml:space="preserve">,” Suarez told me, citing the report of the Intergovernmental Panel on Climate Change on the coming catastrophe. Solar satellite technology “has existed since the 1970s. </w:t>
      </w:r>
      <w:r w:rsidRPr="0056173C">
        <w:rPr>
          <w:rStyle w:val="StyleUnderline"/>
          <w:highlight w:val="yellow"/>
        </w:rPr>
        <w:t>What we were missing is millions of tons of construction materials in orbit. Asteroid mining can place it there</w:t>
      </w:r>
      <w:r w:rsidRPr="0056173C">
        <w:rPr>
          <w:rStyle w:val="StyleUnderline"/>
        </w:rPr>
        <w:t>.”¶</w:t>
      </w:r>
      <w:r w:rsidRPr="0056173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56173C">
        <w:rPr>
          <w:rStyle w:val="StyleUnderline"/>
        </w:rPr>
        <w:t xml:space="preserve">Big pharma, to take one controversial industry, would </w:t>
      </w:r>
      <w:hyperlink r:id="rId24" w:tgtFrame="_blank" w:history="1">
        <w:r w:rsidRPr="0056173C">
          <w:rPr>
            <w:rStyle w:val="StyleUnderline"/>
            <w:rFonts w:eastAsiaTheme="majorEastAsia"/>
          </w:rPr>
          <w:t>benefit by taking its manufacturing off-world</w:t>
        </w:r>
      </w:hyperlink>
      <w:r w:rsidRPr="0056173C">
        <w:rPr>
          <w:rStyle w:val="StyleUnderline"/>
        </w:rPr>
        <w:t xml:space="preserve">. The molecular structure of many chemicals grows better in microgravity.¶ </w:t>
      </w:r>
      <w:r w:rsidRPr="0056173C">
        <w:rPr>
          <w:sz w:val="12"/>
        </w:rPr>
        <w:t xml:space="preserve">The expectation is that a lot of these space businesses — and all the orbital infrastructure designed to support them — will be automated, controlled remotely via telepresence, and monitored by AI. But Suarez is adamant </w:t>
      </w:r>
      <w:r w:rsidRPr="0056173C">
        <w:rPr>
          <w:rStyle w:val="StyleUnderline"/>
        </w:rPr>
        <w:t xml:space="preserve">that thousands if not millions of actual human workers will thrive in the space economy, even as robots take their jobs in old industries back on Earth.¶ </w:t>
      </w:r>
      <w:r w:rsidRPr="0056173C">
        <w:rPr>
          <w:sz w:val="12"/>
        </w:rPr>
        <w:t xml:space="preserve">“Our initial expansion into space will most likely be unsettled and experimental. Human beings excel in such environments,” he says. “Humans can </w:t>
      </w:r>
      <w:r w:rsidRPr="0056173C">
        <w:rPr>
          <w:sz w:val="12"/>
        </w:rPr>
        <w:lastRenderedPageBreak/>
        <w:t xml:space="preserve">improvise and figure things out as we go. Robots must be purpose-built, and it's going to take time and experience for us to design and build them.”¶ </w:t>
      </w:r>
      <w:r w:rsidRPr="0056173C">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56173C">
        <w:rPr>
          <w:sz w:val="1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56173C">
          <w:rPr>
            <w:rStyle w:val="Hyperlink"/>
            <w:rFonts w:eastAsiaTheme="majorEastAsia"/>
            <w:sz w:val="12"/>
          </w:rPr>
          <w:t>O’Neill cylinders</w:t>
        </w:r>
      </w:hyperlink>
      <w:r w:rsidRPr="0056173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6173C">
        <w:rPr>
          <w:rStyle w:val="StyleUnderline"/>
        </w:rPr>
        <w:t xml:space="preserve">For those who worry about asteroids that could wipe out civilization — though luckily, </w:t>
      </w:r>
      <w:hyperlink r:id="rId26" w:tgtFrame="_blank" w:history="1">
        <w:r w:rsidRPr="0056173C">
          <w:rPr>
            <w:rStyle w:val="StyleUnderline"/>
            <w:rFonts w:eastAsiaTheme="majorEastAsia"/>
          </w:rPr>
          <w:t>this isn't likely to happen any time soon</w:t>
        </w:r>
      </w:hyperlink>
      <w:r w:rsidRPr="0056173C">
        <w:rPr>
          <w:rStyle w:val="StyleUnderline"/>
        </w:rPr>
        <w:t xml:space="preserve"> — here is a way for humanity to get proficient in moving them out of the way, fast. Indeed, the National Space Society has offered </w:t>
      </w:r>
      <w:hyperlink r:id="rId27" w:tgtFrame="_blank" w:history="1">
        <w:r w:rsidRPr="0056173C">
          <w:rPr>
            <w:rStyle w:val="StyleUnderline"/>
            <w:rFonts w:eastAsiaTheme="majorEastAsia"/>
          </w:rPr>
          <w:t>a proposal</w:t>
        </w:r>
      </w:hyperlink>
      <w:r w:rsidRPr="0056173C">
        <w:rPr>
          <w:rStyle w:val="StyleUnderline"/>
        </w:rPr>
        <w:t xml:space="preserve"> to capture the asteroid Aphosis (which is set to miss Earth in the year 2029, but </w:t>
      </w:r>
      <w:hyperlink r:id="rId28" w:tgtFrame="_blank" w:history="1">
        <w:r w:rsidRPr="0056173C">
          <w:rPr>
            <w:rStyle w:val="StyleUnderline"/>
            <w:rFonts w:eastAsiaTheme="majorEastAsia"/>
          </w:rPr>
          <w:t>not by a very comfortable margin</w:t>
        </w:r>
      </w:hyperlink>
      <w:r w:rsidRPr="0056173C">
        <w:rPr>
          <w:rStyle w:val="StyleUnderline"/>
        </w:rPr>
        <w:t>), keep it in orbit, and turn it into 150 small solar-power satellites, as a proof of concept.</w:t>
      </w:r>
      <w:r w:rsidRPr="0056173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56173C">
          <w:rPr>
            <w:rStyle w:val="Hyperlink"/>
            <w:rFonts w:eastAsiaTheme="majorEastAsia"/>
            <w:sz w:val="12"/>
          </w:rPr>
          <w:t>distant planet made entirely of diamond</w:t>
        </w:r>
      </w:hyperlink>
      <w:r w:rsidRPr="0056173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56173C">
          <w:rPr>
            <w:rStyle w:val="Hyperlink"/>
            <w:rFonts w:eastAsiaTheme="majorEastAsia"/>
            <w:sz w:val="12"/>
          </w:rPr>
          <w:t>Neil deGrasse Tyson believes that the first trillionaire will be an asteroid mining mogul</w:t>
        </w:r>
      </w:hyperlink>
      <w:r w:rsidRPr="0056173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56173C">
        <w:rPr>
          <w:rStyle w:val="StyleUnderline"/>
        </w:rPr>
        <w:t xml:space="preserve">, this is exactly the version of capitalism humanity has needed all along: the kind where there is no ecosystem to destroy, no marginalized group to make miserable. </w:t>
      </w:r>
      <w:r w:rsidRPr="0056173C">
        <w:rPr>
          <w:sz w:val="12"/>
        </w:rPr>
        <w:t>A safe, dead space where capitalism’s most enthusiastic pioneers can go nuts to their hearts’ content, so long as they clean up their space junk. ¶ (</w:t>
      </w:r>
      <w:hyperlink r:id="rId31" w:tgtFrame="_blank" w:history="1">
        <w:r w:rsidRPr="0056173C">
          <w:rPr>
            <w:rStyle w:val="Hyperlink"/>
            <w:rFonts w:eastAsiaTheme="majorEastAsia"/>
            <w:sz w:val="12"/>
          </w:rPr>
          <w:t>Space junk</w:t>
        </w:r>
      </w:hyperlink>
      <w:r w:rsidRPr="0056173C">
        <w:rPr>
          <w:sz w:val="12"/>
        </w:rPr>
        <w:t xml:space="preserve"> is a real problem in orbital space because it has thousands of vulnerable satellites clustered closely together around our little blue rock. The vast emptiness of cislunar space, not so much.)¶ </w:t>
      </w:r>
      <w:r w:rsidRPr="0056173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56173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E6511C2" w14:textId="77777777" w:rsidR="004E68F2" w:rsidRPr="0056173C" w:rsidRDefault="004E68F2" w:rsidP="004E68F2">
      <w:pPr>
        <w:pStyle w:val="Heading4"/>
        <w:rPr>
          <w:rFonts w:cs="Calibri"/>
        </w:rPr>
      </w:pPr>
      <w:r w:rsidRPr="0056173C">
        <w:rPr>
          <w:rFonts w:cs="Calibri"/>
        </w:rPr>
        <w:t>Warming causes extinction.</w:t>
      </w:r>
    </w:p>
    <w:p w14:paraId="5666EE9B" w14:textId="77777777" w:rsidR="004E68F2" w:rsidRPr="0056173C" w:rsidRDefault="004E68F2" w:rsidP="004E68F2">
      <w:r w:rsidRPr="0056173C">
        <w:t xml:space="preserve">Bill </w:t>
      </w:r>
      <w:r w:rsidRPr="0056173C">
        <w:rPr>
          <w:rStyle w:val="Style13ptBold"/>
        </w:rPr>
        <w:t>McKibben 19</w:t>
      </w:r>
      <w:r w:rsidRPr="0056173C">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56173C">
        <w:rPr>
          <w:rStyle w:val="StyleUnderline"/>
        </w:rPr>
        <w:t xml:space="preserve">This Is </w:t>
      </w:r>
      <w:r w:rsidRPr="0056173C">
        <w:rPr>
          <w:rStyle w:val="StyleUnderline"/>
          <w:highlight w:val="green"/>
        </w:rPr>
        <w:t xml:space="preserve">How </w:t>
      </w:r>
      <w:r w:rsidRPr="0056173C">
        <w:rPr>
          <w:rStyle w:val="Emphasis"/>
          <w:highlight w:val="green"/>
        </w:rPr>
        <w:t>Human Extinction</w:t>
      </w:r>
      <w:r w:rsidRPr="0056173C">
        <w:rPr>
          <w:rStyle w:val="StyleUnderline"/>
        </w:rPr>
        <w:t xml:space="preserve"> Could </w:t>
      </w:r>
      <w:r w:rsidRPr="0056173C">
        <w:rPr>
          <w:rStyle w:val="StyleUnderline"/>
          <w:highlight w:val="green"/>
        </w:rPr>
        <w:t>Play Out</w:t>
      </w:r>
      <w:r w:rsidRPr="0056173C">
        <w:t>." Rolling Stone. 4-9-2019. https://www.rollingstone.com/politics/politics-features/bill-mckibben-falter-climate-change-817310/</w:t>
      </w:r>
    </w:p>
    <w:p w14:paraId="45DC93D0" w14:textId="2C0B76C6" w:rsidR="004E68F2" w:rsidRPr="0056173C" w:rsidRDefault="004E68F2" w:rsidP="004E68F2">
      <w:pPr>
        <w:rPr>
          <w:sz w:val="16"/>
        </w:rPr>
      </w:pPr>
      <w:r w:rsidRPr="0056173C">
        <w:rPr>
          <w:sz w:val="16"/>
        </w:rPr>
        <w:t xml:space="preserve">Oh, </w:t>
      </w:r>
      <w:r w:rsidRPr="0056173C">
        <w:rPr>
          <w:rStyle w:val="StyleUnderline"/>
        </w:rPr>
        <w:t xml:space="preserve">it could get </w:t>
      </w:r>
      <w:r w:rsidRPr="0056173C">
        <w:rPr>
          <w:rStyle w:val="Emphasis"/>
        </w:rPr>
        <w:t>very bad</w:t>
      </w:r>
      <w:r w:rsidRPr="0056173C">
        <w:rPr>
          <w:sz w:val="16"/>
        </w:rPr>
        <w:t xml:space="preserve">. In 2015, </w:t>
      </w:r>
      <w:r w:rsidRPr="0056173C">
        <w:rPr>
          <w:rStyle w:val="StyleUnderline"/>
        </w:rPr>
        <w:t xml:space="preserve">a study in the Journal of Mathematical Biology pointed out that if the world’s </w:t>
      </w:r>
      <w:r w:rsidRPr="0056173C">
        <w:rPr>
          <w:rStyle w:val="Emphasis"/>
          <w:highlight w:val="green"/>
        </w:rPr>
        <w:t>oceans</w:t>
      </w:r>
      <w:r w:rsidRPr="0056173C">
        <w:rPr>
          <w:rStyle w:val="StyleUnderline"/>
          <w:highlight w:val="green"/>
        </w:rPr>
        <w:t xml:space="preserve"> kept warming</w:t>
      </w:r>
      <w:r w:rsidRPr="0056173C">
        <w:rPr>
          <w:rStyle w:val="StyleUnderline"/>
        </w:rPr>
        <w:t>, by 2100 they might become hot enough to “</w:t>
      </w:r>
      <w:r w:rsidRPr="0056173C">
        <w:rPr>
          <w:rStyle w:val="Emphasis"/>
          <w:highlight w:val="green"/>
        </w:rPr>
        <w:t>stop oxygen production</w:t>
      </w:r>
      <w:r w:rsidRPr="0056173C">
        <w:rPr>
          <w:rStyle w:val="StyleUnderline"/>
        </w:rPr>
        <w:t xml:space="preserve"> by </w:t>
      </w:r>
      <w:r w:rsidRPr="0056173C">
        <w:rPr>
          <w:rStyle w:val="Emphasis"/>
        </w:rPr>
        <w:t>phyto-plankton</w:t>
      </w:r>
      <w:r w:rsidRPr="0056173C">
        <w:rPr>
          <w:rStyle w:val="StyleUnderline"/>
        </w:rPr>
        <w:t xml:space="preserve"> by </w:t>
      </w:r>
      <w:r w:rsidRPr="0056173C">
        <w:rPr>
          <w:rStyle w:val="StyleUnderline"/>
          <w:highlight w:val="green"/>
        </w:rPr>
        <w:t>disrupting</w:t>
      </w:r>
      <w:r w:rsidRPr="0056173C">
        <w:rPr>
          <w:rStyle w:val="StyleUnderline"/>
        </w:rPr>
        <w:t xml:space="preserve"> the process of photosynthesis.”</w:t>
      </w:r>
      <w:r w:rsidRPr="0056173C">
        <w:rPr>
          <w:sz w:val="16"/>
        </w:rPr>
        <w:t xml:space="preserve"> </w:t>
      </w:r>
      <w:r w:rsidRPr="0056173C">
        <w:rPr>
          <w:rStyle w:val="StyleUnderline"/>
        </w:rPr>
        <w:t xml:space="preserve">Given that </w:t>
      </w:r>
      <w:r w:rsidRPr="0056173C">
        <w:rPr>
          <w:rStyle w:val="Emphasis"/>
          <w:highlight w:val="green"/>
        </w:rPr>
        <w:t>two-thirds</w:t>
      </w:r>
      <w:r w:rsidRPr="0056173C">
        <w:rPr>
          <w:rStyle w:val="StyleUnderline"/>
          <w:highlight w:val="green"/>
        </w:rPr>
        <w:t xml:space="preserve"> of</w:t>
      </w:r>
      <w:r w:rsidRPr="0056173C">
        <w:rPr>
          <w:rStyle w:val="StyleUnderline"/>
        </w:rPr>
        <w:t xml:space="preserve"> the </w:t>
      </w:r>
      <w:r w:rsidRPr="0056173C">
        <w:rPr>
          <w:rStyle w:val="Emphasis"/>
        </w:rPr>
        <w:t xml:space="preserve">Earth’s </w:t>
      </w:r>
      <w:r w:rsidRPr="0056173C">
        <w:rPr>
          <w:rStyle w:val="Emphasis"/>
          <w:highlight w:val="green"/>
        </w:rPr>
        <w:t>oxygen</w:t>
      </w:r>
      <w:r w:rsidRPr="0056173C">
        <w:rPr>
          <w:rStyle w:val="StyleUnderline"/>
        </w:rPr>
        <w:t xml:space="preserve"> comes from phytoplankton, that would “likely result in the </w:t>
      </w:r>
      <w:r w:rsidRPr="0056173C">
        <w:rPr>
          <w:rStyle w:val="Emphasis"/>
          <w:highlight w:val="green"/>
        </w:rPr>
        <w:t>mass mortality of</w:t>
      </w:r>
      <w:r w:rsidRPr="0056173C">
        <w:rPr>
          <w:rStyle w:val="Emphasis"/>
        </w:rPr>
        <w:t xml:space="preserve"> animals and </w:t>
      </w:r>
      <w:r w:rsidRPr="0056173C">
        <w:rPr>
          <w:rStyle w:val="Emphasis"/>
          <w:highlight w:val="green"/>
        </w:rPr>
        <w:t>humans</w:t>
      </w:r>
      <w:r w:rsidRPr="0056173C">
        <w:rPr>
          <w:sz w:val="16"/>
        </w:rPr>
        <w:t>.”</w:t>
      </w:r>
      <w:r w:rsidRPr="0056173C">
        <w:rPr>
          <w:rStyle w:val="Emphasis"/>
        </w:rPr>
        <w:t xml:space="preserve"> </w:t>
      </w:r>
      <w:r w:rsidRPr="0056173C">
        <w:rPr>
          <w:sz w:val="16"/>
        </w:rPr>
        <w:t xml:space="preserve">A year later, above the Arctic Circle, in Siberia, a heat wave thawed a reindeer </w:t>
      </w:r>
      <w:r w:rsidRPr="0056173C">
        <w:rPr>
          <w:sz w:val="16"/>
        </w:rPr>
        <w:lastRenderedPageBreak/>
        <w:t xml:space="preserve">carcass that had been trapped in the permafrost. The exposed body released anthrax into nearby water and soil, infecting two thousand reindeer grazing nearby, and they in turn infected some humans; a twelve-year-old boy died. As it turns out, </w:t>
      </w:r>
      <w:r w:rsidRPr="0056173C">
        <w:rPr>
          <w:rStyle w:val="Emphasis"/>
          <w:highlight w:val="green"/>
        </w:rPr>
        <w:t>permafrost</w:t>
      </w:r>
      <w:r w:rsidRPr="0056173C">
        <w:rPr>
          <w:rStyle w:val="StyleUnderline"/>
        </w:rPr>
        <w:t xml:space="preserve"> is a “very good </w:t>
      </w:r>
      <w:r w:rsidRPr="0056173C">
        <w:rPr>
          <w:rStyle w:val="StyleUnderline"/>
          <w:highlight w:val="green"/>
        </w:rPr>
        <w:t>preserve</w:t>
      </w:r>
      <w:r w:rsidRPr="0056173C">
        <w:rPr>
          <w:rStyle w:val="StyleUnderline"/>
        </w:rPr>
        <w:t xml:space="preserve">r of </w:t>
      </w:r>
      <w:r w:rsidRPr="0056173C">
        <w:rPr>
          <w:rStyle w:val="Emphasis"/>
          <w:highlight w:val="green"/>
        </w:rPr>
        <w:t>microbes</w:t>
      </w:r>
      <w:r w:rsidRPr="0056173C">
        <w:rPr>
          <w:rStyle w:val="StyleUnderline"/>
          <w:highlight w:val="green"/>
        </w:rPr>
        <w:t xml:space="preserve"> and </w:t>
      </w:r>
      <w:r w:rsidRPr="0056173C">
        <w:rPr>
          <w:rStyle w:val="Emphasis"/>
          <w:highlight w:val="green"/>
        </w:rPr>
        <w:t>viruses</w:t>
      </w:r>
      <w:r w:rsidRPr="0056173C">
        <w:rPr>
          <w:sz w:val="16"/>
        </w:rPr>
        <w:t xml:space="preserve">, </w:t>
      </w:r>
      <w:r w:rsidRPr="0056173C">
        <w:rPr>
          <w:rStyle w:val="StyleUnderline"/>
        </w:rPr>
        <w:t>because it is cold, there is no oxygen, and it is dark</w:t>
      </w:r>
      <w:r w:rsidRPr="0056173C">
        <w:rPr>
          <w:sz w:val="16"/>
        </w:rPr>
        <w:t xml:space="preserve">” — scientists have managed to revive an eight-million-year-old bacterium they found beneath the surface of a glacier. Researchers believe </w:t>
      </w:r>
      <w:r w:rsidRPr="0056173C">
        <w:rPr>
          <w:rStyle w:val="StyleUnderline"/>
        </w:rPr>
        <w:t xml:space="preserve">there are </w:t>
      </w:r>
      <w:r w:rsidRPr="0056173C">
        <w:rPr>
          <w:rStyle w:val="StyleUnderline"/>
          <w:highlight w:val="green"/>
        </w:rPr>
        <w:t>fragments of</w:t>
      </w:r>
      <w:r w:rsidRPr="0056173C">
        <w:rPr>
          <w:rStyle w:val="StyleUnderline"/>
        </w:rPr>
        <w:t xml:space="preserve"> the </w:t>
      </w:r>
      <w:r w:rsidRPr="0056173C">
        <w:rPr>
          <w:rStyle w:val="Emphasis"/>
          <w:highlight w:val="green"/>
        </w:rPr>
        <w:t>Spanish flu</w:t>
      </w:r>
      <w:r w:rsidRPr="0056173C">
        <w:rPr>
          <w:rStyle w:val="Emphasis"/>
        </w:rPr>
        <w:t xml:space="preserve"> virus</w:t>
      </w:r>
      <w:r w:rsidRPr="0056173C">
        <w:rPr>
          <w:sz w:val="16"/>
        </w:rPr>
        <w:t xml:space="preserve">, </w:t>
      </w:r>
      <w:r w:rsidRPr="0056173C">
        <w:rPr>
          <w:rStyle w:val="Emphasis"/>
          <w:highlight w:val="green"/>
        </w:rPr>
        <w:t>smallpox</w:t>
      </w:r>
      <w:r w:rsidRPr="0056173C">
        <w:rPr>
          <w:sz w:val="16"/>
        </w:rPr>
        <w:t xml:space="preserve">, </w:t>
      </w:r>
      <w:r w:rsidRPr="0056173C">
        <w:rPr>
          <w:rStyle w:val="StyleUnderline"/>
        </w:rPr>
        <w:t xml:space="preserve">and </w:t>
      </w:r>
      <w:r w:rsidRPr="0056173C">
        <w:rPr>
          <w:rStyle w:val="Emphasis"/>
        </w:rPr>
        <w:t xml:space="preserve">bubonic </w:t>
      </w:r>
      <w:r w:rsidRPr="0056173C">
        <w:rPr>
          <w:rStyle w:val="Emphasis"/>
          <w:highlight w:val="green"/>
        </w:rPr>
        <w:t>plague</w:t>
      </w:r>
      <w:r w:rsidRPr="0056173C">
        <w:rPr>
          <w:sz w:val="16"/>
        </w:rPr>
        <w:t xml:space="preserve"> </w:t>
      </w:r>
      <w:r w:rsidRPr="0056173C">
        <w:rPr>
          <w:rStyle w:val="StyleUnderline"/>
        </w:rPr>
        <w:t>buried in Siberia and Alaska</w:t>
      </w:r>
      <w:r w:rsidRPr="0056173C">
        <w:rPr>
          <w:sz w:val="16"/>
        </w:rPr>
        <w:t xml:space="preserve">. Or consider this: </w:t>
      </w:r>
      <w:r w:rsidRPr="0056173C">
        <w:rPr>
          <w:rStyle w:val="StyleUnderline"/>
        </w:rPr>
        <w:t xml:space="preserve">as </w:t>
      </w:r>
      <w:r w:rsidRPr="0056173C">
        <w:rPr>
          <w:rStyle w:val="StyleUnderline"/>
          <w:highlight w:val="green"/>
        </w:rPr>
        <w:t>ice sheets melt</w:t>
      </w:r>
      <w:r w:rsidRPr="0056173C">
        <w:rPr>
          <w:rStyle w:val="StyleUnderline"/>
        </w:rPr>
        <w:t xml:space="preserve">, they take weight off land, and that can </w:t>
      </w:r>
      <w:r w:rsidRPr="0056173C">
        <w:rPr>
          <w:rStyle w:val="Emphasis"/>
          <w:highlight w:val="green"/>
        </w:rPr>
        <w:t>trigger earthquakes</w:t>
      </w:r>
      <w:r w:rsidRPr="0056173C">
        <w:rPr>
          <w:sz w:val="16"/>
        </w:rPr>
        <w:t xml:space="preserve"> — seismic activity is already increasing in Greenland and Alaska. Meanwhile, the added weight of the new seawater starts to bend the Earth’s crust. “</w:t>
      </w:r>
      <w:r w:rsidRPr="0056173C">
        <w:rPr>
          <w:rStyle w:val="StyleUnderline"/>
        </w:rPr>
        <w:t xml:space="preserve">That will give you a </w:t>
      </w:r>
      <w:r w:rsidRPr="0056173C">
        <w:rPr>
          <w:rStyle w:val="Emphasis"/>
        </w:rPr>
        <w:t xml:space="preserve">massive </w:t>
      </w:r>
      <w:r w:rsidRPr="0056173C">
        <w:rPr>
          <w:rStyle w:val="Emphasis"/>
          <w:highlight w:val="green"/>
        </w:rPr>
        <w:t>increase</w:t>
      </w:r>
      <w:r w:rsidRPr="0056173C">
        <w:rPr>
          <w:rStyle w:val="Emphasis"/>
        </w:rPr>
        <w:t xml:space="preserve"> in </w:t>
      </w:r>
      <w:r w:rsidRPr="0056173C">
        <w:rPr>
          <w:rStyle w:val="Emphasis"/>
          <w:highlight w:val="green"/>
        </w:rPr>
        <w:t>volcanic activity</w:t>
      </w:r>
      <w:r w:rsidRPr="0056173C">
        <w:rPr>
          <w:sz w:val="16"/>
        </w:rPr>
        <w:t xml:space="preserve">. </w:t>
      </w:r>
      <w:r w:rsidRPr="0056173C">
        <w:rPr>
          <w:rStyle w:val="StyleUnderline"/>
        </w:rPr>
        <w:t>It’ll activate faults to create earthquakes, submarine landslides, tsunamis</w:t>
      </w:r>
      <w:r w:rsidRPr="0056173C">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56173C">
        <w:rPr>
          <w:rStyle w:val="StyleUnderline"/>
        </w:rPr>
        <w:t xml:space="preserve">plummeting down to the abyssal plain and creating a series of </w:t>
      </w:r>
      <w:r w:rsidRPr="0056173C">
        <w:rPr>
          <w:rStyle w:val="Emphasis"/>
        </w:rPr>
        <w:t>titanic waves</w:t>
      </w:r>
      <w:r w:rsidRPr="0056173C">
        <w:rPr>
          <w:rStyle w:val="StyleUnderline"/>
        </w:rPr>
        <w:t xml:space="preserve"> that roared forth with a vengeance</w:t>
      </w:r>
      <w:r w:rsidRPr="0056173C">
        <w:rPr>
          <w:sz w:val="16"/>
        </w:rPr>
        <w:t xml:space="preserve">,” </w:t>
      </w:r>
      <w:r w:rsidRPr="0056173C">
        <w:rPr>
          <w:rStyle w:val="Emphasis"/>
          <w:highlight w:val="green"/>
        </w:rPr>
        <w:t>wiping all signs of life</w:t>
      </w:r>
      <w:r w:rsidRPr="0056173C">
        <w:rPr>
          <w:sz w:val="16"/>
        </w:rPr>
        <w:t xml:space="preserve"> from coastal Norway to Greenland and “drowning the Wales-sized landmass that once connected Britain to the Netherlands, Denmark, and Germany.” When the waves hit the Shetlands, they were sixty-five feet high. </w:t>
      </w:r>
      <w:r w:rsidRPr="0056173C">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56173C">
        <w:rPr>
          <w:sz w:val="16"/>
        </w:rPr>
        <w:t>A 2017 study in Australia, home to some of the world’s highest-tech farming, found that “</w:t>
      </w:r>
      <w:r w:rsidRPr="0056173C">
        <w:rPr>
          <w:rStyle w:val="Emphasis"/>
        </w:rPr>
        <w:t>wheat productivity</w:t>
      </w:r>
      <w:r w:rsidRPr="0056173C">
        <w:rPr>
          <w:rStyle w:val="StyleUnderline"/>
        </w:rPr>
        <w:t xml:space="preserve"> has </w:t>
      </w:r>
      <w:r w:rsidRPr="0056173C">
        <w:rPr>
          <w:rStyle w:val="Emphasis"/>
        </w:rPr>
        <w:t>flatlined</w:t>
      </w:r>
      <w:r w:rsidRPr="0056173C">
        <w:rPr>
          <w:rStyle w:val="StyleUnderline"/>
        </w:rPr>
        <w:t xml:space="preserve"> as a </w:t>
      </w:r>
      <w:r w:rsidRPr="0056173C">
        <w:rPr>
          <w:rStyle w:val="Emphasis"/>
        </w:rPr>
        <w:t>direct result of climate change</w:t>
      </w:r>
      <w:r w:rsidRPr="0056173C">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56173C">
        <w:rPr>
          <w:rStyle w:val="Emphasis"/>
        </w:rPr>
        <w:t>Corn is vulnerable</w:t>
      </w:r>
      <w:r w:rsidRPr="0056173C">
        <w:rPr>
          <w:sz w:val="16"/>
        </w:rPr>
        <w:t xml:space="preserve"> </w:t>
      </w:r>
      <w:r w:rsidRPr="0056173C">
        <w:rPr>
          <w:rStyle w:val="StyleUnderline"/>
        </w:rPr>
        <w:t xml:space="preserve">because even a week of high temperatures at the key moment can </w:t>
      </w:r>
      <w:r w:rsidRPr="0056173C">
        <w:rPr>
          <w:rStyle w:val="Emphasis"/>
        </w:rPr>
        <w:t>keep it from fertilizing</w:t>
      </w:r>
      <w:r w:rsidRPr="0056173C">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56173C">
        <w:rPr>
          <w:rStyle w:val="StyleUnderline"/>
        </w:rPr>
        <w:t>Thirty years of data from the American Midwest show that heat waves affect the “vapor pressure deficit,” the difference between the water vapor in the sorghum leaf’s interior and that in the surrounding air</w:t>
      </w:r>
      <w:r w:rsidRPr="0056173C">
        <w:rPr>
          <w:sz w:val="16"/>
        </w:rPr>
        <w:t xml:space="preserve">. </w:t>
      </w:r>
      <w:r w:rsidRPr="0056173C">
        <w:rPr>
          <w:rStyle w:val="StyleUnderline"/>
        </w:rPr>
        <w:t>Hotter weather means the sorghum releases more moisture into the atmosphere</w:t>
      </w:r>
      <w:r w:rsidRPr="0056173C">
        <w:rPr>
          <w:sz w:val="16"/>
        </w:rPr>
        <w:t xml:space="preserve">. </w:t>
      </w:r>
      <w:r w:rsidRPr="0056173C">
        <w:rPr>
          <w:rStyle w:val="StyleUnderline"/>
        </w:rPr>
        <w:t>Warm the planet’s temperature by two degrees Celsius</w:t>
      </w:r>
      <w:r w:rsidRPr="0056173C">
        <w:rPr>
          <w:sz w:val="16"/>
        </w:rPr>
        <w:t xml:space="preserve"> — which is, again, now the world’s goal — </w:t>
      </w:r>
      <w:r w:rsidRPr="0056173C">
        <w:rPr>
          <w:rStyle w:val="StyleUnderline"/>
        </w:rPr>
        <w:t>and sorghum yields drop 17 percent</w:t>
      </w:r>
      <w:r w:rsidRPr="0056173C">
        <w:rPr>
          <w:sz w:val="16"/>
        </w:rPr>
        <w:t xml:space="preserve">. </w:t>
      </w:r>
      <w:r w:rsidRPr="0056173C">
        <w:rPr>
          <w:rStyle w:val="StyleUnderline"/>
        </w:rPr>
        <w:t>Warm it five degrees Celsius</w:t>
      </w:r>
      <w:r w:rsidRPr="0056173C">
        <w:rPr>
          <w:sz w:val="16"/>
        </w:rPr>
        <w:t xml:space="preserve"> </w:t>
      </w:r>
      <w:r w:rsidRPr="0056173C">
        <w:rPr>
          <w:sz w:val="16"/>
        </w:rPr>
        <w:lastRenderedPageBreak/>
        <w:t xml:space="preserve">(nine degrees Fahrenheit), </w:t>
      </w:r>
      <w:r w:rsidRPr="0056173C">
        <w:rPr>
          <w:rStyle w:val="StyleUnderline"/>
        </w:rPr>
        <w:t>and yields drop almost 60 percent</w:t>
      </w:r>
      <w:r w:rsidRPr="0056173C">
        <w:rPr>
          <w:sz w:val="16"/>
        </w:rPr>
        <w:t xml:space="preserve">. It’s hard to imagine a topic duller than sorghum yields. It’s the precise opposite of clickbait. But </w:t>
      </w:r>
      <w:r w:rsidRPr="0056173C">
        <w:rPr>
          <w:rStyle w:val="Emphasis"/>
        </w:rPr>
        <w:t>people have to eat</w:t>
      </w:r>
      <w:r w:rsidRPr="0056173C">
        <w:rPr>
          <w:sz w:val="16"/>
        </w:rPr>
        <w:t xml:space="preserve">; in the human game, the single most important question is probably “What’s for dinner?” And when the answer is “Not much,” </w:t>
      </w:r>
      <w:r w:rsidRPr="0056173C">
        <w:rPr>
          <w:rStyle w:val="StyleUnderline"/>
        </w:rPr>
        <w:t xml:space="preserve">things </w:t>
      </w:r>
      <w:r w:rsidRPr="0056173C">
        <w:rPr>
          <w:rStyle w:val="Emphasis"/>
        </w:rPr>
        <w:t>deteriorate fast</w:t>
      </w:r>
      <w:r w:rsidRPr="0056173C">
        <w:rPr>
          <w:sz w:val="16"/>
        </w:rPr>
        <w:t xml:space="preserve">. </w:t>
      </w:r>
      <w:r w:rsidRPr="0056173C">
        <w:rPr>
          <w:rStyle w:val="StyleUnderline"/>
        </w:rPr>
        <w:t>In 2010 a severe heat wave hit Russia, and it wrecked the grain harvest, which led the Kremlin to ban exports</w:t>
      </w:r>
      <w:r w:rsidRPr="0056173C">
        <w:rPr>
          <w:sz w:val="16"/>
        </w:rPr>
        <w:t xml:space="preserve">. </w:t>
      </w:r>
      <w:r w:rsidRPr="0056173C">
        <w:rPr>
          <w:rStyle w:val="StyleUnderline"/>
        </w:rPr>
        <w:t xml:space="preserve">The global </w:t>
      </w:r>
      <w:r w:rsidRPr="0056173C">
        <w:rPr>
          <w:rStyle w:val="Emphasis"/>
        </w:rPr>
        <w:t>price of wheat spiked</w:t>
      </w:r>
      <w:r w:rsidRPr="0056173C">
        <w:rPr>
          <w:rStyle w:val="StyleUnderline"/>
        </w:rPr>
        <w:t xml:space="preserve">, and that helped </w:t>
      </w:r>
      <w:r w:rsidRPr="0056173C">
        <w:rPr>
          <w:rStyle w:val="Emphasis"/>
        </w:rPr>
        <w:t>trigger the Arab Spring</w:t>
      </w:r>
      <w:r w:rsidRPr="0056173C">
        <w:rPr>
          <w:sz w:val="16"/>
        </w:rPr>
        <w:t xml:space="preserve"> — </w:t>
      </w:r>
      <w:r w:rsidRPr="0056173C">
        <w:rPr>
          <w:rStyle w:val="StyleUnderline"/>
        </w:rPr>
        <w:t>Egypt at the time was the largest wheat importer on the planet</w:t>
      </w:r>
      <w:r w:rsidRPr="0056173C">
        <w:rPr>
          <w:sz w:val="16"/>
        </w:rPr>
        <w:t xml:space="preserve">. </w:t>
      </w:r>
      <w:r w:rsidRPr="0056173C">
        <w:rPr>
          <w:rStyle w:val="StyleUnderline"/>
        </w:rPr>
        <w:t xml:space="preserve">That experience set academics and insurers to work gaming out what the next </w:t>
      </w:r>
      <w:r w:rsidRPr="0056173C">
        <w:rPr>
          <w:rStyle w:val="Emphasis"/>
        </w:rPr>
        <w:t>food shock</w:t>
      </w:r>
      <w:r w:rsidRPr="0056173C">
        <w:rPr>
          <w:rStyle w:val="StyleUnderline"/>
        </w:rPr>
        <w:t xml:space="preserve"> might look like</w:t>
      </w:r>
      <w:r w:rsidRPr="0056173C">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56173C">
        <w:rPr>
          <w:rStyle w:val="Emphasis"/>
        </w:rPr>
        <w:t>Food riots</w:t>
      </w:r>
      <w:r w:rsidRPr="0056173C">
        <w:rPr>
          <w:rStyle w:val="StyleUnderline"/>
        </w:rPr>
        <w:t xml:space="preserve"> break out in urban areas across the Middle East, North Africa, and Latin America</w:t>
      </w:r>
      <w:r w:rsidRPr="0056173C">
        <w:rPr>
          <w:sz w:val="16"/>
        </w:rPr>
        <w:t xml:space="preserve">. The euro weakens and the main European stock markets lose ten percent.” At about the same time, a team of British researchers released a study demonstrating that even if you can grow plenty of food, </w:t>
      </w:r>
      <w:r w:rsidRPr="0056173C">
        <w:rPr>
          <w:rStyle w:val="StyleUnderline"/>
        </w:rPr>
        <w:t>the transportation system that distributes it runs through just fourteen major choke-points, and those are vulnerable to</w:t>
      </w:r>
      <w:r w:rsidRPr="0056173C">
        <w:rPr>
          <w:sz w:val="16"/>
        </w:rPr>
        <w:t xml:space="preserve"> — you guessed it — </w:t>
      </w:r>
      <w:r w:rsidRPr="0056173C">
        <w:rPr>
          <w:rStyle w:val="StyleUnderline"/>
        </w:rPr>
        <w:t>massive disruption from climate change</w:t>
      </w:r>
      <w:r w:rsidRPr="0056173C">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56173C">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56173C">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56173C">
        <w:rPr>
          <w:rStyle w:val="StyleUnderline"/>
        </w:rPr>
        <w:t>Warmer temperatures accelerate the metabolism of insect pests like aphids and corn borers at a predictable rate</w:t>
      </w:r>
      <w:r w:rsidRPr="0056173C">
        <w:rPr>
          <w:sz w:val="16"/>
        </w:rPr>
        <w:t>,” the researchers found. “</w:t>
      </w:r>
      <w:r w:rsidRPr="0056173C">
        <w:rPr>
          <w:rStyle w:val="StyleUnderline"/>
        </w:rPr>
        <w:t>That makes them hungrier</w:t>
      </w:r>
      <w:r w:rsidRPr="0056173C">
        <w:rPr>
          <w:sz w:val="16"/>
        </w:rPr>
        <w:t xml:space="preserve">[,] </w:t>
      </w:r>
      <w:r w:rsidRPr="0056173C">
        <w:rPr>
          <w:rStyle w:val="StyleUnderline"/>
        </w:rPr>
        <w:t>and warmer temperatures also speed up their reproduction</w:t>
      </w:r>
      <w:r w:rsidRPr="0056173C">
        <w:rPr>
          <w:sz w:val="16"/>
        </w:rPr>
        <w:t xml:space="preserve">.” </w:t>
      </w:r>
      <w:r w:rsidRPr="0056173C">
        <w:rPr>
          <w:rStyle w:val="StyleUnderline"/>
        </w:rPr>
        <w:t>Even fossilized plants from fifty million years ago make the point: “</w:t>
      </w:r>
      <w:r w:rsidRPr="0056173C">
        <w:rPr>
          <w:rStyle w:val="Emphasis"/>
        </w:rPr>
        <w:t>Plant damage</w:t>
      </w:r>
      <w:r w:rsidRPr="0056173C">
        <w:rPr>
          <w:rStyle w:val="StyleUnderline"/>
        </w:rPr>
        <w:t xml:space="preserve"> from insects </w:t>
      </w:r>
      <w:r w:rsidRPr="0056173C">
        <w:rPr>
          <w:rStyle w:val="Emphasis"/>
        </w:rPr>
        <w:t>correlated</w:t>
      </w:r>
      <w:r w:rsidRPr="0056173C">
        <w:rPr>
          <w:rStyle w:val="StyleUnderline"/>
        </w:rPr>
        <w:t xml:space="preserve"> with rising and falling </w:t>
      </w:r>
      <w:r w:rsidRPr="0056173C">
        <w:rPr>
          <w:rStyle w:val="Emphasis"/>
        </w:rPr>
        <w:t>temperatures</w:t>
      </w:r>
      <w:r w:rsidRPr="0056173C">
        <w:rPr>
          <w:rStyle w:val="StyleUnderline"/>
        </w:rPr>
        <w:t>, reaching a maximum during the warmest periods</w:t>
      </w:r>
      <w:r w:rsidRPr="0056173C">
        <w:rPr>
          <w:sz w:val="16"/>
        </w:rPr>
        <w:t>.”</w:t>
      </w:r>
    </w:p>
    <w:p w14:paraId="4ED846C5" w14:textId="77777777" w:rsidR="004E68F2" w:rsidRPr="0056173C" w:rsidRDefault="004E68F2" w:rsidP="004E68F2">
      <w:pPr>
        <w:rPr>
          <w:sz w:val="16"/>
        </w:rPr>
      </w:pPr>
    </w:p>
    <w:p w14:paraId="3A1F74CB" w14:textId="77777777" w:rsidR="004E68F2" w:rsidRPr="0056173C" w:rsidRDefault="004E68F2" w:rsidP="004E68F2">
      <w:pPr>
        <w:pStyle w:val="Heading4"/>
      </w:pPr>
      <w:r w:rsidRPr="0056173C">
        <w:t xml:space="preserve">An asteroid collision would ensure </w:t>
      </w:r>
      <w:r w:rsidRPr="0056173C">
        <w:rPr>
          <w:u w:val="single"/>
        </w:rPr>
        <w:t>extinction</w:t>
      </w:r>
      <w:r w:rsidRPr="0056173C">
        <w:t xml:space="preserve"> – would fundamentally alter the biosphere, don’t underestimate its risk. Hudson 19</w:t>
      </w:r>
    </w:p>
    <w:p w14:paraId="63D06E9A" w14:textId="77777777" w:rsidR="004E68F2" w:rsidRPr="0056173C" w:rsidRDefault="004E68F2" w:rsidP="004E68F2">
      <w:r w:rsidRPr="0056173C">
        <w:t>Wesley Hudson ’19, news reporter for Express, “Asteroid alert: NASA warning as kilometre long space rock set to skim Earth at 25,000mph”, 8/28/19, Express, https://www.express.co.uk/news/science/1170826/asteroid-news-NASA-latest-space-rock-asteroid-1998-HL1-earth-danger-apocalypse</w:t>
      </w:r>
    </w:p>
    <w:p w14:paraId="4E300880" w14:textId="77777777" w:rsidR="004E68F2" w:rsidRPr="0056173C" w:rsidRDefault="004E68F2" w:rsidP="004E68F2">
      <w:r w:rsidRPr="0056173C">
        <w:rPr>
          <w:rStyle w:val="StyleUnderline"/>
          <w:highlight w:val="cyan"/>
        </w:rPr>
        <w:t>AN ASTEROID</w:t>
      </w:r>
      <w:r w:rsidRPr="0056173C">
        <w:rPr>
          <w:rStyle w:val="StyleUnderline"/>
        </w:rPr>
        <w:t xml:space="preserve"> almost a kilometre wide </w:t>
      </w:r>
      <w:r w:rsidRPr="0056173C">
        <w:rPr>
          <w:rStyle w:val="StyleUnderline"/>
          <w:highlight w:val="cyan"/>
        </w:rPr>
        <w:t>is</w:t>
      </w:r>
      <w:r w:rsidRPr="0056173C">
        <w:rPr>
          <w:rStyle w:val="StyleUnderline"/>
        </w:rPr>
        <w:t xml:space="preserve"> currently </w:t>
      </w:r>
      <w:r w:rsidRPr="0056173C">
        <w:rPr>
          <w:rStyle w:val="StyleUnderline"/>
          <w:highlight w:val="cyan"/>
        </w:rPr>
        <w:t>barreling through space at more than 25,000mph and is due to skim the earth</w:t>
      </w:r>
      <w:r w:rsidRPr="0056173C">
        <w:rPr>
          <w:rStyle w:val="StyleUnderline"/>
        </w:rPr>
        <w:t xml:space="preserve"> </w:t>
      </w:r>
      <w:r w:rsidRPr="0056173C">
        <w:t xml:space="preserve">towards the end of October. </w:t>
      </w:r>
      <w:r w:rsidRPr="0056173C">
        <w:rPr>
          <w:rStyle w:val="StyleUnderline"/>
        </w:rPr>
        <w:t>NASA’s</w:t>
      </w:r>
      <w:r w:rsidRPr="0056173C">
        <w:t xml:space="preserve"> Jet Propulsion Laboratory (</w:t>
      </w:r>
      <w:r w:rsidRPr="0056173C">
        <w:rPr>
          <w:rStyle w:val="StyleUnderline"/>
        </w:rPr>
        <w:t>JPL</w:t>
      </w:r>
      <w:r w:rsidRPr="0056173C">
        <w:t xml:space="preserve">) </w:t>
      </w:r>
      <w:r w:rsidRPr="0056173C">
        <w:rPr>
          <w:rStyle w:val="StyleUnderline"/>
        </w:rPr>
        <w:t>claim the space rock will shoot past the earth within a “close” proximity of the planet</w:t>
      </w:r>
      <w:r w:rsidRPr="0056173C">
        <w:t xml:space="preserve"> in the early hours of October 26. The asteroid, dubbed 1998 HL1, is a so-called Near-Earth Object (NEO) flying on a Close Approach Trajectory. NASA expects the 1998 HL1 to come flying by dangerously close around 1.21am BST (17.21pm PDT). </w:t>
      </w:r>
      <w:r w:rsidRPr="0056173C">
        <w:rPr>
          <w:rStyle w:val="StyleUnderline"/>
        </w:rPr>
        <w:t>The daunting moment will mark anther journey around the sun for the asteroid since it was discovered in 1998. The asteroid will be travelling at a staggering speed of over 25,000mph as it barrels past the Earth</w:t>
      </w:r>
      <w:r w:rsidRPr="0056173C">
        <w:t xml:space="preserve">. The JPL predict the asteroid could be between 440m and 990m wide. </w:t>
      </w:r>
      <w:r w:rsidRPr="0056173C">
        <w:rPr>
          <w:rStyle w:val="StyleUnderline"/>
        </w:rPr>
        <w:t xml:space="preserve">At its largest an asteroid of this </w:t>
      </w:r>
      <w:r w:rsidRPr="0056173C">
        <w:rPr>
          <w:rStyle w:val="StyleUnderline"/>
        </w:rPr>
        <w:lastRenderedPageBreak/>
        <w:t>size is bigger than the tallest building in the world</w:t>
      </w:r>
      <w:r w:rsidRPr="0056173C">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56173C">
        <w:rPr>
          <w:rStyle w:val="StyleUnderline"/>
          <w:highlight w:val="cyan"/>
        </w:rPr>
        <w:t>This</w:t>
      </w:r>
      <w:r w:rsidRPr="0056173C">
        <w:rPr>
          <w:rStyle w:val="StyleUnderline"/>
        </w:rPr>
        <w:t xml:space="preserve"> asteroid </w:t>
      </w:r>
      <w:r w:rsidRPr="0056173C">
        <w:rPr>
          <w:rStyle w:val="StyleUnderline"/>
          <w:highlight w:val="cyan"/>
        </w:rPr>
        <w:t xml:space="preserve">will miss </w:t>
      </w:r>
      <w:r w:rsidRPr="0056173C">
        <w:rPr>
          <w:rStyle w:val="StyleUnderline"/>
        </w:rPr>
        <w:t>the Earth by almost four million miles</w:t>
      </w:r>
      <w:r w:rsidRPr="0056173C">
        <w:t xml:space="preserve">. </w:t>
      </w:r>
      <w:r w:rsidRPr="0056173C">
        <w:rPr>
          <w:rStyle w:val="StyleUnderline"/>
          <w:bCs/>
          <w:highlight w:val="cyan"/>
        </w:rPr>
        <w:t xml:space="preserve">If it were to strike </w:t>
      </w:r>
      <w:r w:rsidRPr="0056173C">
        <w:rPr>
          <w:rStyle w:val="StyleUnderline"/>
          <w:bCs/>
        </w:rPr>
        <w:t xml:space="preserve">the Earth, </w:t>
      </w:r>
      <w:r w:rsidRPr="0056173C">
        <w:rPr>
          <w:rStyle w:val="StyleUnderline"/>
          <w:bCs/>
          <w:highlight w:val="cyan"/>
        </w:rPr>
        <w:t>an asteroid of this size would cause catastrophic damage</w:t>
      </w:r>
      <w:r w:rsidRPr="0056173C">
        <w:t xml:space="preserve">. </w:t>
      </w:r>
      <w:r w:rsidRPr="0056173C">
        <w:rPr>
          <w:rStyle w:val="StyleUnderline"/>
        </w:rPr>
        <w:t>The extinction of the dinosaurs</w:t>
      </w:r>
      <w:r w:rsidRPr="0056173C">
        <w:t xml:space="preserve"> in the Cretaceous-Tertiary event 65million years ago </w:t>
      </w:r>
      <w:r w:rsidRPr="0056173C">
        <w:rPr>
          <w:rStyle w:val="StyleUnderline"/>
        </w:rPr>
        <w:t>is famously believed to have been caused by a massive asteroid impact.</w:t>
      </w:r>
      <w:r w:rsidRPr="0056173C">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56173C">
        <w:rPr>
          <w:rStyle w:val="StyleUnderline"/>
          <w:bCs/>
        </w:rPr>
        <w:t>NASA administrator</w:t>
      </w:r>
      <w:r w:rsidRPr="0056173C">
        <w:t xml:space="preserve"> Jim </w:t>
      </w:r>
      <w:r w:rsidRPr="0056173C">
        <w:rPr>
          <w:rStyle w:val="StyleUnderline"/>
          <w:bCs/>
        </w:rPr>
        <w:t xml:space="preserve">Bridenstine has previously warned a potential asteroid collision is </w:t>
      </w:r>
      <w:r w:rsidRPr="0056173C">
        <w:rPr>
          <w:rStyle w:val="Emphasis"/>
        </w:rPr>
        <w:t>more likely</w:t>
      </w:r>
      <w:r w:rsidRPr="0056173C">
        <w:rPr>
          <w:rStyle w:val="StyleUnderline"/>
          <w:bCs/>
        </w:rPr>
        <w:t xml:space="preserve"> then people realise. </w:t>
      </w:r>
      <w:r w:rsidRPr="0056173C">
        <w:t>He said: "</w:t>
      </w:r>
      <w:r w:rsidRPr="0056173C">
        <w:rPr>
          <w:rStyle w:val="StyleUnderline"/>
          <w:bCs/>
        </w:rPr>
        <w:t>We have to make sure that people understand that this is not about Hollywood, it's not about the movies.</w:t>
      </w:r>
      <w:r w:rsidRPr="0056173C">
        <w:t xml:space="preserve"> "</w:t>
      </w:r>
      <w:r w:rsidRPr="0056173C">
        <w:rPr>
          <w:rStyle w:val="StyleUnderline"/>
          <w:bCs/>
        </w:rPr>
        <w:t xml:space="preserve">This is about ultimately protecting </w:t>
      </w:r>
      <w:r w:rsidRPr="0056173C">
        <w:t xml:space="preserve">the only planet we know, right now, to host life - and that is </w:t>
      </w:r>
      <w:r w:rsidRPr="0056173C">
        <w:rPr>
          <w:rStyle w:val="StyleUnderline"/>
          <w:bCs/>
        </w:rPr>
        <w:t>the planet Earth</w:t>
      </w:r>
      <w:r w:rsidRPr="0056173C">
        <w:t xml:space="preserve">.” </w:t>
      </w:r>
      <w:r w:rsidRPr="0056173C">
        <w:rPr>
          <w:rStyle w:val="StyleUnderline"/>
        </w:rPr>
        <w:t>NASA is currently in the process of developing</w:t>
      </w:r>
      <w:r w:rsidRPr="0056173C">
        <w:t xml:space="preserve"> the Double Asteroid Redirection Test (</w:t>
      </w:r>
      <w:r w:rsidRPr="0056173C">
        <w:rPr>
          <w:rStyle w:val="StyleUnderline"/>
        </w:rPr>
        <w:t>DART</w:t>
      </w:r>
      <w:r w:rsidRPr="0056173C">
        <w:t xml:space="preserve">). </w:t>
      </w:r>
      <w:r w:rsidRPr="0056173C">
        <w:rPr>
          <w:rStyle w:val="StyleUnderline"/>
        </w:rPr>
        <w:t xml:space="preserve">DART will test if it is possible to redirect asteroids that are threatening to impact with Earth. </w:t>
      </w:r>
      <w:r w:rsidRPr="0056173C">
        <w:t xml:space="preserve">SpaceX chief Elon </w:t>
      </w:r>
      <w:r w:rsidRPr="0056173C">
        <w:rPr>
          <w:rStyle w:val="StyleUnderline"/>
          <w:bCs/>
        </w:rPr>
        <w:t>Musk had previously tweeted fears of a deadly collision that Earth was not prepared for</w:t>
      </w:r>
      <w:r w:rsidRPr="0056173C">
        <w:t>. Mr Musk tweeted: “</w:t>
      </w:r>
      <w:r w:rsidRPr="0056173C">
        <w:rPr>
          <w:rStyle w:val="Emphasis"/>
        </w:rPr>
        <w:t>A big rock will hit Earth eventually &amp; we currently have no defence</w:t>
      </w:r>
      <w:r w:rsidRPr="0056173C">
        <w:t>.”</w:t>
      </w:r>
    </w:p>
    <w:p w14:paraId="23C2E853" w14:textId="77777777" w:rsidR="004E68F2" w:rsidRPr="0056173C" w:rsidRDefault="004E68F2" w:rsidP="004E68F2"/>
    <w:p w14:paraId="0757791E" w14:textId="77777777" w:rsidR="004E68F2" w:rsidRPr="0056173C" w:rsidRDefault="004E68F2" w:rsidP="004E68F2">
      <w:pPr>
        <w:pStyle w:val="Heading4"/>
      </w:pPr>
      <w:r w:rsidRPr="0056173C">
        <w:t xml:space="preserve">Don’t write our impacts off as low probability – asteroid collision is </w:t>
      </w:r>
      <w:r w:rsidRPr="0056173C">
        <w:rPr>
          <w:u w:val="single"/>
        </w:rPr>
        <w:t>complex</w:t>
      </w:r>
      <w:r w:rsidRPr="0056173C">
        <w:t xml:space="preserve"> and the existence of </w:t>
      </w:r>
      <w:r w:rsidRPr="0056173C">
        <w:rPr>
          <w:u w:val="single"/>
        </w:rPr>
        <w:t>space keyholes</w:t>
      </w:r>
      <w:r w:rsidRPr="0056173C">
        <w:t xml:space="preserve"> exponentially increases the risk of collision. Vereš ’19</w:t>
      </w:r>
    </w:p>
    <w:p w14:paraId="41CE39E2" w14:textId="77777777" w:rsidR="004E68F2" w:rsidRPr="0056173C" w:rsidRDefault="004E68F2" w:rsidP="004E68F2">
      <w:r w:rsidRPr="0056173C">
        <w:t>Peter Vereš ’19, Harvard-Smithsonian Center for Astrophysics, “Chapter 6 Vision of Perfect Observation Capabilities”, 2019, Planetary Defense, Space and Society, https://dl1.cuni.cz/pluginfile.php/634091/mod_resource/content/1/Planetary%20Defence.pdf</w:t>
      </w:r>
    </w:p>
    <w:p w14:paraId="129FA41F" w14:textId="77777777" w:rsidR="001F3AE1" w:rsidRDefault="004E68F2" w:rsidP="004E68F2">
      <w:r w:rsidRPr="0056173C">
        <w:rPr>
          <w:rStyle w:val="StyleUnderline"/>
          <w:bCs/>
        </w:rPr>
        <w:t xml:space="preserve">Often, </w:t>
      </w:r>
      <w:r w:rsidRPr="0056173C">
        <w:rPr>
          <w:rStyle w:val="StyleUnderline"/>
          <w:bCs/>
          <w:highlight w:val="cyan"/>
        </w:rPr>
        <w:t>uncertain orbits are a source of elevated</w:t>
      </w:r>
      <w:r w:rsidRPr="0056173C">
        <w:rPr>
          <w:rStyle w:val="StyleUnderline"/>
          <w:bCs/>
        </w:rPr>
        <w:t xml:space="preserve"> impact </w:t>
      </w:r>
      <w:r w:rsidRPr="0056173C">
        <w:rPr>
          <w:rStyle w:val="StyleUnderline"/>
          <w:bCs/>
          <w:highlight w:val="cyan"/>
        </w:rPr>
        <w:t>risks of</w:t>
      </w:r>
      <w:r w:rsidRPr="0056173C">
        <w:rPr>
          <w:rStyle w:val="StyleUnderline"/>
          <w:bCs/>
        </w:rPr>
        <w:t xml:space="preserve"> some </w:t>
      </w:r>
      <w:r w:rsidRPr="0056173C">
        <w:rPr>
          <w:rStyle w:val="StyleUnderline"/>
          <w:bCs/>
          <w:highlight w:val="cyan"/>
        </w:rPr>
        <w:t>NEOs</w:t>
      </w:r>
      <w:r w:rsidRPr="0056173C">
        <w:rPr>
          <w:rStyle w:val="StyleUnderline"/>
          <w:bCs/>
        </w:rPr>
        <w:t xml:space="preserve"> with the Earth</w:t>
      </w:r>
      <w:r w:rsidRPr="0056173C">
        <w:t xml:space="preserve">. </w:t>
      </w:r>
      <w:r w:rsidRPr="0056173C">
        <w:rPr>
          <w:rStyle w:val="StyleUnderline"/>
          <w:bCs/>
          <w:highlight w:val="cyan"/>
        </w:rPr>
        <w:t>The</w:t>
      </w:r>
      <w:r w:rsidRPr="0056173C">
        <w:rPr>
          <w:rStyle w:val="StyleUnderline"/>
          <w:bCs/>
        </w:rPr>
        <w:t xml:space="preserve"> impact </w:t>
      </w:r>
      <w:r w:rsidRPr="0056173C">
        <w:rPr>
          <w:rStyle w:val="StyleUnderline"/>
          <w:bCs/>
          <w:highlight w:val="cyan"/>
        </w:rPr>
        <w:t>probability of an asteroid with Earth is</w:t>
      </w:r>
      <w:r w:rsidRPr="0056173C">
        <w:rPr>
          <w:rStyle w:val="StyleUnderline"/>
          <w:bCs/>
        </w:rPr>
        <w:t xml:space="preserve"> a </w:t>
      </w:r>
      <w:r w:rsidRPr="0056173C">
        <w:rPr>
          <w:rStyle w:val="Emphasis"/>
          <w:highlight w:val="cyan"/>
        </w:rPr>
        <w:t>complex</w:t>
      </w:r>
      <w:r w:rsidRPr="0056173C">
        <w:rPr>
          <w:rStyle w:val="Emphasis"/>
        </w:rPr>
        <w:t xml:space="preserve"> problem</w:t>
      </w:r>
      <w:r w:rsidRPr="0056173C">
        <w:t xml:space="preserve">. </w:t>
      </w:r>
      <w:r w:rsidRPr="0056173C">
        <w:rPr>
          <w:rStyle w:val="StyleUnderline"/>
        </w:rPr>
        <w:t>First, the orbits of Earth and the asteroid should be close enough or even intersect</w:t>
      </w:r>
      <w:r w:rsidRPr="0056173C">
        <w:t xml:space="preserve">; </w:t>
      </w:r>
      <w:r w:rsidRPr="0056173C">
        <w:rPr>
          <w:rStyle w:val="StyleUnderline"/>
        </w:rPr>
        <w:t>second, the Earth and asteroid should meet at the intersection at the same time</w:t>
      </w:r>
      <w:r w:rsidRPr="0056173C">
        <w:t xml:space="preserve">. </w:t>
      </w:r>
      <w:r w:rsidRPr="0056173C">
        <w:rPr>
          <w:rStyle w:val="StyleUnderline"/>
          <w:bCs/>
        </w:rPr>
        <w:t>If these</w:t>
      </w:r>
      <w:r w:rsidRPr="0056173C">
        <w:t xml:space="preserve"> conditions </w:t>
      </w:r>
      <w:r w:rsidRPr="0056173C">
        <w:rPr>
          <w:rStyle w:val="StyleUnderline"/>
          <w:bCs/>
        </w:rPr>
        <w:t>are met</w:t>
      </w:r>
      <w:r w:rsidRPr="0056173C">
        <w:t xml:space="preserve">, </w:t>
      </w:r>
      <w:r w:rsidRPr="0056173C">
        <w:rPr>
          <w:rStyle w:val="StyleUnderline"/>
          <w:bCs/>
        </w:rPr>
        <w:t>then one can assess how close the asteroid flies</w:t>
      </w:r>
      <w:r w:rsidRPr="0056173C">
        <w:t xml:space="preserve"> around the Earth at a given time, </w:t>
      </w:r>
      <w:r w:rsidRPr="0056173C">
        <w:rPr>
          <w:rStyle w:val="StyleUnderline"/>
          <w:bCs/>
        </w:rPr>
        <w:t>or whether it will hit the Earth</w:t>
      </w:r>
      <w:r w:rsidRPr="0056173C">
        <w:t xml:space="preserve">. One must remember that </w:t>
      </w:r>
      <w:r w:rsidRPr="0056173C">
        <w:rPr>
          <w:rStyle w:val="Emphasis"/>
          <w:highlight w:val="cyan"/>
        </w:rPr>
        <w:t>each</w:t>
      </w:r>
      <w:r w:rsidRPr="0056173C">
        <w:rPr>
          <w:rStyle w:val="Emphasis"/>
        </w:rPr>
        <w:t xml:space="preserve"> asteroid </w:t>
      </w:r>
      <w:r w:rsidRPr="0056173C">
        <w:rPr>
          <w:rStyle w:val="Emphasis"/>
          <w:highlight w:val="cyan"/>
        </w:rPr>
        <w:t>orbit comes with uncertainties</w:t>
      </w:r>
      <w:r w:rsidRPr="0056173C">
        <w:t xml:space="preserve"> and therefore, </w:t>
      </w:r>
      <w:r w:rsidRPr="0056173C">
        <w:rPr>
          <w:rStyle w:val="StyleUnderline"/>
          <w:bCs/>
          <w:highlight w:val="cyan"/>
        </w:rPr>
        <w:t>instead of a single</w:t>
      </w:r>
      <w:r w:rsidRPr="0056173C">
        <w:rPr>
          <w:rStyle w:val="StyleUnderline"/>
          <w:bCs/>
        </w:rPr>
        <w:t xml:space="preserve"> accurate </w:t>
      </w:r>
      <w:r w:rsidRPr="0056173C">
        <w:rPr>
          <w:rStyle w:val="StyleUnderline"/>
          <w:bCs/>
          <w:highlight w:val="cyan"/>
        </w:rPr>
        <w:t>solution where the asteroid will hit</w:t>
      </w:r>
      <w:r w:rsidRPr="0056173C">
        <w:rPr>
          <w:rStyle w:val="StyleUnderline"/>
          <w:bCs/>
        </w:rPr>
        <w:t xml:space="preserve"> the Earth </w:t>
      </w:r>
      <w:r w:rsidRPr="0056173C">
        <w:rPr>
          <w:rStyle w:val="StyleUnderline"/>
          <w:bCs/>
          <w:highlight w:val="cyan"/>
        </w:rPr>
        <w:t>or miss</w:t>
      </w:r>
      <w:r w:rsidRPr="0056173C">
        <w:rPr>
          <w:rStyle w:val="StyleUnderline"/>
          <w:bCs/>
        </w:rPr>
        <w:t xml:space="preserve"> it, </w:t>
      </w:r>
      <w:r w:rsidRPr="0056173C">
        <w:rPr>
          <w:rStyle w:val="StyleUnderline"/>
          <w:bCs/>
          <w:highlight w:val="cyan"/>
        </w:rPr>
        <w:t>there is always a realm of</w:t>
      </w:r>
      <w:r w:rsidRPr="0056173C">
        <w:rPr>
          <w:rStyle w:val="StyleUnderline"/>
          <w:bCs/>
        </w:rPr>
        <w:t xml:space="preserve"> possible solutions within the orbit </w:t>
      </w:r>
      <w:r w:rsidRPr="0056173C">
        <w:rPr>
          <w:rStyle w:val="StyleUnderline"/>
          <w:bCs/>
          <w:highlight w:val="cyan"/>
        </w:rPr>
        <w:t>uncertainties</w:t>
      </w:r>
      <w:r w:rsidRPr="0056173C">
        <w:t xml:space="preserve">. </w:t>
      </w:r>
    </w:p>
    <w:p w14:paraId="59A46F55" w14:textId="77777777" w:rsidR="001F3AE1" w:rsidRDefault="001F3AE1" w:rsidP="004E68F2"/>
    <w:p w14:paraId="1F8F5F9B" w14:textId="1167E40D" w:rsidR="004E68F2" w:rsidRPr="0056173C" w:rsidRDefault="004E68F2" w:rsidP="004E68F2">
      <w:r w:rsidRPr="0056173C">
        <w:t xml:space="preserve">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56173C">
        <w:rPr>
          <w:rStyle w:val="StyleUnderline"/>
        </w:rPr>
        <w:t xml:space="preserve">It happens that a newly discovered NEO with a short arc that is coming very close to </w:t>
      </w:r>
      <w:r w:rsidRPr="0056173C">
        <w:rPr>
          <w:rStyle w:val="StyleUnderline"/>
        </w:rPr>
        <w:lastRenderedPageBreak/>
        <w:t>the Earth has a non-zero impact probability,</w:t>
      </w:r>
      <w:r w:rsidRPr="0056173C">
        <w:t xml:space="preserve"> because its orbit is highly uncertain and the area on the b-plane is very large. Typically, further observations improve the orbit, and the impact risk for a given epoch falls to zero. </w:t>
      </w:r>
      <w:r w:rsidRPr="0056173C">
        <w:rPr>
          <w:rStyle w:val="StyleUnderline"/>
        </w:rPr>
        <w:t>Some objects</w:t>
      </w:r>
      <w:r w:rsidRPr="0056173C">
        <w:t xml:space="preserve">, however, </w:t>
      </w:r>
      <w:r w:rsidRPr="0056173C">
        <w:rPr>
          <w:rStyle w:val="StyleUnderline"/>
        </w:rPr>
        <w:t>have orbits with low orbital uncertainty, but still have non-zero impact probability</w:t>
      </w:r>
      <w:r w:rsidRPr="0056173C">
        <w:t xml:space="preserve">, such as Bennu. </w:t>
      </w:r>
      <w:r w:rsidRPr="0056173C">
        <w:rPr>
          <w:rStyle w:val="StyleUnderline"/>
          <w:bCs/>
        </w:rPr>
        <w:t xml:space="preserve">The </w:t>
      </w:r>
      <w:r w:rsidRPr="0056173C">
        <w:rPr>
          <w:rStyle w:val="StyleUnderline"/>
          <w:bCs/>
          <w:highlight w:val="cyan"/>
        </w:rPr>
        <w:t>non-zero impact probability is computed for a given time</w:t>
      </w:r>
      <w:r w:rsidRPr="0056173C">
        <w:rPr>
          <w:rStyle w:val="StyleUnderline"/>
          <w:bCs/>
        </w:rPr>
        <w:t xml:space="preserve"> in the future, </w:t>
      </w:r>
      <w:r w:rsidRPr="0056173C">
        <w:rPr>
          <w:rStyle w:val="StyleUnderline"/>
          <w:bCs/>
          <w:highlight w:val="cyan"/>
        </w:rPr>
        <w:t>but even if the orbit is known</w:t>
      </w:r>
      <w:r w:rsidRPr="0056173C">
        <w:rPr>
          <w:rStyle w:val="StyleUnderline"/>
          <w:bCs/>
        </w:rPr>
        <w:t xml:space="preserve"> very well </w:t>
      </w:r>
      <w:r w:rsidRPr="0056173C">
        <w:rPr>
          <w:rStyle w:val="StyleUnderline"/>
          <w:bCs/>
          <w:highlight w:val="cyan"/>
        </w:rPr>
        <w:t xml:space="preserve">today, </w:t>
      </w:r>
      <w:r w:rsidRPr="0056173C">
        <w:rPr>
          <w:rStyle w:val="Emphasis"/>
          <w:highlight w:val="cyan"/>
        </w:rPr>
        <w:t>small perturbations</w:t>
      </w:r>
      <w:r w:rsidRPr="0056173C">
        <w:rPr>
          <w:rStyle w:val="StyleUnderline"/>
          <w:bCs/>
          <w:highlight w:val="cyan"/>
        </w:rPr>
        <w:t xml:space="preserve"> from</w:t>
      </w:r>
      <w:r w:rsidRPr="0056173C">
        <w:rPr>
          <w:rStyle w:val="StyleUnderline"/>
          <w:bCs/>
        </w:rPr>
        <w:t xml:space="preserve"> planets and non-gravitational </w:t>
      </w:r>
      <w:r w:rsidRPr="0056173C">
        <w:rPr>
          <w:rStyle w:val="StyleUnderline"/>
          <w:bCs/>
          <w:highlight w:val="cyan"/>
        </w:rPr>
        <w:t xml:space="preserve">forces </w:t>
      </w:r>
      <w:r w:rsidRPr="0056173C">
        <w:rPr>
          <w:rStyle w:val="Emphasis"/>
          <w:highlight w:val="cyan"/>
        </w:rPr>
        <w:t>increase</w:t>
      </w:r>
      <w:r w:rsidRPr="0056173C">
        <w:rPr>
          <w:rStyle w:val="Emphasis"/>
        </w:rPr>
        <w:t xml:space="preserve"> the </w:t>
      </w:r>
      <w:r w:rsidRPr="0056173C">
        <w:rPr>
          <w:rStyle w:val="Emphasis"/>
          <w:highlight w:val="cyan"/>
        </w:rPr>
        <w:t>uncertainty</w:t>
      </w:r>
      <w:r w:rsidRPr="0056173C">
        <w:rPr>
          <w:rStyle w:val="StyleUnderline"/>
          <w:bCs/>
          <w:highlight w:val="cyan"/>
        </w:rPr>
        <w:t xml:space="preserve"> for</w:t>
      </w:r>
      <w:r w:rsidRPr="0056173C">
        <w:rPr>
          <w:rStyle w:val="StyleUnderline"/>
          <w:bCs/>
        </w:rPr>
        <w:t xml:space="preserve"> future </w:t>
      </w:r>
      <w:r w:rsidRPr="0056173C">
        <w:rPr>
          <w:rStyle w:val="StyleUnderline"/>
          <w:bCs/>
          <w:highlight w:val="cyan"/>
        </w:rPr>
        <w:t>impacts</w:t>
      </w:r>
      <w:r w:rsidRPr="0056173C">
        <w:t xml:space="preserve">. That is why NASA’s Sentry is providing predictions only for the next 100 years. </w:t>
      </w:r>
      <w:r w:rsidRPr="0056173C">
        <w:rPr>
          <w:rStyle w:val="StyleUnderline"/>
        </w:rPr>
        <w:t>A close flyby of a spacecraft around an asteroid may improve the asteroid’s orbit significantly, however, it does not fully mitigate its impact in the future, due to the presence of keyholes</w:t>
      </w:r>
      <w:r w:rsidRPr="0056173C">
        <w:t xml:space="preserve"> (Chodas 1999)—small areas in space near Earth. </w:t>
      </w:r>
      <w:r w:rsidRPr="0056173C">
        <w:rPr>
          <w:rStyle w:val="StyleUnderline"/>
          <w:bCs/>
          <w:highlight w:val="cyan"/>
        </w:rPr>
        <w:t>Keyholes</w:t>
      </w:r>
      <w:r w:rsidRPr="0056173C">
        <w:rPr>
          <w:rStyle w:val="StyleUnderline"/>
          <w:bCs/>
        </w:rPr>
        <w:t xml:space="preserve"> are specific </w:t>
      </w:r>
      <w:r w:rsidRPr="0056173C">
        <w:rPr>
          <w:rStyle w:val="StyleUnderline"/>
          <w:bCs/>
          <w:highlight w:val="cyan"/>
        </w:rPr>
        <w:t>for asteroids</w:t>
      </w:r>
      <w:r w:rsidRPr="0056173C">
        <w:rPr>
          <w:rStyle w:val="StyleUnderline"/>
          <w:bCs/>
        </w:rPr>
        <w:t xml:space="preserve"> flying very close to the Earth and </w:t>
      </w:r>
      <w:r w:rsidRPr="0056173C">
        <w:rPr>
          <w:rStyle w:val="StyleUnderline"/>
          <w:bCs/>
          <w:highlight w:val="cyan"/>
        </w:rPr>
        <w:t>are</w:t>
      </w:r>
      <w:r w:rsidRPr="0056173C">
        <w:t xml:space="preserve"> rather </w:t>
      </w:r>
      <w:r w:rsidRPr="0056173C">
        <w:rPr>
          <w:rStyle w:val="StyleUnderline"/>
          <w:bCs/>
          <w:highlight w:val="cyan"/>
        </w:rPr>
        <w:t>small</w:t>
      </w:r>
      <w:r w:rsidRPr="0056173C">
        <w:t xml:space="preserve">, from a few to hundreds of kilometers across. </w:t>
      </w:r>
      <w:r w:rsidRPr="0056173C">
        <w:rPr>
          <w:rStyle w:val="StyleUnderline"/>
          <w:bCs/>
          <w:highlight w:val="cyan"/>
        </w:rPr>
        <w:t>If the keyhole is hit</w:t>
      </w:r>
      <w:r w:rsidRPr="0056173C">
        <w:rPr>
          <w:rStyle w:val="StyleUnderline"/>
          <w:bCs/>
        </w:rPr>
        <w:t xml:space="preserve"> during the NEO flyby, </w:t>
      </w:r>
      <w:r w:rsidRPr="0056173C">
        <w:rPr>
          <w:rStyle w:val="StyleUnderline"/>
          <w:bCs/>
          <w:highlight w:val="cyan"/>
        </w:rPr>
        <w:t>the orbit</w:t>
      </w:r>
      <w:r w:rsidRPr="0056173C">
        <w:rPr>
          <w:rStyle w:val="StyleUnderline"/>
          <w:bCs/>
        </w:rPr>
        <w:t xml:space="preserve"> of the NEO </w:t>
      </w:r>
      <w:r w:rsidRPr="0056173C">
        <w:rPr>
          <w:rStyle w:val="StyleUnderline"/>
          <w:bCs/>
          <w:highlight w:val="cyan"/>
        </w:rPr>
        <w:t>becomes resonant with Earth and the NEO will return</w:t>
      </w:r>
      <w:r w:rsidRPr="0056173C">
        <w:rPr>
          <w:rStyle w:val="StyleUnderline"/>
          <w:bCs/>
        </w:rPr>
        <w:t xml:space="preserve"> to Earth regularly, </w:t>
      </w:r>
      <w:r w:rsidRPr="0056173C">
        <w:rPr>
          <w:rStyle w:val="Emphasis"/>
          <w:highlight w:val="cyan"/>
        </w:rPr>
        <w:t>increasing</w:t>
      </w:r>
      <w:r w:rsidRPr="0056173C">
        <w:rPr>
          <w:rStyle w:val="Emphasis"/>
        </w:rPr>
        <w:t xml:space="preserve"> its </w:t>
      </w:r>
      <w:r w:rsidRPr="0056173C">
        <w:rPr>
          <w:rStyle w:val="Emphasis"/>
          <w:highlight w:val="cyan"/>
        </w:rPr>
        <w:t>impact probability</w:t>
      </w:r>
      <w:r w:rsidRPr="0056173C">
        <w:t xml:space="preserve">. Thus, in case of a very near Earth flyby, </w:t>
      </w:r>
      <w:r w:rsidRPr="0056173C">
        <w:rPr>
          <w:rStyle w:val="Emphasis"/>
        </w:rPr>
        <w:t>the orbit needs to be known with such precision</w:t>
      </w:r>
      <w:r w:rsidRPr="0056173C">
        <w:t xml:space="preserve"> (~km) </w:t>
      </w:r>
      <w:r w:rsidRPr="0056173C">
        <w:rPr>
          <w:rStyle w:val="Emphasis"/>
        </w:rPr>
        <w:t>that keyhole avoidance is confirmed</w:t>
      </w:r>
      <w:r w:rsidRPr="0056173C">
        <w:t xml:space="preserve">. NASA has even created the NEO Deflection App,1 where the public can try to change the orbit of a hypothesized NEO on direct impact trajectory. </w:t>
      </w:r>
      <w:r w:rsidRPr="0056173C">
        <w:rPr>
          <w:rStyle w:val="StyleUnderline"/>
        </w:rPr>
        <w:t>For Earth impact monitoring, the accuracy of orbits and orbital uncertainties is crucial and deserves more attention</w:t>
      </w:r>
      <w:r w:rsidRPr="0056173C">
        <w:t xml:space="preserve">. </w:t>
      </w:r>
      <w:r w:rsidRPr="0056173C">
        <w:rPr>
          <w:rStyle w:val="StyleUnderline"/>
        </w:rPr>
        <w:t>The future of orbit determination and uncertainty mitigation will depend more and more on sophisticated software</w:t>
      </w:r>
      <w:r w:rsidRPr="0056173C">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56173C">
        <w:rPr>
          <w:rStyle w:val="StyleUnderline"/>
        </w:rPr>
        <w:t>to observe those asteroids; measure their positions; and submit the data to MPC</w:t>
      </w:r>
      <w:r w:rsidRPr="0056173C">
        <w:t>. This automated process is more or less implanted by several surveys (CSS, LCOGT) and agencies (ESA, MPC).</w:t>
      </w:r>
    </w:p>
    <w:p w14:paraId="46B31B6A" w14:textId="77777777" w:rsidR="0056173C" w:rsidRPr="0056173C" w:rsidRDefault="0056173C" w:rsidP="0056173C">
      <w:pPr>
        <w:pStyle w:val="Heading3"/>
      </w:pPr>
      <w:r w:rsidRPr="0056173C">
        <w:lastRenderedPageBreak/>
        <w:t>4</w:t>
      </w:r>
    </w:p>
    <w:p w14:paraId="602F85A7" w14:textId="77777777" w:rsidR="0056173C" w:rsidRPr="0056173C" w:rsidRDefault="0056173C" w:rsidP="0056173C">
      <w:pPr>
        <w:pStyle w:val="Heading4"/>
      </w:pPr>
      <w:r w:rsidRPr="0056173C">
        <w:t>The People’s Republic of China should ban the appropriation of outer space by private entities except for asteroid mining.</w:t>
      </w:r>
    </w:p>
    <w:p w14:paraId="1A2730D6" w14:textId="77777777" w:rsidR="0056173C" w:rsidRPr="0056173C" w:rsidRDefault="0056173C" w:rsidP="0056173C"/>
    <w:p w14:paraId="6C893B0F" w14:textId="77777777" w:rsidR="0056173C" w:rsidRPr="0056173C" w:rsidRDefault="0056173C" w:rsidP="0056173C">
      <w:pPr>
        <w:pStyle w:val="Heading4"/>
      </w:pPr>
      <w:r w:rsidRPr="0056173C">
        <w:t>The private sector is essential for asteroid mining – competition is key and government development is not effective, efficient, or cheap enough. Thiessen 21:</w:t>
      </w:r>
    </w:p>
    <w:p w14:paraId="67ABACED" w14:textId="77777777" w:rsidR="0056173C" w:rsidRPr="0056173C" w:rsidRDefault="0056173C" w:rsidP="0056173C">
      <w:r w:rsidRPr="0056173C">
        <w:t>Marc Thiessen, 6-1, 21, Washington Post, Opinion: SpaceX’s success is one small step for man, one giant leap for capitalism, https://www.washingtonpost.com/opinions/2020/06/01/spacexs-success-is-one-small-step-man-one-giant-leap-capitalism/</w:t>
      </w:r>
    </w:p>
    <w:p w14:paraId="4015F151" w14:textId="77777777" w:rsidR="0056173C" w:rsidRPr="0056173C" w:rsidRDefault="0056173C" w:rsidP="0056173C">
      <w:pPr>
        <w:rPr>
          <w:sz w:val="16"/>
        </w:rPr>
      </w:pPr>
      <w:r w:rsidRPr="0056173C">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56173C">
        <w:rPr>
          <w:rStyle w:val="StyleUnderline"/>
        </w:rPr>
        <w:t xml:space="preserve">SpaceX has given us an </w:t>
      </w:r>
      <w:r w:rsidRPr="0056173C">
        <w:rPr>
          <w:b/>
          <w:bCs/>
          <w:u w:val="single"/>
        </w:rPr>
        <w:t>incredible testament to the power of American free enterprise.</w:t>
      </w:r>
      <w:r w:rsidRPr="0056173C">
        <w:rPr>
          <w:sz w:val="16"/>
        </w:rPr>
        <w:t xml:space="preserve"> While the left is advocating unprecedented government intervention in almost every sector of the U.S. economy, from health care to energy, </w:t>
      </w:r>
      <w:r w:rsidRPr="0056173C">
        <w:rPr>
          <w:b/>
          <w:bCs/>
          <w:u w:val="single"/>
        </w:rPr>
        <w:t xml:space="preserve">today Americans are celebrating the successful privatization of space travel. </w:t>
      </w:r>
      <w:r w:rsidRPr="0056173C">
        <w:rPr>
          <w:sz w:val="16"/>
        </w:rPr>
        <w:t xml:space="preserve">If you want to see the difference between what government and private enterprise can do, consider: </w:t>
      </w:r>
      <w:r w:rsidRPr="0056173C">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56173C">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56173C">
        <w:rPr>
          <w:rStyle w:val="StyleUnderline"/>
        </w:rPr>
        <w:t>That last development will save the taxpayers incredible amounts of money.</w:t>
      </w:r>
      <w:r w:rsidRPr="0056173C">
        <w:rPr>
          <w:sz w:val="16"/>
        </w:rPr>
        <w:t xml:space="preserve"> </w:t>
      </w:r>
      <w:r w:rsidRPr="0056173C">
        <w:rPr>
          <w:rStyle w:val="StyleUnderline"/>
          <w:highlight w:val="yellow"/>
        </w:rPr>
        <w:t>The cost to NASA</w:t>
      </w:r>
      <w:r w:rsidRPr="0056173C">
        <w:rPr>
          <w:rStyle w:val="StyleUnderline"/>
        </w:rPr>
        <w:t xml:space="preserve"> for launching a man into space on the space shuttle orbiter was </w:t>
      </w:r>
      <w:r w:rsidRPr="0056173C">
        <w:rPr>
          <w:rStyle w:val="Emphasis"/>
        </w:rPr>
        <w:t>$170 million per seat, compared with just $60 million</w:t>
      </w:r>
      <w:r w:rsidRPr="0056173C">
        <w:rPr>
          <w:rStyle w:val="StyleUnderline"/>
        </w:rPr>
        <w:t xml:space="preserve"> to $67 million on the Dragon capsule.</w:t>
      </w:r>
      <w:r w:rsidRPr="0056173C">
        <w:rPr>
          <w:sz w:val="16"/>
        </w:rPr>
        <w:t xml:space="preserve"> </w:t>
      </w:r>
      <w:r w:rsidRPr="0056173C">
        <w:rPr>
          <w:rStyle w:val="StyleUnderline"/>
        </w:rPr>
        <w:t xml:space="preserve">The cost for the space shuttle </w:t>
      </w:r>
      <w:r w:rsidRPr="0056173C">
        <w:rPr>
          <w:rStyle w:val="StyleUnderline"/>
          <w:highlight w:val="yellow"/>
        </w:rPr>
        <w:t xml:space="preserve">to send a kilogram of cargo into to space was $54,500; with the Falcon rocket, the cost is just $2,720 — </w:t>
      </w:r>
      <w:r w:rsidRPr="0056173C">
        <w:rPr>
          <w:rStyle w:val="Emphasis"/>
          <w:highlight w:val="yellow"/>
        </w:rPr>
        <w:t>a decrease of 95 percent.</w:t>
      </w:r>
      <w:r w:rsidRPr="0056173C">
        <w:rPr>
          <w:rStyle w:val="StyleUnderline"/>
        </w:rPr>
        <w:t xml:space="preserve"> </w:t>
      </w:r>
      <w:r w:rsidRPr="0056173C">
        <w:rPr>
          <w:sz w:val="16"/>
        </w:rPr>
        <w:t xml:space="preserve">And while </w:t>
      </w:r>
      <w:r w:rsidRPr="0056173C">
        <w:rPr>
          <w:rStyle w:val="StyleUnderline"/>
        </w:rPr>
        <w:t xml:space="preserve">the space shuttle cost $27.4 billion to develop, </w:t>
      </w:r>
      <w:r w:rsidRPr="0056173C">
        <w:rPr>
          <w:rStyle w:val="StyleUnderline"/>
          <w:highlight w:val="yellow"/>
        </w:rPr>
        <w:t>the Crew Dragon</w:t>
      </w:r>
      <w:r w:rsidRPr="0056173C">
        <w:rPr>
          <w:rStyle w:val="StyleUnderline"/>
        </w:rPr>
        <w:t xml:space="preserve"> </w:t>
      </w:r>
      <w:r w:rsidRPr="0056173C">
        <w:rPr>
          <w:rStyle w:val="StyleUnderline"/>
          <w:highlight w:val="yellow"/>
        </w:rPr>
        <w:t>was</w:t>
      </w:r>
      <w:r w:rsidRPr="0056173C">
        <w:rPr>
          <w:rStyle w:val="StyleUnderline"/>
        </w:rPr>
        <w:t xml:space="preserve"> designed and built for just $1.7 </w:t>
      </w:r>
      <w:r w:rsidRPr="0056173C">
        <w:rPr>
          <w:rStyle w:val="Emphasis"/>
        </w:rPr>
        <w:t xml:space="preserve">billion — making it </w:t>
      </w:r>
      <w:r w:rsidRPr="0056173C">
        <w:rPr>
          <w:rStyle w:val="Emphasis"/>
          <w:highlight w:val="yellow"/>
        </w:rPr>
        <w:t>the lowest-cost spacecraft developed in six decades.</w:t>
      </w:r>
      <w:r w:rsidRPr="0056173C">
        <w:rPr>
          <w:sz w:val="16"/>
        </w:rPr>
        <w:t xml:space="preserve"> </w:t>
      </w:r>
      <w:r w:rsidRPr="0056173C">
        <w:rPr>
          <w:rStyle w:val="StyleUnderline"/>
        </w:rPr>
        <w:t>SpaceX did it in six years — far faster than the time it took to develop the space shuttle.</w:t>
      </w:r>
      <w:r w:rsidRPr="0056173C">
        <w:rPr>
          <w:sz w:val="16"/>
        </w:rPr>
        <w:t xml:space="preserve"> </w:t>
      </w:r>
      <w:r w:rsidRPr="0056173C">
        <w:rPr>
          <w:b/>
          <w:bCs/>
          <w:i/>
          <w:iCs/>
          <w:highlight w:val="yellow"/>
          <w:u w:val="single"/>
        </w:rPr>
        <w:t>The private sector does it better, cheaper, faster and more efficiently than government</w:t>
      </w:r>
      <w:r w:rsidRPr="0056173C">
        <w:rPr>
          <w:sz w:val="16"/>
          <w:highlight w:val="yellow"/>
        </w:rPr>
        <w:t>.</w:t>
      </w:r>
      <w:r w:rsidRPr="0056173C">
        <w:rPr>
          <w:sz w:val="16"/>
        </w:rPr>
        <w:t xml:space="preserve"> </w:t>
      </w:r>
      <w:r w:rsidRPr="0056173C">
        <w:rPr>
          <w:rStyle w:val="Emphasis"/>
        </w:rPr>
        <w:t xml:space="preserve">Why? Competition. </w:t>
      </w:r>
      <w:r w:rsidRPr="0056173C">
        <w:rPr>
          <w:sz w:val="16"/>
        </w:rPr>
        <w:t xml:space="preserve">Today, </w:t>
      </w:r>
      <w:r w:rsidRPr="0056173C">
        <w:rPr>
          <w:rStyle w:val="StyleUnderline"/>
        </w:rPr>
        <w:t>SpaceX has to compete with a constellation of private companies</w:t>
      </w:r>
      <w:r w:rsidRPr="0056173C">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56173C">
        <w:rPr>
          <w:rStyle w:val="StyleUnderline"/>
        </w:rPr>
        <w:t xml:space="preserve">In the race to put the first privately launched man into orbit, upstart SpaceX had to beat aerospace behemoth Boeing and its Starliner capsule to the punch. </w:t>
      </w:r>
      <w:r w:rsidRPr="0056173C">
        <w:rPr>
          <w:sz w:val="16"/>
        </w:rPr>
        <w:t xml:space="preserve">It did so — for more than $1 billion less than its competitor. </w:t>
      </w:r>
      <w:r w:rsidRPr="0056173C">
        <w:rPr>
          <w:b/>
          <w:bCs/>
          <w:u w:val="single"/>
        </w:rPr>
        <w:t xml:space="preserve">That spirit of </w:t>
      </w:r>
      <w:r w:rsidRPr="0056173C">
        <w:rPr>
          <w:b/>
          <w:bCs/>
          <w:highlight w:val="yellow"/>
          <w:u w:val="single"/>
        </w:rPr>
        <w:t>competition</w:t>
      </w:r>
      <w:r w:rsidRPr="0056173C">
        <w:rPr>
          <w:b/>
          <w:bCs/>
          <w:u w:val="single"/>
        </w:rPr>
        <w:t xml:space="preserve"> </w:t>
      </w:r>
      <w:r w:rsidRPr="0056173C">
        <w:rPr>
          <w:b/>
          <w:bCs/>
          <w:highlight w:val="yellow"/>
          <w:u w:val="single"/>
        </w:rPr>
        <w:t>and innovation will revolutionize space travel</w:t>
      </w:r>
      <w:r w:rsidRPr="0056173C">
        <w:rPr>
          <w:b/>
          <w:bCs/>
          <w:u w:val="single"/>
        </w:rPr>
        <w:t xml:space="preserve"> in the years ahead.</w:t>
      </w:r>
      <w:r w:rsidRPr="0056173C">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w:t>
      </w:r>
      <w:r w:rsidRPr="0056173C">
        <w:rPr>
          <w:sz w:val="16"/>
        </w:rPr>
        <w:lastRenderedPageBreak/>
        <w:t xml:space="preserve">a multiplanetary species. He has set a goal of founding a million-person city on Mars by 2050 complete with iron foundries and pizza joints. Can it be done? Who knows. But this much is certain: </w:t>
      </w:r>
      <w:r w:rsidRPr="0056173C">
        <w:rPr>
          <w:b/>
          <w:bCs/>
          <w:u w:val="single"/>
        </w:rPr>
        <w:t>Private-sector innovation is opening the door to a new era of space exploration</w:t>
      </w:r>
      <w:r w:rsidRPr="0056173C">
        <w:rPr>
          <w:sz w:val="16"/>
        </w:rPr>
        <w:t>. Wouldn’t it be ironic if, just as capitalism is allowing us to explore the farthest reaches of our solar system, Americans decided to embrace socialism back here on Earth?</w:t>
      </w:r>
    </w:p>
    <w:p w14:paraId="24D77583" w14:textId="77777777" w:rsidR="0056173C" w:rsidRPr="0056173C" w:rsidRDefault="0056173C" w:rsidP="0056173C"/>
    <w:p w14:paraId="78C3E832" w14:textId="77777777" w:rsidR="0056173C" w:rsidRPr="0056173C" w:rsidRDefault="0056173C" w:rsidP="0056173C">
      <w:pPr>
        <w:pStyle w:val="Heading4"/>
      </w:pPr>
      <w:r w:rsidRPr="0056173C">
        <w:t>Chinese private companies are specifically key. Cohen 21:</w:t>
      </w:r>
    </w:p>
    <w:p w14:paraId="0EAFBC8E" w14:textId="77777777" w:rsidR="0056173C" w:rsidRPr="0056173C" w:rsidRDefault="0056173C" w:rsidP="0056173C">
      <w:r w:rsidRPr="0056173C">
        <w:t>Ariel Cohen, 21 - ("China’s Space Mining Industry Is Prepping For Launch – But What About The US?," Forbes, 10-26-2021, https://www.forbes.com/sites/arielcohen/2021/10/26/chinas-space-mining-industry-is-prepping-for-launch--but-what-about-the-us/?sh=6d03b9072ae0)//marlborough-wr/</w:t>
      </w:r>
    </w:p>
    <w:p w14:paraId="06E146C4" w14:textId="0BC0BBCC" w:rsidR="0056173C" w:rsidRPr="0056173C" w:rsidRDefault="0056173C" w:rsidP="0056173C">
      <w:pPr>
        <w:rPr>
          <w:rStyle w:val="StyleUnderline"/>
        </w:rPr>
      </w:pPr>
      <w:r w:rsidRPr="0056173C">
        <w:rPr>
          <w:sz w:val="12"/>
        </w:rPr>
        <w:t xml:space="preserve">In April of this year, </w:t>
      </w:r>
      <w:r w:rsidRPr="0056173C">
        <w:rPr>
          <w:rStyle w:val="StyleUnderline"/>
          <w:highlight w:val="yellow"/>
        </w:rPr>
        <w:t>China</w:t>
      </w:r>
      <w:r w:rsidRPr="0056173C">
        <w:rPr>
          <w:sz w:val="12"/>
          <w:highlight w:val="yellow"/>
        </w:rPr>
        <w:t>’s</w:t>
      </w:r>
      <w:r w:rsidRPr="0056173C">
        <w:rPr>
          <w:sz w:val="12"/>
        </w:rPr>
        <w:t xml:space="preserve"> Shenzen </w:t>
      </w:r>
      <w:hyperlink r:id="rId32" w:tgtFrame="_blank" w:tooltip="https://www.washingtontimes.com/news/2020/oct/1/china-determined-to-dominate-future-mining-with-or/" w:history="1">
        <w:r w:rsidRPr="0056173C">
          <w:rPr>
            <w:rStyle w:val="Hyperlink"/>
            <w:sz w:val="12"/>
          </w:rPr>
          <w:t>Origin Space</w:t>
        </w:r>
      </w:hyperlink>
      <w:r w:rsidRPr="0056173C">
        <w:rPr>
          <w:sz w:val="12"/>
        </w:rPr>
        <w:t xml:space="preserve"> Technology Co. Ltd. </w:t>
      </w:r>
      <w:hyperlink r:id="rId33" w:anchor="/detail?id=27" w:tgtFrame="_blank" w:tooltip="https://origin.space/#/detail?id=27" w:history="1">
        <w:r w:rsidRPr="0056173C">
          <w:rPr>
            <w:rStyle w:val="StyleUnderline"/>
            <w:highlight w:val="yellow"/>
          </w:rPr>
          <w:t>launched the NEO-1</w:t>
        </w:r>
      </w:hyperlink>
      <w:r w:rsidRPr="0056173C">
        <w:rPr>
          <w:rStyle w:val="StyleUnderline"/>
          <w:highlight w:val="yellow"/>
        </w:rPr>
        <w:t>, the first commercial spacecraft dedicated to the mining of space resources</w:t>
      </w:r>
      <w:r w:rsidRPr="0056173C">
        <w:rPr>
          <w:rStyle w:val="StyleUnderline"/>
        </w:rPr>
        <w:t xml:space="preserve"> – from asteroids to the lunar surface. Falling costs of space launches and spacecraft technology alongside existing infrastructure provides a unique opportunity to explore extraterrestrial resource extraction.</w:t>
      </w:r>
      <w:r w:rsidRPr="0056173C">
        <w:rPr>
          <w:sz w:val="12"/>
        </w:rPr>
        <w:t xml:space="preserve">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w:t>
      </w:r>
      <w:r w:rsidRPr="0056173C">
        <w:rPr>
          <w:rStyle w:val="StyleUnderline"/>
        </w:rPr>
        <w:t>The NEO-1 launch marks another milestone in private satellite development</w:t>
      </w:r>
      <w:r w:rsidRPr="0056173C">
        <w:rPr>
          <w:sz w:val="12"/>
        </w:rPr>
        <w:t xml:space="preserve">, adding a new player to space based companies which include Japan’s </w:t>
      </w:r>
      <w:hyperlink r:id="rId34" w:tgtFrame="_blank" w:tooltip="https://astroscale.com/space-debris_/" w:history="1">
        <w:r w:rsidRPr="0056173C">
          <w:rPr>
            <w:rStyle w:val="Hyperlink"/>
            <w:sz w:val="12"/>
          </w:rPr>
          <w:t>Astroscale</w:t>
        </w:r>
      </w:hyperlink>
      <w:r w:rsidRPr="0056173C">
        <w:rPr>
          <w:sz w:val="12"/>
        </w:rPr>
        <w:t xml:space="preserve">. Private asteroid identification via the Sentinel Space Telescope was </w:t>
      </w:r>
      <w:hyperlink r:id="rId35" w:tgtFrame="_blank" w:tooltip="https://b612foundation.org/b612-official-statement-nasa-following-canceled-space-agreement-act/" w:history="1">
        <w:r w:rsidRPr="0056173C">
          <w:rPr>
            <w:rStyle w:val="Hyperlink"/>
            <w:sz w:val="12"/>
          </w:rPr>
          <w:t>supported by NASA until 2015</w:t>
        </w:r>
      </w:hyperlink>
      <w:r w:rsidRPr="0056173C">
        <w:rPr>
          <w:sz w:val="12"/>
        </w:rPr>
        <w:t xml:space="preserve">. </w:t>
      </w:r>
      <w:r w:rsidRPr="0056173C">
        <w:rPr>
          <w:rStyle w:val="StyleUnderline"/>
        </w:rPr>
        <w:t>As private investment in space grows, the end goal is to be capable of harvesting resources to bring to Earth.</w:t>
      </w:r>
      <w:r w:rsidRPr="0056173C">
        <w:rPr>
          <w:sz w:val="12"/>
        </w:rPr>
        <w:t xml:space="preserve"> According to Shenzen </w:t>
      </w:r>
      <w:hyperlink r:id="rId36" w:tgtFrame="_blank" w:tooltip="https://www.washingtontimes.com/news/2020/oct/1/china-determined-to-dominate-future-mining-with-or/" w:history="1">
        <w:r w:rsidRPr="0056173C">
          <w:rPr>
            <w:rStyle w:val="Hyperlink"/>
            <w:sz w:val="12"/>
          </w:rPr>
          <w:t>Origin Space</w:t>
        </w:r>
      </w:hyperlink>
      <w:r w:rsidRPr="0056173C">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56173C">
        <w:rPr>
          <w:rStyle w:val="Emphasis"/>
          <w:highlight w:val="yellow"/>
        </w:rPr>
        <w:t>China is already succeeding while the West is spinning its wheels</w:t>
      </w:r>
      <w:r w:rsidRPr="0056173C">
        <w:rPr>
          <w:rStyle w:val="Emphasis"/>
        </w:rPr>
        <w:t>.</w:t>
      </w:r>
      <w:r w:rsidRPr="0056173C">
        <w:rPr>
          <w:sz w:val="12"/>
        </w:rPr>
        <w:t xml:space="preserve"> The much touted </w:t>
      </w:r>
      <w:r w:rsidRPr="0056173C">
        <w:rPr>
          <w:rStyle w:val="StyleUnderline"/>
          <w:highlight w:val="yellow"/>
        </w:rPr>
        <w:t>Planetary Resources and Deep Space Industries</w:t>
      </w:r>
      <w:r w:rsidRPr="0056173C">
        <w:rPr>
          <w:sz w:val="12"/>
        </w:rPr>
        <w:t xml:space="preserve"> (DSI) </w:t>
      </w:r>
      <w:hyperlink r:id="rId37" w:tgtFrame="_blank" w:history="1">
        <w:r w:rsidRPr="0056173C">
          <w:rPr>
            <w:rStyle w:val="Hyperlink"/>
            <w:sz w:val="12"/>
          </w:rPr>
          <w:t>DSI</w:t>
        </w:r>
      </w:hyperlink>
      <w:r w:rsidRPr="0056173C">
        <w:rPr>
          <w:sz w:val="12"/>
        </w:rPr>
        <w:t xml:space="preserve"> </w:t>
      </w:r>
      <w:hyperlink r:id="rId38" w:tgtFrame="_self" w:history="1">
        <w:r w:rsidRPr="0056173C">
          <w:rPr>
            <w:rStyle w:val="Hyperlink"/>
            <w:sz w:val="12"/>
            <w:highlight w:val="yellow"/>
          </w:rPr>
          <w:t>-1.6%</w:t>
        </w:r>
      </w:hyperlink>
      <w:r w:rsidRPr="0056173C">
        <w:rPr>
          <w:sz w:val="12"/>
          <w:highlight w:val="yellow"/>
        </w:rPr>
        <w:t xml:space="preserve"> </w:t>
      </w:r>
      <w:r w:rsidRPr="0056173C">
        <w:rPr>
          <w:rStyle w:val="StyleUnderline"/>
          <w:highlight w:val="yellow"/>
        </w:rPr>
        <w:t xml:space="preserve">were </w:t>
      </w:r>
      <w:hyperlink r:id="rId39" w:tgtFrame="_blank" w:tooltip="https://www.technologyreview.com/2019/06/26/134510/asteroid-mining-bubble-burst-history/" w:history="1">
        <w:r w:rsidRPr="0056173C">
          <w:rPr>
            <w:rStyle w:val="StyleUnderline"/>
            <w:highlight w:val="yellow"/>
          </w:rPr>
          <w:t>supposed to be</w:t>
        </w:r>
      </w:hyperlink>
      <w:r w:rsidRPr="0056173C">
        <w:rPr>
          <w:rStyle w:val="StyleUnderline"/>
          <w:highlight w:val="yellow"/>
        </w:rPr>
        <w:t xml:space="preserve"> the vanguard of extra-terrestrial resource acquisition</w:t>
      </w:r>
      <w:r w:rsidRPr="0056173C">
        <w:rPr>
          <w:rStyle w:val="StyleUnderline"/>
        </w:rPr>
        <w:t xml:space="preserve"> with major backers</w:t>
      </w:r>
      <w:r w:rsidRPr="0056173C">
        <w:rPr>
          <w:sz w:val="12"/>
        </w:rPr>
        <w:t xml:space="preserve"> including Google’s </w:t>
      </w:r>
      <w:hyperlink r:id="rId40" w:tgtFrame="_blank" w:history="1">
        <w:r w:rsidRPr="0056173C">
          <w:rPr>
            <w:rStyle w:val="Hyperlink"/>
            <w:sz w:val="12"/>
          </w:rPr>
          <w:t>GOOG</w:t>
        </w:r>
      </w:hyperlink>
      <w:r w:rsidRPr="0056173C">
        <w:rPr>
          <w:sz w:val="12"/>
        </w:rPr>
        <w:t xml:space="preserve"> </w:t>
      </w:r>
      <w:hyperlink r:id="rId41" w:tgtFrame="_self" w:history="1">
        <w:r w:rsidRPr="0056173C">
          <w:rPr>
            <w:rStyle w:val="Hyperlink"/>
            <w:sz w:val="12"/>
          </w:rPr>
          <w:t>-2.6%</w:t>
        </w:r>
      </w:hyperlink>
      <w:r w:rsidRPr="0056173C">
        <w:rPr>
          <w:sz w:val="12"/>
        </w:rPr>
        <w:t xml:space="preserve"> Larry Page. But </w:t>
      </w:r>
      <w:r w:rsidRPr="0056173C">
        <w:rPr>
          <w:rStyle w:val="StyleUnderline"/>
          <w:highlight w:val="yellow"/>
        </w:rPr>
        <w:t>both have since been acquired</w:t>
      </w:r>
      <w:r w:rsidRPr="0056173C">
        <w:rPr>
          <w:rStyle w:val="StyleUnderline"/>
        </w:rPr>
        <w:t xml:space="preserve">, the former by block chain company </w:t>
      </w:r>
      <w:hyperlink r:id="rId42" w:tgtFrame="_blank" w:tooltip="https://consensys.net/" w:history="1">
        <w:r w:rsidRPr="0056173C">
          <w:rPr>
            <w:rStyle w:val="StyleUnderline"/>
          </w:rPr>
          <w:t>ConsenSys</w:t>
        </w:r>
      </w:hyperlink>
      <w:r w:rsidRPr="0056173C">
        <w:rPr>
          <w:rStyle w:val="StyleUnderline"/>
        </w:rPr>
        <w:t xml:space="preserve"> and the latter by </w:t>
      </w:r>
      <w:hyperlink r:id="rId43" w:tgtFrame="_blank" w:tooltip="https://www.bradford-space.com/" w:history="1">
        <w:r w:rsidRPr="0056173C">
          <w:rPr>
            <w:rStyle w:val="StyleUnderline"/>
          </w:rPr>
          <w:t>Bradford Space</w:t>
        </w:r>
      </w:hyperlink>
      <w:r w:rsidRPr="0056173C">
        <w:rPr>
          <w:rStyle w:val="StyleUnderline"/>
        </w:rPr>
        <w:t xml:space="preserve">, </w:t>
      </w:r>
      <w:r w:rsidRPr="0056173C">
        <w:rPr>
          <w:rStyle w:val="StyleUnderline"/>
          <w:highlight w:val="yellow"/>
        </w:rPr>
        <w:t>neither of which are prioritizing asteroid mining.</w:t>
      </w:r>
    </w:p>
    <w:p w14:paraId="19A2ACC5" w14:textId="6BEEC658" w:rsidR="0056173C" w:rsidRDefault="0056173C" w:rsidP="0056173C">
      <w:pPr>
        <w:pStyle w:val="Heading4"/>
        <w:rPr>
          <w:rFonts w:cs="Calibri"/>
          <w:color w:val="FF0000"/>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r>
        <w:rPr>
          <w:rFonts w:cs="Calibri"/>
        </w:rPr>
        <w:t xml:space="preserve"> (</w:t>
      </w:r>
      <w:r>
        <w:rPr>
          <w:rFonts w:cs="Calibri"/>
          <w:color w:val="FF0000"/>
        </w:rPr>
        <w:t xml:space="preserve">cross apply </w:t>
      </w:r>
      <w:proofErr w:type="spellStart"/>
      <w:r>
        <w:rPr>
          <w:rFonts w:cs="Calibri"/>
          <w:color w:val="FF0000"/>
        </w:rPr>
        <w:t>taylor</w:t>
      </w:r>
      <w:proofErr w:type="spellEnd"/>
      <w:r>
        <w:rPr>
          <w:rFonts w:cs="Calibri"/>
          <w:color w:val="FF0000"/>
        </w:rPr>
        <w:t xml:space="preserve"> 19 from Asteroid Mining DA – same card) </w:t>
      </w:r>
    </w:p>
    <w:p w14:paraId="5B5BB6D9" w14:textId="77777777" w:rsidR="0056173C" w:rsidRPr="0056173C" w:rsidRDefault="0056173C" w:rsidP="0056173C"/>
    <w:p w14:paraId="7650DC22" w14:textId="77777777" w:rsidR="0056173C" w:rsidRPr="0056173C" w:rsidRDefault="0056173C" w:rsidP="0056173C">
      <w:pPr>
        <w:rPr>
          <w:sz w:val="12"/>
        </w:rPr>
      </w:pPr>
      <w:r w:rsidRPr="0056173C">
        <w:rPr>
          <w:sz w:val="12"/>
        </w:rPr>
        <w:t>How much, exactly? We’re only just beginning to guess</w:t>
      </w:r>
      <w:r w:rsidRPr="0056173C">
        <w:rPr>
          <w:rStyle w:val="StyleUnderline"/>
        </w:rPr>
        <w:t>. </w:t>
      </w:r>
      <w:proofErr w:type="spellStart"/>
      <w:r w:rsidRPr="0056173C">
        <w:rPr>
          <w:sz w:val="24"/>
        </w:rPr>
        <w:fldChar w:fldCharType="begin"/>
      </w:r>
      <w:r w:rsidRPr="0056173C">
        <w:instrText xml:space="preserve"> HYPERLINK "http://www.asterank.com/" \t "_blank" </w:instrText>
      </w:r>
      <w:r w:rsidRPr="0056173C">
        <w:rPr>
          <w:sz w:val="24"/>
        </w:rPr>
        <w:fldChar w:fldCharType="separate"/>
      </w:r>
      <w:r w:rsidRPr="0056173C">
        <w:rPr>
          <w:rStyle w:val="StyleUnderline"/>
          <w:highlight w:val="yellow"/>
        </w:rPr>
        <w:t>Asteran</w:t>
      </w:r>
      <w:r w:rsidRPr="0056173C">
        <w:rPr>
          <w:rStyle w:val="StyleUnderline"/>
        </w:rPr>
        <w:t>k</w:t>
      </w:r>
      <w:proofErr w:type="spellEnd"/>
      <w:r w:rsidRPr="0056173C">
        <w:rPr>
          <w:rStyle w:val="StyleUnderline"/>
        </w:rPr>
        <w:fldChar w:fldCharType="end"/>
      </w:r>
      <w:r w:rsidRPr="0056173C">
        <w:rPr>
          <w:rStyle w:val="StyleUnderline"/>
        </w:rPr>
        <w:t xml:space="preserve">, </w:t>
      </w:r>
      <w:r w:rsidRPr="0056173C">
        <w:rPr>
          <w:rStyle w:val="StyleUnderline"/>
          <w:highlight w:val="yellow"/>
        </w:rPr>
        <w:t>a</w:t>
      </w:r>
      <w:r w:rsidRPr="0056173C">
        <w:rPr>
          <w:rStyle w:val="StyleUnderline"/>
        </w:rPr>
        <w:t xml:space="preserve"> </w:t>
      </w:r>
      <w:r w:rsidRPr="0056173C">
        <w:rPr>
          <w:rStyle w:val="StyleUnderline"/>
          <w:highlight w:val="yellow"/>
        </w:rPr>
        <w:t>service</w:t>
      </w:r>
      <w:r w:rsidRPr="0056173C">
        <w:rPr>
          <w:rStyle w:val="StyleUnderline"/>
        </w:rPr>
        <w:t xml:space="preserve"> </w:t>
      </w:r>
      <w:r w:rsidRPr="0056173C">
        <w:rPr>
          <w:rStyle w:val="StyleUnderline"/>
          <w:highlight w:val="yellow"/>
        </w:rPr>
        <w:t>that keeps track of</w:t>
      </w:r>
      <w:r w:rsidRPr="0056173C">
        <w:rPr>
          <w:rStyle w:val="StyleUnderline"/>
        </w:rPr>
        <w:t xml:space="preserve"> some 6,000 </w:t>
      </w:r>
      <w:r w:rsidRPr="0056173C">
        <w:rPr>
          <w:rStyle w:val="StyleUnderline"/>
          <w:highlight w:val="yellow"/>
        </w:rPr>
        <w:t>asteroids</w:t>
      </w:r>
      <w:r w:rsidRPr="0056173C">
        <w:rPr>
          <w:rStyle w:val="StyleUnderline"/>
        </w:rPr>
        <w:t xml:space="preserve"> in NASA’s database, </w:t>
      </w:r>
      <w:r w:rsidRPr="0056173C">
        <w:rPr>
          <w:rStyle w:val="StyleUnderline"/>
          <w:highlight w:val="yellow"/>
        </w:rPr>
        <w:t>prices</w:t>
      </w:r>
      <w:r w:rsidRPr="0056173C">
        <w:rPr>
          <w:rStyle w:val="StyleUnderline"/>
        </w:rPr>
        <w:t xml:space="preserve"> out the </w:t>
      </w:r>
      <w:r w:rsidRPr="0056173C">
        <w:rPr>
          <w:rStyle w:val="StyleUnderline"/>
          <w:highlight w:val="yellow"/>
        </w:rPr>
        <w:t>estimated mineral content</w:t>
      </w:r>
      <w:r w:rsidRPr="0056173C">
        <w:rPr>
          <w:rStyle w:val="StyleUnderline"/>
        </w:rPr>
        <w:t xml:space="preserve"> in each one in the current world market. </w:t>
      </w:r>
      <w:r w:rsidRPr="0056173C">
        <w:rPr>
          <w:rStyle w:val="StyleUnderline"/>
          <w:highlight w:val="yellow"/>
        </w:rPr>
        <w:t>More than 500 are listed as “&gt;$100 trillion</w:t>
      </w:r>
      <w:r w:rsidRPr="0056173C">
        <w:rPr>
          <w:rStyle w:val="StyleUnderline"/>
        </w:rPr>
        <w:t xml:space="preserve">.” </w:t>
      </w:r>
      <w:r w:rsidRPr="0056173C">
        <w:rPr>
          <w:rStyle w:val="StyleUnderline"/>
          <w:highlight w:val="yellow"/>
        </w:rPr>
        <w:t>The</w:t>
      </w:r>
      <w:r w:rsidRPr="0056173C">
        <w:rPr>
          <w:rStyle w:val="StyleUnderline"/>
        </w:rPr>
        <w:t xml:space="preserve"> estimated </w:t>
      </w:r>
      <w:r w:rsidRPr="0056173C">
        <w:rPr>
          <w:rStyle w:val="StyleUnderline"/>
          <w:highlight w:val="yellow"/>
        </w:rPr>
        <w:t>profit on just the top 10 asteroids judged “most cost effective”</w:t>
      </w:r>
      <w:r w:rsidRPr="0056173C">
        <w:rPr>
          <w:rStyle w:val="StyleUnderline"/>
        </w:rPr>
        <w:t xml:space="preserve"> — that is, the easiest to reach and to mine, subtracting rocket fuel and other operating costs, </w:t>
      </w:r>
      <w:r w:rsidRPr="0056173C">
        <w:rPr>
          <w:rStyle w:val="StyleUnderline"/>
          <w:highlight w:val="yellow"/>
        </w:rPr>
        <w:t>is</w:t>
      </w:r>
      <w:r w:rsidRPr="0056173C">
        <w:rPr>
          <w:rStyle w:val="StyleUnderline"/>
        </w:rPr>
        <w:t xml:space="preserve"> around </w:t>
      </w:r>
      <w:r w:rsidRPr="0056173C">
        <w:rPr>
          <w:rStyle w:val="StyleUnderline"/>
          <w:highlight w:val="yellow"/>
        </w:rPr>
        <w:t xml:space="preserve">$1.5 </w:t>
      </w:r>
      <w:proofErr w:type="gramStart"/>
      <w:r w:rsidRPr="0056173C">
        <w:rPr>
          <w:rStyle w:val="StyleUnderline"/>
          <w:highlight w:val="yellow"/>
        </w:rPr>
        <w:t>trillion</w:t>
      </w:r>
      <w:r w:rsidRPr="0056173C">
        <w:rPr>
          <w:rStyle w:val="StyleUnderline"/>
        </w:rPr>
        <w:t>.¶</w:t>
      </w:r>
      <w:proofErr w:type="gramEnd"/>
      <w:r w:rsidRPr="0056173C">
        <w:rPr>
          <w:rStyle w:val="StyleUnderline"/>
        </w:rPr>
        <w:t xml:space="preserve"> </w:t>
      </w:r>
      <w:r w:rsidRPr="0056173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56173C">
        <w:rPr>
          <w:sz w:val="12"/>
        </w:rPr>
        <w:t>source?¶</w:t>
      </w:r>
      <w:proofErr w:type="gramEnd"/>
      <w:r w:rsidRPr="0056173C">
        <w:rPr>
          <w:sz w:val="12"/>
        </w:rPr>
        <w:t xml:space="preserve"> As a side project</w:t>
      </w:r>
      <w:r w:rsidRPr="0056173C">
        <w:rPr>
          <w:rStyle w:val="StyleUnderline"/>
        </w:rPr>
        <w:t xml:space="preserve">, </w:t>
      </w:r>
      <w:r w:rsidRPr="0056173C">
        <w:rPr>
          <w:rStyle w:val="StyleUnderline"/>
          <w:highlight w:val="yellow"/>
        </w:rPr>
        <w:t>space mining can grab water from the rocks</w:t>
      </w:r>
      <w:r w:rsidRPr="0056173C">
        <w:rPr>
          <w:rStyle w:val="StyleUnderline"/>
        </w:rPr>
        <w:t xml:space="preserve"> and comets — water w</w:t>
      </w:r>
      <w:r w:rsidRPr="0056173C">
        <w:rPr>
          <w:rStyle w:val="StyleUnderline"/>
          <w:highlight w:val="yellow"/>
        </w:rPr>
        <w:t>hich, with a little processing makes rocket fuel</w:t>
      </w:r>
      <w:r w:rsidRPr="0056173C">
        <w:rPr>
          <w:rStyle w:val="StyleUnderline"/>
        </w:rPr>
        <w:t xml:space="preserve">. </w:t>
      </w:r>
      <w:r w:rsidRPr="0056173C">
        <w:rPr>
          <w:rStyle w:val="StyleUnderline"/>
          <w:highlight w:val="yellow"/>
        </w:rPr>
        <w:t>Which in turn makes even more currently unimaginable space operations possible</w:t>
      </w:r>
      <w:r w:rsidRPr="0056173C">
        <w:rPr>
          <w:rStyle w:val="StyleUnderline"/>
        </w:rPr>
        <w:t xml:space="preserve">, </w:t>
      </w:r>
      <w:r w:rsidRPr="0056173C">
        <w:rPr>
          <w:rStyle w:val="StyleUnderline"/>
          <w:highlight w:val="yellow"/>
        </w:rPr>
        <w:t>including ones that could give the planet all the energy it needs to avert climate catastrophe</w:t>
      </w:r>
      <w:r w:rsidRPr="0056173C">
        <w:rPr>
          <w:rStyle w:val="StyleUnderline"/>
        </w:rPr>
        <w:t>.</w:t>
      </w:r>
      <w:r w:rsidRPr="0056173C">
        <w:rPr>
          <w:sz w:val="12"/>
        </w:rPr>
        <w:t xml:space="preserve"> Cislunar space — the bit around us and the moon, the local neighborhood, basically — is about to get very </w:t>
      </w:r>
      <w:proofErr w:type="gramStart"/>
      <w:r w:rsidRPr="0056173C">
        <w:rPr>
          <w:sz w:val="12"/>
        </w:rPr>
        <w:t>interesting.¶</w:t>
      </w:r>
      <w:proofErr w:type="gramEnd"/>
      <w:r w:rsidRPr="0056173C">
        <w:rPr>
          <w:sz w:val="12"/>
        </w:rPr>
        <w:t xml:space="preserve"> It’s hard, even for the most asteroid-minded visionaries, to truly believe the full scope of this future space economy right now. Just as hard as it would have been in 1945, when an engineer named </w:t>
      </w:r>
      <w:proofErr w:type="spellStart"/>
      <w:r w:rsidRPr="0056173C">
        <w:rPr>
          <w:sz w:val="12"/>
        </w:rPr>
        <w:t>Vannevar</w:t>
      </w:r>
      <w:proofErr w:type="spellEnd"/>
      <w:r w:rsidRPr="0056173C">
        <w:rPr>
          <w:sz w:val="12"/>
        </w:rPr>
        <w:t xml:space="preserve"> Bush first proposed </w:t>
      </w:r>
      <w:hyperlink r:id="rId44" w:tgtFrame="_blank" w:history="1">
        <w:r w:rsidRPr="0056173C">
          <w:rPr>
            <w:rStyle w:val="Hyperlink"/>
            <w:rFonts w:eastAsiaTheme="majorEastAsia"/>
            <w:sz w:val="12"/>
          </w:rPr>
          <w:t xml:space="preserve">a vast library of shared </w:t>
        </w:r>
        <w:r w:rsidRPr="0056173C">
          <w:rPr>
            <w:rStyle w:val="Hyperlink"/>
            <w:rFonts w:eastAsiaTheme="majorEastAsia"/>
            <w:sz w:val="12"/>
          </w:rPr>
          <w:lastRenderedPageBreak/>
          <w:t>knowledge that people the world over would access via personal computers</w:t>
        </w:r>
      </w:hyperlink>
      <w:r w:rsidRPr="0056173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56173C">
        <w:rPr>
          <w:sz w:val="12"/>
        </w:rPr>
        <w:t>effects.¶</w:t>
      </w:r>
      <w:proofErr w:type="gramEnd"/>
      <w:r w:rsidRPr="0056173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56173C">
        <w:rPr>
          <w:sz w:val="12"/>
        </w:rPr>
        <w:t>.)¶</w:t>
      </w:r>
      <w:proofErr w:type="gramEnd"/>
      <w:r w:rsidRPr="0056173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45" w:tgtFrame="_blank" w:history="1">
        <w:r w:rsidRPr="0056173C">
          <w:rPr>
            <w:rStyle w:val="Hyperlink"/>
            <w:rFonts w:eastAsiaTheme="majorEastAsia"/>
            <w:sz w:val="12"/>
          </w:rPr>
          <w:t>declared The Space Review</w:t>
        </w:r>
      </w:hyperlink>
      <w:r w:rsidRPr="0056173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56173C">
        <w:rPr>
          <w:sz w:val="12"/>
        </w:rPr>
        <w:t>infrastructure.¶</w:t>
      </w:r>
      <w:proofErr w:type="gramEnd"/>
      <w:r w:rsidRPr="0056173C">
        <w:rPr>
          <w:sz w:val="12"/>
        </w:rPr>
        <w:t xml:space="preserve"> Currently, the world’s richest person and its most well-known entrepreneur, </w:t>
      </w:r>
      <w:r w:rsidRPr="0056173C">
        <w:rPr>
          <w:rStyle w:val="StyleUnderline"/>
        </w:rPr>
        <w:t xml:space="preserve">Jeff </w:t>
      </w:r>
      <w:r w:rsidRPr="0056173C">
        <w:rPr>
          <w:rStyle w:val="StyleUnderline"/>
          <w:highlight w:val="yellow"/>
        </w:rPr>
        <w:t>Bezos</w:t>
      </w:r>
      <w:r w:rsidRPr="0056173C">
        <w:rPr>
          <w:rStyle w:val="StyleUnderline"/>
        </w:rPr>
        <w:t xml:space="preserve"> </w:t>
      </w:r>
      <w:r w:rsidRPr="0056173C">
        <w:rPr>
          <w:rStyle w:val="StyleUnderline"/>
          <w:highlight w:val="yellow"/>
        </w:rPr>
        <w:t>and</w:t>
      </w:r>
      <w:r w:rsidRPr="0056173C">
        <w:rPr>
          <w:rStyle w:val="StyleUnderline"/>
        </w:rPr>
        <w:t xml:space="preserve"> Elon </w:t>
      </w:r>
      <w:r w:rsidRPr="0056173C">
        <w:rPr>
          <w:rStyle w:val="StyleUnderline"/>
          <w:highlight w:val="yellow"/>
        </w:rPr>
        <w:t>Musk</w:t>
      </w:r>
      <w:r w:rsidRPr="0056173C">
        <w:rPr>
          <w:rStyle w:val="StyleUnderline"/>
        </w:rPr>
        <w:t>, respectively</w:t>
      </w:r>
      <w:r w:rsidRPr="0056173C">
        <w:rPr>
          <w:rStyle w:val="StyleUnderline"/>
          <w:highlight w:val="yellow"/>
        </w:rPr>
        <w:t>, are working on the</w:t>
      </w:r>
      <w:r w:rsidRPr="0056173C">
        <w:rPr>
          <w:rStyle w:val="StyleUnderline"/>
        </w:rPr>
        <w:t xml:space="preserve"> relatively </w:t>
      </w:r>
      <w:r w:rsidRPr="0056173C">
        <w:rPr>
          <w:rStyle w:val="StyleUnderline"/>
          <w:highlight w:val="yellow"/>
        </w:rPr>
        <w:t>cheap reusable rockets asteroid pioneers will need</w:t>
      </w:r>
      <w:r w:rsidRPr="0056173C">
        <w:rPr>
          <w:rStyle w:val="StyleUnderline"/>
        </w:rPr>
        <w:t>.</w:t>
      </w:r>
      <w:r w:rsidRPr="0056173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56173C">
        <w:rPr>
          <w:rStyle w:val="StyleUnderline"/>
        </w:rPr>
        <w:t xml:space="preserve">Japan’s Hayabusa 2 spacecraft has been in orbit around asteroid </w:t>
      </w:r>
      <w:proofErr w:type="spellStart"/>
      <w:r w:rsidRPr="0056173C">
        <w:rPr>
          <w:rStyle w:val="StyleUnderline"/>
        </w:rPr>
        <w:t>Ryugu</w:t>
      </w:r>
      <w:proofErr w:type="spellEnd"/>
      <w:r w:rsidRPr="0056173C">
        <w:rPr>
          <w:rStyle w:val="StyleUnderline"/>
        </w:rPr>
        <w:t xml:space="preserve"> for the last year and a half, learning everything it can. (</w:t>
      </w:r>
      <w:proofErr w:type="spellStart"/>
      <w:r w:rsidRPr="0056173C">
        <w:rPr>
          <w:rStyle w:val="StyleUnderline"/>
        </w:rPr>
        <w:t>Ryugu</w:t>
      </w:r>
      <w:proofErr w:type="spellEnd"/>
      <w:r w:rsidRPr="0056173C">
        <w:rPr>
          <w:rStyle w:val="StyleUnderline"/>
        </w:rPr>
        <w:t xml:space="preserve">, worth $30 billion according to </w:t>
      </w:r>
      <w:proofErr w:type="spellStart"/>
      <w:r w:rsidRPr="0056173C">
        <w:rPr>
          <w:rStyle w:val="StyleUnderline"/>
        </w:rPr>
        <w:t>Asterank</w:t>
      </w:r>
      <w:proofErr w:type="spellEnd"/>
      <w:r w:rsidRPr="0056173C">
        <w:rPr>
          <w:rStyle w:val="StyleUnderline"/>
        </w:rPr>
        <w:t xml:space="preserve">, is the website's #1 most cost-effective target.) The craft dropped </w:t>
      </w:r>
      <w:hyperlink r:id="rId46" w:tgtFrame="_blank" w:history="1">
        <w:r w:rsidRPr="0056173C">
          <w:rPr>
            <w:rStyle w:val="StyleUnderline"/>
            <w:rFonts w:eastAsiaTheme="majorEastAsia"/>
          </w:rPr>
          <w:t>tiny hopping robot rovers</w:t>
        </w:r>
      </w:hyperlink>
      <w:r w:rsidRPr="0056173C">
        <w:rPr>
          <w:rStyle w:val="StyleUnderline"/>
        </w:rPr>
        <w:t xml:space="preserve"> and a </w:t>
      </w:r>
      <w:hyperlink r:id="rId47" w:tgtFrame="_blank" w:history="1">
        <w:r w:rsidRPr="0056173C">
          <w:rPr>
            <w:rStyle w:val="StyleUnderline"/>
            <w:rFonts w:eastAsiaTheme="majorEastAsia"/>
          </w:rPr>
          <w:t>small bomb</w:t>
        </w:r>
      </w:hyperlink>
      <w:r w:rsidRPr="0056173C">
        <w:rPr>
          <w:rStyle w:val="StyleUnderline"/>
        </w:rPr>
        <w:t xml:space="preserve"> on its target; pictures of the small crater that resulted were released afterward</w:t>
      </w:r>
      <w:r w:rsidRPr="0056173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48" w:tgtFrame="_blank" w:history="1">
        <w:r w:rsidRPr="0056173C">
          <w:rPr>
            <w:rStyle w:val="Hyperlink"/>
            <w:rFonts w:eastAsiaTheme="majorEastAsia"/>
            <w:sz w:val="12"/>
          </w:rPr>
          <w:t>NASA has proved it in the lab</w:t>
        </w:r>
      </w:hyperlink>
      <w:r w:rsidRPr="0056173C">
        <w:rPr>
          <w:sz w:val="12"/>
        </w:rPr>
        <w:t xml:space="preserve">). It’ll just take more </w:t>
      </w:r>
      <w:proofErr w:type="gramStart"/>
      <w:r w:rsidRPr="0056173C">
        <w:rPr>
          <w:sz w:val="12"/>
        </w:rPr>
        <w:t>time.¶</w:t>
      </w:r>
      <w:proofErr w:type="gramEnd"/>
      <w:r w:rsidRPr="0056173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56173C">
        <w:rPr>
          <w:sz w:val="12"/>
        </w:rPr>
        <w:t>notice.¶</w:t>
      </w:r>
      <w:proofErr w:type="gramEnd"/>
      <w:r w:rsidRPr="0056173C">
        <w:rPr>
          <w:sz w:val="12"/>
        </w:rPr>
        <w:t xml:space="preserve"> </w:t>
      </w:r>
      <w:r w:rsidRPr="0056173C">
        <w:rPr>
          <w:rStyle w:val="StyleUnderline"/>
          <w:highlight w:val="yellow"/>
        </w:rPr>
        <w:t>The possibility of private missions to asteroids,</w:t>
      </w:r>
      <w:r w:rsidRPr="0056173C">
        <w:rPr>
          <w:rStyle w:val="StyleUnderline"/>
        </w:rPr>
        <w:t xml:space="preserve"> with or without a human crew, </w:t>
      </w:r>
      <w:r w:rsidRPr="0056173C">
        <w:rPr>
          <w:rStyle w:val="StyleUnderline"/>
          <w:highlight w:val="yellow"/>
        </w:rPr>
        <w:t>is almost here</w:t>
      </w:r>
      <w:r w:rsidRPr="0056173C">
        <w:rPr>
          <w:rStyle w:val="StyleUnderline"/>
        </w:rPr>
        <w:t>. Th</w:t>
      </w:r>
      <w:r w:rsidRPr="0056173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56173C">
        <w:rPr>
          <w:sz w:val="12"/>
        </w:rPr>
        <w:t>Vannevar</w:t>
      </w:r>
      <w:proofErr w:type="spellEnd"/>
      <w:r w:rsidRPr="0056173C">
        <w:rPr>
          <w:sz w:val="12"/>
        </w:rPr>
        <w:t xml:space="preserve"> Bush’s idea? You’d let the new economy and its benefits play out in the form of a </w:t>
      </w:r>
      <w:proofErr w:type="gramStart"/>
      <w:r w:rsidRPr="0056173C">
        <w:rPr>
          <w:sz w:val="12"/>
        </w:rPr>
        <w:t>novel.¶</w:t>
      </w:r>
      <w:proofErr w:type="gramEnd"/>
      <w:r w:rsidRPr="0056173C">
        <w:rPr>
          <w:sz w:val="12"/>
        </w:rPr>
        <w:t xml:space="preserve"> As Hayabusa dropped a bomb on </w:t>
      </w:r>
      <w:proofErr w:type="spellStart"/>
      <w:r w:rsidRPr="0056173C">
        <w:rPr>
          <w:sz w:val="12"/>
        </w:rPr>
        <w:t>Ryugu</w:t>
      </w:r>
      <w:proofErr w:type="spellEnd"/>
      <w:r w:rsidRPr="0056173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49" w:tgtFrame="_blank" w:history="1">
        <w:r w:rsidRPr="0056173C">
          <w:rPr>
            <w:rStyle w:val="Hyperlink"/>
            <w:rFonts w:eastAsiaTheme="majorEastAsia"/>
            <w:sz w:val="12"/>
          </w:rPr>
          <w:t>Daemon</w:t>
        </w:r>
      </w:hyperlink>
      <w:r w:rsidRPr="0056173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50" w:tgtFrame="_blank" w:history="1">
        <w:r w:rsidRPr="0056173C">
          <w:rPr>
            <w:rStyle w:val="Hyperlink"/>
            <w:rFonts w:eastAsiaTheme="majorEastAsia"/>
            <w:sz w:val="12"/>
          </w:rPr>
          <w:t>Delta-v</w:t>
        </w:r>
      </w:hyperlink>
      <w:r w:rsidRPr="0056173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56173C">
        <w:rPr>
          <w:sz w:val="12"/>
        </w:rPr>
        <w:t>nauts</w:t>
      </w:r>
      <w:proofErr w:type="spellEnd"/>
      <w:r w:rsidRPr="0056173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51" w:tgtFrame="_blank" w:history="1">
        <w:r w:rsidRPr="0056173C">
          <w:rPr>
            <w:rStyle w:val="Hyperlink"/>
            <w:rFonts w:eastAsiaTheme="majorEastAsia"/>
            <w:sz w:val="12"/>
          </w:rPr>
          <w:t>mountain of debt</w:t>
        </w:r>
      </w:hyperlink>
      <w:r w:rsidRPr="0056173C">
        <w:rPr>
          <w:sz w:val="12"/>
        </w:rPr>
        <w:t xml:space="preserve">. It has to keep growing or it will implode, so we might as well take the majority of the industrial growth off-world where it can’t do any more harm to the </w:t>
      </w:r>
      <w:proofErr w:type="gramStart"/>
      <w:r w:rsidRPr="0056173C">
        <w:rPr>
          <w:sz w:val="12"/>
        </w:rPr>
        <w:t>biosphere.¶</w:t>
      </w:r>
      <w:proofErr w:type="gramEnd"/>
      <w:r w:rsidRPr="0056173C">
        <w:rPr>
          <w:sz w:val="12"/>
        </w:rPr>
        <w:t xml:space="preserve"> Secondly, there’s the climate change fix. </w:t>
      </w:r>
      <w:r w:rsidRPr="0056173C">
        <w:rPr>
          <w:rStyle w:val="StyleUnderline"/>
        </w:rPr>
        <w:t xml:space="preserve">Suarez sees </w:t>
      </w:r>
      <w:r w:rsidRPr="0056173C">
        <w:rPr>
          <w:rStyle w:val="StyleUnderline"/>
          <w:highlight w:val="yellow"/>
        </w:rPr>
        <w:t>asteroid mining</w:t>
      </w:r>
      <w:r w:rsidRPr="0056173C">
        <w:rPr>
          <w:rStyle w:val="StyleUnderline"/>
        </w:rPr>
        <w:t xml:space="preserve"> as </w:t>
      </w:r>
      <w:r w:rsidRPr="0056173C">
        <w:rPr>
          <w:rStyle w:val="StyleUnderline"/>
          <w:highlight w:val="yellow"/>
        </w:rPr>
        <w:t xml:space="preserve">the only way we’re going to build </w:t>
      </w:r>
      <w:hyperlink r:id="rId52" w:tgtFrame="_blank" w:history="1">
        <w:r w:rsidRPr="0056173C">
          <w:rPr>
            <w:rStyle w:val="StyleUnderline"/>
            <w:highlight w:val="yellow"/>
          </w:rPr>
          <w:t>solar power satellites</w:t>
        </w:r>
      </w:hyperlink>
      <w:r w:rsidRPr="0056173C">
        <w:rPr>
          <w:rStyle w:val="StyleUnderline"/>
        </w:rPr>
        <w:t>.</w:t>
      </w:r>
      <w:r w:rsidRPr="0056173C">
        <w:rPr>
          <w:sz w:val="12"/>
        </w:rPr>
        <w:t xml:space="preserve"> </w:t>
      </w:r>
      <w:r w:rsidRPr="0056173C">
        <w:rPr>
          <w:rStyle w:val="StyleUnderline"/>
          <w:highlight w:val="yellow"/>
        </w:rPr>
        <w:t>Which</w:t>
      </w:r>
      <w:r w:rsidRPr="0056173C">
        <w:rPr>
          <w:sz w:val="12"/>
        </w:rPr>
        <w:t xml:space="preserve">, as you </w:t>
      </w:r>
      <w:r w:rsidRPr="0056173C">
        <w:rPr>
          <w:rStyle w:val="StyleUnderline"/>
        </w:rPr>
        <w:t xml:space="preserve">probably know, </w:t>
      </w:r>
      <w:r w:rsidRPr="0056173C">
        <w:rPr>
          <w:rStyle w:val="StyleUnderline"/>
          <w:highlight w:val="yellow"/>
        </w:rPr>
        <w:t>is a form of uninterrupted solar power</w:t>
      </w:r>
      <w:r w:rsidRPr="0056173C">
        <w:rPr>
          <w:rStyle w:val="StyleUnderline"/>
        </w:rPr>
        <w:t xml:space="preserve"> collection </w:t>
      </w:r>
      <w:r w:rsidRPr="0056173C">
        <w:rPr>
          <w:rStyle w:val="StyleUnderline"/>
          <w:highlight w:val="yellow"/>
        </w:rPr>
        <w:t>that is</w:t>
      </w:r>
      <w:r w:rsidRPr="0056173C">
        <w:rPr>
          <w:rStyle w:val="StyleUnderline"/>
        </w:rPr>
        <w:t xml:space="preserve"> theoretically </w:t>
      </w:r>
      <w:r w:rsidRPr="0056173C">
        <w:rPr>
          <w:rStyle w:val="StyleUnderline"/>
          <w:highlight w:val="yellow"/>
        </w:rPr>
        <w:t>more effective</w:t>
      </w:r>
      <w:r w:rsidRPr="0056173C">
        <w:rPr>
          <w:rStyle w:val="StyleUnderline"/>
        </w:rPr>
        <w:t xml:space="preserve">, inch for inch, </w:t>
      </w:r>
      <w:r w:rsidRPr="0056173C">
        <w:rPr>
          <w:rStyle w:val="StyleUnderline"/>
          <w:highlight w:val="yellow"/>
        </w:rPr>
        <w:t>than any solar panels on Earth at high noon, but operating 24/</w:t>
      </w:r>
      <w:r w:rsidRPr="0056173C">
        <w:rPr>
          <w:rStyle w:val="StyleUnderline"/>
        </w:rPr>
        <w:t>7.</w:t>
      </w:r>
      <w:r w:rsidRPr="0056173C">
        <w:rPr>
          <w:sz w:val="12"/>
        </w:rPr>
        <w:t xml:space="preserve"> (In space, basically, it’s always double high noon). ¶ </w:t>
      </w:r>
      <w:r w:rsidRPr="0056173C">
        <w:rPr>
          <w:rStyle w:val="StyleUnderline"/>
          <w:highlight w:val="yellow"/>
        </w:rPr>
        <w:t>The power collected is beamed back to</w:t>
      </w:r>
      <w:r w:rsidRPr="0056173C">
        <w:rPr>
          <w:rStyle w:val="StyleUnderline"/>
        </w:rPr>
        <w:t xml:space="preserve"> large receptors on </w:t>
      </w:r>
      <w:r w:rsidRPr="0056173C">
        <w:rPr>
          <w:rStyle w:val="StyleUnderline"/>
          <w:highlight w:val="yellow"/>
        </w:rPr>
        <w:t>Earth</w:t>
      </w:r>
      <w:r w:rsidRPr="0056173C">
        <w:rPr>
          <w:rStyle w:val="StyleUnderline"/>
        </w:rPr>
        <w:t xml:space="preserve"> with large, low-power microwaves, which researchers think will be harmless enough to let humans and animals pass through the beam. </w:t>
      </w:r>
      <w:r w:rsidRPr="0056173C">
        <w:rPr>
          <w:rStyle w:val="StyleUnderline"/>
          <w:highlight w:val="yellow"/>
        </w:rPr>
        <w:t>A space solar power array</w:t>
      </w:r>
      <w:r w:rsidRPr="0056173C">
        <w:rPr>
          <w:rStyle w:val="StyleUnderline"/>
        </w:rPr>
        <w:t xml:space="preserve"> like </w:t>
      </w:r>
      <w:hyperlink r:id="rId53" w:anchor="2d3f78a54386" w:tgtFrame="_blank" w:history="1">
        <w:r w:rsidRPr="0056173C">
          <w:rPr>
            <w:rStyle w:val="StyleUnderline"/>
            <w:rFonts w:eastAsiaTheme="majorEastAsia"/>
          </w:rPr>
          <w:t>the one China is said to be working on</w:t>
        </w:r>
      </w:hyperlink>
      <w:r w:rsidRPr="0056173C">
        <w:rPr>
          <w:rStyle w:val="StyleUnderline"/>
        </w:rPr>
        <w:t xml:space="preserve"> </w:t>
      </w:r>
      <w:r w:rsidRPr="0056173C">
        <w:rPr>
          <w:rStyle w:val="StyleUnderline"/>
          <w:highlight w:val="yellow"/>
        </w:rPr>
        <w:t>could reliably supply</w:t>
      </w:r>
      <w:r w:rsidRPr="0056173C">
        <w:rPr>
          <w:rStyle w:val="StyleUnderline"/>
        </w:rPr>
        <w:t xml:space="preserve"> 2,000 gigawatts — or </w:t>
      </w:r>
      <w:r w:rsidRPr="0056173C">
        <w:rPr>
          <w:rStyle w:val="StyleUnderline"/>
          <w:highlight w:val="yellow"/>
        </w:rPr>
        <w:t>over 1,000 times more power than the largest solar farm currently in existence</w:t>
      </w:r>
      <w:r w:rsidRPr="0056173C">
        <w:rPr>
          <w:sz w:val="12"/>
        </w:rPr>
        <w:t xml:space="preserve">. ¶ </w:t>
      </w:r>
      <w:r w:rsidRPr="0056173C">
        <w:rPr>
          <w:rStyle w:val="StyleUnderline"/>
        </w:rPr>
        <w:t>“</w:t>
      </w:r>
      <w:r w:rsidRPr="0056173C">
        <w:rPr>
          <w:rStyle w:val="StyleUnderline"/>
          <w:highlight w:val="yellow"/>
        </w:rPr>
        <w:t>We're looking at a 20-year window to completely replace human civilization's power infrastructure</w:t>
      </w:r>
      <w:r w:rsidRPr="0056173C">
        <w:rPr>
          <w:sz w:val="12"/>
        </w:rPr>
        <w:t xml:space="preserve">,” Suarez told me, citing the report of the Intergovernmental Panel on Climate Change on the coming catastrophe. Solar satellite technology “has existed since the 1970s. </w:t>
      </w:r>
      <w:r w:rsidRPr="0056173C">
        <w:rPr>
          <w:rStyle w:val="StyleUnderline"/>
          <w:highlight w:val="yellow"/>
        </w:rPr>
        <w:t>What we were missing is millions of tons of construction materials in orbit. Asteroid mining can place it there</w:t>
      </w:r>
      <w:proofErr w:type="gramStart"/>
      <w:r w:rsidRPr="0056173C">
        <w:rPr>
          <w:rStyle w:val="StyleUnderline"/>
        </w:rPr>
        <w:t>.”¶</w:t>
      </w:r>
      <w:proofErr w:type="gramEnd"/>
      <w:r w:rsidRPr="0056173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56173C">
        <w:rPr>
          <w:sz w:val="12"/>
        </w:rPr>
        <w:t>grasping,</w:t>
      </w:r>
      <w:proofErr w:type="gramEnd"/>
      <w:r w:rsidRPr="0056173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56173C">
        <w:rPr>
          <w:rStyle w:val="StyleUnderline"/>
        </w:rPr>
        <w:t xml:space="preserve">Big pharma, to take one controversial industry, would </w:t>
      </w:r>
      <w:hyperlink r:id="rId54" w:tgtFrame="_blank" w:history="1">
        <w:r w:rsidRPr="0056173C">
          <w:rPr>
            <w:rStyle w:val="StyleUnderline"/>
            <w:rFonts w:eastAsiaTheme="majorEastAsia"/>
          </w:rPr>
          <w:t>benefit by taking its manufacturing off-world</w:t>
        </w:r>
      </w:hyperlink>
      <w:r w:rsidRPr="0056173C">
        <w:rPr>
          <w:rStyle w:val="StyleUnderline"/>
        </w:rPr>
        <w:t xml:space="preserve">. The molecular structure of many chemicals grows better in </w:t>
      </w:r>
      <w:proofErr w:type="gramStart"/>
      <w:r w:rsidRPr="0056173C">
        <w:rPr>
          <w:rStyle w:val="StyleUnderline"/>
        </w:rPr>
        <w:t>microgravity.¶</w:t>
      </w:r>
      <w:proofErr w:type="gramEnd"/>
      <w:r w:rsidRPr="0056173C">
        <w:rPr>
          <w:rStyle w:val="StyleUnderline"/>
        </w:rPr>
        <w:t xml:space="preserve"> </w:t>
      </w:r>
      <w:r w:rsidRPr="0056173C">
        <w:rPr>
          <w:sz w:val="12"/>
        </w:rPr>
        <w:t xml:space="preserve">The expectation is that a lot of these space businesses — and all the orbital infrastructure designed to support them — will be automated, controlled remotely via telepresence, and monitored by AI. But Suarez is adamant </w:t>
      </w:r>
      <w:r w:rsidRPr="0056173C">
        <w:rPr>
          <w:rStyle w:val="StyleUnderline"/>
        </w:rPr>
        <w:t xml:space="preserve">that thousands if not millions of actual human workers will thrive in the space economy, even as robots take their jobs in old industries back on </w:t>
      </w:r>
      <w:proofErr w:type="gramStart"/>
      <w:r w:rsidRPr="0056173C">
        <w:rPr>
          <w:rStyle w:val="StyleUnderline"/>
        </w:rPr>
        <w:t>Earth.¶</w:t>
      </w:r>
      <w:proofErr w:type="gramEnd"/>
      <w:r w:rsidRPr="0056173C">
        <w:rPr>
          <w:rStyle w:val="StyleUnderline"/>
        </w:rPr>
        <w:t xml:space="preserve"> </w:t>
      </w:r>
      <w:r w:rsidRPr="0056173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56173C">
        <w:rPr>
          <w:sz w:val="12"/>
        </w:rPr>
        <w:t>.”¶</w:t>
      </w:r>
      <w:proofErr w:type="gramEnd"/>
      <w:r w:rsidRPr="0056173C">
        <w:rPr>
          <w:sz w:val="12"/>
        </w:rPr>
        <w:t xml:space="preserve"> </w:t>
      </w:r>
      <w:r w:rsidRPr="0056173C">
        <w:rPr>
          <w:rStyle w:val="StyleUnderline"/>
        </w:rPr>
        <w:t xml:space="preserve">Which is </w:t>
      </w:r>
      <w:r w:rsidRPr="0056173C">
        <w:rPr>
          <w:rStyle w:val="StyleUnderline"/>
        </w:rPr>
        <w:lastRenderedPageBreak/>
        <w:t>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56173C">
        <w:rPr>
          <w:sz w:val="12"/>
        </w:rPr>
        <w:t xml:space="preserve">. Again, this isn’t a great stretch: Using centrifugal force to simulate gravity in space was first proposed by scientists in the 19th century. NASA has had workable designs for spinning cislunar habitats called </w:t>
      </w:r>
      <w:hyperlink r:id="rId55" w:tgtFrame="_blank" w:history="1">
        <w:r w:rsidRPr="0056173C">
          <w:rPr>
            <w:rStyle w:val="Hyperlink"/>
            <w:rFonts w:eastAsiaTheme="majorEastAsia"/>
            <w:sz w:val="12"/>
          </w:rPr>
          <w:t>O’Neill cylinders</w:t>
        </w:r>
      </w:hyperlink>
      <w:r w:rsidRPr="0056173C">
        <w:rPr>
          <w:sz w:val="12"/>
        </w:rPr>
        <w:t xml:space="preserve"> since the 1970s. We just haven’t funded them. ¶ But the trillionaires clearly </w:t>
      </w:r>
      <w:proofErr w:type="gramStart"/>
      <w:r w:rsidRPr="0056173C">
        <w:rPr>
          <w:sz w:val="12"/>
        </w:rPr>
        <w:t>will.¶</w:t>
      </w:r>
      <w:proofErr w:type="gramEnd"/>
      <w:r w:rsidRPr="0056173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6173C">
        <w:rPr>
          <w:rStyle w:val="StyleUnderline"/>
        </w:rPr>
        <w:t xml:space="preserve">For those who worry about asteroids that could wipe out civilization — though luckily, </w:t>
      </w:r>
      <w:hyperlink r:id="rId56" w:tgtFrame="_blank" w:history="1">
        <w:r w:rsidRPr="0056173C">
          <w:rPr>
            <w:rStyle w:val="StyleUnderline"/>
            <w:rFonts w:eastAsiaTheme="majorEastAsia"/>
          </w:rPr>
          <w:t>this isn't likely to happen any time soon</w:t>
        </w:r>
      </w:hyperlink>
      <w:r w:rsidRPr="0056173C">
        <w:rPr>
          <w:rStyle w:val="StyleUnderline"/>
        </w:rPr>
        <w:t xml:space="preserve"> — here is a way for humanity to get proficient in moving them out of the way, fast. Indeed, the National Space Society has offered </w:t>
      </w:r>
      <w:hyperlink r:id="rId57" w:tgtFrame="_blank" w:history="1">
        <w:r w:rsidRPr="0056173C">
          <w:rPr>
            <w:rStyle w:val="StyleUnderline"/>
            <w:rFonts w:eastAsiaTheme="majorEastAsia"/>
          </w:rPr>
          <w:t>a proposal</w:t>
        </w:r>
      </w:hyperlink>
      <w:r w:rsidRPr="0056173C">
        <w:rPr>
          <w:rStyle w:val="StyleUnderline"/>
        </w:rPr>
        <w:t xml:space="preserve"> to capture the asteroid </w:t>
      </w:r>
      <w:proofErr w:type="spellStart"/>
      <w:r w:rsidRPr="0056173C">
        <w:rPr>
          <w:rStyle w:val="StyleUnderline"/>
        </w:rPr>
        <w:t>Aphosis</w:t>
      </w:r>
      <w:proofErr w:type="spellEnd"/>
      <w:r w:rsidRPr="0056173C">
        <w:rPr>
          <w:rStyle w:val="StyleUnderline"/>
        </w:rPr>
        <w:t xml:space="preserve"> (which is set to miss Earth in the year 2029, but </w:t>
      </w:r>
      <w:hyperlink r:id="rId58" w:tgtFrame="_blank" w:history="1">
        <w:r w:rsidRPr="0056173C">
          <w:rPr>
            <w:rStyle w:val="StyleUnderline"/>
            <w:rFonts w:eastAsiaTheme="majorEastAsia"/>
          </w:rPr>
          <w:t>not by a very comfortable margin</w:t>
        </w:r>
      </w:hyperlink>
      <w:r w:rsidRPr="0056173C">
        <w:rPr>
          <w:rStyle w:val="StyleUnderline"/>
        </w:rPr>
        <w:t>), keep it in orbit, and turn it into 150 small solar-power satellites, as a proof of concept.</w:t>
      </w:r>
      <w:r w:rsidRPr="0056173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59" w:tgtFrame="_blank" w:history="1">
        <w:r w:rsidRPr="0056173C">
          <w:rPr>
            <w:rStyle w:val="Hyperlink"/>
            <w:rFonts w:eastAsiaTheme="majorEastAsia"/>
            <w:sz w:val="12"/>
          </w:rPr>
          <w:t>distant planet made entirely of diamond</w:t>
        </w:r>
      </w:hyperlink>
      <w:r w:rsidRPr="0056173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56173C">
        <w:rPr>
          <w:sz w:val="12"/>
        </w:rPr>
        <w:t>shoes.¶</w:t>
      </w:r>
      <w:proofErr w:type="gramEnd"/>
      <w:r w:rsidRPr="0056173C">
        <w:rPr>
          <w:sz w:val="12"/>
        </w:rPr>
        <w:t xml:space="preserve"> For investors and entrepreneurs, there is the thrill of racing to be the first member of the four-comma club. (</w:t>
      </w:r>
      <w:hyperlink r:id="rId60" w:tgtFrame="_blank" w:history="1">
        <w:r w:rsidRPr="0056173C">
          <w:rPr>
            <w:rStyle w:val="Hyperlink"/>
            <w:rFonts w:eastAsiaTheme="majorEastAsia"/>
            <w:sz w:val="12"/>
          </w:rPr>
          <w:t>Neil deGrasse Tyson believes that the first trillionaire will be an asteroid mining mogul</w:t>
        </w:r>
      </w:hyperlink>
      <w:r w:rsidRPr="0056173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56173C">
        <w:rPr>
          <w:sz w:val="12"/>
        </w:rPr>
        <w:t>wealth.¶</w:t>
      </w:r>
      <w:proofErr w:type="gramEnd"/>
      <w:r w:rsidRPr="0056173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56173C">
        <w:rPr>
          <w:sz w:val="12"/>
        </w:rPr>
        <w:t>moguls.¶</w:t>
      </w:r>
      <w:proofErr w:type="gramEnd"/>
      <w:r w:rsidRPr="0056173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56173C">
        <w:rPr>
          <w:sz w:val="12"/>
        </w:rPr>
        <w:t>the human race</w:t>
      </w:r>
      <w:proofErr w:type="gramEnd"/>
      <w:r w:rsidRPr="0056173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56173C">
        <w:rPr>
          <w:sz w:val="12"/>
        </w:rPr>
        <w:t>space.¶</w:t>
      </w:r>
      <w:proofErr w:type="gramEnd"/>
      <w:r w:rsidRPr="0056173C">
        <w:rPr>
          <w:sz w:val="12"/>
        </w:rPr>
        <w:t xml:space="preserve"> Whereas the truth is</w:t>
      </w:r>
      <w:r w:rsidRPr="0056173C">
        <w:rPr>
          <w:rStyle w:val="StyleUnderline"/>
        </w:rPr>
        <w:t xml:space="preserve">, this is exactly the version of capitalism humanity has needed all along: the kind where there is no ecosystem to destroy, no marginalized group to make miserable. </w:t>
      </w:r>
      <w:r w:rsidRPr="0056173C">
        <w:rPr>
          <w:sz w:val="12"/>
        </w:rPr>
        <w:t>A safe, dead space where capitalism’s most enthusiastic pioneers can go nuts to their hearts’ content, so long as they clean up their space junk. ¶ (</w:t>
      </w:r>
      <w:hyperlink r:id="rId61" w:tgtFrame="_blank" w:history="1">
        <w:r w:rsidRPr="0056173C">
          <w:rPr>
            <w:rStyle w:val="Hyperlink"/>
            <w:rFonts w:eastAsiaTheme="majorEastAsia"/>
            <w:sz w:val="12"/>
          </w:rPr>
          <w:t>Space junk</w:t>
        </w:r>
      </w:hyperlink>
      <w:r w:rsidRPr="0056173C">
        <w:rPr>
          <w:sz w:val="12"/>
        </w:rPr>
        <w:t xml:space="preserve"> is a real problem in orbital space because it has thousands of vulnerable satellites clustered closely together around our little blue rock. The vast emptiness of cislunar space, not so much</w:t>
      </w:r>
      <w:proofErr w:type="gramStart"/>
      <w:r w:rsidRPr="0056173C">
        <w:rPr>
          <w:sz w:val="12"/>
        </w:rPr>
        <w:t>.)¶</w:t>
      </w:r>
      <w:proofErr w:type="gramEnd"/>
      <w:r w:rsidRPr="0056173C">
        <w:rPr>
          <w:sz w:val="12"/>
        </w:rPr>
        <w:t xml:space="preserve"> </w:t>
      </w:r>
      <w:r w:rsidRPr="0056173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56173C">
        <w:rPr>
          <w:rStyle w:val="StyleUnderline"/>
        </w:rPr>
        <w:t>planet.¶</w:t>
      </w:r>
      <w:proofErr w:type="gramEnd"/>
      <w:r w:rsidRPr="0056173C">
        <w:rPr>
          <w:rStyle w:val="StyleUnderline"/>
        </w:rPr>
        <w:t xml:space="preserve"> </w:t>
      </w:r>
      <w:r w:rsidRPr="0056173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C8FCAC5" w14:textId="77777777" w:rsidR="0056173C" w:rsidRPr="0056173C" w:rsidRDefault="0056173C" w:rsidP="0056173C"/>
    <w:p w14:paraId="67617330" w14:textId="2B4E94E4" w:rsidR="0056173C" w:rsidRDefault="0056173C" w:rsidP="0056173C">
      <w:pPr>
        <w:pStyle w:val="Heading4"/>
        <w:rPr>
          <w:rFonts w:cs="Calibri"/>
          <w:color w:val="FF0000"/>
        </w:rPr>
      </w:pPr>
      <w:r w:rsidRPr="0056173C">
        <w:rPr>
          <w:rFonts w:cs="Calibri"/>
        </w:rPr>
        <w:t>Warming causes extinction.</w:t>
      </w:r>
      <w:r>
        <w:rPr>
          <w:rFonts w:cs="Calibri"/>
        </w:rPr>
        <w:t xml:space="preserve"> (</w:t>
      </w:r>
      <w:r>
        <w:rPr>
          <w:rFonts w:cs="Calibri"/>
          <w:color w:val="FF0000"/>
        </w:rPr>
        <w:t xml:space="preserve">Same card as </w:t>
      </w:r>
      <w:proofErr w:type="spellStart"/>
      <w:r>
        <w:rPr>
          <w:rFonts w:cs="Calibri"/>
          <w:color w:val="FF0000"/>
        </w:rPr>
        <w:t>Mckibben</w:t>
      </w:r>
      <w:proofErr w:type="spellEnd"/>
      <w:r>
        <w:rPr>
          <w:rFonts w:cs="Calibri"/>
          <w:color w:val="FF0000"/>
        </w:rPr>
        <w:t xml:space="preserve"> 19 from </w:t>
      </w:r>
      <w:proofErr w:type="spellStart"/>
      <w:r>
        <w:rPr>
          <w:rFonts w:cs="Calibri"/>
          <w:color w:val="FF0000"/>
        </w:rPr>
        <w:t>Astroid</w:t>
      </w:r>
      <w:proofErr w:type="spellEnd"/>
      <w:r>
        <w:rPr>
          <w:rFonts w:cs="Calibri"/>
          <w:color w:val="FF0000"/>
        </w:rPr>
        <w:t xml:space="preserve"> Mining DA) </w:t>
      </w:r>
    </w:p>
    <w:p w14:paraId="00B2ABC0" w14:textId="77777777" w:rsidR="0056173C" w:rsidRPr="0056173C" w:rsidRDefault="0056173C" w:rsidP="0056173C"/>
    <w:p w14:paraId="208CF831" w14:textId="6BE14E13" w:rsidR="0056173C" w:rsidRDefault="0056173C" w:rsidP="0056173C">
      <w:r w:rsidRPr="0056173C">
        <w:t xml:space="preserve">Bill </w:t>
      </w:r>
      <w:r w:rsidRPr="0056173C">
        <w:rPr>
          <w:rStyle w:val="Style13ptBold"/>
        </w:rPr>
        <w:t>McKibben 19</w:t>
      </w:r>
      <w:r w:rsidRPr="0056173C">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56173C">
        <w:t>world’s</w:t>
      </w:r>
      <w:proofErr w:type="gramEnd"/>
      <w:r w:rsidRPr="0056173C">
        <w:t xml:space="preserve"> 100 most important global thinkers. "</w:t>
      </w:r>
      <w:r w:rsidRPr="0056173C">
        <w:rPr>
          <w:rStyle w:val="StyleUnderline"/>
        </w:rPr>
        <w:t xml:space="preserve">This Is </w:t>
      </w:r>
      <w:r w:rsidRPr="0056173C">
        <w:rPr>
          <w:rStyle w:val="StyleUnderline"/>
          <w:highlight w:val="green"/>
        </w:rPr>
        <w:t xml:space="preserve">How </w:t>
      </w:r>
      <w:r w:rsidRPr="0056173C">
        <w:rPr>
          <w:rStyle w:val="Emphasis"/>
          <w:highlight w:val="green"/>
        </w:rPr>
        <w:t>Human Extinction</w:t>
      </w:r>
      <w:r w:rsidRPr="0056173C">
        <w:rPr>
          <w:rStyle w:val="StyleUnderline"/>
        </w:rPr>
        <w:t xml:space="preserve"> Could </w:t>
      </w:r>
      <w:r w:rsidRPr="0056173C">
        <w:rPr>
          <w:rStyle w:val="StyleUnderline"/>
          <w:highlight w:val="green"/>
        </w:rPr>
        <w:t>Play Out</w:t>
      </w:r>
      <w:r w:rsidRPr="0056173C">
        <w:t xml:space="preserve">." Rolling Stone. 4-9-2019. </w:t>
      </w:r>
      <w:hyperlink r:id="rId62" w:history="1">
        <w:r w:rsidRPr="00494D79">
          <w:rPr>
            <w:rStyle w:val="Hyperlink"/>
          </w:rPr>
          <w:t>https://www.rollingstone.com/politics/politics-features/bill-mckibben-falter-climate-change-817310/</w:t>
        </w:r>
      </w:hyperlink>
    </w:p>
    <w:p w14:paraId="61AA7978" w14:textId="77777777" w:rsidR="0056173C" w:rsidRPr="0056173C" w:rsidRDefault="0056173C" w:rsidP="0056173C"/>
    <w:p w14:paraId="5B1A3E06" w14:textId="77777777" w:rsidR="0056173C" w:rsidRPr="0056173C" w:rsidRDefault="0056173C" w:rsidP="0056173C">
      <w:pPr>
        <w:rPr>
          <w:sz w:val="16"/>
        </w:rPr>
      </w:pPr>
      <w:r w:rsidRPr="0056173C">
        <w:rPr>
          <w:sz w:val="16"/>
        </w:rPr>
        <w:lastRenderedPageBreak/>
        <w:t xml:space="preserve">Oh, </w:t>
      </w:r>
      <w:r w:rsidRPr="0056173C">
        <w:rPr>
          <w:rStyle w:val="StyleUnderline"/>
        </w:rPr>
        <w:t xml:space="preserve">it could get </w:t>
      </w:r>
      <w:r w:rsidRPr="0056173C">
        <w:rPr>
          <w:rStyle w:val="Emphasis"/>
        </w:rPr>
        <w:t>very bad</w:t>
      </w:r>
      <w:r w:rsidRPr="0056173C">
        <w:rPr>
          <w:sz w:val="16"/>
        </w:rPr>
        <w:t xml:space="preserve">. In 2015, </w:t>
      </w:r>
      <w:r w:rsidRPr="0056173C">
        <w:rPr>
          <w:rStyle w:val="StyleUnderline"/>
        </w:rPr>
        <w:t xml:space="preserve">a study in the Journal of Mathematical Biology pointed out that if the world’s </w:t>
      </w:r>
      <w:r w:rsidRPr="0056173C">
        <w:rPr>
          <w:rStyle w:val="Emphasis"/>
          <w:highlight w:val="green"/>
        </w:rPr>
        <w:t>oceans</w:t>
      </w:r>
      <w:r w:rsidRPr="0056173C">
        <w:rPr>
          <w:rStyle w:val="StyleUnderline"/>
          <w:highlight w:val="green"/>
        </w:rPr>
        <w:t xml:space="preserve"> kept warming</w:t>
      </w:r>
      <w:r w:rsidRPr="0056173C">
        <w:rPr>
          <w:rStyle w:val="StyleUnderline"/>
        </w:rPr>
        <w:t>, by 2100 they might become hot enough to “</w:t>
      </w:r>
      <w:r w:rsidRPr="0056173C">
        <w:rPr>
          <w:rStyle w:val="Emphasis"/>
          <w:highlight w:val="green"/>
        </w:rPr>
        <w:t>stop oxygen production</w:t>
      </w:r>
      <w:r w:rsidRPr="0056173C">
        <w:rPr>
          <w:rStyle w:val="StyleUnderline"/>
        </w:rPr>
        <w:t xml:space="preserve"> by </w:t>
      </w:r>
      <w:r w:rsidRPr="0056173C">
        <w:rPr>
          <w:rStyle w:val="Emphasis"/>
        </w:rPr>
        <w:t>phyto-plankton</w:t>
      </w:r>
      <w:r w:rsidRPr="0056173C">
        <w:rPr>
          <w:rStyle w:val="StyleUnderline"/>
        </w:rPr>
        <w:t xml:space="preserve"> by </w:t>
      </w:r>
      <w:r w:rsidRPr="0056173C">
        <w:rPr>
          <w:rStyle w:val="StyleUnderline"/>
          <w:highlight w:val="green"/>
        </w:rPr>
        <w:t>disrupting</w:t>
      </w:r>
      <w:r w:rsidRPr="0056173C">
        <w:rPr>
          <w:rStyle w:val="StyleUnderline"/>
        </w:rPr>
        <w:t xml:space="preserve"> the process of photosynthesis.”</w:t>
      </w:r>
      <w:r w:rsidRPr="0056173C">
        <w:rPr>
          <w:sz w:val="16"/>
        </w:rPr>
        <w:t xml:space="preserve"> </w:t>
      </w:r>
      <w:r w:rsidRPr="0056173C">
        <w:rPr>
          <w:rStyle w:val="StyleUnderline"/>
        </w:rPr>
        <w:t xml:space="preserve">Given that </w:t>
      </w:r>
      <w:r w:rsidRPr="0056173C">
        <w:rPr>
          <w:rStyle w:val="Emphasis"/>
          <w:highlight w:val="green"/>
        </w:rPr>
        <w:t>two-thirds</w:t>
      </w:r>
      <w:r w:rsidRPr="0056173C">
        <w:rPr>
          <w:rStyle w:val="StyleUnderline"/>
          <w:highlight w:val="green"/>
        </w:rPr>
        <w:t xml:space="preserve"> of</w:t>
      </w:r>
      <w:r w:rsidRPr="0056173C">
        <w:rPr>
          <w:rStyle w:val="StyleUnderline"/>
        </w:rPr>
        <w:t xml:space="preserve"> the </w:t>
      </w:r>
      <w:r w:rsidRPr="0056173C">
        <w:rPr>
          <w:rStyle w:val="Emphasis"/>
        </w:rPr>
        <w:t xml:space="preserve">Earth’s </w:t>
      </w:r>
      <w:r w:rsidRPr="0056173C">
        <w:rPr>
          <w:rStyle w:val="Emphasis"/>
          <w:highlight w:val="green"/>
        </w:rPr>
        <w:t>oxygen</w:t>
      </w:r>
      <w:r w:rsidRPr="0056173C">
        <w:rPr>
          <w:rStyle w:val="StyleUnderline"/>
        </w:rPr>
        <w:t xml:space="preserve"> comes from phytoplankton, that would “likely result in the </w:t>
      </w:r>
      <w:r w:rsidRPr="0056173C">
        <w:rPr>
          <w:rStyle w:val="Emphasis"/>
          <w:highlight w:val="green"/>
        </w:rPr>
        <w:t>mass mortality of</w:t>
      </w:r>
      <w:r w:rsidRPr="0056173C">
        <w:rPr>
          <w:rStyle w:val="Emphasis"/>
        </w:rPr>
        <w:t xml:space="preserve"> animals and </w:t>
      </w:r>
      <w:r w:rsidRPr="0056173C">
        <w:rPr>
          <w:rStyle w:val="Emphasis"/>
          <w:highlight w:val="green"/>
        </w:rPr>
        <w:t>humans</w:t>
      </w:r>
      <w:r w:rsidRPr="0056173C">
        <w:rPr>
          <w:sz w:val="16"/>
        </w:rPr>
        <w:t>.”</w:t>
      </w:r>
      <w:r w:rsidRPr="0056173C">
        <w:rPr>
          <w:rStyle w:val="Emphasis"/>
        </w:rPr>
        <w:t xml:space="preserve"> </w:t>
      </w:r>
      <w:r w:rsidRPr="0056173C">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56173C">
        <w:rPr>
          <w:rStyle w:val="Emphasis"/>
          <w:highlight w:val="green"/>
        </w:rPr>
        <w:t>permafrost</w:t>
      </w:r>
      <w:r w:rsidRPr="0056173C">
        <w:rPr>
          <w:rStyle w:val="StyleUnderline"/>
        </w:rPr>
        <w:t xml:space="preserve"> is a “very good </w:t>
      </w:r>
      <w:r w:rsidRPr="0056173C">
        <w:rPr>
          <w:rStyle w:val="StyleUnderline"/>
          <w:highlight w:val="green"/>
        </w:rPr>
        <w:t>preserve</w:t>
      </w:r>
      <w:r w:rsidRPr="0056173C">
        <w:rPr>
          <w:rStyle w:val="StyleUnderline"/>
        </w:rPr>
        <w:t xml:space="preserve">r of </w:t>
      </w:r>
      <w:r w:rsidRPr="0056173C">
        <w:rPr>
          <w:rStyle w:val="Emphasis"/>
          <w:highlight w:val="green"/>
        </w:rPr>
        <w:t>microbes</w:t>
      </w:r>
      <w:r w:rsidRPr="0056173C">
        <w:rPr>
          <w:rStyle w:val="StyleUnderline"/>
          <w:highlight w:val="green"/>
        </w:rPr>
        <w:t xml:space="preserve"> and </w:t>
      </w:r>
      <w:r w:rsidRPr="0056173C">
        <w:rPr>
          <w:rStyle w:val="Emphasis"/>
          <w:highlight w:val="green"/>
        </w:rPr>
        <w:t>viruses</w:t>
      </w:r>
      <w:r w:rsidRPr="0056173C">
        <w:rPr>
          <w:sz w:val="16"/>
        </w:rPr>
        <w:t xml:space="preserve">, </w:t>
      </w:r>
      <w:r w:rsidRPr="0056173C">
        <w:rPr>
          <w:rStyle w:val="StyleUnderline"/>
        </w:rPr>
        <w:t>because it is cold, there is no oxygen, and it is dark</w:t>
      </w:r>
      <w:r w:rsidRPr="0056173C">
        <w:rPr>
          <w:sz w:val="16"/>
        </w:rPr>
        <w:t xml:space="preserve">” — scientists have managed to revive an eight-million-year-old bacterium they found beneath the surface of a glacier. Researchers believe </w:t>
      </w:r>
      <w:r w:rsidRPr="0056173C">
        <w:rPr>
          <w:rStyle w:val="StyleUnderline"/>
        </w:rPr>
        <w:t xml:space="preserve">there are </w:t>
      </w:r>
      <w:r w:rsidRPr="0056173C">
        <w:rPr>
          <w:rStyle w:val="StyleUnderline"/>
          <w:highlight w:val="green"/>
        </w:rPr>
        <w:t>fragments of</w:t>
      </w:r>
      <w:r w:rsidRPr="0056173C">
        <w:rPr>
          <w:rStyle w:val="StyleUnderline"/>
        </w:rPr>
        <w:t xml:space="preserve"> the </w:t>
      </w:r>
      <w:r w:rsidRPr="0056173C">
        <w:rPr>
          <w:rStyle w:val="Emphasis"/>
          <w:highlight w:val="green"/>
        </w:rPr>
        <w:t>Spanish flu</w:t>
      </w:r>
      <w:r w:rsidRPr="0056173C">
        <w:rPr>
          <w:rStyle w:val="Emphasis"/>
        </w:rPr>
        <w:t xml:space="preserve"> virus</w:t>
      </w:r>
      <w:r w:rsidRPr="0056173C">
        <w:rPr>
          <w:sz w:val="16"/>
        </w:rPr>
        <w:t xml:space="preserve">, </w:t>
      </w:r>
      <w:r w:rsidRPr="0056173C">
        <w:rPr>
          <w:rStyle w:val="Emphasis"/>
          <w:highlight w:val="green"/>
        </w:rPr>
        <w:t>smallpox</w:t>
      </w:r>
      <w:r w:rsidRPr="0056173C">
        <w:rPr>
          <w:sz w:val="16"/>
        </w:rPr>
        <w:t xml:space="preserve">, </w:t>
      </w:r>
      <w:r w:rsidRPr="0056173C">
        <w:rPr>
          <w:rStyle w:val="StyleUnderline"/>
        </w:rPr>
        <w:t xml:space="preserve">and </w:t>
      </w:r>
      <w:r w:rsidRPr="0056173C">
        <w:rPr>
          <w:rStyle w:val="Emphasis"/>
        </w:rPr>
        <w:t xml:space="preserve">bubonic </w:t>
      </w:r>
      <w:r w:rsidRPr="0056173C">
        <w:rPr>
          <w:rStyle w:val="Emphasis"/>
          <w:highlight w:val="green"/>
        </w:rPr>
        <w:t>plague</w:t>
      </w:r>
      <w:r w:rsidRPr="0056173C">
        <w:rPr>
          <w:sz w:val="16"/>
        </w:rPr>
        <w:t xml:space="preserve"> </w:t>
      </w:r>
      <w:r w:rsidRPr="0056173C">
        <w:rPr>
          <w:rStyle w:val="StyleUnderline"/>
        </w:rPr>
        <w:t>buried in Siberia and Alaska</w:t>
      </w:r>
      <w:r w:rsidRPr="0056173C">
        <w:rPr>
          <w:sz w:val="16"/>
        </w:rPr>
        <w:t xml:space="preserve">. Or consider this: </w:t>
      </w:r>
      <w:r w:rsidRPr="0056173C">
        <w:rPr>
          <w:rStyle w:val="StyleUnderline"/>
        </w:rPr>
        <w:t xml:space="preserve">as </w:t>
      </w:r>
      <w:r w:rsidRPr="0056173C">
        <w:rPr>
          <w:rStyle w:val="StyleUnderline"/>
          <w:highlight w:val="green"/>
        </w:rPr>
        <w:t>ice sheets melt</w:t>
      </w:r>
      <w:r w:rsidRPr="0056173C">
        <w:rPr>
          <w:rStyle w:val="StyleUnderline"/>
        </w:rPr>
        <w:t xml:space="preserve">, they take weight off land, and that can </w:t>
      </w:r>
      <w:r w:rsidRPr="0056173C">
        <w:rPr>
          <w:rStyle w:val="Emphasis"/>
          <w:highlight w:val="green"/>
        </w:rPr>
        <w:t>trigger earthquakes</w:t>
      </w:r>
      <w:r w:rsidRPr="0056173C">
        <w:rPr>
          <w:sz w:val="16"/>
        </w:rPr>
        <w:t xml:space="preserve"> — seismic activity is already increasing in Greenland and Alaska. Meanwhile, the added weight of the new seawater starts to bend the Earth’s crust. “</w:t>
      </w:r>
      <w:r w:rsidRPr="0056173C">
        <w:rPr>
          <w:rStyle w:val="StyleUnderline"/>
        </w:rPr>
        <w:t xml:space="preserve">That will give you a </w:t>
      </w:r>
      <w:r w:rsidRPr="0056173C">
        <w:rPr>
          <w:rStyle w:val="Emphasis"/>
        </w:rPr>
        <w:t xml:space="preserve">massive </w:t>
      </w:r>
      <w:r w:rsidRPr="0056173C">
        <w:rPr>
          <w:rStyle w:val="Emphasis"/>
          <w:highlight w:val="green"/>
        </w:rPr>
        <w:t>increase</w:t>
      </w:r>
      <w:r w:rsidRPr="0056173C">
        <w:rPr>
          <w:rStyle w:val="Emphasis"/>
        </w:rPr>
        <w:t xml:space="preserve"> in </w:t>
      </w:r>
      <w:r w:rsidRPr="0056173C">
        <w:rPr>
          <w:rStyle w:val="Emphasis"/>
          <w:highlight w:val="green"/>
        </w:rPr>
        <w:t>volcanic activity</w:t>
      </w:r>
      <w:r w:rsidRPr="0056173C">
        <w:rPr>
          <w:sz w:val="16"/>
        </w:rPr>
        <w:t xml:space="preserve">. </w:t>
      </w:r>
      <w:r w:rsidRPr="0056173C">
        <w:rPr>
          <w:rStyle w:val="StyleUnderline"/>
        </w:rPr>
        <w:t>It’ll activate faults to create earthquakes, submarine landslides, tsunamis</w:t>
      </w:r>
      <w:r w:rsidRPr="0056173C">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56173C">
        <w:rPr>
          <w:rStyle w:val="StyleUnderline"/>
        </w:rPr>
        <w:t xml:space="preserve">plummeting down to the abyssal plain and creating a series of </w:t>
      </w:r>
      <w:r w:rsidRPr="0056173C">
        <w:rPr>
          <w:rStyle w:val="Emphasis"/>
        </w:rPr>
        <w:t>titanic waves</w:t>
      </w:r>
      <w:r w:rsidRPr="0056173C">
        <w:rPr>
          <w:rStyle w:val="StyleUnderline"/>
        </w:rPr>
        <w:t xml:space="preserve"> that roared forth with a vengeance</w:t>
      </w:r>
      <w:r w:rsidRPr="0056173C">
        <w:rPr>
          <w:sz w:val="16"/>
        </w:rPr>
        <w:t xml:space="preserve">,” </w:t>
      </w:r>
      <w:r w:rsidRPr="0056173C">
        <w:rPr>
          <w:rStyle w:val="Emphasis"/>
          <w:highlight w:val="green"/>
        </w:rPr>
        <w:t>wiping all signs of life</w:t>
      </w:r>
      <w:r w:rsidRPr="0056173C">
        <w:rPr>
          <w:sz w:val="16"/>
        </w:rPr>
        <w:t xml:space="preserve"> from coastal Norway to Greenland and “drowning the Wales-sized landmass that once connected Britain to the Netherlands, Denmark, and Germany.” When the waves hit the Shetlands, they were sixty-five feet high. </w:t>
      </w:r>
      <w:r w:rsidRPr="0056173C">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56173C">
        <w:rPr>
          <w:sz w:val="16"/>
        </w:rPr>
        <w:t>A 2017 study in Australia, home to some of the world’s highest-tech farming, found that “</w:t>
      </w:r>
      <w:r w:rsidRPr="0056173C">
        <w:rPr>
          <w:rStyle w:val="Emphasis"/>
          <w:highlight w:val="green"/>
        </w:rPr>
        <w:t>wheat productivity</w:t>
      </w:r>
      <w:r w:rsidRPr="0056173C">
        <w:rPr>
          <w:rStyle w:val="StyleUnderline"/>
        </w:rPr>
        <w:t xml:space="preserve"> has </w:t>
      </w:r>
      <w:r w:rsidRPr="0056173C">
        <w:rPr>
          <w:rStyle w:val="Emphasis"/>
          <w:highlight w:val="green"/>
        </w:rPr>
        <w:t>flatlined</w:t>
      </w:r>
      <w:r w:rsidRPr="0056173C">
        <w:rPr>
          <w:rStyle w:val="StyleUnderline"/>
        </w:rPr>
        <w:t xml:space="preserve"> as a </w:t>
      </w:r>
      <w:r w:rsidRPr="0056173C">
        <w:rPr>
          <w:rStyle w:val="Emphasis"/>
        </w:rPr>
        <w:t>direct result of climate change</w:t>
      </w:r>
      <w:r w:rsidRPr="0056173C">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56173C">
        <w:rPr>
          <w:rStyle w:val="Emphasis"/>
          <w:highlight w:val="green"/>
        </w:rPr>
        <w:t>Corn is vulnerable</w:t>
      </w:r>
      <w:r w:rsidRPr="0056173C">
        <w:rPr>
          <w:sz w:val="16"/>
        </w:rPr>
        <w:t xml:space="preserve"> </w:t>
      </w:r>
      <w:r w:rsidRPr="0056173C">
        <w:rPr>
          <w:rStyle w:val="StyleUnderline"/>
        </w:rPr>
        <w:t xml:space="preserve">because even a week of high temperatures at the key moment can </w:t>
      </w:r>
      <w:r w:rsidRPr="0056173C">
        <w:rPr>
          <w:rStyle w:val="Emphasis"/>
        </w:rPr>
        <w:t>keep it from fertilizing</w:t>
      </w:r>
      <w:r w:rsidRPr="0056173C">
        <w:rPr>
          <w:sz w:val="16"/>
        </w:rPr>
        <w:t xml:space="preserve">. (“You only get one chance to pollinate a quadrillion kernels of corn,” the head of a commodity consulting firm explained.) But even the hardiest crops are susceptible. Sorghum, for instance, which is a staple for half a billion humans, is </w:t>
      </w:r>
      <w:r w:rsidRPr="0056173C">
        <w:rPr>
          <w:sz w:val="16"/>
        </w:rPr>
        <w:lastRenderedPageBreak/>
        <w:t xml:space="preserve">particularly hardy in dry conditions because it has big, fibrous roots that reach far down into the earth. Even it has limits, though, and they are being reached. </w:t>
      </w:r>
      <w:r w:rsidRPr="0056173C">
        <w:rPr>
          <w:rStyle w:val="StyleUnderline"/>
        </w:rPr>
        <w:t>Thirty years of data from the American Midwest show that heat waves affect the “vapor pressure deficit,” the difference between the water vapor in the sorghum leaf’s interior and that in the surrounding air</w:t>
      </w:r>
      <w:r w:rsidRPr="0056173C">
        <w:rPr>
          <w:sz w:val="16"/>
        </w:rPr>
        <w:t xml:space="preserve">. </w:t>
      </w:r>
      <w:r w:rsidRPr="0056173C">
        <w:rPr>
          <w:rStyle w:val="StyleUnderline"/>
        </w:rPr>
        <w:t>Hotter weather means the sorghum releases more moisture into the atmosphere</w:t>
      </w:r>
      <w:r w:rsidRPr="0056173C">
        <w:rPr>
          <w:sz w:val="16"/>
        </w:rPr>
        <w:t xml:space="preserve">. </w:t>
      </w:r>
      <w:r w:rsidRPr="0056173C">
        <w:rPr>
          <w:rStyle w:val="StyleUnderline"/>
        </w:rPr>
        <w:t>Warm the planet’s temperature by two degrees Celsius</w:t>
      </w:r>
      <w:r w:rsidRPr="0056173C">
        <w:rPr>
          <w:sz w:val="16"/>
        </w:rPr>
        <w:t xml:space="preserve"> — which is, again, now the world’s goal — </w:t>
      </w:r>
      <w:r w:rsidRPr="0056173C">
        <w:rPr>
          <w:rStyle w:val="StyleUnderline"/>
        </w:rPr>
        <w:t>and sorghum yields drop 17 percent</w:t>
      </w:r>
      <w:r w:rsidRPr="0056173C">
        <w:rPr>
          <w:sz w:val="16"/>
        </w:rPr>
        <w:t xml:space="preserve">. </w:t>
      </w:r>
      <w:r w:rsidRPr="0056173C">
        <w:rPr>
          <w:rStyle w:val="StyleUnderline"/>
        </w:rPr>
        <w:t>Warm it five degrees Celsius</w:t>
      </w:r>
      <w:r w:rsidRPr="0056173C">
        <w:rPr>
          <w:sz w:val="16"/>
        </w:rPr>
        <w:t xml:space="preserve"> (nine degrees Fahrenheit), </w:t>
      </w:r>
      <w:r w:rsidRPr="0056173C">
        <w:rPr>
          <w:rStyle w:val="StyleUnderline"/>
        </w:rPr>
        <w:t>and yields drop almost 60 percent</w:t>
      </w:r>
      <w:r w:rsidRPr="0056173C">
        <w:rPr>
          <w:sz w:val="16"/>
        </w:rPr>
        <w:t xml:space="preserve">. It’s hard to imagine a topic duller than sorghum yields. It’s the precise opposite of clickbait. But </w:t>
      </w:r>
      <w:r w:rsidRPr="0056173C">
        <w:rPr>
          <w:rStyle w:val="Emphasis"/>
        </w:rPr>
        <w:t>people have to eat</w:t>
      </w:r>
      <w:r w:rsidRPr="0056173C">
        <w:rPr>
          <w:sz w:val="16"/>
        </w:rPr>
        <w:t xml:space="preserve">; in the human game, the single most important question is probably “What’s for dinner?” And when the answer is “Not much,” </w:t>
      </w:r>
      <w:r w:rsidRPr="0056173C">
        <w:rPr>
          <w:rStyle w:val="StyleUnderline"/>
          <w:highlight w:val="green"/>
        </w:rPr>
        <w:t xml:space="preserve">things </w:t>
      </w:r>
      <w:r w:rsidRPr="0056173C">
        <w:rPr>
          <w:rStyle w:val="Emphasis"/>
          <w:highlight w:val="green"/>
        </w:rPr>
        <w:t>deteriorate fast</w:t>
      </w:r>
      <w:r w:rsidRPr="0056173C">
        <w:rPr>
          <w:sz w:val="16"/>
        </w:rPr>
        <w:t xml:space="preserve">. </w:t>
      </w:r>
      <w:r w:rsidRPr="0056173C">
        <w:rPr>
          <w:rStyle w:val="StyleUnderline"/>
        </w:rPr>
        <w:t>In 2010 a severe heat wave hit Russia, and it wrecked the grain harvest, which led the Kremlin to ban exports</w:t>
      </w:r>
      <w:r w:rsidRPr="0056173C">
        <w:rPr>
          <w:sz w:val="16"/>
        </w:rPr>
        <w:t xml:space="preserve">. </w:t>
      </w:r>
      <w:r w:rsidRPr="0056173C">
        <w:rPr>
          <w:rStyle w:val="StyleUnderline"/>
        </w:rPr>
        <w:t xml:space="preserve">The global </w:t>
      </w:r>
      <w:r w:rsidRPr="0056173C">
        <w:rPr>
          <w:rStyle w:val="Emphasis"/>
        </w:rPr>
        <w:t>price of wheat spiked</w:t>
      </w:r>
      <w:r w:rsidRPr="0056173C">
        <w:rPr>
          <w:rStyle w:val="StyleUnderline"/>
        </w:rPr>
        <w:t xml:space="preserve">, and that helped </w:t>
      </w:r>
      <w:r w:rsidRPr="0056173C">
        <w:rPr>
          <w:rStyle w:val="Emphasis"/>
        </w:rPr>
        <w:t>trigger the Arab Spring</w:t>
      </w:r>
      <w:r w:rsidRPr="0056173C">
        <w:rPr>
          <w:sz w:val="16"/>
        </w:rPr>
        <w:t xml:space="preserve"> — </w:t>
      </w:r>
      <w:r w:rsidRPr="0056173C">
        <w:rPr>
          <w:rStyle w:val="StyleUnderline"/>
        </w:rPr>
        <w:t>Egypt at the time was the largest wheat importer on the planet</w:t>
      </w:r>
      <w:r w:rsidRPr="0056173C">
        <w:rPr>
          <w:sz w:val="16"/>
        </w:rPr>
        <w:t xml:space="preserve">. </w:t>
      </w:r>
      <w:r w:rsidRPr="0056173C">
        <w:rPr>
          <w:rStyle w:val="StyleUnderline"/>
        </w:rPr>
        <w:t xml:space="preserve">That experience set academics and insurers to work gaming out what the next </w:t>
      </w:r>
      <w:r w:rsidRPr="0056173C">
        <w:rPr>
          <w:rStyle w:val="Emphasis"/>
        </w:rPr>
        <w:t>food shock</w:t>
      </w:r>
      <w:r w:rsidRPr="0056173C">
        <w:rPr>
          <w:rStyle w:val="StyleUnderline"/>
        </w:rPr>
        <w:t xml:space="preserve"> might look like</w:t>
      </w:r>
      <w:r w:rsidRPr="0056173C">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56173C">
        <w:rPr>
          <w:rStyle w:val="Emphasis"/>
          <w:highlight w:val="green"/>
        </w:rPr>
        <w:t>Food riots</w:t>
      </w:r>
      <w:r w:rsidRPr="0056173C">
        <w:rPr>
          <w:rStyle w:val="StyleUnderline"/>
          <w:highlight w:val="green"/>
        </w:rPr>
        <w:t xml:space="preserve"> break out</w:t>
      </w:r>
      <w:r w:rsidRPr="0056173C">
        <w:rPr>
          <w:rStyle w:val="StyleUnderline"/>
        </w:rPr>
        <w:t xml:space="preserve"> in urban areas across the Middle East, North Africa, and Latin America</w:t>
      </w:r>
      <w:r w:rsidRPr="0056173C">
        <w:rPr>
          <w:sz w:val="16"/>
        </w:rPr>
        <w:t xml:space="preserve">. The euro weakens and the main European stock markets lose ten percent.” At about the same time, a team of British researchers released a study demonstrating that even if you can grow plenty of food, </w:t>
      </w:r>
      <w:r w:rsidRPr="0056173C">
        <w:rPr>
          <w:rStyle w:val="StyleUnderline"/>
        </w:rPr>
        <w:t>the transportation system that distributes it runs through just fourteen major choke-points, and those are vulnerable to</w:t>
      </w:r>
      <w:r w:rsidRPr="0056173C">
        <w:rPr>
          <w:sz w:val="16"/>
        </w:rPr>
        <w:t xml:space="preserve"> — you guessed it — </w:t>
      </w:r>
      <w:r w:rsidRPr="0056173C">
        <w:rPr>
          <w:rStyle w:val="StyleUnderline"/>
        </w:rPr>
        <w:t>massive disruption from climate change</w:t>
      </w:r>
      <w:r w:rsidRPr="0056173C">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56173C">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56173C">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56173C">
        <w:rPr>
          <w:rStyle w:val="StyleUnderline"/>
        </w:rPr>
        <w:t>Warmer temperatures accelerate the metabolism of insect pests like aphids and corn borers at a predictable rate</w:t>
      </w:r>
      <w:r w:rsidRPr="0056173C">
        <w:rPr>
          <w:sz w:val="16"/>
        </w:rPr>
        <w:t>,” the researchers found. “</w:t>
      </w:r>
      <w:r w:rsidRPr="0056173C">
        <w:rPr>
          <w:rStyle w:val="StyleUnderline"/>
        </w:rPr>
        <w:t>That makes them hungrier</w:t>
      </w:r>
      <w:r w:rsidRPr="0056173C">
        <w:rPr>
          <w:sz w:val="16"/>
        </w:rPr>
        <w:t xml:space="preserve">[,] </w:t>
      </w:r>
      <w:r w:rsidRPr="0056173C">
        <w:rPr>
          <w:rStyle w:val="StyleUnderline"/>
        </w:rPr>
        <w:t>and warmer temperatures also speed up their reproduction</w:t>
      </w:r>
      <w:r w:rsidRPr="0056173C">
        <w:rPr>
          <w:sz w:val="16"/>
        </w:rPr>
        <w:t xml:space="preserve">.” </w:t>
      </w:r>
      <w:r w:rsidRPr="0056173C">
        <w:rPr>
          <w:rStyle w:val="StyleUnderline"/>
        </w:rPr>
        <w:t>Even fossilized plants from fifty million years ago make the point: “</w:t>
      </w:r>
      <w:r w:rsidRPr="0056173C">
        <w:rPr>
          <w:rStyle w:val="Emphasis"/>
          <w:highlight w:val="green"/>
        </w:rPr>
        <w:t>Plant damage</w:t>
      </w:r>
      <w:r w:rsidRPr="0056173C">
        <w:rPr>
          <w:rStyle w:val="StyleUnderline"/>
          <w:highlight w:val="green"/>
        </w:rPr>
        <w:t xml:space="preserve"> from insects </w:t>
      </w:r>
      <w:r w:rsidRPr="0056173C">
        <w:rPr>
          <w:rStyle w:val="Emphasis"/>
          <w:highlight w:val="green"/>
        </w:rPr>
        <w:t>correlated</w:t>
      </w:r>
      <w:r w:rsidRPr="0056173C">
        <w:rPr>
          <w:rStyle w:val="StyleUnderline"/>
          <w:highlight w:val="green"/>
        </w:rPr>
        <w:t xml:space="preserve"> with</w:t>
      </w:r>
      <w:r w:rsidRPr="0056173C">
        <w:rPr>
          <w:rStyle w:val="StyleUnderline"/>
        </w:rPr>
        <w:t xml:space="preserve"> rising and falling </w:t>
      </w:r>
      <w:r w:rsidRPr="0056173C">
        <w:rPr>
          <w:rStyle w:val="Emphasis"/>
          <w:highlight w:val="green"/>
        </w:rPr>
        <w:t>temperatures</w:t>
      </w:r>
      <w:r w:rsidRPr="0056173C">
        <w:rPr>
          <w:rStyle w:val="StyleUnderline"/>
        </w:rPr>
        <w:t>, reaching a maximum during the warmest periods</w:t>
      </w:r>
      <w:r w:rsidRPr="0056173C">
        <w:rPr>
          <w:sz w:val="16"/>
        </w:rPr>
        <w:t>.”</w:t>
      </w:r>
    </w:p>
    <w:p w14:paraId="18CA5E4C" w14:textId="77777777" w:rsidR="0056173C" w:rsidRPr="0056173C" w:rsidRDefault="0056173C" w:rsidP="0056173C">
      <w:pPr>
        <w:pStyle w:val="Heading4"/>
      </w:pPr>
      <w:r w:rsidRPr="0056173C">
        <w:t xml:space="preserve">An asteroid collision would ensure </w:t>
      </w:r>
      <w:r w:rsidRPr="0056173C">
        <w:rPr>
          <w:u w:val="single"/>
        </w:rPr>
        <w:t>extinction</w:t>
      </w:r>
      <w:r w:rsidRPr="0056173C">
        <w:t xml:space="preserve"> – would fundamentally alter the biosphere, don’t underestimate its risk. Hudson 19</w:t>
      </w:r>
    </w:p>
    <w:p w14:paraId="26905597" w14:textId="77777777" w:rsidR="0056173C" w:rsidRPr="0056173C" w:rsidRDefault="0056173C" w:rsidP="0056173C">
      <w:r w:rsidRPr="0056173C">
        <w:t>Wesley Hudson ’19, news reporter for Express, “Asteroid alert: NASA warning as kilometre long space rock set to skim Earth at 25,000mph”, 8/28/19, Express, https://www.express.co.uk/news/science/1170826/asteroid-news-NASA-latest-space-rock-asteroid-1998-HL1-earth-danger-apocalypse</w:t>
      </w:r>
    </w:p>
    <w:p w14:paraId="0A303C61" w14:textId="77777777" w:rsidR="0056173C" w:rsidRPr="0056173C" w:rsidRDefault="0056173C" w:rsidP="0056173C">
      <w:r w:rsidRPr="0056173C">
        <w:rPr>
          <w:rStyle w:val="StyleUnderline"/>
          <w:highlight w:val="cyan"/>
        </w:rPr>
        <w:t>AN ASTEROID</w:t>
      </w:r>
      <w:r w:rsidRPr="0056173C">
        <w:rPr>
          <w:rStyle w:val="StyleUnderline"/>
        </w:rPr>
        <w:t xml:space="preserve"> almost a kilometre wide </w:t>
      </w:r>
      <w:r w:rsidRPr="0056173C">
        <w:rPr>
          <w:rStyle w:val="StyleUnderline"/>
          <w:highlight w:val="cyan"/>
        </w:rPr>
        <w:t>is</w:t>
      </w:r>
      <w:r w:rsidRPr="0056173C">
        <w:rPr>
          <w:rStyle w:val="StyleUnderline"/>
        </w:rPr>
        <w:t xml:space="preserve"> currently </w:t>
      </w:r>
      <w:r w:rsidRPr="0056173C">
        <w:rPr>
          <w:rStyle w:val="StyleUnderline"/>
          <w:highlight w:val="cyan"/>
        </w:rPr>
        <w:t>barreling through space at more than 25,000mph and is due to skim the earth</w:t>
      </w:r>
      <w:r w:rsidRPr="0056173C">
        <w:rPr>
          <w:rStyle w:val="StyleUnderline"/>
        </w:rPr>
        <w:t xml:space="preserve"> </w:t>
      </w:r>
      <w:r w:rsidRPr="0056173C">
        <w:t xml:space="preserve">towards the end of October. </w:t>
      </w:r>
      <w:r w:rsidRPr="0056173C">
        <w:rPr>
          <w:rStyle w:val="StyleUnderline"/>
        </w:rPr>
        <w:t>NASA’s</w:t>
      </w:r>
      <w:r w:rsidRPr="0056173C">
        <w:t xml:space="preserve"> Jet Propulsion Laboratory (</w:t>
      </w:r>
      <w:r w:rsidRPr="0056173C">
        <w:rPr>
          <w:rStyle w:val="StyleUnderline"/>
        </w:rPr>
        <w:t>JPL</w:t>
      </w:r>
      <w:r w:rsidRPr="0056173C">
        <w:t xml:space="preserve">) </w:t>
      </w:r>
      <w:r w:rsidRPr="0056173C">
        <w:rPr>
          <w:rStyle w:val="StyleUnderline"/>
        </w:rPr>
        <w:t>claim the space rock will shoot past the earth within a “close” proximity of the planet</w:t>
      </w:r>
      <w:r w:rsidRPr="0056173C">
        <w:t xml:space="preserve"> in the early hours of October 26. The asteroid, dubbed 1998 HL1, is a so-called Near-Earth Object (NEO) flying on a Close Approach Trajectory. NASA expects the 1998 HL1 to come </w:t>
      </w:r>
      <w:r w:rsidRPr="0056173C">
        <w:lastRenderedPageBreak/>
        <w:t xml:space="preserve">flying by dangerously close around 1.21am BST (17.21pm PDT). </w:t>
      </w:r>
      <w:r w:rsidRPr="0056173C">
        <w:rPr>
          <w:rStyle w:val="StyleUnderline"/>
        </w:rPr>
        <w:t>The daunting moment will mark anther journey around the sun for the asteroid since it was discovered in 1998. The asteroid will be travelling at a staggering speed of over 25,000mph as it barrels past the Earth</w:t>
      </w:r>
      <w:r w:rsidRPr="0056173C">
        <w:t xml:space="preserve">. The JPL predict the asteroid could be between 440m and 990m wide. </w:t>
      </w:r>
      <w:r w:rsidRPr="0056173C">
        <w:rPr>
          <w:rStyle w:val="StyleUnderline"/>
        </w:rPr>
        <w:t>At its largest an asteroid of this size is bigger than the tallest building in the world</w:t>
      </w:r>
      <w:r w:rsidRPr="0056173C">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56173C">
        <w:rPr>
          <w:rStyle w:val="StyleUnderline"/>
          <w:highlight w:val="cyan"/>
        </w:rPr>
        <w:t>This</w:t>
      </w:r>
      <w:r w:rsidRPr="0056173C">
        <w:rPr>
          <w:rStyle w:val="StyleUnderline"/>
        </w:rPr>
        <w:t xml:space="preserve"> asteroid </w:t>
      </w:r>
      <w:r w:rsidRPr="0056173C">
        <w:rPr>
          <w:rStyle w:val="StyleUnderline"/>
          <w:highlight w:val="cyan"/>
        </w:rPr>
        <w:t xml:space="preserve">will miss </w:t>
      </w:r>
      <w:r w:rsidRPr="0056173C">
        <w:rPr>
          <w:rStyle w:val="StyleUnderline"/>
        </w:rPr>
        <w:t>the Earth by almost four million miles</w:t>
      </w:r>
      <w:r w:rsidRPr="0056173C">
        <w:t xml:space="preserve">. </w:t>
      </w:r>
      <w:r w:rsidRPr="0056173C">
        <w:rPr>
          <w:rStyle w:val="StyleUnderline"/>
          <w:bCs/>
          <w:highlight w:val="cyan"/>
        </w:rPr>
        <w:t xml:space="preserve">If it were to strike </w:t>
      </w:r>
      <w:r w:rsidRPr="0056173C">
        <w:rPr>
          <w:rStyle w:val="StyleUnderline"/>
          <w:bCs/>
        </w:rPr>
        <w:t xml:space="preserve">the Earth, </w:t>
      </w:r>
      <w:r w:rsidRPr="0056173C">
        <w:rPr>
          <w:rStyle w:val="StyleUnderline"/>
          <w:bCs/>
          <w:highlight w:val="cyan"/>
        </w:rPr>
        <w:t>an asteroid of this size would cause catastrophic damage</w:t>
      </w:r>
      <w:r w:rsidRPr="0056173C">
        <w:t xml:space="preserve">. </w:t>
      </w:r>
      <w:r w:rsidRPr="0056173C">
        <w:rPr>
          <w:rStyle w:val="StyleUnderline"/>
        </w:rPr>
        <w:t>The extinction of the dinosaurs</w:t>
      </w:r>
      <w:r w:rsidRPr="0056173C">
        <w:t xml:space="preserve"> in the Cretaceous-Tertiary event 65million years ago </w:t>
      </w:r>
      <w:r w:rsidRPr="0056173C">
        <w:rPr>
          <w:rStyle w:val="StyleUnderline"/>
        </w:rPr>
        <w:t>is famously believed to have been caused by a massive asteroid impact.</w:t>
      </w:r>
      <w:r w:rsidRPr="0056173C">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56173C">
        <w:rPr>
          <w:rStyle w:val="StyleUnderline"/>
          <w:bCs/>
        </w:rPr>
        <w:t>NASA administrator</w:t>
      </w:r>
      <w:r w:rsidRPr="0056173C">
        <w:t xml:space="preserve"> Jim </w:t>
      </w:r>
      <w:r w:rsidRPr="0056173C">
        <w:rPr>
          <w:rStyle w:val="StyleUnderline"/>
          <w:bCs/>
          <w:highlight w:val="cyan"/>
        </w:rPr>
        <w:t>Bridenstine</w:t>
      </w:r>
      <w:r w:rsidRPr="0056173C">
        <w:rPr>
          <w:rStyle w:val="StyleUnderline"/>
          <w:bCs/>
        </w:rPr>
        <w:t xml:space="preserve"> has previously </w:t>
      </w:r>
      <w:r w:rsidRPr="0056173C">
        <w:rPr>
          <w:rStyle w:val="StyleUnderline"/>
          <w:bCs/>
          <w:highlight w:val="cyan"/>
        </w:rPr>
        <w:t>warned a potential</w:t>
      </w:r>
      <w:r w:rsidRPr="0056173C">
        <w:rPr>
          <w:rStyle w:val="StyleUnderline"/>
          <w:bCs/>
        </w:rPr>
        <w:t xml:space="preserve"> asteroid </w:t>
      </w:r>
      <w:r w:rsidRPr="0056173C">
        <w:rPr>
          <w:rStyle w:val="StyleUnderline"/>
          <w:bCs/>
          <w:highlight w:val="cyan"/>
        </w:rPr>
        <w:t xml:space="preserve">collision is </w:t>
      </w:r>
      <w:r w:rsidRPr="0056173C">
        <w:rPr>
          <w:rStyle w:val="Emphasis"/>
          <w:highlight w:val="cyan"/>
        </w:rPr>
        <w:t>more likely</w:t>
      </w:r>
      <w:r w:rsidRPr="0056173C">
        <w:rPr>
          <w:rStyle w:val="StyleUnderline"/>
          <w:bCs/>
          <w:highlight w:val="cyan"/>
        </w:rPr>
        <w:t xml:space="preserve"> then people realise</w:t>
      </w:r>
      <w:r w:rsidRPr="0056173C">
        <w:rPr>
          <w:rStyle w:val="StyleUnderline"/>
          <w:bCs/>
        </w:rPr>
        <w:t xml:space="preserve">. </w:t>
      </w:r>
      <w:r w:rsidRPr="0056173C">
        <w:t>He said: "</w:t>
      </w:r>
      <w:r w:rsidRPr="0056173C">
        <w:rPr>
          <w:rStyle w:val="StyleUnderline"/>
          <w:bCs/>
        </w:rPr>
        <w:t xml:space="preserve">We have to make sure that people understand that </w:t>
      </w:r>
      <w:r w:rsidRPr="0056173C">
        <w:rPr>
          <w:rStyle w:val="StyleUnderline"/>
          <w:bCs/>
          <w:highlight w:val="cyan"/>
        </w:rPr>
        <w:t>this is not about Hollywood</w:t>
      </w:r>
      <w:r w:rsidRPr="0056173C">
        <w:rPr>
          <w:rStyle w:val="StyleUnderline"/>
          <w:bCs/>
        </w:rPr>
        <w:t>, it's not about the movies.</w:t>
      </w:r>
      <w:r w:rsidRPr="0056173C">
        <w:t xml:space="preserve"> "</w:t>
      </w:r>
      <w:r w:rsidRPr="0056173C">
        <w:rPr>
          <w:rStyle w:val="StyleUnderline"/>
          <w:bCs/>
          <w:highlight w:val="cyan"/>
        </w:rPr>
        <w:t>This is about</w:t>
      </w:r>
      <w:r w:rsidRPr="0056173C">
        <w:rPr>
          <w:rStyle w:val="StyleUnderline"/>
          <w:bCs/>
        </w:rPr>
        <w:t xml:space="preserve"> ultimately </w:t>
      </w:r>
      <w:r w:rsidRPr="0056173C">
        <w:rPr>
          <w:rStyle w:val="StyleUnderline"/>
          <w:bCs/>
          <w:highlight w:val="cyan"/>
        </w:rPr>
        <w:t>protecting</w:t>
      </w:r>
      <w:r w:rsidRPr="0056173C">
        <w:rPr>
          <w:rStyle w:val="StyleUnderline"/>
          <w:bCs/>
        </w:rPr>
        <w:t xml:space="preserve"> </w:t>
      </w:r>
      <w:r w:rsidRPr="0056173C">
        <w:t xml:space="preserve">the only planet we know, right now, to host life - and that is </w:t>
      </w:r>
      <w:r w:rsidRPr="0056173C">
        <w:rPr>
          <w:rStyle w:val="StyleUnderline"/>
          <w:bCs/>
        </w:rPr>
        <w:t xml:space="preserve">the planet </w:t>
      </w:r>
      <w:r w:rsidRPr="0056173C">
        <w:rPr>
          <w:rStyle w:val="StyleUnderline"/>
          <w:bCs/>
          <w:highlight w:val="cyan"/>
        </w:rPr>
        <w:t>Earth</w:t>
      </w:r>
      <w:r w:rsidRPr="0056173C">
        <w:t xml:space="preserve">.” </w:t>
      </w:r>
      <w:r w:rsidRPr="0056173C">
        <w:rPr>
          <w:rStyle w:val="StyleUnderline"/>
        </w:rPr>
        <w:t>NASA is currently in the process of developing</w:t>
      </w:r>
      <w:r w:rsidRPr="0056173C">
        <w:t xml:space="preserve"> the Double Asteroid Redirection Test (</w:t>
      </w:r>
      <w:r w:rsidRPr="0056173C">
        <w:rPr>
          <w:rStyle w:val="StyleUnderline"/>
        </w:rPr>
        <w:t>DART</w:t>
      </w:r>
      <w:r w:rsidRPr="0056173C">
        <w:t xml:space="preserve">). </w:t>
      </w:r>
      <w:r w:rsidRPr="0056173C">
        <w:rPr>
          <w:rStyle w:val="StyleUnderline"/>
        </w:rPr>
        <w:t xml:space="preserve">DART will test if it is possible to redirect asteroids that are threatening to impact with Earth. </w:t>
      </w:r>
      <w:r w:rsidRPr="0056173C">
        <w:t xml:space="preserve">SpaceX chief Elon </w:t>
      </w:r>
      <w:r w:rsidRPr="0056173C">
        <w:rPr>
          <w:rStyle w:val="StyleUnderline"/>
          <w:bCs/>
        </w:rPr>
        <w:t>Musk had previously tweeted fears of a deadly collision that Earth was not prepared for</w:t>
      </w:r>
      <w:r w:rsidRPr="0056173C">
        <w:t>. Mr Musk tweeted: “</w:t>
      </w:r>
      <w:r w:rsidRPr="0056173C">
        <w:rPr>
          <w:rStyle w:val="Emphasis"/>
          <w:highlight w:val="cyan"/>
        </w:rPr>
        <w:t>A big rock will hit Earth</w:t>
      </w:r>
      <w:r w:rsidRPr="0056173C">
        <w:rPr>
          <w:rStyle w:val="Emphasis"/>
        </w:rPr>
        <w:t xml:space="preserve"> eventually </w:t>
      </w:r>
      <w:r w:rsidRPr="0056173C">
        <w:rPr>
          <w:rStyle w:val="Emphasis"/>
          <w:highlight w:val="cyan"/>
        </w:rPr>
        <w:t>&amp; we</w:t>
      </w:r>
      <w:r w:rsidRPr="0056173C">
        <w:rPr>
          <w:rStyle w:val="Emphasis"/>
        </w:rPr>
        <w:t xml:space="preserve"> currently </w:t>
      </w:r>
      <w:r w:rsidRPr="0056173C">
        <w:rPr>
          <w:rStyle w:val="Emphasis"/>
          <w:highlight w:val="cyan"/>
        </w:rPr>
        <w:t>have no defence</w:t>
      </w:r>
      <w:r w:rsidRPr="0056173C">
        <w:t>.”</w:t>
      </w:r>
    </w:p>
    <w:p w14:paraId="77890364" w14:textId="77777777" w:rsidR="0056173C" w:rsidRPr="0056173C" w:rsidRDefault="0056173C" w:rsidP="0056173C"/>
    <w:p w14:paraId="5E540F55" w14:textId="77777777" w:rsidR="0056173C" w:rsidRPr="0056173C" w:rsidRDefault="0056173C" w:rsidP="0056173C">
      <w:pPr>
        <w:pStyle w:val="Heading4"/>
      </w:pPr>
      <w:r w:rsidRPr="0056173C">
        <w:t xml:space="preserve">Don’t write our impacts off as low probability – asteroid collision is </w:t>
      </w:r>
      <w:r w:rsidRPr="0056173C">
        <w:rPr>
          <w:u w:val="single"/>
        </w:rPr>
        <w:t>complex</w:t>
      </w:r>
      <w:r w:rsidRPr="0056173C">
        <w:t xml:space="preserve"> and the existence of </w:t>
      </w:r>
      <w:r w:rsidRPr="0056173C">
        <w:rPr>
          <w:u w:val="single"/>
        </w:rPr>
        <w:t>space keyholes</w:t>
      </w:r>
      <w:r w:rsidRPr="0056173C">
        <w:t xml:space="preserve"> exponentially increases the risk of collision. Vereš ’19</w:t>
      </w:r>
    </w:p>
    <w:p w14:paraId="59DD2165" w14:textId="77777777" w:rsidR="0056173C" w:rsidRPr="0056173C" w:rsidRDefault="0056173C" w:rsidP="0056173C">
      <w:r w:rsidRPr="0056173C">
        <w:t>Peter Vereš ’19, Harvard-Smithsonian Center for Astrophysics, “Chapter 6 Vision of Perfect Observation Capabilities”, 2019, Planetary Defense, Space and Society, https://dl1.cuni.cz/pluginfile.php/634091/mod_resource/content/1/Planetary%20Defence.pdf</w:t>
      </w:r>
    </w:p>
    <w:p w14:paraId="135700A7" w14:textId="77777777" w:rsidR="0056173C" w:rsidRPr="0056173C" w:rsidRDefault="0056173C" w:rsidP="0056173C">
      <w:r w:rsidRPr="0056173C">
        <w:rPr>
          <w:rStyle w:val="StyleUnderline"/>
          <w:bCs/>
        </w:rPr>
        <w:t xml:space="preserve">Often, </w:t>
      </w:r>
      <w:r w:rsidRPr="0056173C">
        <w:rPr>
          <w:rStyle w:val="StyleUnderline"/>
          <w:bCs/>
          <w:highlight w:val="cyan"/>
        </w:rPr>
        <w:t>uncertain orbits are a source of elevated</w:t>
      </w:r>
      <w:r w:rsidRPr="0056173C">
        <w:rPr>
          <w:rStyle w:val="StyleUnderline"/>
          <w:bCs/>
        </w:rPr>
        <w:t xml:space="preserve"> impact </w:t>
      </w:r>
      <w:r w:rsidRPr="0056173C">
        <w:rPr>
          <w:rStyle w:val="StyleUnderline"/>
          <w:bCs/>
          <w:highlight w:val="cyan"/>
        </w:rPr>
        <w:t>risks of</w:t>
      </w:r>
      <w:r w:rsidRPr="0056173C">
        <w:rPr>
          <w:rStyle w:val="StyleUnderline"/>
          <w:bCs/>
        </w:rPr>
        <w:t xml:space="preserve"> some </w:t>
      </w:r>
      <w:r w:rsidRPr="0056173C">
        <w:rPr>
          <w:rStyle w:val="StyleUnderline"/>
          <w:bCs/>
          <w:highlight w:val="cyan"/>
        </w:rPr>
        <w:t>NEOs</w:t>
      </w:r>
      <w:r w:rsidRPr="0056173C">
        <w:rPr>
          <w:rStyle w:val="StyleUnderline"/>
          <w:bCs/>
        </w:rPr>
        <w:t xml:space="preserve"> with the Earth</w:t>
      </w:r>
      <w:r w:rsidRPr="0056173C">
        <w:t xml:space="preserve">. </w:t>
      </w:r>
      <w:r w:rsidRPr="0056173C">
        <w:rPr>
          <w:rStyle w:val="StyleUnderline"/>
          <w:bCs/>
          <w:highlight w:val="cyan"/>
        </w:rPr>
        <w:t>The</w:t>
      </w:r>
      <w:r w:rsidRPr="0056173C">
        <w:rPr>
          <w:rStyle w:val="StyleUnderline"/>
          <w:bCs/>
        </w:rPr>
        <w:t xml:space="preserve"> impact </w:t>
      </w:r>
      <w:r w:rsidRPr="0056173C">
        <w:rPr>
          <w:rStyle w:val="StyleUnderline"/>
          <w:bCs/>
          <w:highlight w:val="cyan"/>
        </w:rPr>
        <w:t>probability of an asteroid with Earth is</w:t>
      </w:r>
      <w:r w:rsidRPr="0056173C">
        <w:rPr>
          <w:rStyle w:val="StyleUnderline"/>
          <w:bCs/>
        </w:rPr>
        <w:t xml:space="preserve"> a </w:t>
      </w:r>
      <w:r w:rsidRPr="0056173C">
        <w:rPr>
          <w:rStyle w:val="Emphasis"/>
          <w:highlight w:val="cyan"/>
        </w:rPr>
        <w:t>complex</w:t>
      </w:r>
      <w:r w:rsidRPr="0056173C">
        <w:rPr>
          <w:rStyle w:val="Emphasis"/>
        </w:rPr>
        <w:t xml:space="preserve"> problem</w:t>
      </w:r>
      <w:r w:rsidRPr="0056173C">
        <w:t xml:space="preserve">. </w:t>
      </w:r>
      <w:r w:rsidRPr="0056173C">
        <w:rPr>
          <w:rStyle w:val="StyleUnderline"/>
        </w:rPr>
        <w:t>First, the orbits of Earth and the asteroid should be close enough or even intersect</w:t>
      </w:r>
      <w:r w:rsidRPr="0056173C">
        <w:t xml:space="preserve">; </w:t>
      </w:r>
      <w:r w:rsidRPr="0056173C">
        <w:rPr>
          <w:rStyle w:val="StyleUnderline"/>
        </w:rPr>
        <w:t>second, the Earth and asteroid should meet at the intersection at the same time</w:t>
      </w:r>
      <w:r w:rsidRPr="0056173C">
        <w:t xml:space="preserve">. </w:t>
      </w:r>
      <w:r w:rsidRPr="0056173C">
        <w:rPr>
          <w:rStyle w:val="StyleUnderline"/>
          <w:bCs/>
        </w:rPr>
        <w:t>If these</w:t>
      </w:r>
      <w:r w:rsidRPr="0056173C">
        <w:t xml:space="preserve"> conditions </w:t>
      </w:r>
      <w:r w:rsidRPr="0056173C">
        <w:rPr>
          <w:rStyle w:val="StyleUnderline"/>
          <w:bCs/>
        </w:rPr>
        <w:t>are met</w:t>
      </w:r>
      <w:r w:rsidRPr="0056173C">
        <w:t xml:space="preserve">, </w:t>
      </w:r>
      <w:r w:rsidRPr="0056173C">
        <w:rPr>
          <w:rStyle w:val="StyleUnderline"/>
          <w:bCs/>
        </w:rPr>
        <w:t>then one can assess how close the asteroid flies</w:t>
      </w:r>
      <w:r w:rsidRPr="0056173C">
        <w:t xml:space="preserve"> around the Earth at a given time, </w:t>
      </w:r>
      <w:r w:rsidRPr="0056173C">
        <w:rPr>
          <w:rStyle w:val="StyleUnderline"/>
          <w:bCs/>
        </w:rPr>
        <w:t>or whether it will hit the Earth</w:t>
      </w:r>
      <w:r w:rsidRPr="0056173C">
        <w:t xml:space="preserve">. One must remember that </w:t>
      </w:r>
      <w:r w:rsidRPr="0056173C">
        <w:rPr>
          <w:rStyle w:val="Emphasis"/>
          <w:highlight w:val="cyan"/>
        </w:rPr>
        <w:t>each</w:t>
      </w:r>
      <w:r w:rsidRPr="0056173C">
        <w:rPr>
          <w:rStyle w:val="Emphasis"/>
        </w:rPr>
        <w:t xml:space="preserve"> asteroid </w:t>
      </w:r>
      <w:r w:rsidRPr="0056173C">
        <w:rPr>
          <w:rStyle w:val="Emphasis"/>
          <w:highlight w:val="cyan"/>
        </w:rPr>
        <w:t>orbit comes with uncertainties</w:t>
      </w:r>
      <w:r w:rsidRPr="0056173C">
        <w:t xml:space="preserve"> and therefore, </w:t>
      </w:r>
      <w:r w:rsidRPr="0056173C">
        <w:rPr>
          <w:rStyle w:val="StyleUnderline"/>
          <w:bCs/>
          <w:highlight w:val="cyan"/>
        </w:rPr>
        <w:t>instead of a single</w:t>
      </w:r>
      <w:r w:rsidRPr="0056173C">
        <w:rPr>
          <w:rStyle w:val="StyleUnderline"/>
          <w:bCs/>
        </w:rPr>
        <w:t xml:space="preserve"> accurate </w:t>
      </w:r>
      <w:r w:rsidRPr="0056173C">
        <w:rPr>
          <w:rStyle w:val="StyleUnderline"/>
          <w:bCs/>
          <w:highlight w:val="cyan"/>
        </w:rPr>
        <w:t>solution where the asteroid will hit</w:t>
      </w:r>
      <w:r w:rsidRPr="0056173C">
        <w:rPr>
          <w:rStyle w:val="StyleUnderline"/>
          <w:bCs/>
        </w:rPr>
        <w:t xml:space="preserve"> the Earth </w:t>
      </w:r>
      <w:r w:rsidRPr="0056173C">
        <w:rPr>
          <w:rStyle w:val="StyleUnderline"/>
          <w:bCs/>
          <w:highlight w:val="cyan"/>
        </w:rPr>
        <w:t>or miss</w:t>
      </w:r>
      <w:r w:rsidRPr="0056173C">
        <w:rPr>
          <w:rStyle w:val="StyleUnderline"/>
          <w:bCs/>
        </w:rPr>
        <w:t xml:space="preserve"> it, </w:t>
      </w:r>
      <w:r w:rsidRPr="0056173C">
        <w:rPr>
          <w:rStyle w:val="StyleUnderline"/>
          <w:bCs/>
          <w:highlight w:val="cyan"/>
        </w:rPr>
        <w:t>there is always a realm of</w:t>
      </w:r>
      <w:r w:rsidRPr="0056173C">
        <w:rPr>
          <w:rStyle w:val="StyleUnderline"/>
          <w:bCs/>
        </w:rPr>
        <w:t xml:space="preserve"> possible solutions within the orbit </w:t>
      </w:r>
      <w:r w:rsidRPr="0056173C">
        <w:rPr>
          <w:rStyle w:val="StyleUnderline"/>
          <w:bCs/>
          <w:highlight w:val="cyan"/>
        </w:rPr>
        <w:t>uncertainties</w:t>
      </w:r>
      <w:r w:rsidRPr="0056173C">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w:t>
      </w:r>
      <w:r w:rsidRPr="0056173C">
        <w:lastRenderedPageBreak/>
        <w:t xml:space="preserve">section and the entire area with possible orbits going through the b-plane. </w:t>
      </w:r>
      <w:r w:rsidRPr="0056173C">
        <w:rPr>
          <w:rStyle w:val="StyleUnderline"/>
        </w:rPr>
        <w:t>It happens that a newly discovered NEO with a short arc that is coming very close to the Earth has a non-zero impact probability,</w:t>
      </w:r>
      <w:r w:rsidRPr="0056173C">
        <w:t xml:space="preserve"> because its orbit is highly uncertain and the area on the b-plane is very large. Typically, further observations improve the orbit, and the impact risk for a given epoch falls to zero. </w:t>
      </w:r>
      <w:r w:rsidRPr="0056173C">
        <w:rPr>
          <w:rStyle w:val="StyleUnderline"/>
        </w:rPr>
        <w:t>Some objects</w:t>
      </w:r>
      <w:r w:rsidRPr="0056173C">
        <w:t xml:space="preserve">, however, </w:t>
      </w:r>
      <w:r w:rsidRPr="0056173C">
        <w:rPr>
          <w:rStyle w:val="StyleUnderline"/>
        </w:rPr>
        <w:t>have orbits with low orbital uncertainty, but still have non-zero impact probability</w:t>
      </w:r>
      <w:r w:rsidRPr="0056173C">
        <w:t xml:space="preserve">, such as Bennu. </w:t>
      </w:r>
      <w:r w:rsidRPr="0056173C">
        <w:rPr>
          <w:rStyle w:val="StyleUnderline"/>
          <w:bCs/>
        </w:rPr>
        <w:t xml:space="preserve">The </w:t>
      </w:r>
      <w:r w:rsidRPr="0056173C">
        <w:rPr>
          <w:rStyle w:val="StyleUnderline"/>
          <w:bCs/>
          <w:highlight w:val="cyan"/>
        </w:rPr>
        <w:t>non-zero impact probability is computed for a given time</w:t>
      </w:r>
      <w:r w:rsidRPr="0056173C">
        <w:rPr>
          <w:rStyle w:val="StyleUnderline"/>
          <w:bCs/>
        </w:rPr>
        <w:t xml:space="preserve"> in the future, </w:t>
      </w:r>
      <w:r w:rsidRPr="0056173C">
        <w:rPr>
          <w:rStyle w:val="StyleUnderline"/>
          <w:bCs/>
          <w:highlight w:val="cyan"/>
        </w:rPr>
        <w:t>but even if the orbit is known</w:t>
      </w:r>
      <w:r w:rsidRPr="0056173C">
        <w:rPr>
          <w:rStyle w:val="StyleUnderline"/>
          <w:bCs/>
        </w:rPr>
        <w:t xml:space="preserve"> very well </w:t>
      </w:r>
      <w:r w:rsidRPr="0056173C">
        <w:rPr>
          <w:rStyle w:val="StyleUnderline"/>
          <w:bCs/>
          <w:highlight w:val="cyan"/>
        </w:rPr>
        <w:t xml:space="preserve">today, </w:t>
      </w:r>
      <w:r w:rsidRPr="0056173C">
        <w:rPr>
          <w:rStyle w:val="Emphasis"/>
          <w:highlight w:val="cyan"/>
        </w:rPr>
        <w:t>small perturbations</w:t>
      </w:r>
      <w:r w:rsidRPr="0056173C">
        <w:rPr>
          <w:rStyle w:val="StyleUnderline"/>
          <w:bCs/>
          <w:highlight w:val="cyan"/>
        </w:rPr>
        <w:t xml:space="preserve"> from</w:t>
      </w:r>
      <w:r w:rsidRPr="0056173C">
        <w:rPr>
          <w:rStyle w:val="StyleUnderline"/>
          <w:bCs/>
        </w:rPr>
        <w:t xml:space="preserve"> planets and non-gravitational </w:t>
      </w:r>
      <w:r w:rsidRPr="0056173C">
        <w:rPr>
          <w:rStyle w:val="StyleUnderline"/>
          <w:bCs/>
          <w:highlight w:val="cyan"/>
        </w:rPr>
        <w:t xml:space="preserve">forces </w:t>
      </w:r>
      <w:r w:rsidRPr="0056173C">
        <w:rPr>
          <w:rStyle w:val="Emphasis"/>
          <w:highlight w:val="cyan"/>
        </w:rPr>
        <w:t>increase</w:t>
      </w:r>
      <w:r w:rsidRPr="0056173C">
        <w:rPr>
          <w:rStyle w:val="Emphasis"/>
        </w:rPr>
        <w:t xml:space="preserve"> the </w:t>
      </w:r>
      <w:r w:rsidRPr="0056173C">
        <w:rPr>
          <w:rStyle w:val="Emphasis"/>
          <w:highlight w:val="cyan"/>
        </w:rPr>
        <w:t>uncertainty</w:t>
      </w:r>
      <w:r w:rsidRPr="0056173C">
        <w:rPr>
          <w:rStyle w:val="StyleUnderline"/>
          <w:bCs/>
          <w:highlight w:val="cyan"/>
        </w:rPr>
        <w:t xml:space="preserve"> for</w:t>
      </w:r>
      <w:r w:rsidRPr="0056173C">
        <w:rPr>
          <w:rStyle w:val="StyleUnderline"/>
          <w:bCs/>
        </w:rPr>
        <w:t xml:space="preserve"> future </w:t>
      </w:r>
      <w:r w:rsidRPr="0056173C">
        <w:rPr>
          <w:rStyle w:val="StyleUnderline"/>
          <w:bCs/>
          <w:highlight w:val="cyan"/>
        </w:rPr>
        <w:t>impacts</w:t>
      </w:r>
      <w:r w:rsidRPr="0056173C">
        <w:t xml:space="preserve">. That is why NASA’s Sentry is providing predictions only for the next 100 years. </w:t>
      </w:r>
      <w:r w:rsidRPr="0056173C">
        <w:rPr>
          <w:rStyle w:val="StyleUnderline"/>
        </w:rPr>
        <w:t>A close flyby of a spacecraft around an asteroid may improve the asteroid’s orbit significantly, however, it does not fully mitigate its impact in the future, due to the presence of keyholes</w:t>
      </w:r>
      <w:r w:rsidRPr="0056173C">
        <w:t xml:space="preserve"> (Chodas 1999)—small areas in space near Earth. </w:t>
      </w:r>
      <w:r w:rsidRPr="0056173C">
        <w:rPr>
          <w:rStyle w:val="StyleUnderline"/>
          <w:bCs/>
          <w:highlight w:val="cyan"/>
        </w:rPr>
        <w:t>Keyholes</w:t>
      </w:r>
      <w:r w:rsidRPr="0056173C">
        <w:rPr>
          <w:rStyle w:val="StyleUnderline"/>
          <w:bCs/>
        </w:rPr>
        <w:t xml:space="preserve"> are specific </w:t>
      </w:r>
      <w:r w:rsidRPr="0056173C">
        <w:rPr>
          <w:rStyle w:val="StyleUnderline"/>
          <w:bCs/>
          <w:highlight w:val="cyan"/>
        </w:rPr>
        <w:t>for asteroids</w:t>
      </w:r>
      <w:r w:rsidRPr="0056173C">
        <w:rPr>
          <w:rStyle w:val="StyleUnderline"/>
          <w:bCs/>
        </w:rPr>
        <w:t xml:space="preserve"> flying very close to the Earth and </w:t>
      </w:r>
      <w:r w:rsidRPr="0056173C">
        <w:rPr>
          <w:rStyle w:val="StyleUnderline"/>
          <w:bCs/>
          <w:highlight w:val="cyan"/>
        </w:rPr>
        <w:t>are</w:t>
      </w:r>
      <w:r w:rsidRPr="0056173C">
        <w:t xml:space="preserve"> rather </w:t>
      </w:r>
      <w:r w:rsidRPr="0056173C">
        <w:rPr>
          <w:rStyle w:val="StyleUnderline"/>
          <w:bCs/>
          <w:highlight w:val="cyan"/>
        </w:rPr>
        <w:t>small</w:t>
      </w:r>
      <w:r w:rsidRPr="0056173C">
        <w:t xml:space="preserve">, from a few to hundreds of kilometers across. </w:t>
      </w:r>
      <w:r w:rsidRPr="0056173C">
        <w:rPr>
          <w:rStyle w:val="StyleUnderline"/>
          <w:bCs/>
          <w:highlight w:val="cyan"/>
        </w:rPr>
        <w:t>If the keyhole is hit</w:t>
      </w:r>
      <w:r w:rsidRPr="0056173C">
        <w:rPr>
          <w:rStyle w:val="StyleUnderline"/>
          <w:bCs/>
        </w:rPr>
        <w:t xml:space="preserve"> during the NEO flyby, </w:t>
      </w:r>
      <w:r w:rsidRPr="0056173C">
        <w:rPr>
          <w:rStyle w:val="StyleUnderline"/>
          <w:bCs/>
          <w:highlight w:val="cyan"/>
        </w:rPr>
        <w:t>the orbit</w:t>
      </w:r>
      <w:r w:rsidRPr="0056173C">
        <w:rPr>
          <w:rStyle w:val="StyleUnderline"/>
          <w:bCs/>
        </w:rPr>
        <w:t xml:space="preserve"> of the NEO </w:t>
      </w:r>
      <w:r w:rsidRPr="0056173C">
        <w:rPr>
          <w:rStyle w:val="StyleUnderline"/>
          <w:bCs/>
          <w:highlight w:val="cyan"/>
        </w:rPr>
        <w:t>becomes resonant with Earth and the NEO will return</w:t>
      </w:r>
      <w:r w:rsidRPr="0056173C">
        <w:rPr>
          <w:rStyle w:val="StyleUnderline"/>
          <w:bCs/>
        </w:rPr>
        <w:t xml:space="preserve"> to Earth regularly, </w:t>
      </w:r>
      <w:r w:rsidRPr="0056173C">
        <w:rPr>
          <w:rStyle w:val="Emphasis"/>
          <w:highlight w:val="cyan"/>
        </w:rPr>
        <w:t>increasing</w:t>
      </w:r>
      <w:r w:rsidRPr="0056173C">
        <w:rPr>
          <w:rStyle w:val="Emphasis"/>
        </w:rPr>
        <w:t xml:space="preserve"> its </w:t>
      </w:r>
      <w:r w:rsidRPr="0056173C">
        <w:rPr>
          <w:rStyle w:val="Emphasis"/>
          <w:highlight w:val="cyan"/>
        </w:rPr>
        <w:t>impact probability</w:t>
      </w:r>
      <w:r w:rsidRPr="0056173C">
        <w:t xml:space="preserve">. Thus, in case of a very near Earth flyby, </w:t>
      </w:r>
      <w:r w:rsidRPr="0056173C">
        <w:rPr>
          <w:rStyle w:val="Emphasis"/>
        </w:rPr>
        <w:t>the orbit needs to be known with such precision</w:t>
      </w:r>
      <w:r w:rsidRPr="0056173C">
        <w:t xml:space="preserve"> (~km) </w:t>
      </w:r>
      <w:r w:rsidRPr="0056173C">
        <w:rPr>
          <w:rStyle w:val="Emphasis"/>
        </w:rPr>
        <w:t>that keyhole avoidance is confirmed</w:t>
      </w:r>
      <w:r w:rsidRPr="0056173C">
        <w:t xml:space="preserve">. NASA has even created the NEO Deflection App,1 where the public can try to change the orbit of a hypothesized NEO on direct impact trajectory. </w:t>
      </w:r>
      <w:r w:rsidRPr="0056173C">
        <w:rPr>
          <w:rStyle w:val="StyleUnderline"/>
        </w:rPr>
        <w:t>For Earth impact monitoring, the accuracy of orbits and orbital uncertainties is crucial and deserves more attention</w:t>
      </w:r>
      <w:r w:rsidRPr="0056173C">
        <w:t xml:space="preserve">. </w:t>
      </w:r>
      <w:r w:rsidRPr="0056173C">
        <w:rPr>
          <w:rStyle w:val="StyleUnderline"/>
        </w:rPr>
        <w:t>The future of orbit determination and uncertainty mitigation will depend more and more on sophisticated software</w:t>
      </w:r>
      <w:r w:rsidRPr="0056173C">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56173C">
        <w:rPr>
          <w:rStyle w:val="StyleUnderline"/>
        </w:rPr>
        <w:t>to observe those asteroids; measure their positions; and submit the data to MPC</w:t>
      </w:r>
      <w:r w:rsidRPr="0056173C">
        <w:t>. This automated process is more or less implanted by several surveys (CSS, LCOGT) and agencies (ESA, MPC).</w:t>
      </w:r>
    </w:p>
    <w:p w14:paraId="7D29C68D" w14:textId="77777777" w:rsidR="0056173C" w:rsidRPr="0056173C" w:rsidRDefault="0056173C" w:rsidP="004E68F2"/>
    <w:p w14:paraId="4132F720" w14:textId="4C51A988" w:rsidR="004E68F2" w:rsidRPr="0056173C" w:rsidRDefault="004E68F2" w:rsidP="00906553">
      <w:pPr>
        <w:rPr>
          <w:bCs/>
          <w:sz w:val="32"/>
          <w:szCs w:val="32"/>
        </w:rPr>
      </w:pPr>
    </w:p>
    <w:p w14:paraId="6AC62AF3" w14:textId="744EDA09" w:rsidR="005A5D1B" w:rsidRPr="0056173C" w:rsidRDefault="005A5D1B" w:rsidP="005A5D1B">
      <w:pPr>
        <w:pStyle w:val="Heading1"/>
      </w:pPr>
      <w:r w:rsidRPr="0056173C">
        <w:lastRenderedPageBreak/>
        <w:t xml:space="preserve">Case Answers </w:t>
      </w:r>
    </w:p>
    <w:p w14:paraId="2F915C4C" w14:textId="46273FC4" w:rsidR="005A5D1B" w:rsidRPr="0056173C" w:rsidRDefault="005A5D1B" w:rsidP="005A5D1B">
      <w:pPr>
        <w:pStyle w:val="Heading2"/>
      </w:pPr>
      <w:r w:rsidRPr="0056173C">
        <w:lastRenderedPageBreak/>
        <w:t>Climate</w:t>
      </w:r>
    </w:p>
    <w:p w14:paraId="0FCF7E42" w14:textId="77777777" w:rsidR="00A1350A" w:rsidRDefault="00A1350A" w:rsidP="00A1350A">
      <w:pPr>
        <w:pStyle w:val="Heading3"/>
      </w:pPr>
      <w:r>
        <w:lastRenderedPageBreak/>
        <w:t>Ozone depletion</w:t>
      </w:r>
    </w:p>
    <w:p w14:paraId="262B6C84" w14:textId="77777777" w:rsidR="00A1350A" w:rsidRDefault="00A1350A" w:rsidP="00A1350A">
      <w:pPr>
        <w:pStyle w:val="Heading4"/>
        <w:numPr>
          <w:ilvl w:val="0"/>
          <w:numId w:val="14"/>
        </w:numPr>
        <w:tabs>
          <w:tab w:val="num" w:pos="360"/>
        </w:tabs>
        <w:ind w:left="0" w:firstLine="0"/>
      </w:pPr>
      <w:r>
        <w:t>Nonunique—governments can still send satellites to space</w:t>
      </w:r>
    </w:p>
    <w:p w14:paraId="6AEEC2D1" w14:textId="77777777" w:rsidR="00A1350A" w:rsidRPr="00DB445F" w:rsidRDefault="00A1350A" w:rsidP="00A1350A">
      <w:pPr>
        <w:pStyle w:val="Heading4"/>
        <w:numPr>
          <w:ilvl w:val="0"/>
          <w:numId w:val="14"/>
        </w:numPr>
        <w:tabs>
          <w:tab w:val="num" w:pos="360"/>
        </w:tabs>
        <w:ind w:left="0" w:firstLine="0"/>
      </w:pPr>
      <w:proofErr w:type="spellStart"/>
      <w:r>
        <w:t>Aff</w:t>
      </w:r>
      <w:proofErr w:type="spellEnd"/>
      <w:r>
        <w:t xml:space="preserve"> can’t solve space tourism because it is not appropriation—can’t solve for their internal links</w:t>
      </w:r>
    </w:p>
    <w:p w14:paraId="3A2A9CD6" w14:textId="77777777" w:rsidR="00A1350A" w:rsidRDefault="00A1350A" w:rsidP="005A5D1B">
      <w:pPr>
        <w:pStyle w:val="Heading3"/>
      </w:pPr>
    </w:p>
    <w:p w14:paraId="768E912B" w14:textId="6C314B82" w:rsidR="005A5D1B" w:rsidRPr="0056173C" w:rsidRDefault="005A5D1B" w:rsidP="005A5D1B">
      <w:pPr>
        <w:pStyle w:val="Heading3"/>
      </w:pPr>
      <w:r w:rsidRPr="0056173C">
        <w:lastRenderedPageBreak/>
        <w:t>Link Turns</w:t>
      </w:r>
    </w:p>
    <w:p w14:paraId="56641C5A" w14:textId="77777777" w:rsidR="005A5D1B" w:rsidRPr="0056173C" w:rsidRDefault="005A5D1B" w:rsidP="005A5D1B">
      <w:pPr>
        <w:pStyle w:val="Heading4"/>
      </w:pPr>
      <w:r w:rsidRPr="0056173C">
        <w:t>Private space travel helps solve global warming.</w:t>
      </w:r>
    </w:p>
    <w:p w14:paraId="59A07ABE" w14:textId="77777777" w:rsidR="005A5D1B" w:rsidRPr="0056173C" w:rsidRDefault="005A5D1B" w:rsidP="005A5D1B">
      <w:r w:rsidRPr="0056173C">
        <w:t xml:space="preserve">Robin George </w:t>
      </w:r>
      <w:r w:rsidRPr="0056173C">
        <w:rPr>
          <w:b/>
          <w:bCs/>
          <w:sz w:val="26"/>
          <w:szCs w:val="26"/>
        </w:rPr>
        <w:t>Andrews, 19</w:t>
      </w:r>
      <w:r w:rsidRPr="0056173C">
        <w:t xml:space="preserve"> - ("Can Spaceflight Save the Planet?," Scientific American, 9-6-2019, 12-16-2021https://www.scientificamerican.com/article/can-spaceflight-save-the-planet/)//AW</w:t>
      </w:r>
    </w:p>
    <w:p w14:paraId="5B5B2BC5" w14:textId="77777777" w:rsidR="001F3AE1" w:rsidRDefault="005A5D1B" w:rsidP="005A5D1B">
      <w:pPr>
        <w:rPr>
          <w:sz w:val="12"/>
        </w:rPr>
      </w:pPr>
      <w:r w:rsidRPr="0056173C">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56173C">
        <w:rPr>
          <w:highlight w:val="yellow"/>
          <w:u w:val="single"/>
        </w:rPr>
        <w:t>Spaceflight</w:t>
      </w:r>
      <w:r w:rsidRPr="0056173C">
        <w:rPr>
          <w:sz w:val="12"/>
        </w:rPr>
        <w:t xml:space="preserve">, however, </w:t>
      </w:r>
      <w:r w:rsidRPr="0056173C">
        <w:rPr>
          <w:highlight w:val="yellow"/>
          <w:u w:val="single"/>
        </w:rPr>
        <w:t>has</w:t>
      </w:r>
      <w:r w:rsidRPr="0056173C">
        <w:rPr>
          <w:u w:val="single"/>
        </w:rPr>
        <w:t xml:space="preserve"> the </w:t>
      </w:r>
      <w:r w:rsidRPr="0056173C">
        <w:rPr>
          <w:highlight w:val="yellow"/>
          <w:u w:val="single"/>
        </w:rPr>
        <w:t>potential</w:t>
      </w:r>
      <w:r w:rsidRPr="0056173C">
        <w:rPr>
          <w:u w:val="single"/>
        </w:rPr>
        <w:t xml:space="preserve"> to be more than just a planetary escape hatch</w:t>
      </w:r>
      <w:r w:rsidRPr="0056173C">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56173C">
        <w:rPr>
          <w:highlight w:val="yellow"/>
          <w:u w:val="single"/>
        </w:rPr>
        <w:t>Technologies that recycle</w:t>
      </w:r>
      <w:r w:rsidRPr="0056173C">
        <w:rPr>
          <w:u w:val="single"/>
        </w:rPr>
        <w:t xml:space="preserve"> practically </w:t>
      </w:r>
      <w:r w:rsidRPr="0056173C">
        <w:rPr>
          <w:highlight w:val="yellow"/>
          <w:u w:val="single"/>
        </w:rPr>
        <w:t>everything</w:t>
      </w:r>
      <w:r w:rsidRPr="0056173C">
        <w:rPr>
          <w:sz w:val="12"/>
        </w:rPr>
        <w:t>—that make water, air and food as renewable and self-sustaining as possible—</w:t>
      </w:r>
      <w:r w:rsidRPr="0056173C">
        <w:rPr>
          <w:highlight w:val="yellow"/>
          <w:u w:val="single"/>
        </w:rPr>
        <w:t>are essential</w:t>
      </w:r>
      <w:r w:rsidRPr="0056173C">
        <w:rPr>
          <w:sz w:val="12"/>
        </w:rPr>
        <w:t xml:space="preserve"> for current and future human spaceflight. Then again, we already know how we are jeopardizing the planet and what needs to be done about it. “We have almost all of the tools we need to live sustainably right here, right now,” says Kate Marvel, a climate scientist at Columbia University and NASA. “</w:t>
      </w:r>
      <w:r w:rsidRPr="0056173C">
        <w:rPr>
          <w:u w:val="single"/>
        </w:rPr>
        <w:t xml:space="preserve">Our </w:t>
      </w:r>
      <w:r w:rsidRPr="0056173C">
        <w:rPr>
          <w:highlight w:val="yellow"/>
          <w:u w:val="single"/>
        </w:rPr>
        <w:t>failure to address climate change is not</w:t>
      </w:r>
      <w:r w:rsidRPr="0056173C">
        <w:rPr>
          <w:u w:val="single"/>
        </w:rPr>
        <w:t xml:space="preserve"> just </w:t>
      </w:r>
      <w:r w:rsidRPr="0056173C">
        <w:rPr>
          <w:highlight w:val="yellow"/>
          <w:u w:val="single"/>
        </w:rPr>
        <w:t>because we’re interested in space</w:t>
      </w:r>
      <w:r w:rsidRPr="0056173C">
        <w:rPr>
          <w:u w:val="single"/>
        </w:rPr>
        <w:t>.</w:t>
      </w:r>
      <w:r w:rsidRPr="0056173C">
        <w:rPr>
          <w:sz w:val="12"/>
        </w:rPr>
        <w:t xml:space="preserve">” Similarly, spaceflight alone cannot save Earth, but that does not mean it solely aids and abets naive dreams of leaving our planet behind. ADVERTISEMENT TIN CAN AGRICULTURE </w:t>
      </w:r>
      <w:r w:rsidRPr="0056173C">
        <w:rPr>
          <w:highlight w:val="yellow"/>
          <w:u w:val="single"/>
        </w:rPr>
        <w:t>Astronauts need</w:t>
      </w:r>
      <w:r w:rsidRPr="0056173C">
        <w:rPr>
          <w:u w:val="single"/>
        </w:rPr>
        <w:t xml:space="preserve"> technological </w:t>
      </w:r>
      <w:r w:rsidRPr="0056173C">
        <w:rPr>
          <w:highlight w:val="yellow"/>
          <w:u w:val="single"/>
        </w:rPr>
        <w:t>innovations to survive</w:t>
      </w:r>
      <w:r w:rsidRPr="0056173C">
        <w:rPr>
          <w:u w:val="single"/>
        </w:rPr>
        <w:t xml:space="preserve"> in space</w:t>
      </w:r>
      <w:r w:rsidRPr="0056173C">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56173C">
        <w:rPr>
          <w:highlight w:val="yellow"/>
          <w:u w:val="single"/>
        </w:rPr>
        <w:t>agency is pursuing sustainable architecture</w:t>
      </w:r>
      <w:r w:rsidRPr="0056173C">
        <w:rPr>
          <w:u w:val="single"/>
        </w:rPr>
        <w:t xml:space="preserve"> on the lunar surface as early as 2028</w:t>
      </w:r>
      <w:r w:rsidRPr="0056173C">
        <w:rPr>
          <w:sz w:val="12"/>
        </w:rPr>
        <w:t xml:space="preserve">—the sort requiring </w:t>
      </w:r>
      <w:r w:rsidRPr="0056173C">
        <w:rPr>
          <w:highlight w:val="yellow"/>
          <w:u w:val="single"/>
        </w:rPr>
        <w:t>tech</w:t>
      </w:r>
      <w:r w:rsidRPr="0056173C">
        <w:rPr>
          <w:sz w:val="12"/>
        </w:rPr>
        <w:t xml:space="preserve">nology </w:t>
      </w:r>
      <w:r w:rsidRPr="0056173C">
        <w:rPr>
          <w:highlight w:val="yellow"/>
          <w:u w:val="single"/>
        </w:rPr>
        <w:t>to provide long-term, regenerating caches of food, air and water</w:t>
      </w:r>
      <w:r w:rsidRPr="0056173C">
        <w:rPr>
          <w:u w:val="single"/>
        </w:rPr>
        <w:t>.</w:t>
      </w:r>
      <w:r w:rsidRPr="0056173C">
        <w:rPr>
          <w:sz w:val="12"/>
        </w:rPr>
        <w:t xml:space="preserve"> Some of this tech may not remain in space. After all, </w:t>
      </w:r>
      <w:r w:rsidRPr="0056173C">
        <w:rPr>
          <w:u w:val="single"/>
        </w:rPr>
        <w:t>a</w:t>
      </w:r>
      <w:r w:rsidRPr="0056173C">
        <w:rPr>
          <w:sz w:val="12"/>
        </w:rPr>
        <w:t xml:space="preserve"> surprising </w:t>
      </w:r>
      <w:r w:rsidRPr="0056173C">
        <w:rPr>
          <w:u w:val="single"/>
        </w:rPr>
        <w:t xml:space="preserve">number of </w:t>
      </w:r>
      <w:r w:rsidRPr="0056173C">
        <w:rPr>
          <w:highlight w:val="yellow"/>
          <w:u w:val="single"/>
        </w:rPr>
        <w:t>inventions</w:t>
      </w:r>
      <w:r w:rsidRPr="0056173C">
        <w:rPr>
          <w:sz w:val="12"/>
        </w:rPr>
        <w:t xml:space="preserve"> funded or </w:t>
      </w:r>
      <w:r w:rsidRPr="0056173C">
        <w:rPr>
          <w:highlight w:val="yellow"/>
          <w:u w:val="single"/>
        </w:rPr>
        <w:t xml:space="preserve">designed by space agencies have been transferred to </w:t>
      </w:r>
      <w:r w:rsidRPr="0056173C">
        <w:rPr>
          <w:u w:val="single"/>
        </w:rPr>
        <w:t xml:space="preserve">the </w:t>
      </w:r>
      <w:r w:rsidRPr="0056173C">
        <w:rPr>
          <w:highlight w:val="yellow"/>
          <w:u w:val="single"/>
        </w:rPr>
        <w:t>commercial sector.</w:t>
      </w:r>
      <w:r w:rsidRPr="0056173C">
        <w:rPr>
          <w:sz w:val="12"/>
        </w:rPr>
        <w:t xml:space="preserve"> Th</w:t>
      </w:r>
    </w:p>
    <w:p w14:paraId="638C9AD4" w14:textId="77777777" w:rsidR="001F3AE1" w:rsidRDefault="001F3AE1" w:rsidP="005A5D1B">
      <w:pPr>
        <w:rPr>
          <w:sz w:val="12"/>
        </w:rPr>
      </w:pPr>
    </w:p>
    <w:p w14:paraId="79EA90D4" w14:textId="77777777" w:rsidR="001F3AE1" w:rsidRDefault="001F3AE1" w:rsidP="005A5D1B">
      <w:pPr>
        <w:rPr>
          <w:sz w:val="12"/>
        </w:rPr>
      </w:pPr>
    </w:p>
    <w:p w14:paraId="7C91A0E3" w14:textId="241CA4CA" w:rsidR="005A5D1B" w:rsidRPr="0056173C" w:rsidRDefault="005A5D1B" w:rsidP="005A5D1B">
      <w:pPr>
        <w:rPr>
          <w:sz w:val="12"/>
        </w:rPr>
      </w:pPr>
      <w:r w:rsidRPr="0056173C">
        <w:rPr>
          <w:sz w:val="12"/>
        </w:rPr>
        <w:t xml:space="preserve">ese </w:t>
      </w:r>
      <w:proofErr w:type="gramStart"/>
      <w:r w:rsidRPr="0056173C">
        <w:rPr>
          <w:sz w:val="12"/>
        </w:rPr>
        <w:t>include</w:t>
      </w:r>
      <w:proofErr w:type="gramEnd"/>
      <w:r w:rsidRPr="0056173C">
        <w:rPr>
          <w:sz w:val="12"/>
        </w:rPr>
        <w:t xml:space="preserv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w:t>
      </w:r>
      <w:r w:rsidRPr="0056173C">
        <w:rPr>
          <w:sz w:val="12"/>
        </w:rPr>
        <w:lastRenderedPageBreak/>
        <w:t xml:space="preserve">missions will yield inventions that are of benefit to all of humankind.” If anything, </w:t>
      </w:r>
      <w:r w:rsidRPr="0056173C">
        <w:rPr>
          <w:u w:val="single"/>
        </w:rPr>
        <w:t xml:space="preserve">these </w:t>
      </w:r>
      <w:r w:rsidRPr="0056173C">
        <w:rPr>
          <w:highlight w:val="yellow"/>
          <w:u w:val="single"/>
        </w:rPr>
        <w:t xml:space="preserve">innovations underline why investment in basic R&amp;D can be </w:t>
      </w:r>
      <w:r w:rsidRPr="0056173C">
        <w:rPr>
          <w:u w:val="single"/>
        </w:rPr>
        <w:t xml:space="preserve">so </w:t>
      </w:r>
      <w:r w:rsidRPr="0056173C">
        <w:rPr>
          <w:highlight w:val="yellow"/>
          <w:u w:val="single"/>
        </w:rPr>
        <w:t>worthwhile.</w:t>
      </w:r>
      <w:r w:rsidRPr="0056173C">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56173C">
        <w:rPr>
          <w:highlight w:val="yellow"/>
          <w:u w:val="single"/>
        </w:rPr>
        <w:t>spaceflight</w:t>
      </w:r>
      <w:r w:rsidRPr="0056173C">
        <w:rPr>
          <w:u w:val="single"/>
        </w:rPr>
        <w:t xml:space="preserve"> has already </w:t>
      </w:r>
      <w:r w:rsidRPr="0056173C">
        <w:rPr>
          <w:highlight w:val="yellow"/>
          <w:u w:val="single"/>
        </w:rPr>
        <w:t>resulted in</w:t>
      </w:r>
      <w:r w:rsidRPr="0056173C">
        <w:rPr>
          <w:u w:val="single"/>
        </w:rPr>
        <w:t xml:space="preserve"> a range of </w:t>
      </w:r>
      <w:r w:rsidRPr="0056173C">
        <w:rPr>
          <w:highlight w:val="yellow"/>
          <w:u w:val="single"/>
        </w:rPr>
        <w:t>effective</w:t>
      </w:r>
      <w:r w:rsidRPr="0056173C">
        <w:rPr>
          <w:sz w:val="12"/>
        </w:rPr>
        <w:t xml:space="preserve"> (if not game-changing) eco-friendly by-</w:t>
      </w:r>
      <w:r w:rsidRPr="0056173C">
        <w:rPr>
          <w:highlight w:val="yellow"/>
          <w:u w:val="single"/>
        </w:rPr>
        <w:t>products</w:t>
      </w:r>
      <w:r w:rsidRPr="0056173C">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general public.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actually read,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Laurini,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56173C">
        <w:rPr>
          <w:u w:val="single"/>
        </w:rPr>
        <w:t xml:space="preserve">the </w:t>
      </w:r>
      <w:r w:rsidRPr="0056173C">
        <w:rPr>
          <w:highlight w:val="yellow"/>
          <w:u w:val="single"/>
        </w:rPr>
        <w:t>troubles of living in space might make people</w:t>
      </w:r>
      <w:r w:rsidRPr="0056173C">
        <w:rPr>
          <w:u w:val="single"/>
        </w:rPr>
        <w:t xml:space="preserve"> better </w:t>
      </w:r>
      <w:r w:rsidRPr="0056173C">
        <w:rPr>
          <w:highlight w:val="yellow"/>
          <w:u w:val="single"/>
        </w:rPr>
        <w:t>appreciate</w:t>
      </w:r>
      <w:r w:rsidRPr="0056173C">
        <w:rPr>
          <w:u w:val="single"/>
        </w:rPr>
        <w:t xml:space="preserve"> the </w:t>
      </w:r>
      <w:r w:rsidRPr="0056173C">
        <w:rPr>
          <w:highlight w:val="yellow"/>
          <w:u w:val="single"/>
        </w:rPr>
        <w:t>things we take for granted back home.</w:t>
      </w:r>
    </w:p>
    <w:p w14:paraId="79D62ACF" w14:textId="77777777" w:rsidR="005A5D1B" w:rsidRPr="0056173C" w:rsidRDefault="005A5D1B" w:rsidP="005A5D1B">
      <w:pPr>
        <w:pStyle w:val="Heading4"/>
      </w:pPr>
      <w:r w:rsidRPr="0056173C">
        <w:t>Space tech helps mitigate effects of climate change.</w:t>
      </w:r>
    </w:p>
    <w:p w14:paraId="28353B44" w14:textId="77777777" w:rsidR="005A5D1B" w:rsidRPr="0056173C" w:rsidRDefault="005A5D1B" w:rsidP="005A5D1B">
      <w:r w:rsidRPr="0056173C">
        <w:rPr>
          <w:b/>
          <w:bCs/>
          <w:sz w:val="26"/>
          <w:szCs w:val="26"/>
        </w:rPr>
        <w:t>ESA, 10</w:t>
      </w:r>
      <w:r w:rsidRPr="0056173C">
        <w:t xml:space="preserve"> - ("Space technology helps mitigate climate change," ESA, 5-1-2010, 12-17-2021https://www.esa.int/Applications/Telecommunications_Integrated_Applications/Technology_Transfer/Space_technology_helps_mitigate_climate_change)//AW</w:t>
      </w:r>
    </w:p>
    <w:p w14:paraId="1D2F611E" w14:textId="77777777" w:rsidR="005A5D1B" w:rsidRPr="0056173C" w:rsidRDefault="005A5D1B" w:rsidP="005A5D1B">
      <w:pPr>
        <w:rPr>
          <w:sz w:val="12"/>
        </w:rPr>
      </w:pPr>
      <w:r w:rsidRPr="0056173C">
        <w:rPr>
          <w:highlight w:val="yellow"/>
          <w:u w:val="single"/>
        </w:rPr>
        <w:t>Space tech</w:t>
      </w:r>
      <w:r w:rsidRPr="0056173C">
        <w:rPr>
          <w:u w:val="single"/>
        </w:rPr>
        <w:t xml:space="preserve">nologies </w:t>
      </w:r>
      <w:r w:rsidRPr="0056173C">
        <w:rPr>
          <w:highlight w:val="yellow"/>
          <w:u w:val="single"/>
        </w:rPr>
        <w:t>have led to</w:t>
      </w:r>
      <w:r w:rsidRPr="0056173C">
        <w:rPr>
          <w:sz w:val="12"/>
        </w:rPr>
        <w:t xml:space="preserve"> a number of </w:t>
      </w:r>
      <w:r w:rsidRPr="0056173C">
        <w:rPr>
          <w:highlight w:val="yellow"/>
          <w:u w:val="single"/>
        </w:rPr>
        <w:t>inventions that benefit the environment and save energy.</w:t>
      </w:r>
      <w:r w:rsidRPr="0056173C">
        <w:rPr>
          <w:sz w:val="12"/>
        </w:rPr>
        <w:t xml:space="preserve"> </w:t>
      </w:r>
      <w:r w:rsidRPr="0056173C">
        <w:rPr>
          <w:highlight w:val="yellow"/>
          <w:u w:val="single"/>
        </w:rPr>
        <w:t>Satellite</w:t>
      </w:r>
      <w:r w:rsidRPr="0056173C">
        <w:rPr>
          <w:u w:val="single"/>
        </w:rPr>
        <w:t>-based systems</w:t>
      </w:r>
      <w:r w:rsidRPr="0056173C">
        <w:rPr>
          <w:sz w:val="12"/>
        </w:rPr>
        <w:t xml:space="preserve"> are </w:t>
      </w:r>
      <w:r w:rsidRPr="0056173C">
        <w:rPr>
          <w:highlight w:val="yellow"/>
          <w:u w:val="single"/>
        </w:rPr>
        <w:t>reduc</w:t>
      </w:r>
      <w:r w:rsidRPr="0056173C">
        <w:rPr>
          <w:sz w:val="12"/>
          <w:highlight w:val="yellow"/>
        </w:rPr>
        <w:t>ing</w:t>
      </w:r>
      <w:r w:rsidRPr="0056173C">
        <w:rPr>
          <w:sz w:val="12"/>
        </w:rPr>
        <w:t xml:space="preserve"> </w:t>
      </w:r>
      <w:r w:rsidRPr="0056173C">
        <w:rPr>
          <w:u w:val="single"/>
        </w:rPr>
        <w:t xml:space="preserve">vehicles’ </w:t>
      </w:r>
      <w:r w:rsidRPr="0056173C">
        <w:rPr>
          <w:highlight w:val="yellow"/>
          <w:u w:val="single"/>
        </w:rPr>
        <w:t>carbon</w:t>
      </w:r>
      <w:r w:rsidRPr="0056173C">
        <w:rPr>
          <w:u w:val="single"/>
        </w:rPr>
        <w:t xml:space="preserve"> </w:t>
      </w:r>
      <w:r w:rsidRPr="0056173C">
        <w:rPr>
          <w:highlight w:val="yellow"/>
          <w:u w:val="single"/>
        </w:rPr>
        <w:t>dioxide emissions</w:t>
      </w:r>
      <w:r w:rsidRPr="0056173C">
        <w:rPr>
          <w:u w:val="single"/>
        </w:rPr>
        <w:t xml:space="preserve">, </w:t>
      </w:r>
      <w:r w:rsidRPr="0056173C">
        <w:rPr>
          <w:highlight w:val="yellow"/>
          <w:u w:val="single"/>
        </w:rPr>
        <w:t>remote-sensing tech</w:t>
      </w:r>
      <w:r w:rsidRPr="0056173C">
        <w:rPr>
          <w:sz w:val="12"/>
        </w:rPr>
        <w:t xml:space="preserve">nology is </w:t>
      </w:r>
      <w:r w:rsidRPr="0056173C">
        <w:rPr>
          <w:highlight w:val="yellow"/>
          <w:u w:val="single"/>
        </w:rPr>
        <w:t>making wind turbines more efficient</w:t>
      </w:r>
      <w:r w:rsidRPr="0056173C">
        <w:rPr>
          <w:u w:val="single"/>
        </w:rPr>
        <w:t xml:space="preserve">, </w:t>
      </w:r>
      <w:r w:rsidRPr="0056173C">
        <w:rPr>
          <w:highlight w:val="yellow"/>
          <w:u w:val="single"/>
        </w:rPr>
        <w:t>and</w:t>
      </w:r>
      <w:r w:rsidRPr="0056173C">
        <w:rPr>
          <w:u w:val="single"/>
        </w:rPr>
        <w:t xml:space="preserve"> info</w:t>
      </w:r>
      <w:r w:rsidRPr="0056173C">
        <w:rPr>
          <w:sz w:val="12"/>
        </w:rPr>
        <w:t>rmation</w:t>
      </w:r>
      <w:r w:rsidRPr="0056173C">
        <w:rPr>
          <w:u w:val="single"/>
        </w:rPr>
        <w:t xml:space="preserve"> from </w:t>
      </w:r>
      <w:r w:rsidRPr="0056173C">
        <w:rPr>
          <w:sz w:val="12"/>
        </w:rPr>
        <w:t>weather</w:t>
      </w:r>
      <w:r w:rsidRPr="0056173C">
        <w:rPr>
          <w:u w:val="single"/>
        </w:rPr>
        <w:t xml:space="preserve"> </w:t>
      </w:r>
      <w:r w:rsidRPr="0056173C">
        <w:rPr>
          <w:highlight w:val="yellow"/>
          <w:u w:val="single"/>
        </w:rPr>
        <w:t>satellites</w:t>
      </w:r>
      <w:r w:rsidRPr="0056173C">
        <w:rPr>
          <w:u w:val="single"/>
        </w:rPr>
        <w:t xml:space="preserve"> is </w:t>
      </w:r>
      <w:r w:rsidRPr="0056173C">
        <w:rPr>
          <w:highlight w:val="yellow"/>
          <w:u w:val="single"/>
        </w:rPr>
        <w:t>helping solar cells</w:t>
      </w:r>
      <w:r w:rsidRPr="0056173C">
        <w:rPr>
          <w:u w:val="single"/>
        </w:rPr>
        <w:t xml:space="preserve"> </w:t>
      </w:r>
      <w:r w:rsidRPr="0056173C">
        <w:rPr>
          <w:sz w:val="12"/>
        </w:rPr>
        <w:t xml:space="preserve">to </w:t>
      </w:r>
      <w:r w:rsidRPr="0056173C">
        <w:rPr>
          <w:highlight w:val="yellow"/>
          <w:u w:val="single"/>
        </w:rPr>
        <w:t>produce more energy</w:t>
      </w:r>
      <w:r w:rsidRPr="0056173C">
        <w:rPr>
          <w:u w:val="single"/>
        </w:rPr>
        <w:t xml:space="preserve">. </w:t>
      </w:r>
      <w:r w:rsidRPr="0056173C">
        <w:rPr>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 The </w:t>
      </w:r>
      <w:r w:rsidRPr="0056173C">
        <w:rPr>
          <w:u w:val="single"/>
        </w:rPr>
        <w:t>‘</w:t>
      </w:r>
      <w:r w:rsidRPr="0056173C">
        <w:rPr>
          <w:highlight w:val="yellow"/>
          <w:u w:val="single"/>
        </w:rPr>
        <w:t>lidar’ tech</w:t>
      </w:r>
      <w:r w:rsidRPr="0056173C">
        <w:rPr>
          <w:u w:val="single"/>
        </w:rPr>
        <w:t xml:space="preserve">nology </w:t>
      </w:r>
      <w:r w:rsidRPr="0056173C">
        <w:rPr>
          <w:highlight w:val="yellow"/>
          <w:u w:val="single"/>
        </w:rPr>
        <w:t>is similar to</w:t>
      </w:r>
      <w:r w:rsidRPr="0056173C">
        <w:rPr>
          <w:sz w:val="12"/>
        </w:rPr>
        <w:t xml:space="preserve"> that which </w:t>
      </w:r>
      <w:r w:rsidRPr="0056173C">
        <w:rPr>
          <w:highlight w:val="yellow"/>
          <w:u w:val="single"/>
        </w:rPr>
        <w:t>ESA</w:t>
      </w:r>
      <w:r w:rsidRPr="0056173C">
        <w:rPr>
          <w:sz w:val="12"/>
        </w:rPr>
        <w:t xml:space="preserve"> will use on its </w:t>
      </w:r>
      <w:r w:rsidRPr="0056173C">
        <w:rPr>
          <w:u w:val="single"/>
        </w:rPr>
        <w:t xml:space="preserve">Aeolus </w:t>
      </w:r>
      <w:r w:rsidRPr="0056173C">
        <w:rPr>
          <w:highlight w:val="yellow"/>
          <w:u w:val="single"/>
        </w:rPr>
        <w:t>satellite</w:t>
      </w:r>
      <w:r w:rsidRPr="0056173C">
        <w:rPr>
          <w:sz w:val="12"/>
        </w:rPr>
        <w:t xml:space="preserve"> to provide global observations of wind profiles from space. </w:t>
      </w:r>
      <w:r w:rsidRPr="0056173C">
        <w:rPr>
          <w:highlight w:val="yellow"/>
          <w:u w:val="single"/>
        </w:rPr>
        <w:t>ESA’s expertise</w:t>
      </w:r>
      <w:r w:rsidRPr="0056173C">
        <w:rPr>
          <w:sz w:val="12"/>
        </w:rPr>
        <w:t xml:space="preserve"> from this mission </w:t>
      </w:r>
      <w:r w:rsidRPr="0056173C">
        <w:rPr>
          <w:highlight w:val="yellow"/>
          <w:u w:val="single"/>
        </w:rPr>
        <w:t>was</w:t>
      </w:r>
      <w:r w:rsidRPr="0056173C">
        <w:rPr>
          <w:u w:val="single"/>
        </w:rPr>
        <w:t xml:space="preserve"> </w:t>
      </w:r>
      <w:r w:rsidRPr="0056173C">
        <w:rPr>
          <w:highlight w:val="yellow"/>
          <w:u w:val="single"/>
        </w:rPr>
        <w:t>important</w:t>
      </w:r>
      <w:r w:rsidRPr="0056173C">
        <w:rPr>
          <w:u w:val="single"/>
        </w:rPr>
        <w:t xml:space="preserve"> for Leosphere and was used to improve their instrument</w:t>
      </w:r>
      <w:r w:rsidRPr="0056173C">
        <w:rPr>
          <w:sz w:val="12"/>
        </w:rPr>
        <w:t xml:space="preserve"> during the company’s start-up phase at ESA’s Business Incubation Centre (BIC) in Noordwijk, the Netherlands. More instruments based on the same technology have followed and these are now being used in more than 100 countries. By using data from weather satellites, ‘SolarSAT’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56173C">
        <w:rPr>
          <w:highlight w:val="yellow"/>
          <w:u w:val="single"/>
        </w:rPr>
        <w:t>Space sensors reduce emissions from heating systems</w:t>
      </w:r>
      <w:r w:rsidRPr="0056173C">
        <w:rPr>
          <w:u w:val="single"/>
        </w:rPr>
        <w:t xml:space="preserve"> </w:t>
      </w:r>
      <w:r w:rsidRPr="0056173C">
        <w:rPr>
          <w:sz w:val="12"/>
        </w:rPr>
        <w:t xml:space="preserve">Miniaturised ceramic gas sensor technology, developed originally for measuring oxygen levels around spacecraft reentry vehicles, is now being used in systems that accurately control heater combustion, one of the major sources of pollutants. “It </w:t>
      </w:r>
      <w:r w:rsidRPr="0056173C">
        <w:rPr>
          <w:highlight w:val="yellow"/>
          <w:u w:val="single"/>
        </w:rPr>
        <w:t>can reduce exhaust gases</w:t>
      </w:r>
      <w:r w:rsidRPr="0056173C">
        <w:rPr>
          <w:sz w:val="12"/>
        </w:rPr>
        <w:t xml:space="preserve"> that are harmful for the environment and ensure that heating systems work at an optimum level. It also reduces fuel consumption by 10–15%,” explained Rainer Baumann from TU Dresden. Supported by ESA’s Technology Transfer Programme and its partner MST, this technology is now used by the German company ESCUBE in systems controlling industrial heaters. </w:t>
      </w:r>
      <w:r w:rsidRPr="0056173C">
        <w:rPr>
          <w:highlight w:val="yellow"/>
          <w:u w:val="single"/>
        </w:rPr>
        <w:t>Satellite</w:t>
      </w:r>
      <w:r w:rsidRPr="0056173C">
        <w:rPr>
          <w:u w:val="single"/>
        </w:rPr>
        <w:t xml:space="preserve"> </w:t>
      </w:r>
      <w:r w:rsidRPr="0056173C">
        <w:rPr>
          <w:highlight w:val="yellow"/>
          <w:u w:val="single"/>
        </w:rPr>
        <w:t>data</w:t>
      </w:r>
      <w:r w:rsidRPr="0056173C">
        <w:rPr>
          <w:u w:val="single"/>
        </w:rPr>
        <w:t xml:space="preserve"> reduces car emissions </w:t>
      </w:r>
      <w:r w:rsidRPr="0056173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w:t>
      </w:r>
      <w:r w:rsidRPr="0056173C">
        <w:rPr>
          <w:highlight w:val="yellow"/>
          <w:u w:val="single"/>
        </w:rPr>
        <w:t>can result in a 15–25% fuel saving</w:t>
      </w:r>
      <w:r w:rsidRPr="0056173C">
        <w:rPr>
          <w:u w:val="single"/>
        </w:rPr>
        <w:t xml:space="preserve">. </w:t>
      </w:r>
      <w:r w:rsidRPr="0056173C">
        <w:rPr>
          <w:sz w:val="12"/>
        </w:rPr>
        <w:t xml:space="preserve">Another system proposed by Prof. Gerhard Güttler for the European Satellite Navigation Competition is Galileo-Ecodrive. This uses data on a road’s geodetic height profile provided by satnav systems to optimise the operation of auxiliary devices such as electricity generators, air conditioning, power steering, the deep freezers used on trucks for perishable goods and the moveable parts of a cement mixer –devices that consume up to 20% of the fuel. This </w:t>
      </w:r>
      <w:r w:rsidRPr="0056173C">
        <w:rPr>
          <w:sz w:val="12"/>
        </w:rPr>
        <w:lastRenderedPageBreak/>
        <w:t xml:space="preserve">could amount to savings of up to 2 billion litres a year across Europe, avoiding the emission of 5 million tonnes of carbon dioxide. Changing lifestyles A </w:t>
      </w:r>
      <w:r w:rsidRPr="0056173C">
        <w:rPr>
          <w:highlight w:val="yellow"/>
          <w:u w:val="single"/>
        </w:rPr>
        <w:t>reduction</w:t>
      </w:r>
      <w:r w:rsidRPr="0056173C">
        <w:rPr>
          <w:sz w:val="12"/>
        </w:rPr>
        <w:t xml:space="preserve"> in harmful emissions </w:t>
      </w:r>
      <w:r w:rsidRPr="0056173C">
        <w:rPr>
          <w:highlight w:val="yellow"/>
          <w:u w:val="single"/>
        </w:rPr>
        <w:t>requires</w:t>
      </w:r>
      <w:r w:rsidRPr="0056173C">
        <w:rPr>
          <w:u w:val="single"/>
        </w:rPr>
        <w:t xml:space="preserve"> a </w:t>
      </w:r>
      <w:r w:rsidRPr="0056173C">
        <w:rPr>
          <w:highlight w:val="yellow"/>
          <w:u w:val="single"/>
        </w:rPr>
        <w:t>change in</w:t>
      </w:r>
      <w:r w:rsidRPr="0056173C">
        <w:rPr>
          <w:u w:val="single"/>
        </w:rPr>
        <w:t xml:space="preserve"> our </w:t>
      </w:r>
      <w:r w:rsidRPr="0056173C">
        <w:rPr>
          <w:highlight w:val="yellow"/>
          <w:u w:val="single"/>
        </w:rPr>
        <w:t>habits</w:t>
      </w:r>
      <w:r w:rsidRPr="0056173C">
        <w:rPr>
          <w:sz w:val="12"/>
        </w:rPr>
        <w:t xml:space="preserve">, and for this </w:t>
      </w:r>
      <w:r w:rsidRPr="0056173C">
        <w:rPr>
          <w:u w:val="single"/>
        </w:rPr>
        <w:t>more awareness is needed.</w:t>
      </w:r>
      <w:r w:rsidRPr="0056173C">
        <w:rPr>
          <w:sz w:val="12"/>
        </w:rPr>
        <w:t xml:space="preserve"> Andreas Zachariah from the UK has </w:t>
      </w:r>
      <w:r w:rsidRPr="0056173C">
        <w:rPr>
          <w:u w:val="single"/>
        </w:rPr>
        <w:t>developed a helpful system called Carbon Diem to track carbon footprints</w:t>
      </w:r>
      <w:r w:rsidRPr="0056173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Mr Zachariah. ESA’s Technology Transfer Programme Office (TTPO) The main mission of the </w:t>
      </w:r>
      <w:r w:rsidRPr="0056173C">
        <w:rPr>
          <w:highlight w:val="yellow"/>
          <w:u w:val="single"/>
        </w:rPr>
        <w:t>TTPO</w:t>
      </w:r>
      <w:r w:rsidRPr="0056173C">
        <w:rPr>
          <w:sz w:val="12"/>
        </w:rPr>
        <w:t xml:space="preserve"> is </w:t>
      </w:r>
      <w:r w:rsidRPr="0056173C">
        <w:rPr>
          <w:u w:val="single"/>
        </w:rPr>
        <w:t xml:space="preserve">to </w:t>
      </w:r>
      <w:r w:rsidRPr="0056173C">
        <w:rPr>
          <w:highlight w:val="yellow"/>
          <w:u w:val="single"/>
        </w:rPr>
        <w:t>facilitate</w:t>
      </w:r>
      <w:r w:rsidRPr="0056173C">
        <w:rPr>
          <w:u w:val="single"/>
        </w:rPr>
        <w:t xml:space="preserve"> the </w:t>
      </w:r>
      <w:r w:rsidRPr="0056173C">
        <w:rPr>
          <w:highlight w:val="yellow"/>
          <w:u w:val="single"/>
        </w:rPr>
        <w:t>use of space tech</w:t>
      </w:r>
      <w:r w:rsidRPr="0056173C">
        <w:rPr>
          <w:sz w:val="12"/>
        </w:rPr>
        <w:t xml:space="preserve">nology and space systems </w:t>
      </w:r>
      <w:r w:rsidRPr="0056173C">
        <w:rPr>
          <w:highlight w:val="yellow"/>
          <w:u w:val="single"/>
        </w:rPr>
        <w:t>for</w:t>
      </w:r>
      <w:r w:rsidRPr="0056173C">
        <w:rPr>
          <w:u w:val="single"/>
        </w:rPr>
        <w:t xml:space="preserve"> </w:t>
      </w:r>
      <w:r w:rsidRPr="0056173C">
        <w:rPr>
          <w:highlight w:val="yellow"/>
          <w:u w:val="single"/>
        </w:rPr>
        <w:t>non-space applications and</w:t>
      </w:r>
      <w:r w:rsidRPr="0056173C">
        <w:rPr>
          <w:sz w:val="12"/>
        </w:rPr>
        <w:t xml:space="preserve"> to </w:t>
      </w:r>
      <w:r w:rsidRPr="0056173C">
        <w:rPr>
          <w:highlight w:val="yellow"/>
          <w:u w:val="single"/>
        </w:rPr>
        <w:t>demonstrate</w:t>
      </w:r>
      <w:r w:rsidRPr="0056173C">
        <w:rPr>
          <w:u w:val="single"/>
        </w:rPr>
        <w:t xml:space="preserve"> the </w:t>
      </w:r>
      <w:r w:rsidRPr="0056173C">
        <w:rPr>
          <w:highlight w:val="yellow"/>
          <w:u w:val="single"/>
        </w:rPr>
        <w:t>benefit</w:t>
      </w:r>
      <w:r w:rsidRPr="0056173C">
        <w:rPr>
          <w:u w:val="single"/>
        </w:rPr>
        <w:t xml:space="preserve"> of the European space programme</w:t>
      </w:r>
      <w:r w:rsidRPr="0056173C">
        <w:rPr>
          <w:sz w:val="12"/>
        </w:rPr>
        <w:t xml:space="preserve"> to European citizens. The office is responsible for defining the overall approach and strategy for the transfer of space technologies, including the incubation and funding of start-up companies using space technologies and satellite services, at the Agency’s four Business Incubation Centres in Europe. </w:t>
      </w:r>
    </w:p>
    <w:p w14:paraId="3DAD8554" w14:textId="77777777" w:rsidR="005A5D1B" w:rsidRPr="0056173C" w:rsidRDefault="005A5D1B" w:rsidP="005A5D1B">
      <w:pPr>
        <w:pStyle w:val="Heading4"/>
      </w:pPr>
      <w:r w:rsidRPr="0056173C">
        <w:t>Space colonization by private companies solves risk of climate change within a decade.</w:t>
      </w:r>
    </w:p>
    <w:p w14:paraId="44E0C1A8" w14:textId="77777777" w:rsidR="005A5D1B" w:rsidRPr="0056173C" w:rsidRDefault="005A5D1B" w:rsidP="005A5D1B">
      <w:r w:rsidRPr="0056173C">
        <w:t xml:space="preserve">Christina </w:t>
      </w:r>
      <w:r w:rsidRPr="0056173C">
        <w:rPr>
          <w:b/>
          <w:bCs/>
          <w:sz w:val="26"/>
          <w:szCs w:val="26"/>
        </w:rPr>
        <w:t>Reedy, 17</w:t>
      </w:r>
      <w:r w:rsidRPr="0056173C">
        <w:t xml:space="preserve"> - ("When Will the First Human Space Colony Be Established?," Futurism, 8-17-17, 12-26-2021https://futurism.com/when-will-the-first-human-space-colony-be-established)//AW</w:t>
      </w:r>
    </w:p>
    <w:p w14:paraId="7D721136" w14:textId="77777777" w:rsidR="005A5D1B" w:rsidRPr="0056173C" w:rsidRDefault="005A5D1B" w:rsidP="005A5D1B">
      <w:pPr>
        <w:rPr>
          <w:sz w:val="12"/>
        </w:rPr>
      </w:pPr>
      <w:r w:rsidRPr="0056173C">
        <w:rPr>
          <w:sz w:val="12"/>
        </w:rPr>
        <w:t xml:space="preserve">THE FINAL FRONTIER Our </w:t>
      </w:r>
      <w:r w:rsidRPr="0056173C">
        <w:rPr>
          <w:u w:val="single"/>
        </w:rPr>
        <w:t>days on Earth may be numbered</w:t>
      </w:r>
      <w:r w:rsidRPr="0056173C">
        <w:rPr>
          <w:sz w:val="12"/>
        </w:rPr>
        <w:t xml:space="preserve">. Great minds have postulated that </w:t>
      </w:r>
      <w:r w:rsidRPr="0056173C">
        <w:rPr>
          <w:highlight w:val="yellow"/>
          <w:u w:val="single"/>
        </w:rPr>
        <w:t>humanity must spread itself</w:t>
      </w:r>
      <w:r w:rsidRPr="0056173C">
        <w:rPr>
          <w:u w:val="single"/>
        </w:rPr>
        <w:t xml:space="preserve"> across multiple planets</w:t>
      </w:r>
      <w:r w:rsidRPr="0056173C">
        <w:rPr>
          <w:sz w:val="12"/>
        </w:rPr>
        <w:t xml:space="preserve"> in order to avoid being entirely wiped out by one natural disaster. Physicist Stephen Hawking has gone so far as to predict such a catastrophe will occur on Earth in the next 100 years, which doesn’t give us much time to pack our rocket ships. Click to View Full Infographic Will humanity be ready to colonize space before doomsday? We asked Futurism readers when they thought humans will colonize off-planet, and the results revealed quite a consensus. </w:t>
      </w:r>
      <w:r w:rsidRPr="0056173C">
        <w:rPr>
          <w:highlight w:val="yellow"/>
          <w:u w:val="single"/>
        </w:rPr>
        <w:t>More than 70 percent</w:t>
      </w:r>
      <w:r w:rsidRPr="0056173C">
        <w:rPr>
          <w:u w:val="single"/>
        </w:rPr>
        <w:t xml:space="preserve"> of people </w:t>
      </w:r>
      <w:r w:rsidRPr="0056173C">
        <w:rPr>
          <w:sz w:val="12"/>
        </w:rPr>
        <w:t xml:space="preserve">who took the poll </w:t>
      </w:r>
      <w:r w:rsidRPr="0056173C">
        <w:rPr>
          <w:highlight w:val="yellow"/>
          <w:u w:val="single"/>
        </w:rPr>
        <w:t>thought a colony will be established during</w:t>
      </w:r>
      <w:r w:rsidRPr="0056173C">
        <w:rPr>
          <w:u w:val="single"/>
        </w:rPr>
        <w:t xml:space="preserve"> the </w:t>
      </w:r>
      <w:r w:rsidRPr="0056173C">
        <w:rPr>
          <w:highlight w:val="yellow"/>
          <w:u w:val="single"/>
        </w:rPr>
        <w:t>first half of the 21st century</w:t>
      </w:r>
      <w:r w:rsidRPr="0056173C">
        <w:rPr>
          <w:sz w:val="12"/>
        </w:rPr>
        <w:t xml:space="preserve">, and the decade with the most votes — a whopping 36 percent of participants — was the 2030s. Satish Varma, a software engineer, explained why he voted for this decade. Varma wrote in his response that our </w:t>
      </w:r>
      <w:r w:rsidRPr="0056173C">
        <w:rPr>
          <w:highlight w:val="yellow"/>
          <w:u w:val="single"/>
        </w:rPr>
        <w:t>tech</w:t>
      </w:r>
      <w:r w:rsidRPr="0056173C">
        <w:rPr>
          <w:sz w:val="12"/>
        </w:rPr>
        <w:t xml:space="preserve">nological </w:t>
      </w:r>
      <w:r w:rsidRPr="0056173C">
        <w:rPr>
          <w:highlight w:val="yellow"/>
          <w:u w:val="single"/>
        </w:rPr>
        <w:t>advances in spacecraft design</w:t>
      </w:r>
      <w:r w:rsidRPr="0056173C">
        <w:rPr>
          <w:sz w:val="12"/>
        </w:rPr>
        <w:t>, artificial intelligence (</w:t>
      </w:r>
      <w:r w:rsidRPr="0056173C">
        <w:rPr>
          <w:highlight w:val="yellow"/>
          <w:u w:val="single"/>
        </w:rPr>
        <w:t>AI</w:t>
      </w:r>
      <w:r w:rsidRPr="0056173C">
        <w:rPr>
          <w:sz w:val="12"/>
        </w:rPr>
        <w:t xml:space="preserve">), </w:t>
      </w:r>
      <w:r w:rsidRPr="0056173C">
        <w:rPr>
          <w:u w:val="single"/>
        </w:rPr>
        <w:t xml:space="preserve">and </w:t>
      </w:r>
      <w:r w:rsidRPr="0056173C">
        <w:rPr>
          <w:highlight w:val="yellow"/>
          <w:u w:val="single"/>
        </w:rPr>
        <w:t>bionics</w:t>
      </w:r>
      <w:r w:rsidRPr="0056173C">
        <w:rPr>
          <w:u w:val="single"/>
        </w:rPr>
        <w:t xml:space="preserve"> </w:t>
      </w:r>
      <w:r w:rsidRPr="0056173C">
        <w:rPr>
          <w:highlight w:val="yellow"/>
          <w:u w:val="single"/>
        </w:rPr>
        <w:t>will be</w:t>
      </w:r>
      <w:r w:rsidRPr="0056173C">
        <w:rPr>
          <w:u w:val="single"/>
        </w:rPr>
        <w:t xml:space="preserve"> the </w:t>
      </w:r>
      <w:r w:rsidRPr="0056173C">
        <w:rPr>
          <w:highlight w:val="yellow"/>
          <w:u w:val="single"/>
        </w:rPr>
        <w:t>driving forces</w:t>
      </w:r>
      <w:r w:rsidRPr="0056173C">
        <w:rPr>
          <w:u w:val="single"/>
        </w:rPr>
        <w:t xml:space="preserve"> that finally propel us into space long term.</w:t>
      </w:r>
      <w:r w:rsidRPr="0056173C">
        <w:rPr>
          <w:sz w:val="12"/>
        </w:rPr>
        <w:t xml:space="preserve"> “Currently there are some promising advances in space exploration and artificial intelligence by companies like SpaceX, Google, and Tesla in a short time frame,” Varma wrote. Varma’s observations are right on — both </w:t>
      </w:r>
      <w:r w:rsidRPr="0056173C">
        <w:rPr>
          <w:highlight w:val="yellow"/>
          <w:u w:val="single"/>
        </w:rPr>
        <w:t>SpaceX and Blue Origin have</w:t>
      </w:r>
      <w:r w:rsidRPr="0056173C">
        <w:rPr>
          <w:u w:val="single"/>
        </w:rPr>
        <w:t xml:space="preserve"> recently </w:t>
      </w:r>
      <w:r w:rsidRPr="0056173C">
        <w:rPr>
          <w:highlight w:val="yellow"/>
          <w:u w:val="single"/>
        </w:rPr>
        <w:t>reached</w:t>
      </w:r>
      <w:r w:rsidRPr="0056173C">
        <w:rPr>
          <w:u w:val="single"/>
        </w:rPr>
        <w:t xml:space="preserve"> significant </w:t>
      </w:r>
      <w:r w:rsidRPr="0056173C">
        <w:rPr>
          <w:highlight w:val="yellow"/>
          <w:u w:val="single"/>
        </w:rPr>
        <w:t>milestones in</w:t>
      </w:r>
      <w:r w:rsidRPr="0056173C">
        <w:rPr>
          <w:u w:val="single"/>
        </w:rPr>
        <w:t xml:space="preserve"> developing </w:t>
      </w:r>
      <w:r w:rsidRPr="0056173C">
        <w:rPr>
          <w:highlight w:val="yellow"/>
          <w:u w:val="single"/>
        </w:rPr>
        <w:t>reusable rockets</w:t>
      </w:r>
      <w:r w:rsidRPr="0056173C">
        <w:rPr>
          <w:sz w:val="12"/>
        </w:rPr>
        <w:t xml:space="preserve">, which will be key in </w:t>
      </w:r>
      <w:r w:rsidRPr="0056173C">
        <w:rPr>
          <w:highlight w:val="yellow"/>
          <w:u w:val="single"/>
        </w:rPr>
        <w:t>making</w:t>
      </w:r>
      <w:r w:rsidRPr="0056173C">
        <w:rPr>
          <w:u w:val="single"/>
        </w:rPr>
        <w:t xml:space="preserve"> space </w:t>
      </w:r>
      <w:r w:rsidRPr="0056173C">
        <w:rPr>
          <w:highlight w:val="yellow"/>
          <w:u w:val="single"/>
        </w:rPr>
        <w:t>travel</w:t>
      </w:r>
      <w:r w:rsidRPr="0056173C">
        <w:rPr>
          <w:u w:val="single"/>
        </w:rPr>
        <w:t xml:space="preserve"> </w:t>
      </w:r>
      <w:r w:rsidRPr="0056173C">
        <w:rPr>
          <w:highlight w:val="yellow"/>
          <w:u w:val="single"/>
        </w:rPr>
        <w:t>economically viable</w:t>
      </w:r>
      <w:r w:rsidRPr="0056173C">
        <w:rPr>
          <w:u w:val="single"/>
        </w:rPr>
        <w:t xml:space="preserve">. </w:t>
      </w:r>
      <w:r w:rsidRPr="0056173C">
        <w:rPr>
          <w:sz w:val="12"/>
        </w:rPr>
        <w:t xml:space="preserve">Google has recently developed an AI that can learn almost as fast as we can, making the technology much more promising for real-world applications, like flying spaceships. ADVERTISEMENT WHAT THE EXPERTS HAVE TO SAY The </w:t>
      </w:r>
      <w:r w:rsidRPr="0056173C">
        <w:rPr>
          <w:u w:val="single"/>
        </w:rPr>
        <w:t>technologies have enticed governments and companies</w:t>
      </w:r>
      <w:r w:rsidRPr="0056173C">
        <w:rPr>
          <w:sz w:val="12"/>
        </w:rPr>
        <w:t xml:space="preserve"> around the world to take the idea of space colonization seriously. The two most popular targets for human occupation are currently Mars and the Moon. </w:t>
      </w:r>
      <w:r w:rsidRPr="0056173C">
        <w:rPr>
          <w:u w:val="single"/>
        </w:rPr>
        <w:t xml:space="preserve">The </w:t>
      </w:r>
      <w:r w:rsidRPr="0056173C">
        <w:rPr>
          <w:highlight w:val="yellow"/>
          <w:u w:val="single"/>
        </w:rPr>
        <w:t>Moon</w:t>
      </w:r>
      <w:r w:rsidRPr="0056173C">
        <w:rPr>
          <w:sz w:val="12"/>
        </w:rPr>
        <w:t xml:space="preserve"> gets a little less attention these days, but </w:t>
      </w:r>
      <w:r w:rsidRPr="0056173C">
        <w:rPr>
          <w:highlight w:val="yellow"/>
          <w:u w:val="single"/>
        </w:rPr>
        <w:t>scientists have estimated</w:t>
      </w:r>
      <w:r w:rsidRPr="0056173C">
        <w:rPr>
          <w:sz w:val="12"/>
        </w:rPr>
        <w:t xml:space="preserve"> that </w:t>
      </w:r>
      <w:r w:rsidRPr="0056173C">
        <w:rPr>
          <w:u w:val="single"/>
        </w:rPr>
        <w:t xml:space="preserve">we could build a </w:t>
      </w:r>
      <w:r w:rsidRPr="0056173C">
        <w:rPr>
          <w:highlight w:val="yellow"/>
          <w:u w:val="single"/>
        </w:rPr>
        <w:t>colony</w:t>
      </w:r>
      <w:r w:rsidRPr="0056173C">
        <w:rPr>
          <w:u w:val="single"/>
        </w:rPr>
        <w:t xml:space="preserve"> there </w:t>
      </w:r>
      <w:r w:rsidRPr="0056173C">
        <w:rPr>
          <w:highlight w:val="yellow"/>
          <w:u w:val="single"/>
        </w:rPr>
        <w:t>over</w:t>
      </w:r>
      <w:r w:rsidRPr="0056173C">
        <w:rPr>
          <w:u w:val="single"/>
        </w:rPr>
        <w:t xml:space="preserve"> the pan of </w:t>
      </w:r>
      <w:r w:rsidRPr="0056173C">
        <w:rPr>
          <w:highlight w:val="yellow"/>
          <w:u w:val="single"/>
        </w:rPr>
        <w:t>six years and for</w:t>
      </w:r>
      <w:r w:rsidRPr="0056173C">
        <w:rPr>
          <w:u w:val="single"/>
        </w:rPr>
        <w:t xml:space="preserve"> as little as $</w:t>
      </w:r>
      <w:r w:rsidRPr="0056173C">
        <w:rPr>
          <w:highlight w:val="yellow"/>
          <w:u w:val="single"/>
        </w:rPr>
        <w:t>10 billion</w:t>
      </w:r>
      <w:r w:rsidRPr="0056173C">
        <w:rPr>
          <w:u w:val="single"/>
        </w:rPr>
        <w:t>.</w:t>
      </w:r>
      <w:r w:rsidRPr="0056173C">
        <w:rPr>
          <w:sz w:val="12"/>
        </w:rPr>
        <w:t xml:space="preserve"> The Chinese and European space agencies are carefully examining the possibility of a Moon base, as such a resource would greatly reduce the cost of traveling to other planets — including Mars. On the Mars front, the United Arab Emirates (UAE) has announced its intention to establish a settlement on the Red Planet by 2117. Other nations are likely to beat the UAE in reaching this goal, however, as </w:t>
      </w:r>
      <w:r w:rsidRPr="0056173C">
        <w:rPr>
          <w:u w:val="single"/>
        </w:rPr>
        <w:t xml:space="preserve">the U.S. government has tasked </w:t>
      </w:r>
      <w:r w:rsidRPr="0056173C">
        <w:rPr>
          <w:highlight w:val="yellow"/>
          <w:u w:val="single"/>
        </w:rPr>
        <w:t>NASA</w:t>
      </w:r>
      <w:r w:rsidRPr="0056173C">
        <w:rPr>
          <w:u w:val="single"/>
        </w:rPr>
        <w:t xml:space="preserve"> with </w:t>
      </w:r>
      <w:r w:rsidRPr="0056173C">
        <w:rPr>
          <w:highlight w:val="yellow"/>
          <w:u w:val="single"/>
        </w:rPr>
        <w:t>getting humans on Mars by 2033</w:t>
      </w:r>
      <w:r w:rsidRPr="0056173C">
        <w:rPr>
          <w:sz w:val="12"/>
        </w:rPr>
        <w:t xml:space="preserve">, and China has set an even more ambitions goal: by the end of the decade. These government efforts align with readers’ predictions. But SpaceX CEO Elon Musk hopes to prove just how much more efficient private companies are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“History suggests there will be some doomsday event, and I would hope you would agree that </w:t>
      </w:r>
      <w:r w:rsidRPr="0056173C">
        <w:rPr>
          <w:u w:val="single"/>
        </w:rPr>
        <w:t>becoming a multi-planetary species would be the right way to go</w:t>
      </w:r>
      <w:r w:rsidRPr="0056173C">
        <w:rPr>
          <w:sz w:val="12"/>
        </w:rPr>
        <w:t>,” Musk said at a press conference last year. “I want to make Mars seem possible… like something that we can do in our lifetimes.” ADVERTISEMENT With all these efforts to get humans off world over the course of the next few decades, it seems like a good bet a Martian colony is not only something this generation could see, but something it will.</w:t>
      </w:r>
    </w:p>
    <w:p w14:paraId="1C0B33E3" w14:textId="423C0119" w:rsidR="005A5D1B" w:rsidRPr="0056173C" w:rsidRDefault="005A5D1B" w:rsidP="005A5D1B">
      <w:pPr>
        <w:pStyle w:val="Heading4"/>
      </w:pPr>
      <w:r w:rsidRPr="0056173C">
        <w:t>Space exploration and research is crucial to solving climate change on earth</w:t>
      </w:r>
    </w:p>
    <w:p w14:paraId="74D25B43" w14:textId="77777777" w:rsidR="005A5D1B" w:rsidRPr="0056173C" w:rsidRDefault="005A5D1B" w:rsidP="005A5D1B">
      <w:r w:rsidRPr="0056173C">
        <w:t xml:space="preserve">Greg </w:t>
      </w:r>
      <w:r w:rsidRPr="0056173C">
        <w:rPr>
          <w:rFonts w:eastAsiaTheme="majorEastAsia" w:cstheme="majorBidi"/>
          <w:b/>
          <w:bCs/>
          <w:sz w:val="26"/>
          <w:szCs w:val="26"/>
        </w:rPr>
        <w:t>Autry 19</w:t>
      </w:r>
      <w:r w:rsidRPr="0056173C">
        <w:t>, 7-20-2019,(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45040456" w14:textId="77777777" w:rsidR="005A5D1B" w:rsidRPr="0056173C" w:rsidRDefault="005A5D1B" w:rsidP="005A5D1B">
      <w:pPr>
        <w:rPr>
          <w:b/>
          <w:iCs/>
          <w:u w:val="single"/>
        </w:rPr>
      </w:pPr>
      <w:r w:rsidRPr="0056173C">
        <w:rPr>
          <w:sz w:val="14"/>
        </w:rPr>
        <w:lastRenderedPageBreak/>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56173C">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56173C">
        <w:rPr>
          <w:rStyle w:val="Emphasis"/>
          <w:highlight w:val="yellow"/>
        </w:rPr>
        <w:t>Earth’s problems—most urgently, climate change—can be solved only from space.</w:t>
      </w:r>
      <w:r w:rsidRPr="0056173C">
        <w:rPr>
          <w:rStyle w:val="Emphasis"/>
        </w:rPr>
        <w:t xml:space="preserve"> That’s where the tools and data already being used to tackle these issues were forged and where the solutions of the future will be too. </w:t>
      </w:r>
      <w:r w:rsidRPr="0056173C">
        <w:rPr>
          <w:rStyle w:val="Emphasis"/>
          <w:highlight w:val="yellow"/>
        </w:rPr>
        <w:t>Space research has already been critical in averting one major environmental disaster.</w:t>
      </w:r>
      <w:r w:rsidRPr="0056173C">
        <w:rPr>
          <w:rStyle w:val="Emphasis"/>
        </w:rPr>
        <w:t xml:space="preserve"> It was NASA </w:t>
      </w:r>
      <w:r w:rsidRPr="0056173C">
        <w:rPr>
          <w:rStyle w:val="Emphasis"/>
          <w:highlight w:val="yellow"/>
        </w:rPr>
        <w:t>satellite data</w:t>
      </w:r>
      <w:r w:rsidRPr="0056173C">
        <w:rPr>
          <w:rStyle w:val="Emphasis"/>
        </w:rPr>
        <w:t xml:space="preserve"> that </w:t>
      </w:r>
      <w:r w:rsidRPr="0056173C">
        <w:rPr>
          <w:rStyle w:val="Emphasis"/>
          <w:highlight w:val="yellow"/>
        </w:rPr>
        <w:t>revealed a</w:t>
      </w:r>
      <w:r w:rsidRPr="0056173C">
        <w:rPr>
          <w:rStyle w:val="Emphasis"/>
        </w:rPr>
        <w:t xml:space="preserve"> frightening and growing </w:t>
      </w:r>
      <w:r w:rsidRPr="0056173C">
        <w:rPr>
          <w:rStyle w:val="Emphasis"/>
          <w:highlight w:val="yellow"/>
        </w:rPr>
        <w:t>hole in the ozone layer</w:t>
      </w:r>
      <w:r w:rsidRPr="0056173C">
        <w:rPr>
          <w:rStyle w:val="Emphasis"/>
        </w:rPr>
        <w:t xml:space="preserve"> over the South Pole, galvanizing public concern that, in 1987, produced the Montreal Protocol: the first international agreement addressing a global environmental problem.</w:t>
      </w:r>
      <w:r w:rsidRPr="0056173C">
        <w:rPr>
          <w:sz w:val="14"/>
        </w:rPr>
        <w:t xml:space="preserve"> Since then, thanks to worldwide restrictions on damaging chlorofluorocarbons, the ozone situation has stabilized, and a full planetary recovery is expected. As this case showed, </w:t>
      </w:r>
      <w:r w:rsidRPr="0056173C">
        <w:rPr>
          <w:rStyle w:val="Emphasis"/>
          <w:highlight w:val="yellow"/>
        </w:rPr>
        <w:t>space can provide the vital information needed to</w:t>
      </w:r>
      <w:r w:rsidRPr="0056173C">
        <w:rPr>
          <w:rStyle w:val="Emphasis"/>
        </w:rPr>
        <w:t xml:space="preserve"> understand a problem—and a surprising range of ways to </w:t>
      </w:r>
      <w:r w:rsidRPr="0056173C">
        <w:rPr>
          <w:rStyle w:val="Emphasis"/>
          <w:highlight w:val="yellow"/>
        </w:rPr>
        <w:t>solve</w:t>
      </w:r>
      <w:r w:rsidRPr="0056173C">
        <w:rPr>
          <w:rStyle w:val="Emphasis"/>
        </w:rPr>
        <w:t xml:space="preserve"> it. </w:t>
      </w:r>
      <w:r w:rsidRPr="0056173C">
        <w:rPr>
          <w:rStyle w:val="Emphasis"/>
          <w:highlight w:val="yellow"/>
        </w:rPr>
        <w:t>Climate change</w:t>
      </w:r>
      <w:r w:rsidRPr="0056173C">
        <w:rPr>
          <w:rStyle w:val="Emphasis"/>
        </w:rPr>
        <w:t xml:space="preserve"> is a poster child for the critical role of space data</w:t>
      </w:r>
      <w:r w:rsidRPr="0056173C">
        <w:rPr>
          <w:sz w:val="14"/>
        </w:rPr>
        <w:t xml:space="preserve">. Trekking across the globe to measure ice sheets with drills and gauge sea temperatures from the sides of ships is an expensive, slow, and insufficient way to assay the state of the planet. </w:t>
      </w:r>
      <w:r w:rsidRPr="0056173C">
        <w:rPr>
          <w:rStyle w:val="Emphasis"/>
        </w:rPr>
        <w:t xml:space="preserve">Satellites operated by NASA, the U.S. National Oceanic and Atmospheric Administration, and an increasing number of </w:t>
      </w:r>
      <w:r w:rsidRPr="0056173C">
        <w:rPr>
          <w:rStyle w:val="Emphasis"/>
          <w:highlight w:val="yellow"/>
        </w:rPr>
        <w:t>commercial firms provide</w:t>
      </w:r>
      <w:r w:rsidRPr="0056173C">
        <w:rPr>
          <w:rStyle w:val="Emphasis"/>
        </w:rPr>
        <w:t xml:space="preserve"> a plethora of multispectral </w:t>
      </w:r>
      <w:r w:rsidRPr="0056173C">
        <w:rPr>
          <w:rStyle w:val="Emphasis"/>
          <w:highlight w:val="yellow"/>
        </w:rPr>
        <w:t>imaging and radar measurements of</w:t>
      </w:r>
      <w:r w:rsidRPr="0056173C">
        <w:rPr>
          <w:rStyle w:val="Emphasis"/>
        </w:rPr>
        <w:t xml:space="preserve"> developments such as </w:t>
      </w:r>
      <w:r w:rsidRPr="0056173C">
        <w:rPr>
          <w:rStyle w:val="Emphasis"/>
          <w:highlight w:val="yellow"/>
        </w:rPr>
        <w:t>coral reef degradation</w:t>
      </w:r>
      <w:r w:rsidRPr="0056173C">
        <w:rPr>
          <w:rStyle w:val="Emphasis"/>
        </w:rPr>
        <w:t xml:space="preserve">, harmful plankton blooms, </w:t>
      </w:r>
      <w:r w:rsidRPr="0056173C">
        <w:rPr>
          <w:rStyle w:val="Emphasis"/>
          <w:highlight w:val="yellow"/>
        </w:rPr>
        <w:t>and</w:t>
      </w:r>
      <w:r w:rsidRPr="0056173C">
        <w:rPr>
          <w:rStyle w:val="Emphasis"/>
        </w:rPr>
        <w:t xml:space="preserve"> polar bears negotiating </w:t>
      </w:r>
      <w:r w:rsidRPr="0056173C">
        <w:rPr>
          <w:rStyle w:val="Emphasis"/>
          <w:highlight w:val="yellow"/>
        </w:rPr>
        <w:t>thinning ice</w:t>
      </w:r>
      <w:r w:rsidRPr="0056173C">
        <w:rPr>
          <w:rStyle w:val="Emphasis"/>
        </w:rPr>
        <w:t>.</w:t>
      </w:r>
      <w:r w:rsidRPr="0056173C">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6173C">
        <w:rPr>
          <w:rStyle w:val="Emphasis"/>
        </w:rPr>
        <w:t xml:space="preserve">Indeed, </w:t>
      </w:r>
      <w:r w:rsidRPr="0056173C">
        <w:rPr>
          <w:rStyle w:val="Emphasis"/>
          <w:highlight w:val="yellow"/>
        </w:rPr>
        <w:t>understanding</w:t>
      </w:r>
      <w:r w:rsidRPr="0056173C">
        <w:rPr>
          <w:rStyle w:val="Emphasis"/>
        </w:rPr>
        <w:t xml:space="preserve"> the evolution of </w:t>
      </w:r>
      <w:r w:rsidRPr="0056173C">
        <w:rPr>
          <w:rStyle w:val="Emphasis"/>
          <w:highlight w:val="yellow"/>
        </w:rPr>
        <w:t>other planets’ climates is essential</w:t>
      </w:r>
      <w:r w:rsidRPr="0056173C">
        <w:rPr>
          <w:rStyle w:val="Emphasis"/>
        </w:rPr>
        <w:t xml:space="preserve"> for modeling possible outcomes on Earth.</w:t>
      </w:r>
      <w:r w:rsidRPr="0056173C">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6173C">
        <w:rPr>
          <w:rStyle w:val="Emphasis"/>
        </w:rPr>
        <w:t>Discovering other worlds’ history and imagining their future offers important visions for climate change mitigation strategies on Earth, such as mining helium from the moon itself for future clean energy.</w:t>
      </w:r>
      <w:r w:rsidRPr="0056173C">
        <w:rPr>
          <w:sz w:val="14"/>
        </w:rPr>
        <w:t xml:space="preserve"> Spinoff technologies from space research, from GPS to semiconductor solar cells, are already helping to reduce emissions</w:t>
      </w:r>
      <w:r w:rsidRPr="0056173C">
        <w:rPr>
          <w:rStyle w:val="Emphasis"/>
        </w:rPr>
        <w:t xml:space="preserve">; the efficiency gains of </w:t>
      </w:r>
      <w:r w:rsidRPr="0056173C">
        <w:rPr>
          <w:rStyle w:val="Emphasis"/>
          <w:highlight w:val="yellow"/>
        </w:rPr>
        <w:t>GPS-guided navigation shrink fuel expenditures</w:t>
      </w:r>
      <w:r w:rsidRPr="0056173C">
        <w:rPr>
          <w:rStyle w:val="Emphasis"/>
        </w:rPr>
        <w:t xml:space="preserve"> on sea, land, and air </w:t>
      </w:r>
      <w:r w:rsidRPr="0056173C">
        <w:rPr>
          <w:rStyle w:val="Emphasis"/>
          <w:highlight w:val="yellow"/>
        </w:rPr>
        <w:t>by between 15 and 21 percent</w:t>
      </w:r>
      <w:r w:rsidRPr="0056173C">
        <w:rPr>
          <w:rStyle w:val="Emphasis"/>
        </w:rPr>
        <w:t>—a greater reduction than better engines or fuel changes have so far provided</w:t>
      </w:r>
      <w:r w:rsidRPr="0056173C">
        <w:rPr>
          <w:sz w:val="14"/>
        </w:rPr>
        <w:t xml:space="preserve">. </w:t>
      </w:r>
      <w:r w:rsidRPr="0056173C">
        <w:rPr>
          <w:rStyle w:val="Emphasis"/>
        </w:rPr>
        <w:t xml:space="preserve">Modern </w:t>
      </w:r>
      <w:r w:rsidRPr="0056173C">
        <w:rPr>
          <w:rStyle w:val="Emphasis"/>
          <w:highlight w:val="yellow"/>
        </w:rPr>
        <w:t>solar</w:t>
      </w:r>
      <w:r w:rsidRPr="0056173C">
        <w:rPr>
          <w:rStyle w:val="Emphasis"/>
        </w:rPr>
        <w:t xml:space="preserve"> photovoltaic </w:t>
      </w:r>
      <w:r w:rsidRPr="0056173C">
        <w:rPr>
          <w:rStyle w:val="Emphasis"/>
          <w:highlight w:val="yellow"/>
        </w:rPr>
        <w:t>power</w:t>
      </w:r>
      <w:r w:rsidRPr="0056173C">
        <w:rPr>
          <w:rStyle w:val="Emphasis"/>
        </w:rPr>
        <w:t xml:space="preserve"> also </w:t>
      </w:r>
      <w:r w:rsidRPr="0056173C">
        <w:rPr>
          <w:rStyle w:val="Emphasis"/>
          <w:highlight w:val="yellow"/>
        </w:rPr>
        <w:t>owes its existence to space</w:t>
      </w:r>
      <w:r w:rsidRPr="0056173C">
        <w:rPr>
          <w:rStyle w:val="Emphasis"/>
        </w:rPr>
        <w:t>.</w:t>
      </w:r>
      <w:r w:rsidRPr="0056173C">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56173C">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 to Earth day or night, regardless of weather.</w:t>
      </w:r>
      <w:r w:rsidRPr="0056173C">
        <w:rPr>
          <w:sz w:val="14"/>
        </w:rPr>
        <w:t xml:space="preserve"> They would also </w:t>
      </w:r>
      <w:r w:rsidRPr="0056173C">
        <w:rPr>
          <w:sz w:val="14"/>
        </w:rPr>
        <w:lastRenderedPageBreak/>
        <w:t xml:space="preserve">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56173C">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56173C">
        <w:rPr>
          <w:sz w:val="14"/>
        </w:rPr>
        <w:t xml:space="preserve"> </w:t>
      </w:r>
      <w:r w:rsidRPr="0056173C">
        <w:rPr>
          <w:rStyle w:val="Emphasis"/>
        </w:rPr>
        <w:t>The U.S. start-up Made in Space is currently taking the first steps toward manufacturing in orbit.</w:t>
      </w:r>
      <w:r w:rsidRPr="0056173C">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56173C">
        <w:rPr>
          <w:rStyle w:val="Emphasis"/>
        </w:rPr>
        <w:t xml:space="preserve">MINING THE SOLAR SYSTEM COMES WITH ITS OWN POTENTIAL IMPACTS, BUT </w:t>
      </w:r>
      <w:r w:rsidRPr="0056173C">
        <w:rPr>
          <w:rStyle w:val="Emphasis"/>
          <w:highlight w:val="yellow"/>
        </w:rPr>
        <w:t>EXTRACTING RESOURCES FROM DISTANT AND LIFELESS WORLDS IS</w:t>
      </w:r>
      <w:r w:rsidRPr="0056173C">
        <w:rPr>
          <w:rStyle w:val="Emphasis"/>
        </w:rPr>
        <w:t xml:space="preserve"> CLEARLY </w:t>
      </w:r>
      <w:r w:rsidRPr="0056173C">
        <w:rPr>
          <w:rStyle w:val="Emphasis"/>
          <w:highlight w:val="yellow"/>
        </w:rPr>
        <w:t>PREFERABLE TO</w:t>
      </w:r>
      <w:r w:rsidRPr="0056173C">
        <w:rPr>
          <w:rStyle w:val="Emphasis"/>
        </w:rPr>
        <w:t xml:space="preserve"> THE CONTINUED </w:t>
      </w:r>
      <w:r w:rsidRPr="0056173C">
        <w:rPr>
          <w:rStyle w:val="Emphasis"/>
          <w:highlight w:val="yellow"/>
        </w:rPr>
        <w:t>DEGRADATION OF THE EARTH</w:t>
      </w:r>
      <w:r w:rsidRPr="0056173C">
        <w:rPr>
          <w:rStyle w:val="Emphasis"/>
        </w:rPr>
        <w:t>.</w:t>
      </w:r>
      <w:r w:rsidRPr="0056173C">
        <w:rPr>
          <w:sz w:val="14"/>
        </w:rPr>
        <w:t xml:space="preserve"> Eventually, firms will be able to supply endeavors in space with materials from the moon and asteroids, avoiding the cost and environmental impact of lifting them into orbit. Mining the solar system comes with its own potential impacts, but extracting resources from distant and lifeless worlds is clearly preferable to the continued degradation of the Earth. Perhaps the most powerful role space can play is as inspiration. </w:t>
      </w:r>
      <w:r w:rsidRPr="0056173C">
        <w:rPr>
          <w:rStyle w:val="Emphasis"/>
          <w:highlight w:val="yellow"/>
        </w:rPr>
        <w:t>Space tourism</w:t>
      </w:r>
      <w:r w:rsidRPr="0056173C">
        <w:rPr>
          <w:rStyle w:val="Emphasis"/>
        </w:rPr>
        <w:t xml:space="preserve"> might seem like a frivolity for the rich, but it </w:t>
      </w:r>
      <w:r w:rsidRPr="0056173C">
        <w:rPr>
          <w:rStyle w:val="Emphasis"/>
          <w:highlight w:val="yellow"/>
        </w:rPr>
        <w:t>can be so much more</w:t>
      </w:r>
      <w:r w:rsidRPr="0056173C">
        <w:rPr>
          <w:rStyle w:val="Emphasis"/>
        </w:rPr>
        <w:t>.</w:t>
      </w:r>
      <w:r w:rsidRPr="0056173C">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56173C">
        <w:rPr>
          <w:rStyle w:val="Emphasis"/>
        </w:rPr>
        <w:t xml:space="preserve">The fact is that while some of the plans described by Musk, Bezos, and others might seem utopian or hubristic, given the realities of climate change, humanity needs hope. </w:t>
      </w:r>
      <w:r w:rsidRPr="0056173C">
        <w:rPr>
          <w:rStyle w:val="Emphasis"/>
          <w:highlight w:val="yellow"/>
        </w:rPr>
        <w:t>A future that concentrates only on managing apocalypse, without offering the potential for something better, is no future at all</w:t>
      </w:r>
      <w:r w:rsidRPr="0056173C">
        <w:rPr>
          <w:rStyle w:val="Emphasis"/>
        </w:rPr>
        <w:t>. In the worst scenario, our precious blue-and-green marble will end up looking like its neighbors Venus or Mars simply because we chose not to learn from them.</w:t>
      </w:r>
    </w:p>
    <w:p w14:paraId="73E19155" w14:textId="756D1BB6" w:rsidR="005A5D1B" w:rsidRDefault="005A5D1B" w:rsidP="00906553">
      <w:pPr>
        <w:rPr>
          <w:bCs/>
          <w:sz w:val="32"/>
          <w:szCs w:val="32"/>
        </w:rPr>
      </w:pPr>
    </w:p>
    <w:p w14:paraId="75CD0DAD" w14:textId="5AF38076" w:rsidR="0056173C" w:rsidRDefault="0056173C" w:rsidP="0056173C">
      <w:pPr>
        <w:pStyle w:val="Heading2"/>
      </w:pPr>
      <w:r>
        <w:lastRenderedPageBreak/>
        <w:t>China Advantage</w:t>
      </w:r>
    </w:p>
    <w:p w14:paraId="4A940782" w14:textId="3886ADFE" w:rsidR="0056173C" w:rsidRDefault="0056173C" w:rsidP="0056173C">
      <w:proofErr w:type="spellStart"/>
      <w:r>
        <w:t>Croos</w:t>
      </w:r>
      <w:proofErr w:type="spellEnd"/>
      <w:r>
        <w:t xml:space="preserve"> apply both the legal trust CP and the DA 4. We solve the whole case because we </w:t>
      </w:r>
    </w:p>
    <w:p w14:paraId="21CDB58D" w14:textId="26095353" w:rsidR="0056173C" w:rsidRDefault="0056173C" w:rsidP="0056173C">
      <w:pPr>
        <w:pStyle w:val="ListParagraph"/>
        <w:numPr>
          <w:ilvl w:val="0"/>
          <w:numId w:val="13"/>
        </w:numPr>
      </w:pPr>
      <w:r>
        <w:t xml:space="preserve">The legal trust counter plan ensures that China would have to comply with a set of rules and regulations </w:t>
      </w:r>
    </w:p>
    <w:p w14:paraId="4ECE6886" w14:textId="78102F06" w:rsidR="0056173C" w:rsidRPr="0056173C" w:rsidRDefault="0056173C" w:rsidP="0056173C">
      <w:pPr>
        <w:pStyle w:val="ListParagraph"/>
        <w:numPr>
          <w:ilvl w:val="0"/>
          <w:numId w:val="13"/>
        </w:numPr>
      </w:pPr>
      <w:r>
        <w:t xml:space="preserve">The PRC only mining DA solves the entire case because it prevents China from </w:t>
      </w:r>
      <w:r w:rsidR="00A1350A">
        <w:t xml:space="preserve">threatening global stability. </w:t>
      </w:r>
    </w:p>
    <w:sectPr w:rsidR="0056173C" w:rsidRPr="005617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8E0A1E"/>
    <w:multiLevelType w:val="hybridMultilevel"/>
    <w:tmpl w:val="FA0AD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65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AE1"/>
    <w:rsid w:val="002005A8"/>
    <w:rsid w:val="00203DD8"/>
    <w:rsid w:val="00204E1D"/>
    <w:rsid w:val="002059BD"/>
    <w:rsid w:val="00207FD8"/>
    <w:rsid w:val="00210FAF"/>
    <w:rsid w:val="00213B1E"/>
    <w:rsid w:val="00215284"/>
    <w:rsid w:val="002168F2"/>
    <w:rsid w:val="0022589F"/>
    <w:rsid w:val="002339D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8F2"/>
    <w:rsid w:val="005028E5"/>
    <w:rsid w:val="00503735"/>
    <w:rsid w:val="00516A88"/>
    <w:rsid w:val="00522065"/>
    <w:rsid w:val="005224F2"/>
    <w:rsid w:val="00533F1C"/>
    <w:rsid w:val="00536D8B"/>
    <w:rsid w:val="005379C3"/>
    <w:rsid w:val="005519C2"/>
    <w:rsid w:val="005523E0"/>
    <w:rsid w:val="0055320F"/>
    <w:rsid w:val="0055699B"/>
    <w:rsid w:val="0056020A"/>
    <w:rsid w:val="0056173C"/>
    <w:rsid w:val="00563D3D"/>
    <w:rsid w:val="005659AA"/>
    <w:rsid w:val="005676E8"/>
    <w:rsid w:val="00577C12"/>
    <w:rsid w:val="00580BFC"/>
    <w:rsid w:val="00581048"/>
    <w:rsid w:val="00581203"/>
    <w:rsid w:val="0058349C"/>
    <w:rsid w:val="00585FBE"/>
    <w:rsid w:val="005870E8"/>
    <w:rsid w:val="0058789C"/>
    <w:rsid w:val="005A4D4E"/>
    <w:rsid w:val="005A5D1B"/>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55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50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E8F"/>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E3DAD2"/>
  <w14:defaultImageDpi w14:val="300"/>
  <w15:docId w15:val="{187F81EF-A010-344C-BB61-C36FDDC5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5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65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9065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no"/>
    <w:basedOn w:val="Normal"/>
    <w:next w:val="Normal"/>
    <w:link w:val="Heading3Char"/>
    <w:uiPriority w:val="9"/>
    <w:unhideWhenUsed/>
    <w:qFormat/>
    <w:rsid w:val="009065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9065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65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553"/>
  </w:style>
  <w:style w:type="character" w:customStyle="1" w:styleId="Heading1Char">
    <w:name w:val="Heading 1 Char"/>
    <w:aliases w:val="Pocket Char"/>
    <w:basedOn w:val="DefaultParagraphFont"/>
    <w:link w:val="Heading1"/>
    <w:uiPriority w:val="9"/>
    <w:rsid w:val="00906553"/>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90655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065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065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655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906553"/>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06553"/>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90655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link w:val="NoSpacing"/>
    <w:uiPriority w:val="99"/>
    <w:unhideWhenUsed/>
    <w:rsid w:val="00906553"/>
    <w:rPr>
      <w:color w:val="auto"/>
      <w:u w:val="none"/>
    </w:rPr>
  </w:style>
  <w:style w:type="paragraph" w:styleId="DocumentMap">
    <w:name w:val="Document Map"/>
    <w:basedOn w:val="Normal"/>
    <w:link w:val="DocumentMapChar"/>
    <w:uiPriority w:val="99"/>
    <w:semiHidden/>
    <w:unhideWhenUsed/>
    <w:rsid w:val="009065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553"/>
    <w:rPr>
      <w:rFonts w:ascii="Lucida Grande" w:hAnsi="Lucida Grande" w:cs="Lucida Grande"/>
    </w:rPr>
  </w:style>
  <w:style w:type="paragraph" w:customStyle="1" w:styleId="Emphasis1">
    <w:name w:val="Emphasis1"/>
    <w:basedOn w:val="Normal"/>
    <w:link w:val="Emphasis"/>
    <w:autoRedefine/>
    <w:uiPriority w:val="20"/>
    <w:qFormat/>
    <w:rsid w:val="00906553"/>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styleId="ListParagraph">
    <w:name w:val="List Paragraph"/>
    <w:basedOn w:val="Normal"/>
    <w:uiPriority w:val="34"/>
    <w:qFormat/>
    <w:rsid w:val="00906553"/>
    <w:pPr>
      <w:ind w:left="720"/>
      <w:contextualSpacing/>
    </w:pPr>
  </w:style>
  <w:style w:type="paragraph" w:customStyle="1" w:styleId="textbold">
    <w:name w:val="text bold"/>
    <w:basedOn w:val="Normal"/>
    <w:uiPriority w:val="20"/>
    <w:qFormat/>
    <w:rsid w:val="004E68F2"/>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E68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61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9" Type="http://schemas.openxmlformats.org/officeDocument/2006/relationships/hyperlink" Target="https://www.technologyreview.com/2019/06/26/134510/asteroid-mining-bubble-burst-history/" TargetMode="Externa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s://astroscale.com/space-debris_/" TargetMode="External"/><Relationship Id="rId42" Type="http://schemas.openxmlformats.org/officeDocument/2006/relationships/hyperlink" Target="https://consensys.net/" TargetMode="External"/><Relationship Id="rId47" Type="http://schemas.openxmlformats.org/officeDocument/2006/relationships/hyperlink" Target="https://www.space.com/japan-hayabusa2-asteroid-bomb-video.html" TargetMode="External"/><Relationship Id="rId5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55" Type="http://schemas.openxmlformats.org/officeDocument/2006/relationships/hyperlink" Target="https://en.wikipedia.org/wiki/O%27Neill_cylinder"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9" Type="http://schemas.openxmlformats.org/officeDocument/2006/relationships/hyperlink" Target="https://www.nationalgeographic.com/science/phenomena/2014/06/24/diamond-the-size-of-earth/" TargetMode="Externa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www.washingtontimes.com/news/2020/oct/1/china-determined-to-dominate-future-mining-with-or/" TargetMode="External"/><Relationship Id="rId37" Type="http://schemas.openxmlformats.org/officeDocument/2006/relationships/hyperlink" Target="https://www.forbes.com/investment-funds/dsi/" TargetMode="External"/><Relationship Id="rId40" Type="http://schemas.openxmlformats.org/officeDocument/2006/relationships/hyperlink" Target="https://www.forbes.com/companies/google" TargetMode="External"/><Relationship Id="rId45" Type="http://schemas.openxmlformats.org/officeDocument/2006/relationships/hyperlink" Target="http://www.thespacereview.com/article/3633/1" TargetMode="External"/><Relationship Id="rId53" Type="http://schemas.openxmlformats.org/officeDocument/2006/relationships/hyperlink" Target="https://www.forbes.com/sites/scottsnowden/2019/03/12/solar-power-stations-in-space-could-supply-the-world-with-limitless-energy/" TargetMode="External"/><Relationship Id="rId58"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61" Type="http://schemas.openxmlformats.org/officeDocument/2006/relationships/hyperlink" Target="https://mashable.com/category/space-junk" TargetMode="External"/><Relationship Id="rId19" Type="http://schemas.openxmlformats.org/officeDocument/2006/relationships/hyperlink" Target="https://www.amazon.com/dp/B003QP4NPE/ref=dp-kindle-redirect?_encoding=UTF8&amp;btkr=1"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hyperlink" Target="https://b612foundation.org/b612-official-statement-nasa-following-canceled-space-agreement-act/" TargetMode="External"/><Relationship Id="rId43" Type="http://schemas.openxmlformats.org/officeDocument/2006/relationships/hyperlink" Target="https://www.bradford-space.com/" TargetMode="External"/><Relationship Id="rId48" Type="http://schemas.openxmlformats.org/officeDocument/2006/relationships/hyperlink" Target="https://www.nasa.gov/directorates/spacetech/niac/2017_Phase_I_Phase_II/Sustainable_Human_Exploration/" TargetMode="External"/><Relationship Id="rId56" Type="http://schemas.openxmlformats.org/officeDocument/2006/relationships/hyperlink" Target="https://mashable.com/article/armageddon-asteroid-threat"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shingtonpost.com/opinions/the-247-trillion-global-debt-bomb/2018/07/15/64c5bbaa-86c2-11e8-8f6c-46cb43e3f306_story.html?noredirect=on&amp;utm_term=.5fb3ff1155d9" TargetMode="External"/><Relationship Id="rId3" Type="http://schemas.openxmlformats.org/officeDocument/2006/relationships/customXml" Target="../customXml/item3.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origin.space/" TargetMode="External"/><Relationship Id="rId38" Type="http://schemas.openxmlformats.org/officeDocument/2006/relationships/hyperlink" Target="https://www.forbes.com/investment-funds/dsi/" TargetMode="External"/><Relationship Id="rId46" Type="http://schemas.openxmlformats.org/officeDocument/2006/relationships/hyperlink" Target="https://www.space.com/41941-hayabusa2-asteroid-rovers-hopping-tech.html" TargetMode="External"/><Relationship Id="rId59" Type="http://schemas.openxmlformats.org/officeDocument/2006/relationships/hyperlink" Target="https://www.nationalgeographic.com/science/phenomena/2014/06/24/diamond-the-size-of-earth/"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41" Type="http://schemas.openxmlformats.org/officeDocument/2006/relationships/hyperlink" Target="https://www.forbes.com/companies/google" TargetMode="External"/><Relationship Id="rId54" Type="http://schemas.openxmlformats.org/officeDocument/2006/relationships/hyperlink" Target="https://medium.com/fitch-blog/why-is-big-pharma-interested-in-the-space-economy-c078ac1bf67c" TargetMode="External"/><Relationship Id="rId62" Type="http://schemas.openxmlformats.org/officeDocument/2006/relationships/hyperlink" Target="https://www.rollingstone.com/politics/politics-features/bill-mckibben-falter-climate-change-81731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hyperlink" Target="https://www.washingtontimes.com/news/2020/oct/1/china-determined-to-dominate-future-mining-with-or/" TargetMode="External"/><Relationship Id="rId49" Type="http://schemas.openxmlformats.org/officeDocument/2006/relationships/hyperlink" Target="https://www.amazon.com/dp/B003QP4NPE/ref=dp-kindle-redirect?_encoding=UTF8&amp;btkr=1" TargetMode="External"/><Relationship Id="rId57" Type="http://schemas.openxmlformats.org/officeDocument/2006/relationships/hyperlink" Target="https://space.nss.org/technologies-for-asteroid-capture-into-earth-orbit/" TargetMode="External"/><Relationship Id="rId10" Type="http://schemas.openxmlformats.org/officeDocument/2006/relationships/hyperlink" Target="https://innovationfrontier.org/space-solar-power-an-extraterrestrial-energy-resource-for-the-u-s/" TargetMode="External"/><Relationship Id="rId31" Type="http://schemas.openxmlformats.org/officeDocument/2006/relationships/hyperlink" Target="https://mashable.com/category/space-junk" TargetMode="External"/><Relationship Id="rId44" Type="http://schemas.openxmlformats.org/officeDocument/2006/relationships/hyperlink" Target="https://en.wikipedia.org/wiki/Memex" TargetMode="External"/><Relationship Id="rId52" Type="http://schemas.openxmlformats.org/officeDocument/2006/relationships/hyperlink" Target="https://en.wikipedia.org/wiki/Space-based_solar_power" TargetMode="External"/><Relationship Id="rId60"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44</Pages>
  <Words>27910</Words>
  <Characters>159091</Characters>
  <Application>Microsoft Office Word</Application>
  <DocSecurity>0</DocSecurity>
  <Lines>1325</Lines>
  <Paragraphs>373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2</cp:revision>
  <dcterms:created xsi:type="dcterms:W3CDTF">2022-02-12T16:21:00Z</dcterms:created>
  <dcterms:modified xsi:type="dcterms:W3CDTF">2022-02-12T17:40:00Z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