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D225D" w14:textId="77777777" w:rsidR="00873C88" w:rsidRDefault="00873C88" w:rsidP="00873C88">
      <w:pPr>
        <w:pStyle w:val="Heading3"/>
      </w:pPr>
      <w:r>
        <w:t>1</w:t>
      </w:r>
    </w:p>
    <w:p w14:paraId="10FC359C" w14:textId="77777777" w:rsidR="00873C88" w:rsidRDefault="00873C88" w:rsidP="00873C88">
      <w:pPr>
        <w:pStyle w:val="Heading4"/>
      </w:pPr>
      <w:r>
        <w:t>Interpretation: LEO ends before outer space begins according to science and the Karman line is not an objective way to measure the beginning of outer space.</w:t>
      </w:r>
    </w:p>
    <w:p w14:paraId="36A163D6" w14:textId="77777777" w:rsidR="00873C88" w:rsidRDefault="00873C88" w:rsidP="00873C88">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687FCB20" w14:textId="77777777" w:rsidR="00873C88" w:rsidRPr="00612F62" w:rsidRDefault="00873C88" w:rsidP="00873C88">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BlueRingMedia/Shutterstock) The convective overturning of air results in all the weather phenomena. Besides, water goes through all its phases in the troposphere: vapor, rain, and snow. The ‘overturning’ is reflected in the name of this thin but dense layer: tropos is Greek for ‘turn’, referring to the overturning of air. Now, why does air overturn here? This is a transcript from the video series A Field Guide to the Planets. Watch it now, on Wondrium.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that collisions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09A08849" w14:textId="77777777" w:rsidR="00873C88" w:rsidRDefault="00873C88" w:rsidP="00873C88">
      <w:pPr>
        <w:pStyle w:val="Heading4"/>
      </w:pPr>
      <w:r>
        <w:t xml:space="preserve">Violation: Mega constellations are in the low earth orbit  </w:t>
      </w:r>
    </w:p>
    <w:p w14:paraId="6E98FD15" w14:textId="77777777" w:rsidR="00873C88" w:rsidRPr="00FC4104" w:rsidRDefault="00873C88" w:rsidP="00873C88">
      <w:pPr>
        <w:rPr>
          <w:sz w:val="16"/>
        </w:rPr>
      </w:pPr>
      <w:r w:rsidRPr="00FC4104">
        <w:rPr>
          <w:sz w:val="16"/>
        </w:rPr>
        <w:t xml:space="preserve">Beyza </w:t>
      </w:r>
      <w:r w:rsidRPr="00FC4104">
        <w:rPr>
          <w:rStyle w:val="Emphasis"/>
        </w:rPr>
        <w:t>Unal 2021,</w:t>
      </w:r>
      <w:r w:rsidRPr="00FC4104">
        <w:rPr>
          <w:sz w:val="16"/>
        </w:rPr>
        <w:t xml:space="preserve"> “Collision risks in outer space due to mega-constellations”, 10/08/2021, </w:t>
      </w:r>
      <w:hyperlink r:id="rId9" w:anchor=":~:text=Mega%2Dconstellations%20are%20composed%20of,access%20even%20in%20remote%20areas" w:history="1">
        <w:r w:rsidRPr="00FC4104">
          <w:rPr>
            <w:rStyle w:val="Hyperlink"/>
            <w:sz w:val="16"/>
          </w:rPr>
          <w:t>https://www.orfonline.org/expert-speak/collision-risks-in-outer-space-due-to-mega-constellations/#:~:text=Mega%2Dconstellations%20are%20composed%20of,access%20even%20in%20remote%20areas</w:t>
        </w:r>
      </w:hyperlink>
      <w:r w:rsidRPr="00FC4104">
        <w:rPr>
          <w:sz w:val="16"/>
        </w:rPr>
        <w:t>, ED</w:t>
      </w:r>
    </w:p>
    <w:p w14:paraId="7E32010A" w14:textId="77777777" w:rsidR="00873C88" w:rsidRPr="001E7F56" w:rsidRDefault="00873C88" w:rsidP="00873C88">
      <w:pPr>
        <w:rPr>
          <w:sz w:val="16"/>
          <w:szCs w:val="28"/>
        </w:rPr>
      </w:pPr>
      <w:r w:rsidRPr="00B8732C">
        <w:rPr>
          <w:rStyle w:val="Emphasis"/>
          <w:sz w:val="28"/>
          <w:szCs w:val="28"/>
          <w:highlight w:val="yellow"/>
        </w:rPr>
        <w:t>Mega-constellations are composed of several hundreds of highly networked satellites in low Earth orbit</w:t>
      </w:r>
      <w:r w:rsidRPr="00FC4104">
        <w:rPr>
          <w:rFonts w:ascii="Ubuntu" w:hAnsi="Ubuntu"/>
          <w:color w:val="000000"/>
          <w:spacing w:val="3"/>
          <w:sz w:val="16"/>
          <w:szCs w:val="28"/>
          <w:shd w:val="clear" w:color="auto" w:fill="FFFFFF"/>
        </w:rPr>
        <w:t xml:space="preserve"> (LEO), and </w:t>
      </w:r>
      <w:r w:rsidRPr="00FC4104">
        <w:rPr>
          <w:sz w:val="16"/>
        </w:rPr>
        <w:t>they are fundamental in providing uninterrupted communication through networks across the globe, enabling internet access even in remote areas</w:t>
      </w:r>
      <w:r w:rsidRPr="00FC4104">
        <w:rPr>
          <w:rFonts w:ascii="Ubuntu" w:hAnsi="Ubuntu"/>
          <w:color w:val="000000"/>
          <w:spacing w:val="3"/>
          <w:sz w:val="16"/>
          <w:szCs w:val="28"/>
          <w:shd w:val="clear" w:color="auto" w:fill="FFFFFF"/>
        </w:rPr>
        <w:t>. The space industry has shown great interest in mega-</w:t>
      </w:r>
      <w:r w:rsidRPr="00FC4104">
        <w:rPr>
          <w:rFonts w:ascii="Ubuntu" w:hAnsi="Ubuntu"/>
          <w:color w:val="000000" w:themeColor="text1"/>
          <w:spacing w:val="3"/>
          <w:sz w:val="16"/>
          <w:szCs w:val="28"/>
          <w:shd w:val="clear" w:color="auto" w:fill="FFFFFF"/>
        </w:rPr>
        <w:t>constellations due to their expected high return on capital invested. SpaceX, via its Starlink satellite internet constellations, has already</w:t>
      </w:r>
      <w:r w:rsidRPr="00FC4104">
        <w:rPr>
          <w:rStyle w:val="apple-converted-space"/>
          <w:rFonts w:ascii="Ubuntu" w:hAnsi="Ubuntu"/>
          <w:color w:val="000000" w:themeColor="text1"/>
          <w:spacing w:val="3"/>
          <w:sz w:val="16"/>
          <w:szCs w:val="28"/>
          <w:shd w:val="clear" w:color="auto" w:fill="FFFFFF"/>
        </w:rPr>
        <w:t> </w:t>
      </w:r>
      <w:hyperlink r:id="rId10" w:anchor=":~:text=On%20May%209%2C%20SpaceX%20Falcon,the%20company%20made%20into%20reusability." w:tgtFrame="_blank" w:history="1">
        <w:r w:rsidRPr="00FC4104">
          <w:rPr>
            <w:rStyle w:val="Hyperlink"/>
            <w:rFonts w:ascii="Ubuntu" w:hAnsi="Ubuntu"/>
            <w:color w:val="000000" w:themeColor="text1"/>
            <w:spacing w:val="3"/>
            <w:sz w:val="16"/>
            <w:szCs w:val="28"/>
          </w:rPr>
          <w:t>launched 60 satellites into low earth orbit in May 2021</w:t>
        </w:r>
      </w:hyperlink>
      <w:r w:rsidRPr="00FC4104">
        <w:rPr>
          <w:rFonts w:ascii="Ubuntu" w:hAnsi="Ubuntu"/>
          <w:color w:val="000000" w:themeColor="text1"/>
          <w:spacing w:val="3"/>
          <w:sz w:val="16"/>
          <w:szCs w:val="28"/>
          <w:shd w:val="clear" w:color="auto" w:fill="FFFFFF"/>
        </w:rPr>
        <w:t xml:space="preserve"> It plans to launch thousands more in the coming years as </w:t>
      </w:r>
      <w:r w:rsidRPr="00FC4104">
        <w:rPr>
          <w:rFonts w:ascii="Ubuntu" w:hAnsi="Ubuntu"/>
          <w:color w:val="000000"/>
          <w:spacing w:val="3"/>
          <w:sz w:val="16"/>
          <w:szCs w:val="28"/>
          <w:shd w:val="clear" w:color="auto" w:fill="FFFFFF"/>
        </w:rPr>
        <w:t>part of its mega-constellation project. OneWeb, Amazon, and several other private space companies have similar ambitions.</w:t>
      </w:r>
    </w:p>
    <w:p w14:paraId="5F5EEAEC" w14:textId="77777777" w:rsidR="00873C88" w:rsidRPr="00732B98" w:rsidRDefault="00873C88" w:rsidP="00873C88"/>
    <w:p w14:paraId="5767372D" w14:textId="77777777" w:rsidR="00873C88" w:rsidRDefault="00873C88" w:rsidP="00873C88">
      <w:pPr>
        <w:pStyle w:val="Heading4"/>
      </w:pPr>
      <w:r>
        <w:t xml:space="preserve">Vote neg – two impacts: </w:t>
      </w:r>
    </w:p>
    <w:p w14:paraId="2DBC9237" w14:textId="77777777" w:rsidR="00873C88" w:rsidRDefault="00873C88" w:rsidP="00873C88">
      <w:pPr>
        <w:pStyle w:val="Heading4"/>
        <w:numPr>
          <w:ilvl w:val="0"/>
          <w:numId w:val="13"/>
        </w:numPr>
        <w:tabs>
          <w:tab w:val="num" w:pos="720"/>
        </w:tabs>
      </w:pPr>
      <w:r>
        <w:t>They massively expand topic limits by allowing an aff that takes place anywhere in Earth’s atmosphere. That means that affs about weather balloons, missiles, school rocket projects, or airspace owned by governments could all be potential affs. Don’t let them say that they only expand it by a few thousand kilometers- our atmosphere is where most testing and air activities happen. There are more launches within our atmosphere than outside of it, so they more than double the topic prep burden.</w:t>
      </w:r>
    </w:p>
    <w:p w14:paraId="36420BCB" w14:textId="77777777" w:rsidR="00873C88" w:rsidRPr="009B5730" w:rsidRDefault="00873C88" w:rsidP="00873C88">
      <w:pPr>
        <w:pStyle w:val="Heading4"/>
        <w:numPr>
          <w:ilvl w:val="0"/>
          <w:numId w:val="13"/>
        </w:numPr>
        <w:tabs>
          <w:tab w:val="num" w:pos="720"/>
        </w:tabs>
        <w:rPr>
          <w:rFonts w:cs="Calibri"/>
        </w:rPr>
      </w:pPr>
      <w:r>
        <w:t>Topic literature- our evidence is from a scientific source meant to clarify specifically whether or not the LEO is space from a scientific basis. Prefer it to semantic. It’s better for education because it forces the debaters to look at the substance behind the topic .</w:t>
      </w:r>
    </w:p>
    <w:p w14:paraId="1ECB2CFC" w14:textId="77777777" w:rsidR="00873C88" w:rsidRDefault="00873C88" w:rsidP="00873C88">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738988E6" w14:textId="77777777" w:rsidR="00873C88" w:rsidRDefault="00873C88" w:rsidP="00873C88"/>
    <w:p w14:paraId="7E55D916" w14:textId="77777777" w:rsidR="00873C88" w:rsidRPr="00732B98" w:rsidRDefault="00873C88" w:rsidP="00873C88"/>
    <w:p w14:paraId="3E7612CF" w14:textId="77777777" w:rsidR="00873C88" w:rsidRDefault="00873C88" w:rsidP="00873C88">
      <w:pPr>
        <w:pStyle w:val="Heading3"/>
      </w:pPr>
      <w:r>
        <w:t>2</w:t>
      </w:r>
    </w:p>
    <w:p w14:paraId="52BC65BE" w14:textId="77777777" w:rsidR="00873C88" w:rsidRDefault="00873C88" w:rsidP="00873C88">
      <w:pPr>
        <w:pStyle w:val="Heading4"/>
      </w:pPr>
      <w:r>
        <w:t xml:space="preserve">Interpretation: The aff must defend the appropriation of outer space by private entities is unjust or a subset thereof </w:t>
      </w:r>
    </w:p>
    <w:p w14:paraId="2097FBFF" w14:textId="77777777" w:rsidR="00873C88" w:rsidRDefault="00873C88" w:rsidP="00873C88">
      <w:pPr>
        <w:pStyle w:val="Heading4"/>
      </w:pPr>
      <w:r>
        <w:t xml:space="preserve">Violation: Mega Constellations aren’t appropriation. </w:t>
      </w:r>
    </w:p>
    <w:p w14:paraId="01AB348A" w14:textId="77777777" w:rsidR="00873C88" w:rsidRDefault="00873C88" w:rsidP="00873C88">
      <w:pPr>
        <w:pStyle w:val="Heading4"/>
      </w:pPr>
      <w:r>
        <w:t xml:space="preserve">Megaconstellations are not appropriation since they respect free use, are consistent with existing precedent for non-appropriation, are not stationary, and do not reflect the intent to appropriate. </w:t>
      </w:r>
    </w:p>
    <w:p w14:paraId="200B4FE0" w14:textId="77777777" w:rsidR="00873C88" w:rsidRPr="00D31B4A" w:rsidRDefault="00873C88" w:rsidP="00873C88">
      <w:r w:rsidRPr="00D31B4A">
        <w:rPr>
          <w:rStyle w:val="Style13ptBold"/>
        </w:rPr>
        <w:t>Johnson 20</w:t>
      </w:r>
      <w:r w:rsidRPr="00D31B4A">
        <w:t xml:space="preserve"> [Christopher D. Johnson, “The Legal Status of MegaLEO Constellations and Concerns About Appropriation of Large Swaths of Earth Orbit,” Handbook of Small Satellites, 2020-09-13, p.1337-1358] CT</w:t>
      </w:r>
    </w:p>
    <w:p w14:paraId="6D0411A0" w14:textId="77777777" w:rsidR="00873C88" w:rsidRPr="00636596" w:rsidRDefault="00873C88" w:rsidP="00873C88">
      <w:pPr>
        <w:rPr>
          <w:sz w:val="16"/>
          <w:szCs w:val="16"/>
        </w:rPr>
      </w:pPr>
      <w:r w:rsidRPr="00636596">
        <w:rPr>
          <w:sz w:val="16"/>
          <w:szCs w:val="16"/>
        </w:rPr>
        <w:t>5.2 No, This Is Not Impermissible Appropriation</w:t>
      </w:r>
    </w:p>
    <w:p w14:paraId="50252262" w14:textId="77777777" w:rsidR="00873C88" w:rsidRPr="00D31B4A" w:rsidRDefault="00873C88" w:rsidP="00873C88">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global constellations, such as SpaceX’s Starlink,</w:t>
      </w:r>
      <w:r w:rsidRPr="00D31B4A">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3BA4DBCC" w14:textId="77777777" w:rsidR="00873C88" w:rsidRPr="00636596" w:rsidRDefault="00873C88" w:rsidP="00873C88">
      <w:pPr>
        <w:rPr>
          <w:sz w:val="16"/>
          <w:szCs w:val="16"/>
        </w:rPr>
      </w:pPr>
      <w:r w:rsidRPr="00636596">
        <w:rPr>
          <w:sz w:val="16"/>
          <w:szCs w:val="16"/>
        </w:rPr>
        <w:t>5.2.1 Freedom of Access and Use Permits Constellations</w:t>
      </w:r>
    </w:p>
    <w:p w14:paraId="3E9104EA" w14:textId="77777777" w:rsidR="00873C88" w:rsidRPr="00D31B4A" w:rsidRDefault="00873C88" w:rsidP="00873C88">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space, </w:t>
      </w:r>
      <w:r w:rsidRPr="00D31B4A">
        <w:rPr>
          <w:rStyle w:val="Emphasis"/>
          <w:highlight w:val="yellow"/>
        </w:rPr>
        <w:t>the deployment of</w:t>
      </w:r>
      <w:r w:rsidRPr="00D31B4A">
        <w:rPr>
          <w:rStyle w:val="StyleUnderline"/>
        </w:rPr>
        <w:t xml:space="preserve"> these </w:t>
      </w:r>
      <w:r w:rsidRPr="00D31B4A">
        <w:rPr>
          <w:rStyle w:val="Emphasis"/>
          <w:highlight w:val="yellow"/>
        </w:rPr>
        <w:t>constellations is</w:t>
      </w:r>
      <w:r w:rsidRPr="00D31B4A">
        <w:rPr>
          <w:rStyle w:val="StyleUnderline"/>
        </w:rPr>
        <w:t xml:space="preserve"> more correctly viewed as </w:t>
      </w:r>
      <w:r w:rsidRPr="00D31B4A">
        <w:rPr>
          <w:rStyle w:val="Emphasis"/>
          <w:highlight w:val="yellow"/>
        </w:rPr>
        <w:t>the exercise</w:t>
      </w:r>
      <w:r w:rsidRPr="00D31B4A">
        <w:rPr>
          <w:rStyle w:val="StyleUnderline"/>
        </w:rPr>
        <w:t xml:space="preserve"> and restrict or impinge on other users of the space domain.</w:t>
      </w:r>
      <w:r w:rsidRPr="00636596">
        <w:rPr>
          <w:sz w:val="16"/>
        </w:rPr>
        <w:t xml:space="preserve"> Because due regard is therefore displayed for the space domain, and to the interests of others, </w:t>
      </w:r>
      <w:r w:rsidRPr="00D31B4A">
        <w:rPr>
          <w:rStyle w:val="Emphasis"/>
          <w:highlight w:val="yellow"/>
        </w:rPr>
        <w:t>these constellations do not prejudice or 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5C765CBF" w14:textId="77777777" w:rsidR="00873C88" w:rsidRDefault="00873C88" w:rsidP="00873C88">
      <w:r>
        <w:t>5.2.4 This Does Not Constitute Possession, or Ownership, or Occupation</w:t>
      </w:r>
    </w:p>
    <w:p w14:paraId="43D10020" w14:textId="77777777" w:rsidR="00873C88" w:rsidRPr="00636596" w:rsidRDefault="00873C88" w:rsidP="00873C88">
      <w:pPr>
        <w:rPr>
          <w:rStyle w:val="StyleUnderline"/>
        </w:rPr>
      </w:pPr>
      <w:r w:rsidRPr="00636596">
        <w:rPr>
          <w:rStyle w:val="Emphasis"/>
          <w:highlight w:val="yellow"/>
        </w:rPr>
        <w:t>The use of LEO by satellite constellations is substantially similar to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6596">
        <w:rPr>
          <w:rStyle w:val="Emphasis"/>
          <w:highlight w:val="yellow"/>
        </w:rPr>
        <w:t>the placement of spacecraft into orbits in LEO or higher orbits 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stationkeeping), </w:t>
      </w:r>
      <w:r w:rsidRPr="00636596">
        <w:rPr>
          <w:rStyle w:val="Emphasis"/>
          <w:highlight w:val="yellow"/>
        </w:rPr>
        <w:t>spacecraft in LEO are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volutional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43FEA550" w14:textId="77777777" w:rsidR="00873C88" w:rsidRPr="00411360" w:rsidRDefault="00873C88" w:rsidP="00873C88"/>
    <w:p w14:paraId="1B18D82A" w14:textId="77777777" w:rsidR="00873C88" w:rsidRDefault="00873C88" w:rsidP="00873C88">
      <w:pPr>
        <w:pStyle w:val="Heading4"/>
      </w:pPr>
      <w:r>
        <w:t xml:space="preserve">Vote neg – two impacts: </w:t>
      </w:r>
    </w:p>
    <w:p w14:paraId="23297E87" w14:textId="77777777" w:rsidR="00873C88" w:rsidRDefault="00873C88" w:rsidP="00873C88">
      <w:pPr>
        <w:pStyle w:val="Heading4"/>
        <w:numPr>
          <w:ilvl w:val="0"/>
          <w:numId w:val="14"/>
        </w:numPr>
        <w:tabs>
          <w:tab w:val="num" w:pos="1080"/>
        </w:tabs>
        <w:ind w:left="1080"/>
      </w:pPr>
      <w:r>
        <w:t>Limits. Expanding the topic to anything that involves merely launching something into the atmosphere expands the topic into numerous new tech areas which undermines core neg prep.</w:t>
      </w:r>
    </w:p>
    <w:p w14:paraId="09E7CE86" w14:textId="77777777" w:rsidR="00873C88" w:rsidRDefault="00873C88" w:rsidP="00873C88">
      <w:pPr>
        <w:pStyle w:val="Heading4"/>
        <w:numPr>
          <w:ilvl w:val="0"/>
          <w:numId w:val="14"/>
        </w:numPr>
        <w:tabs>
          <w:tab w:val="num" w:pos="1080"/>
        </w:tabs>
        <w:ind w:left="1080"/>
      </w:pPr>
      <w:r>
        <w:t>Topic literature. Our definition has intent to define and exclude in the context of the OST, which is the core of all topic research and the only predictable source.</w:t>
      </w:r>
    </w:p>
    <w:p w14:paraId="1CEA971D" w14:textId="77777777" w:rsidR="00873C88" w:rsidRPr="001B7D52" w:rsidRDefault="00873C88" w:rsidP="00873C88"/>
    <w:p w14:paraId="6EB4025B" w14:textId="77777777" w:rsidR="00873C88" w:rsidRPr="001E7F56" w:rsidRDefault="00873C88" w:rsidP="00873C88">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0ACB6090" w14:textId="77777777" w:rsidR="00873C88" w:rsidRPr="00923B62" w:rsidRDefault="00873C88" w:rsidP="00873C88">
      <w:pPr>
        <w:pStyle w:val="Heading3"/>
      </w:pPr>
      <w:r>
        <w:t>3</w:t>
      </w:r>
    </w:p>
    <w:p w14:paraId="37441F66" w14:textId="77777777" w:rsidR="00873C88" w:rsidRDefault="00873C88" w:rsidP="00873C88">
      <w:pPr>
        <w:pStyle w:val="Heading4"/>
      </w:pPr>
      <w:r>
        <w:t xml:space="preserve">Text: The appropriation of outer space by private entities is unjust except for space-based solar power projects. </w:t>
      </w:r>
    </w:p>
    <w:p w14:paraId="4B75508A" w14:textId="77777777" w:rsidR="00873C88" w:rsidRDefault="00873C88" w:rsidP="00873C88"/>
    <w:p w14:paraId="6E9F98B8" w14:textId="77777777" w:rsidR="00873C88" w:rsidRDefault="00873C88" w:rsidP="00873C88">
      <w:pPr>
        <w:pStyle w:val="Heading4"/>
      </w:pPr>
      <w:r>
        <w:t xml:space="preserve">SSP is viable and requires privatization. </w:t>
      </w:r>
    </w:p>
    <w:p w14:paraId="7BB2BBD5" w14:textId="77777777" w:rsidR="00873C88" w:rsidRPr="00923B62" w:rsidRDefault="00873C88" w:rsidP="00873C88"/>
    <w:p w14:paraId="12DCD74A" w14:textId="77777777" w:rsidR="00873C88" w:rsidRDefault="00873C88" w:rsidP="00873C88">
      <w:r w:rsidRPr="00804001">
        <w:rPr>
          <w:rStyle w:val="Style13ptBold"/>
        </w:rPr>
        <w:t>Oberhaus 21</w:t>
      </w:r>
      <w:r>
        <w:t xml:space="preserve"> [DANIEL OBERHAUS, “Space Solar Power: An Extraterrestrial Energy Resource For The U.S.,” Innovation Frontier Project, August 18, 2021. </w:t>
      </w:r>
      <w:hyperlink r:id="rId11" w:history="1">
        <w:r w:rsidRPr="000C2261">
          <w:rPr>
            <w:rStyle w:val="Hyperlink"/>
          </w:rPr>
          <w:t>https://innovationfrontier.org/space-solar-power-an-extraterrestrial-energy-resource-for-the-u-s/</w:t>
        </w:r>
      </w:hyperlink>
      <w:r>
        <w:t>] CT</w:t>
      </w:r>
    </w:p>
    <w:p w14:paraId="3D3BDD91" w14:textId="77777777" w:rsidR="00873C88" w:rsidRDefault="00873C88" w:rsidP="00873C88">
      <w:r>
        <w:t>FUTURE OF SSP</w:t>
      </w:r>
    </w:p>
    <w:p w14:paraId="3CAFD98B" w14:textId="77777777" w:rsidR="00873C88" w:rsidRPr="00C57530" w:rsidRDefault="00873C88" w:rsidP="00873C88">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4139897B" w14:textId="77777777" w:rsidR="00873C88" w:rsidRDefault="00873C88" w:rsidP="00873C88">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575C014F" w14:textId="77777777" w:rsidR="00873C88" w:rsidRPr="000F2E7A" w:rsidRDefault="00873C88" w:rsidP="00873C88"/>
    <w:p w14:paraId="7FAB146E" w14:textId="77777777" w:rsidR="00873C88" w:rsidRDefault="00873C88" w:rsidP="00873C88">
      <w:r w:rsidRPr="00804001">
        <w:rPr>
          <w:rStyle w:val="Style13ptBold"/>
        </w:rPr>
        <w:t>Oberhaus 21</w:t>
      </w:r>
      <w:r>
        <w:t xml:space="preserve"> [DANIEL OBERHAUS, “Space Solar Power: An Extraterrestrial Energy Resource For The U.S.,” Innovation Frontier Project, August 18, 2021. </w:t>
      </w:r>
      <w:hyperlink r:id="rId12" w:history="1">
        <w:r w:rsidRPr="000C2261">
          <w:rPr>
            <w:rStyle w:val="Hyperlink"/>
          </w:rPr>
          <w:t>https://innovationfrontier.org/space-solar-power-an-extraterrestrial-energy-resource-for-the-u-s/</w:t>
        </w:r>
      </w:hyperlink>
      <w:r>
        <w:t>] CT</w:t>
      </w:r>
    </w:p>
    <w:p w14:paraId="613BACE8" w14:textId="77777777" w:rsidR="00873C88" w:rsidRDefault="00873C88" w:rsidP="00873C88">
      <w:r>
        <w:t>EXECUTIVE SUMMARY</w:t>
      </w:r>
    </w:p>
    <w:p w14:paraId="49651E51" w14:textId="77777777" w:rsidR="00873C88" w:rsidRDefault="00873C88" w:rsidP="00873C88">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4748E1B1" w14:textId="77777777" w:rsidR="00873C88" w:rsidRDefault="00873C88" w:rsidP="00873C88">
      <w:pPr>
        <w:ind w:left="720"/>
        <w:rPr>
          <w:sz w:val="16"/>
        </w:rPr>
      </w:pPr>
    </w:p>
    <w:p w14:paraId="52071C17" w14:textId="77777777" w:rsidR="00873C88" w:rsidRPr="006D2CD4" w:rsidRDefault="00873C88" w:rsidP="00873C88">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75CD818F" w14:textId="77777777" w:rsidR="00873C88" w:rsidRPr="006D2CD4" w:rsidRDefault="00873C88" w:rsidP="00873C88">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67F037AB" w14:textId="77777777" w:rsidR="00873C88" w:rsidRPr="006D2CD4" w:rsidRDefault="00873C88" w:rsidP="00873C88">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05948A8B" w14:textId="77777777" w:rsidR="00873C88" w:rsidRPr="006D2CD4" w:rsidRDefault="00873C88" w:rsidP="00873C88">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2E93ADCB" w14:textId="77777777" w:rsidR="00873C88" w:rsidRPr="006D2CD4" w:rsidRDefault="00873C88" w:rsidP="00873C88">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27F2088" w14:textId="77777777" w:rsidR="00873C88" w:rsidRDefault="00873C88" w:rsidP="00873C88">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120FEECE" w14:textId="77777777" w:rsidR="00873C88" w:rsidRPr="007238A4" w:rsidRDefault="00873C88" w:rsidP="00873C88">
      <w:pPr>
        <w:pStyle w:val="Heading3"/>
        <w:rPr>
          <w:rFonts w:cs="Calibri"/>
        </w:rPr>
      </w:pPr>
      <w:r>
        <w:rPr>
          <w:rFonts w:cs="Calibri"/>
        </w:rPr>
        <w:t>4</w:t>
      </w:r>
    </w:p>
    <w:p w14:paraId="08490FCF" w14:textId="77777777" w:rsidR="00873C88" w:rsidRPr="006735FE" w:rsidRDefault="00873C88" w:rsidP="00873C88">
      <w:pPr>
        <w:pStyle w:val="Heading4"/>
      </w:pPr>
      <w:r w:rsidRPr="006735FE">
        <w:t xml:space="preserve">TEXT: The Outer Space Treaty ought to be amended to establish an international legal trust system governing </w:t>
      </w:r>
      <w:r>
        <w:t>megaconstellations</w:t>
      </w:r>
      <w:r w:rsidRPr="006735FE">
        <w:t xml:space="preserve">. </w:t>
      </w:r>
      <w:r>
        <w:t>Solves overuse and all their impacts.</w:t>
      </w:r>
    </w:p>
    <w:p w14:paraId="75F029CC" w14:textId="77777777" w:rsidR="00873C88" w:rsidRPr="00E17E3B" w:rsidRDefault="00873C88" w:rsidP="00873C88">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3" w:history="1">
        <w:r w:rsidRPr="00543220">
          <w:rPr>
            <w:rStyle w:val="Hyperlink"/>
          </w:rPr>
          <w:t>https://doi.org/10.1007/978-3-030-65013-1_7</w:t>
        </w:r>
      </w:hyperlink>
      <w:r>
        <w:t>]CT</w:t>
      </w:r>
    </w:p>
    <w:p w14:paraId="198080C1" w14:textId="77777777" w:rsidR="00873C88" w:rsidRPr="00096ED2" w:rsidRDefault="00873C88" w:rsidP="00873C88">
      <w:pPr>
        <w:rPr>
          <w:rStyle w:val="StyleUnderline"/>
        </w:rPr>
      </w:pPr>
      <w:r w:rsidRPr="00B03DF7">
        <w:t xml:space="preserve">7.5 </w:t>
      </w:r>
      <w:r w:rsidRPr="00096ED2">
        <w:rPr>
          <w:rStyle w:val="StyleUnderline"/>
        </w:rPr>
        <w:t>A Proposal for an International Legal Trust System</w:t>
      </w:r>
    </w:p>
    <w:p w14:paraId="71D83983" w14:textId="77777777" w:rsidR="00873C88" w:rsidRPr="007E21E4" w:rsidRDefault="00873C88" w:rsidP="00873C8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F2348C9" w14:textId="77777777" w:rsidR="00873C88" w:rsidRPr="00C04897" w:rsidRDefault="00873C88" w:rsidP="00873C88">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7ABF39A" w14:textId="77777777" w:rsidR="00873C88" w:rsidRDefault="00873C88" w:rsidP="00873C88">
      <w:r>
        <w:t>7.6 The Functioning of the International Legal Trust System</w:t>
      </w:r>
    </w:p>
    <w:p w14:paraId="7AAD37B4" w14:textId="77777777" w:rsidR="00873C88" w:rsidRPr="007E21E4" w:rsidRDefault="00873C88" w:rsidP="00873C88">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623EEFA5" w14:textId="77777777" w:rsidR="00873C88" w:rsidRDefault="00873C88" w:rsidP="00873C88"/>
    <w:p w14:paraId="237C8581" w14:textId="77777777" w:rsidR="00873C88" w:rsidRPr="006735FE" w:rsidRDefault="00873C88" w:rsidP="00873C88">
      <w:pPr>
        <w:pStyle w:val="Heading4"/>
      </w:pPr>
      <w:r w:rsidRPr="006735FE">
        <w:t>The legal trust would incentivize investment in space while preventing conflict and ensuring sustainable development and the equitable distributions of resources.</w:t>
      </w:r>
    </w:p>
    <w:p w14:paraId="7B1A634D" w14:textId="77777777" w:rsidR="00873C88" w:rsidRDefault="00873C88" w:rsidP="00873C88">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4"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E607F14" w14:textId="77777777" w:rsidR="00873C88" w:rsidRPr="0032539D" w:rsidRDefault="00873C88" w:rsidP="00873C88">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111EEA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Ubuntu">
    <w:altName w:val="Calibri"/>
    <w:panose1 w:val="020B0604020202020204"/>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C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3C88"/>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AB10AA"/>
  <w14:defaultImageDpi w14:val="300"/>
  <w15:docId w15:val="{7DF8409E-4AB4-9F44-B1DA-76AADC8EA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C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3C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C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73C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73C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3C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C88"/>
  </w:style>
  <w:style w:type="character" w:customStyle="1" w:styleId="Heading1Char">
    <w:name w:val="Heading 1 Char"/>
    <w:aliases w:val="Pocket Char"/>
    <w:basedOn w:val="DefaultParagraphFont"/>
    <w:link w:val="Heading1"/>
    <w:uiPriority w:val="9"/>
    <w:rsid w:val="00873C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3C8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873C8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73C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C8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873C88"/>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873C8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73C88"/>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73C88"/>
    <w:rPr>
      <w:color w:val="auto"/>
      <w:u w:val="none"/>
    </w:rPr>
  </w:style>
  <w:style w:type="paragraph" w:styleId="DocumentMap">
    <w:name w:val="Document Map"/>
    <w:basedOn w:val="Normal"/>
    <w:link w:val="DocumentMapChar"/>
    <w:uiPriority w:val="99"/>
    <w:semiHidden/>
    <w:unhideWhenUsed/>
    <w:rsid w:val="00873C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C88"/>
    <w:rPr>
      <w:rFonts w:ascii="Lucida Grande" w:hAnsi="Lucida Grande" w:cs="Lucida Grande"/>
    </w:rPr>
  </w:style>
  <w:style w:type="paragraph" w:customStyle="1" w:styleId="Emphasis1">
    <w:name w:val="Emphasis1"/>
    <w:basedOn w:val="Normal"/>
    <w:link w:val="Emphasis"/>
    <w:autoRedefine/>
    <w:uiPriority w:val="20"/>
    <w:qFormat/>
    <w:rsid w:val="00873C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873C88"/>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873C8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873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07/978-3-030-65013-1_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eospatialworld.net/news/spacex-launches-60-starlink-satellites/" TargetMode="External"/><Relationship Id="rId4" Type="http://schemas.openxmlformats.org/officeDocument/2006/relationships/customXml" Target="../customXml/item4.xml"/><Relationship Id="rId9" Type="http://schemas.openxmlformats.org/officeDocument/2006/relationships/hyperlink" Target="https://www.orfonline.org/expert-speak/collision-risks-in-outer-space-due-to-mega-constellations/" TargetMode="External"/><Relationship Id="rId14"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12317</Words>
  <Characters>70213</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2022-01-29T18:40:00Z</dcterms:created>
  <dcterms:modified xsi:type="dcterms:W3CDTF">2022-01-29T18:40:00Z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