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449EE" w14:textId="77777777" w:rsidR="003A104D" w:rsidRDefault="003A104D" w:rsidP="003A104D">
      <w:pPr>
        <w:pStyle w:val="Heading2"/>
      </w:pPr>
      <w:r>
        <w:t>1</w:t>
      </w:r>
    </w:p>
    <w:p w14:paraId="7174DF86" w14:textId="77777777" w:rsidR="003A104D" w:rsidRDefault="003A104D" w:rsidP="003A104D">
      <w:pPr>
        <w:pStyle w:val="Heading4"/>
        <w:shd w:val="clear" w:color="auto" w:fill="FFFFFF"/>
        <w:spacing w:before="0" w:line="264" w:lineRule="atLeast"/>
        <w:rPr>
          <w:rFonts w:ascii="Helvetica Neue" w:hAnsi="Helvetica Neue" w:cs="Times New Roman"/>
          <w:color w:val="000000"/>
          <w:sz w:val="21"/>
          <w:szCs w:val="21"/>
        </w:rPr>
      </w:pPr>
      <w:r>
        <w:rPr>
          <w:rFonts w:ascii="Helvetica Neue" w:hAnsi="Helvetica Neue"/>
          <w:color w:val="000000"/>
          <w:sz w:val="21"/>
          <w:szCs w:val="21"/>
        </w:rPr>
        <w:t>Interpretation—the aff must disclose the plan text 15 minutes before the round</w:t>
      </w:r>
    </w:p>
    <w:p w14:paraId="2BB018BF" w14:textId="77777777" w:rsidR="003A104D" w:rsidRDefault="003A104D" w:rsidP="003A104D">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Violation—they didn't</w:t>
      </w:r>
    </w:p>
    <w:p w14:paraId="1DB21967" w14:textId="77777777" w:rsidR="003A104D" w:rsidRDefault="003A104D" w:rsidP="003A104D">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Standard is prep and clash—two internal links—</w:t>
      </w:r>
    </w:p>
    <w:p w14:paraId="548538DE" w14:textId="77777777" w:rsidR="003A104D" w:rsidRDefault="003A104D" w:rsidP="003A104D">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a) neg prep—5 minutes of prep is not enough to put together a coherent 1nc or update generics—15 minutes is necessary to learn a little about the affirmative and piece together what 1nc positions apply and cut and research their applications to the affirmative</w:t>
      </w:r>
    </w:p>
    <w:p w14:paraId="15E37C2F" w14:textId="77777777" w:rsidR="003A104D" w:rsidRDefault="003A104D" w:rsidP="003A104D">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b) aff quality—plan text disclosure discourages cheap shot affs. If the aff isn't inherent or easily defeated by 20 minutes of research, the case should lose—this will answer the 1ar's claim about innovation—with 30 minutes of prep, there's still an incentive to find a new strategic, well justified aff, but no incentive to cut a horrible, incoherent aff that the neg can't check against the broader literature.</w:t>
      </w:r>
    </w:p>
    <w:p w14:paraId="531FE141" w14:textId="77777777" w:rsidR="003A104D" w:rsidRDefault="003A104D" w:rsidP="003A104D">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Drop the debater—only way to check abuse</w:t>
      </w:r>
    </w:p>
    <w:p w14:paraId="09114DB6" w14:textId="77777777" w:rsidR="003A104D" w:rsidRDefault="003A104D" w:rsidP="003A104D">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Competing interpretations—reasonability is arbitrary and invites judge intervention which causes a race to the bottom of questionable argumentation</w:t>
      </w:r>
    </w:p>
    <w:p w14:paraId="77DF0373" w14:textId="77777777" w:rsidR="003A104D" w:rsidRDefault="003A104D" w:rsidP="003A104D">
      <w:pPr>
        <w:pStyle w:val="Heading4"/>
        <w:shd w:val="clear" w:color="auto" w:fill="FFFFFF"/>
        <w:spacing w:before="0" w:line="264" w:lineRule="atLeast"/>
        <w:rPr>
          <w:rFonts w:ascii="Helvetica Neue" w:hAnsi="Helvetica Neue"/>
          <w:color w:val="000000"/>
          <w:sz w:val="21"/>
          <w:szCs w:val="21"/>
        </w:rPr>
      </w:pPr>
      <w:r>
        <w:rPr>
          <w:rFonts w:ascii="Helvetica Neue" w:hAnsi="Helvetica Neue"/>
          <w:color w:val="000000"/>
          <w:sz w:val="21"/>
          <w:szCs w:val="21"/>
        </w:rPr>
        <w:t>No RVIs—you don’t win for being fair</w:t>
      </w:r>
    </w:p>
    <w:p w14:paraId="09AD521A" w14:textId="3747D877" w:rsidR="00E42E4C" w:rsidRDefault="003A104D" w:rsidP="003A104D">
      <w:pPr>
        <w:pStyle w:val="Heading2"/>
      </w:pPr>
      <w:r>
        <w:lastRenderedPageBreak/>
        <w:t>2</w:t>
      </w:r>
    </w:p>
    <w:p w14:paraId="1B10063C" w14:textId="77777777" w:rsidR="003A104D" w:rsidRDefault="003A104D" w:rsidP="003A104D">
      <w:pPr>
        <w:pStyle w:val="Heading4"/>
      </w:pPr>
      <w:r>
        <w:t xml:space="preserve">Interpretation: the affirmative must defend the hypothetical implementation of the resolution or a subset thereof – </w:t>
      </w:r>
    </w:p>
    <w:p w14:paraId="50CBE378" w14:textId="77777777" w:rsidR="003A104D" w:rsidRDefault="003A104D" w:rsidP="003A104D">
      <w:pPr>
        <w:pStyle w:val="Heading4"/>
      </w:pPr>
      <w:r>
        <w:t>Appropriation is permanently taking property for exclusive use. Gorove 69:</w:t>
      </w:r>
    </w:p>
    <w:p w14:paraId="38E24ADC" w14:textId="77777777" w:rsidR="003A104D" w:rsidRPr="000E4564" w:rsidRDefault="003A104D" w:rsidP="003A104D">
      <w:r w:rsidRPr="000E4564">
        <w:t>Stephen Gorove, Interpreting Article II of the Outer Space Treaty, 37 Fordham L. Rev. 349 (1969). Available at: https://ir.lawnet.fordham.edu/flr/vol37/iss3/2</w:t>
      </w:r>
    </w:p>
    <w:p w14:paraId="5C5EB2B6" w14:textId="77777777" w:rsidR="003A104D" w:rsidRDefault="003A104D" w:rsidP="003A104D">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37FAD353" w14:textId="77777777" w:rsidR="003A104D" w:rsidRDefault="003A104D" w:rsidP="003A104D">
      <w:pPr>
        <w:pStyle w:val="Heading4"/>
      </w:pPr>
      <w:r>
        <w:t>A private entity is a private group or organization</w:t>
      </w:r>
    </w:p>
    <w:p w14:paraId="2C89DD83" w14:textId="77777777" w:rsidR="003A104D" w:rsidRPr="0057256D" w:rsidRDefault="003A104D" w:rsidP="003A104D">
      <w:pPr>
        <w:pStyle w:val="Heading4"/>
      </w:pPr>
      <w:r w:rsidRPr="0057256D">
        <w:rPr>
          <w:sz w:val="12"/>
        </w:rPr>
        <w:t xml:space="preserve"> [No Author. . “Definition: private entity from 6 USC § 1501(15)(A)”. xx-xx-xxxx. </w:t>
      </w:r>
      <w:r>
        <w:rPr>
          <w:sz w:val="12"/>
        </w:rPr>
        <w:t>Cornell Law</w:t>
      </w:r>
      <w:r w:rsidRPr="0057256D">
        <w:rPr>
          <w:sz w:val="12"/>
        </w:rPr>
        <w:t>. https://www.law.cornell.edu/definitions/uscode.php?width=840&amp;height=800&amp;iframe=true&amp;def_id=6-USC-625312480-168358316&amp;term_occur=999&amp;term_src=title:6:chapter:6:subchapter:I:section:1501. Accessed 1-13-2022]</w:t>
      </w:r>
    </w:p>
    <w:p w14:paraId="4003B392" w14:textId="77777777" w:rsidR="003A104D" w:rsidRPr="0057256D" w:rsidRDefault="003A104D" w:rsidP="003A104D">
      <w:pPr>
        <w:spacing w:after="0" w:line="240" w:lineRule="auto"/>
        <w:rPr>
          <w:rFonts w:ascii="Times New Roman" w:eastAsia="Times New Roman" w:hAnsi="Times New Roman" w:cs="Times New Roman"/>
          <w:sz w:val="24"/>
          <w:lang w:val="en-HK" w:eastAsia="zh-CN"/>
        </w:rPr>
      </w:pPr>
      <w:r w:rsidRPr="0057256D">
        <w:rPr>
          <w:rFonts w:ascii="Verdana" w:eastAsia="Times New Roman" w:hAnsi="Verdana" w:cs="Times New Roman"/>
          <w:color w:val="333333"/>
          <w:sz w:val="24"/>
          <w:shd w:val="clear" w:color="auto" w:fill="FFFFFF"/>
          <w:lang w:val="en-HK" w:eastAsia="zh-CN"/>
        </w:rPr>
        <w:t xml:space="preserve">(A) In general Except as otherwise provided in this paragraph, </w:t>
      </w:r>
      <w:r w:rsidRPr="0057256D">
        <w:rPr>
          <w:rStyle w:val="StyleUnderline"/>
          <w:highlight w:val="yellow"/>
          <w:lang w:val="en-HK" w:eastAsia="zh-CN"/>
        </w:rPr>
        <w:t>the term</w:t>
      </w:r>
      <w:r w:rsidRPr="0057256D">
        <w:rPr>
          <w:rStyle w:val="StyleUnderline"/>
          <w:lang w:val="en-HK" w:eastAsia="zh-CN"/>
        </w:rPr>
        <w:t xml:space="preserve"> </w:t>
      </w:r>
      <w:r w:rsidRPr="0057256D">
        <w:rPr>
          <w:rStyle w:val="StyleUnderline"/>
          <w:highlight w:val="yellow"/>
          <w:lang w:val="en-HK" w:eastAsia="zh-CN"/>
        </w:rPr>
        <w:t>“private entity” means</w:t>
      </w:r>
      <w:r w:rsidRPr="0057256D">
        <w:rPr>
          <w:rStyle w:val="StyleUnderline"/>
          <w:lang w:val="en-HK" w:eastAsia="zh-CN"/>
        </w:rPr>
        <w:t xml:space="preserve"> any </w:t>
      </w:r>
      <w:r w:rsidRPr="0057256D">
        <w:rPr>
          <w:rFonts w:ascii="Verdana" w:eastAsia="Times New Roman" w:hAnsi="Verdana" w:cs="Times New Roman"/>
          <w:color w:val="333333"/>
          <w:sz w:val="24"/>
          <w:shd w:val="clear" w:color="auto" w:fill="FFFFFF"/>
          <w:lang w:val="en-HK" w:eastAsia="zh-CN"/>
        </w:rPr>
        <w:t xml:space="preserve">person or </w:t>
      </w:r>
      <w:r w:rsidRPr="0057256D">
        <w:rPr>
          <w:rStyle w:val="StyleUnderline"/>
          <w:highlight w:val="yellow"/>
          <w:lang w:val="en-HK" w:eastAsia="zh-CN"/>
        </w:rPr>
        <w:t>private group, organization</w:t>
      </w:r>
      <w:r w:rsidRPr="0057256D">
        <w:rPr>
          <w:rFonts w:ascii="Verdana" w:eastAsia="Times New Roman" w:hAnsi="Verdana" w:cs="Times New Roman"/>
          <w:color w:val="333333"/>
          <w:sz w:val="24"/>
          <w:shd w:val="clear" w:color="auto" w:fill="FFFFFF"/>
          <w:lang w:val="en-HK" w:eastAsia="zh-CN"/>
        </w:rPr>
        <w:t>, proprietorship, partnership, trust, cooperative, corporation, or other commercial or nonprofit entity, including an officer, employee, or agent thereof.</w:t>
      </w:r>
    </w:p>
    <w:p w14:paraId="690CBEBB" w14:textId="77777777" w:rsidR="003A104D" w:rsidRPr="0057256D" w:rsidRDefault="003A104D" w:rsidP="003A104D">
      <w:pPr>
        <w:rPr>
          <w:sz w:val="12"/>
          <w:lang w:val="en-HK"/>
        </w:rPr>
      </w:pPr>
    </w:p>
    <w:p w14:paraId="28FDEBD8" w14:textId="77777777" w:rsidR="003A104D" w:rsidRDefault="003A104D" w:rsidP="003A104D">
      <w:pPr>
        <w:pStyle w:val="Heading4"/>
      </w:pPr>
      <w:r>
        <w:lastRenderedPageBreak/>
        <w:t xml:space="preserve">Vote negative – there is a distinction between debate as an institution and debate as a game, and while the affs intervention may or may not be effective on an institutional level, the ballot only signifies a win or loss within debate as a game </w:t>
      </w:r>
    </w:p>
    <w:p w14:paraId="304D8421" w14:textId="77777777" w:rsidR="003A104D" w:rsidRDefault="003A104D" w:rsidP="003A104D">
      <w:pPr>
        <w:pStyle w:val="Heading4"/>
      </w:pPr>
      <w:r>
        <w:t>We are both in this round primarily to get a win - its why we all adhere to other rules of the game like speech times and prep time, even if breaking those norms might make the debate “better” – its why you would vote neg if they read a 10 hour long AC about why speech time constraints are bad</w:t>
      </w:r>
    </w:p>
    <w:p w14:paraId="28D2A47B" w14:textId="77777777" w:rsidR="003A104D" w:rsidRDefault="003A104D" w:rsidP="003A104D">
      <w:pPr>
        <w:pStyle w:val="Heading4"/>
      </w:pPr>
      <w:r>
        <w:t>Not reading a topical aff creates incredible structural advantages for the aff – they get first and last speech and perms which means without a stable advocacy they get to morph their aff into whatever minimizes direct clash, and allows for a retreat to moral high ground</w:t>
      </w:r>
    </w:p>
    <w:p w14:paraId="33FCC8E4" w14:textId="77777777" w:rsidR="003A104D" w:rsidRDefault="003A104D" w:rsidP="003A104D">
      <w:pPr>
        <w:pStyle w:val="Heading4"/>
      </w:pPr>
      <w:r>
        <w:t xml:space="preserve">You don’t have to disagree with the aff to vote neg. But, the ballot is fundamentally tied to the structure of the </w:t>
      </w:r>
      <w:r w:rsidRPr="004701EA">
        <w:rPr>
          <w:i/>
          <w:u w:val="single"/>
        </w:rPr>
        <w:t>game</w:t>
      </w:r>
      <w:r>
        <w:t xml:space="preserve"> of debate, not the </w:t>
      </w:r>
      <w:r>
        <w:rPr>
          <w:i/>
          <w:u w:val="single"/>
        </w:rPr>
        <w:t>institution</w:t>
      </w:r>
      <w:r>
        <w:t>, which means that your ballot can only ascribe who did a better job playing the game that we agreed upon before the start of the tournament.</w:t>
      </w:r>
    </w:p>
    <w:p w14:paraId="03B3B43D" w14:textId="77777777" w:rsidR="003A104D" w:rsidRDefault="003A104D" w:rsidP="003A104D"/>
    <w:p w14:paraId="201640BC" w14:textId="77777777" w:rsidR="003A104D" w:rsidRDefault="003A104D" w:rsidP="003A104D">
      <w:pPr>
        <w:pStyle w:val="Heading4"/>
      </w:pPr>
      <w:r>
        <w:t xml:space="preserve">There’s three Impacts – </w:t>
      </w:r>
    </w:p>
    <w:p w14:paraId="10BE2519" w14:textId="77777777" w:rsidR="003A104D" w:rsidRDefault="003A104D" w:rsidP="003A104D">
      <w:pPr>
        <w:pStyle w:val="Heading4"/>
        <w:numPr>
          <w:ilvl w:val="0"/>
          <w:numId w:val="12"/>
        </w:numPr>
        <w:tabs>
          <w:tab w:val="num" w:pos="360"/>
        </w:tabs>
        <w:ind w:left="360" w:firstLine="0"/>
      </w:pPr>
      <w:r>
        <w:t>Clash – Non-T affs avoid meaningful objections by preventing effective prep. This is supercharged by the Aff not being disclosed open source. That link turns all their research and subjectivity arguments. We can’t deploy new research strategies or cultivate new dispositions to power structures if we can’t effectively evaluate the arguments. Clash is a pre-requisite to debate, because we use competitive argumentation to understand and internalize attitudes and knowledge. That’s what distinguishes debate from other forms of learning.</w:t>
      </w:r>
    </w:p>
    <w:p w14:paraId="69A1D76B" w14:textId="77777777" w:rsidR="003A104D" w:rsidRDefault="003A104D" w:rsidP="003A104D">
      <w:pPr>
        <w:pStyle w:val="Heading4"/>
        <w:numPr>
          <w:ilvl w:val="0"/>
          <w:numId w:val="12"/>
        </w:numPr>
        <w:rPr>
          <w:lang w:val="en-HK" w:eastAsia="zh-CN"/>
        </w:rPr>
      </w:pPr>
      <w:r w:rsidRPr="00EA6D3F">
        <w:rPr>
          <w:u w:val="single"/>
          <w:lang w:eastAsia="zh-CN"/>
        </w:rPr>
        <w:t>Competitive Equity</w:t>
      </w:r>
      <w:r w:rsidRPr="00EA6D3F">
        <w:rPr>
          <w:lang w:eastAsia="zh-CN"/>
        </w:rPr>
        <w:t>---allowing the aff to arbitrarily manipulate the debate’s content creates a moral hazard leading to arguments more distanced from the topic - vote neg because debate is a competitive game which is deprived of its potential without substantive constraints.</w:t>
      </w:r>
      <w:r w:rsidRPr="00EA6D3F">
        <w:rPr>
          <w:lang w:val="en-HK" w:eastAsia="zh-CN"/>
        </w:rPr>
        <w:t> </w:t>
      </w:r>
    </w:p>
    <w:p w14:paraId="00D20B93" w14:textId="248C3ABA" w:rsidR="003A104D" w:rsidRPr="003A104D" w:rsidRDefault="003A104D" w:rsidP="003A104D">
      <w:pPr>
        <w:pStyle w:val="ListParagraph"/>
        <w:numPr>
          <w:ilvl w:val="0"/>
          <w:numId w:val="12"/>
        </w:numPr>
        <w:rPr>
          <w:lang w:val="en-HK" w:eastAsia="zh-CN"/>
        </w:rPr>
      </w:pPr>
      <w:r w:rsidRPr="00EA6D3F">
        <w:rPr>
          <w:u w:val="single"/>
          <w:lang w:eastAsia="zh-CN"/>
        </w:rPr>
        <w:t>Argument Advocacy</w:t>
      </w:r>
      <w:r w:rsidRPr="00EA6D3F">
        <w:rPr>
          <w:lang w:eastAsia="zh-CN"/>
        </w:rPr>
        <w:t xml:space="preserve">---we learn to be better advocates for actual change when there is a particularized action to debate – that results in better </w:t>
      </w:r>
      <w:r>
        <w:rPr>
          <w:lang w:eastAsia="zh-CN"/>
        </w:rPr>
        <w:t xml:space="preserve">space </w:t>
      </w:r>
      <w:r w:rsidRPr="00EA6D3F">
        <w:rPr>
          <w:lang w:eastAsia="zh-CN"/>
        </w:rPr>
        <w:t>activism outside of the roun</w:t>
      </w:r>
      <w:r>
        <w:rPr>
          <w:lang w:eastAsia="zh-CN"/>
        </w:rPr>
        <w:t>d</w:t>
      </w:r>
    </w:p>
    <w:p w14:paraId="7EDCBFC4" w14:textId="77777777" w:rsidR="003A104D" w:rsidRDefault="003A104D" w:rsidP="003A104D">
      <w:pPr>
        <w:pStyle w:val="Heading4"/>
      </w:pPr>
      <w:r>
        <w:lastRenderedPageBreak/>
        <w:t>Frame procedural impacts through a lens of optimization – we don’t need to win that they make the game impossible, just relatively less effective. In the same way you would vote aff to reject a bad process CP even if there are theoretically solvency deficits based on certainty and immediacy – the fact that we still have some neg ground doesn’t mean that reading the cap k for the 87</w:t>
      </w:r>
      <w:r w:rsidRPr="004F240C">
        <w:rPr>
          <w:vertAlign w:val="superscript"/>
        </w:rPr>
        <w:t>th</w:t>
      </w:r>
      <w:r>
        <w:t xml:space="preserve"> time against a survival strategy aff is a good debate to have for anyone involved </w:t>
      </w:r>
    </w:p>
    <w:p w14:paraId="75B5CE64" w14:textId="77777777" w:rsidR="003A104D" w:rsidRPr="0074734C" w:rsidRDefault="003A104D" w:rsidP="003A104D"/>
    <w:p w14:paraId="5ABBCCD6" w14:textId="77777777" w:rsidR="003A104D" w:rsidRDefault="003A104D" w:rsidP="003A104D">
      <w:pPr>
        <w:pStyle w:val="Heading4"/>
      </w:pPr>
      <w:r>
        <w:t xml:space="preserve">They have no offense </w:t>
      </w:r>
    </w:p>
    <w:p w14:paraId="71AE06FB" w14:textId="77777777" w:rsidR="003A104D" w:rsidRDefault="003A104D" w:rsidP="003A104D">
      <w:pPr>
        <w:pStyle w:val="Heading4"/>
        <w:numPr>
          <w:ilvl w:val="0"/>
          <w:numId w:val="13"/>
        </w:numPr>
        <w:tabs>
          <w:tab w:val="num" w:pos="360"/>
          <w:tab w:val="num" w:pos="720"/>
        </w:tabs>
        <w:ind w:left="0" w:firstLine="0"/>
      </w:pPr>
      <w:r>
        <w:t>View T impacts as a process, not a product – any education impact about their content being important are solved by reading a book – filter impacts through what is unique to the process of debating itself</w:t>
      </w:r>
    </w:p>
    <w:p w14:paraId="3C4EB1D6" w14:textId="77777777" w:rsidR="003A104D" w:rsidRDefault="003A104D" w:rsidP="003A104D">
      <w:pPr>
        <w:pStyle w:val="Heading4"/>
        <w:numPr>
          <w:ilvl w:val="0"/>
          <w:numId w:val="13"/>
        </w:numPr>
        <w:tabs>
          <w:tab w:val="num" w:pos="360"/>
          <w:tab w:val="num" w:pos="720"/>
        </w:tabs>
        <w:ind w:left="0" w:firstLine="0"/>
      </w:pPr>
      <w:r>
        <w:t>They get to read it on the neg – if their k of being topical is true then reading the aff as a K on the neg means they get auto-wins, we still access their education</w:t>
      </w:r>
    </w:p>
    <w:p w14:paraId="32B5ADE4" w14:textId="7A4C9BD8" w:rsidR="003A104D" w:rsidRPr="003A104D" w:rsidRDefault="003A104D" w:rsidP="003A104D">
      <w:pPr>
        <w:pStyle w:val="Heading4"/>
        <w:numPr>
          <w:ilvl w:val="0"/>
          <w:numId w:val="13"/>
        </w:numPr>
        <w:tabs>
          <w:tab w:val="num" w:pos="360"/>
          <w:tab w:val="num" w:pos="720"/>
        </w:tabs>
        <w:ind w:left="0" w:firstLine="0"/>
      </w:pPr>
      <w:r>
        <w:t xml:space="preserve">The TVA solves – they could have read an aff that __________________ - this would allow a discussion of the aff in a forum that allows us to have nuanced responses – yes, it isn’t perfect, but those imperfections are neg ground – if they aren’t forced to defend a controversy, then the meaning of any wins they get become hollow anyway which takes out solvency </w:t>
      </w:r>
    </w:p>
    <w:p w14:paraId="5A4819BB" w14:textId="5535013E" w:rsidR="003A104D" w:rsidRDefault="003A104D" w:rsidP="003A104D">
      <w:pPr>
        <w:pStyle w:val="Heading2"/>
        <w:rPr>
          <w:lang w:val="en-HK"/>
        </w:rPr>
      </w:pPr>
      <w:r>
        <w:rPr>
          <w:lang w:val="en-HK"/>
        </w:rPr>
        <w:lastRenderedPageBreak/>
        <w:t>3</w:t>
      </w:r>
    </w:p>
    <w:p w14:paraId="154EBAE8" w14:textId="2D1E60B5" w:rsidR="00857346" w:rsidRDefault="00857346" w:rsidP="00857346">
      <w:pPr>
        <w:pStyle w:val="Heading2"/>
        <w:jc w:val="left"/>
        <w:rPr>
          <w:lang w:val="en-GB"/>
        </w:rPr>
      </w:pPr>
    </w:p>
    <w:p w14:paraId="08651FDD" w14:textId="77777777" w:rsidR="00857346" w:rsidRDefault="00857346" w:rsidP="00857346">
      <w:pPr>
        <w:pStyle w:val="Heading4"/>
      </w:pPr>
      <w:r>
        <w:t>Space regulation scares investors away and spills over to other space activities. Freeland 05:</w:t>
      </w:r>
    </w:p>
    <w:p w14:paraId="2A842300" w14:textId="77777777" w:rsidR="00857346" w:rsidRPr="002C77DA" w:rsidRDefault="00857346" w:rsidP="00857346">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2A3F75F1" w14:textId="77777777" w:rsidR="00857346" w:rsidRPr="00B56B37" w:rsidRDefault="00857346" w:rsidP="00857346">
      <w:pPr>
        <w:ind w:left="720"/>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5F9C6834" w14:textId="77777777" w:rsidR="00857346" w:rsidRDefault="00857346" w:rsidP="00857346">
      <w:pPr>
        <w:pStyle w:val="Heading4"/>
      </w:pPr>
      <w:r>
        <w:t>The private sector is essential for space exploration – competition is key and government development is not effective, efficient, or cheap enough. Thiessen 21:</w:t>
      </w:r>
    </w:p>
    <w:p w14:paraId="0E5681F0" w14:textId="77777777" w:rsidR="00857346" w:rsidRDefault="00857346" w:rsidP="00857346">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7C38F02" w14:textId="77777777" w:rsidR="00857346" w:rsidRPr="00777D49" w:rsidRDefault="00857346" w:rsidP="00857346">
      <w:pPr>
        <w:ind w:left="720"/>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 xml:space="preserve">It took a private company to give us the first space vehicle with touch-screen controls instead of antiquated knobs and buttons. It took a private company to give us a capsule that can fly entirely autonomously from launch to landing — including docking — without any participation </w:t>
      </w:r>
      <w:r w:rsidRPr="00967E02">
        <w:rPr>
          <w:rStyle w:val="StyleUnderline"/>
        </w:rPr>
        <w:lastRenderedPageBreak/>
        <w:t>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45209C2" w14:textId="77777777" w:rsidR="00857346" w:rsidRPr="00D6385B" w:rsidRDefault="00857346" w:rsidP="00857346">
      <w:pPr>
        <w:pStyle w:val="Heading4"/>
      </w:pPr>
      <w:r>
        <w:t>Continued private space development is the only way to make sustainable energy feasible – empirics prove. Autry 19:</w:t>
      </w:r>
    </w:p>
    <w:p w14:paraId="2A4D1CA3" w14:textId="77777777" w:rsidR="00857346" w:rsidRDefault="00857346" w:rsidP="00857346">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10" w:history="1">
        <w:r w:rsidRPr="00F81AA0">
          <w:rPr>
            <w:rStyle w:val="Hyperlink"/>
          </w:rPr>
          <w:t>https://foreignpolicy.com/2019/07/20/space-research-can-save-the-planet-again-climate-change-environment/)//marlborough-wr/</w:t>
        </w:r>
      </w:hyperlink>
    </w:p>
    <w:p w14:paraId="6B5065CA" w14:textId="77777777" w:rsidR="00857346" w:rsidRPr="00D6385B" w:rsidRDefault="00857346" w:rsidP="00857346">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 xml:space="preserve">Trekking across the </w:t>
      </w:r>
      <w:r w:rsidRPr="00877937">
        <w:rPr>
          <w:rStyle w:val="StyleUnderline"/>
          <w:highlight w:val="yellow"/>
        </w:rPr>
        <w:lastRenderedPageBreak/>
        <w:t>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radiation to Earth </w:t>
      </w:r>
      <w:r w:rsidRPr="0013230D">
        <w:rPr>
          <w:rStyle w:val="Emphasis"/>
          <w:highlight w:val="yellow"/>
        </w:rPr>
        <w:t>day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D6385B">
        <w:rPr>
          <w:rStyle w:val="StyleUnderline"/>
        </w:rPr>
        <w:t>.</w:t>
      </w:r>
      <w:r w:rsidRPr="00D6385B">
        <w:rPr>
          <w:sz w:val="12"/>
        </w:rPr>
        <w:t xml:space="preserve"> </w:t>
      </w:r>
      <w:r w:rsidRPr="0013230D">
        <w:rPr>
          <w:rStyle w:val="StyleUnderline"/>
          <w:highlight w:val="yellow"/>
        </w:rPr>
        <w:t>Moving solar power generation away from Earth</w:t>
      </w:r>
      <w:r w:rsidRPr="00D6385B">
        <w:rPr>
          <w:rStyle w:val="Emphasis"/>
        </w:rPr>
        <w:t>—</w:t>
      </w:r>
      <w:r w:rsidRPr="0013230D">
        <w:rPr>
          <w:rStyle w:val="Emphasis"/>
          <w:highlight w:val="yellow"/>
        </w:rPr>
        <w:t>already possible but held back by</w:t>
      </w:r>
      <w:r w:rsidRPr="00D6385B">
        <w:rPr>
          <w:sz w:val="12"/>
        </w:rPr>
        <w:t xml:space="preserve"> </w:t>
      </w:r>
      <w:r w:rsidRPr="00D6385B">
        <w:rPr>
          <w:rStyle w:val="Emphasis"/>
        </w:rPr>
        <w:t>the</w:t>
      </w:r>
      <w:r w:rsidRPr="00D6385B">
        <w:rPr>
          <w:sz w:val="12"/>
        </w:rPr>
        <w:t xml:space="preserve"> current </w:t>
      </w:r>
      <w:r w:rsidRPr="0013230D">
        <w:rPr>
          <w:rStyle w:val="Emphasis"/>
          <w:highlight w:val="yellow"/>
        </w:rPr>
        <w:t>steep costs</w:t>
      </w:r>
      <w:r w:rsidRPr="00D6385B">
        <w:rPr>
          <w:sz w:val="12"/>
        </w:rPr>
        <w:t xml:space="preserve"> </w:t>
      </w:r>
      <w:r w:rsidRPr="00D6385B">
        <w:rPr>
          <w:rStyle w:val="StyleUnderline"/>
        </w:rPr>
        <w:t xml:space="preserve">of lifting </w:t>
      </w:r>
      <w:r w:rsidRPr="00D6385B">
        <w:rPr>
          <w:sz w:val="12"/>
        </w:rPr>
        <w:t xml:space="preserve">the </w:t>
      </w:r>
      <w:r w:rsidRPr="00D6385B">
        <w:rPr>
          <w:rStyle w:val="StyleUnderline"/>
        </w:rPr>
        <w:t>materials into space—would preserve land and cultural resources</w:t>
      </w:r>
      <w:r w:rsidRPr="00D6385B">
        <w:rPr>
          <w:sz w:val="12"/>
        </w:rPr>
        <w:t xml:space="preserve"> from the blight of huge panel farms </w:t>
      </w:r>
      <w:r w:rsidRPr="00D6385B">
        <w:rPr>
          <w:rStyle w:val="StyleUnderline"/>
        </w:rPr>
        <w:t>and save landfills from the growing problem of discarded old solar panels.</w:t>
      </w:r>
      <w:r w:rsidRPr="00D6385B">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D6385B">
        <w:rPr>
          <w:rStyle w:val="StyleUnderline"/>
        </w:rPr>
        <w:t xml:space="preserve">U.S. </w:t>
      </w:r>
      <w:r w:rsidRPr="0013230D">
        <w:rPr>
          <w:rStyle w:val="StyleUnderline"/>
          <w:highlight w:val="yellow"/>
        </w:rPr>
        <w:t>start-up</w:t>
      </w:r>
      <w:r w:rsidRPr="00D6385B">
        <w:rPr>
          <w:sz w:val="12"/>
        </w:rPr>
        <w:t xml:space="preserve"> Made in Space </w:t>
      </w:r>
      <w:r w:rsidRPr="00D6385B">
        <w:rPr>
          <w:rStyle w:val="StyleUnderline"/>
        </w:rPr>
        <w:t>is</w:t>
      </w:r>
      <w:r w:rsidRPr="00D6385B">
        <w:rPr>
          <w:sz w:val="12"/>
        </w:rPr>
        <w:t xml:space="preserve"> currently </w:t>
      </w:r>
      <w:r w:rsidRPr="00D6385B">
        <w:rPr>
          <w:rStyle w:val="StyleUnderline"/>
        </w:rPr>
        <w:t>taking the first steps toward manufacturing in orbit.</w:t>
      </w:r>
      <w:r w:rsidRPr="00D6385B">
        <w:rPr>
          <w:sz w:val="12"/>
        </w:rPr>
        <w:t xml:space="preserve"> </w:t>
      </w:r>
      <w:r w:rsidRPr="00D6385B">
        <w:rPr>
          <w:rStyle w:val="StyleUnderline"/>
        </w:rPr>
        <w:t xml:space="preserve">The company’s </w:t>
      </w:r>
      <w:r w:rsidRPr="00D6385B">
        <w:rPr>
          <w:sz w:val="12"/>
        </w:rPr>
        <w:t xml:space="preserve">fiber-optic </w:t>
      </w:r>
      <w:r w:rsidRPr="00D6385B">
        <w:rPr>
          <w:rStyle w:val="StyleUnderline"/>
        </w:rPr>
        <w:t>cable</w:t>
      </w:r>
      <w:r w:rsidRPr="00D6385B">
        <w:rPr>
          <w:sz w:val="12"/>
        </w:rPr>
        <w:t xml:space="preserve">, produced by machinery on the International Space Station, </w:t>
      </w:r>
      <w:r w:rsidRPr="0013230D">
        <w:rPr>
          <w:rStyle w:val="Emphasis"/>
          <w:highlight w:val="yellow"/>
        </w:rPr>
        <w:t>is orders of magnitude more efficient than anything made on Earth</w:t>
      </w:r>
      <w:r w:rsidRPr="00D6385B">
        <w:rPr>
          <w:sz w:val="12"/>
        </w:rPr>
        <w:t xml:space="preserve">, where the heavy gravity creates tiny flaws in the material. Made in Space and others are </w:t>
      </w:r>
      <w:r w:rsidRPr="00D6385B">
        <w:rPr>
          <w:rStyle w:val="StyleUnderline"/>
        </w:rPr>
        <w:t>eventually planning to build large structures, such as solar power stations, in space.</w:t>
      </w:r>
      <w:r w:rsidRPr="00D6385B">
        <w:rPr>
          <w:sz w:val="12"/>
        </w:rPr>
        <w:t xml:space="preserve"> </w:t>
      </w:r>
      <w:r w:rsidRPr="0013230D">
        <w:rPr>
          <w:rStyle w:val="StyleUnderline"/>
          <w:highlight w:val="yellow"/>
        </w:rPr>
        <w:t>As these technologies develop, they will augment each other, bringing costs down dramatically; space manufacturing, for instance, slashes the cost of solar installations in space.</w:t>
      </w:r>
      <w:r>
        <w:rPr>
          <w:rStyle w:val="StyleUnderline"/>
        </w:rPr>
        <w:t xml:space="preserve"> </w:t>
      </w:r>
      <w:r w:rsidRPr="00D6385B">
        <w:rPr>
          <w:sz w:val="12"/>
        </w:rPr>
        <w:t xml:space="preserve">Eventually, </w:t>
      </w:r>
      <w:r w:rsidRPr="00FC391A">
        <w:rPr>
          <w:rStyle w:val="StyleUnderline"/>
          <w:highlight w:val="yellow"/>
        </w:rPr>
        <w:t>firms will be able to supply</w:t>
      </w:r>
      <w:r w:rsidRPr="00D6385B">
        <w:rPr>
          <w:rStyle w:val="StyleUnderline"/>
        </w:rPr>
        <w:t xml:space="preserve"> endeavors in space </w:t>
      </w:r>
      <w:r w:rsidRPr="00FC391A">
        <w:rPr>
          <w:rStyle w:val="StyleUnderline"/>
          <w:highlight w:val="yellow"/>
        </w:rPr>
        <w:t>with materials from the moon and asteroids, avoiding the cost and environmental impact of lifting them into orbit.</w:t>
      </w:r>
      <w:r w:rsidRPr="00D6385B">
        <w:rPr>
          <w:sz w:val="12"/>
        </w:rPr>
        <w:t xml:space="preserve"> Mining the solar system comes with its own potential impacts, but </w:t>
      </w:r>
      <w:r w:rsidRPr="00D6385B">
        <w:rPr>
          <w:rStyle w:val="Emphasis"/>
        </w:rPr>
        <w:t>extracting resources from distant and lifeless worlds is clearly preferable to the continued degradation of the Earth.</w:t>
      </w:r>
    </w:p>
    <w:p w14:paraId="065DE8A7" w14:textId="77777777" w:rsidR="00857346" w:rsidRPr="003055BE" w:rsidRDefault="00857346" w:rsidP="00857346">
      <w:pPr>
        <w:pStyle w:val="Heading4"/>
      </w:pPr>
      <w:r>
        <w:lastRenderedPageBreak/>
        <w:t>Warming causes extinction – outweighs all aff impacts</w:t>
      </w:r>
    </w:p>
    <w:p w14:paraId="5BB3024B" w14:textId="77777777" w:rsidR="00857346" w:rsidRDefault="00857346" w:rsidP="00857346">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7D6BD6DA" w14:textId="77777777" w:rsidR="00857346" w:rsidRDefault="00857346" w:rsidP="00857346">
      <w:pPr>
        <w:ind w:left="720"/>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777D49">
        <w:rPr>
          <w:rStyle w:val="StyleUnderline"/>
        </w:rPr>
        <w:t xml:space="preserve">the debate between </w:t>
      </w:r>
      <w:r w:rsidRPr="00777D49">
        <w:rPr>
          <w:rStyle w:val="Emphasis"/>
        </w:rPr>
        <w:t>human extinction</w:t>
      </w:r>
      <w:r w:rsidRPr="00777D49">
        <w:rPr>
          <w:sz w:val="16"/>
        </w:rPr>
        <w:t xml:space="preserve"> </w:t>
      </w:r>
      <w:r w:rsidRPr="00777D49">
        <w:rPr>
          <w:rStyle w:val="StyleUnderline"/>
        </w:rPr>
        <w:t>and mere</w:t>
      </w:r>
      <w:r w:rsidRPr="00777D49">
        <w:rPr>
          <w:sz w:val="16"/>
        </w:rPr>
        <w:t xml:space="preserve"> </w:t>
      </w:r>
      <w:r w:rsidRPr="00777D49">
        <w:rPr>
          <w:rStyle w:val="Emphasis"/>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doomed, and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more right? Let’s take a closer look. First, </w:t>
      </w:r>
      <w:r w:rsidRPr="00E65E42">
        <w:rPr>
          <w:rStyle w:val="StyleUnderline"/>
        </w:rPr>
        <w:t xml:space="preserve">the question of human </w:t>
      </w:r>
      <w:r w:rsidRPr="00777D49">
        <w:rPr>
          <w:rStyle w:val="StyleUnderline"/>
        </w:rPr>
        <w:t>extinction is</w:t>
      </w:r>
      <w:r w:rsidRPr="00777D49">
        <w:rPr>
          <w:sz w:val="16"/>
        </w:rPr>
        <w:t xml:space="preserve"> </w:t>
      </w:r>
      <w:r w:rsidRPr="00777D49">
        <w:rPr>
          <w:rStyle w:val="Emphasis"/>
        </w:rPr>
        <w:t>totally bounded by uncertainty</w:t>
      </w:r>
      <w:r w:rsidRPr="00E65E42">
        <w:rPr>
          <w:rStyle w:val="StyleUnderline"/>
        </w:rPr>
        <w:t>. There’s uncertainty in climate data, uncertainty in models and projections, and even more uncertainty in the behavior of human systems. We don’t know how we’ll respond to the myriad impacts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sensitive to ecological collapse, or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r w:rsidRPr="00E65E42">
        <w:rPr>
          <w:rStyle w:val="Emphasis"/>
        </w:rPr>
        <w:t>worst case scenarios</w:t>
      </w:r>
      <w:r w:rsidRPr="00E65E42">
        <w:rPr>
          <w:sz w:val="16"/>
        </w:rPr>
        <w:t xml:space="preserve">. While a frightening thought experiment, it is easily dismissed as it’s based on so many uncertainties and doesn’t carry the weight of anything near consensus. </w:t>
      </w:r>
      <w:r w:rsidRPr="00777D49">
        <w:rPr>
          <w:rStyle w:val="StyleUnderline"/>
        </w:rPr>
        <w:t>What’s more frightening than potentially implausible uncertainties are the</w:t>
      </w:r>
      <w:r w:rsidRPr="00777D49">
        <w:rPr>
          <w:sz w:val="16"/>
        </w:rPr>
        <w:t xml:space="preserve"> </w:t>
      </w:r>
      <w:r w:rsidRPr="00777D49">
        <w:rPr>
          <w:rStyle w:val="Emphasis"/>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predicted</w:t>
      </w:r>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fast, and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anthro-GHG.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w:t>
      </w:r>
      <w:r w:rsidRPr="00E65E42">
        <w:rPr>
          <w:sz w:val="16"/>
        </w:rPr>
        <w:lastRenderedPageBreak/>
        <w:t xml:space="preserve">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has to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self relations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similar to agrarian serfdom. There is a prominent view in left politics that greater wealth equality, some kind of ecosocialism,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77D49">
        <w:rPr>
          <w:rStyle w:val="StyleUnderline"/>
        </w:rPr>
        <w:t xml:space="preserve">Even with </w:t>
      </w:r>
      <w:r w:rsidRPr="00777D49">
        <w:rPr>
          <w:rStyle w:val="Emphasis"/>
        </w:rPr>
        <w:t>this perfect storm</w:t>
      </w:r>
      <w:r w:rsidRPr="00777D49">
        <w:rPr>
          <w:sz w:val="16"/>
        </w:rPr>
        <w:t xml:space="preserve"> </w:t>
      </w:r>
      <w:r w:rsidRPr="00777D49">
        <w:rPr>
          <w:rStyle w:val="StyleUnderline"/>
        </w:rPr>
        <w:t xml:space="preserve">of issues, it’s </w:t>
      </w:r>
      <w:r w:rsidRPr="00777D49">
        <w:rPr>
          <w:rStyle w:val="Emphasis"/>
        </w:rPr>
        <w:t>impossible to know</w:t>
      </w:r>
      <w:r w:rsidRPr="00E65E42">
        <w:rPr>
          <w:sz w:val="16"/>
        </w:rPr>
        <w:t xml:space="preserve"> </w:t>
      </w:r>
      <w:r w:rsidRPr="00E65E42">
        <w:rPr>
          <w:rStyle w:val="StyleUnderline"/>
        </w:rPr>
        <w:t xml:space="preserve">how likely extinction is, and it’s impossible to judge how likely or extensive civilizational collapse may be. We just can’t predict how human beings and human systems will respond to the shocks that are already underway. </w:t>
      </w:r>
      <w:r w:rsidRPr="00772F63">
        <w:rPr>
          <w:rStyle w:val="StyleUnderline"/>
        </w:rPr>
        <w:t>We can make some good</w:t>
      </w:r>
      <w:r w:rsidRPr="00772F63">
        <w:rPr>
          <w:sz w:val="16"/>
        </w:rPr>
        <w:t xml:space="preserve"> </w:t>
      </w:r>
      <w:r w:rsidRPr="00772F63">
        <w:rPr>
          <w:rStyle w:val="Emphasis"/>
        </w:rPr>
        <w:t>guesses</w:t>
      </w:r>
      <w:r w:rsidRPr="00772F63">
        <w:rPr>
          <w:sz w:val="16"/>
        </w:rPr>
        <w:t xml:space="preserve"> </w:t>
      </w:r>
      <w:r w:rsidRPr="00772F63">
        <w:rPr>
          <w:rStyle w:val="StyleUnderline"/>
        </w:rPr>
        <w:t xml:space="preserve">based on </w:t>
      </w:r>
      <w:r w:rsidRPr="00772F63">
        <w:rPr>
          <w:rStyle w:val="Emphasis"/>
        </w:rPr>
        <w:t>history</w:t>
      </w:r>
      <w:r w:rsidRPr="00772F63">
        <w:rPr>
          <w:rStyle w:val="StyleUnderline"/>
        </w:rPr>
        <w:t>, but they’re</w:t>
      </w:r>
      <w:r w:rsidRPr="00772F63">
        <w:rPr>
          <w:sz w:val="16"/>
        </w:rPr>
        <w:t xml:space="preserve"> </w:t>
      </w:r>
      <w:r w:rsidRPr="00772F63">
        <w:rPr>
          <w:rStyle w:val="Emphasis"/>
        </w:rPr>
        <w:t>no more than guesses</w:t>
      </w:r>
      <w:r w:rsidRPr="00772F63">
        <w:rPr>
          <w:sz w:val="16"/>
        </w:rPr>
        <w:t>. Maybe there’s a miracle energy source lurking in a hangar somewhere waiting to accelerate non-carbon transition. Maybe there’s a swelling political movement brewing under the surface that will soon build a more just, ecologically sane</w:t>
      </w:r>
      <w:r w:rsidRPr="00E65E42">
        <w:rPr>
          <w:sz w:val="16"/>
        </w:rPr>
        <w:t xml:space="preserve"> order into the world. Community energy programs are one reason to retain a shred of optimism; but also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77D49">
        <w:rPr>
          <w:rStyle w:val="StyleUnderline"/>
        </w:rPr>
        <w:t>What we</w:t>
      </w:r>
      <w:r w:rsidRPr="00777D49">
        <w:rPr>
          <w:sz w:val="16"/>
        </w:rPr>
        <w:t xml:space="preserve"> </w:t>
      </w:r>
      <w:r w:rsidRPr="00777D49">
        <w:rPr>
          <w:rStyle w:val="Emphasis"/>
        </w:rPr>
        <w:t>do know</w:t>
      </w:r>
      <w:r w:rsidRPr="00777D49">
        <w:rPr>
          <w:sz w:val="16"/>
        </w:rPr>
        <w:t xml:space="preserve"> </w:t>
      </w:r>
      <w:r w:rsidRPr="00777D49">
        <w:rPr>
          <w:rStyle w:val="StyleUnderline"/>
        </w:rPr>
        <w:t>is that</w:t>
      </w:r>
      <w:r w:rsidRPr="00E65E42">
        <w:rPr>
          <w:rStyle w:val="StyleUnderline"/>
        </w:rPr>
        <w:t xml:space="preserve">, given everything above, </w:t>
      </w:r>
      <w:r w:rsidRPr="00777D49">
        <w:rPr>
          <w:rStyle w:val="StyleUnderline"/>
        </w:rPr>
        <w:t xml:space="preserve">we are living through a confluence of </w:t>
      </w:r>
      <w:r w:rsidRPr="00877105">
        <w:rPr>
          <w:rStyle w:val="StyleUnderline"/>
          <w:highlight w:val="yellow"/>
        </w:rPr>
        <w:t xml:space="preserve">events </w:t>
      </w:r>
      <w:r w:rsidRPr="00777D49">
        <w:rPr>
          <w:rStyle w:val="StyleUnderline"/>
        </w:rPr>
        <w:t xml:space="preserve">that </w:t>
      </w:r>
      <w:r w:rsidRPr="00877105">
        <w:rPr>
          <w:rStyle w:val="StyleUnderline"/>
          <w:highlight w:val="yellow"/>
        </w:rPr>
        <w:t>will</w:t>
      </w:r>
      <w:r w:rsidRPr="00877105">
        <w:rPr>
          <w:sz w:val="16"/>
          <w:highlight w:val="yellow"/>
        </w:rPr>
        <w:t xml:space="preserve"> </w:t>
      </w:r>
      <w:r w:rsidRPr="00877105">
        <w:rPr>
          <w:rStyle w:val="Emphasis"/>
          <w:highlight w:val="yellow"/>
        </w:rPr>
        <w:t>shake the foundations of civilization</w:t>
      </w:r>
      <w:r w:rsidRPr="00E65E42">
        <w:rPr>
          <w:rStyle w:val="StyleUnderline"/>
        </w:rPr>
        <w:t xml:space="preserve">, </w:t>
      </w:r>
      <w:r w:rsidRPr="00877105">
        <w:rPr>
          <w:rStyle w:val="StyleUnderline"/>
          <w:highlight w:val="yellow"/>
        </w:rPr>
        <w:t>and jeopardize our capacity to sustain</w:t>
      </w:r>
      <w:r w:rsidRPr="00E65E42">
        <w:rPr>
          <w:sz w:val="16"/>
        </w:rPr>
        <w:t xml:space="preserve"> </w:t>
      </w:r>
      <w:r w:rsidRPr="00877105">
        <w:rPr>
          <w:rStyle w:val="Emphasis"/>
          <w:highlight w:val="yellow"/>
        </w:rPr>
        <w:t>large populations of humans</w:t>
      </w:r>
      <w:r w:rsidRPr="00E65E42">
        <w:rPr>
          <w:rStyle w:val="Emphasis"/>
        </w:rPr>
        <w:t>.</w:t>
      </w:r>
      <w:r w:rsidRPr="00E65E42">
        <w:rPr>
          <w:sz w:val="16"/>
        </w:rPr>
        <w:t xml:space="preserve"> </w:t>
      </w:r>
      <w:r w:rsidRPr="00877105">
        <w:rPr>
          <w:rStyle w:val="StyleUnderline"/>
          <w:highlight w:val="yellow"/>
        </w:rPr>
        <w:t>There is</w:t>
      </w:r>
      <w:r w:rsidRPr="00877105">
        <w:rPr>
          <w:sz w:val="16"/>
          <w:highlight w:val="yellow"/>
        </w:rPr>
        <w:t xml:space="preserve"> </w:t>
      </w:r>
      <w:r w:rsidRPr="00877105">
        <w:rPr>
          <w:rStyle w:val="Emphasis"/>
          <w:highlight w:val="yellow"/>
        </w:rPr>
        <w:t>enough certainty</w:t>
      </w:r>
      <w:r w:rsidRPr="00E65E42">
        <w:rPr>
          <w:sz w:val="16"/>
        </w:rPr>
        <w:t xml:space="preserve"> </w:t>
      </w:r>
      <w:r w:rsidRPr="00E65E42">
        <w:rPr>
          <w:rStyle w:val="StyleUnderline"/>
        </w:rPr>
        <w:t xml:space="preserve">around these issues </w:t>
      </w:r>
      <w:r w:rsidRPr="00877105">
        <w:rPr>
          <w:rStyle w:val="StyleUnderline"/>
          <w:highlight w:val="yellow"/>
        </w:rPr>
        <w:t>to justify being</w:t>
      </w:r>
      <w:r w:rsidRPr="00877105">
        <w:rPr>
          <w:sz w:val="16"/>
          <w:highlight w:val="yellow"/>
        </w:rPr>
        <w:t xml:space="preserve"> </w:t>
      </w:r>
      <w:r w:rsidRPr="00877105">
        <w:rPr>
          <w:rStyle w:val="Emphasis"/>
          <w:highlight w:val="yellow"/>
        </w:rPr>
        <w:t>existentially alarmed</w:t>
      </w:r>
      <w:r w:rsidRPr="00E65E42">
        <w:rPr>
          <w:rStyle w:val="StyleUnderline"/>
        </w:rPr>
        <w:t>. At this point, whether we go</w:t>
      </w:r>
      <w:r w:rsidRPr="00E65E42">
        <w:rPr>
          <w:sz w:val="16"/>
        </w:rPr>
        <w:t xml:space="preserve"> </w:t>
      </w:r>
      <w:r w:rsidRPr="00E65E42">
        <w:rPr>
          <w:rStyle w:val="Emphasis"/>
        </w:rPr>
        <w:t>extinct</w:t>
      </w:r>
      <w:r w:rsidRPr="00E65E42">
        <w:rPr>
          <w:sz w:val="16"/>
        </w:rPr>
        <w:t xml:space="preserve"> </w:t>
      </w:r>
      <w:r w:rsidRPr="00E65E42">
        <w:rPr>
          <w:rStyle w:val="StyleUnderline"/>
        </w:rPr>
        <w:t xml:space="preserve">or </w:t>
      </w:r>
      <w:r w:rsidRPr="00E65E42">
        <w:rPr>
          <w:rStyle w:val="Emphasis"/>
        </w:rPr>
        <w:t>all but a thousand</w:t>
      </w:r>
      <w:r w:rsidRPr="00E65E42">
        <w:rPr>
          <w:sz w:val="16"/>
        </w:rPr>
        <w:t xml:space="preserve"> of us </w:t>
      </w:r>
      <w:r w:rsidRPr="00E65E42">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E65E42">
        <w:rPr>
          <w:sz w:val="16"/>
        </w:rPr>
        <w:t xml:space="preserve">. Or maybe not. I don’t know. </w:t>
      </w:r>
      <w:r w:rsidRPr="00E65E42">
        <w:rPr>
          <w:rStyle w:val="Emphasis"/>
        </w:rPr>
        <w:t xml:space="preserve">What I do know is that, regardless of the answer, </w:t>
      </w:r>
      <w:r w:rsidRPr="00877105">
        <w:rPr>
          <w:rStyle w:val="Emphasis"/>
          <w:highlight w:val="yellow"/>
        </w:rPr>
        <w:t>there’s no excuse to stop fighting for a world that sustains life</w:t>
      </w:r>
      <w:r w:rsidRPr="00E65E42">
        <w:rPr>
          <w:rStyle w:val="Emphasis"/>
        </w:rPr>
        <w:t>.</w:t>
      </w:r>
    </w:p>
    <w:p w14:paraId="6D7D92BE" w14:textId="77777777" w:rsidR="003A104D" w:rsidRPr="003A104D" w:rsidRDefault="003A104D" w:rsidP="003A104D">
      <w:pPr>
        <w:rPr>
          <w:lang w:val="en-HK"/>
        </w:rPr>
      </w:pPr>
    </w:p>
    <w:p w14:paraId="1B23F06D" w14:textId="4E1554DB" w:rsidR="003A104D" w:rsidRPr="00CE776D" w:rsidRDefault="003A104D" w:rsidP="003A104D">
      <w:pPr>
        <w:pStyle w:val="Heading2"/>
        <w:rPr>
          <w:rFonts w:asciiTheme="majorHAnsi" w:hAnsiTheme="majorHAnsi"/>
        </w:rPr>
      </w:pPr>
      <w:r>
        <w:rPr>
          <w:rFonts w:asciiTheme="majorHAnsi" w:hAnsiTheme="majorHAnsi"/>
        </w:rPr>
        <w:lastRenderedPageBreak/>
        <w:t>Case</w:t>
      </w:r>
    </w:p>
    <w:p w14:paraId="14963C60" w14:textId="6F857C72" w:rsidR="00857346" w:rsidRDefault="00857346" w:rsidP="00857346">
      <w:pPr>
        <w:pStyle w:val="Heading4"/>
      </w:pPr>
      <w:r>
        <w:t>Material consequences over reps – you have to be alive to talk about reps AND the debate space matters for space activism</w:t>
      </w:r>
    </w:p>
    <w:p w14:paraId="359ED857" w14:textId="77777777" w:rsidR="00857346" w:rsidRDefault="00857346" w:rsidP="00857346">
      <w:pPr>
        <w:pStyle w:val="Heading4"/>
        <w:rPr>
          <w:rFonts w:cs="Calibri"/>
        </w:rPr>
      </w:pPr>
      <w:r w:rsidRPr="00FD4BB7">
        <w:rPr>
          <w:rFonts w:cs="Calibri"/>
        </w:rPr>
        <w:t>The role of the ballot is to assess the desirability of the plan versus a competitive alternative – it’s predictable because it’s grounded in the resolution – solves infinite regression and ensures meaningful clash</w:t>
      </w:r>
    </w:p>
    <w:p w14:paraId="29DE53E1" w14:textId="77777777" w:rsidR="00857346" w:rsidRPr="00FD4BB7" w:rsidRDefault="00857346" w:rsidP="00857346">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5144A326" w14:textId="77777777" w:rsidR="00857346" w:rsidRPr="00FD4BB7" w:rsidRDefault="00857346" w:rsidP="00857346">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11">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5133BC6D" w14:textId="77777777" w:rsidR="00857346" w:rsidRPr="00FD4BB7" w:rsidRDefault="00857346" w:rsidP="00857346">
      <w:r w:rsidRPr="00FD4BB7">
        <w:rPr>
          <w:rFonts w:eastAsia="Cambria"/>
          <w:sz w:val="12"/>
          <w:szCs w:val="12"/>
        </w:rPr>
        <w:t xml:space="preserve"> </w:t>
      </w:r>
    </w:p>
    <w:p w14:paraId="48D07059" w14:textId="77777777" w:rsidR="00857346" w:rsidRPr="00FD4BB7" w:rsidRDefault="00857346" w:rsidP="00857346">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szCs w:val="22"/>
          <w:u w:val="single"/>
        </w:rPr>
        <w:t xml:space="preserve">Thus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7F72DC7F" w14:textId="77777777" w:rsidR="00857346" w:rsidRPr="00DB3237" w:rsidRDefault="00857346" w:rsidP="00857346"/>
    <w:p w14:paraId="7481EFFE" w14:textId="77777777" w:rsidR="00857346" w:rsidRDefault="00857346" w:rsidP="00857346">
      <w:r>
        <w:t xml:space="preserve">Material consequences and reality over reps - U have to be alive to talk about reps, any other FW doesn’t take into account consequences. They said consequences matter so presume neg for </w:t>
      </w:r>
      <w:r>
        <w:lastRenderedPageBreak/>
        <w:t>our extinction stuff – if everyone is extinct than cultural genocide doesn’t matter and we prereq all their impacts</w:t>
      </w:r>
    </w:p>
    <w:p w14:paraId="37E0C6DB" w14:textId="77777777" w:rsidR="00857346" w:rsidRPr="00FD4BB7" w:rsidRDefault="00857346" w:rsidP="00857346">
      <w:pPr>
        <w:pStyle w:val="Heading4"/>
        <w:rPr>
          <w:rFonts w:cs="Calibri"/>
          <w:u w:val="single"/>
        </w:rPr>
      </w:pPr>
      <w:r w:rsidRPr="00FD4BB7">
        <w:rPr>
          <w:rFonts w:cs="Calibri"/>
        </w:rPr>
        <w:t xml:space="preserve">Their all-or-nothing framing </w:t>
      </w:r>
      <w:r w:rsidRPr="00FD4BB7">
        <w:rPr>
          <w:rFonts w:cs="Calibri"/>
          <w:u w:val="single"/>
        </w:rPr>
        <w:t>reifies the power</w:t>
      </w:r>
      <w:r w:rsidRPr="00FD4BB7">
        <w:rPr>
          <w:rFonts w:cs="Calibri"/>
        </w:rPr>
        <w:t xml:space="preserve"> of settler colonialism and </w:t>
      </w:r>
      <w:r w:rsidRPr="00FD4BB7">
        <w:rPr>
          <w:rFonts w:cs="Calibri"/>
          <w:u w:val="single"/>
        </w:rPr>
        <w:t>shuts down alt solvency</w:t>
      </w:r>
    </w:p>
    <w:p w14:paraId="45398278" w14:textId="77777777" w:rsidR="00857346" w:rsidRPr="00FD4BB7" w:rsidRDefault="00857346" w:rsidP="00857346">
      <w:r w:rsidRPr="00FD4BB7">
        <w:rPr>
          <w:rStyle w:val="Style13ptBold"/>
        </w:rPr>
        <w:t>Busbridge, 18</w:t>
      </w:r>
      <w:r w:rsidRPr="00FD4BB7">
        <w:t>—Research Fellow at the Centre for Dialogue, La Trobe University (Rachel, “Israel-Palestine and the Settler Colonial ‘Turn’: From Interpretation to Decolonization,” Theory, Culture &amp; Society Vol 35, Issue 1, 2018, dml)</w:t>
      </w:r>
    </w:p>
    <w:p w14:paraId="4A4F174D" w14:textId="77777777" w:rsidR="00857346" w:rsidRPr="00FD4BB7" w:rsidRDefault="00857346" w:rsidP="00857346">
      <w:r w:rsidRPr="00FD4BB7">
        <w:rPr>
          <w:rStyle w:val="StyleUnderline"/>
        </w:rPr>
        <w:t>The prescription for decolonisation</w:t>
      </w:r>
      <w:r w:rsidRPr="00FD4BB7">
        <w:t xml:space="preserve">—that is, </w:t>
      </w:r>
      <w:r w:rsidRPr="00FD4BB7">
        <w:rPr>
          <w:rStyle w:val="StyleUnderline"/>
        </w:rPr>
        <w:t xml:space="preserve">a normative project committed to the </w:t>
      </w:r>
      <w:r w:rsidRPr="00FD4BB7">
        <w:rPr>
          <w:rStyle w:val="Emphasis"/>
        </w:rPr>
        <w:t>liberation of the colonised</w:t>
      </w:r>
      <w:r w:rsidRPr="00FD4BB7">
        <w:rPr>
          <w:rStyle w:val="StyleUnderline"/>
        </w:rPr>
        <w:t xml:space="preserve"> and the </w:t>
      </w:r>
      <w:r w:rsidRPr="00FD4BB7">
        <w:rPr>
          <w:rStyle w:val="Emphasis"/>
        </w:rPr>
        <w:t>overturning of colonial relationships of power</w:t>
      </w:r>
      <w:r w:rsidRPr="00FD4BB7">
        <w:t xml:space="preserve"> (Kohn &amp; McBride, 2011: 3)—</w:t>
      </w:r>
      <w:r w:rsidRPr="00FD4BB7">
        <w:rPr>
          <w:rStyle w:val="StyleUnderline"/>
        </w:rPr>
        <w:t>is</w:t>
      </w:r>
      <w:r w:rsidRPr="00FD4BB7">
        <w:t xml:space="preserve"> indeed </w:t>
      </w:r>
      <w:r w:rsidRPr="00FD4BB7">
        <w:rPr>
          <w:rStyle w:val="StyleUnderline"/>
        </w:rPr>
        <w:t xml:space="preserve">one of the </w:t>
      </w:r>
      <w:r w:rsidRPr="00FD4BB7">
        <w:rPr>
          <w:rStyle w:val="Emphasis"/>
        </w:rPr>
        <w:t>most counterhegemonic implications</w:t>
      </w:r>
      <w:r w:rsidRPr="00FD4BB7">
        <w:rPr>
          <w:rStyle w:val="StyleUnderline"/>
        </w:rPr>
        <w:t xml:space="preserve"> of the settler colonial paradigm</w:t>
      </w:r>
      <w:r w:rsidRPr="00FD4BB7">
        <w:t xml:space="preserve"> as applied to IsraelPalestine, </w:t>
      </w:r>
      <w:r w:rsidRPr="00FD4BB7">
        <w:rPr>
          <w:rStyle w:val="StyleUnderline"/>
        </w:rPr>
        <w:t>potentially shifting it from a diagnostic frame to a prognostic one which offers a ‘proposed solution to the problem, or at least a plan of attack’</w:t>
      </w:r>
      <w:r w:rsidRPr="00FD4BB7">
        <w:t xml:space="preserve"> (Benford &amp; Snow, 2000: 616). </w:t>
      </w:r>
      <w:r w:rsidRPr="00FD4BB7">
        <w:rPr>
          <w:rStyle w:val="StyleUnderline"/>
        </w:rPr>
        <w:t>What</w:t>
      </w:r>
      <w:r w:rsidRPr="00FD4BB7">
        <w:t xml:space="preserve">, however, </w:t>
      </w:r>
      <w:r w:rsidRPr="00FD4BB7">
        <w:rPr>
          <w:rStyle w:val="StyleUnderline"/>
        </w:rPr>
        <w:t xml:space="preserve">does the settler colonial paradigm offer by way of </w:t>
      </w:r>
      <w:r w:rsidRPr="00FD4BB7">
        <w:rPr>
          <w:rStyle w:val="Emphasis"/>
        </w:rPr>
        <w:t>envisioning decolonisation</w:t>
      </w:r>
      <w:r w:rsidRPr="00FD4BB7">
        <w:rPr>
          <w:rStyle w:val="StyleUnderline"/>
        </w:rPr>
        <w:t>?</w:t>
      </w:r>
      <w:r w:rsidRPr="00FD4BB7">
        <w:t xml:space="preserve"> As Veracini (2007) notes, while settler colonial studies scholars have sought to address the lack of attention paid to the experiences of Indigenous peoples in conventional historiographical accounts of decolonisation (which have mostly focused on settler independence and the loosening of ties to the ‘motherland’), </w:t>
      </w:r>
      <w:r w:rsidRPr="00FD4BB7">
        <w:rPr>
          <w:rStyle w:val="StyleUnderline"/>
          <w:highlight w:val="green"/>
        </w:rPr>
        <w:t>there is</w:t>
      </w:r>
      <w:r w:rsidRPr="00FD4BB7">
        <w:t xml:space="preserve"> nevertheless </w:t>
      </w:r>
      <w:r w:rsidRPr="00FD4BB7">
        <w:rPr>
          <w:rStyle w:val="StyleUnderline"/>
          <w:highlight w:val="green"/>
        </w:rPr>
        <w:t>a ‘</w:t>
      </w:r>
      <w:r w:rsidRPr="00FD4BB7">
        <w:rPr>
          <w:rStyle w:val="Emphasis"/>
          <w:highlight w:val="green"/>
        </w:rPr>
        <w:t>narrative deficit</w:t>
      </w:r>
      <w:r w:rsidRPr="00FD4BB7">
        <w:rPr>
          <w:rStyle w:val="StyleUnderline"/>
          <w:highlight w:val="green"/>
        </w:rPr>
        <w:t xml:space="preserve">’ when </w:t>
      </w:r>
      <w:r w:rsidRPr="00FD4BB7">
        <w:rPr>
          <w:rStyle w:val="StyleUnderline"/>
        </w:rPr>
        <w:t xml:space="preserve">it comes to </w:t>
      </w:r>
      <w:r w:rsidRPr="00FD4BB7">
        <w:rPr>
          <w:rStyle w:val="Emphasis"/>
          <w:highlight w:val="green"/>
        </w:rPr>
        <w:t>imagining</w:t>
      </w:r>
      <w:r w:rsidRPr="00FD4BB7">
        <w:rPr>
          <w:rStyle w:val="Emphasis"/>
        </w:rPr>
        <w:t xml:space="preserve"> settler </w:t>
      </w:r>
      <w:r w:rsidRPr="00FD4BB7">
        <w:rPr>
          <w:rStyle w:val="Emphasis"/>
          <w:highlight w:val="green"/>
        </w:rPr>
        <w:t>decolonisation</w:t>
      </w:r>
      <w:r w:rsidRPr="00FD4BB7">
        <w:t xml:space="preserve">. While Veracini (2007) relates this deficit to a matter of conceptualisation, it is apparent that </w:t>
      </w:r>
      <w:r w:rsidRPr="00FD4BB7">
        <w:rPr>
          <w:rStyle w:val="StyleUnderline"/>
          <w:highlight w:val="green"/>
        </w:rPr>
        <w:t xml:space="preserve">the </w:t>
      </w:r>
      <w:r w:rsidRPr="00FD4BB7">
        <w:rPr>
          <w:rStyle w:val="Emphasis"/>
          <w:highlight w:val="green"/>
        </w:rPr>
        <w:t xml:space="preserve">structural </w:t>
      </w:r>
      <w:r w:rsidRPr="00FD4BB7">
        <w:rPr>
          <w:rStyle w:val="Emphasis"/>
        </w:rPr>
        <w:t>perspective</w:t>
      </w:r>
      <w:r w:rsidRPr="00FD4BB7">
        <w:rPr>
          <w:rStyle w:val="StyleUnderline"/>
        </w:rPr>
        <w:t xml:space="preserve"> of the </w:t>
      </w:r>
      <w:r w:rsidRPr="00FD4BB7">
        <w:rPr>
          <w:rStyle w:val="StyleUnderline"/>
          <w:highlight w:val="green"/>
        </w:rPr>
        <w:t>paradigm</w:t>
      </w:r>
      <w:r w:rsidRPr="00FD4BB7">
        <w:t xml:space="preserve"> in many ways </w:t>
      </w:r>
      <w:r w:rsidRPr="00FD4BB7">
        <w:rPr>
          <w:rStyle w:val="Emphasis"/>
          <w:highlight w:val="green"/>
        </w:rPr>
        <w:t>closes down</w:t>
      </w:r>
      <w:r w:rsidRPr="00FD4BB7">
        <w:rPr>
          <w:rStyle w:val="Emphasis"/>
        </w:rPr>
        <w:t xml:space="preserve"> possibilities</w:t>
      </w:r>
      <w:r w:rsidRPr="00FD4BB7">
        <w:rPr>
          <w:rStyle w:val="StyleUnderline"/>
        </w:rPr>
        <w:t xml:space="preserve"> of </w:t>
      </w:r>
      <w:r w:rsidRPr="00FD4BB7">
        <w:rPr>
          <w:rStyle w:val="Emphasis"/>
        </w:rPr>
        <w:t xml:space="preserve">imagining </w:t>
      </w:r>
      <w:r w:rsidRPr="00FD4BB7">
        <w:rPr>
          <w:rStyle w:val="Emphasis"/>
          <w:highlight w:val="green"/>
        </w:rPr>
        <w:t>the type of social</w:t>
      </w:r>
      <w:r w:rsidRPr="00FD4BB7">
        <w:rPr>
          <w:rStyle w:val="StyleUnderline"/>
          <w:highlight w:val="green"/>
        </w:rPr>
        <w:t xml:space="preserve"> and </w:t>
      </w:r>
      <w:r w:rsidRPr="00FD4BB7">
        <w:rPr>
          <w:rStyle w:val="Emphasis"/>
          <w:highlight w:val="green"/>
        </w:rPr>
        <w:t>political transformation</w:t>
      </w:r>
      <w:r w:rsidRPr="00FD4BB7">
        <w:rPr>
          <w:rStyle w:val="StyleUnderline"/>
          <w:highlight w:val="green"/>
        </w:rPr>
        <w:t xml:space="preserve"> to which</w:t>
      </w:r>
      <w:r w:rsidRPr="00FD4BB7">
        <w:rPr>
          <w:rStyle w:val="StyleUnderline"/>
        </w:rPr>
        <w:t xml:space="preserve"> the </w:t>
      </w:r>
      <w:r w:rsidRPr="00FD4BB7">
        <w:rPr>
          <w:rStyle w:val="Emphasis"/>
        </w:rPr>
        <w:t xml:space="preserve">notion of </w:t>
      </w:r>
      <w:r w:rsidRPr="00FD4BB7">
        <w:rPr>
          <w:rStyle w:val="Emphasis"/>
          <w:highlight w:val="green"/>
        </w:rPr>
        <w:t>decolonisation aspires</w:t>
      </w:r>
      <w:r w:rsidRPr="00FD4BB7">
        <w:t xml:space="preserve">. In this regard, </w:t>
      </w:r>
      <w:r w:rsidRPr="00FD4BB7">
        <w:rPr>
          <w:rStyle w:val="StyleUnderline"/>
        </w:rPr>
        <w:t xml:space="preserve">there is a </w:t>
      </w:r>
      <w:r w:rsidRPr="00FD4BB7">
        <w:rPr>
          <w:rStyle w:val="Emphasis"/>
        </w:rPr>
        <w:t>worrying tendency</w:t>
      </w:r>
      <w:r w:rsidRPr="00FD4BB7">
        <w:t xml:space="preserve"> (</w:t>
      </w:r>
      <w:r w:rsidRPr="00FD4BB7">
        <w:rPr>
          <w:rStyle w:val="StyleUnderline"/>
        </w:rPr>
        <w:t xml:space="preserve">if not </w:t>
      </w:r>
      <w:r w:rsidRPr="00FD4BB7">
        <w:rPr>
          <w:rStyle w:val="Emphasis"/>
        </w:rPr>
        <w:t>tautological discrepancy</w:t>
      </w:r>
      <w:r w:rsidRPr="00FD4BB7">
        <w:t xml:space="preserve">) </w:t>
      </w:r>
      <w:r w:rsidRPr="00FD4BB7">
        <w:rPr>
          <w:rStyle w:val="StyleUnderline"/>
        </w:rPr>
        <w:t xml:space="preserve">in settler colonial studies, where the </w:t>
      </w:r>
      <w:r w:rsidRPr="00FD4BB7">
        <w:rPr>
          <w:rStyle w:val="Emphasis"/>
        </w:rPr>
        <w:t>only solution to settler colonialism is decolonisation</w:t>
      </w:r>
      <w:r w:rsidRPr="00FD4BB7">
        <w:rPr>
          <w:rStyle w:val="StyleUnderline"/>
        </w:rPr>
        <w:t xml:space="preserve">—which a faithful adherence to the paradigm </w:t>
      </w:r>
      <w:r w:rsidRPr="00FD4BB7">
        <w:rPr>
          <w:rStyle w:val="Emphasis"/>
        </w:rPr>
        <w:t>renders largely unachievable</w:t>
      </w:r>
      <w:r w:rsidRPr="00FD4BB7">
        <w:rPr>
          <w:rStyle w:val="StyleUnderline"/>
        </w:rPr>
        <w:t xml:space="preserve">, if not </w:t>
      </w:r>
      <w:r w:rsidRPr="00FD4BB7">
        <w:rPr>
          <w:rStyle w:val="Emphasis"/>
        </w:rPr>
        <w:t>impossible</w:t>
      </w:r>
      <w:r w:rsidRPr="00FD4BB7">
        <w:t xml:space="preserve">. </w:t>
      </w:r>
    </w:p>
    <w:p w14:paraId="573DB96A" w14:textId="77777777" w:rsidR="00857346" w:rsidRPr="00FD4BB7" w:rsidRDefault="00857346" w:rsidP="00857346">
      <w:r w:rsidRPr="00FD4BB7">
        <w:t xml:space="preserve">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FD4BB7">
        <w:rPr>
          <w:rStyle w:val="StyleUnderline"/>
        </w:rPr>
        <w:t>structuralism</w:t>
      </w:r>
      <w:r w:rsidRPr="00FD4BB7">
        <w:t xml:space="preserve"> of this account </w:t>
      </w:r>
      <w:r w:rsidRPr="00FD4BB7">
        <w:rPr>
          <w:rStyle w:val="StyleUnderline"/>
        </w:rPr>
        <w:t xml:space="preserve">has </w:t>
      </w:r>
      <w:r w:rsidRPr="00FD4BB7">
        <w:rPr>
          <w:rStyle w:val="Emphasis"/>
        </w:rPr>
        <w:t>immense power</w:t>
      </w:r>
      <w:r w:rsidRPr="00FD4BB7">
        <w:rPr>
          <w:rStyle w:val="StyleUnderline"/>
        </w:rPr>
        <w:t xml:space="preserve"> as a means of mapping forms of injustice and indignity as well as strategies of resistance and refusal</w:t>
      </w:r>
      <w:r w:rsidRPr="00FD4BB7">
        <w:t xml:space="preserve">, and Wolfe is careful to show how transmutations of the logic of elimination are complex, variable, discontinuous and uneven. </w:t>
      </w:r>
      <w:r w:rsidRPr="00FD4BB7">
        <w:rPr>
          <w:rStyle w:val="StyleUnderline"/>
        </w:rPr>
        <w:t xml:space="preserve">Yet, </w:t>
      </w:r>
      <w:r w:rsidRPr="00FD4BB7">
        <w:rPr>
          <w:rStyle w:val="StyleUnderline"/>
          <w:highlight w:val="green"/>
        </w:rPr>
        <w:t xml:space="preserve">in seeking to </w:t>
      </w:r>
      <w:r w:rsidRPr="00FD4BB7">
        <w:rPr>
          <w:rStyle w:val="Emphasis"/>
          <w:highlight w:val="green"/>
        </w:rPr>
        <w:t>elucidate the logic of elimination</w:t>
      </w:r>
      <w:r w:rsidRPr="00FD4BB7">
        <w:rPr>
          <w:rStyle w:val="StyleUnderline"/>
          <w:highlight w:val="green"/>
        </w:rPr>
        <w:t xml:space="preserve"> as the </w:t>
      </w:r>
      <w:r w:rsidRPr="00FD4BB7">
        <w:rPr>
          <w:rStyle w:val="Emphasis"/>
          <w:highlight w:val="green"/>
        </w:rPr>
        <w:t>overarching</w:t>
      </w:r>
      <w:r w:rsidRPr="00FD4BB7">
        <w:rPr>
          <w:rStyle w:val="Emphasis"/>
        </w:rPr>
        <w:t xml:space="preserve"> historical </w:t>
      </w:r>
      <w:r w:rsidRPr="00FD4BB7">
        <w:rPr>
          <w:rStyle w:val="Emphasis"/>
          <w:highlight w:val="green"/>
        </w:rPr>
        <w:t>force</w:t>
      </w:r>
      <w:r w:rsidRPr="00FD4BB7">
        <w:rPr>
          <w:rStyle w:val="StyleUnderline"/>
          <w:highlight w:val="green"/>
        </w:rPr>
        <w:t xml:space="preserve"> guiding settler-native relations there is an </w:t>
      </w:r>
      <w:r w:rsidRPr="00FD4BB7">
        <w:rPr>
          <w:rStyle w:val="Emphasis"/>
          <w:highlight w:val="green"/>
        </w:rPr>
        <w:t>operational weakness</w:t>
      </w:r>
      <w:r w:rsidRPr="00FD4BB7">
        <w:rPr>
          <w:rStyle w:val="StyleUnderline"/>
        </w:rPr>
        <w:t xml:space="preserve"> in the theory, </w:t>
      </w:r>
      <w:r w:rsidRPr="00FD4BB7">
        <w:rPr>
          <w:rStyle w:val="StyleUnderline"/>
          <w:highlight w:val="green"/>
        </w:rPr>
        <w:t xml:space="preserve">whereby such a logic is </w:t>
      </w:r>
      <w:r w:rsidRPr="00FD4BB7">
        <w:rPr>
          <w:rStyle w:val="Emphasis"/>
          <w:highlight w:val="green"/>
        </w:rPr>
        <w:t>simply there</w:t>
      </w:r>
      <w:r w:rsidRPr="00FD4BB7">
        <w:rPr>
          <w:rStyle w:val="StyleUnderline"/>
          <w:highlight w:val="green"/>
        </w:rPr>
        <w:t xml:space="preserve">, </w:t>
      </w:r>
      <w:r w:rsidRPr="00FD4BB7">
        <w:rPr>
          <w:rStyle w:val="Emphasis"/>
          <w:highlight w:val="green"/>
        </w:rPr>
        <w:t>omnipresent</w:t>
      </w:r>
      <w:r w:rsidRPr="00FD4BB7">
        <w:rPr>
          <w:rStyle w:val="StyleUnderline"/>
        </w:rPr>
        <w:t xml:space="preserve"> and </w:t>
      </w:r>
      <w:r w:rsidRPr="00FD4BB7">
        <w:rPr>
          <w:rStyle w:val="Emphasis"/>
        </w:rPr>
        <w:t>manifest</w:t>
      </w:r>
      <w:r w:rsidRPr="00FD4BB7">
        <w:rPr>
          <w:rStyle w:val="StyleUnderline"/>
        </w:rPr>
        <w:t xml:space="preserve"> </w:t>
      </w:r>
      <w:r w:rsidRPr="00FD4BB7">
        <w:rPr>
          <w:rStyle w:val="StyleUnderline"/>
          <w:highlight w:val="green"/>
        </w:rPr>
        <w:t>even when</w:t>
      </w:r>
      <w:r w:rsidRPr="00FD4BB7">
        <w:rPr>
          <w:rStyle w:val="StyleUnderline"/>
        </w:rPr>
        <w:t xml:space="preserve"> (and perhaps especially when) </w:t>
      </w:r>
      <w:r w:rsidRPr="00FD4BB7">
        <w:rPr>
          <w:rStyle w:val="StyleUnderline"/>
          <w:highlight w:val="green"/>
        </w:rPr>
        <w:t xml:space="preserve">it </w:t>
      </w:r>
      <w:r w:rsidRPr="00FD4BB7">
        <w:rPr>
          <w:rStyle w:val="Emphasis"/>
          <w:highlight w:val="green"/>
        </w:rPr>
        <w:t>appears not to be</w:t>
      </w:r>
      <w:r w:rsidRPr="00FD4BB7">
        <w:rPr>
          <w:rStyle w:val="StyleUnderline"/>
        </w:rPr>
        <w:t xml:space="preserve">; the settler colonial studies scholar need only </w:t>
      </w:r>
      <w:r w:rsidRPr="00FD4BB7">
        <w:rPr>
          <w:rStyle w:val="Emphasis"/>
        </w:rPr>
        <w:t>read it into a situation</w:t>
      </w:r>
      <w:r w:rsidRPr="00FD4BB7">
        <w:rPr>
          <w:rStyle w:val="StyleUnderline"/>
        </w:rPr>
        <w:t xml:space="preserve"> or </w:t>
      </w:r>
      <w:r w:rsidRPr="00FD4BB7">
        <w:rPr>
          <w:rStyle w:val="Emphasis"/>
        </w:rPr>
        <w:t>context</w:t>
      </w:r>
      <w:r w:rsidRPr="00FD4BB7">
        <w:rPr>
          <w:rStyle w:val="StyleUnderline"/>
        </w:rPr>
        <w:t>. It</w:t>
      </w:r>
      <w:r w:rsidRPr="00FD4BB7">
        <w:t xml:space="preserve"> thus </w:t>
      </w:r>
      <w:r w:rsidRPr="00FD4BB7">
        <w:rPr>
          <w:rStyle w:val="Emphasis"/>
        </w:rPr>
        <w:t>hurtles from the past</w:t>
      </w:r>
      <w:r w:rsidRPr="00FD4BB7">
        <w:rPr>
          <w:rStyle w:val="StyleUnderline"/>
        </w:rPr>
        <w:t xml:space="preserve"> to the </w:t>
      </w:r>
      <w:r w:rsidRPr="00FD4BB7">
        <w:rPr>
          <w:rStyle w:val="Emphasis"/>
        </w:rPr>
        <w:t>present</w:t>
      </w:r>
      <w:r w:rsidRPr="00FD4BB7">
        <w:rPr>
          <w:rStyle w:val="StyleUnderline"/>
        </w:rPr>
        <w:t xml:space="preserve"> into the </w:t>
      </w:r>
      <w:r w:rsidRPr="00FD4BB7">
        <w:rPr>
          <w:rStyle w:val="Emphasis"/>
        </w:rPr>
        <w:t>future</w:t>
      </w:r>
      <w:r w:rsidRPr="00FD4BB7">
        <w:rPr>
          <w:rStyle w:val="StyleUnderline"/>
        </w:rPr>
        <w:t xml:space="preserve">, never to be fully extinguished until the native is, or until history itself ends. </w:t>
      </w:r>
      <w:r w:rsidRPr="00FD4BB7">
        <w:rPr>
          <w:rStyle w:val="StyleUnderline"/>
          <w:highlight w:val="green"/>
        </w:rPr>
        <w:t>There is</w:t>
      </w:r>
      <w:r w:rsidRPr="00FD4BB7">
        <w:rPr>
          <w:rStyle w:val="StyleUnderline"/>
        </w:rPr>
        <w:t xml:space="preserve"> thus </w:t>
      </w:r>
      <w:r w:rsidRPr="00FD4BB7">
        <w:rPr>
          <w:rStyle w:val="StyleUnderline"/>
          <w:highlight w:val="green"/>
        </w:rPr>
        <w:t xml:space="preserve">a </w:t>
      </w:r>
      <w:r w:rsidRPr="00FD4BB7">
        <w:rPr>
          <w:rStyle w:val="Emphasis"/>
          <w:highlight w:val="green"/>
        </w:rPr>
        <w:t>powerful ontological</w:t>
      </w:r>
      <w:r w:rsidRPr="00FD4BB7">
        <w:t xml:space="preserve"> (if not metaphysical) </w:t>
      </w:r>
      <w:r w:rsidRPr="00FD4BB7">
        <w:rPr>
          <w:rStyle w:val="Emphasis"/>
          <w:highlight w:val="green"/>
        </w:rPr>
        <w:t>dimension</w:t>
      </w:r>
      <w:r w:rsidRPr="00FD4BB7">
        <w:t xml:space="preserve"> to Wolfe’s account, </w:t>
      </w:r>
      <w:r w:rsidRPr="00FD4BB7">
        <w:rPr>
          <w:rStyle w:val="StyleUnderline"/>
          <w:highlight w:val="green"/>
        </w:rPr>
        <w:t>where there is</w:t>
      </w:r>
      <w:r w:rsidRPr="00FD4BB7">
        <w:rPr>
          <w:rStyle w:val="StyleUnderline"/>
        </w:rPr>
        <w:t xml:space="preserve"> such thing as </w:t>
      </w:r>
      <w:r w:rsidRPr="00FD4BB7">
        <w:rPr>
          <w:rStyle w:val="StyleUnderline"/>
          <w:highlight w:val="green"/>
        </w:rPr>
        <w:t>a ‘</w:t>
      </w:r>
      <w:r w:rsidRPr="00FD4BB7">
        <w:rPr>
          <w:rStyle w:val="Emphasis"/>
          <w:highlight w:val="green"/>
        </w:rPr>
        <w:t>settler will</w:t>
      </w:r>
      <w:r w:rsidRPr="00FD4BB7">
        <w:rPr>
          <w:rStyle w:val="StyleUnderline"/>
          <w:highlight w:val="green"/>
        </w:rPr>
        <w:t xml:space="preserve">’ that </w:t>
      </w:r>
      <w:r w:rsidRPr="00FD4BB7">
        <w:rPr>
          <w:rStyle w:val="Emphasis"/>
          <w:highlight w:val="green"/>
        </w:rPr>
        <w:t>inherently desires the elimination of the native</w:t>
      </w:r>
      <w:r w:rsidRPr="00FD4BB7">
        <w:rPr>
          <w:rStyle w:val="StyleUnderline"/>
        </w:rPr>
        <w:t xml:space="preserve"> and the distinction between the settler and native </w:t>
      </w:r>
      <w:r w:rsidRPr="00FD4BB7">
        <w:rPr>
          <w:rStyle w:val="Emphasis"/>
        </w:rPr>
        <w:t>can only ever be categorical</w:t>
      </w:r>
      <w:r w:rsidRPr="00FD4BB7">
        <w:rPr>
          <w:rStyle w:val="StyleUnderline"/>
        </w:rPr>
        <w:t>, founded as it is on the ‘primal binarism of the frontier’</w:t>
      </w:r>
      <w:r w:rsidRPr="00FD4BB7">
        <w:t xml:space="preserve"> (2013a: 258). It is here that the differences between earlier settler colonial scholarship on Israel-Palestine and the recent settler colonial turn come into clearest view. While Jamal Hilal’s (1976) Marxist account of the conflict, for instance, engaged Palestinians and Jewish Israelis in terms of their relations to the </w:t>
      </w:r>
      <w:r w:rsidRPr="00FD4BB7">
        <w:lastRenderedPageBreak/>
        <w:t xml:space="preserve">means of production, Wolfe’s account brings its own ontology: the bourgeoisie/proletariat distinction becomes that of settler/native, and the class struggle the struggle between </w:t>
      </w:r>
      <w:r w:rsidRPr="00FD4BB7">
        <w:rPr>
          <w:rStyle w:val="StyleUnderline"/>
        </w:rPr>
        <w:t>settler</w:t>
      </w:r>
      <w:r w:rsidRPr="00FD4BB7">
        <w:t xml:space="preserve">, who </w:t>
      </w:r>
      <w:r w:rsidRPr="00FD4BB7">
        <w:rPr>
          <w:rStyle w:val="StyleUnderline"/>
        </w:rPr>
        <w:t xml:space="preserve">seeks to </w:t>
      </w:r>
      <w:r w:rsidRPr="00FD4BB7">
        <w:rPr>
          <w:rStyle w:val="Emphasis"/>
        </w:rPr>
        <w:t>destroy</w:t>
      </w:r>
      <w:r w:rsidRPr="00FD4BB7">
        <w:rPr>
          <w:rStyle w:val="StyleUnderline"/>
        </w:rPr>
        <w:t xml:space="preserve"> and </w:t>
      </w:r>
      <w:r w:rsidRPr="00FD4BB7">
        <w:rPr>
          <w:rStyle w:val="Emphasis"/>
        </w:rPr>
        <w:t>replace the native</w:t>
      </w:r>
      <w:r w:rsidRPr="00FD4BB7">
        <w:rPr>
          <w:rStyle w:val="StyleUnderline"/>
        </w:rPr>
        <w:t xml:space="preserve">, and </w:t>
      </w:r>
      <w:r w:rsidRPr="00FD4BB7">
        <w:rPr>
          <w:rStyle w:val="StyleUnderline"/>
          <w:highlight w:val="green"/>
        </w:rPr>
        <w:t>native</w:t>
      </w:r>
      <w:r w:rsidRPr="00FD4BB7">
        <w:t xml:space="preserve">, who </w:t>
      </w:r>
      <w:r w:rsidRPr="00FD4BB7">
        <w:rPr>
          <w:rStyle w:val="Emphasis"/>
          <w:highlight w:val="green"/>
        </w:rPr>
        <w:t>can only ever push back</w:t>
      </w:r>
      <w:r w:rsidRPr="00FD4BB7">
        <w:t xml:space="preserve">. Indeed, </w:t>
      </w:r>
      <w:r w:rsidRPr="00FD4BB7">
        <w:rPr>
          <w:rStyle w:val="StyleUnderline"/>
        </w:rPr>
        <w:t>if the settler colonial paradigm views history in</w:t>
      </w:r>
      <w:r w:rsidRPr="00FD4BB7">
        <w:t xml:space="preserve"> similar </w:t>
      </w:r>
      <w:r w:rsidRPr="00FD4BB7">
        <w:rPr>
          <w:rStyle w:val="StyleUnderline"/>
        </w:rPr>
        <w:t>teleological terms</w:t>
      </w:r>
      <w:r w:rsidRPr="00FD4BB7">
        <w:t xml:space="preserve"> to the Marxist framework, </w:t>
      </w:r>
      <w:r w:rsidRPr="00FD4BB7">
        <w:rPr>
          <w:rStyle w:val="StyleUnderline"/>
          <w:highlight w:val="green"/>
        </w:rPr>
        <w:t xml:space="preserve">it </w:t>
      </w:r>
      <w:r w:rsidRPr="00FD4BB7">
        <w:rPr>
          <w:rStyle w:val="Emphasis"/>
          <w:highlight w:val="green"/>
        </w:rPr>
        <w:t>does not offer</w:t>
      </w:r>
      <w:r w:rsidRPr="00FD4BB7">
        <w:rPr>
          <w:rStyle w:val="StyleUnderline"/>
          <w:highlight w:val="green"/>
        </w:rPr>
        <w:t xml:space="preserve"> the</w:t>
      </w:r>
      <w:r w:rsidRPr="00FD4BB7">
        <w:rPr>
          <w:rStyle w:val="StyleUnderline"/>
        </w:rPr>
        <w:t xml:space="preserve"> same </w:t>
      </w:r>
      <w:r w:rsidRPr="00FD4BB7">
        <w:rPr>
          <w:rStyle w:val="StyleUnderline"/>
          <w:highlight w:val="green"/>
        </w:rPr>
        <w:t>hopeful vision of a liberated future</w:t>
      </w:r>
      <w:r w:rsidRPr="00FD4BB7">
        <w:t xml:space="preserve">. After all, </w:t>
      </w:r>
      <w:r w:rsidRPr="00FD4BB7">
        <w:rPr>
          <w:rStyle w:val="StyleUnderline"/>
          <w:highlight w:val="green"/>
        </w:rPr>
        <w:t xml:space="preserve">settler colonialism has </w:t>
      </w:r>
      <w:r w:rsidRPr="00FD4BB7">
        <w:rPr>
          <w:rStyle w:val="Emphasis"/>
          <w:highlight w:val="green"/>
        </w:rPr>
        <w:t>only one story</w:t>
      </w:r>
      <w:r w:rsidRPr="00FD4BB7">
        <w:rPr>
          <w:rStyle w:val="Emphasis"/>
        </w:rPr>
        <w:t xml:space="preserve"> to tell</w:t>
      </w:r>
      <w:r w:rsidRPr="00FD4BB7">
        <w:rPr>
          <w:rStyle w:val="StyleUnderline"/>
        </w:rPr>
        <w:t>—‘</w:t>
      </w:r>
      <w:r w:rsidRPr="00FD4BB7">
        <w:rPr>
          <w:rStyle w:val="StyleUnderline"/>
          <w:highlight w:val="green"/>
        </w:rPr>
        <w:t xml:space="preserve">either </w:t>
      </w:r>
      <w:r w:rsidRPr="00FD4BB7">
        <w:rPr>
          <w:rStyle w:val="Emphasis"/>
          <w:highlight w:val="green"/>
        </w:rPr>
        <w:t>total victory</w:t>
      </w:r>
      <w:r w:rsidRPr="00FD4BB7">
        <w:rPr>
          <w:rStyle w:val="StyleUnderline"/>
          <w:highlight w:val="green"/>
        </w:rPr>
        <w:t xml:space="preserve"> or </w:t>
      </w:r>
      <w:r w:rsidRPr="00FD4BB7">
        <w:rPr>
          <w:rStyle w:val="Emphasis"/>
          <w:highlight w:val="green"/>
        </w:rPr>
        <w:t>total failure</w:t>
      </w:r>
      <w:r w:rsidRPr="00FD4BB7">
        <w:rPr>
          <w:rStyle w:val="StyleUnderline"/>
          <w:highlight w:val="red"/>
        </w:rPr>
        <w:t>’</w:t>
      </w:r>
      <w:r w:rsidRPr="00FD4BB7">
        <w:t xml:space="preserve"> (Veracini, 2007). </w:t>
      </w:r>
    </w:p>
    <w:p w14:paraId="6F04195F" w14:textId="77777777" w:rsidR="00857346" w:rsidRPr="00857346" w:rsidRDefault="00857346" w:rsidP="00857346"/>
    <w:p w14:paraId="1C7E6F4D" w14:textId="77777777" w:rsidR="00857346" w:rsidRPr="00857346" w:rsidRDefault="00857346" w:rsidP="00857346"/>
    <w:p w14:paraId="3F93ECD8" w14:textId="317DD83C" w:rsidR="00857346" w:rsidRDefault="00857346" w:rsidP="00857346">
      <w:pPr>
        <w:pStyle w:val="Heading4"/>
      </w:pPr>
      <w:r>
        <w:t xml:space="preserve">The aff’s method of debate makes it impossible for me to be neg – </w:t>
      </w:r>
    </w:p>
    <w:p w14:paraId="4CCB56E5" w14:textId="130846E1" w:rsidR="003A104D" w:rsidRPr="006743F3" w:rsidRDefault="003A104D" w:rsidP="003A104D">
      <w:pPr>
        <w:pStyle w:val="Heading3"/>
        <w:rPr>
          <w:rFonts w:asciiTheme="majorHAnsi" w:hAnsiTheme="majorHAnsi"/>
        </w:rPr>
      </w:pPr>
      <w:r>
        <w:rPr>
          <w:rFonts w:asciiTheme="majorHAnsi" w:hAnsiTheme="majorHAnsi"/>
        </w:rPr>
        <w:lastRenderedPageBreak/>
        <w:t>Turns</w:t>
      </w:r>
    </w:p>
    <w:p w14:paraId="2FD16C1B" w14:textId="77777777" w:rsidR="003A104D" w:rsidRPr="006743F3" w:rsidRDefault="003A104D" w:rsidP="003A104D">
      <w:pPr>
        <w:pStyle w:val="Heading4"/>
        <w:rPr>
          <w:rFonts w:asciiTheme="majorHAnsi" w:hAnsiTheme="majorHAnsi" w:cs="Times New Roman"/>
        </w:rPr>
      </w:pPr>
      <w:r w:rsidRPr="006743F3">
        <w:rPr>
          <w:rFonts w:asciiTheme="majorHAnsi" w:hAnsiTheme="majorHAnsi" w:cs="Times New Roman"/>
        </w:rPr>
        <w:t>Every delay kills trillions of humans</w:t>
      </w:r>
    </w:p>
    <w:p w14:paraId="102D0447" w14:textId="77777777" w:rsidR="003A104D" w:rsidRPr="006743F3" w:rsidRDefault="003A104D" w:rsidP="003A104D">
      <w:pPr>
        <w:rPr>
          <w:rFonts w:asciiTheme="majorHAnsi" w:hAnsiTheme="majorHAnsi"/>
        </w:rPr>
      </w:pPr>
      <w:r w:rsidRPr="006743F3">
        <w:rPr>
          <w:rStyle w:val="Style13ptBold"/>
          <w:rFonts w:asciiTheme="majorHAnsi" w:hAnsiTheme="majorHAnsi"/>
        </w:rPr>
        <w:t>Bostrom 3</w:t>
      </w:r>
      <w:r w:rsidRPr="006743F3">
        <w:rPr>
          <w:rFonts w:asciiTheme="majorHAnsi" w:hAnsiTheme="majorHAnsi"/>
        </w:rPr>
        <w:t xml:space="preserve"> – Department of Philosophy, Yale University, Director of the Future of Humanity Institute at Oxford University, 2002 (Nick, “Astronomical Waste: The Opportunity Cost of Delayed Technological Development,” Preprint, Utilitas Vol. 15, No. 3, pp. 308-314, http://www.nickbostrom.com/astronomical/waste.html)</w:t>
      </w:r>
    </w:p>
    <w:p w14:paraId="2A09E1AD" w14:textId="77777777" w:rsidR="003A104D" w:rsidRPr="006743F3" w:rsidRDefault="003A104D" w:rsidP="003A104D">
      <w:pPr>
        <w:rPr>
          <w:rFonts w:asciiTheme="majorHAnsi" w:hAnsiTheme="majorHAnsi"/>
          <w:sz w:val="10"/>
        </w:rPr>
      </w:pPr>
      <w:r w:rsidRPr="006743F3">
        <w:rPr>
          <w:rStyle w:val="MicroTextChar"/>
          <w:rFonts w:asciiTheme="majorHAnsi" w:hAnsiTheme="majorHAnsi"/>
          <w:sz w:val="10"/>
        </w:rPr>
        <w:t>As I write these words</w:t>
      </w:r>
      <w:r w:rsidRPr="006743F3">
        <w:rPr>
          <w:rFonts w:asciiTheme="majorHAnsi" w:hAnsiTheme="majorHAnsi"/>
          <w:sz w:val="10"/>
        </w:rPr>
        <w:t xml:space="preserve">, </w:t>
      </w:r>
      <w:r w:rsidRPr="006743F3">
        <w:rPr>
          <w:rFonts w:asciiTheme="majorHAnsi" w:hAnsiTheme="majorHAnsi"/>
          <w:u w:val="single"/>
        </w:rPr>
        <w:t>suns are illuminating</w:t>
      </w:r>
      <w:r w:rsidRPr="006743F3">
        <w:rPr>
          <w:rFonts w:asciiTheme="majorHAnsi" w:hAnsiTheme="majorHAnsi"/>
          <w:sz w:val="10"/>
        </w:rPr>
        <w:t xml:space="preserve"> </w:t>
      </w:r>
      <w:r w:rsidRPr="006743F3">
        <w:rPr>
          <w:rStyle w:val="MicroTextChar"/>
          <w:rFonts w:asciiTheme="majorHAnsi" w:hAnsiTheme="majorHAnsi"/>
          <w:sz w:val="10"/>
        </w:rPr>
        <w:t>and heating empty rooms</w:t>
      </w:r>
      <w:r w:rsidRPr="006743F3">
        <w:rPr>
          <w:rFonts w:asciiTheme="majorHAnsi" w:hAnsiTheme="majorHAnsi"/>
          <w:sz w:val="10"/>
        </w:rPr>
        <w:t xml:space="preserve">, </w:t>
      </w:r>
      <w:r w:rsidRPr="006743F3">
        <w:rPr>
          <w:rFonts w:asciiTheme="majorHAnsi" w:hAnsiTheme="majorHAnsi"/>
          <w:u w:val="single"/>
        </w:rPr>
        <w:t>unused energy is being flushed down black holes, and our great common endowment of negentropy is being irreversibly degraded into entropy on a cosmic scale. These are resources that an advanced civilization could have used</w:t>
      </w:r>
      <w:r w:rsidRPr="006743F3">
        <w:rPr>
          <w:rFonts w:asciiTheme="majorHAnsi" w:hAnsiTheme="majorHAnsi"/>
          <w:sz w:val="10"/>
        </w:rPr>
        <w:t xml:space="preserve"> </w:t>
      </w:r>
      <w:r w:rsidRPr="006743F3">
        <w:rPr>
          <w:rStyle w:val="MicroTextChar"/>
          <w:rFonts w:asciiTheme="majorHAnsi" w:hAnsiTheme="majorHAnsi"/>
          <w:sz w:val="10"/>
        </w:rPr>
        <w:t>to create value-structures, such as sentient beings living worthwhile lives. The rate of this loss boggles the mind. One recent paper speculates,</w:t>
      </w:r>
      <w:r w:rsidRPr="006743F3">
        <w:rPr>
          <w:rFonts w:asciiTheme="majorHAnsi" w:hAnsiTheme="majorHAnsi"/>
          <w:sz w:val="10"/>
        </w:rPr>
        <w:t xml:space="preserve"> </w:t>
      </w:r>
      <w:r w:rsidRPr="006743F3">
        <w:rPr>
          <w:rFonts w:asciiTheme="majorHAnsi" w:hAnsiTheme="majorHAnsi"/>
          <w:u w:val="single"/>
        </w:rPr>
        <w:t>using</w:t>
      </w:r>
      <w:r w:rsidRPr="006743F3">
        <w:rPr>
          <w:rFonts w:asciiTheme="majorHAnsi" w:hAnsiTheme="majorHAnsi"/>
          <w:sz w:val="10"/>
        </w:rPr>
        <w:t xml:space="preserve"> </w:t>
      </w:r>
      <w:r w:rsidRPr="006743F3">
        <w:rPr>
          <w:rStyle w:val="MicroTextChar"/>
          <w:rFonts w:asciiTheme="majorHAnsi" w:hAnsiTheme="majorHAnsi"/>
          <w:sz w:val="10"/>
        </w:rPr>
        <w:t>loose theoretical</w:t>
      </w:r>
      <w:r w:rsidRPr="006743F3">
        <w:rPr>
          <w:rFonts w:asciiTheme="majorHAnsi" w:hAnsiTheme="majorHAnsi"/>
          <w:sz w:val="10"/>
        </w:rPr>
        <w:t xml:space="preserve"> </w:t>
      </w:r>
      <w:r w:rsidRPr="006743F3">
        <w:rPr>
          <w:rFonts w:asciiTheme="majorHAnsi" w:hAnsiTheme="majorHAnsi"/>
          <w:u w:val="single"/>
        </w:rPr>
        <w:t xml:space="preserve">considerations based on the rate of increase of entropy, that </w:t>
      </w:r>
      <w:r w:rsidRPr="006743F3">
        <w:rPr>
          <w:rFonts w:asciiTheme="majorHAnsi" w:hAnsiTheme="majorHAnsi"/>
          <w:highlight w:val="yellow"/>
          <w:u w:val="single"/>
        </w:rPr>
        <w:t>the loss of</w:t>
      </w:r>
      <w:r w:rsidRPr="006743F3">
        <w:rPr>
          <w:rFonts w:asciiTheme="majorHAnsi" w:hAnsiTheme="majorHAnsi"/>
          <w:u w:val="single"/>
        </w:rPr>
        <w:t xml:space="preserve"> potential </w:t>
      </w:r>
      <w:r w:rsidRPr="006743F3">
        <w:rPr>
          <w:rFonts w:asciiTheme="majorHAnsi" w:hAnsiTheme="majorHAnsi"/>
          <w:highlight w:val="yellow"/>
          <w:u w:val="single"/>
        </w:rPr>
        <w:t>human lives in</w:t>
      </w:r>
      <w:r w:rsidRPr="006743F3">
        <w:rPr>
          <w:rFonts w:asciiTheme="majorHAnsi" w:hAnsiTheme="majorHAnsi"/>
          <w:u w:val="single"/>
        </w:rPr>
        <w:t xml:space="preserve"> </w:t>
      </w:r>
      <w:r w:rsidRPr="006743F3">
        <w:rPr>
          <w:rFonts w:asciiTheme="majorHAnsi" w:hAnsiTheme="majorHAnsi"/>
          <w:highlight w:val="yellow"/>
          <w:u w:val="single"/>
        </w:rPr>
        <w:t>our</w:t>
      </w:r>
      <w:r w:rsidRPr="006743F3">
        <w:rPr>
          <w:rFonts w:asciiTheme="majorHAnsi" w:hAnsiTheme="majorHAnsi"/>
          <w:u w:val="single"/>
        </w:rPr>
        <w:t xml:space="preserve"> own galactic </w:t>
      </w:r>
      <w:r w:rsidRPr="006743F3">
        <w:rPr>
          <w:rFonts w:asciiTheme="majorHAnsi" w:hAnsiTheme="majorHAnsi"/>
          <w:highlight w:val="yellow"/>
          <w:u w:val="single"/>
        </w:rPr>
        <w:t>supercluster is at least</w:t>
      </w:r>
      <w:r w:rsidRPr="006743F3">
        <w:rPr>
          <w:rFonts w:asciiTheme="majorHAnsi" w:hAnsiTheme="majorHAnsi"/>
          <w:u w:val="single"/>
        </w:rPr>
        <w:t xml:space="preserve"> ~</w:t>
      </w:r>
      <w:r w:rsidRPr="006743F3">
        <w:rPr>
          <w:rFonts w:asciiTheme="majorHAnsi" w:hAnsiTheme="majorHAnsi"/>
          <w:highlight w:val="yellow"/>
          <w:u w:val="single"/>
        </w:rPr>
        <w:t>10^46 per century of delayed colonization</w:t>
      </w:r>
      <w:r w:rsidRPr="006743F3">
        <w:rPr>
          <w:rFonts w:asciiTheme="majorHAnsi" w:hAnsiTheme="majorHAnsi"/>
          <w:u w:val="single"/>
        </w:rPr>
        <w:t>.</w:t>
      </w:r>
      <w:r w:rsidRPr="006743F3">
        <w:rPr>
          <w:rFonts w:asciiTheme="majorHAnsi" w:hAnsiTheme="majorHAnsi"/>
          <w:sz w:val="10"/>
        </w:rPr>
        <w:t xml:space="preserve">[1] </w:t>
      </w:r>
      <w:r w:rsidRPr="006743F3">
        <w:rPr>
          <w:rFonts w:asciiTheme="majorHAnsi" w:hAnsiTheme="majorHAnsi"/>
          <w:u w:val="single"/>
        </w:rPr>
        <w:t>This</w:t>
      </w:r>
      <w:r w:rsidRPr="006743F3">
        <w:rPr>
          <w:rFonts w:asciiTheme="majorHAnsi" w:hAnsiTheme="majorHAnsi"/>
          <w:sz w:val="10"/>
        </w:rPr>
        <w:t xml:space="preserve"> </w:t>
      </w:r>
      <w:r w:rsidRPr="006743F3">
        <w:rPr>
          <w:rStyle w:val="MicroTextChar"/>
          <w:rFonts w:asciiTheme="majorHAnsi" w:hAnsiTheme="majorHAnsi"/>
          <w:sz w:val="10"/>
        </w:rPr>
        <w:t>estimate</w:t>
      </w:r>
      <w:r w:rsidRPr="006743F3">
        <w:rPr>
          <w:rFonts w:asciiTheme="majorHAnsi" w:hAnsiTheme="majorHAnsi"/>
          <w:sz w:val="10"/>
        </w:rPr>
        <w:t xml:space="preserve"> </w:t>
      </w:r>
      <w:r w:rsidRPr="006743F3">
        <w:rPr>
          <w:rFonts w:asciiTheme="majorHAnsi" w:hAnsiTheme="majorHAnsi"/>
          <w:u w:val="single"/>
        </w:rPr>
        <w:t>assumes</w:t>
      </w:r>
      <w:r w:rsidRPr="006743F3">
        <w:rPr>
          <w:rFonts w:asciiTheme="majorHAnsi" w:hAnsiTheme="majorHAnsi"/>
          <w:sz w:val="10"/>
        </w:rPr>
        <w:t xml:space="preserve"> </w:t>
      </w:r>
      <w:r w:rsidRPr="006743F3">
        <w:rPr>
          <w:rStyle w:val="MicroTextChar"/>
          <w:rFonts w:asciiTheme="majorHAnsi" w:hAnsiTheme="majorHAnsi"/>
          <w:sz w:val="10"/>
        </w:rPr>
        <w:t>that all the</w:t>
      </w:r>
      <w:r w:rsidRPr="006743F3">
        <w:rPr>
          <w:rFonts w:asciiTheme="majorHAnsi" w:hAnsiTheme="majorHAnsi"/>
          <w:sz w:val="10"/>
        </w:rPr>
        <w:t xml:space="preserve"> </w:t>
      </w:r>
      <w:r w:rsidRPr="006743F3">
        <w:rPr>
          <w:rFonts w:asciiTheme="majorHAnsi" w:hAnsiTheme="majorHAnsi"/>
          <w:u w:val="single"/>
        </w:rPr>
        <w:t>lost entropy could have been used for productive purposes</w:t>
      </w:r>
      <w:r w:rsidRPr="006743F3">
        <w:rPr>
          <w:rFonts w:asciiTheme="majorHAnsi" w:hAnsiTheme="majorHAnsi"/>
          <w:sz w:val="10"/>
        </w:rPr>
        <w:t xml:space="preserve">, </w:t>
      </w:r>
      <w:r w:rsidRPr="006743F3">
        <w:rPr>
          <w:rStyle w:val="MicroTextChar"/>
          <w:rFonts w:asciiTheme="majorHAnsi" w:hAnsiTheme="majorHAnsi"/>
          <w:sz w:val="10"/>
        </w:rPr>
        <w:t>although no currently known technological mechanisms are even remotely capable of doing that. Since the estimate is meant to be a lower bound, this radically unconservative assumption is undesirable.</w:t>
      </w:r>
      <w:r w:rsidRPr="006743F3">
        <w:rPr>
          <w:rFonts w:asciiTheme="majorHAnsi" w:hAnsiTheme="majorHAnsi"/>
          <w:sz w:val="10"/>
        </w:rPr>
        <w:t xml:space="preserve"> </w:t>
      </w:r>
      <w:r w:rsidRPr="006743F3">
        <w:rPr>
          <w:rFonts w:asciiTheme="majorHAnsi" w:hAnsiTheme="majorHAnsi"/>
          <w:highlight w:val="yellow"/>
          <w:u w:val="single"/>
        </w:rPr>
        <w:t>We can</w:t>
      </w:r>
      <w:r w:rsidRPr="006743F3">
        <w:rPr>
          <w:rFonts w:asciiTheme="majorHAnsi" w:hAnsiTheme="majorHAnsi"/>
          <w:u w:val="single"/>
        </w:rPr>
        <w:t>,</w:t>
      </w:r>
      <w:r w:rsidRPr="006743F3">
        <w:rPr>
          <w:rFonts w:asciiTheme="majorHAnsi" w:hAnsiTheme="majorHAnsi"/>
          <w:sz w:val="10"/>
        </w:rPr>
        <w:t xml:space="preserve"> </w:t>
      </w:r>
      <w:r w:rsidRPr="006743F3">
        <w:rPr>
          <w:rStyle w:val="MicroTextChar"/>
          <w:rFonts w:asciiTheme="majorHAnsi" w:hAnsiTheme="majorHAnsi"/>
          <w:sz w:val="10"/>
        </w:rPr>
        <w:t>however,</w:t>
      </w:r>
      <w:r w:rsidRPr="006743F3">
        <w:rPr>
          <w:rFonts w:asciiTheme="majorHAnsi" w:hAnsiTheme="majorHAnsi"/>
          <w:sz w:val="10"/>
        </w:rPr>
        <w:t xml:space="preserve"> </w:t>
      </w:r>
      <w:r w:rsidRPr="006743F3">
        <w:rPr>
          <w:rFonts w:asciiTheme="majorHAnsi" w:hAnsiTheme="majorHAnsi"/>
          <w:highlight w:val="yellow"/>
          <w:u w:val="single"/>
        </w:rPr>
        <w:t>get a lower bound</w:t>
      </w:r>
      <w:r w:rsidRPr="006743F3">
        <w:rPr>
          <w:rFonts w:asciiTheme="majorHAnsi" w:hAnsiTheme="majorHAnsi"/>
          <w:sz w:val="10"/>
        </w:rPr>
        <w:t xml:space="preserve"> </w:t>
      </w:r>
      <w:r w:rsidRPr="006743F3">
        <w:rPr>
          <w:rStyle w:val="MicroTextChar"/>
          <w:rFonts w:asciiTheme="majorHAnsi" w:hAnsiTheme="majorHAnsi"/>
          <w:sz w:val="10"/>
        </w:rPr>
        <w:t>more straightforwardly</w:t>
      </w:r>
      <w:r w:rsidRPr="006743F3">
        <w:rPr>
          <w:rFonts w:asciiTheme="majorHAnsi" w:hAnsiTheme="majorHAnsi"/>
          <w:sz w:val="10"/>
        </w:rPr>
        <w:t xml:space="preserve"> </w:t>
      </w:r>
      <w:r w:rsidRPr="006743F3">
        <w:rPr>
          <w:rFonts w:asciiTheme="majorHAnsi" w:hAnsiTheme="majorHAnsi"/>
          <w:highlight w:val="yellow"/>
          <w:u w:val="single"/>
        </w:rPr>
        <w:t>by</w:t>
      </w:r>
      <w:r w:rsidRPr="006743F3">
        <w:rPr>
          <w:rFonts w:asciiTheme="majorHAnsi" w:hAnsiTheme="majorHAnsi"/>
          <w:u w:val="single"/>
        </w:rPr>
        <w:t xml:space="preserve"> simply </w:t>
      </w:r>
      <w:r w:rsidRPr="006743F3">
        <w:rPr>
          <w:rFonts w:asciiTheme="majorHAnsi" w:hAnsiTheme="majorHAnsi"/>
          <w:highlight w:val="yellow"/>
          <w:u w:val="single"/>
        </w:rPr>
        <w:t>counting</w:t>
      </w:r>
      <w:r w:rsidRPr="006743F3">
        <w:rPr>
          <w:rFonts w:asciiTheme="majorHAnsi" w:hAnsiTheme="majorHAnsi"/>
          <w:u w:val="single"/>
        </w:rPr>
        <w:t xml:space="preserve"> the number or </w:t>
      </w:r>
      <w:r w:rsidRPr="006743F3">
        <w:rPr>
          <w:rFonts w:asciiTheme="majorHAnsi" w:hAnsiTheme="majorHAnsi"/>
          <w:highlight w:val="yellow"/>
          <w:u w:val="single"/>
        </w:rPr>
        <w:t>stars in our</w:t>
      </w:r>
      <w:r w:rsidRPr="006743F3">
        <w:rPr>
          <w:rFonts w:asciiTheme="majorHAnsi" w:hAnsiTheme="majorHAnsi"/>
          <w:u w:val="single"/>
        </w:rPr>
        <w:t xml:space="preserve"> galactic </w:t>
      </w:r>
      <w:r w:rsidRPr="006743F3">
        <w:rPr>
          <w:rFonts w:asciiTheme="majorHAnsi" w:hAnsiTheme="majorHAnsi"/>
          <w:highlight w:val="yellow"/>
          <w:u w:val="single"/>
        </w:rPr>
        <w:t>supercluster</w:t>
      </w:r>
      <w:r w:rsidRPr="006743F3">
        <w:rPr>
          <w:rFonts w:asciiTheme="majorHAnsi" w:hAnsiTheme="majorHAnsi"/>
          <w:u w:val="single"/>
        </w:rPr>
        <w:t xml:space="preserve"> </w:t>
      </w:r>
      <w:r w:rsidRPr="006743F3">
        <w:rPr>
          <w:rFonts w:asciiTheme="majorHAnsi" w:hAnsiTheme="majorHAnsi"/>
          <w:highlight w:val="yellow"/>
          <w:u w:val="single"/>
        </w:rPr>
        <w:t>and multiplying</w:t>
      </w:r>
      <w:r w:rsidRPr="006743F3">
        <w:rPr>
          <w:rFonts w:asciiTheme="majorHAnsi" w:hAnsiTheme="majorHAnsi"/>
          <w:u w:val="single"/>
        </w:rPr>
        <w:t xml:space="preserve"> this number </w:t>
      </w:r>
      <w:r w:rsidRPr="006743F3">
        <w:rPr>
          <w:rFonts w:asciiTheme="majorHAnsi" w:hAnsiTheme="majorHAnsi"/>
          <w:highlight w:val="yellow"/>
          <w:u w:val="single"/>
        </w:rPr>
        <w:t>with the amount of computing power that the resources of each star could be used to generate</w:t>
      </w:r>
      <w:r w:rsidRPr="006743F3">
        <w:rPr>
          <w:rFonts w:asciiTheme="majorHAnsi" w:hAnsiTheme="majorHAnsi"/>
          <w:u w:val="single"/>
        </w:rPr>
        <w:t xml:space="preserve"> using technologies for whose feasibility a strong case has already been made. We can then divide this total with the estimated amount of computing power needed to simulate one human life.</w:t>
      </w:r>
      <w:r w:rsidRPr="006743F3">
        <w:rPr>
          <w:rFonts w:asciiTheme="majorHAnsi" w:hAnsiTheme="majorHAnsi"/>
          <w:sz w:val="10"/>
        </w:rPr>
        <w:t xml:space="preserve"> </w:t>
      </w:r>
      <w:r w:rsidRPr="006743F3">
        <w:rPr>
          <w:rStyle w:val="MicroTextChar"/>
          <w:rFonts w:asciiTheme="majorHAnsi" w:hAnsiTheme="majorHAnsi"/>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w:t>
      </w:r>
      <w:r w:rsidRPr="006743F3">
        <w:rPr>
          <w:rFonts w:asciiTheme="majorHAnsi" w:hAnsiTheme="majorHAnsi"/>
          <w:sz w:val="10"/>
        </w:rPr>
        <w:t xml:space="preserve"> </w:t>
      </w:r>
      <w:r w:rsidRPr="006743F3">
        <w:rPr>
          <w:rFonts w:asciiTheme="majorHAnsi" w:hAnsiTheme="majorHAnsi"/>
          <w:u w:val="single"/>
        </w:rPr>
        <w:t xml:space="preserve">the potential for </w:t>
      </w:r>
      <w:r w:rsidRPr="006743F3">
        <w:rPr>
          <w:rFonts w:asciiTheme="majorHAnsi" w:hAnsiTheme="majorHAnsi"/>
          <w:highlight w:val="yellow"/>
          <w:u w:val="single"/>
        </w:rPr>
        <w:t>approximately 10^38 human lives is lost every century that colonization</w:t>
      </w:r>
      <w:r w:rsidRPr="006743F3">
        <w:rPr>
          <w:rFonts w:asciiTheme="majorHAnsi" w:hAnsiTheme="majorHAnsi"/>
          <w:u w:val="single"/>
        </w:rPr>
        <w:t xml:space="preserve"> of our local supercluster </w:t>
      </w:r>
      <w:r w:rsidRPr="006743F3">
        <w:rPr>
          <w:rFonts w:asciiTheme="majorHAnsi" w:hAnsiTheme="majorHAnsi"/>
          <w:highlight w:val="yellow"/>
          <w:u w:val="single"/>
        </w:rPr>
        <w:t>is delayed</w:t>
      </w:r>
      <w:r w:rsidRPr="006743F3">
        <w:rPr>
          <w:rFonts w:asciiTheme="majorHAnsi" w:hAnsiTheme="majorHAnsi"/>
          <w:u w:val="single"/>
        </w:rPr>
        <w:t xml:space="preserve">; </w:t>
      </w:r>
      <w:r w:rsidRPr="006743F3">
        <w:rPr>
          <w:rFonts w:asciiTheme="majorHAnsi" w:hAnsiTheme="majorHAnsi"/>
          <w:highlight w:val="yellow"/>
          <w:u w:val="single"/>
        </w:rPr>
        <w:t>or</w:t>
      </w:r>
      <w:r w:rsidRPr="006743F3">
        <w:rPr>
          <w:rFonts w:asciiTheme="majorHAnsi" w:hAnsiTheme="majorHAnsi"/>
          <w:u w:val="single"/>
        </w:rPr>
        <w:t xml:space="preserve"> equivalently, about </w:t>
      </w:r>
      <w:r w:rsidRPr="006743F3">
        <w:rPr>
          <w:rFonts w:asciiTheme="majorHAnsi" w:hAnsiTheme="majorHAnsi"/>
          <w:highlight w:val="yellow"/>
          <w:u w:val="single"/>
        </w:rPr>
        <w:t>10^31</w:t>
      </w:r>
      <w:r w:rsidRPr="006743F3">
        <w:rPr>
          <w:rFonts w:asciiTheme="majorHAnsi" w:hAnsiTheme="majorHAnsi"/>
          <w:u w:val="single"/>
        </w:rPr>
        <w:t xml:space="preserve"> potential human </w:t>
      </w:r>
      <w:r w:rsidRPr="006743F3">
        <w:rPr>
          <w:rFonts w:asciiTheme="majorHAnsi" w:hAnsiTheme="majorHAnsi"/>
          <w:highlight w:val="yellow"/>
          <w:u w:val="single"/>
        </w:rPr>
        <w:t>lives per second</w:t>
      </w:r>
      <w:r w:rsidRPr="006743F3">
        <w:rPr>
          <w:rFonts w:asciiTheme="majorHAnsi" w:hAnsiTheme="majorHAnsi"/>
          <w:u w:val="single"/>
        </w:rPr>
        <w:t>.</w:t>
      </w:r>
      <w:r w:rsidRPr="006743F3">
        <w:rPr>
          <w:rFonts w:asciiTheme="majorHAnsi" w:hAnsiTheme="majorHAnsi"/>
          <w:sz w:val="10"/>
        </w:rPr>
        <w:t xml:space="preserve"> </w:t>
      </w:r>
      <w:r w:rsidRPr="006743F3">
        <w:rPr>
          <w:rStyle w:val="MicroTextChar"/>
          <w:rFonts w:asciiTheme="majorHAnsi" w:hAnsiTheme="majorHAnsi"/>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What matters for present purposes is not the exact numbers but the fact that they are huge. </w:t>
      </w:r>
      <w:r w:rsidRPr="006743F3">
        <w:rPr>
          <w:rFonts w:asciiTheme="majorHAnsi" w:hAnsiTheme="majorHAnsi"/>
          <w:u w:val="single"/>
        </w:rPr>
        <w:t xml:space="preserve">Even with the most conservative estimate, assuming a biological implementation of all persons, the </w:t>
      </w:r>
      <w:r w:rsidRPr="006743F3">
        <w:rPr>
          <w:rFonts w:asciiTheme="majorHAnsi" w:hAnsiTheme="majorHAnsi"/>
          <w:highlight w:val="yellow"/>
          <w:u w:val="single"/>
        </w:rPr>
        <w:t xml:space="preserve">potential for </w:t>
      </w:r>
      <w:r w:rsidRPr="006743F3">
        <w:rPr>
          <w:rStyle w:val="Emphasis"/>
          <w:rFonts w:asciiTheme="majorHAnsi" w:hAnsiTheme="majorHAnsi"/>
          <w:highlight w:val="yellow"/>
        </w:rPr>
        <w:t>one hundred trillion</w:t>
      </w:r>
      <w:r w:rsidRPr="006743F3">
        <w:rPr>
          <w:rFonts w:asciiTheme="majorHAnsi" w:hAnsiTheme="majorHAnsi"/>
          <w:u w:val="single"/>
        </w:rPr>
        <w:t xml:space="preserve"> potential </w:t>
      </w:r>
      <w:r w:rsidRPr="006743F3">
        <w:rPr>
          <w:rStyle w:val="Emphasis"/>
          <w:rFonts w:asciiTheme="majorHAnsi" w:hAnsiTheme="majorHAnsi"/>
          <w:highlight w:val="yellow"/>
        </w:rPr>
        <w:t>human beings</w:t>
      </w:r>
      <w:r w:rsidRPr="006743F3">
        <w:rPr>
          <w:rFonts w:asciiTheme="majorHAnsi" w:hAnsiTheme="majorHAnsi"/>
          <w:highlight w:val="yellow"/>
          <w:u w:val="single"/>
        </w:rPr>
        <w:t xml:space="preserve"> is lost</w:t>
      </w:r>
      <w:r w:rsidRPr="006743F3">
        <w:rPr>
          <w:rFonts w:asciiTheme="majorHAnsi" w:hAnsiTheme="majorHAnsi"/>
          <w:u w:val="single"/>
        </w:rPr>
        <w:t xml:space="preserve"> for every second of postponement of colonization of our supercluster.</w:t>
      </w:r>
      <w:r w:rsidRPr="006743F3">
        <w:rPr>
          <w:rFonts w:asciiTheme="majorHAnsi" w:hAnsiTheme="majorHAnsi"/>
          <w:sz w:val="10"/>
        </w:rPr>
        <w:t>[6]</w:t>
      </w:r>
    </w:p>
    <w:p w14:paraId="58236112" w14:textId="77777777" w:rsidR="003A104D" w:rsidRPr="006743F3" w:rsidRDefault="003A104D" w:rsidP="003A104D">
      <w:pPr>
        <w:pStyle w:val="Heading4"/>
        <w:rPr>
          <w:rFonts w:asciiTheme="majorHAnsi" w:hAnsiTheme="majorHAnsi" w:cs="Calibri"/>
        </w:rPr>
      </w:pPr>
      <w:r w:rsidRPr="006743F3">
        <w:rPr>
          <w:rFonts w:asciiTheme="majorHAnsi" w:hAnsiTheme="majorHAnsi" w:cs="Calibri"/>
        </w:rPr>
        <w:t>Failure to colonize guarantees extinction</w:t>
      </w:r>
    </w:p>
    <w:p w14:paraId="604FC45B" w14:textId="77777777" w:rsidR="003A104D" w:rsidRPr="006743F3" w:rsidRDefault="003A104D" w:rsidP="003A104D">
      <w:pPr>
        <w:tabs>
          <w:tab w:val="left" w:pos="978"/>
        </w:tabs>
        <w:rPr>
          <w:rFonts w:asciiTheme="majorHAnsi" w:hAnsiTheme="majorHAnsi"/>
        </w:rPr>
      </w:pPr>
      <w:r w:rsidRPr="006743F3">
        <w:rPr>
          <w:rStyle w:val="Style13ptBold"/>
          <w:rFonts w:asciiTheme="majorHAnsi" w:hAnsiTheme="majorHAnsi"/>
        </w:rPr>
        <w:t xml:space="preserve">Munevar '19 </w:t>
      </w:r>
      <w:r w:rsidRPr="006743F3">
        <w:rPr>
          <w:rFonts w:asciiTheme="majorHAnsi" w:hAnsiTheme="majorHAnsi"/>
        </w:rPr>
        <w:t>[Gonzalo; 4/19/19; Professor at Lawrence Technical University; "Deflecting Existential Risk with Space Colonization," https://filling--space.com/2019/04/19/deflecting--existential--risk--with--space--colonization/]</w:t>
      </w:r>
    </w:p>
    <w:p w14:paraId="6F2CC893" w14:textId="77777777" w:rsidR="003A104D" w:rsidRPr="006743F3" w:rsidRDefault="003A104D" w:rsidP="003A104D">
      <w:pPr>
        <w:tabs>
          <w:tab w:val="left" w:pos="978"/>
        </w:tabs>
        <w:rPr>
          <w:rFonts w:asciiTheme="majorHAnsi" w:hAnsiTheme="majorHAnsi"/>
        </w:rPr>
      </w:pPr>
      <w:r w:rsidRPr="006743F3">
        <w:rPr>
          <w:rFonts w:asciiTheme="majorHAnsi" w:hAnsiTheme="majorHAnsi"/>
        </w:rPr>
        <w:t>Why do you argue that “</w:t>
      </w:r>
      <w:r w:rsidRPr="006743F3">
        <w:rPr>
          <w:rStyle w:val="StyleUnderline"/>
          <w:rFonts w:asciiTheme="majorHAnsi" w:hAnsiTheme="majorHAnsi"/>
          <w:highlight w:val="cyan"/>
        </w:rPr>
        <w:t>failure to move</w:t>
      </w:r>
      <w:r w:rsidRPr="006743F3">
        <w:rPr>
          <w:rStyle w:val="StyleUnderline"/>
          <w:rFonts w:asciiTheme="majorHAnsi" w:hAnsiTheme="majorHAnsi"/>
        </w:rPr>
        <w:t xml:space="preserve"> into the cosmos </w:t>
      </w:r>
      <w:r w:rsidRPr="006743F3">
        <w:rPr>
          <w:rStyle w:val="StyleUnderline"/>
          <w:rFonts w:asciiTheme="majorHAnsi" w:hAnsiTheme="majorHAnsi"/>
          <w:highlight w:val="cyan"/>
        </w:rPr>
        <w:t xml:space="preserve">would </w:t>
      </w:r>
      <w:r w:rsidRPr="006743F3">
        <w:rPr>
          <w:rStyle w:val="Emphasis"/>
          <w:rFonts w:asciiTheme="majorHAnsi" w:hAnsiTheme="majorHAnsi"/>
          <w:highlight w:val="cyan"/>
        </w:rPr>
        <w:t>condemn</w:t>
      </w:r>
      <w:r w:rsidRPr="006743F3">
        <w:rPr>
          <w:rStyle w:val="StyleUnderline"/>
          <w:rFonts w:asciiTheme="majorHAnsi" w:hAnsiTheme="majorHAnsi"/>
          <w:highlight w:val="cyan"/>
        </w:rPr>
        <w:t xml:space="preserve"> us to </w:t>
      </w:r>
      <w:r w:rsidRPr="006743F3">
        <w:rPr>
          <w:rStyle w:val="Emphasis"/>
          <w:rFonts w:asciiTheme="majorHAnsi" w:hAnsiTheme="majorHAnsi"/>
          <w:highlight w:val="cyan"/>
        </w:rPr>
        <w:t>oblivion</w:t>
      </w:r>
      <w:r w:rsidRPr="006743F3">
        <w:rPr>
          <w:rFonts w:asciiTheme="majorHAnsi" w:hAnsiTheme="majorHAnsi"/>
        </w:rPr>
        <w:t xml:space="preserve">”? </w:t>
      </w:r>
      <w:r w:rsidRPr="006743F3">
        <w:rPr>
          <w:rStyle w:val="StyleUnderline"/>
          <w:rFonts w:asciiTheme="majorHAnsi" w:hAnsiTheme="majorHAnsi"/>
        </w:rPr>
        <w:t xml:space="preserve">By having a </w:t>
      </w:r>
      <w:r w:rsidRPr="006743F3">
        <w:rPr>
          <w:rStyle w:val="Emphasis"/>
          <w:rFonts w:asciiTheme="majorHAnsi" w:hAnsiTheme="majorHAnsi"/>
        </w:rPr>
        <w:t>significant presence</w:t>
      </w:r>
      <w:r w:rsidRPr="006743F3">
        <w:rPr>
          <w:rFonts w:asciiTheme="majorHAnsi" w:hAnsiTheme="majorHAnsi"/>
        </w:rPr>
        <w:t xml:space="preserve"> </w:t>
      </w:r>
      <w:r w:rsidRPr="006743F3">
        <w:rPr>
          <w:rStyle w:val="StyleUnderline"/>
          <w:rFonts w:asciiTheme="majorHAnsi" w:hAnsiTheme="majorHAnsi"/>
        </w:rPr>
        <w:t>in the solar system in the next few thousands of years</w:t>
      </w:r>
      <w:r w:rsidRPr="006743F3">
        <w:rPr>
          <w:rFonts w:asciiTheme="majorHAnsi" w:hAnsiTheme="majorHAnsi"/>
        </w:rPr>
        <w:t xml:space="preserve"> and beyond, </w:t>
      </w:r>
      <w:r w:rsidRPr="006743F3">
        <w:rPr>
          <w:rStyle w:val="StyleUnderline"/>
          <w:rFonts w:asciiTheme="majorHAnsi" w:hAnsiTheme="majorHAnsi"/>
        </w:rPr>
        <w:t>we will be in a</w:t>
      </w:r>
      <w:r w:rsidRPr="006743F3">
        <w:rPr>
          <w:rFonts w:asciiTheme="majorHAnsi" w:hAnsiTheme="majorHAnsi"/>
        </w:rPr>
        <w:t xml:space="preserve"> </w:t>
      </w:r>
      <w:r w:rsidRPr="006743F3">
        <w:rPr>
          <w:rStyle w:val="Emphasis"/>
          <w:rFonts w:asciiTheme="majorHAnsi" w:hAnsiTheme="majorHAnsi"/>
        </w:rPr>
        <w:t>better position</w:t>
      </w:r>
      <w:r w:rsidRPr="006743F3">
        <w:rPr>
          <w:rFonts w:asciiTheme="majorHAnsi" w:hAnsiTheme="majorHAnsi"/>
        </w:rPr>
        <w:t xml:space="preserve"> </w:t>
      </w:r>
      <w:r w:rsidRPr="006743F3">
        <w:rPr>
          <w:rStyle w:val="StyleUnderline"/>
          <w:rFonts w:asciiTheme="majorHAnsi" w:hAnsiTheme="majorHAnsi"/>
        </w:rPr>
        <w:t>to</w:t>
      </w:r>
      <w:r w:rsidRPr="006743F3">
        <w:rPr>
          <w:rFonts w:asciiTheme="majorHAnsi" w:hAnsiTheme="majorHAnsi"/>
        </w:rPr>
        <w:t xml:space="preserve"> </w:t>
      </w:r>
      <w:r w:rsidRPr="006743F3">
        <w:rPr>
          <w:rStyle w:val="Emphasis"/>
          <w:rFonts w:asciiTheme="majorHAnsi" w:hAnsiTheme="majorHAnsi"/>
        </w:rPr>
        <w:t xml:space="preserve">deflect </w:t>
      </w:r>
      <w:r w:rsidRPr="006743F3">
        <w:rPr>
          <w:rStyle w:val="Emphasis"/>
          <w:rFonts w:asciiTheme="majorHAnsi" w:hAnsiTheme="majorHAnsi"/>
          <w:highlight w:val="cyan"/>
        </w:rPr>
        <w:t>asteroids</w:t>
      </w:r>
      <w:r w:rsidRPr="006743F3">
        <w:rPr>
          <w:rFonts w:asciiTheme="majorHAnsi" w:hAnsiTheme="majorHAnsi"/>
          <w:highlight w:val="cyan"/>
        </w:rPr>
        <w:t xml:space="preserve"> </w:t>
      </w:r>
      <w:r w:rsidRPr="006743F3">
        <w:rPr>
          <w:rStyle w:val="StyleUnderline"/>
          <w:rFonts w:asciiTheme="majorHAnsi" w:hAnsiTheme="majorHAnsi"/>
          <w:highlight w:val="cyan"/>
        </w:rPr>
        <w:t>and</w:t>
      </w:r>
      <w:r w:rsidRPr="006743F3">
        <w:rPr>
          <w:rFonts w:asciiTheme="majorHAnsi" w:hAnsiTheme="majorHAnsi"/>
          <w:highlight w:val="cyan"/>
        </w:rPr>
        <w:t xml:space="preserve"> </w:t>
      </w:r>
      <w:r w:rsidRPr="006743F3">
        <w:rPr>
          <w:rStyle w:val="Emphasis"/>
          <w:rFonts w:asciiTheme="majorHAnsi" w:hAnsiTheme="majorHAnsi"/>
          <w:highlight w:val="cyan"/>
        </w:rPr>
        <w:t>comets</w:t>
      </w:r>
      <w:r w:rsidRPr="006743F3">
        <w:rPr>
          <w:rFonts w:asciiTheme="majorHAnsi" w:hAnsiTheme="majorHAnsi"/>
        </w:rPr>
        <w:t xml:space="preserve"> </w:t>
      </w:r>
      <w:r w:rsidRPr="006743F3">
        <w:rPr>
          <w:rStyle w:val="StyleUnderline"/>
          <w:rFonts w:asciiTheme="majorHAnsi" w:hAnsiTheme="majorHAnsi"/>
        </w:rPr>
        <w:t xml:space="preserve">that </w:t>
      </w:r>
      <w:r w:rsidRPr="006743F3">
        <w:rPr>
          <w:rStyle w:val="StyleUnderline"/>
          <w:rFonts w:asciiTheme="majorHAnsi" w:hAnsiTheme="majorHAnsi"/>
          <w:highlight w:val="cyan"/>
        </w:rPr>
        <w:t>might</w:t>
      </w:r>
      <w:r w:rsidRPr="006743F3">
        <w:rPr>
          <w:rStyle w:val="StyleUnderline"/>
          <w:rFonts w:asciiTheme="majorHAnsi" w:hAnsiTheme="majorHAnsi"/>
        </w:rPr>
        <w:t xml:space="preserve"> bring the</w:t>
      </w:r>
      <w:r w:rsidRPr="006743F3">
        <w:rPr>
          <w:rFonts w:asciiTheme="majorHAnsi" w:hAnsiTheme="majorHAnsi"/>
        </w:rPr>
        <w:t xml:space="preserve"> </w:t>
      </w:r>
      <w:r w:rsidRPr="006743F3">
        <w:rPr>
          <w:rStyle w:val="Emphasis"/>
          <w:rFonts w:asciiTheme="majorHAnsi" w:hAnsiTheme="majorHAnsi"/>
          <w:highlight w:val="cyan"/>
        </w:rPr>
        <w:t>end</w:t>
      </w:r>
      <w:r w:rsidRPr="006743F3">
        <w:rPr>
          <w:rStyle w:val="Emphasis"/>
          <w:rFonts w:asciiTheme="majorHAnsi" w:hAnsiTheme="majorHAnsi"/>
        </w:rPr>
        <w:t xml:space="preserve"> of </w:t>
      </w:r>
      <w:r w:rsidRPr="006743F3">
        <w:rPr>
          <w:rStyle w:val="Emphasis"/>
          <w:rFonts w:asciiTheme="majorHAnsi" w:hAnsiTheme="majorHAnsi"/>
          <w:highlight w:val="cyan"/>
        </w:rPr>
        <w:t>humanity</w:t>
      </w:r>
      <w:r w:rsidRPr="006743F3">
        <w:rPr>
          <w:rStyle w:val="StyleUnderline"/>
          <w:rFonts w:asciiTheme="majorHAnsi" w:hAnsiTheme="majorHAnsi"/>
        </w:rPr>
        <w:t>, and much other Earth life, in a</w:t>
      </w:r>
      <w:r w:rsidRPr="006743F3">
        <w:rPr>
          <w:rFonts w:asciiTheme="majorHAnsi" w:hAnsiTheme="majorHAnsi"/>
        </w:rPr>
        <w:t xml:space="preserve"> </w:t>
      </w:r>
      <w:r w:rsidRPr="006743F3">
        <w:rPr>
          <w:rStyle w:val="Emphasis"/>
          <w:rFonts w:asciiTheme="majorHAnsi" w:hAnsiTheme="majorHAnsi"/>
        </w:rPr>
        <w:t>horrible collision</w:t>
      </w:r>
      <w:r w:rsidRPr="006743F3">
        <w:rPr>
          <w:rFonts w:asciiTheme="majorHAnsi" w:hAnsiTheme="majorHAnsi"/>
        </w:rPr>
        <w:t xml:space="preserve">. And </w:t>
      </w:r>
      <w:r w:rsidRPr="006743F3">
        <w:rPr>
          <w:rStyle w:val="StyleUnderline"/>
          <w:rFonts w:asciiTheme="majorHAnsi" w:hAnsiTheme="majorHAnsi"/>
          <w:highlight w:val="cyan"/>
        </w:rPr>
        <w:t>if</w:t>
      </w:r>
      <w:r w:rsidRPr="006743F3">
        <w:rPr>
          <w:rStyle w:val="StyleUnderline"/>
          <w:rFonts w:asciiTheme="majorHAnsi" w:hAnsiTheme="majorHAnsi"/>
        </w:rPr>
        <w:t xml:space="preserve"> perchance </w:t>
      </w:r>
      <w:r w:rsidRPr="006743F3">
        <w:rPr>
          <w:rStyle w:val="StyleUnderline"/>
          <w:rFonts w:asciiTheme="majorHAnsi" w:hAnsiTheme="majorHAnsi"/>
          <w:highlight w:val="cyan"/>
        </w:rPr>
        <w:t>one</w:t>
      </w:r>
      <w:r w:rsidRPr="006743F3">
        <w:rPr>
          <w:rStyle w:val="StyleUnderline"/>
          <w:rFonts w:asciiTheme="majorHAnsi" w:hAnsiTheme="majorHAnsi"/>
        </w:rPr>
        <w:t xml:space="preserve"> such catastrophe </w:t>
      </w:r>
      <w:r w:rsidRPr="006743F3">
        <w:rPr>
          <w:rStyle w:val="StyleUnderline"/>
          <w:rFonts w:asciiTheme="majorHAnsi" w:hAnsiTheme="majorHAnsi"/>
          <w:highlight w:val="cyan"/>
        </w:rPr>
        <w:t>proves</w:t>
      </w:r>
      <w:r w:rsidRPr="006743F3">
        <w:rPr>
          <w:rFonts w:asciiTheme="majorHAnsi" w:hAnsiTheme="majorHAnsi"/>
          <w:highlight w:val="cyan"/>
        </w:rPr>
        <w:t xml:space="preserve"> </w:t>
      </w:r>
      <w:r w:rsidRPr="006743F3">
        <w:rPr>
          <w:rStyle w:val="Emphasis"/>
          <w:rFonts w:asciiTheme="majorHAnsi" w:hAnsiTheme="majorHAnsi"/>
          <w:highlight w:val="cyan"/>
        </w:rPr>
        <w:t>inevitable</w:t>
      </w:r>
      <w:r w:rsidRPr="006743F3">
        <w:rPr>
          <w:rFonts w:asciiTheme="majorHAnsi" w:hAnsiTheme="majorHAnsi"/>
        </w:rPr>
        <w:t xml:space="preserve"> (e.g. </w:t>
      </w:r>
      <w:r w:rsidRPr="006743F3">
        <w:rPr>
          <w:rStyle w:val="StyleUnderline"/>
          <w:rFonts w:asciiTheme="majorHAnsi" w:hAnsiTheme="majorHAnsi"/>
        </w:rPr>
        <w:t>a rogue planet passing through the solar system</w:t>
      </w:r>
      <w:r w:rsidRPr="006743F3">
        <w:rPr>
          <w:rFonts w:asciiTheme="majorHAnsi" w:hAnsiTheme="majorHAnsi"/>
        </w:rPr>
        <w:t xml:space="preserve">), </w:t>
      </w:r>
      <w:r w:rsidRPr="006743F3">
        <w:rPr>
          <w:rStyle w:val="StyleUnderline"/>
          <w:rFonts w:asciiTheme="majorHAnsi" w:hAnsiTheme="majorHAnsi"/>
          <w:highlight w:val="cyan"/>
        </w:rPr>
        <w:t>humanity would</w:t>
      </w:r>
      <w:r w:rsidRPr="006743F3">
        <w:rPr>
          <w:rStyle w:val="StyleUnderline"/>
          <w:rFonts w:asciiTheme="majorHAnsi" w:hAnsiTheme="majorHAnsi"/>
        </w:rPr>
        <w:t xml:space="preserve"> </w:t>
      </w:r>
      <w:r w:rsidRPr="006743F3">
        <w:rPr>
          <w:rStyle w:val="Emphasis"/>
          <w:rFonts w:asciiTheme="majorHAnsi" w:hAnsiTheme="majorHAnsi"/>
        </w:rPr>
        <w:t xml:space="preserve">still </w:t>
      </w:r>
      <w:r w:rsidRPr="006743F3">
        <w:rPr>
          <w:rStyle w:val="Emphasis"/>
          <w:rFonts w:asciiTheme="majorHAnsi" w:hAnsiTheme="majorHAnsi"/>
          <w:highlight w:val="cyan"/>
        </w:rPr>
        <w:t>survive</w:t>
      </w:r>
      <w:r w:rsidRPr="006743F3">
        <w:rPr>
          <w:rStyle w:val="StyleUnderline"/>
          <w:rFonts w:asciiTheme="majorHAnsi" w:hAnsiTheme="majorHAnsi"/>
          <w:highlight w:val="cyan"/>
        </w:rPr>
        <w:t xml:space="preserve"> by having colonized</w:t>
      </w:r>
      <w:r w:rsidRPr="006743F3">
        <w:rPr>
          <w:rFonts w:asciiTheme="majorHAnsi" w:hAnsiTheme="majorHAnsi"/>
        </w:rPr>
        <w:t xml:space="preserve"> Mars and other bodies, as well as by having built artificial space colonies of the type advocated by Gerard O’Neill. </w:t>
      </w:r>
      <w:r w:rsidRPr="006743F3">
        <w:rPr>
          <w:rStyle w:val="StyleUnderline"/>
          <w:rFonts w:asciiTheme="majorHAnsi" w:hAnsiTheme="majorHAnsi"/>
          <w:highlight w:val="cyan"/>
        </w:rPr>
        <w:t>Once the sun begins to turn into a red giant</w:t>
      </w:r>
      <w:r w:rsidRPr="006743F3">
        <w:rPr>
          <w:rFonts w:asciiTheme="majorHAnsi" w:hAnsiTheme="majorHAnsi"/>
        </w:rPr>
        <w:t xml:space="preserve"> in a few billion years, </w:t>
      </w:r>
      <w:r w:rsidRPr="006743F3">
        <w:rPr>
          <w:rStyle w:val="StyleUnderline"/>
          <w:rFonts w:asciiTheme="majorHAnsi" w:hAnsiTheme="majorHAnsi"/>
        </w:rPr>
        <w:t xml:space="preserve">we must have long moved into the </w:t>
      </w:r>
      <w:r w:rsidRPr="006743F3">
        <w:rPr>
          <w:rStyle w:val="Emphasis"/>
          <w:rFonts w:asciiTheme="majorHAnsi" w:hAnsiTheme="majorHAnsi"/>
        </w:rPr>
        <w:t>outer solar system</w:t>
      </w:r>
      <w:r w:rsidRPr="006743F3">
        <w:rPr>
          <w:rStyle w:val="StyleUnderline"/>
          <w:rFonts w:asciiTheme="majorHAnsi" w:hAnsiTheme="majorHAnsi"/>
        </w:rPr>
        <w:t xml:space="preserve">. In the very long run, </w:t>
      </w:r>
      <w:r w:rsidRPr="006743F3">
        <w:rPr>
          <w:rStyle w:val="StyleUnderline"/>
          <w:rFonts w:asciiTheme="majorHAnsi" w:hAnsiTheme="majorHAnsi"/>
          <w:highlight w:val="cyan"/>
        </w:rPr>
        <w:t>we have to move into</w:t>
      </w:r>
      <w:r w:rsidRPr="006743F3">
        <w:rPr>
          <w:rFonts w:asciiTheme="majorHAnsi" w:hAnsiTheme="majorHAnsi"/>
          <w:highlight w:val="cyan"/>
        </w:rPr>
        <w:t xml:space="preserve"> </w:t>
      </w:r>
      <w:r w:rsidRPr="006743F3">
        <w:rPr>
          <w:rStyle w:val="Emphasis"/>
          <w:rFonts w:asciiTheme="majorHAnsi" w:hAnsiTheme="majorHAnsi"/>
          <w:highlight w:val="cyan"/>
        </w:rPr>
        <w:t>other solar systems</w:t>
      </w:r>
      <w:r w:rsidRPr="006743F3">
        <w:rPr>
          <w:rFonts w:asciiTheme="majorHAnsi" w:hAnsiTheme="majorHAnsi"/>
        </w:rPr>
        <w:t xml:space="preserve">. Relativistic--speed starships would be nice, but they are not necessary for the task of moving humanity to the stars. </w:t>
      </w:r>
      <w:r w:rsidRPr="006743F3">
        <w:rPr>
          <w:rStyle w:val="StyleUnderline"/>
          <w:rFonts w:asciiTheme="majorHAnsi" w:hAnsiTheme="majorHAnsi"/>
          <w:highlight w:val="cyan"/>
        </w:rPr>
        <w:t>We can</w:t>
      </w:r>
      <w:r w:rsidRPr="006743F3">
        <w:rPr>
          <w:rStyle w:val="StyleUnderline"/>
          <w:rFonts w:asciiTheme="majorHAnsi" w:hAnsiTheme="majorHAnsi"/>
        </w:rPr>
        <w:t xml:space="preserve"> reach them, slowly but surely, by propelling some of our space colonies away from the sun</w:t>
      </w:r>
      <w:r w:rsidRPr="006743F3">
        <w:rPr>
          <w:rFonts w:asciiTheme="majorHAnsi" w:hAnsiTheme="majorHAnsi"/>
        </w:rPr>
        <w:t xml:space="preserve">, carrying perhaps </w:t>
      </w:r>
      <w:r w:rsidRPr="006743F3">
        <w:rPr>
          <w:rFonts w:asciiTheme="majorHAnsi" w:hAnsiTheme="majorHAnsi"/>
        </w:rPr>
        <w:lastRenderedPageBreak/>
        <w:t xml:space="preserve">millions of human beings. </w:t>
      </w:r>
      <w:r w:rsidRPr="006743F3">
        <w:rPr>
          <w:rStyle w:val="StyleUnderline"/>
          <w:rFonts w:asciiTheme="majorHAnsi" w:hAnsiTheme="majorHAnsi"/>
        </w:rPr>
        <w:t xml:space="preserve">They would </w:t>
      </w:r>
      <w:r w:rsidRPr="006743F3">
        <w:rPr>
          <w:rStyle w:val="StyleUnderline"/>
          <w:rFonts w:asciiTheme="majorHAnsi" w:hAnsiTheme="majorHAnsi"/>
          <w:highlight w:val="cyan"/>
        </w:rPr>
        <w:t>take advantage of</w:t>
      </w:r>
      <w:r w:rsidRPr="006743F3">
        <w:rPr>
          <w:rStyle w:val="StyleUnderline"/>
          <w:rFonts w:asciiTheme="majorHAnsi" w:hAnsiTheme="majorHAnsi"/>
        </w:rPr>
        <w:t xml:space="preserve"> the </w:t>
      </w:r>
      <w:r w:rsidRPr="006743F3">
        <w:rPr>
          <w:rStyle w:val="Emphasis"/>
          <w:rFonts w:asciiTheme="majorHAnsi" w:hAnsiTheme="majorHAnsi"/>
        </w:rPr>
        <w:t xml:space="preserve">many </w:t>
      </w:r>
      <w:r w:rsidRPr="006743F3">
        <w:rPr>
          <w:rStyle w:val="Emphasis"/>
          <w:rFonts w:asciiTheme="majorHAnsi" w:hAnsiTheme="majorHAnsi"/>
          <w:highlight w:val="cyan"/>
        </w:rPr>
        <w:t>resources</w:t>
      </w:r>
      <w:r w:rsidRPr="006743F3">
        <w:rPr>
          <w:rStyle w:val="StyleUnderline"/>
          <w:rFonts w:asciiTheme="majorHAnsi" w:hAnsiTheme="majorHAnsi"/>
        </w:rPr>
        <w:t xml:space="preserve"> to be found </w:t>
      </w:r>
      <w:r w:rsidRPr="006743F3">
        <w:rPr>
          <w:rStyle w:val="StyleUnderline"/>
          <w:rFonts w:asciiTheme="majorHAnsi" w:hAnsiTheme="majorHAnsi"/>
          <w:highlight w:val="cyan"/>
        </w:rPr>
        <w:t xml:space="preserve">in the </w:t>
      </w:r>
      <w:r w:rsidRPr="006743F3">
        <w:rPr>
          <w:rStyle w:val="Emphasis"/>
          <w:rFonts w:asciiTheme="majorHAnsi" w:hAnsiTheme="majorHAnsi"/>
          <w:highlight w:val="cyan"/>
        </w:rPr>
        <w:t>Oort Cloud</w:t>
      </w:r>
      <w:r w:rsidRPr="006743F3">
        <w:rPr>
          <w:rFonts w:asciiTheme="majorHAnsi" w:hAnsiTheme="majorHAnsi"/>
        </w:rPr>
        <w:t xml:space="preserve">, and then of equivalent clouds in other solar systems. </w:t>
      </w:r>
      <w:r w:rsidRPr="006743F3">
        <w:rPr>
          <w:rStyle w:val="StyleUnderline"/>
          <w:rFonts w:asciiTheme="majorHAnsi" w:hAnsiTheme="majorHAnsi"/>
        </w:rPr>
        <w:t>Even interstellar space has resources to offer. Nuclear energy</w:t>
      </w:r>
      <w:r w:rsidRPr="006743F3">
        <w:rPr>
          <w:rFonts w:asciiTheme="majorHAnsi" w:hAnsiTheme="majorHAnsi"/>
        </w:rPr>
        <w:t xml:space="preserve">, probably fusion, </w:t>
      </w:r>
      <w:r w:rsidRPr="006743F3">
        <w:rPr>
          <w:rStyle w:val="StyleUnderline"/>
          <w:rFonts w:asciiTheme="majorHAnsi" w:hAnsiTheme="majorHAnsi"/>
        </w:rPr>
        <w:t>would likely be required.</w:t>
      </w:r>
      <w:r w:rsidRPr="006743F3">
        <w:rPr>
          <w:rFonts w:asciiTheme="majorHAnsi" w:hAnsiTheme="majorHAnsi"/>
        </w:rPr>
        <w:t xml:space="preserve"> It may take us tens of thousands of years, but in the cosmic time scale, that is but a blink in the eye. What are these catastrophic threats? Are there any records of catastrophic events happening before humans appeared on Earth? I have already mentioned collisions with asteroids and comets. </w:t>
      </w:r>
      <w:r w:rsidRPr="006743F3">
        <w:rPr>
          <w:rStyle w:val="StyleUnderline"/>
          <w:rFonts w:asciiTheme="majorHAnsi" w:hAnsiTheme="majorHAnsi"/>
          <w:highlight w:val="cyan"/>
        </w:rPr>
        <w:t>Although</w:t>
      </w:r>
      <w:r w:rsidRPr="006743F3">
        <w:rPr>
          <w:rStyle w:val="StyleUnderline"/>
          <w:rFonts w:asciiTheme="majorHAnsi" w:hAnsiTheme="majorHAnsi"/>
        </w:rPr>
        <w:t xml:space="preserve"> the active </w:t>
      </w:r>
      <w:r w:rsidRPr="006743F3">
        <w:rPr>
          <w:rStyle w:val="StyleUnderline"/>
          <w:rFonts w:asciiTheme="majorHAnsi" w:hAnsiTheme="majorHAnsi"/>
          <w:highlight w:val="cyan"/>
        </w:rPr>
        <w:t>geology</w:t>
      </w:r>
      <w:r w:rsidRPr="006743F3">
        <w:rPr>
          <w:rStyle w:val="StyleUnderline"/>
          <w:rFonts w:asciiTheme="majorHAnsi" w:hAnsiTheme="majorHAnsi"/>
        </w:rPr>
        <w:t xml:space="preserve"> of our planet </w:t>
      </w:r>
      <w:r w:rsidRPr="006743F3">
        <w:rPr>
          <w:rStyle w:val="StyleUnderline"/>
          <w:rFonts w:asciiTheme="majorHAnsi" w:hAnsiTheme="majorHAnsi"/>
          <w:highlight w:val="cyan"/>
        </w:rPr>
        <w:t>tends to erase the record of</w:t>
      </w:r>
      <w:r w:rsidRPr="006743F3">
        <w:rPr>
          <w:rStyle w:val="StyleUnderline"/>
          <w:rFonts w:asciiTheme="majorHAnsi" w:hAnsiTheme="majorHAnsi"/>
        </w:rPr>
        <w:t xml:space="preserve"> many </w:t>
      </w:r>
      <w:r w:rsidRPr="006743F3">
        <w:rPr>
          <w:rStyle w:val="StyleUnderline"/>
          <w:rFonts w:asciiTheme="majorHAnsi" w:hAnsiTheme="majorHAnsi"/>
          <w:highlight w:val="cyan"/>
        </w:rPr>
        <w:t>collisions</w:t>
      </w:r>
      <w:r w:rsidRPr="006743F3">
        <w:rPr>
          <w:rStyle w:val="StyleUnderline"/>
          <w:rFonts w:asciiTheme="majorHAnsi" w:hAnsiTheme="majorHAnsi"/>
        </w:rPr>
        <w:t>, we can find a</w:t>
      </w:r>
      <w:r w:rsidRPr="006743F3">
        <w:rPr>
          <w:rFonts w:asciiTheme="majorHAnsi" w:hAnsiTheme="majorHAnsi"/>
        </w:rPr>
        <w:t xml:space="preserve"> </w:t>
      </w:r>
      <w:r w:rsidRPr="006743F3">
        <w:rPr>
          <w:rStyle w:val="Emphasis"/>
          <w:rFonts w:asciiTheme="majorHAnsi" w:hAnsiTheme="majorHAnsi"/>
        </w:rPr>
        <w:t>well--preserved record</w:t>
      </w:r>
      <w:r w:rsidRPr="006743F3">
        <w:rPr>
          <w:rFonts w:asciiTheme="majorHAnsi" w:hAnsiTheme="majorHAnsi"/>
        </w:rPr>
        <w:t xml:space="preserve"> </w:t>
      </w:r>
      <w:r w:rsidRPr="006743F3">
        <w:rPr>
          <w:rStyle w:val="StyleUnderline"/>
          <w:rFonts w:asciiTheme="majorHAnsi" w:hAnsiTheme="majorHAnsi"/>
        </w:rPr>
        <w:t xml:space="preserve">on </w:t>
      </w:r>
      <w:r w:rsidRPr="006743F3">
        <w:rPr>
          <w:rStyle w:val="StyleUnderline"/>
          <w:rFonts w:asciiTheme="majorHAnsi" w:hAnsiTheme="majorHAnsi"/>
          <w:highlight w:val="cyan"/>
        </w:rPr>
        <w:t>the</w:t>
      </w:r>
      <w:r w:rsidRPr="006743F3">
        <w:rPr>
          <w:rStyle w:val="StyleUnderline"/>
          <w:rFonts w:asciiTheme="majorHAnsi" w:hAnsiTheme="majorHAnsi"/>
        </w:rPr>
        <w:t xml:space="preserve"> Moon and Venus,</w:t>
      </w:r>
      <w:r w:rsidRPr="006743F3">
        <w:rPr>
          <w:rFonts w:asciiTheme="majorHAnsi" w:hAnsiTheme="majorHAnsi"/>
        </w:rPr>
        <w:t xml:space="preserve"> the two closest bodies to Earth. On the 600--million--years--old Venusian surface, the spacecraft Magellan discovered about </w:t>
      </w:r>
      <w:r w:rsidRPr="006743F3">
        <w:rPr>
          <w:rStyle w:val="StyleUnderline"/>
          <w:rFonts w:asciiTheme="majorHAnsi" w:hAnsiTheme="majorHAnsi"/>
        </w:rPr>
        <w:t xml:space="preserve">one thousand impact craters at least twice the diameter of meteor craters on Earth. This </w:t>
      </w:r>
      <w:r w:rsidRPr="006743F3">
        <w:rPr>
          <w:rStyle w:val="StyleUnderline"/>
          <w:rFonts w:asciiTheme="majorHAnsi" w:hAnsiTheme="majorHAnsi"/>
          <w:highlight w:val="cyan"/>
        </w:rPr>
        <w:t>impact record makes it</w:t>
      </w:r>
      <w:r w:rsidRPr="006743F3">
        <w:rPr>
          <w:rFonts w:asciiTheme="majorHAnsi" w:hAnsiTheme="majorHAnsi"/>
          <w:highlight w:val="cyan"/>
        </w:rPr>
        <w:t xml:space="preserve"> </w:t>
      </w:r>
      <w:r w:rsidRPr="006743F3">
        <w:rPr>
          <w:rStyle w:val="Emphasis"/>
          <w:rFonts w:asciiTheme="majorHAnsi" w:hAnsiTheme="majorHAnsi"/>
          <w:highlight w:val="cyan"/>
        </w:rPr>
        <w:t>reasonable</w:t>
      </w:r>
      <w:r w:rsidRPr="006743F3">
        <w:rPr>
          <w:rFonts w:asciiTheme="majorHAnsi" w:hAnsiTheme="majorHAnsi"/>
          <w:highlight w:val="cyan"/>
        </w:rPr>
        <w:t xml:space="preserve"> </w:t>
      </w:r>
      <w:r w:rsidRPr="006743F3">
        <w:rPr>
          <w:rStyle w:val="StyleUnderline"/>
          <w:rFonts w:asciiTheme="majorHAnsi" w:hAnsiTheme="majorHAnsi"/>
          <w:highlight w:val="cyan"/>
        </w:rPr>
        <w:t>to estimate</w:t>
      </w:r>
      <w:r w:rsidRPr="006743F3">
        <w:rPr>
          <w:rStyle w:val="StyleUnderline"/>
          <w:rFonts w:asciiTheme="majorHAnsi" w:hAnsiTheme="majorHAnsi"/>
        </w:rPr>
        <w:t xml:space="preserve"> a</w:t>
      </w:r>
      <w:r w:rsidRPr="006743F3">
        <w:rPr>
          <w:rFonts w:asciiTheme="majorHAnsi" w:hAnsiTheme="majorHAnsi"/>
        </w:rPr>
        <w:t xml:space="preserve"> </w:t>
      </w:r>
      <w:r w:rsidRPr="006743F3">
        <w:rPr>
          <w:rStyle w:val="Emphasis"/>
          <w:rFonts w:asciiTheme="majorHAnsi" w:hAnsiTheme="majorHAnsi"/>
          <w:highlight w:val="cyan"/>
        </w:rPr>
        <w:t>catastrophic impact</w:t>
      </w:r>
      <w:r w:rsidRPr="006743F3">
        <w:rPr>
          <w:rFonts w:asciiTheme="majorHAnsi" w:hAnsiTheme="majorHAnsi"/>
        </w:rPr>
        <w:t xml:space="preserve"> </w:t>
      </w:r>
      <w:r w:rsidRPr="006743F3">
        <w:rPr>
          <w:rStyle w:val="StyleUnderline"/>
          <w:rFonts w:asciiTheme="majorHAnsi" w:hAnsiTheme="majorHAnsi"/>
        </w:rPr>
        <w:t xml:space="preserve">on Earth </w:t>
      </w:r>
      <w:r w:rsidRPr="006743F3">
        <w:rPr>
          <w:rStyle w:val="StyleUnderline"/>
          <w:rFonts w:asciiTheme="majorHAnsi" w:hAnsiTheme="majorHAnsi"/>
          <w:highlight w:val="cyan"/>
        </w:rPr>
        <w:t>every half</w:t>
      </w:r>
      <w:r w:rsidRPr="006743F3">
        <w:rPr>
          <w:rStyle w:val="StyleUnderline"/>
          <w:rFonts w:asciiTheme="majorHAnsi" w:hAnsiTheme="majorHAnsi"/>
        </w:rPr>
        <w:t xml:space="preserve"> a </w:t>
      </w:r>
      <w:r w:rsidRPr="006743F3">
        <w:rPr>
          <w:rStyle w:val="StyleUnderline"/>
          <w:rFonts w:asciiTheme="majorHAnsi" w:hAnsiTheme="majorHAnsi"/>
          <w:highlight w:val="cyan"/>
        </w:rPr>
        <w:t>million years</w:t>
      </w:r>
      <w:r w:rsidRPr="006743F3">
        <w:rPr>
          <w:rFonts w:asciiTheme="majorHAnsi" w:hAnsiTheme="majorHAnsi"/>
        </w:rPr>
        <w:t xml:space="preserve"> or so. </w:t>
      </w:r>
      <w:r w:rsidRPr="006743F3">
        <w:rPr>
          <w:rStyle w:val="StyleUnderline"/>
          <w:rFonts w:asciiTheme="majorHAnsi" w:hAnsiTheme="majorHAnsi"/>
        </w:rPr>
        <w:t>Collisions with bodies of 5 km across would happen, on the average, every 20 million years</w:t>
      </w:r>
      <w:r w:rsidRPr="006743F3">
        <w:rPr>
          <w:rFonts w:asciiTheme="majorHAnsi" w:hAnsiTheme="majorHAnsi"/>
        </w:rPr>
        <w:t xml:space="preserve">. Apart from the Alvarez asteroid (crater near Yucatan) </w:t>
      </w:r>
      <w:r w:rsidRPr="006743F3">
        <w:rPr>
          <w:rStyle w:val="StyleUnderline"/>
          <w:rFonts w:asciiTheme="majorHAnsi" w:hAnsiTheme="majorHAnsi"/>
        </w:rPr>
        <w:t>that led to the</w:t>
      </w:r>
      <w:r w:rsidRPr="006743F3">
        <w:rPr>
          <w:rFonts w:asciiTheme="majorHAnsi" w:hAnsiTheme="majorHAnsi"/>
        </w:rPr>
        <w:t xml:space="preserve"> </w:t>
      </w:r>
      <w:r w:rsidRPr="006743F3">
        <w:rPr>
          <w:rStyle w:val="Emphasis"/>
          <w:rFonts w:asciiTheme="majorHAnsi" w:hAnsiTheme="majorHAnsi"/>
        </w:rPr>
        <w:t>extinction of the dinosaurs</w:t>
      </w:r>
      <w:r w:rsidRPr="006743F3">
        <w:rPr>
          <w:rFonts w:asciiTheme="majorHAnsi" w:hAnsiTheme="majorHAnsi"/>
        </w:rPr>
        <w:t xml:space="preserve"> </w:t>
      </w:r>
      <w:r w:rsidRPr="006743F3">
        <w:rPr>
          <w:rStyle w:val="StyleUnderline"/>
          <w:rFonts w:asciiTheme="majorHAnsi" w:hAnsiTheme="majorHAnsi"/>
        </w:rPr>
        <w:t>and the majority of species on Earth 65 million years ago, there have been at least two more impacts by asteroids 10 km or larger</w:t>
      </w:r>
      <w:r w:rsidRPr="006743F3">
        <w:rPr>
          <w:rFonts w:asciiTheme="majorHAnsi" w:hAnsiTheme="majorHAnsi"/>
        </w:rPr>
        <w:t xml:space="preserve"> in the last 300 million years.</w:t>
      </w:r>
    </w:p>
    <w:p w14:paraId="2417905D" w14:textId="77777777" w:rsidR="003A104D" w:rsidRPr="006743F3" w:rsidRDefault="003A104D" w:rsidP="003A104D">
      <w:pPr>
        <w:pStyle w:val="Heading4"/>
        <w:rPr>
          <w:rFonts w:asciiTheme="majorHAnsi" w:hAnsiTheme="majorHAnsi" w:cs="Calibri"/>
        </w:rPr>
      </w:pPr>
      <w:r w:rsidRPr="006743F3">
        <w:rPr>
          <w:rFonts w:asciiTheme="majorHAnsi" w:hAnsiTheme="majorHAnsi" w:cs="Calibri"/>
        </w:rPr>
        <w:t xml:space="preserve">It’s a moral imperative for long-term survival </w:t>
      </w:r>
      <w:r w:rsidRPr="006743F3">
        <w:rPr>
          <w:rFonts w:asciiTheme="majorHAnsi" w:hAnsiTheme="majorHAnsi" w:cs="Calibri"/>
        </w:rPr>
        <w:tab/>
      </w:r>
    </w:p>
    <w:p w14:paraId="3709F50F" w14:textId="77777777" w:rsidR="003A104D" w:rsidRPr="006743F3" w:rsidRDefault="003A104D" w:rsidP="003A104D">
      <w:pPr>
        <w:rPr>
          <w:rFonts w:asciiTheme="majorHAnsi" w:hAnsiTheme="majorHAnsi"/>
        </w:rPr>
      </w:pPr>
      <w:r w:rsidRPr="006743F3">
        <w:rPr>
          <w:rStyle w:val="Style13ptBold"/>
          <w:rFonts w:asciiTheme="majorHAnsi" w:hAnsiTheme="majorHAnsi"/>
        </w:rPr>
        <w:t xml:space="preserve">Kovic '20 </w:t>
      </w:r>
      <w:r w:rsidRPr="006743F3">
        <w:rPr>
          <w:rFonts w:asciiTheme="majorHAnsi" w:hAnsiTheme="majorHAnsi"/>
        </w:rPr>
        <w:t>[Marko; July 2020; co--founder president of the Zurich Institute of Public Affairs Research; "Risks of space colonization," https://osf.io/hj4f2/download]</w:t>
      </w:r>
    </w:p>
    <w:p w14:paraId="140B1FE9" w14:textId="77777777" w:rsidR="003A104D" w:rsidRPr="006743F3" w:rsidRDefault="003A104D" w:rsidP="003A104D">
      <w:pPr>
        <w:rPr>
          <w:rStyle w:val="StyleUnderline"/>
          <w:rFonts w:asciiTheme="majorHAnsi" w:hAnsiTheme="majorHAnsi"/>
        </w:rPr>
      </w:pPr>
      <w:r w:rsidRPr="006743F3">
        <w:rPr>
          <w:rFonts w:asciiTheme="majorHAnsi" w:hAnsiTheme="majorHAnsi"/>
        </w:rPr>
        <w:t xml:space="preserve">Space colonization, the establishment of permanent human habitats beyond Earth, has been the object of both popular speculation and scientific inquiry for decades. The idea of space colonization has an almost poetic quality: Space is the next great frontier, the next great leap for humankind, that we hope to eventually conquer through our force of will and our ingenuity. From a more prosaic point of view, </w:t>
      </w:r>
      <w:r w:rsidRPr="006743F3">
        <w:rPr>
          <w:rStyle w:val="StyleUnderline"/>
          <w:rFonts w:asciiTheme="majorHAnsi" w:hAnsiTheme="majorHAnsi"/>
        </w:rPr>
        <w:t>space colonization is important because it represents a</w:t>
      </w:r>
      <w:r w:rsidRPr="006743F3">
        <w:rPr>
          <w:rFonts w:asciiTheme="majorHAnsi" w:hAnsiTheme="majorHAnsi"/>
        </w:rPr>
        <w:t xml:space="preserve"> </w:t>
      </w:r>
      <w:r w:rsidRPr="006743F3">
        <w:rPr>
          <w:rStyle w:val="Emphasis"/>
          <w:rFonts w:asciiTheme="majorHAnsi" w:hAnsiTheme="majorHAnsi"/>
        </w:rPr>
        <w:t>long--term survival strategy</w:t>
      </w:r>
      <w:r w:rsidRPr="006743F3">
        <w:rPr>
          <w:rFonts w:asciiTheme="majorHAnsi" w:hAnsiTheme="majorHAnsi"/>
        </w:rPr>
        <w:t xml:space="preserve"> </w:t>
      </w:r>
      <w:r w:rsidRPr="006743F3">
        <w:rPr>
          <w:rStyle w:val="StyleUnderline"/>
          <w:rFonts w:asciiTheme="majorHAnsi" w:hAnsiTheme="majorHAnsi"/>
        </w:rPr>
        <w:t>for humankind</w:t>
      </w:r>
      <w:r w:rsidRPr="006743F3">
        <w:rPr>
          <w:rFonts w:asciiTheme="majorHAnsi" w:hAnsiTheme="majorHAnsi"/>
        </w:rPr>
        <w:t xml:space="preserve">1. </w:t>
      </w:r>
      <w:r w:rsidRPr="006743F3">
        <w:rPr>
          <w:rStyle w:val="StyleUnderline"/>
          <w:rFonts w:asciiTheme="majorHAnsi" w:hAnsiTheme="majorHAnsi"/>
        </w:rPr>
        <w:t xml:space="preserve">Space </w:t>
      </w:r>
      <w:r w:rsidRPr="006743F3">
        <w:rPr>
          <w:rStyle w:val="StyleUnderline"/>
          <w:rFonts w:asciiTheme="majorHAnsi" w:hAnsiTheme="majorHAnsi"/>
          <w:highlight w:val="cyan"/>
        </w:rPr>
        <w:t>colonization is</w:t>
      </w:r>
      <w:r w:rsidRPr="006743F3">
        <w:rPr>
          <w:rStyle w:val="StyleUnderline"/>
          <w:rFonts w:asciiTheme="majorHAnsi" w:hAnsiTheme="majorHAnsi"/>
        </w:rPr>
        <w:t xml:space="preserve"> </w:t>
      </w:r>
      <w:r w:rsidRPr="006743F3">
        <w:rPr>
          <w:rStyle w:val="Emphasis"/>
          <w:rFonts w:asciiTheme="majorHAnsi" w:hAnsiTheme="majorHAnsi"/>
        </w:rPr>
        <w:t xml:space="preserve">tremendously </w:t>
      </w:r>
      <w:r w:rsidRPr="006743F3">
        <w:rPr>
          <w:rStyle w:val="Emphasis"/>
          <w:rFonts w:asciiTheme="majorHAnsi" w:hAnsiTheme="majorHAnsi"/>
          <w:highlight w:val="cyan"/>
        </w:rPr>
        <w:t>important</w:t>
      </w:r>
      <w:r w:rsidRPr="006743F3">
        <w:rPr>
          <w:rFonts w:asciiTheme="majorHAnsi" w:hAnsiTheme="majorHAnsi"/>
          <w:highlight w:val="cyan"/>
        </w:rPr>
        <w:t xml:space="preserve"> </w:t>
      </w:r>
      <w:r w:rsidRPr="006743F3">
        <w:rPr>
          <w:rStyle w:val="StyleUnderline"/>
          <w:rFonts w:asciiTheme="majorHAnsi" w:hAnsiTheme="majorHAnsi"/>
          <w:highlight w:val="cyan"/>
        </w:rPr>
        <w:t>for the</w:t>
      </w:r>
      <w:r w:rsidRPr="006743F3">
        <w:rPr>
          <w:rFonts w:asciiTheme="majorHAnsi" w:hAnsiTheme="majorHAnsi"/>
          <w:highlight w:val="cyan"/>
        </w:rPr>
        <w:t xml:space="preserve"> </w:t>
      </w:r>
      <w:r w:rsidRPr="006743F3">
        <w:rPr>
          <w:rStyle w:val="Emphasis"/>
          <w:rFonts w:asciiTheme="majorHAnsi" w:hAnsiTheme="majorHAnsi"/>
          <w:highlight w:val="cyan"/>
        </w:rPr>
        <w:t>future of humankind</w:t>
      </w:r>
      <w:r w:rsidRPr="006743F3">
        <w:rPr>
          <w:rFonts w:asciiTheme="majorHAnsi" w:hAnsiTheme="majorHAnsi"/>
        </w:rPr>
        <w:t xml:space="preserve"> </w:t>
      </w:r>
      <w:r w:rsidRPr="006743F3">
        <w:rPr>
          <w:rStyle w:val="StyleUnderline"/>
          <w:rFonts w:asciiTheme="majorHAnsi" w:hAnsiTheme="majorHAnsi"/>
        </w:rPr>
        <w:t xml:space="preserve">in two ways. First, space </w:t>
      </w:r>
      <w:r w:rsidRPr="006743F3">
        <w:rPr>
          <w:rStyle w:val="StyleUnderline"/>
          <w:rFonts w:asciiTheme="majorHAnsi" w:hAnsiTheme="majorHAnsi"/>
          <w:highlight w:val="cyan"/>
        </w:rPr>
        <w:t>colonization means</w:t>
      </w:r>
      <w:r w:rsidRPr="006743F3">
        <w:rPr>
          <w:rStyle w:val="StyleUnderline"/>
          <w:rFonts w:asciiTheme="majorHAnsi" w:hAnsiTheme="majorHAnsi"/>
        </w:rPr>
        <w:t xml:space="preserve"> that </w:t>
      </w:r>
      <w:r w:rsidRPr="006743F3">
        <w:rPr>
          <w:rStyle w:val="StyleUnderline"/>
          <w:rFonts w:asciiTheme="majorHAnsi" w:hAnsiTheme="majorHAnsi"/>
          <w:highlight w:val="cyan"/>
        </w:rPr>
        <w:t>the</w:t>
      </w:r>
      <w:r w:rsidRPr="006743F3">
        <w:rPr>
          <w:rStyle w:val="StyleUnderline"/>
          <w:rFonts w:asciiTheme="majorHAnsi" w:hAnsiTheme="majorHAnsi"/>
        </w:rPr>
        <w:t xml:space="preserve"> total future </w:t>
      </w:r>
      <w:r w:rsidRPr="006743F3">
        <w:rPr>
          <w:rStyle w:val="StyleUnderline"/>
          <w:rFonts w:asciiTheme="majorHAnsi" w:hAnsiTheme="majorHAnsi"/>
          <w:highlight w:val="cyan"/>
        </w:rPr>
        <w:t>number</w:t>
      </w:r>
      <w:r w:rsidRPr="006743F3">
        <w:rPr>
          <w:rStyle w:val="StyleUnderline"/>
          <w:rFonts w:asciiTheme="majorHAnsi" w:hAnsiTheme="majorHAnsi"/>
        </w:rPr>
        <w:t xml:space="preserve"> of humans </w:t>
      </w:r>
      <w:r w:rsidRPr="006743F3">
        <w:rPr>
          <w:rStyle w:val="StyleUnderline"/>
          <w:rFonts w:asciiTheme="majorHAnsi" w:hAnsiTheme="majorHAnsi"/>
          <w:highlight w:val="cyan"/>
        </w:rPr>
        <w:t>who</w:t>
      </w:r>
      <w:r w:rsidRPr="006743F3">
        <w:rPr>
          <w:rStyle w:val="StyleUnderline"/>
          <w:rFonts w:asciiTheme="majorHAnsi" w:hAnsiTheme="majorHAnsi"/>
        </w:rPr>
        <w:t xml:space="preserve"> will </w:t>
      </w:r>
      <w:r w:rsidRPr="006743F3">
        <w:rPr>
          <w:rStyle w:val="StyleUnderline"/>
          <w:rFonts w:asciiTheme="majorHAnsi" w:hAnsiTheme="majorHAnsi"/>
          <w:highlight w:val="cyan"/>
        </w:rPr>
        <w:t>exist</w:t>
      </w:r>
      <w:r w:rsidRPr="006743F3">
        <w:rPr>
          <w:rFonts w:asciiTheme="majorHAnsi" w:hAnsiTheme="majorHAnsi"/>
        </w:rPr>
        <w:t xml:space="preserve"> and whose lives will be worth living </w:t>
      </w:r>
      <w:r w:rsidRPr="006743F3">
        <w:rPr>
          <w:rStyle w:val="StyleUnderline"/>
          <w:rFonts w:asciiTheme="majorHAnsi" w:hAnsiTheme="majorHAnsi"/>
          <w:highlight w:val="cyan"/>
        </w:rPr>
        <w:t>could be orders of magnitude greater</w:t>
      </w:r>
      <w:r w:rsidRPr="006743F3">
        <w:rPr>
          <w:rStyle w:val="StyleUnderline"/>
          <w:rFonts w:asciiTheme="majorHAnsi" w:hAnsiTheme="majorHAnsi"/>
        </w:rPr>
        <w:t xml:space="preserve"> than today</w:t>
      </w:r>
      <w:r w:rsidRPr="006743F3">
        <w:rPr>
          <w:rFonts w:asciiTheme="majorHAnsi" w:hAnsiTheme="majorHAnsi"/>
        </w:rPr>
        <w:t xml:space="preserve"> [2, 3, 4]. </w:t>
      </w:r>
      <w:r w:rsidRPr="006743F3">
        <w:rPr>
          <w:rStyle w:val="StyleUnderline"/>
          <w:rFonts w:asciiTheme="majorHAnsi" w:hAnsiTheme="majorHAnsi"/>
        </w:rPr>
        <w:t>By colonizing space, humankind could therefore create a future that is generally</w:t>
      </w:r>
      <w:r w:rsidRPr="006743F3">
        <w:rPr>
          <w:rFonts w:asciiTheme="majorHAnsi" w:hAnsiTheme="majorHAnsi"/>
        </w:rPr>
        <w:t xml:space="preserve"> </w:t>
      </w:r>
      <w:r w:rsidRPr="006743F3">
        <w:rPr>
          <w:rStyle w:val="Emphasis"/>
          <w:rFonts w:asciiTheme="majorHAnsi" w:hAnsiTheme="majorHAnsi"/>
        </w:rPr>
        <w:t>morally desirable</w:t>
      </w:r>
      <w:r w:rsidRPr="006743F3">
        <w:rPr>
          <w:rFonts w:asciiTheme="majorHAnsi" w:hAnsiTheme="majorHAnsi"/>
        </w:rPr>
        <w:t xml:space="preserve">: </w:t>
      </w:r>
      <w:r w:rsidRPr="006743F3">
        <w:rPr>
          <w:rStyle w:val="StyleUnderline"/>
          <w:rFonts w:asciiTheme="majorHAnsi" w:hAnsiTheme="majorHAnsi"/>
        </w:rPr>
        <w:t xml:space="preserve">There could be </w:t>
      </w:r>
      <w:r w:rsidRPr="006743F3">
        <w:rPr>
          <w:rStyle w:val="Emphasis"/>
          <w:rFonts w:asciiTheme="majorHAnsi" w:hAnsiTheme="majorHAnsi"/>
          <w:highlight w:val="cyan"/>
        </w:rPr>
        <w:t>vastly more people</w:t>
      </w:r>
      <w:r w:rsidRPr="006743F3">
        <w:rPr>
          <w:rFonts w:asciiTheme="majorHAnsi" w:hAnsiTheme="majorHAnsi"/>
          <w:highlight w:val="cyan"/>
        </w:rPr>
        <w:t xml:space="preserve"> </w:t>
      </w:r>
      <w:r w:rsidRPr="006743F3">
        <w:rPr>
          <w:rStyle w:val="StyleUnderline"/>
          <w:rFonts w:asciiTheme="majorHAnsi" w:hAnsiTheme="majorHAnsi"/>
          <w:highlight w:val="cyan"/>
        </w:rPr>
        <w:t>to enjoy</w:t>
      </w:r>
      <w:r w:rsidRPr="006743F3">
        <w:rPr>
          <w:rStyle w:val="StyleUnderline"/>
          <w:rFonts w:asciiTheme="majorHAnsi" w:hAnsiTheme="majorHAnsi"/>
        </w:rPr>
        <w:t xml:space="preserve"> vastly more </w:t>
      </w:r>
      <w:r w:rsidRPr="006743F3">
        <w:rPr>
          <w:rStyle w:val="StyleUnderline"/>
          <w:rFonts w:asciiTheme="majorHAnsi" w:hAnsiTheme="majorHAnsi"/>
          <w:highlight w:val="cyan"/>
        </w:rPr>
        <w:t>life</w:t>
      </w:r>
      <w:r w:rsidRPr="006743F3">
        <w:rPr>
          <w:rStyle w:val="StyleUnderline"/>
          <w:rFonts w:asciiTheme="majorHAnsi" w:hAnsiTheme="majorHAnsi"/>
        </w:rPr>
        <w:t xml:space="preserve">--years worth living if we succeed in colonizing space. Second, engaging in space </w:t>
      </w:r>
      <w:r w:rsidRPr="006743F3">
        <w:rPr>
          <w:rStyle w:val="StyleUnderline"/>
          <w:rFonts w:asciiTheme="majorHAnsi" w:hAnsiTheme="majorHAnsi"/>
          <w:highlight w:val="cyan"/>
        </w:rPr>
        <w:t>colonization represents</w:t>
      </w:r>
      <w:r w:rsidRPr="006743F3">
        <w:rPr>
          <w:rStyle w:val="StyleUnderline"/>
          <w:rFonts w:asciiTheme="majorHAnsi" w:hAnsiTheme="majorHAnsi"/>
        </w:rPr>
        <w:t xml:space="preserve"> a </w:t>
      </w:r>
      <w:r w:rsidRPr="006743F3">
        <w:rPr>
          <w:rStyle w:val="StyleUnderline"/>
          <w:rFonts w:asciiTheme="majorHAnsi" w:hAnsiTheme="majorHAnsi"/>
          <w:highlight w:val="cyan"/>
        </w:rPr>
        <w:t>strategy</w:t>
      </w:r>
      <w:r w:rsidRPr="006743F3">
        <w:rPr>
          <w:rStyle w:val="StyleUnderline"/>
          <w:rFonts w:asciiTheme="majorHAnsi" w:hAnsiTheme="majorHAnsi"/>
        </w:rPr>
        <w:t xml:space="preserve"> for</w:t>
      </w:r>
      <w:r w:rsidRPr="006743F3">
        <w:rPr>
          <w:rFonts w:asciiTheme="majorHAnsi" w:hAnsiTheme="majorHAnsi"/>
        </w:rPr>
        <w:t xml:space="preserve"> </w:t>
      </w:r>
      <w:r w:rsidRPr="006743F3">
        <w:rPr>
          <w:rStyle w:val="Emphasis"/>
          <w:rFonts w:asciiTheme="majorHAnsi" w:hAnsiTheme="majorHAnsi"/>
          <w:highlight w:val="cyan"/>
        </w:rPr>
        <w:t>mitigating existential risks</w:t>
      </w:r>
      <w:r w:rsidRPr="006743F3">
        <w:rPr>
          <w:rFonts w:asciiTheme="majorHAnsi" w:hAnsiTheme="majorHAnsi"/>
        </w:rPr>
        <w:t xml:space="preserve">. </w:t>
      </w:r>
      <w:r w:rsidRPr="006743F3">
        <w:rPr>
          <w:rStyle w:val="StyleUnderline"/>
          <w:rFonts w:asciiTheme="majorHAnsi" w:hAnsiTheme="majorHAnsi"/>
        </w:rPr>
        <w:t>Existential risks are risks that could result in the</w:t>
      </w:r>
      <w:r w:rsidRPr="006743F3">
        <w:rPr>
          <w:rFonts w:asciiTheme="majorHAnsi" w:hAnsiTheme="majorHAnsi"/>
        </w:rPr>
        <w:t xml:space="preserve"> </w:t>
      </w:r>
      <w:r w:rsidRPr="006743F3">
        <w:rPr>
          <w:rStyle w:val="Emphasis"/>
          <w:rFonts w:asciiTheme="majorHAnsi" w:hAnsiTheme="majorHAnsi"/>
        </w:rPr>
        <w:t>extinction of humankind</w:t>
      </w:r>
      <w:r w:rsidRPr="006743F3">
        <w:rPr>
          <w:rFonts w:asciiTheme="majorHAnsi" w:hAnsiTheme="majorHAnsi"/>
        </w:rPr>
        <w:t xml:space="preserve"> </w:t>
      </w:r>
      <w:r w:rsidRPr="006743F3">
        <w:rPr>
          <w:rStyle w:val="StyleUnderline"/>
          <w:rFonts w:asciiTheme="majorHAnsi" w:hAnsiTheme="majorHAnsi"/>
        </w:rPr>
        <w:t>or in the</w:t>
      </w:r>
      <w:r w:rsidRPr="006743F3">
        <w:rPr>
          <w:rFonts w:asciiTheme="majorHAnsi" w:hAnsiTheme="majorHAnsi"/>
        </w:rPr>
        <w:t xml:space="preserve"> </w:t>
      </w:r>
      <w:r w:rsidRPr="006743F3">
        <w:rPr>
          <w:rStyle w:val="Emphasis"/>
          <w:rFonts w:asciiTheme="majorHAnsi" w:hAnsiTheme="majorHAnsi"/>
        </w:rPr>
        <w:t>permanent curtailing</w:t>
      </w:r>
      <w:r w:rsidRPr="006743F3">
        <w:rPr>
          <w:rFonts w:asciiTheme="majorHAnsi" w:hAnsiTheme="majorHAnsi"/>
        </w:rPr>
        <w:t xml:space="preserve"> </w:t>
      </w:r>
      <w:r w:rsidRPr="006743F3">
        <w:rPr>
          <w:rStyle w:val="StyleUnderline"/>
          <w:rFonts w:asciiTheme="majorHAnsi" w:hAnsiTheme="majorHAnsi"/>
        </w:rPr>
        <w:t>of humankind’s potential for future development</w:t>
      </w:r>
      <w:r w:rsidRPr="006743F3">
        <w:rPr>
          <w:rFonts w:asciiTheme="majorHAnsi" w:hAnsiTheme="majorHAnsi"/>
        </w:rPr>
        <w:t xml:space="preserve"> [5]. In a more technical sense, existential risks can be thought of as risks that could cause the permanent loss of a large fraction of humankind’s future moral expected value [6]: </w:t>
      </w:r>
      <w:r w:rsidRPr="006743F3">
        <w:rPr>
          <w:rStyle w:val="StyleUnderline"/>
          <w:rFonts w:asciiTheme="majorHAnsi" w:hAnsiTheme="majorHAnsi"/>
        </w:rPr>
        <w:t xml:space="preserve">If humankind goes extinct or stagnates prematurely, the majority of humankind’s </w:t>
      </w:r>
      <w:r w:rsidRPr="006743F3">
        <w:rPr>
          <w:rStyle w:val="Emphasis"/>
          <w:rFonts w:asciiTheme="majorHAnsi" w:hAnsiTheme="majorHAnsi"/>
        </w:rPr>
        <w:t>positive future value</w:t>
      </w:r>
      <w:r w:rsidRPr="006743F3">
        <w:rPr>
          <w:rFonts w:asciiTheme="majorHAnsi" w:hAnsiTheme="majorHAnsi"/>
        </w:rPr>
        <w:t xml:space="preserve"> (the many thousands of generations and many billions of people who could lead lives worth living) </w:t>
      </w:r>
      <w:r w:rsidRPr="006743F3">
        <w:rPr>
          <w:rStyle w:val="StyleUnderline"/>
          <w:rFonts w:asciiTheme="majorHAnsi" w:hAnsiTheme="majorHAnsi"/>
        </w:rPr>
        <w:t>would be</w:t>
      </w:r>
      <w:r w:rsidRPr="006743F3">
        <w:rPr>
          <w:rFonts w:asciiTheme="majorHAnsi" w:hAnsiTheme="majorHAnsi"/>
        </w:rPr>
        <w:t xml:space="preserve"> </w:t>
      </w:r>
      <w:r w:rsidRPr="006743F3">
        <w:rPr>
          <w:rStyle w:val="Emphasis"/>
          <w:rFonts w:asciiTheme="majorHAnsi" w:hAnsiTheme="majorHAnsi"/>
        </w:rPr>
        <w:t>lost</w:t>
      </w:r>
      <w:r w:rsidRPr="006743F3">
        <w:rPr>
          <w:rFonts w:asciiTheme="majorHAnsi" w:hAnsiTheme="majorHAnsi"/>
        </w:rPr>
        <w:t xml:space="preserve">. </w:t>
      </w:r>
      <w:r w:rsidRPr="006743F3">
        <w:rPr>
          <w:rStyle w:val="StyleUnderline"/>
          <w:rFonts w:asciiTheme="majorHAnsi" w:hAnsiTheme="majorHAnsi"/>
          <w:highlight w:val="cyan"/>
        </w:rPr>
        <w:t>Mitigating existential risks is</w:t>
      </w:r>
      <w:r w:rsidRPr="006743F3">
        <w:rPr>
          <w:rStyle w:val="StyleUnderline"/>
          <w:rFonts w:asciiTheme="majorHAnsi" w:hAnsiTheme="majorHAnsi"/>
        </w:rPr>
        <w:t xml:space="preserve"> therefore </w:t>
      </w:r>
      <w:r w:rsidRPr="006743F3">
        <w:rPr>
          <w:rStyle w:val="StyleUnderline"/>
          <w:rFonts w:asciiTheme="majorHAnsi" w:hAnsiTheme="majorHAnsi"/>
          <w:highlight w:val="cyan"/>
        </w:rPr>
        <w:t>a</w:t>
      </w:r>
      <w:r w:rsidRPr="006743F3">
        <w:rPr>
          <w:rFonts w:asciiTheme="majorHAnsi" w:hAnsiTheme="majorHAnsi"/>
          <w:highlight w:val="cyan"/>
        </w:rPr>
        <w:t xml:space="preserve"> </w:t>
      </w:r>
      <w:r w:rsidRPr="006743F3">
        <w:rPr>
          <w:rStyle w:val="Emphasis"/>
          <w:rFonts w:asciiTheme="majorHAnsi" w:hAnsiTheme="majorHAnsi"/>
          <w:highlight w:val="cyan"/>
        </w:rPr>
        <w:t>moral priority</w:t>
      </w:r>
      <w:r w:rsidRPr="006743F3">
        <w:rPr>
          <w:rStyle w:val="StyleUnderline"/>
          <w:rFonts w:asciiTheme="majorHAnsi" w:hAnsiTheme="majorHAnsi"/>
          <w:highlight w:val="cyan"/>
        </w:rPr>
        <w:t>, even though</w:t>
      </w:r>
      <w:r w:rsidRPr="006743F3">
        <w:rPr>
          <w:rStyle w:val="StyleUnderline"/>
          <w:rFonts w:asciiTheme="majorHAnsi" w:hAnsiTheme="majorHAnsi"/>
        </w:rPr>
        <w:t xml:space="preserve"> the </w:t>
      </w:r>
      <w:r w:rsidRPr="006743F3">
        <w:rPr>
          <w:rStyle w:val="StyleUnderline"/>
          <w:rFonts w:asciiTheme="majorHAnsi" w:hAnsiTheme="majorHAnsi"/>
          <w:highlight w:val="cyan"/>
        </w:rPr>
        <w:t>current generation</w:t>
      </w:r>
      <w:r w:rsidRPr="006743F3">
        <w:rPr>
          <w:rFonts w:asciiTheme="majorHAnsi" w:hAnsiTheme="majorHAnsi"/>
        </w:rPr>
        <w:t xml:space="preserve"> of humans and other sentient beings </w:t>
      </w:r>
      <w:r w:rsidRPr="006743F3">
        <w:rPr>
          <w:rStyle w:val="StyleUnderline"/>
          <w:rFonts w:asciiTheme="majorHAnsi" w:hAnsiTheme="majorHAnsi"/>
          <w:highlight w:val="cyan"/>
        </w:rPr>
        <w:t>might not be affected</w:t>
      </w:r>
      <w:r w:rsidRPr="006743F3">
        <w:rPr>
          <w:rStyle w:val="StyleUnderline"/>
          <w:rFonts w:asciiTheme="majorHAnsi" w:hAnsiTheme="majorHAnsi"/>
        </w:rPr>
        <w:t xml:space="preserve"> by them </w:t>
      </w:r>
      <w:r w:rsidRPr="006743F3">
        <w:rPr>
          <w:rStyle w:val="StyleUnderline"/>
          <w:rFonts w:asciiTheme="majorHAnsi" w:hAnsiTheme="majorHAnsi"/>
          <w:highlight w:val="cyan"/>
        </w:rPr>
        <w:t>in their own lifetimes</w:t>
      </w:r>
      <w:r w:rsidRPr="006743F3">
        <w:rPr>
          <w:rStyle w:val="StyleUnderline"/>
          <w:rFonts w:asciiTheme="majorHAnsi" w:hAnsiTheme="majorHAnsi"/>
        </w:rPr>
        <w:t>.</w:t>
      </w:r>
    </w:p>
    <w:p w14:paraId="09D3F0DC" w14:textId="77777777" w:rsidR="003A104D" w:rsidRDefault="003A104D" w:rsidP="003A104D">
      <w:pPr>
        <w:rPr>
          <w:rStyle w:val="StyleUnderline"/>
          <w:rFonts w:asciiTheme="majorHAnsi" w:hAnsiTheme="majorHAnsi"/>
        </w:rPr>
      </w:pPr>
    </w:p>
    <w:p w14:paraId="22CBD8C7" w14:textId="77777777" w:rsidR="003A104D" w:rsidRPr="006743F3" w:rsidRDefault="003A104D" w:rsidP="003A104D">
      <w:pPr>
        <w:pStyle w:val="Heading4"/>
        <w:numPr>
          <w:ilvl w:val="0"/>
          <w:numId w:val="14"/>
        </w:numPr>
        <w:rPr>
          <w:rStyle w:val="StyleUnderline"/>
          <w:rFonts w:asciiTheme="majorHAnsi" w:hAnsiTheme="majorHAnsi"/>
          <w:sz w:val="26"/>
          <w:u w:val="none"/>
        </w:rPr>
      </w:pPr>
      <w:r w:rsidRPr="006743F3">
        <w:rPr>
          <w:rStyle w:val="StyleUnderline"/>
          <w:rFonts w:asciiTheme="majorHAnsi" w:hAnsiTheme="majorHAnsi"/>
          <w:sz w:val="26"/>
          <w:u w:val="none"/>
        </w:rPr>
        <w:lastRenderedPageBreak/>
        <w:t xml:space="preserve">Space col is different. The reason why claiming land on Earth is bad is because there were </w:t>
      </w:r>
      <w:r>
        <w:rPr>
          <w:rStyle w:val="StyleUnderline"/>
          <w:rFonts w:asciiTheme="majorHAnsi" w:hAnsiTheme="majorHAnsi"/>
          <w:sz w:val="26"/>
          <w:u w:val="none"/>
        </w:rPr>
        <w:t xml:space="preserve">indigenous </w:t>
      </w:r>
      <w:r w:rsidRPr="006743F3">
        <w:rPr>
          <w:rStyle w:val="StyleUnderline"/>
          <w:rFonts w:asciiTheme="majorHAnsi" w:hAnsiTheme="majorHAnsi"/>
          <w:sz w:val="26"/>
          <w:u w:val="none"/>
        </w:rPr>
        <w:t>people already living there, but space is empty and Mars to our knowledge doesn’t have life.</w:t>
      </w:r>
    </w:p>
    <w:p w14:paraId="01480E42" w14:textId="77777777" w:rsidR="003A104D" w:rsidRDefault="003A104D" w:rsidP="003A104D">
      <w:pPr>
        <w:pStyle w:val="Heading4"/>
        <w:numPr>
          <w:ilvl w:val="0"/>
          <w:numId w:val="14"/>
        </w:numPr>
        <w:rPr>
          <w:rFonts w:asciiTheme="majorHAnsi" w:hAnsiTheme="majorHAnsi"/>
        </w:rPr>
      </w:pPr>
      <w:r w:rsidRPr="006743F3">
        <w:rPr>
          <w:rFonts w:asciiTheme="majorHAnsi" w:hAnsiTheme="majorHAnsi"/>
        </w:rPr>
        <w:t>Space col is the only feasible version of decolonization because it is the only way to leave the land without invading a different country.</w:t>
      </w:r>
    </w:p>
    <w:p w14:paraId="4457A3C9" w14:textId="77777777" w:rsidR="003A104D" w:rsidRDefault="003A104D" w:rsidP="003A104D">
      <w:pPr>
        <w:pStyle w:val="Heading4"/>
        <w:numPr>
          <w:ilvl w:val="0"/>
          <w:numId w:val="14"/>
        </w:numPr>
        <w:rPr>
          <w:rStyle w:val="apple-converted-space"/>
          <w:rFonts w:asciiTheme="majorHAnsi" w:hAnsiTheme="majorHAnsi"/>
        </w:rPr>
      </w:pPr>
      <w:r>
        <w:rPr>
          <w:rFonts w:asciiTheme="majorHAnsi" w:hAnsiTheme="majorHAnsi"/>
        </w:rPr>
        <w:t>NUQ -</w:t>
      </w:r>
      <w:r w:rsidRPr="006743F3">
        <w:rPr>
          <w:rFonts w:asciiTheme="majorHAnsi" w:hAnsiTheme="majorHAnsi"/>
        </w:rPr>
        <w:t>the res</w:t>
      </w:r>
      <w:r>
        <w:rPr>
          <w:rFonts w:asciiTheme="majorHAnsi" w:hAnsiTheme="majorHAnsi"/>
        </w:rPr>
        <w:t xml:space="preserve"> is only about private entities which means</w:t>
      </w:r>
      <w:r w:rsidRPr="006743F3">
        <w:rPr>
          <w:rFonts w:asciiTheme="majorHAnsi" w:hAnsiTheme="majorHAnsi"/>
        </w:rPr>
        <w:t xml:space="preserve"> </w:t>
      </w:r>
      <w:r>
        <w:rPr>
          <w:rFonts w:asciiTheme="majorHAnsi" w:hAnsiTheme="majorHAnsi"/>
        </w:rPr>
        <w:t xml:space="preserve">the aff cant solve for </w:t>
      </w:r>
      <w:r w:rsidRPr="006743F3">
        <w:rPr>
          <w:rFonts w:asciiTheme="majorHAnsi" w:hAnsiTheme="majorHAnsi"/>
        </w:rPr>
        <w:t xml:space="preserve">public entities </w:t>
      </w:r>
    </w:p>
    <w:p w14:paraId="71333D7E" w14:textId="77777777" w:rsidR="003A104D" w:rsidRPr="00612CDA" w:rsidRDefault="003A104D" w:rsidP="003A104D">
      <w:pPr>
        <w:pStyle w:val="Heading4"/>
        <w:numPr>
          <w:ilvl w:val="0"/>
          <w:numId w:val="14"/>
        </w:numPr>
        <w:rPr>
          <w:rFonts w:asciiTheme="majorHAnsi" w:hAnsiTheme="majorHAnsi"/>
        </w:rPr>
      </w:pPr>
      <w:r>
        <w:rPr>
          <w:rFonts w:asciiTheme="majorHAnsi" w:hAnsiTheme="majorHAnsi"/>
        </w:rPr>
        <w:t>C</w:t>
      </w:r>
      <w:r w:rsidRPr="00612CDA">
        <w:rPr>
          <w:rFonts w:asciiTheme="majorHAnsi" w:hAnsiTheme="majorHAnsi"/>
        </w:rPr>
        <w:t>olonization is only one aspect of appropriating outer space use of orbits for satellites, asteroid mining?</w:t>
      </w:r>
    </w:p>
    <w:p w14:paraId="55CB1085" w14:textId="77777777" w:rsidR="003A104D" w:rsidRPr="006743F3" w:rsidRDefault="003A104D" w:rsidP="003A104D">
      <w:pPr>
        <w:rPr>
          <w:rStyle w:val="StyleUnderline"/>
          <w:rFonts w:asciiTheme="majorHAnsi" w:hAnsiTheme="majorHAnsi"/>
        </w:rPr>
      </w:pPr>
    </w:p>
    <w:p w14:paraId="6A45A0FF" w14:textId="77777777" w:rsidR="003A104D" w:rsidRPr="006743F3" w:rsidRDefault="003A104D" w:rsidP="003A104D">
      <w:pPr>
        <w:rPr>
          <w:rStyle w:val="StyleUnderline"/>
          <w:rFonts w:asciiTheme="majorHAnsi" w:hAnsiTheme="majorHAnsi"/>
        </w:rPr>
      </w:pPr>
    </w:p>
    <w:p w14:paraId="0C3E38F2" w14:textId="77777777" w:rsidR="003A104D" w:rsidRPr="006743F3" w:rsidRDefault="003A104D" w:rsidP="003A104D">
      <w:pPr>
        <w:pStyle w:val="Heading2"/>
      </w:pPr>
      <w:r>
        <w:lastRenderedPageBreak/>
        <w:t>EXTRA</w:t>
      </w:r>
    </w:p>
    <w:p w14:paraId="4A1B5B61" w14:textId="77777777" w:rsidR="003A104D" w:rsidRPr="006743F3" w:rsidRDefault="003A104D" w:rsidP="003A104D">
      <w:pPr>
        <w:pStyle w:val="Heading4"/>
        <w:shd w:val="clear" w:color="auto" w:fill="FFFFFF" w:themeFill="background1"/>
        <w:rPr>
          <w:rFonts w:asciiTheme="majorHAnsi" w:hAnsiTheme="majorHAnsi" w:cs="Times New Roman"/>
        </w:rPr>
      </w:pPr>
      <w:r w:rsidRPr="006743F3">
        <w:rPr>
          <w:rFonts w:asciiTheme="majorHAnsi" w:hAnsiTheme="majorHAnsi" w:cs="Times New Roman"/>
        </w:rPr>
        <w:t>Space colonization solves civilization collapse – it’s try or die for the aff</w:t>
      </w:r>
    </w:p>
    <w:p w14:paraId="168D6C50" w14:textId="77777777" w:rsidR="003A104D" w:rsidRPr="006743F3" w:rsidRDefault="003A104D" w:rsidP="003A104D">
      <w:pPr>
        <w:shd w:val="clear" w:color="auto" w:fill="FFFFFF" w:themeFill="background1"/>
        <w:rPr>
          <w:rStyle w:val="Style13ptBold"/>
          <w:rFonts w:asciiTheme="majorHAnsi" w:hAnsiTheme="majorHAnsi"/>
        </w:rPr>
      </w:pPr>
      <w:r w:rsidRPr="006743F3">
        <w:rPr>
          <w:rStyle w:val="Style13ptBold"/>
          <w:rFonts w:asciiTheme="majorHAnsi" w:hAnsiTheme="majorHAnsi"/>
        </w:rPr>
        <w:t>Smith and Davies ‘12</w:t>
      </w:r>
    </w:p>
    <w:p w14:paraId="4A80E4E5" w14:textId="77777777" w:rsidR="003A104D" w:rsidRPr="006743F3" w:rsidRDefault="003A104D" w:rsidP="003A104D">
      <w:pPr>
        <w:shd w:val="clear" w:color="auto" w:fill="FFFFFF" w:themeFill="background1"/>
        <w:rPr>
          <w:rFonts w:asciiTheme="majorHAnsi" w:hAnsiTheme="majorHAnsi"/>
        </w:rPr>
      </w:pPr>
      <w:r w:rsidRPr="006743F3">
        <w:rPr>
          <w:rFonts w:asciiTheme="majorHAnsi" w:hAnsiTheme="majorHAnsi"/>
        </w:rPr>
        <w:t>Cameron M. Smith, PhD, teaches human evolution and prehistory in the Department of Anthropology @ Portland State University, Evan T. Davies, PhD, professor of archeology @ Cornell University, Springer Science Copyright, “Emigrating Beyond Earth: Human Adaptation and Space Colonization”</w:t>
      </w:r>
    </w:p>
    <w:p w14:paraId="4DDA08FF" w14:textId="77777777" w:rsidR="003A104D" w:rsidRPr="006743F3" w:rsidRDefault="003A104D" w:rsidP="003A104D">
      <w:pPr>
        <w:shd w:val="clear" w:color="auto" w:fill="FFFFFF" w:themeFill="background1"/>
        <w:rPr>
          <w:rStyle w:val="StyleUnderline"/>
          <w:rFonts w:asciiTheme="majorHAnsi" w:hAnsiTheme="majorHAnsi"/>
        </w:rPr>
      </w:pPr>
      <w:r w:rsidRPr="006743F3">
        <w:rPr>
          <w:rStyle w:val="Emphasis"/>
          <w:rFonts w:asciiTheme="majorHAnsi" w:hAnsiTheme="majorHAnsi"/>
        </w:rPr>
        <w:t>The Only Way Out is Up</w:t>
      </w:r>
      <w:r w:rsidRPr="006743F3">
        <w:rPr>
          <w:rFonts w:asciiTheme="majorHAnsi" w:hAnsiTheme="majorHAnsi"/>
          <w:sz w:val="14"/>
        </w:rPr>
        <w:t>¶ In the words of Astronomer Royal Martin Rees, “</w:t>
      </w:r>
      <w:r w:rsidRPr="006743F3">
        <w:rPr>
          <w:rStyle w:val="StyleUnderline"/>
          <w:rFonts w:asciiTheme="majorHAnsi" w:hAnsiTheme="majorHAnsi"/>
        </w:rPr>
        <w:t xml:space="preserve">Long before the Sun finally licks the Earth's face clean, a teeming variety of life or its artifacts could have spread far beyond its original planet; provided that we avoid </w:t>
      </w:r>
      <w:r w:rsidRPr="006743F3">
        <w:rPr>
          <w:rStyle w:val="Emphasis"/>
          <w:rFonts w:asciiTheme="majorHAnsi" w:hAnsiTheme="majorHAnsi"/>
        </w:rPr>
        <w:t>irreversible catastrophe</w:t>
      </w:r>
      <w:r w:rsidRPr="006743F3">
        <w:rPr>
          <w:rStyle w:val="StyleUnderline"/>
          <w:rFonts w:asciiTheme="majorHAnsi" w:hAnsiTheme="majorHAnsi"/>
        </w:rPr>
        <w:t xml:space="preserve"> before this process can</w:t>
      </w:r>
      <w:r w:rsidRPr="006743F3">
        <w:rPr>
          <w:rFonts w:asciiTheme="majorHAnsi" w:hAnsiTheme="majorHAnsi"/>
          <w:sz w:val="14"/>
        </w:rPr>
        <w:t xml:space="preserve"> even </w:t>
      </w:r>
      <w:r w:rsidRPr="006743F3">
        <w:rPr>
          <w:rStyle w:val="StyleUnderline"/>
          <w:rFonts w:asciiTheme="majorHAnsi" w:hAnsiTheme="majorHAnsi"/>
        </w:rPr>
        <w:t>commence</w:t>
      </w:r>
      <w:r w:rsidRPr="006743F3">
        <w:rPr>
          <w:rFonts w:asciiTheme="majorHAnsi" w:hAnsiTheme="majorHAnsi"/>
          <w:sz w:val="14"/>
        </w:rPr>
        <w:t xml:space="preserve">.”48 </w:t>
      </w:r>
      <w:r w:rsidRPr="006743F3">
        <w:rPr>
          <w:rStyle w:val="StyleUnderline"/>
          <w:rFonts w:asciiTheme="majorHAnsi" w:hAnsiTheme="majorHAnsi"/>
        </w:rPr>
        <w:t>Humans have tremendous and</w:t>
      </w:r>
      <w:r w:rsidRPr="006743F3">
        <w:rPr>
          <w:rFonts w:asciiTheme="majorHAnsi" w:hAnsiTheme="majorHAnsi"/>
          <w:sz w:val="14"/>
        </w:rPr>
        <w:t xml:space="preserve"> even </w:t>
      </w:r>
      <w:r w:rsidRPr="006743F3">
        <w:rPr>
          <w:rStyle w:val="StyleUnderline"/>
          <w:rFonts w:asciiTheme="majorHAnsi" w:hAnsiTheme="majorHAnsi"/>
        </w:rPr>
        <w:t>unknowable potential.</w:t>
      </w:r>
      <w:r w:rsidRPr="006743F3">
        <w:rPr>
          <w:rFonts w:asciiTheme="majorHAnsi" w:hAnsiTheme="majorHAnsi"/>
          <w:sz w:val="14"/>
        </w:rPr>
        <w:t xml:space="preserve"> But, as the Han Chinese said, </w:t>
      </w:r>
      <w:r w:rsidRPr="006743F3">
        <w:rPr>
          <w:rStyle w:val="StyleUnderline"/>
          <w:rFonts w:asciiTheme="majorHAnsi" w:hAnsiTheme="majorHAnsi"/>
        </w:rPr>
        <w:t>we live in</w:t>
      </w:r>
      <w:r w:rsidRPr="006743F3">
        <w:rPr>
          <w:rFonts w:asciiTheme="majorHAnsi" w:hAnsiTheme="majorHAnsi"/>
          <w:sz w:val="14"/>
        </w:rPr>
        <w:t xml:space="preserve"> “interesting” times. </w:t>
      </w:r>
      <w:r w:rsidRPr="006743F3">
        <w:rPr>
          <w:rStyle w:val="StyleUnderline"/>
          <w:rFonts w:asciiTheme="majorHAnsi" w:hAnsiTheme="majorHAnsi"/>
        </w:rPr>
        <w:t>Critical times</w:t>
      </w:r>
      <w:r w:rsidRPr="006743F3">
        <w:rPr>
          <w:rFonts w:asciiTheme="majorHAnsi" w:hAnsiTheme="majorHAnsi"/>
          <w:sz w:val="14"/>
        </w:rPr>
        <w:t xml:space="preserve">, says Rees: “in the twenty first century </w:t>
      </w:r>
      <w:r w:rsidRPr="006743F3">
        <w:rPr>
          <w:rStyle w:val="StyleUnderline"/>
          <w:rFonts w:asciiTheme="majorHAnsi" w:hAnsiTheme="majorHAnsi"/>
          <w:highlight w:val="yellow"/>
        </w:rPr>
        <w:t>humanity is more at risk than ever before</w:t>
      </w:r>
      <w:r w:rsidRPr="006743F3">
        <w:rPr>
          <w:rFonts w:asciiTheme="majorHAnsi" w:hAnsiTheme="majorHAnsi"/>
          <w:sz w:val="14"/>
        </w:rPr>
        <w:t xml:space="preserve"> from misapplication of science.”49 It is not only science that ¶ could be misapplied; </w:t>
      </w:r>
      <w:r w:rsidRPr="006743F3">
        <w:rPr>
          <w:rStyle w:val="StyleUnderline"/>
          <w:rFonts w:asciiTheme="majorHAnsi" w:hAnsiTheme="majorHAnsi"/>
        </w:rPr>
        <w:t>an endless-growth model of commerce is of course impossible, but that does not prevent us from pursuing it.</w:t>
      </w:r>
      <w:r w:rsidRPr="006743F3">
        <w:rPr>
          <w:rFonts w:asciiTheme="majorHAnsi" w:hAnsiTheme="majorHAnsi"/>
          <w:sz w:val="14"/>
        </w:rPr>
        <w:t xml:space="preserve"> Many </w:t>
      </w:r>
      <w:r w:rsidRPr="006743F3">
        <w:rPr>
          <w:rStyle w:val="StyleUnderline"/>
          <w:rFonts w:asciiTheme="majorHAnsi" w:hAnsiTheme="majorHAnsi"/>
        </w:rPr>
        <w:t>fisheries</w:t>
      </w:r>
      <w:r w:rsidRPr="006743F3">
        <w:rPr>
          <w:rFonts w:asciiTheme="majorHAnsi" w:hAnsiTheme="majorHAnsi"/>
          <w:sz w:val="14"/>
        </w:rPr>
        <w:t xml:space="preserve"> today </w:t>
      </w:r>
      <w:r w:rsidRPr="006743F3">
        <w:rPr>
          <w:rStyle w:val="StyleUnderline"/>
          <w:rFonts w:asciiTheme="majorHAnsi" w:hAnsiTheme="majorHAnsi"/>
        </w:rPr>
        <w:t>are near collapse</w:t>
      </w:r>
      <w:r w:rsidRPr="006743F3">
        <w:rPr>
          <w:rFonts w:asciiTheme="majorHAnsi" w:hAnsiTheme="majorHAnsi"/>
          <w:sz w:val="14"/>
        </w:rPr>
        <w:t xml:space="preserve">, after just a few decades of industrial fishing, </w:t>
      </w:r>
      <w:r w:rsidRPr="006743F3">
        <w:rPr>
          <w:rStyle w:val="StyleUnderline"/>
          <w:rFonts w:asciiTheme="majorHAnsi" w:hAnsiTheme="majorHAnsi"/>
        </w:rPr>
        <w:t>and every fishery ever discovered has been chronically over-fished</w:t>
      </w:r>
      <w:r w:rsidRPr="006743F3">
        <w:rPr>
          <w:rFonts w:asciiTheme="majorHAnsi" w:hAnsiTheme="majorHAnsi"/>
          <w:sz w:val="14"/>
        </w:rPr>
        <w:t xml:space="preserve">.50¶ In an interview with a Canadian television station </w:t>
      </w:r>
      <w:r w:rsidRPr="006743F3">
        <w:rPr>
          <w:rStyle w:val="StyleUnderline"/>
          <w:rFonts w:asciiTheme="majorHAnsi" w:hAnsiTheme="majorHAnsi"/>
        </w:rPr>
        <w:t>in 1993</w:t>
      </w:r>
      <w:r w:rsidRPr="006743F3">
        <w:rPr>
          <w:rFonts w:asciiTheme="majorHAnsi" w:hAnsiTheme="majorHAnsi"/>
          <w:sz w:val="14"/>
        </w:rPr>
        <w:t xml:space="preserve">, Carl </w:t>
      </w:r>
      <w:r w:rsidRPr="006743F3">
        <w:rPr>
          <w:rStyle w:val="StyleUnderline"/>
          <w:rFonts w:asciiTheme="majorHAnsi" w:hAnsiTheme="majorHAnsi"/>
        </w:rPr>
        <w:t>Sagan expressed his hope that space exploration and</w:t>
      </w:r>
      <w:r w:rsidRPr="006743F3">
        <w:rPr>
          <w:rFonts w:asciiTheme="majorHAnsi" w:hAnsiTheme="majorHAnsi"/>
          <w:sz w:val="14"/>
        </w:rPr>
        <w:t xml:space="preserve"> eventual </w:t>
      </w:r>
      <w:r w:rsidRPr="006743F3">
        <w:rPr>
          <w:rStyle w:val="StyleUnderline"/>
          <w:rFonts w:asciiTheme="majorHAnsi" w:hAnsiTheme="majorHAnsi"/>
        </w:rPr>
        <w:t>colonization would occur, as the costs continued to decline, and the urgency became clear</w:t>
      </w:r>
      <w:r w:rsidRPr="006743F3">
        <w:rPr>
          <w:rFonts w:asciiTheme="majorHAnsi" w:hAnsiTheme="majorHAnsi"/>
          <w:sz w:val="14"/>
        </w:rPr>
        <w:t>er to people.</w:t>
      </w:r>
      <w:r w:rsidRPr="006743F3">
        <w:rPr>
          <w:rStyle w:val="StyleUnderline"/>
          <w:rFonts w:asciiTheme="majorHAnsi" w:hAnsiTheme="majorHAnsi"/>
        </w:rPr>
        <w:t>51 In this chapter we have attempted to impart that</w:t>
      </w:r>
      <w:r w:rsidRPr="006743F3">
        <w:rPr>
          <w:rFonts w:asciiTheme="majorHAnsi" w:hAnsiTheme="majorHAnsi"/>
          <w:sz w:val="14"/>
        </w:rPr>
        <w:t xml:space="preserve"> certain </w:t>
      </w:r>
      <w:r w:rsidRPr="006743F3">
        <w:rPr>
          <w:rStyle w:val="StyleUnderline"/>
          <w:rFonts w:asciiTheme="majorHAnsi" w:hAnsiTheme="majorHAnsi"/>
        </w:rPr>
        <w:t>urgency</w:t>
      </w:r>
      <w:r w:rsidRPr="006743F3">
        <w:rPr>
          <w:rFonts w:asciiTheme="majorHAnsi" w:hAnsiTheme="majorHAnsi"/>
          <w:sz w:val="14"/>
        </w:rPr>
        <w:t xml:space="preserve">, though without hysteria. </w:t>
      </w:r>
      <w:r w:rsidRPr="006743F3">
        <w:rPr>
          <w:rStyle w:val="StyleUnderline"/>
          <w:rFonts w:asciiTheme="majorHAnsi" w:hAnsiTheme="majorHAnsi"/>
        </w:rPr>
        <w:t xml:space="preserve">We have shown examples of </w:t>
      </w:r>
      <w:r w:rsidRPr="006743F3">
        <w:rPr>
          <w:rStyle w:val="StyleUnderline"/>
          <w:rFonts w:asciiTheme="majorHAnsi" w:hAnsiTheme="majorHAnsi"/>
          <w:highlight w:val="yellow"/>
        </w:rPr>
        <w:t>natural calamities</w:t>
      </w:r>
      <w:r w:rsidRPr="006743F3">
        <w:rPr>
          <w:rStyle w:val="StyleUnderline"/>
          <w:rFonts w:asciiTheme="majorHAnsi" w:hAnsiTheme="majorHAnsi"/>
        </w:rPr>
        <w:t xml:space="preserve"> that could occur</w:t>
      </w:r>
      <w:r w:rsidRPr="006743F3">
        <w:rPr>
          <w:rFonts w:asciiTheme="majorHAnsi" w:hAnsiTheme="majorHAnsi"/>
          <w:sz w:val="14"/>
        </w:rPr>
        <w:t xml:space="preserve"> on Earth, </w:t>
      </w:r>
      <w:r w:rsidRPr="006743F3">
        <w:rPr>
          <w:rStyle w:val="StyleUnderline"/>
          <w:rFonts w:asciiTheme="majorHAnsi" w:hAnsiTheme="majorHAnsi"/>
        </w:rPr>
        <w:t>and speculated on easily-imaginable human-made catastrophes</w:t>
      </w:r>
      <w:r w:rsidRPr="006743F3">
        <w:rPr>
          <w:rFonts w:asciiTheme="majorHAnsi" w:hAnsiTheme="majorHAnsi"/>
          <w:sz w:val="14"/>
        </w:rPr>
        <w:t xml:space="preserve">, catastrophes </w:t>
      </w:r>
      <w:r w:rsidRPr="006743F3">
        <w:rPr>
          <w:rStyle w:val="StyleUnderline"/>
          <w:rFonts w:asciiTheme="majorHAnsi" w:hAnsiTheme="majorHAnsi"/>
        </w:rPr>
        <w:t>that</w:t>
      </w:r>
      <w:r w:rsidRPr="006743F3">
        <w:rPr>
          <w:rFonts w:asciiTheme="majorHAnsi" w:hAnsiTheme="majorHAnsi"/>
          <w:sz w:val="14"/>
        </w:rPr>
        <w:t xml:space="preserve"> - in each case - </w:t>
      </w:r>
      <w:r w:rsidRPr="006743F3">
        <w:rPr>
          <w:rStyle w:val="StyleUnderline"/>
          <w:rFonts w:asciiTheme="majorHAnsi" w:hAnsiTheme="majorHAnsi"/>
          <w:highlight w:val="yellow"/>
        </w:rPr>
        <w:t>coul</w:t>
      </w:r>
      <w:r w:rsidRPr="006743F3">
        <w:rPr>
          <w:rStyle w:val="StyleUnderline"/>
          <w:rFonts w:asciiTheme="majorHAnsi" w:hAnsiTheme="majorHAnsi"/>
        </w:rPr>
        <w:t>d</w:t>
      </w:r>
      <w:r w:rsidRPr="006743F3">
        <w:rPr>
          <w:rFonts w:asciiTheme="majorHAnsi" w:hAnsiTheme="majorHAnsi"/>
          <w:sz w:val="14"/>
        </w:rPr>
        <w:t xml:space="preserve"> either </w:t>
      </w:r>
      <w:r w:rsidRPr="006743F3">
        <w:rPr>
          <w:rStyle w:val="Emphasis"/>
          <w:rFonts w:asciiTheme="majorHAnsi" w:hAnsiTheme="majorHAnsi"/>
          <w:highlight w:val="yellow"/>
        </w:rPr>
        <w:t>bring</w:t>
      </w:r>
      <w:r w:rsidRPr="006743F3">
        <w:rPr>
          <w:rStyle w:val="Emphasis"/>
          <w:rFonts w:asciiTheme="majorHAnsi" w:hAnsiTheme="majorHAnsi"/>
        </w:rPr>
        <w:t xml:space="preserve"> about </w:t>
      </w:r>
      <w:r w:rsidRPr="006743F3">
        <w:rPr>
          <w:rStyle w:val="Emphasis"/>
          <w:rFonts w:asciiTheme="majorHAnsi" w:hAnsiTheme="majorHAnsi"/>
          <w:highlight w:val="yellow"/>
        </w:rPr>
        <w:t xml:space="preserve">the downfall of global civilization </w:t>
      </w:r>
      <w:r w:rsidRPr="006743F3">
        <w:rPr>
          <w:rStyle w:val="Emphasis"/>
          <w:rFonts w:asciiTheme="majorHAnsi" w:hAnsiTheme="majorHAnsi"/>
        </w:rPr>
        <w:t>or altogether extinguish the human species.</w:t>
      </w:r>
      <w:r w:rsidRPr="006743F3">
        <w:rPr>
          <w:rStyle w:val="Emphasis"/>
          <w:rFonts w:asciiTheme="majorHAnsi" w:hAnsiTheme="majorHAnsi"/>
          <w:sz w:val="12"/>
        </w:rPr>
        <w:t xml:space="preserve">¶ </w:t>
      </w:r>
      <w:r w:rsidRPr="006743F3">
        <w:rPr>
          <w:rStyle w:val="StyleUnderline"/>
          <w:rFonts w:asciiTheme="majorHAnsi" w:hAnsiTheme="majorHAnsi"/>
        </w:rPr>
        <w:t>For all of these reasons</w:t>
      </w:r>
      <w:r w:rsidRPr="006743F3">
        <w:rPr>
          <w:rFonts w:asciiTheme="majorHAnsi" w:hAnsiTheme="majorHAnsi"/>
          <w:sz w:val="14"/>
        </w:rPr>
        <w:t xml:space="preserve">, as hard to imagine as they may be, </w:t>
      </w:r>
      <w:r w:rsidRPr="006743F3">
        <w:rPr>
          <w:rStyle w:val="StyleUnderline"/>
          <w:rFonts w:asciiTheme="majorHAnsi" w:hAnsiTheme="majorHAnsi"/>
          <w:highlight w:val="yellow"/>
        </w:rPr>
        <w:t>we must</w:t>
      </w:r>
      <w:r w:rsidRPr="006743F3">
        <w:rPr>
          <w:rStyle w:val="StyleUnderline"/>
          <w:rFonts w:asciiTheme="majorHAnsi" w:hAnsiTheme="majorHAnsi"/>
        </w:rPr>
        <w:t xml:space="preserve"> begin to </w:t>
      </w:r>
      <w:r w:rsidRPr="006743F3">
        <w:rPr>
          <w:rStyle w:val="StyleUnderline"/>
          <w:rFonts w:asciiTheme="majorHAnsi" w:hAnsiTheme="majorHAnsi"/>
          <w:highlight w:val="yellow"/>
        </w:rPr>
        <w:t>develop outposts of humanity outside</w:t>
      </w:r>
      <w:r w:rsidRPr="006743F3">
        <w:rPr>
          <w:rStyle w:val="StyleUnderline"/>
          <w:rFonts w:asciiTheme="majorHAnsi" w:hAnsiTheme="majorHAnsi"/>
        </w:rPr>
        <w:t xml:space="preserve"> of </w:t>
      </w:r>
      <w:r w:rsidRPr="006743F3">
        <w:rPr>
          <w:rStyle w:val="StyleUnderline"/>
          <w:rFonts w:asciiTheme="majorHAnsi" w:hAnsiTheme="majorHAnsi"/>
          <w:highlight w:val="yellow"/>
        </w:rPr>
        <w:t>Earth, if we are</w:t>
      </w:r>
      <w:r w:rsidRPr="006743F3">
        <w:rPr>
          <w:rStyle w:val="StyleUnderline"/>
          <w:rFonts w:asciiTheme="majorHAnsi" w:hAnsiTheme="majorHAnsi"/>
        </w:rPr>
        <w:t xml:space="preserve"> genuinely </w:t>
      </w:r>
      <w:r w:rsidRPr="006743F3">
        <w:rPr>
          <w:rStyle w:val="StyleUnderline"/>
          <w:rFonts w:asciiTheme="majorHAnsi" w:hAnsiTheme="majorHAnsi"/>
          <w:highlight w:val="yellow"/>
        </w:rPr>
        <w:t>concerned about our</w:t>
      </w:r>
      <w:r w:rsidRPr="006743F3">
        <w:rPr>
          <w:rStyle w:val="StyleUnderline"/>
          <w:rFonts w:asciiTheme="majorHAnsi" w:hAnsiTheme="majorHAnsi"/>
        </w:rPr>
        <w:t xml:space="preserve"> collective </w:t>
      </w:r>
      <w:r w:rsidRPr="006743F3">
        <w:rPr>
          <w:rStyle w:val="StyleUnderline"/>
          <w:rFonts w:asciiTheme="majorHAnsi" w:hAnsiTheme="majorHAnsi"/>
          <w:highlight w:val="yellow"/>
        </w:rPr>
        <w:t>future.</w:t>
      </w:r>
      <w:r w:rsidRPr="006743F3">
        <w:rPr>
          <w:rStyle w:val="StyleUnderline"/>
          <w:rFonts w:asciiTheme="majorHAnsi" w:hAnsiTheme="majorHAnsi"/>
        </w:rPr>
        <w:t xml:space="preserve"> We buy insurance plans</w:t>
      </w:r>
      <w:r w:rsidRPr="006743F3">
        <w:rPr>
          <w:rFonts w:asciiTheme="majorHAnsi" w:hAnsiTheme="majorHAnsi"/>
          <w:sz w:val="14"/>
        </w:rPr>
        <w:t xml:space="preserve"> against our individual lives </w:t>
      </w:r>
      <w:r w:rsidRPr="006743F3">
        <w:rPr>
          <w:rStyle w:val="StyleUnderline"/>
          <w:rFonts w:asciiTheme="majorHAnsi" w:hAnsiTheme="majorHAnsi"/>
        </w:rPr>
        <w:t>to protect our families. We should do the same, by space colonization, for our offspring.</w:t>
      </w:r>
      <w:r w:rsidRPr="006743F3">
        <w:rPr>
          <w:rFonts w:asciiTheme="majorHAnsi" w:hAnsiTheme="majorHAnsi"/>
          <w:sz w:val="14"/>
        </w:rPr>
        <w:t xml:space="preserve"> </w:t>
      </w:r>
      <w:r w:rsidRPr="006743F3">
        <w:rPr>
          <w:rStyle w:val="StyleUnderline"/>
          <w:rFonts w:asciiTheme="majorHAnsi" w:hAnsiTheme="majorHAnsi"/>
        </w:rPr>
        <w:t>Plenty of others have given similar warnings</w:t>
      </w:r>
      <w:r w:rsidRPr="006743F3">
        <w:rPr>
          <w:rFonts w:asciiTheme="majorHAnsi" w:hAnsiTheme="majorHAnsi"/>
          <w:sz w:val="14"/>
        </w:rPr>
        <w:t xml:space="preserve">, but </w:t>
      </w:r>
      <w:r w:rsidRPr="006743F3">
        <w:rPr>
          <w:rStyle w:val="StyleUnderline"/>
          <w:rFonts w:asciiTheme="majorHAnsi" w:hAnsiTheme="majorHAnsi"/>
        </w:rPr>
        <w:t>today we write for a new generation.</w:t>
      </w:r>
      <w:r w:rsidRPr="006743F3">
        <w:rPr>
          <w:rStyle w:val="StyleUnderline"/>
          <w:rFonts w:asciiTheme="majorHAnsi" w:hAnsiTheme="majorHAnsi"/>
          <w:sz w:val="12"/>
        </w:rPr>
        <w:t xml:space="preserve">¶ </w:t>
      </w:r>
      <w:r w:rsidRPr="006743F3">
        <w:rPr>
          <w:rStyle w:val="StyleUnderline"/>
          <w:rFonts w:asciiTheme="majorHAnsi" w:hAnsiTheme="majorHAnsi"/>
        </w:rPr>
        <w:t>The future is</w:t>
      </w:r>
      <w:r w:rsidRPr="006743F3">
        <w:rPr>
          <w:rFonts w:asciiTheme="majorHAnsi" w:hAnsiTheme="majorHAnsi"/>
          <w:sz w:val="14"/>
        </w:rPr>
        <w:t xml:space="preserve"> simply </w:t>
      </w:r>
      <w:r w:rsidRPr="006743F3">
        <w:rPr>
          <w:rStyle w:val="StyleUnderline"/>
          <w:rFonts w:asciiTheme="majorHAnsi" w:hAnsiTheme="majorHAnsi"/>
        </w:rPr>
        <w:t>the result of daily decisions, and if humanity is to emigrate from the home planet</w:t>
      </w:r>
      <w:r w:rsidRPr="006743F3">
        <w:rPr>
          <w:rFonts w:asciiTheme="majorHAnsi" w:hAnsiTheme="majorHAnsi"/>
          <w:sz w:val="14"/>
        </w:rPr>
        <w:t xml:space="preserve">, to expand geographically </w:t>
      </w:r>
      <w:r w:rsidRPr="006743F3">
        <w:rPr>
          <w:rStyle w:val="StyleUnderline"/>
          <w:rFonts w:asciiTheme="majorHAnsi" w:hAnsiTheme="majorHAnsi"/>
        </w:rPr>
        <w:t xml:space="preserve">like any mature species, some people of the next generation will have to make similar decisions to those of the </w:t>
      </w:r>
      <w:r w:rsidRPr="006743F3">
        <w:rPr>
          <w:rFonts w:asciiTheme="majorHAnsi" w:hAnsiTheme="majorHAnsi"/>
          <w:sz w:val="14"/>
        </w:rPr>
        <w:t xml:space="preserve">‘crazy </w:t>
      </w:r>
      <w:r w:rsidRPr="006743F3">
        <w:rPr>
          <w:rStyle w:val="StyleUnderline"/>
          <w:rFonts w:asciiTheme="majorHAnsi" w:hAnsiTheme="majorHAnsi"/>
        </w:rPr>
        <w:t>dreamers'</w:t>
      </w:r>
      <w:r w:rsidRPr="006743F3">
        <w:rPr>
          <w:rFonts w:asciiTheme="majorHAnsi" w:hAnsiTheme="majorHAnsi"/>
          <w:sz w:val="14"/>
        </w:rPr>
        <w:t xml:space="preserve"> like Burt Rutan, the aircraft designer who build the world's first privately funded and piloted spacecraft; Richard Branson, who has established space tourism; Franklin Chang-Diaz, designer of the Variable Specific Impulse Magnetoplasma Rocket (VASIMR) (an engine claimed to have the potential to cut flight time to Mars to 40 days); or Dr Dava Newman, an MIT professor who designs advanced life-support garments for the human exploration of Mars (see Figure 8.3). None of these developments can be said to address the immediate and legitimate concerns of humanity, but </w:t>
      </w:r>
      <w:r w:rsidRPr="006743F3">
        <w:rPr>
          <w:rStyle w:val="StyleUnderline"/>
          <w:rFonts w:asciiTheme="majorHAnsi" w:hAnsiTheme="majorHAnsi"/>
        </w:rPr>
        <w:t>in the same way we do not quit creating art, or give up on intangibles when things are materially difficult</w:t>
      </w:r>
      <w:r w:rsidRPr="006743F3">
        <w:rPr>
          <w:rFonts w:asciiTheme="majorHAnsi" w:hAnsiTheme="majorHAnsi"/>
          <w:sz w:val="14"/>
        </w:rPr>
        <w:t xml:space="preserve">; indeed it could be argued that </w:t>
      </w:r>
      <w:r w:rsidRPr="006743F3">
        <w:rPr>
          <w:rStyle w:val="StyleUnderline"/>
          <w:rFonts w:asciiTheme="majorHAnsi" w:hAnsiTheme="majorHAnsi"/>
        </w:rPr>
        <w:t xml:space="preserve">in such times </w:t>
      </w:r>
      <w:r w:rsidRPr="006743F3">
        <w:rPr>
          <w:rStyle w:val="StyleUnderline"/>
          <w:rFonts w:asciiTheme="majorHAnsi" w:hAnsiTheme="majorHAnsi"/>
          <w:highlight w:val="yellow"/>
        </w:rPr>
        <w:t>it is most important</w:t>
      </w:r>
      <w:r w:rsidRPr="006743F3">
        <w:rPr>
          <w:rStyle w:val="StyleUnderline"/>
          <w:rFonts w:asciiTheme="majorHAnsi" w:hAnsiTheme="majorHAnsi"/>
        </w:rPr>
        <w:t xml:space="preserve"> to retain our dreams.</w:t>
      </w:r>
      <w:r w:rsidRPr="006743F3">
        <w:rPr>
          <w:rStyle w:val="StyleUnderline"/>
          <w:rFonts w:asciiTheme="majorHAnsi" w:hAnsiTheme="majorHAnsi"/>
          <w:sz w:val="12"/>
        </w:rPr>
        <w:t xml:space="preserve">¶ </w:t>
      </w:r>
      <w:r w:rsidRPr="006743F3">
        <w:rPr>
          <w:rFonts w:asciiTheme="majorHAnsi" w:hAnsiTheme="majorHAnsi"/>
          <w:sz w:val="14"/>
        </w:rPr>
        <w:t xml:space="preserve">Responsible parents want success for their children; they want them to survive and flourish, even at one’s own expense. The risks people take and the strides they make today will determine where our descendants stand in the future. </w:t>
      </w:r>
      <w:r w:rsidRPr="006743F3">
        <w:rPr>
          <w:rStyle w:val="StyleUnderline"/>
          <w:rFonts w:asciiTheme="majorHAnsi" w:hAnsiTheme="majorHAnsi"/>
        </w:rPr>
        <w:t xml:space="preserve">It makes sense for us to do all in our capacity </w:t>
      </w:r>
      <w:r w:rsidRPr="006743F3">
        <w:rPr>
          <w:rStyle w:val="StyleUnderline"/>
          <w:rFonts w:asciiTheme="majorHAnsi" w:hAnsiTheme="majorHAnsi"/>
          <w:highlight w:val="yellow"/>
        </w:rPr>
        <w:t>to ensure that there will be</w:t>
      </w:r>
      <w:r w:rsidRPr="006743F3">
        <w:rPr>
          <w:rStyle w:val="StyleUnderline"/>
          <w:rFonts w:asciiTheme="majorHAnsi" w:hAnsiTheme="majorHAnsi"/>
        </w:rPr>
        <w:t xml:space="preserve"> </w:t>
      </w:r>
      <w:r w:rsidRPr="006743F3">
        <w:rPr>
          <w:rStyle w:val="StyleUnderline"/>
          <w:rFonts w:asciiTheme="majorHAnsi" w:hAnsiTheme="majorHAnsi"/>
          <w:highlight w:val="yellow"/>
        </w:rPr>
        <w:t>abodes of humanity off of Earth, to</w:t>
      </w:r>
      <w:r w:rsidRPr="006743F3">
        <w:rPr>
          <w:rStyle w:val="StyleUnderline"/>
          <w:rFonts w:asciiTheme="majorHAnsi" w:hAnsiTheme="majorHAnsi"/>
        </w:rPr>
        <w:t xml:space="preserve"> ensure the survival our species, to </w:t>
      </w:r>
      <w:r w:rsidRPr="006743F3">
        <w:rPr>
          <w:rStyle w:val="StyleUnderline"/>
          <w:rFonts w:asciiTheme="majorHAnsi" w:hAnsiTheme="majorHAnsi"/>
          <w:highlight w:val="yellow"/>
        </w:rPr>
        <w:t>continue life</w:t>
      </w:r>
      <w:r w:rsidRPr="006743F3">
        <w:rPr>
          <w:rStyle w:val="StyleUnderline"/>
          <w:rFonts w:asciiTheme="majorHAnsi" w:hAnsiTheme="majorHAnsi"/>
        </w:rPr>
        <w:t>. It makes fundamental sense</w:t>
      </w:r>
      <w:r w:rsidRPr="006743F3">
        <w:rPr>
          <w:rFonts w:asciiTheme="majorHAnsi" w:hAnsiTheme="majorHAnsi"/>
          <w:sz w:val="14"/>
        </w:rPr>
        <w:t xml:space="preserve"> to us to continue </w:t>
      </w:r>
      <w:r w:rsidRPr="006743F3">
        <w:rPr>
          <w:rStyle w:val="StyleUnderline"/>
          <w:rFonts w:asciiTheme="majorHAnsi" w:hAnsiTheme="majorHAnsi"/>
        </w:rPr>
        <w:t>to expand our understanding of ourselves and of our Universe, to continue grow in knowledge and wisdom, in short, to continue to evolve.</w:t>
      </w:r>
    </w:p>
    <w:p w14:paraId="4097F661" w14:textId="77777777" w:rsidR="003A104D" w:rsidRPr="006743F3" w:rsidRDefault="003A104D" w:rsidP="003A104D">
      <w:pPr>
        <w:pStyle w:val="Heading3"/>
        <w:shd w:val="clear" w:color="auto" w:fill="FFFFFF" w:themeFill="background1"/>
        <w:rPr>
          <w:rFonts w:asciiTheme="majorHAnsi" w:hAnsiTheme="majorHAnsi" w:cs="Times New Roman"/>
        </w:rPr>
      </w:pPr>
      <w:r w:rsidRPr="006743F3">
        <w:rPr>
          <w:rFonts w:asciiTheme="majorHAnsi" w:hAnsiTheme="majorHAnsi" w:cs="Times New Roman"/>
        </w:rPr>
        <w:lastRenderedPageBreak/>
        <w:t>! Space Col – Solves Extinction – Mars</w:t>
      </w:r>
    </w:p>
    <w:p w14:paraId="20D3B59E" w14:textId="77777777" w:rsidR="003A104D" w:rsidRPr="006743F3" w:rsidRDefault="003A104D" w:rsidP="003A104D">
      <w:pPr>
        <w:pStyle w:val="Heading4"/>
        <w:shd w:val="clear" w:color="auto" w:fill="FFFFFF" w:themeFill="background1"/>
        <w:rPr>
          <w:rFonts w:asciiTheme="majorHAnsi" w:hAnsiTheme="majorHAnsi" w:cs="Times New Roman"/>
        </w:rPr>
      </w:pPr>
      <w:r w:rsidRPr="006743F3">
        <w:rPr>
          <w:rFonts w:asciiTheme="majorHAnsi" w:hAnsiTheme="majorHAnsi" w:cs="Times New Roman"/>
        </w:rPr>
        <w:t xml:space="preserve">Colonizing Mars is key – solves extinction and acts as a </w:t>
      </w:r>
      <w:r w:rsidRPr="006743F3">
        <w:rPr>
          <w:rFonts w:asciiTheme="majorHAnsi" w:hAnsiTheme="majorHAnsi" w:cs="Times New Roman"/>
          <w:u w:val="single"/>
        </w:rPr>
        <w:t>springboard</w:t>
      </w:r>
      <w:r w:rsidRPr="006743F3">
        <w:rPr>
          <w:rFonts w:asciiTheme="majorHAnsi" w:hAnsiTheme="majorHAnsi" w:cs="Times New Roman"/>
        </w:rPr>
        <w:t xml:space="preserve"> for future colonization</w:t>
      </w:r>
    </w:p>
    <w:p w14:paraId="74EB21B9" w14:textId="77777777" w:rsidR="003A104D" w:rsidRPr="006743F3" w:rsidRDefault="003A104D" w:rsidP="003A104D">
      <w:pPr>
        <w:shd w:val="clear" w:color="auto" w:fill="FFFFFF" w:themeFill="background1"/>
        <w:rPr>
          <w:rStyle w:val="Style13ptBold"/>
          <w:rFonts w:asciiTheme="majorHAnsi" w:hAnsiTheme="majorHAnsi"/>
        </w:rPr>
      </w:pPr>
      <w:r w:rsidRPr="006743F3">
        <w:rPr>
          <w:rStyle w:val="Style13ptBold"/>
          <w:rFonts w:asciiTheme="majorHAnsi" w:hAnsiTheme="majorHAnsi"/>
        </w:rPr>
        <w:t>Schulze-Makuch and Davies 10</w:t>
      </w:r>
      <w:r w:rsidRPr="006743F3">
        <w:rPr>
          <w:rFonts w:asciiTheme="majorHAnsi" w:hAnsiTheme="majorHAnsi"/>
        </w:rPr>
        <w:t xml:space="preserve"> – PhD and Professor @ the School of Earth and Environmental Sciences @ Washington State University; PhD and Regents’ Professor and Director of the Beyond Center for Fundamental Concepts in Science @ Arizona State University </w:t>
      </w:r>
    </w:p>
    <w:p w14:paraId="7B79A04D" w14:textId="77777777" w:rsidR="003A104D" w:rsidRPr="006743F3" w:rsidRDefault="003A104D" w:rsidP="003A104D">
      <w:pPr>
        <w:shd w:val="clear" w:color="auto" w:fill="FFFFFF" w:themeFill="background1"/>
        <w:rPr>
          <w:rFonts w:asciiTheme="majorHAnsi" w:hAnsiTheme="majorHAnsi"/>
        </w:rPr>
      </w:pPr>
      <w:r w:rsidRPr="006743F3">
        <w:rPr>
          <w:rFonts w:asciiTheme="majorHAnsi" w:hAnsiTheme="majorHAnsi"/>
        </w:rPr>
        <w:t xml:space="preserve">Dirk and Paul, Journal of Cosmology, Vol.12, p. 3619-3626, October-November, “To Boldly Go: A One-Way Human Mission to Mars” http://journalofcosmology.com/Mars108.html </w:t>
      </w:r>
    </w:p>
    <w:p w14:paraId="0407B1F9" w14:textId="77777777" w:rsidR="003A104D" w:rsidRPr="006743F3" w:rsidRDefault="003A104D" w:rsidP="003A104D">
      <w:pPr>
        <w:shd w:val="clear" w:color="auto" w:fill="FFFFFF" w:themeFill="background1"/>
        <w:rPr>
          <w:rFonts w:asciiTheme="majorHAnsi" w:hAnsiTheme="majorHAnsi"/>
          <w:sz w:val="14"/>
        </w:rPr>
      </w:pPr>
      <w:r w:rsidRPr="006743F3">
        <w:rPr>
          <w:rStyle w:val="StyleUnderline"/>
          <w:rFonts w:asciiTheme="majorHAnsi" w:hAnsiTheme="majorHAnsi"/>
        </w:rPr>
        <w:t>There are</w:t>
      </w:r>
      <w:r w:rsidRPr="006743F3">
        <w:rPr>
          <w:rFonts w:asciiTheme="majorHAnsi" w:hAnsiTheme="majorHAnsi"/>
          <w:sz w:val="14"/>
        </w:rPr>
        <w:t xml:space="preserve"> several </w:t>
      </w:r>
      <w:r w:rsidRPr="006743F3">
        <w:rPr>
          <w:rStyle w:val="StyleUnderline"/>
          <w:rFonts w:asciiTheme="majorHAnsi" w:hAnsiTheme="majorHAnsi"/>
        </w:rPr>
        <w:t>reasons that motivate the establishment of a permanent Mars colony.</w:t>
      </w:r>
      <w:r w:rsidRPr="006743F3">
        <w:rPr>
          <w:rFonts w:asciiTheme="majorHAnsi" w:hAnsiTheme="majorHAnsi"/>
          <w:sz w:val="14"/>
        </w:rPr>
        <w:t xml:space="preserve"> </w:t>
      </w:r>
      <w:r w:rsidRPr="006743F3">
        <w:rPr>
          <w:rStyle w:val="StyleUnderline"/>
          <w:rFonts w:asciiTheme="majorHAnsi" w:hAnsiTheme="majorHAnsi"/>
        </w:rPr>
        <w:t xml:space="preserve">We are a vulnerable species living in a part of the galaxy where cosmic events such as </w:t>
      </w:r>
      <w:r w:rsidRPr="006743F3">
        <w:rPr>
          <w:rStyle w:val="StyleUnderline"/>
          <w:rFonts w:asciiTheme="majorHAnsi" w:hAnsiTheme="majorHAnsi"/>
          <w:highlight w:val="yellow"/>
        </w:rPr>
        <w:t>major asteroid</w:t>
      </w:r>
      <w:r w:rsidRPr="006743F3">
        <w:rPr>
          <w:rStyle w:val="StyleUnderline"/>
          <w:rFonts w:asciiTheme="majorHAnsi" w:hAnsiTheme="majorHAnsi"/>
        </w:rPr>
        <w:t xml:space="preserve"> and </w:t>
      </w:r>
      <w:r w:rsidRPr="006743F3">
        <w:rPr>
          <w:rStyle w:val="StyleUnderline"/>
          <w:rFonts w:asciiTheme="majorHAnsi" w:hAnsiTheme="majorHAnsi"/>
          <w:highlight w:val="yellow"/>
        </w:rPr>
        <w:t>comet impacts and supernova explosions pose a significant threat</w:t>
      </w:r>
      <w:r w:rsidRPr="006743F3">
        <w:rPr>
          <w:rFonts w:asciiTheme="majorHAnsi" w:hAnsiTheme="majorHAnsi"/>
          <w:sz w:val="14"/>
        </w:rPr>
        <w:t xml:space="preserve"> to life on Earth, especially </w:t>
      </w:r>
      <w:r w:rsidRPr="006743F3">
        <w:rPr>
          <w:rStyle w:val="StyleUnderline"/>
          <w:rFonts w:asciiTheme="majorHAnsi" w:hAnsiTheme="majorHAnsi"/>
          <w:highlight w:val="yellow"/>
        </w:rPr>
        <w:t>to human life.</w:t>
      </w:r>
      <w:r w:rsidRPr="006743F3">
        <w:rPr>
          <w:rStyle w:val="StyleUnderline"/>
          <w:rFonts w:asciiTheme="majorHAnsi" w:hAnsiTheme="majorHAnsi"/>
        </w:rPr>
        <w:t xml:space="preserve"> There are</w:t>
      </w:r>
      <w:r w:rsidRPr="006743F3">
        <w:rPr>
          <w:rFonts w:asciiTheme="majorHAnsi" w:hAnsiTheme="majorHAnsi"/>
          <w:sz w:val="14"/>
        </w:rPr>
        <w:t xml:space="preserve"> also more </w:t>
      </w:r>
      <w:r w:rsidRPr="006743F3">
        <w:rPr>
          <w:rStyle w:val="StyleUnderline"/>
          <w:rFonts w:asciiTheme="majorHAnsi" w:hAnsiTheme="majorHAnsi"/>
        </w:rPr>
        <w:t>immediate threats to</w:t>
      </w:r>
      <w:r w:rsidRPr="006743F3">
        <w:rPr>
          <w:rFonts w:asciiTheme="majorHAnsi" w:hAnsiTheme="majorHAnsi"/>
          <w:sz w:val="14"/>
        </w:rPr>
        <w:t xml:space="preserve"> our culture, if not </w:t>
      </w:r>
      <w:r w:rsidRPr="006743F3">
        <w:rPr>
          <w:rStyle w:val="StyleUnderline"/>
          <w:rFonts w:asciiTheme="majorHAnsi" w:hAnsiTheme="majorHAnsi"/>
        </w:rPr>
        <w:t>our survival as a species.</w:t>
      </w:r>
      <w:r w:rsidRPr="006743F3">
        <w:rPr>
          <w:rFonts w:asciiTheme="majorHAnsi" w:hAnsiTheme="majorHAnsi"/>
          <w:sz w:val="14"/>
        </w:rPr>
        <w:t xml:space="preserve"> </w:t>
      </w:r>
      <w:r w:rsidRPr="006743F3">
        <w:rPr>
          <w:rStyle w:val="StyleUnderline"/>
          <w:rFonts w:asciiTheme="majorHAnsi" w:hAnsiTheme="majorHAnsi"/>
        </w:rPr>
        <w:t>These include global pandemics, nuclear or biological warfare, runaway global warming, sudden ecological collapse and supervolcanoes</w:t>
      </w:r>
      <w:r w:rsidRPr="006743F3">
        <w:rPr>
          <w:rFonts w:asciiTheme="majorHAnsi" w:hAnsiTheme="majorHAnsi"/>
          <w:sz w:val="14"/>
        </w:rPr>
        <w:t xml:space="preserve"> (Rees 2004). Thus, </w:t>
      </w:r>
      <w:r w:rsidRPr="006743F3">
        <w:rPr>
          <w:rStyle w:val="Emphasis"/>
          <w:rFonts w:asciiTheme="majorHAnsi" w:hAnsiTheme="majorHAnsi"/>
          <w:highlight w:val="yellow"/>
        </w:rPr>
        <w:t>the colonization of other worlds is a must</w:t>
      </w:r>
      <w:r w:rsidRPr="006743F3">
        <w:rPr>
          <w:rStyle w:val="Emphasis"/>
          <w:rFonts w:asciiTheme="majorHAnsi" w:hAnsiTheme="majorHAnsi"/>
        </w:rPr>
        <w:t xml:space="preserve"> if the human species is t</w:t>
      </w:r>
      <w:r w:rsidRPr="006743F3">
        <w:rPr>
          <w:rStyle w:val="Emphasis"/>
          <w:rFonts w:asciiTheme="majorHAnsi" w:hAnsiTheme="majorHAnsi"/>
          <w:highlight w:val="yellow"/>
        </w:rPr>
        <w:t>o survive</w:t>
      </w:r>
      <w:r w:rsidRPr="006743F3">
        <w:rPr>
          <w:rStyle w:val="Emphasis"/>
          <w:rFonts w:asciiTheme="majorHAnsi" w:hAnsiTheme="majorHAnsi"/>
        </w:rPr>
        <w:t xml:space="preserve"> for the</w:t>
      </w:r>
      <w:r w:rsidRPr="006743F3">
        <w:rPr>
          <w:rStyle w:val="Emphasis"/>
          <w:rFonts w:asciiTheme="majorHAnsi" w:hAnsiTheme="majorHAnsi"/>
          <w:highlight w:val="yellow"/>
        </w:rPr>
        <w:t xml:space="preserve"> long term</w:t>
      </w:r>
      <w:r w:rsidRPr="006743F3">
        <w:rPr>
          <w:rStyle w:val="Emphasis"/>
          <w:rFonts w:asciiTheme="majorHAnsi" w:hAnsiTheme="majorHAnsi"/>
        </w:rPr>
        <w:t>.</w:t>
      </w:r>
      <w:r w:rsidRPr="006743F3">
        <w:rPr>
          <w:rFonts w:asciiTheme="majorHAnsi" w:hAnsiTheme="majorHAnsi"/>
          <w:sz w:val="14"/>
        </w:rPr>
        <w:t xml:space="preserve"> The first potential colonization targets would be asteroids, the Moon and Mars. </w:t>
      </w:r>
      <w:r w:rsidRPr="006743F3">
        <w:rPr>
          <w:rStyle w:val="StyleUnderline"/>
          <w:rFonts w:asciiTheme="majorHAnsi" w:hAnsiTheme="majorHAnsi"/>
        </w:rPr>
        <w:t>The Moon</w:t>
      </w:r>
      <w:r w:rsidRPr="006743F3">
        <w:rPr>
          <w:rFonts w:asciiTheme="majorHAnsi" w:hAnsiTheme="majorHAnsi"/>
          <w:sz w:val="14"/>
        </w:rPr>
        <w:t xml:space="preserve"> is the closest object and does provide some shelter (e.g., lava tube caves), but in all other respects </w:t>
      </w:r>
      <w:r w:rsidRPr="006743F3">
        <w:rPr>
          <w:rStyle w:val="StyleUnderline"/>
          <w:rFonts w:asciiTheme="majorHAnsi" w:hAnsiTheme="majorHAnsi"/>
        </w:rPr>
        <w:t>falls short compared to the variety of resources available on Mars.</w:t>
      </w:r>
      <w:r w:rsidRPr="006743F3">
        <w:rPr>
          <w:rFonts w:asciiTheme="majorHAnsi" w:hAnsiTheme="majorHAnsi"/>
          <w:sz w:val="14"/>
        </w:rPr>
        <w:t xml:space="preserve"> The latter is true for asteroids as well. </w:t>
      </w:r>
      <w:r w:rsidRPr="006743F3">
        <w:rPr>
          <w:rStyle w:val="StyleUnderline"/>
          <w:rFonts w:asciiTheme="majorHAnsi" w:hAnsiTheme="majorHAnsi"/>
          <w:highlight w:val="yellow"/>
        </w:rPr>
        <w:t>Mars is</w:t>
      </w:r>
      <w:r w:rsidRPr="006743F3">
        <w:rPr>
          <w:rStyle w:val="StyleUnderline"/>
          <w:rFonts w:asciiTheme="majorHAnsi" w:hAnsiTheme="majorHAnsi"/>
        </w:rPr>
        <w:t xml:space="preserve"> </w:t>
      </w:r>
      <w:r w:rsidRPr="006743F3">
        <w:rPr>
          <w:rFonts w:asciiTheme="majorHAnsi" w:hAnsiTheme="majorHAnsi"/>
          <w:sz w:val="14"/>
        </w:rPr>
        <w:t xml:space="preserve">by far </w:t>
      </w:r>
      <w:r w:rsidRPr="006743F3">
        <w:rPr>
          <w:rStyle w:val="StyleUnderline"/>
          <w:rFonts w:asciiTheme="majorHAnsi" w:hAnsiTheme="majorHAnsi"/>
          <w:highlight w:val="yellow"/>
        </w:rPr>
        <w:t>the most promising</w:t>
      </w:r>
      <w:r w:rsidRPr="006743F3">
        <w:rPr>
          <w:rStyle w:val="StyleUnderline"/>
          <w:rFonts w:asciiTheme="majorHAnsi" w:hAnsiTheme="majorHAnsi"/>
        </w:rPr>
        <w:t xml:space="preserve"> for sustained colonization and development</w:t>
      </w:r>
      <w:r w:rsidRPr="006743F3">
        <w:rPr>
          <w:rFonts w:asciiTheme="majorHAnsi" w:hAnsiTheme="majorHAnsi"/>
          <w:sz w:val="14"/>
        </w:rPr>
        <w:t xml:space="preserve">, </w:t>
      </w:r>
      <w:r w:rsidRPr="006743F3">
        <w:rPr>
          <w:rStyle w:val="StyleUnderline"/>
          <w:rFonts w:asciiTheme="majorHAnsi" w:hAnsiTheme="majorHAnsi"/>
          <w:highlight w:val="yellow"/>
        </w:rPr>
        <w:t>because it</w:t>
      </w:r>
      <w:r w:rsidRPr="006743F3">
        <w:rPr>
          <w:rStyle w:val="StyleUnderline"/>
          <w:rFonts w:asciiTheme="majorHAnsi" w:hAnsiTheme="majorHAnsi"/>
        </w:rPr>
        <w:t xml:space="preserve"> is similar</w:t>
      </w:r>
      <w:r w:rsidRPr="006743F3">
        <w:rPr>
          <w:rFonts w:asciiTheme="majorHAnsi" w:hAnsiTheme="majorHAnsi"/>
          <w:sz w:val="14"/>
        </w:rPr>
        <w:t xml:space="preserve"> in many respects </w:t>
      </w:r>
      <w:r w:rsidRPr="006743F3">
        <w:rPr>
          <w:rStyle w:val="StyleUnderline"/>
          <w:rFonts w:asciiTheme="majorHAnsi" w:hAnsiTheme="majorHAnsi"/>
        </w:rPr>
        <w:t>to Earth and</w:t>
      </w:r>
      <w:r w:rsidRPr="006743F3">
        <w:rPr>
          <w:rFonts w:asciiTheme="majorHAnsi" w:hAnsiTheme="majorHAnsi"/>
          <w:sz w:val="14"/>
        </w:rPr>
        <w:t xml:space="preserve">, crucially, </w:t>
      </w:r>
      <w:r w:rsidRPr="006743F3">
        <w:rPr>
          <w:rStyle w:val="StyleUnderline"/>
          <w:rFonts w:asciiTheme="majorHAnsi" w:hAnsiTheme="majorHAnsi"/>
          <w:highlight w:val="yellow"/>
        </w:rPr>
        <w:t>possesses a moderate surface gravity, an atmosphere, abundant water and carbon dioxide</w:t>
      </w:r>
      <w:r w:rsidRPr="006743F3">
        <w:rPr>
          <w:rStyle w:val="StyleUnderline"/>
          <w:rFonts w:asciiTheme="majorHAnsi" w:hAnsiTheme="majorHAnsi"/>
        </w:rPr>
        <w:t>, together with a range of essential mineral</w:t>
      </w:r>
      <w:r w:rsidRPr="006743F3">
        <w:rPr>
          <w:rStyle w:val="StyleUnderline"/>
          <w:rFonts w:asciiTheme="majorHAnsi" w:hAnsiTheme="majorHAnsi"/>
          <w:highlight w:val="yellow"/>
        </w:rPr>
        <w:t>s</w:t>
      </w:r>
      <w:r w:rsidRPr="006743F3">
        <w:rPr>
          <w:rStyle w:val="StyleUnderline"/>
          <w:rFonts w:asciiTheme="majorHAnsi" w:hAnsiTheme="majorHAnsi"/>
        </w:rPr>
        <w:t>. Mars is our second closest planetary neighbor</w:t>
      </w:r>
      <w:r w:rsidRPr="006743F3">
        <w:rPr>
          <w:rFonts w:asciiTheme="majorHAnsi" w:hAnsiTheme="majorHAnsi"/>
          <w:sz w:val="14"/>
        </w:rPr>
        <w:t xml:space="preserve"> (after Venus) </w:t>
      </w:r>
      <w:r w:rsidRPr="006743F3">
        <w:rPr>
          <w:rStyle w:val="StyleUnderline"/>
          <w:rFonts w:asciiTheme="majorHAnsi" w:hAnsiTheme="majorHAnsi"/>
          <w:highlight w:val="yellow"/>
        </w:rPr>
        <w:t>and a trip</w:t>
      </w:r>
      <w:r w:rsidRPr="006743F3">
        <w:rPr>
          <w:rStyle w:val="StyleUnderline"/>
          <w:rFonts w:asciiTheme="majorHAnsi" w:hAnsiTheme="majorHAnsi"/>
        </w:rPr>
        <w:t xml:space="preserve"> to Mars at the most favorable launch option </w:t>
      </w:r>
      <w:r w:rsidRPr="006743F3">
        <w:rPr>
          <w:rStyle w:val="StyleUnderline"/>
          <w:rFonts w:asciiTheme="majorHAnsi" w:hAnsiTheme="majorHAnsi"/>
          <w:highlight w:val="yellow"/>
        </w:rPr>
        <w:t xml:space="preserve">takes </w:t>
      </w:r>
      <w:r w:rsidRPr="006743F3">
        <w:rPr>
          <w:rStyle w:val="StyleUnderline"/>
          <w:rFonts w:asciiTheme="majorHAnsi" w:hAnsiTheme="majorHAnsi"/>
        </w:rPr>
        <w:t xml:space="preserve">about </w:t>
      </w:r>
      <w:r w:rsidRPr="006743F3">
        <w:rPr>
          <w:rStyle w:val="StyleUnderline"/>
          <w:rFonts w:asciiTheme="majorHAnsi" w:hAnsiTheme="majorHAnsi"/>
          <w:highlight w:val="yellow"/>
        </w:rPr>
        <w:t>six months</w:t>
      </w:r>
      <w:r w:rsidRPr="006743F3">
        <w:rPr>
          <w:rFonts w:asciiTheme="majorHAnsi" w:hAnsiTheme="majorHAnsi"/>
          <w:sz w:val="14"/>
        </w:rPr>
        <w:t xml:space="preserve"> with current chemical rocket technology.   In addition to offering humanity a "lifeboat" in the event of a mega-catastrophe, a Mars colony is attractive for other reasons. Astrobiologists agree that there is a fair probability that </w:t>
      </w:r>
      <w:r w:rsidRPr="006743F3">
        <w:rPr>
          <w:rStyle w:val="StyleUnderline"/>
          <w:rFonts w:asciiTheme="majorHAnsi" w:hAnsiTheme="majorHAnsi"/>
          <w:highlight w:val="yellow"/>
        </w:rPr>
        <w:t>Mars</w:t>
      </w:r>
      <w:r w:rsidRPr="006743F3">
        <w:rPr>
          <w:rStyle w:val="StyleUnderline"/>
          <w:rFonts w:asciiTheme="majorHAnsi" w:hAnsiTheme="majorHAnsi"/>
        </w:rPr>
        <w:t xml:space="preserve"> </w:t>
      </w:r>
      <w:r w:rsidRPr="006743F3">
        <w:rPr>
          <w:rStyle w:val="StyleUnderline"/>
          <w:rFonts w:asciiTheme="majorHAnsi" w:hAnsiTheme="majorHAnsi"/>
          <w:highlight w:val="yellow"/>
        </w:rPr>
        <w:t>hosts</w:t>
      </w:r>
      <w:r w:rsidRPr="006743F3">
        <w:rPr>
          <w:rStyle w:val="StyleUnderline"/>
          <w:rFonts w:asciiTheme="majorHAnsi" w:hAnsiTheme="majorHAnsi"/>
        </w:rPr>
        <w:t xml:space="preserve">, or once hosted, </w:t>
      </w:r>
      <w:r w:rsidRPr="006743F3">
        <w:rPr>
          <w:rStyle w:val="StyleUnderline"/>
          <w:rFonts w:asciiTheme="majorHAnsi" w:hAnsiTheme="majorHAnsi"/>
          <w:highlight w:val="yellow"/>
        </w:rPr>
        <w:t>microbial life,</w:t>
      </w:r>
      <w:r w:rsidRPr="006743F3">
        <w:rPr>
          <w:rStyle w:val="StyleUnderline"/>
          <w:rFonts w:asciiTheme="majorHAnsi" w:hAnsiTheme="majorHAnsi"/>
        </w:rPr>
        <w:t xml:space="preserve"> perhaps </w:t>
      </w:r>
      <w:r w:rsidRPr="006743F3">
        <w:rPr>
          <w:rStyle w:val="StyleUnderline"/>
          <w:rFonts w:asciiTheme="majorHAnsi" w:hAnsiTheme="majorHAnsi"/>
          <w:highlight w:val="yellow"/>
        </w:rPr>
        <w:t>deep beneath the surface</w:t>
      </w:r>
      <w:r w:rsidRPr="006743F3">
        <w:rPr>
          <w:rFonts w:asciiTheme="majorHAnsi" w:hAnsiTheme="majorHAnsi"/>
          <w:sz w:val="14"/>
        </w:rPr>
        <w:t xml:space="preserve"> (Lederberg and Sagan 1962; Levin 2010; Levin and Straat 1977, 1981; McKay and Stoker 1989; McKay et al. 1996; Baker et al. 2005; Schulze-Makuch et al. 2005, 2008, Darling and Schulze-Makuch 2010; Wierzchos et al. 2010; Mahaney and Dohm 2010). A scientific facility on Mars might therefore be a unique opportunity to study an alien life form and a second evolutionary record, and to develop novel biotechnology therefrom. At the very least, an intensive study of ancient and modern Mars will cast important light on the origin of life on Earth. Mars also conceals a wealth of geological and astronomical data that is almost impossible to access from Earth using robotic probes. </w:t>
      </w:r>
      <w:r w:rsidRPr="006743F3">
        <w:rPr>
          <w:rStyle w:val="StyleUnderline"/>
          <w:rFonts w:asciiTheme="majorHAnsi" w:hAnsiTheme="majorHAnsi"/>
        </w:rPr>
        <w:t>A permanent human presence on Mars would open the way to comparative planetology on a scale unimagined by any former generation.</w:t>
      </w:r>
      <w:r w:rsidRPr="006743F3">
        <w:rPr>
          <w:rFonts w:asciiTheme="majorHAnsi" w:hAnsiTheme="majorHAnsi"/>
          <w:sz w:val="14"/>
        </w:rPr>
        <w:t xml:space="preserve"> In the fullness of time, </w:t>
      </w:r>
      <w:r w:rsidRPr="006743F3">
        <w:rPr>
          <w:rStyle w:val="StyleUnderline"/>
          <w:rFonts w:asciiTheme="majorHAnsi" w:hAnsiTheme="majorHAnsi"/>
          <w:highlight w:val="yellow"/>
        </w:rPr>
        <w:t xml:space="preserve">a Mars base would offer a </w:t>
      </w:r>
      <w:r w:rsidRPr="006743F3">
        <w:rPr>
          <w:rStyle w:val="Emphasis"/>
          <w:rFonts w:asciiTheme="majorHAnsi" w:hAnsiTheme="majorHAnsi"/>
          <w:highlight w:val="yellow"/>
        </w:rPr>
        <w:t>springboard</w:t>
      </w:r>
      <w:r w:rsidRPr="006743F3">
        <w:rPr>
          <w:rStyle w:val="StyleUnderline"/>
          <w:rFonts w:asciiTheme="majorHAnsi" w:hAnsiTheme="majorHAnsi"/>
          <w:highlight w:val="yellow"/>
        </w:rPr>
        <w:t xml:space="preserve"> for</w:t>
      </w:r>
      <w:r w:rsidRPr="006743F3">
        <w:rPr>
          <w:rStyle w:val="StyleUnderline"/>
          <w:rFonts w:asciiTheme="majorHAnsi" w:hAnsiTheme="majorHAnsi"/>
        </w:rPr>
        <w:t xml:space="preserve"> human/robotic </w:t>
      </w:r>
      <w:r w:rsidRPr="006743F3">
        <w:rPr>
          <w:rStyle w:val="StyleUnderline"/>
          <w:rFonts w:asciiTheme="majorHAnsi" w:hAnsiTheme="majorHAnsi"/>
          <w:highlight w:val="yellow"/>
        </w:rPr>
        <w:t>exploration</w:t>
      </w:r>
      <w:r w:rsidRPr="006743F3">
        <w:rPr>
          <w:rStyle w:val="StyleUnderline"/>
          <w:rFonts w:asciiTheme="majorHAnsi" w:hAnsiTheme="majorHAnsi"/>
        </w:rPr>
        <w:t xml:space="preserve"> of the outer solar system and the asteroid belt.</w:t>
      </w:r>
      <w:r w:rsidRPr="006743F3">
        <w:rPr>
          <w:rFonts w:asciiTheme="majorHAnsi" w:hAnsiTheme="majorHAnsi"/>
          <w:sz w:val="14"/>
        </w:rPr>
        <w:t xml:space="preserve"> Finally, es</w:t>
      </w:r>
      <w:r w:rsidRPr="006743F3">
        <w:rPr>
          <w:rStyle w:val="StyleUnderline"/>
          <w:rFonts w:asciiTheme="majorHAnsi" w:hAnsiTheme="majorHAnsi"/>
          <w:highlight w:val="yellow"/>
        </w:rPr>
        <w:t>tablishing a permanent</w:t>
      </w:r>
      <w:r w:rsidRPr="006743F3">
        <w:rPr>
          <w:rFonts w:asciiTheme="majorHAnsi" w:hAnsiTheme="majorHAnsi"/>
          <w:sz w:val="14"/>
        </w:rPr>
        <w:t xml:space="preserve"> multicultural and </w:t>
      </w:r>
      <w:r w:rsidRPr="006743F3">
        <w:rPr>
          <w:rStyle w:val="StyleUnderline"/>
          <w:rFonts w:asciiTheme="majorHAnsi" w:hAnsiTheme="majorHAnsi"/>
        </w:rPr>
        <w:t xml:space="preserve">multinational </w:t>
      </w:r>
      <w:r w:rsidRPr="006743F3">
        <w:rPr>
          <w:rStyle w:val="StyleUnderline"/>
          <w:rFonts w:asciiTheme="majorHAnsi" w:hAnsiTheme="majorHAnsi"/>
          <w:highlight w:val="yellow"/>
        </w:rPr>
        <w:t>human presence on another world woul</w:t>
      </w:r>
      <w:r w:rsidRPr="006743F3">
        <w:rPr>
          <w:rStyle w:val="StyleUnderline"/>
          <w:rFonts w:asciiTheme="majorHAnsi" w:hAnsiTheme="majorHAnsi"/>
        </w:rPr>
        <w:t xml:space="preserve">d </w:t>
      </w:r>
      <w:r w:rsidRPr="006743F3">
        <w:rPr>
          <w:rStyle w:val="StyleUnderline"/>
          <w:rFonts w:asciiTheme="majorHAnsi" w:hAnsiTheme="majorHAnsi"/>
          <w:highlight w:val="yellow"/>
        </w:rPr>
        <w:t>have major beneficial political and social implications for Earth</w:t>
      </w:r>
      <w:r w:rsidRPr="006743F3">
        <w:rPr>
          <w:rStyle w:val="StyleUnderline"/>
          <w:rFonts w:asciiTheme="majorHAnsi" w:hAnsiTheme="majorHAnsi"/>
        </w:rPr>
        <w:t xml:space="preserve">, and serve as a strong unifying and uplifting theme for all humanity. </w:t>
      </w:r>
      <w:r w:rsidRPr="006743F3">
        <w:rPr>
          <w:rFonts w:asciiTheme="majorHAnsi" w:hAnsiTheme="majorHAnsi"/>
          <w:sz w:val="14"/>
        </w:rPr>
        <w:t xml:space="preserve">  </w:t>
      </w:r>
    </w:p>
    <w:p w14:paraId="364344A5" w14:textId="77777777" w:rsidR="003A104D" w:rsidRPr="006743F3" w:rsidRDefault="003A104D" w:rsidP="003A104D">
      <w:pPr>
        <w:pStyle w:val="Heading4"/>
        <w:shd w:val="clear" w:color="auto" w:fill="FFFFFF" w:themeFill="background1"/>
        <w:rPr>
          <w:rFonts w:asciiTheme="majorHAnsi" w:hAnsiTheme="majorHAnsi" w:cs="Times New Roman"/>
        </w:rPr>
      </w:pPr>
      <w:r w:rsidRPr="006743F3">
        <w:rPr>
          <w:rFonts w:asciiTheme="majorHAnsi" w:hAnsiTheme="majorHAnsi" w:cs="Times New Roman"/>
        </w:rPr>
        <w:t xml:space="preserve">Colonizing mars will make it the central commerce base for future intergalactic trade and exploration </w:t>
      </w:r>
    </w:p>
    <w:p w14:paraId="4DAD47B4" w14:textId="77777777" w:rsidR="003A104D" w:rsidRPr="006743F3" w:rsidRDefault="003A104D" w:rsidP="003A104D">
      <w:pPr>
        <w:shd w:val="clear" w:color="auto" w:fill="FFFFFF" w:themeFill="background1"/>
        <w:rPr>
          <w:rStyle w:val="Style13ptBold"/>
          <w:rFonts w:asciiTheme="majorHAnsi" w:hAnsiTheme="majorHAnsi"/>
        </w:rPr>
      </w:pPr>
      <w:r w:rsidRPr="006743F3">
        <w:rPr>
          <w:rStyle w:val="Style13ptBold"/>
          <w:rFonts w:asciiTheme="majorHAnsi" w:hAnsiTheme="majorHAnsi"/>
        </w:rPr>
        <w:t>Zubrin 96</w:t>
      </w:r>
      <w:r w:rsidRPr="006743F3">
        <w:rPr>
          <w:rFonts w:asciiTheme="majorHAnsi" w:hAnsiTheme="majorHAnsi"/>
        </w:rPr>
        <w:t xml:space="preserve"> – former Chairman of the National Space Society, President of the Mars Society, and author of The Case For Mars: The Plan to Settle the Red Planet and Why We Must</w:t>
      </w:r>
    </w:p>
    <w:p w14:paraId="0BA4B576" w14:textId="77777777" w:rsidR="003A104D" w:rsidRPr="006743F3" w:rsidRDefault="003A104D" w:rsidP="003A104D">
      <w:pPr>
        <w:shd w:val="clear" w:color="auto" w:fill="FFFFFF" w:themeFill="background1"/>
        <w:rPr>
          <w:rStyle w:val="StyleUnderline"/>
          <w:rFonts w:asciiTheme="majorHAnsi" w:hAnsiTheme="majorHAnsi"/>
        </w:rPr>
      </w:pPr>
      <w:r w:rsidRPr="006743F3">
        <w:rPr>
          <w:rFonts w:asciiTheme="majorHAnsi" w:hAnsiTheme="majorHAnsi"/>
        </w:rPr>
        <w:t>Robert, Ad Astra May/June 1996, “The Promise of Mars,” http://www.nss.org/settlement/mars/zubrin-promise.html</w:t>
      </w:r>
    </w:p>
    <w:p w14:paraId="48D22704" w14:textId="77777777" w:rsidR="003A104D" w:rsidRPr="006743F3" w:rsidRDefault="003A104D" w:rsidP="003A104D">
      <w:pPr>
        <w:shd w:val="clear" w:color="auto" w:fill="FFFFFF" w:themeFill="background1"/>
        <w:rPr>
          <w:rFonts w:asciiTheme="majorHAnsi" w:hAnsiTheme="majorHAnsi"/>
          <w:sz w:val="14"/>
        </w:rPr>
      </w:pPr>
      <w:r w:rsidRPr="006743F3">
        <w:rPr>
          <w:rStyle w:val="StyleUnderline"/>
          <w:rFonts w:asciiTheme="majorHAnsi" w:hAnsiTheme="majorHAnsi"/>
        </w:rPr>
        <w:lastRenderedPageBreak/>
        <w:t xml:space="preserve">Alternatively, </w:t>
      </w:r>
      <w:r w:rsidRPr="006743F3">
        <w:rPr>
          <w:rStyle w:val="StyleUnderline"/>
          <w:rFonts w:asciiTheme="majorHAnsi" w:hAnsiTheme="majorHAnsi"/>
          <w:highlight w:val="yellow"/>
        </w:rPr>
        <w:t>on Mars it will</w:t>
      </w:r>
      <w:r w:rsidRPr="006743F3">
        <w:rPr>
          <w:rStyle w:val="StyleUnderline"/>
          <w:rFonts w:asciiTheme="majorHAnsi" w:hAnsiTheme="majorHAnsi"/>
        </w:rPr>
        <w:t xml:space="preserve"> also </w:t>
      </w:r>
      <w:r w:rsidRPr="006743F3">
        <w:rPr>
          <w:rStyle w:val="StyleUnderline"/>
          <w:rFonts w:asciiTheme="majorHAnsi" w:hAnsiTheme="majorHAnsi"/>
          <w:highlight w:val="yellow"/>
        </w:rPr>
        <w:t>be possible to build a "skyhook</w:t>
      </w:r>
      <w:r w:rsidRPr="006743F3">
        <w:rPr>
          <w:rStyle w:val="StyleUnderline"/>
          <w:rFonts w:asciiTheme="majorHAnsi" w:hAnsiTheme="majorHAnsi"/>
        </w:rPr>
        <w:t xml:space="preserve">" consisting of a cable whose center of mass is located at a distance from </w:t>
      </w:r>
      <w:r w:rsidRPr="006743F3">
        <w:rPr>
          <w:rStyle w:val="StyleUnderline"/>
          <w:rFonts w:asciiTheme="majorHAnsi" w:hAnsiTheme="majorHAnsi"/>
          <w:highlight w:val="yellow"/>
        </w:rPr>
        <w:t>which</w:t>
      </w:r>
      <w:r w:rsidRPr="006743F3">
        <w:rPr>
          <w:rStyle w:val="StyleUnderline"/>
          <w:rFonts w:asciiTheme="majorHAnsi" w:hAnsiTheme="majorHAnsi"/>
        </w:rPr>
        <w:t xml:space="preserve"> it will orbit the planet in synchrony with Mars' daily rotation.</w:t>
      </w:r>
      <w:r w:rsidRPr="006743F3">
        <w:rPr>
          <w:rFonts w:asciiTheme="majorHAnsi" w:hAnsiTheme="majorHAnsi"/>
          <w:sz w:val="14"/>
        </w:rPr>
        <w:t xml:space="preserve"> To an observer on the Martian surface such cables will appear to stand motionless, allowing payloads to be delivered to space via cable car. Because of strength of materials limits, </w:t>
      </w:r>
      <w:r w:rsidRPr="006743F3">
        <w:rPr>
          <w:rStyle w:val="StyleUnderline"/>
          <w:rFonts w:asciiTheme="majorHAnsi" w:hAnsiTheme="majorHAnsi"/>
        </w:rPr>
        <w:t>such systems cannot be built on Earth, but in Mars' 3/8 gravity they may well be feasible.</w:t>
      </w:r>
      <w:r w:rsidRPr="006743F3">
        <w:rPr>
          <w:rFonts w:asciiTheme="majorHAnsi" w:hAnsiTheme="majorHAnsi"/>
          <w:sz w:val="14"/>
        </w:rPr>
        <w:t xml:space="preserve"> </w:t>
      </w:r>
      <w:r w:rsidRPr="006743F3">
        <w:rPr>
          <w:rStyle w:val="StyleUnderline"/>
          <w:rFonts w:asciiTheme="majorHAnsi" w:hAnsiTheme="majorHAnsi"/>
        </w:rPr>
        <w:t xml:space="preserve">If so, they </w:t>
      </w:r>
      <w:r w:rsidRPr="006743F3">
        <w:rPr>
          <w:rStyle w:val="StyleUnderline"/>
          <w:rFonts w:asciiTheme="majorHAnsi" w:hAnsiTheme="majorHAnsi"/>
          <w:highlight w:val="yellow"/>
        </w:rPr>
        <w:t>would give</w:t>
      </w:r>
      <w:r w:rsidRPr="006743F3">
        <w:rPr>
          <w:rStyle w:val="StyleUnderline"/>
          <w:rFonts w:asciiTheme="majorHAnsi" w:hAnsiTheme="majorHAnsi"/>
        </w:rPr>
        <w:t xml:space="preserve"> the </w:t>
      </w:r>
      <w:r w:rsidRPr="006743F3">
        <w:rPr>
          <w:rStyle w:val="StyleUnderline"/>
          <w:rFonts w:asciiTheme="majorHAnsi" w:hAnsiTheme="majorHAnsi"/>
          <w:highlight w:val="yellow"/>
        </w:rPr>
        <w:t>Mars colonists the</w:t>
      </w:r>
      <w:r w:rsidRPr="006743F3">
        <w:rPr>
          <w:rStyle w:val="StyleUnderline"/>
          <w:rFonts w:asciiTheme="majorHAnsi" w:hAnsiTheme="majorHAnsi"/>
        </w:rPr>
        <w:t xml:space="preserve"> unique </w:t>
      </w:r>
      <w:r w:rsidRPr="006743F3">
        <w:rPr>
          <w:rStyle w:val="StyleUnderline"/>
          <w:rFonts w:asciiTheme="majorHAnsi" w:hAnsiTheme="majorHAnsi"/>
          <w:highlight w:val="yellow"/>
        </w:rPr>
        <w:t>ability not merely</w:t>
      </w:r>
      <w:r w:rsidRPr="006743F3">
        <w:rPr>
          <w:rStyle w:val="StyleUnderline"/>
          <w:rFonts w:asciiTheme="majorHAnsi" w:hAnsiTheme="majorHAnsi"/>
        </w:rPr>
        <w:t xml:space="preserve"> </w:t>
      </w:r>
      <w:r w:rsidRPr="006743F3">
        <w:rPr>
          <w:rStyle w:val="StyleUnderline"/>
          <w:rFonts w:asciiTheme="majorHAnsi" w:hAnsiTheme="majorHAnsi"/>
          <w:highlight w:val="yellow"/>
        </w:rPr>
        <w:t>to transport goods to Earth, but to acces</w:t>
      </w:r>
      <w:r w:rsidRPr="006743F3">
        <w:rPr>
          <w:rStyle w:val="StyleUnderline"/>
          <w:rFonts w:asciiTheme="majorHAnsi" w:hAnsiTheme="majorHAnsi"/>
        </w:rPr>
        <w:t xml:space="preserve">s the </w:t>
      </w:r>
      <w:r w:rsidRPr="006743F3">
        <w:rPr>
          <w:rStyle w:val="StyleUnderline"/>
          <w:rFonts w:asciiTheme="majorHAnsi" w:hAnsiTheme="majorHAnsi"/>
          <w:highlight w:val="yellow"/>
        </w:rPr>
        <w:t>resources</w:t>
      </w:r>
      <w:r w:rsidRPr="006743F3">
        <w:rPr>
          <w:rStyle w:val="StyleUnderline"/>
          <w:rFonts w:asciiTheme="majorHAnsi" w:hAnsiTheme="majorHAnsi"/>
        </w:rPr>
        <w:t xml:space="preserve"> present </w:t>
      </w:r>
      <w:r w:rsidRPr="006743F3">
        <w:rPr>
          <w:rStyle w:val="StyleUnderline"/>
          <w:rFonts w:asciiTheme="majorHAnsi" w:hAnsiTheme="majorHAnsi"/>
          <w:highlight w:val="yellow"/>
        </w:rPr>
        <w:t>throughout the rest of the solar system.</w:t>
      </w:r>
      <w:r w:rsidRPr="006743F3">
        <w:rPr>
          <w:rStyle w:val="StyleUnderline"/>
          <w:rFonts w:asciiTheme="majorHAnsi" w:hAnsiTheme="majorHAnsi"/>
        </w:rPr>
        <w:t xml:space="preserve"> </w:t>
      </w:r>
      <w:r w:rsidRPr="006743F3">
        <w:rPr>
          <w:rStyle w:val="StyleUnderline"/>
          <w:rFonts w:asciiTheme="majorHAnsi" w:hAnsiTheme="majorHAnsi"/>
          <w:highlight w:val="yellow"/>
        </w:rPr>
        <w:t>Mars will become the central base and port of call for exploration and commerce</w:t>
      </w:r>
      <w:r w:rsidRPr="006743F3">
        <w:rPr>
          <w:rStyle w:val="StyleUnderline"/>
          <w:rFonts w:asciiTheme="majorHAnsi" w:hAnsiTheme="majorHAnsi"/>
        </w:rPr>
        <w:t xml:space="preserve"> heading out to the asteroid belt, the outer solar system, and beyond</w:t>
      </w:r>
      <w:r w:rsidRPr="006743F3">
        <w:rPr>
          <w:rFonts w:asciiTheme="majorHAnsi" w:hAnsiTheme="majorHAnsi"/>
          <w:sz w:val="14"/>
        </w:rPr>
        <w:t>. Life in the initial Mars settlements will be harder than life on Earth for most people, but life in the first North American colonies was much harder than life in Europe as well. People will go to Mars for many of the same reasons they went to colonial America: because they want to make a mark, or to make a new start, or because they are members of groups who are persecuted on Earth, or because they are members of groups who want to create a society according to their own principles.</w:t>
      </w:r>
    </w:p>
    <w:p w14:paraId="412F924E" w14:textId="77777777" w:rsidR="003A104D" w:rsidRDefault="003A104D" w:rsidP="003A104D">
      <w:pPr>
        <w:rPr>
          <w:rFonts w:asciiTheme="majorHAnsi" w:hAnsiTheme="majorHAnsi"/>
        </w:rPr>
      </w:pPr>
    </w:p>
    <w:p w14:paraId="590C899C" w14:textId="77777777" w:rsidR="003A104D" w:rsidRPr="006743F3" w:rsidRDefault="003A104D" w:rsidP="003A104D">
      <w:pPr>
        <w:rPr>
          <w:rFonts w:asciiTheme="majorHAnsi" w:hAnsiTheme="majorHAnsi"/>
        </w:rPr>
      </w:pPr>
    </w:p>
    <w:p w14:paraId="509C66E3" w14:textId="77777777" w:rsidR="003A104D" w:rsidRPr="003A104D" w:rsidRDefault="003A104D" w:rsidP="003A104D">
      <w:pPr>
        <w:rPr>
          <w:lang w:val="en-HK"/>
        </w:rPr>
      </w:pPr>
    </w:p>
    <w:sectPr w:rsidR="003A104D" w:rsidRPr="003A104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79539A"/>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D061AF"/>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ED55C3"/>
    <w:multiLevelType w:val="hybridMultilevel"/>
    <w:tmpl w:val="F4DC2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1"/>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10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04D"/>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346"/>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E59ABD"/>
  <w14:defaultImageDpi w14:val="300"/>
  <w15:docId w15:val="{E75A1C51-25E3-C54F-B185-26DBAC38B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10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A10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3A10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3A10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3A10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10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104D"/>
  </w:style>
  <w:style w:type="character" w:customStyle="1" w:styleId="Heading1Char">
    <w:name w:val="Heading 1 Char"/>
    <w:aliases w:val="Pocket Char"/>
    <w:basedOn w:val="DefaultParagraphFont"/>
    <w:link w:val="Heading1"/>
    <w:uiPriority w:val="9"/>
    <w:rsid w:val="003A104D"/>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3A104D"/>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3A104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3A104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A104D"/>
    <w:rPr>
      <w:b/>
      <w:sz w:val="26"/>
      <w:u w:val="none"/>
    </w:rPr>
  </w:style>
  <w:style w:type="character" w:customStyle="1" w:styleId="StyleUnderline">
    <w:name w:val="Style Underline"/>
    <w:aliases w:val="Underline,Style Bold Underline,Intense Emphasis1,apple-style-span + 6 pt,Bold,Kern at 16 pt,Intense Emphasis11,Underline Char,ci,Block Heading Char,Cites and Cards Char,Thick Underline Char,Intense Emphasis2,Style,c,Bo,B,S,8,Bold Cite Char"/>
    <w:basedOn w:val="DefaultParagraphFont"/>
    <w:uiPriority w:val="1"/>
    <w:qFormat/>
    <w:rsid w:val="003A104D"/>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1"/>
    <w:basedOn w:val="DefaultParagraphFont"/>
    <w:link w:val="textbold"/>
    <w:uiPriority w:val="20"/>
    <w:qFormat/>
    <w:rsid w:val="003A104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A104D"/>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3A104D"/>
    <w:rPr>
      <w:color w:val="auto"/>
      <w:u w:val="none"/>
    </w:rPr>
  </w:style>
  <w:style w:type="paragraph" w:styleId="DocumentMap">
    <w:name w:val="Document Map"/>
    <w:basedOn w:val="Normal"/>
    <w:link w:val="DocumentMapChar"/>
    <w:uiPriority w:val="99"/>
    <w:semiHidden/>
    <w:unhideWhenUsed/>
    <w:rsid w:val="003A10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104D"/>
    <w:rPr>
      <w:rFonts w:ascii="Lucida Grande" w:hAnsi="Lucida Grande" w:cs="Lucida Grande"/>
    </w:rPr>
  </w:style>
  <w:style w:type="paragraph" w:customStyle="1" w:styleId="textbold">
    <w:name w:val="text bold"/>
    <w:basedOn w:val="Normal"/>
    <w:link w:val="Emphasis"/>
    <w:uiPriority w:val="20"/>
    <w:qFormat/>
    <w:rsid w:val="003A104D"/>
    <w:pPr>
      <w:ind w:left="720"/>
      <w:jc w:val="both"/>
    </w:pPr>
    <w:rPr>
      <w:b/>
      <w:iCs/>
      <w:u w:val="single"/>
    </w:rPr>
  </w:style>
  <w:style w:type="paragraph" w:styleId="ListParagraph">
    <w:name w:val="List Paragraph"/>
    <w:basedOn w:val="Normal"/>
    <w:uiPriority w:val="34"/>
    <w:qFormat/>
    <w:rsid w:val="003A104D"/>
    <w:pPr>
      <w:ind w:left="720"/>
      <w:contextualSpacing/>
    </w:pPr>
  </w:style>
  <w:style w:type="character" w:customStyle="1" w:styleId="MicroTextChar">
    <w:name w:val="MicroText Char"/>
    <w:link w:val="MicroText"/>
    <w:rsid w:val="003A104D"/>
    <w:rPr>
      <w:rFonts w:ascii="Arial Narrow" w:hAnsi="Arial Narrow"/>
      <w:sz w:val="12"/>
    </w:rPr>
  </w:style>
  <w:style w:type="paragraph" w:customStyle="1" w:styleId="MicroText">
    <w:name w:val="MicroText"/>
    <w:basedOn w:val="Normal"/>
    <w:next w:val="Normal"/>
    <w:link w:val="MicroTextChar"/>
    <w:qFormat/>
    <w:rsid w:val="003A104D"/>
    <w:rPr>
      <w:rFonts w:ascii="Arial Narrow" w:hAnsi="Arial Narrow" w:cstheme="minorBidi"/>
      <w:sz w:val="12"/>
    </w:rPr>
  </w:style>
  <w:style w:type="character" w:customStyle="1" w:styleId="apple-converted-space">
    <w:name w:val="apple-converted-space"/>
    <w:basedOn w:val="DefaultParagraphFont"/>
    <w:rsid w:val="003A104D"/>
  </w:style>
  <w:style w:type="paragraph" w:customStyle="1" w:styleId="Emphasis1">
    <w:name w:val="Emphasis1"/>
    <w:basedOn w:val="Normal"/>
    <w:autoRedefine/>
    <w:uiPriority w:val="20"/>
    <w:qFormat/>
    <w:rsid w:val="0085734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
    <w:basedOn w:val="Heading1"/>
    <w:link w:val="Hyperlink"/>
    <w:autoRedefine/>
    <w:uiPriority w:val="99"/>
    <w:qFormat/>
    <w:rsid w:val="00857346"/>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547312)//ey/" TargetMode="External"/><Relationship Id="rId5" Type="http://schemas.openxmlformats.org/officeDocument/2006/relationships/numbering" Target="numbering.xml"/><Relationship Id="rId10" Type="http://schemas.openxmlformats.org/officeDocument/2006/relationships/hyperlink" Target="https://foreignpolicy.com/2019/07/20/space-research-can-save-the-planet-again-climate-change-environment/)//marlborough-wr/"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19</Pages>
  <Words>8614</Words>
  <Characters>49104</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2022-01-13T16:52:00Z</dcterms:created>
  <dcterms:modified xsi:type="dcterms:W3CDTF">2022-01-13T17:02:00Z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