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80A91" w14:textId="77777777" w:rsidR="00AB2C6C" w:rsidRPr="00907A1C" w:rsidRDefault="00AB2C6C" w:rsidP="00AB2C6C">
      <w:pPr>
        <w:pStyle w:val="Heading2"/>
        <w:rPr>
          <w:rFonts w:asciiTheme="majorHAnsi" w:hAnsiTheme="majorHAnsi" w:cstheme="majorHAnsi"/>
        </w:rPr>
      </w:pPr>
      <w:r w:rsidRPr="00907A1C">
        <w:rPr>
          <w:rFonts w:asciiTheme="majorHAnsi" w:hAnsiTheme="majorHAnsi" w:cstheme="majorHAnsi"/>
        </w:rPr>
        <w:t>1</w:t>
      </w:r>
    </w:p>
    <w:p w14:paraId="04EA5324"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 xml:space="preserve">Interpretation: the affirmative must defend the hypothetical implementation of the resolution or a subset thereof – </w:t>
      </w:r>
    </w:p>
    <w:p w14:paraId="2C84464D"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Outer space begins at one hundred kilometers above sea level.</w:t>
      </w:r>
    </w:p>
    <w:p w14:paraId="6989B09E" w14:textId="77777777" w:rsidR="00AB2C6C" w:rsidRPr="00907A1C" w:rsidRDefault="00AB2C6C" w:rsidP="00AB2C6C">
      <w:pPr>
        <w:rPr>
          <w:rStyle w:val="Style13ptBold"/>
          <w:rFonts w:asciiTheme="majorHAnsi" w:hAnsiTheme="majorHAnsi" w:cstheme="majorHAnsi"/>
        </w:rPr>
      </w:pPr>
      <w:r w:rsidRPr="00907A1C">
        <w:rPr>
          <w:rStyle w:val="Style13ptBold"/>
          <w:rFonts w:asciiTheme="majorHAnsi" w:hAnsiTheme="majorHAnsi" w:cstheme="majorHAnsi"/>
        </w:rPr>
        <w:t>Pershing 19</w:t>
      </w:r>
    </w:p>
    <w:p w14:paraId="62498386"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Abigail Pershing (J.D. Candidate @ Yale, B.A. UChicago). “Interpreting the Outer Space Treaty’s Non-Appropriation Principle: Customary International Law from 1967 to Today.” Yale Journal of International Law 44, no. 1. 2019. JDN. https://digitalcommons.law.yale.edu/cgi/viewcontent.cgi?article=1697&amp;context=yjil</w:t>
      </w:r>
    </w:p>
    <w:p w14:paraId="39479BA0" w14:textId="77777777" w:rsidR="00AB2C6C" w:rsidRPr="00907A1C" w:rsidRDefault="00AB2C6C" w:rsidP="00AB2C6C">
      <w:pPr>
        <w:rPr>
          <w:rFonts w:asciiTheme="majorHAnsi" w:hAnsiTheme="majorHAnsi" w:cstheme="majorHAnsi"/>
          <w:sz w:val="12"/>
        </w:rPr>
      </w:pPr>
      <w:r w:rsidRPr="00907A1C">
        <w:rPr>
          <w:rFonts w:asciiTheme="majorHAnsi" w:hAnsiTheme="majorHAnsi" w:cstheme="majorHAnsi"/>
          <w:sz w:val="12"/>
        </w:rPr>
        <w:t xml:space="preserve">A. An Introduction to the Outer Space Treaty ¶ Even </w:t>
      </w:r>
      <w:r w:rsidRPr="00907A1C">
        <w:rPr>
          <w:rStyle w:val="StyleUnderline"/>
          <w:rFonts w:asciiTheme="majorHAnsi" w:hAnsiTheme="majorHAnsi" w:cstheme="majorHAnsi"/>
          <w:highlight w:val="yellow"/>
        </w:rPr>
        <w:t>defining “space” is</w:t>
      </w:r>
      <w:r w:rsidRPr="00907A1C">
        <w:rPr>
          <w:rStyle w:val="StyleUnderline"/>
          <w:rFonts w:asciiTheme="majorHAnsi" w:hAnsiTheme="majorHAnsi" w:cstheme="majorHAnsi"/>
        </w:rPr>
        <w:t xml:space="preserve"> itself a legally </w:t>
      </w:r>
      <w:r w:rsidRPr="00907A1C">
        <w:rPr>
          <w:rStyle w:val="StyleUnderline"/>
          <w:rFonts w:asciiTheme="majorHAnsi" w:hAnsiTheme="majorHAnsi" w:cstheme="majorHAnsi"/>
          <w:highlight w:val="yellow"/>
        </w:rPr>
        <w:t>fraught</w:t>
      </w:r>
      <w:r w:rsidRPr="00907A1C">
        <w:rPr>
          <w:rStyle w:val="StyleUnderline"/>
          <w:rFonts w:asciiTheme="majorHAnsi" w:hAnsiTheme="majorHAnsi" w:cstheme="majorHAnsi"/>
        </w:rPr>
        <w:t xml:space="preserve"> exercise</w:t>
      </w:r>
      <w:r w:rsidRPr="00907A1C">
        <w:rPr>
          <w:rFonts w:asciiTheme="majorHAnsi" w:hAnsiTheme="majorHAnsi" w:cstheme="majorHAnsi"/>
          <w:sz w:val="12"/>
        </w:rPr>
        <w:t xml:space="preserve">—where does the Earth’s atmosphere end and space begin? Various legal theories have been advanced to demarcate this limit.11 There is no universally accepted boundary, but </w:t>
      </w:r>
      <w:r w:rsidRPr="00907A1C">
        <w:rPr>
          <w:rStyle w:val="Emphasis"/>
          <w:rFonts w:asciiTheme="majorHAnsi" w:hAnsiTheme="majorHAnsi" w:cstheme="majorHAnsi"/>
          <w:highlight w:val="yellow"/>
        </w:rPr>
        <w:t>the Kármán line, at an altitude of one hundred kilometers</w:t>
      </w:r>
      <w:r w:rsidRPr="00907A1C">
        <w:rPr>
          <w:rFonts w:asciiTheme="majorHAnsi" w:hAnsiTheme="majorHAnsi" w:cstheme="majorHAnsi"/>
          <w:sz w:val="12"/>
        </w:rPr>
        <w:t xml:space="preserve"> (sixty-two miles) </w:t>
      </w:r>
      <w:r w:rsidRPr="00907A1C">
        <w:rPr>
          <w:rStyle w:val="Emphasis"/>
          <w:rFonts w:asciiTheme="majorHAnsi" w:hAnsiTheme="majorHAnsi" w:cstheme="majorHAnsi"/>
          <w:highlight w:val="yellow"/>
        </w:rPr>
        <w:t>above sea level, is the most widely recognized.</w:t>
      </w:r>
      <w:r w:rsidRPr="00907A1C">
        <w:rPr>
          <w:rFonts w:asciiTheme="majorHAnsi" w:hAnsiTheme="majorHAnsi" w:cstheme="majorHAnsi"/>
          <w:sz w:val="12"/>
        </w:rPr>
        <w:t>12</w:t>
      </w:r>
    </w:p>
    <w:p w14:paraId="0B2A0AD7" w14:textId="77777777" w:rsidR="00AB2C6C" w:rsidRPr="00907A1C" w:rsidRDefault="00AB2C6C" w:rsidP="00AB2C6C">
      <w:pPr>
        <w:pStyle w:val="Heading4"/>
        <w:rPr>
          <w:rFonts w:asciiTheme="majorHAnsi" w:hAnsiTheme="majorHAnsi" w:cstheme="majorHAnsi"/>
          <w:sz w:val="32"/>
          <w:szCs w:val="32"/>
        </w:rPr>
      </w:pPr>
      <w:r w:rsidRPr="00907A1C">
        <w:rPr>
          <w:rFonts w:asciiTheme="majorHAnsi" w:hAnsiTheme="majorHAnsi" w:cstheme="majorHAnsi"/>
          <w:sz w:val="32"/>
          <w:szCs w:val="32"/>
        </w:rPr>
        <w:t>Violation: the Star Wars galaxy doesn’t exist</w:t>
      </w:r>
      <w:r>
        <w:rPr>
          <w:rFonts w:asciiTheme="majorHAnsi" w:hAnsiTheme="majorHAnsi" w:cstheme="majorHAnsi"/>
          <w:sz w:val="32"/>
          <w:szCs w:val="32"/>
        </w:rPr>
        <w:t xml:space="preserve"> and a fictional place isn’t outer space. You don’t advocate a change in the status quo because it’s just fiction.</w:t>
      </w:r>
    </w:p>
    <w:p w14:paraId="66EE990B"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 xml:space="preserve">Vote negative – there is a distinction between debate as an institution and debate as a game, and while the affs intervention may or may not be effective on an institutional level, the ballot only signifies a win or loss within debate as a game </w:t>
      </w:r>
    </w:p>
    <w:p w14:paraId="6A722B03"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We are both in this round primarily to get a win - its why we all adhere to other rules of the game like speech times and prep time, even if breaking those norms might make the debate “better” – its why you would vote neg if they read a 10 hour long AC about why speech time constraints are bad</w:t>
      </w:r>
    </w:p>
    <w:p w14:paraId="38E90122"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5DDD5688"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 xml:space="preserve">You don’t have to disagree with the aff to vote neg. But, the ballot is fundamentally tied to the structure of the </w:t>
      </w:r>
      <w:r w:rsidRPr="00907A1C">
        <w:rPr>
          <w:rFonts w:asciiTheme="majorHAnsi" w:hAnsiTheme="majorHAnsi" w:cstheme="majorHAnsi"/>
          <w:i/>
          <w:u w:val="single"/>
        </w:rPr>
        <w:t>game</w:t>
      </w:r>
      <w:r w:rsidRPr="00907A1C">
        <w:rPr>
          <w:rFonts w:asciiTheme="majorHAnsi" w:hAnsiTheme="majorHAnsi" w:cstheme="majorHAnsi"/>
        </w:rPr>
        <w:t xml:space="preserve"> of debate, not the </w:t>
      </w:r>
      <w:r w:rsidRPr="00907A1C">
        <w:rPr>
          <w:rFonts w:asciiTheme="majorHAnsi" w:hAnsiTheme="majorHAnsi" w:cstheme="majorHAnsi"/>
          <w:i/>
          <w:u w:val="single"/>
        </w:rPr>
        <w:t>institution</w:t>
      </w:r>
      <w:r w:rsidRPr="00907A1C">
        <w:rPr>
          <w:rFonts w:asciiTheme="majorHAnsi" w:hAnsiTheme="majorHAnsi" w:cstheme="majorHAnsi"/>
        </w:rPr>
        <w:t>, which means that your ballot can only ascribe who did a better job playing the game that we agreed upon before the start of the tournament.</w:t>
      </w:r>
    </w:p>
    <w:p w14:paraId="0F4D8FCD" w14:textId="77777777" w:rsidR="00AB2C6C" w:rsidRPr="00907A1C" w:rsidRDefault="00AB2C6C" w:rsidP="00AB2C6C">
      <w:pPr>
        <w:rPr>
          <w:rFonts w:asciiTheme="majorHAnsi" w:hAnsiTheme="majorHAnsi" w:cstheme="majorHAnsi"/>
        </w:rPr>
      </w:pPr>
    </w:p>
    <w:p w14:paraId="2D9270A2"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 xml:space="preserve">There’s two Impacts – </w:t>
      </w:r>
    </w:p>
    <w:p w14:paraId="65F7C36D" w14:textId="77777777" w:rsidR="00AB2C6C" w:rsidRPr="00907A1C" w:rsidRDefault="00AB2C6C" w:rsidP="00AB2C6C">
      <w:pPr>
        <w:pStyle w:val="Heading4"/>
        <w:numPr>
          <w:ilvl w:val="0"/>
          <w:numId w:val="12"/>
        </w:numPr>
        <w:tabs>
          <w:tab w:val="num" w:pos="360"/>
        </w:tabs>
        <w:ind w:left="360" w:firstLine="0"/>
        <w:rPr>
          <w:rFonts w:asciiTheme="majorHAnsi" w:hAnsiTheme="majorHAnsi" w:cstheme="majorHAnsi"/>
        </w:rPr>
      </w:pPr>
      <w:r w:rsidRPr="00907A1C">
        <w:rPr>
          <w:rFonts w:asciiTheme="majorHAnsi" w:hAnsiTheme="majorHAnsi" w:cstheme="majorHAnsi"/>
        </w:rPr>
        <w:t>Clash – Non-T affs avoid meaningful objections by preventing effective prep. This is supercharged by the Aff not being disclosed open source.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6D111EDC" w14:textId="77777777" w:rsidR="00AB2C6C" w:rsidRPr="00907A1C" w:rsidRDefault="00AB2C6C" w:rsidP="00AB2C6C">
      <w:pPr>
        <w:pStyle w:val="Heading4"/>
        <w:numPr>
          <w:ilvl w:val="0"/>
          <w:numId w:val="12"/>
        </w:numPr>
        <w:tabs>
          <w:tab w:val="num" w:pos="360"/>
        </w:tabs>
        <w:ind w:left="360" w:firstLine="0"/>
        <w:rPr>
          <w:rFonts w:asciiTheme="majorHAnsi" w:hAnsiTheme="majorHAnsi" w:cstheme="majorHAnsi"/>
        </w:rPr>
      </w:pPr>
      <w:r w:rsidRPr="00907A1C">
        <w:rPr>
          <w:rFonts w:asciiTheme="majorHAnsi" w:hAnsiTheme="majorHAnsi" w:cstheme="majorHAnsi"/>
        </w:rPr>
        <w:t xml:space="preserve">Iterative argumentative testing – for example, think about how the India aff transformed over the course of the Compulsory Voting topic. The first tournament was generic democracy and turnout arguments, but by the end of October debates centered around third level analysis of vote-banking and whether Modi’s nationalism was self-driven or a response to his voter base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worth potential substantive tradeoff. Limits produce a rigorous </w:t>
      </w:r>
      <w:r w:rsidRPr="00907A1C">
        <w:rPr>
          <w:rFonts w:asciiTheme="majorHAnsi" w:hAnsiTheme="majorHAnsi" w:cstheme="majorHAnsi"/>
          <w:i/>
        </w:rPr>
        <w:t xml:space="preserve">culture of justification </w:t>
      </w:r>
      <w:r w:rsidRPr="00907A1C">
        <w:rPr>
          <w:rFonts w:asciiTheme="majorHAnsi" w:hAnsiTheme="majorHAnsi" w:cstheme="majorHAnsi"/>
        </w:rPr>
        <w:t xml:space="preserve">instead of a culture of </w:t>
      </w:r>
      <w:r w:rsidRPr="00907A1C">
        <w:rPr>
          <w:rFonts w:asciiTheme="majorHAnsi" w:hAnsiTheme="majorHAnsi" w:cstheme="majorHAnsi"/>
          <w:i/>
        </w:rPr>
        <w:t>assertion</w:t>
      </w:r>
      <w:r w:rsidRPr="00907A1C">
        <w:rPr>
          <w:rFonts w:asciiTheme="majorHAnsi" w:hAnsiTheme="majorHAnsi" w:cstheme="majorHAnsi"/>
        </w:rPr>
        <w:t xml:space="preserve"> or </w:t>
      </w:r>
      <w:r w:rsidRPr="00907A1C">
        <w:rPr>
          <w:rFonts w:asciiTheme="majorHAnsi" w:hAnsiTheme="majorHAnsi" w:cstheme="majorHAnsi"/>
          <w:i/>
        </w:rPr>
        <w:t>presumption</w:t>
      </w:r>
      <w:r w:rsidRPr="00907A1C">
        <w:rPr>
          <w:rFonts w:asciiTheme="majorHAnsi" w:hAnsiTheme="majorHAnsi" w:cstheme="majorHAnsi"/>
        </w:rPr>
        <w:t xml:space="preserve">.  Without a bridge for subjecting beliefs to a rigorous test, we are left with might-makes-right. This link turns the Aff again, because our ability to develop critical subjectivities that can </w:t>
      </w:r>
      <w:r w:rsidRPr="00907A1C">
        <w:rPr>
          <w:rFonts w:asciiTheme="majorHAnsi" w:hAnsiTheme="majorHAnsi" w:cstheme="majorHAnsi"/>
          <w:i/>
        </w:rPr>
        <w:t>strategically</w:t>
      </w:r>
      <w:r w:rsidRPr="00907A1C">
        <w:rPr>
          <w:rFonts w:asciiTheme="majorHAnsi" w:hAnsiTheme="majorHAnsi" w:cstheme="majorHAnsi"/>
        </w:rPr>
        <w:t xml:space="preserve"> challenge power structures necessitates this type of argument culture.</w:t>
      </w:r>
    </w:p>
    <w:p w14:paraId="44D9DE33"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 xml:space="preserve">Cheryl </w:t>
      </w:r>
      <w:r w:rsidRPr="00907A1C">
        <w:rPr>
          <w:rStyle w:val="Style13ptBold"/>
          <w:rFonts w:asciiTheme="majorHAnsi" w:hAnsiTheme="majorHAnsi" w:cstheme="majorHAnsi"/>
        </w:rPr>
        <w:t>MISAK</w:t>
      </w:r>
      <w:r w:rsidRPr="00907A1C">
        <w:rPr>
          <w:rFonts w:asciiTheme="majorHAnsi" w:hAnsiTheme="majorHAnsi" w:cstheme="majorHAnsi"/>
          <w:sz w:val="16"/>
        </w:rPr>
        <w:t xml:space="preserve"> Philosophy @ Toronto </w:t>
      </w:r>
      <w:r w:rsidRPr="00907A1C">
        <w:rPr>
          <w:rStyle w:val="Style13ptBold"/>
          <w:rFonts w:asciiTheme="majorHAnsi" w:hAnsiTheme="majorHAnsi" w:cstheme="majorHAnsi"/>
        </w:rPr>
        <w:t>‘8</w:t>
      </w:r>
      <w:r w:rsidRPr="00907A1C">
        <w:rPr>
          <w:rFonts w:asciiTheme="majorHAnsi" w:hAnsiTheme="majorHAnsi" w:cstheme="majorHAnsi"/>
          <w:sz w:val="16"/>
        </w:rPr>
        <w:t xml:space="preserve"> “A Culture of Justification: The Pragmatist's Epistemic Argument for Democracy” </w:t>
      </w:r>
      <w:r w:rsidRPr="00907A1C">
        <w:rPr>
          <w:rFonts w:asciiTheme="majorHAnsi" w:hAnsiTheme="majorHAnsi" w:cstheme="majorHAnsi"/>
          <w:i/>
          <w:sz w:val="16"/>
        </w:rPr>
        <w:t>Episteme</w:t>
      </w:r>
      <w:r w:rsidRPr="00907A1C">
        <w:rPr>
          <w:rFonts w:asciiTheme="majorHAnsi" w:hAnsiTheme="majorHAnsi" w:cstheme="majorHAnsi"/>
          <w:sz w:val="16"/>
        </w:rPr>
        <w:t xml:space="preserve"> 5 (1) p. 100-104</w:t>
      </w:r>
    </w:p>
    <w:p w14:paraId="752E232A"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 xml:space="preserve">The charge that </w:t>
      </w:r>
      <w:r w:rsidRPr="00907A1C">
        <w:rPr>
          <w:rStyle w:val="StyleUnderline"/>
          <w:rFonts w:asciiTheme="majorHAnsi" w:hAnsiTheme="majorHAnsi" w:cstheme="majorHAnsi"/>
        </w:rPr>
        <w:t>Rorty</w:t>
      </w:r>
      <w:r w:rsidRPr="00907A1C">
        <w:rPr>
          <w:rFonts w:asciiTheme="majorHAnsi" w:hAnsiTheme="majorHAnsi" w:cstheme="majorHAnsi"/>
          <w:sz w:val="16"/>
        </w:rPr>
        <w:t xml:space="preserve"> has had to face again and again </w:t>
      </w:r>
      <w:r w:rsidRPr="00907A1C">
        <w:rPr>
          <w:rStyle w:val="StyleUnderline"/>
          <w:rFonts w:asciiTheme="majorHAnsi" w:hAnsiTheme="majorHAnsi" w:cstheme="majorHAnsi"/>
        </w:rPr>
        <w:t>is</w:t>
      </w:r>
      <w:r w:rsidRPr="00907A1C">
        <w:rPr>
          <w:rFonts w:asciiTheme="majorHAnsi" w:hAnsiTheme="majorHAnsi" w:cstheme="majorHAnsi"/>
          <w:sz w:val="16"/>
        </w:rPr>
        <w:t xml:space="preserve"> that he </w:t>
      </w:r>
      <w:r w:rsidRPr="00907A1C">
        <w:rPr>
          <w:rStyle w:val="StyleUnderline"/>
          <w:rFonts w:asciiTheme="majorHAnsi" w:hAnsiTheme="majorHAnsi" w:cstheme="majorHAnsi"/>
        </w:rPr>
        <w:t>really</w:t>
      </w:r>
      <w:r w:rsidRPr="00907A1C">
        <w:rPr>
          <w:rFonts w:asciiTheme="majorHAnsi" w:hAnsiTheme="majorHAnsi" w:cstheme="majorHAnsi"/>
          <w:sz w:val="16"/>
        </w:rPr>
        <w:t xml:space="preserve"> is </w:t>
      </w:r>
      <w:r w:rsidRPr="00907A1C">
        <w:rPr>
          <w:rStyle w:val="StyleUnderline"/>
          <w:rFonts w:asciiTheme="majorHAnsi" w:hAnsiTheme="majorHAnsi" w:cstheme="majorHAnsi"/>
        </w:rPr>
        <w:t>a relativist,</w:t>
      </w:r>
      <w:r w:rsidRPr="00907A1C">
        <w:rPr>
          <w:rFonts w:asciiTheme="majorHAnsi" w:hAnsiTheme="majorHAnsi" w:cstheme="majorHAnsi"/>
          <w:sz w:val="16"/>
        </w:rPr>
        <w:t xml:space="preserve"> </w:t>
      </w:r>
      <w:r w:rsidRPr="00907A1C">
        <w:rPr>
          <w:rStyle w:val="StyleUnderline"/>
          <w:rFonts w:asciiTheme="majorHAnsi" w:hAnsiTheme="majorHAnsi" w:cstheme="majorHAnsi"/>
        </w:rPr>
        <w:t xml:space="preserve">holding </w:t>
      </w:r>
      <w:r w:rsidRPr="00907A1C">
        <w:rPr>
          <w:rFonts w:asciiTheme="majorHAnsi" w:hAnsiTheme="majorHAnsi" w:cstheme="majorHAnsi"/>
          <w:sz w:val="16"/>
        </w:rPr>
        <w:t xml:space="preserve">that one belief is no better than another, and that </w:t>
      </w:r>
      <w:r w:rsidRPr="00907A1C">
        <w:rPr>
          <w:rStyle w:val="StyleUnderline"/>
          <w:rFonts w:asciiTheme="majorHAnsi" w:hAnsiTheme="majorHAnsi" w:cstheme="majorHAnsi"/>
        </w:rPr>
        <w:t>one must “treat the epistemic standards of any and every epistemic community as on a par</w:t>
      </w:r>
      <w:r w:rsidRPr="00907A1C">
        <w:rPr>
          <w:rFonts w:asciiTheme="majorHAnsi" w:hAnsiTheme="majorHAnsi" w:cstheme="majorHAnsi"/>
          <w:sz w:val="16"/>
        </w:rPr>
        <w:t xml:space="preserve">” (Haack 1995, 136). </w:t>
      </w:r>
      <w:r w:rsidRPr="00907A1C">
        <w:rPr>
          <w:rStyle w:val="StyleUnderline"/>
          <w:rFonts w:asciiTheme="majorHAnsi" w:hAnsiTheme="majorHAnsi" w:cstheme="majorHAnsi"/>
        </w:rPr>
        <w:t>Rorty</w:t>
      </w:r>
      <w:r w:rsidRPr="00907A1C">
        <w:rPr>
          <w:rFonts w:asciiTheme="majorHAnsi" w:hAnsiTheme="majorHAnsi" w:cstheme="majorHAnsi"/>
          <w:sz w:val="16"/>
        </w:rPr>
        <w:t xml:space="preserve">, that is, </w:t>
      </w:r>
      <w:r w:rsidRPr="00907A1C">
        <w:rPr>
          <w:rStyle w:val="StyleUnderline"/>
          <w:rFonts w:asciiTheme="majorHAnsi" w:hAnsiTheme="majorHAnsi" w:cstheme="majorHAnsi"/>
        </w:rPr>
        <w:t xml:space="preserve">leaves us with no way of adjudicating claims that arise in different communities. </w:t>
      </w:r>
      <w:r w:rsidRPr="00907A1C">
        <w:rPr>
          <w:rFonts w:asciiTheme="majorHAnsi" w:hAnsiTheme="majorHAnsi" w:cstheme="majorHAnsi"/>
          <w:sz w:val="16"/>
        </w:rPr>
        <w:t xml:space="preserve">It is argued that this is not only an unsatisfactory view, but </w:t>
      </w:r>
      <w:r w:rsidRPr="00907A1C">
        <w:rPr>
          <w:rStyle w:val="StyleUnderline"/>
          <w:rFonts w:asciiTheme="majorHAnsi" w:hAnsiTheme="majorHAnsi" w:cstheme="majorHAnsi"/>
        </w:rPr>
        <w:t>it is incompatible with his commitment to his own set of beliefs and with his practice of arguing or giving reasons for them.</w:t>
      </w:r>
      <w:r w:rsidRPr="00907A1C">
        <w:rPr>
          <w:rFonts w:asciiTheme="majorHAnsi" w:hAnsiTheme="majorHAnsi" w:cstheme="majorHAnsi"/>
          <w:sz w:val="16"/>
        </w:rPr>
        <w:t xml:space="preserve"> Peirce would join in this charge, arguing that </w:t>
      </w:r>
      <w:r w:rsidRPr="00907A1C">
        <w:rPr>
          <w:rStyle w:val="StyleUnderline"/>
          <w:rFonts w:asciiTheme="majorHAnsi" w:hAnsiTheme="majorHAnsi" w:cstheme="majorHAnsi"/>
        </w:rPr>
        <w:t>it is the community of inquirers or reasoners that matter, not this or that local community</w:t>
      </w:r>
      <w:r w:rsidRPr="00907A1C">
        <w:rPr>
          <w:rFonts w:asciiTheme="majorHAnsi" w:hAnsiTheme="majorHAnsi" w:cstheme="majorHAnsi"/>
          <w:sz w:val="16"/>
        </w:rPr>
        <w:t xml:space="preserve">. </w:t>
      </w:r>
      <w:r w:rsidRPr="00907A1C">
        <w:rPr>
          <w:rStyle w:val="StyleUnderline"/>
          <w:rFonts w:asciiTheme="majorHAnsi" w:hAnsiTheme="majorHAnsi" w:cstheme="majorHAnsi"/>
        </w:rPr>
        <w:t>One of Rorty’s responses</w:t>
      </w:r>
      <w:r w:rsidRPr="00907A1C">
        <w:rPr>
          <w:rFonts w:asciiTheme="majorHAnsi" w:hAnsiTheme="majorHAnsi" w:cstheme="majorHAnsi"/>
          <w:sz w:val="16"/>
        </w:rPr>
        <w:t xml:space="preserve"> to this clutch of objections </w:t>
      </w:r>
      <w:r w:rsidRPr="00907A1C">
        <w:rPr>
          <w:rStyle w:val="StyleUnderline"/>
          <w:rFonts w:asciiTheme="majorHAnsi" w:hAnsiTheme="majorHAnsi" w:cstheme="majorHAnsi"/>
        </w:rPr>
        <w:t xml:space="preserve">is </w:t>
      </w:r>
      <w:r w:rsidRPr="00907A1C">
        <w:rPr>
          <w:rStyle w:val="StyleUnderline"/>
          <w:rFonts w:asciiTheme="majorHAnsi" w:hAnsiTheme="majorHAnsi" w:cstheme="majorHAnsi"/>
          <w:highlight w:val="cyan"/>
        </w:rPr>
        <w:t>to say</w:t>
      </w:r>
      <w:r w:rsidRPr="00907A1C">
        <w:rPr>
          <w:rFonts w:asciiTheme="majorHAnsi" w:hAnsiTheme="majorHAnsi" w:cstheme="majorHAnsi"/>
          <w:sz w:val="16"/>
        </w:rPr>
        <w:t xml:space="preserve"> that he doesn’t have to treat the epistemic standards of every community as on a par: “I prize communities which share more background beliefs with me above those which share fewer” (Rorty 1995b, 153). </w:t>
      </w:r>
      <w:r w:rsidRPr="00907A1C">
        <w:rPr>
          <w:rStyle w:val="StyleUnderline"/>
          <w:rFonts w:asciiTheme="majorHAnsi" w:hAnsiTheme="majorHAnsi" w:cstheme="majorHAnsi"/>
          <w:highlight w:val="cyan"/>
        </w:rPr>
        <w:t>There is nothing incoherent about asserting</w:t>
      </w:r>
      <w:r w:rsidRPr="00907A1C">
        <w:rPr>
          <w:rStyle w:val="StyleUnderline"/>
          <w:rFonts w:asciiTheme="majorHAnsi" w:hAnsiTheme="majorHAnsi" w:cstheme="majorHAnsi"/>
        </w:rPr>
        <w:t xml:space="preserve"> that </w:t>
      </w:r>
      <w:r w:rsidRPr="00907A1C">
        <w:rPr>
          <w:rStyle w:val="StyleUnderline"/>
          <w:rFonts w:asciiTheme="majorHAnsi" w:hAnsiTheme="majorHAnsi" w:cstheme="majorHAnsi"/>
          <w:highlight w:val="cyan"/>
        </w:rPr>
        <w:t xml:space="preserve">your community has it right, </w:t>
      </w:r>
      <w:r w:rsidRPr="00907A1C">
        <w:rPr>
          <w:rStyle w:val="StyleUnderline"/>
          <w:rFonts w:asciiTheme="majorHAnsi" w:hAnsiTheme="majorHAnsi" w:cstheme="majorHAnsi"/>
        </w:rPr>
        <w:t>for all “right” amounts to is what your community agrees upon</w:t>
      </w:r>
      <w:r w:rsidRPr="00907A1C">
        <w:rPr>
          <w:rFonts w:asciiTheme="majorHAnsi" w:hAnsiTheme="majorHAnsi" w:cstheme="majorHAnsi"/>
          <w:sz w:val="16"/>
        </w:rPr>
        <w:t xml:space="preserve">. I have argued (2000, 12ff) that this kind of comeback puts Rorty in a very difficult position, </w:t>
      </w:r>
      <w:r w:rsidRPr="00907A1C">
        <w:rPr>
          <w:rStyle w:val="StyleUnderline"/>
          <w:rFonts w:asciiTheme="majorHAnsi" w:hAnsiTheme="majorHAnsi" w:cstheme="majorHAnsi"/>
          <w:highlight w:val="cyan"/>
        </w:rPr>
        <w:t>giving him nothing to say against</w:t>
      </w:r>
      <w:r w:rsidRPr="00907A1C">
        <w:rPr>
          <w:rStyle w:val="StyleUnderline"/>
          <w:rFonts w:asciiTheme="majorHAnsi" w:hAnsiTheme="majorHAnsi" w:cstheme="majorHAnsi"/>
        </w:rPr>
        <w:t xml:space="preserve"> the likes of Carl </w:t>
      </w:r>
      <w:r w:rsidRPr="00907A1C">
        <w:rPr>
          <w:rStyle w:val="StyleUnderline"/>
          <w:rFonts w:asciiTheme="majorHAnsi" w:hAnsiTheme="majorHAnsi" w:cstheme="majorHAnsi"/>
          <w:highlight w:val="cyan"/>
        </w:rPr>
        <w:t>Schmitt</w:t>
      </w:r>
      <w:r w:rsidRPr="00907A1C">
        <w:rPr>
          <w:rStyle w:val="StyleUnderline"/>
          <w:rFonts w:asciiTheme="majorHAnsi" w:hAnsiTheme="majorHAnsi" w:cstheme="majorHAnsi"/>
        </w:rPr>
        <w:t xml:space="preserve">, the fascist legal philosopher </w:t>
      </w:r>
      <w:r w:rsidRPr="00907A1C">
        <w:rPr>
          <w:rStyle w:val="StyleUnderline"/>
          <w:rFonts w:asciiTheme="majorHAnsi" w:hAnsiTheme="majorHAnsi" w:cstheme="majorHAnsi"/>
          <w:highlight w:val="cyan"/>
        </w:rPr>
        <w:t>who</w:t>
      </w:r>
      <w:r w:rsidRPr="00907A1C">
        <w:rPr>
          <w:rStyle w:val="StyleUnderline"/>
          <w:rFonts w:asciiTheme="majorHAnsi" w:hAnsiTheme="majorHAnsi" w:cstheme="majorHAnsi"/>
        </w:rPr>
        <w:t xml:space="preserve"> found it natural to join the Nazi bandwagon</w:t>
      </w:r>
      <w:r w:rsidRPr="00907A1C">
        <w:rPr>
          <w:rFonts w:asciiTheme="majorHAnsi" w:hAnsiTheme="majorHAnsi" w:cstheme="majorHAnsi"/>
          <w:sz w:val="16"/>
        </w:rPr>
        <w:t xml:space="preserve">. </w:t>
      </w:r>
      <w:r w:rsidRPr="00907A1C">
        <w:rPr>
          <w:rStyle w:val="StyleUnderline"/>
          <w:rFonts w:asciiTheme="majorHAnsi" w:hAnsiTheme="majorHAnsi" w:cstheme="majorHAnsi"/>
        </w:rPr>
        <w:t>Schmitt</w:t>
      </w:r>
      <w:r w:rsidRPr="00907A1C">
        <w:rPr>
          <w:rFonts w:asciiTheme="majorHAnsi" w:hAnsiTheme="majorHAnsi" w:cstheme="majorHAnsi"/>
          <w:sz w:val="16"/>
        </w:rPr>
        <w:t xml:space="preserve">, like Rorty, </w:t>
      </w:r>
      <w:r w:rsidRPr="00907A1C">
        <w:rPr>
          <w:rStyle w:val="StyleUnderline"/>
          <w:rFonts w:asciiTheme="majorHAnsi" w:hAnsiTheme="majorHAnsi" w:cstheme="majorHAnsi"/>
          <w:highlight w:val="cyan"/>
        </w:rPr>
        <w:t>argued</w:t>
      </w:r>
      <w:r w:rsidRPr="00907A1C">
        <w:rPr>
          <w:rStyle w:val="StyleUnderline"/>
          <w:rFonts w:asciiTheme="majorHAnsi" w:hAnsiTheme="majorHAnsi" w:cstheme="majorHAnsi"/>
        </w:rPr>
        <w:t xml:space="preserve"> that </w:t>
      </w:r>
      <w:r w:rsidRPr="00907A1C">
        <w:rPr>
          <w:rStyle w:val="StyleUnderline"/>
          <w:rFonts w:asciiTheme="majorHAnsi" w:hAnsiTheme="majorHAnsi" w:cstheme="majorHAnsi"/>
          <w:highlight w:val="cyan"/>
        </w:rPr>
        <w:t>there is no truth</w:t>
      </w:r>
      <w:r w:rsidRPr="00907A1C">
        <w:rPr>
          <w:rStyle w:val="StyleUnderline"/>
          <w:rFonts w:asciiTheme="majorHAnsi" w:hAnsiTheme="majorHAnsi" w:cstheme="majorHAnsi"/>
        </w:rPr>
        <w:t xml:space="preserve"> and rationality </w:t>
      </w:r>
      <w:r w:rsidRPr="00907A1C">
        <w:rPr>
          <w:rStyle w:val="StyleUnderline"/>
          <w:rFonts w:asciiTheme="majorHAnsi" w:hAnsiTheme="majorHAnsi" w:cstheme="majorHAnsi"/>
          <w:highlight w:val="cyan"/>
        </w:rPr>
        <w:t>in politics</w:t>
      </w:r>
      <w:r w:rsidRPr="00907A1C">
        <w:rPr>
          <w:rFonts w:asciiTheme="majorHAnsi" w:hAnsiTheme="majorHAnsi" w:cstheme="majorHAnsi"/>
          <w:sz w:val="16"/>
        </w:rPr>
        <w:t xml:space="preserve">. Rather, </w:t>
      </w:r>
      <w:r w:rsidRPr="00907A1C">
        <w:rPr>
          <w:rStyle w:val="StyleUnderline"/>
          <w:rFonts w:asciiTheme="majorHAnsi" w:hAnsiTheme="majorHAnsi" w:cstheme="majorHAnsi"/>
          <w:highlight w:val="cyan"/>
        </w:rPr>
        <w:t>politics is the arena in which groups assert themselves</w:t>
      </w:r>
      <w:r w:rsidRPr="00907A1C">
        <w:rPr>
          <w:rFonts w:asciiTheme="majorHAnsi" w:hAnsiTheme="majorHAnsi" w:cstheme="majorHAnsi"/>
          <w:sz w:val="16"/>
        </w:rPr>
        <w:t xml:space="preserve">, with the strongest coming out on top and the weaker groups disappearing. </w:t>
      </w:r>
      <w:r w:rsidRPr="00907A1C">
        <w:rPr>
          <w:rStyle w:val="StyleUnderline"/>
          <w:rFonts w:asciiTheme="majorHAnsi" w:hAnsiTheme="majorHAnsi" w:cstheme="majorHAnsi"/>
        </w:rPr>
        <w:t>One makes an existential choice – opts for a conception of the good – and then tries to attain “substantive homogeneity” in the population</w:t>
      </w:r>
      <w:r w:rsidRPr="00907A1C">
        <w:rPr>
          <w:rFonts w:asciiTheme="majorHAnsi" w:hAnsiTheme="majorHAnsi" w:cstheme="majorHAnsi"/>
          <w:sz w:val="16"/>
        </w:rPr>
        <w:t xml:space="preserve">. </w:t>
      </w:r>
      <w:r w:rsidRPr="00907A1C">
        <w:rPr>
          <w:rStyle w:val="StyleUnderline"/>
          <w:rFonts w:asciiTheme="majorHAnsi" w:hAnsiTheme="majorHAnsi" w:cstheme="majorHAnsi"/>
          <w:highlight w:val="cyan"/>
        </w:rPr>
        <w:t>Might ends up being right and the elimination of those who disagree</w:t>
      </w:r>
      <w:r w:rsidRPr="00907A1C">
        <w:rPr>
          <w:rStyle w:val="StyleUnderline"/>
          <w:rFonts w:asciiTheme="majorHAnsi" w:hAnsiTheme="majorHAnsi" w:cstheme="majorHAnsi"/>
        </w:rPr>
        <w:t xml:space="preserve"> with us </w:t>
      </w:r>
      <w:r w:rsidRPr="00907A1C">
        <w:rPr>
          <w:rStyle w:val="StyleUnderline"/>
          <w:rFonts w:asciiTheme="majorHAnsi" w:hAnsiTheme="majorHAnsi" w:cstheme="majorHAnsi"/>
          <w:highlight w:val="cyan"/>
        </w:rPr>
        <w:t>ends up being a fine method of reaching</w:t>
      </w:r>
      <w:r w:rsidRPr="00907A1C">
        <w:rPr>
          <w:rStyle w:val="StyleUnderline"/>
          <w:rFonts w:asciiTheme="majorHAnsi" w:hAnsiTheme="majorHAnsi" w:cstheme="majorHAnsi"/>
        </w:rPr>
        <w:t xml:space="preserve"> our political </w:t>
      </w:r>
      <w:r w:rsidRPr="00907A1C">
        <w:rPr>
          <w:rStyle w:val="StyleUnderline"/>
          <w:rFonts w:asciiTheme="majorHAnsi" w:hAnsiTheme="majorHAnsi" w:cstheme="majorHAnsi"/>
          <w:highlight w:val="cyan"/>
        </w:rPr>
        <w:t>decisions</w:t>
      </w:r>
      <w:r w:rsidRPr="00907A1C">
        <w:rPr>
          <w:rFonts w:asciiTheme="majorHAnsi" w:hAnsiTheme="majorHAnsi" w:cstheme="majorHAnsi"/>
          <w:sz w:val="16"/>
        </w:rPr>
        <w:t xml:space="preserve">. A democrat or liberal like Rorty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non-Rortian pragmatist, is that mixing truth and politics is dangerous. One of the points I want to make is that,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Schmittian worldview. Another point is that </w:t>
      </w:r>
      <w:r w:rsidRPr="00907A1C">
        <w:rPr>
          <w:rStyle w:val="StyleUnderline"/>
          <w:rFonts w:asciiTheme="majorHAnsi" w:hAnsiTheme="majorHAnsi" w:cstheme="majorHAnsi"/>
          <w:highlight w:val="cyan"/>
        </w:rPr>
        <w:t>the pragmatist view</w:t>
      </w:r>
      <w:r w:rsidRPr="00907A1C">
        <w:rPr>
          <w:rStyle w:val="StyleUnderline"/>
          <w:rFonts w:asciiTheme="majorHAnsi" w:hAnsiTheme="majorHAnsi" w:cstheme="majorHAnsi"/>
        </w:rPr>
        <w:t xml:space="preserve"> </w:t>
      </w:r>
      <w:r w:rsidRPr="00907A1C">
        <w:rPr>
          <w:rStyle w:val="StyleUnderline"/>
          <w:rFonts w:asciiTheme="majorHAnsi" w:hAnsiTheme="majorHAnsi" w:cstheme="majorHAnsi"/>
          <w:highlight w:val="cyan"/>
        </w:rPr>
        <w:t>encourages</w:t>
      </w:r>
      <w:r w:rsidRPr="00907A1C">
        <w:rPr>
          <w:rFonts w:asciiTheme="majorHAnsi" w:hAnsiTheme="majorHAnsi" w:cstheme="majorHAnsi"/>
          <w:sz w:val="16"/>
        </w:rPr>
        <w:t xml:space="preserve"> something which is downright salutary, not dangerous at all. It encourages </w:t>
      </w:r>
      <w:r w:rsidRPr="00907A1C">
        <w:rPr>
          <w:rStyle w:val="StyleUnderline"/>
          <w:rFonts w:asciiTheme="majorHAnsi" w:hAnsiTheme="majorHAnsi" w:cstheme="majorHAnsi"/>
          <w:highlight w:val="cyan"/>
        </w:rPr>
        <w:t xml:space="preserve">a </w:t>
      </w:r>
      <w:r w:rsidRPr="00907A1C">
        <w:rPr>
          <w:rStyle w:val="Emphasis"/>
          <w:rFonts w:asciiTheme="majorHAnsi" w:hAnsiTheme="majorHAnsi" w:cstheme="majorHAnsi"/>
          <w:highlight w:val="cyan"/>
        </w:rPr>
        <w:t>culture of justification</w:t>
      </w:r>
      <w:r w:rsidRPr="00907A1C">
        <w:rPr>
          <w:rFonts w:asciiTheme="majorHAnsi" w:hAnsiTheme="majorHAnsi" w:cstheme="majorHAnsi"/>
          <w:sz w:val="16"/>
          <w:highlight w:val="cyan"/>
        </w:rPr>
        <w:t xml:space="preserve">, </w:t>
      </w:r>
      <w:r w:rsidRPr="00907A1C">
        <w:rPr>
          <w:rStyle w:val="StyleUnderline"/>
          <w:rFonts w:asciiTheme="majorHAnsi" w:hAnsiTheme="majorHAnsi" w:cstheme="majorHAnsi"/>
          <w:highlight w:val="cyan"/>
        </w:rPr>
        <w:t>a culture the importance of which grows as we face the challenges of living in a global society with worldviews struggling against each other</w:t>
      </w:r>
      <w:r w:rsidRPr="00907A1C">
        <w:rPr>
          <w:rStyle w:val="StyleUnderline"/>
          <w:rFonts w:asciiTheme="majorHAnsi" w:hAnsiTheme="majorHAnsi" w:cstheme="majorHAnsi"/>
        </w:rPr>
        <w:t>.</w:t>
      </w:r>
      <w:r w:rsidRPr="00907A1C">
        <w:rPr>
          <w:rFonts w:asciiTheme="majorHAnsi" w:hAnsiTheme="majorHAnsi" w:cstheme="majorHAnsi"/>
          <w:sz w:val="16"/>
        </w:rPr>
        <w:t xml:space="preserve"> </w:t>
      </w:r>
      <w:r w:rsidRPr="00907A1C">
        <w:rPr>
          <w:rStyle w:val="StyleUnderline"/>
          <w:rFonts w:asciiTheme="majorHAnsi" w:hAnsiTheme="majorHAnsi" w:cstheme="majorHAnsi"/>
        </w:rPr>
        <w:t>This thought was prominent in the debate about how the new democratic order in South Africa should be conceived</w:t>
      </w:r>
      <w:r w:rsidRPr="00907A1C">
        <w:rPr>
          <w:rFonts w:asciiTheme="majorHAnsi" w:hAnsiTheme="majorHAnsi" w:cstheme="majorHAnsi"/>
          <w:sz w:val="16"/>
        </w:rPr>
        <w:t xml:space="preserve">. Here is how Etienne Murienik put it: If </w:t>
      </w:r>
      <w:r w:rsidRPr="00907A1C">
        <w:rPr>
          <w:rStyle w:val="StyleUnderline"/>
          <w:rFonts w:asciiTheme="majorHAnsi" w:hAnsiTheme="majorHAnsi" w:cstheme="majorHAnsi"/>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907A1C">
        <w:rPr>
          <w:rFonts w:asciiTheme="majorHAnsi" w:hAnsiTheme="majorHAnsi" w:cstheme="majorHAnsi"/>
          <w:sz w:val="16"/>
        </w:rPr>
        <w:t xml:space="preserve">. </w:t>
      </w:r>
      <w:r w:rsidRPr="00907A1C">
        <w:rPr>
          <w:rStyle w:val="StyleUnderline"/>
          <w:rFonts w:asciiTheme="majorHAnsi" w:hAnsiTheme="majorHAnsi" w:cstheme="majorHAnsi"/>
          <w:highlight w:val="cyan"/>
        </w:rPr>
        <w:t>The new order must be</w:t>
      </w:r>
      <w:r w:rsidRPr="00907A1C">
        <w:rPr>
          <w:rStyle w:val="StyleUnderline"/>
          <w:rFonts w:asciiTheme="majorHAnsi" w:hAnsiTheme="majorHAnsi" w:cstheme="majorHAnsi"/>
        </w:rPr>
        <w:t xml:space="preserve"> a community </w:t>
      </w:r>
      <w:r w:rsidRPr="00907A1C">
        <w:rPr>
          <w:rStyle w:val="StyleUnderline"/>
          <w:rFonts w:asciiTheme="majorHAnsi" w:hAnsiTheme="majorHAnsi" w:cstheme="majorHAnsi"/>
          <w:highlight w:val="cyan"/>
        </w:rPr>
        <w:t>built on persuasion</w:t>
      </w:r>
      <w:r w:rsidRPr="00907A1C">
        <w:rPr>
          <w:rStyle w:val="StyleUnderline"/>
          <w:rFonts w:asciiTheme="majorHAnsi" w:hAnsiTheme="majorHAnsi" w:cstheme="majorHAnsi"/>
        </w:rPr>
        <w:t>,</w:t>
      </w:r>
      <w:r w:rsidRPr="00907A1C">
        <w:rPr>
          <w:rFonts w:asciiTheme="majorHAnsi" w:hAnsiTheme="majorHAnsi" w:cstheme="majorHAnsi"/>
          <w:sz w:val="16"/>
        </w:rPr>
        <w:t xml:space="preserve"> not on coercion.4 A final point rests on the nature of the kinds of answers the pragmatist envisions. Rorty and Rawls seem to think that any view of truth carries with it the idea that there is one and only one true answer to every question. It is important to see that, </w:t>
      </w:r>
      <w:r w:rsidRPr="00907A1C">
        <w:rPr>
          <w:rStyle w:val="StyleUnderline"/>
          <w:rFonts w:asciiTheme="majorHAnsi" w:hAnsiTheme="majorHAnsi" w:cstheme="majorHAnsi"/>
        </w:rPr>
        <w:t xml:space="preserve">whatever the case might be for other views of truth, the pragmatist’s view of truth does not entail anything about the precise nature of right answers. </w:t>
      </w:r>
      <w:r w:rsidRPr="00907A1C">
        <w:rPr>
          <w:rFonts w:asciiTheme="majorHAnsi" w:hAnsiTheme="majorHAnsi" w:cstheme="majorHAnsi"/>
          <w:sz w:val="16"/>
        </w:rPr>
        <w:t xml:space="preserve">On the Peircean view of truth, it might be true that the best solution to a problem is to compromise in a certain way. Or a question might have a number of equally right answers: it might be true that either A or B or C is an acceptable solution to a problem. That is, </w:t>
      </w:r>
      <w:r w:rsidRPr="00907A1C">
        <w:rPr>
          <w:rStyle w:val="StyleUnderline"/>
          <w:rFonts w:asciiTheme="majorHAnsi" w:hAnsiTheme="majorHAnsi" w:cstheme="majorHAnsi"/>
          <w:highlight w:val="cyan"/>
        </w:rPr>
        <w:t>bringing truth into politics need not result in a view on which one theory of the good triumphs over the other</w:t>
      </w:r>
      <w:r w:rsidRPr="00907A1C">
        <w:rPr>
          <w:rFonts w:asciiTheme="majorHAnsi" w:hAnsiTheme="majorHAnsi" w:cstheme="majorHAnsi"/>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see is right. </w:t>
      </w:r>
      <w:r w:rsidRPr="00907A1C">
        <w:rPr>
          <w:rStyle w:val="StyleUnderline"/>
          <w:rFonts w:asciiTheme="majorHAnsi" w:hAnsiTheme="majorHAnsi" w:cstheme="majorHAnsi"/>
          <w:highlight w:val="cyan"/>
        </w:rPr>
        <w:t>A right answer is the one that would be best</w:t>
      </w:r>
      <w:r w:rsidRPr="00907A1C">
        <w:rPr>
          <w:rStyle w:val="StyleUnderline"/>
          <w:rFonts w:asciiTheme="majorHAnsi" w:hAnsiTheme="majorHAnsi" w:cstheme="majorHAnsi"/>
        </w:rPr>
        <w:t xml:space="preserve"> – would stand up to the evidence and arguments – </w:t>
      </w:r>
      <w:r w:rsidRPr="00907A1C">
        <w:rPr>
          <w:rStyle w:val="StyleUnderline"/>
          <w:rFonts w:asciiTheme="majorHAnsi" w:hAnsiTheme="majorHAnsi" w:cstheme="majorHAnsi"/>
          <w:highlight w:val="cyan"/>
        </w:rPr>
        <w:t>were we to inquire into the matter as far as we</w:t>
      </w:r>
      <w:r w:rsidRPr="00907A1C">
        <w:rPr>
          <w:rStyle w:val="StyleUnderline"/>
          <w:rFonts w:asciiTheme="majorHAnsi" w:hAnsiTheme="majorHAnsi" w:cstheme="majorHAnsi"/>
        </w:rPr>
        <w:t xml:space="preserve"> fruitfully </w:t>
      </w:r>
      <w:r w:rsidRPr="00907A1C">
        <w:rPr>
          <w:rStyle w:val="StyleUnderline"/>
          <w:rFonts w:asciiTheme="majorHAnsi" w:hAnsiTheme="majorHAnsi" w:cstheme="majorHAnsi"/>
          <w:highlight w:val="cyan"/>
        </w:rPr>
        <w:t>could</w:t>
      </w:r>
      <w:r w:rsidRPr="00907A1C">
        <w:rPr>
          <w:rFonts w:asciiTheme="majorHAnsi" w:hAnsiTheme="majorHAnsi" w:cstheme="majorHAnsi"/>
          <w:sz w:val="16"/>
        </w:rPr>
        <w:t xml:space="preserve">. That is, </w:t>
      </w:r>
      <w:r w:rsidRPr="00907A1C">
        <w:rPr>
          <w:rStyle w:val="StyleUnderline"/>
          <w:rFonts w:asciiTheme="majorHAnsi" w:hAnsiTheme="majorHAnsi" w:cstheme="majorHAnsi"/>
          <w:highlight w:val="cyan"/>
        </w:rPr>
        <w:t>we are not</w:t>
      </w:r>
      <w:r w:rsidRPr="00907A1C">
        <w:rPr>
          <w:rStyle w:val="StyleUnderline"/>
          <w:rFonts w:asciiTheme="majorHAnsi" w:hAnsiTheme="majorHAnsi" w:cstheme="majorHAnsi"/>
        </w:rPr>
        <w:t xml:space="preserve"> primarily </w:t>
      </w:r>
      <w:r w:rsidRPr="00907A1C">
        <w:rPr>
          <w:rStyle w:val="StyleUnderline"/>
          <w:rFonts w:asciiTheme="majorHAnsi" w:hAnsiTheme="majorHAnsi" w:cstheme="majorHAnsi"/>
          <w:highlight w:val="cyan"/>
        </w:rPr>
        <w:t xml:space="preserve">aiming at agreement in deliberation </w:t>
      </w:r>
      <w:r w:rsidRPr="00907A1C">
        <w:rPr>
          <w:rFonts w:asciiTheme="majorHAnsi" w:hAnsiTheme="majorHAnsi" w:cstheme="majorHAnsi"/>
          <w:sz w:val="16"/>
          <w:highlight w:val="cyan"/>
        </w:rPr>
        <w:t xml:space="preserve">– </w:t>
      </w:r>
      <w:r w:rsidRPr="00907A1C">
        <w:rPr>
          <w:rStyle w:val="StyleUnderline"/>
          <w:rFonts w:asciiTheme="majorHAnsi" w:hAnsiTheme="majorHAnsi" w:cstheme="majorHAnsi"/>
          <w:highlight w:val="cyan"/>
        </w:rPr>
        <w:t>we are aiming at getting a view that will stand up to</w:t>
      </w:r>
      <w:r w:rsidRPr="00907A1C">
        <w:rPr>
          <w:rStyle w:val="StyleUnderline"/>
          <w:rFonts w:asciiTheme="majorHAnsi" w:hAnsiTheme="majorHAnsi" w:cstheme="majorHAnsi"/>
        </w:rPr>
        <w:t xml:space="preserve"> reasons and </w:t>
      </w:r>
      <w:r w:rsidRPr="00907A1C">
        <w:rPr>
          <w:rStyle w:val="StyleUnderline"/>
          <w:rFonts w:asciiTheme="majorHAnsi" w:hAnsiTheme="majorHAnsi" w:cstheme="majorHAnsi"/>
          <w:highlight w:val="cyan"/>
        </w:rPr>
        <w:t>evidence</w:t>
      </w:r>
      <w:r w:rsidRPr="00907A1C">
        <w:rPr>
          <w:rFonts w:asciiTheme="majorHAnsi" w:hAnsiTheme="majorHAnsi" w:cstheme="majorHAnsi"/>
          <w:b/>
          <w:sz w:val="16"/>
        </w:rPr>
        <w:t>.</w:t>
      </w:r>
      <w:r w:rsidRPr="00907A1C">
        <w:rPr>
          <w:rFonts w:asciiTheme="majorHAnsi" w:hAnsiTheme="majorHAnsi" w:cstheme="majorHAnsi"/>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off of discussion, or a squashing of pluralism, even if it might happen to be the case that there is only one reasonable conception of the good out there. The idea is that we are always aiming at getting the best answer – whatever that may be – and to do that we need to take into account the views of all. 6 .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907A1C">
        <w:rPr>
          <w:rStyle w:val="StyleUnderline"/>
          <w:rFonts w:asciiTheme="majorHAnsi" w:hAnsiTheme="majorHAnsi" w:cstheme="majorHAnsi"/>
        </w:rPr>
        <w:t>Everyone engages in moral and political deliberation and it is not obvious that having special education makes you better at it</w:t>
      </w:r>
      <w:r w:rsidRPr="00907A1C">
        <w:rPr>
          <w:rFonts w:asciiTheme="majorHAnsi" w:hAnsiTheme="majorHAnsi" w:cstheme="majorHAnsi"/>
          <w:sz w:val="16"/>
        </w:rPr>
        <w:t xml:space="preserve"> – just look at priests, politicians, and moral philosophers/political theorists and ask yourself if they seem especially decent or especially wise when it comes to practical matters. Some people are good at examining moral and politi\cal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907A1C">
        <w:rPr>
          <w:rStyle w:val="StyleUnderline"/>
          <w:rFonts w:asciiTheme="majorHAnsi" w:hAnsiTheme="majorHAnsi" w:cstheme="majorHAnsi"/>
          <w:highlight w:val="cyan"/>
        </w:rPr>
        <w:t xml:space="preserve">how do we distinguish deliberating well and </w:t>
      </w:r>
      <w:r w:rsidRPr="00907A1C">
        <w:rPr>
          <w:rStyle w:val="StyleUnderline"/>
          <w:rFonts w:asciiTheme="majorHAnsi" w:hAnsiTheme="majorHAnsi" w:cstheme="majorHAnsi"/>
        </w:rPr>
        <w:t xml:space="preserve">deliberating </w:t>
      </w:r>
      <w:r w:rsidRPr="00907A1C">
        <w:rPr>
          <w:rStyle w:val="StyleUnderline"/>
          <w:rFonts w:asciiTheme="majorHAnsi" w:hAnsiTheme="majorHAnsi" w:cstheme="majorHAnsi"/>
          <w:highlight w:val="cyan"/>
        </w:rPr>
        <w:t>badly if we cannot appeal to education and training?</w:t>
      </w:r>
      <w:r w:rsidRPr="00907A1C">
        <w:rPr>
          <w:rFonts w:asciiTheme="majorHAnsi" w:hAnsiTheme="majorHAnsi" w:cstheme="majorHAnsi"/>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Talisse that the way forward is to focus on an epistemic justification of the whole range of deliberative virtues. Some of the </w:t>
      </w:r>
      <w:r w:rsidRPr="00907A1C">
        <w:rPr>
          <w:rStyle w:val="StyleUnderline"/>
          <w:rFonts w:asciiTheme="majorHAnsi" w:hAnsiTheme="majorHAnsi" w:cstheme="majorHAnsi"/>
          <w:highlight w:val="cyan"/>
        </w:rPr>
        <w:t>virtues</w:t>
      </w:r>
      <w:r w:rsidRPr="00907A1C">
        <w:rPr>
          <w:rFonts w:asciiTheme="majorHAnsi" w:hAnsiTheme="majorHAnsi" w:cstheme="majorHAnsi"/>
          <w:sz w:val="16"/>
        </w:rPr>
        <w:t xml:space="preserve"> we think </w:t>
      </w:r>
      <w:r w:rsidRPr="00907A1C">
        <w:rPr>
          <w:rStyle w:val="StyleUnderline"/>
          <w:rFonts w:asciiTheme="majorHAnsi" w:hAnsiTheme="majorHAnsi" w:cstheme="majorHAnsi"/>
          <w:highlight w:val="cyan"/>
        </w:rPr>
        <w:t>important in inquiry are open-mindedness</w:t>
      </w:r>
      <w:r w:rsidRPr="00907A1C">
        <w:rPr>
          <w:rFonts w:asciiTheme="majorHAnsi" w:hAnsiTheme="majorHAnsi" w:cstheme="majorHAnsi"/>
          <w:sz w:val="16"/>
        </w:rPr>
        <w:t xml:space="preserve">, </w:t>
      </w:r>
      <w:r w:rsidRPr="00907A1C">
        <w:rPr>
          <w:rStyle w:val="StyleUnderline"/>
          <w:rFonts w:asciiTheme="majorHAnsi" w:hAnsiTheme="majorHAnsi" w:cstheme="majorHAnsi"/>
        </w:rPr>
        <w:t xml:space="preserve">courage, </w:t>
      </w:r>
      <w:r w:rsidRPr="00907A1C">
        <w:rPr>
          <w:rStyle w:val="StyleUnderline"/>
          <w:rFonts w:asciiTheme="majorHAnsi" w:hAnsiTheme="majorHAnsi" w:cstheme="majorHAnsi"/>
          <w:highlight w:val="cyan"/>
        </w:rPr>
        <w:t>honesty</w:t>
      </w:r>
      <w:r w:rsidRPr="00907A1C">
        <w:rPr>
          <w:rStyle w:val="StyleUnderline"/>
          <w:rFonts w:asciiTheme="majorHAnsi" w:hAnsiTheme="majorHAnsi" w:cstheme="majorHAnsi"/>
        </w:rPr>
        <w:t xml:space="preserve">, integrity, rigor, </w:t>
      </w:r>
      <w:r w:rsidRPr="00907A1C">
        <w:rPr>
          <w:rStyle w:val="StyleUnderline"/>
          <w:rFonts w:asciiTheme="majorHAnsi" w:hAnsiTheme="majorHAnsi" w:cstheme="majorHAnsi"/>
          <w:highlight w:val="cyan"/>
        </w:rPr>
        <w:t>willingness to listen</w:t>
      </w:r>
      <w:r w:rsidRPr="00907A1C">
        <w:rPr>
          <w:rStyle w:val="StyleUnderline"/>
          <w:rFonts w:asciiTheme="majorHAnsi" w:hAnsiTheme="majorHAnsi" w:cstheme="majorHAnsi"/>
        </w:rPr>
        <w:t xml:space="preserve"> to the views of others </w:t>
      </w:r>
      <w:r w:rsidRPr="00907A1C">
        <w:rPr>
          <w:rStyle w:val="StyleUnderline"/>
          <w:rFonts w:asciiTheme="majorHAnsi" w:hAnsiTheme="majorHAnsi" w:cstheme="majorHAnsi"/>
          <w:highlight w:val="cyan"/>
        </w:rPr>
        <w:t>and to</w:t>
      </w:r>
      <w:r w:rsidRPr="00907A1C">
        <w:rPr>
          <w:rStyle w:val="StyleUnderline"/>
          <w:rFonts w:asciiTheme="majorHAnsi" w:hAnsiTheme="majorHAnsi" w:cstheme="majorHAnsi"/>
        </w:rPr>
        <w:t xml:space="preserve"> seriously </w:t>
      </w:r>
      <w:r w:rsidRPr="00907A1C">
        <w:rPr>
          <w:rStyle w:val="StyleUnderline"/>
          <w:rFonts w:asciiTheme="majorHAnsi" w:hAnsiTheme="majorHAnsi" w:cstheme="majorHAnsi"/>
          <w:highlight w:val="cyan"/>
        </w:rPr>
        <w:t>entertain challenges to one’s own views</w:t>
      </w:r>
      <w:r w:rsidRPr="00907A1C">
        <w:rPr>
          <w:rStyle w:val="StyleUnderline"/>
          <w:rFonts w:asciiTheme="majorHAnsi" w:hAnsiTheme="majorHAnsi" w:cstheme="majorHAnsi"/>
        </w:rPr>
        <w:t>, willingness to put oneself in another’s shoes</w:t>
      </w:r>
      <w:r w:rsidRPr="00907A1C">
        <w:rPr>
          <w:rFonts w:asciiTheme="majorHAnsi" w:hAnsiTheme="majorHAnsi" w:cstheme="majorHAnsi"/>
          <w:sz w:val="16"/>
        </w:rPr>
        <w:t xml:space="preserve">, and the like. These virtues may well have a number of kinds of justifications – justifications, for instance, with their origins in the canons of etiquette or in this or that substantive moral or religious view. Politeness and Christianity (do unto others . . . ), for instance,may both dictate that we should listen to the views of others. But this kind of justification doesn’t break out of the circle of local practices. Talisse argues that the virtues are justified because they lead to true belief. Listening to others is not merely the polite thing to do, but it is also good because we might learn something. The epistemic argument I have presented on Peirce’s behalf gets us this far: </w:t>
      </w:r>
      <w:r w:rsidRPr="00907A1C">
        <w:rPr>
          <w:rStyle w:val="StyleUnderline"/>
          <w:rFonts w:asciiTheme="majorHAnsi" w:hAnsiTheme="majorHAnsi" w:cstheme="majorHAnsi"/>
        </w:rPr>
        <w:t xml:space="preserve">we need to expose our beliefs to the views of others if we are to follow a method that will get us good or better or true beliefs. </w:t>
      </w:r>
      <w:r w:rsidRPr="00907A1C">
        <w:rPr>
          <w:rFonts w:asciiTheme="majorHAnsi" w:hAnsiTheme="majorHAnsi" w:cstheme="majorHAnsi"/>
          <w:sz w:val="16"/>
        </w:rPr>
        <w:t xml:space="preserve">Talisse takes us the next step – there are other characteristics that make one an inquirer who aims at the truth. </w:t>
      </w:r>
      <w:r w:rsidRPr="00907A1C">
        <w:rPr>
          <w:rStyle w:val="StyleUnderline"/>
          <w:rFonts w:asciiTheme="majorHAnsi" w:hAnsiTheme="majorHAnsi" w:cstheme="majorHAnsi"/>
        </w:rPr>
        <w:t>Honesty is the trait of following reasons and evidence, rather than self-interest. Modesty is the trait of taking your views to be fallible</w:t>
      </w:r>
      <w:r w:rsidRPr="00907A1C">
        <w:rPr>
          <w:rFonts w:asciiTheme="majorHAnsi" w:hAnsiTheme="majorHAnsi" w:cstheme="majorHAnsi"/>
          <w:sz w:val="16"/>
        </w:rPr>
        <w:t xml:space="preserve">. </w:t>
      </w:r>
      <w:r w:rsidRPr="00907A1C">
        <w:rPr>
          <w:rStyle w:val="StyleUnderline"/>
          <w:rFonts w:asciiTheme="majorHAnsi" w:hAnsiTheme="majorHAnsi" w:cstheme="majorHAnsi"/>
        </w:rPr>
        <w:t>Charity is willingness to listen to the views of others. Integrity is willingness to uphold the deliberative process, no matter the difficulties encountered</w:t>
      </w:r>
      <w:r w:rsidRPr="00907A1C">
        <w:rPr>
          <w:rFonts w:asciiTheme="majorHAnsi" w:hAnsiTheme="majorHAnsi" w:cstheme="majorHAnsi"/>
          <w:sz w:val="16"/>
        </w:rPr>
        <w:t xml:space="preserve">. </w:t>
      </w:r>
      <w:r w:rsidRPr="00907A1C">
        <w:rPr>
          <w:rStyle w:val="StyleUnderline"/>
          <w:rFonts w:asciiTheme="majorHAnsi" w:hAnsiTheme="majorHAnsi" w:cstheme="majorHAnsi"/>
          <w:highlight w:val="cyan"/>
        </w:rPr>
        <w:t>The distinction between deliberating well</w:t>
      </w:r>
      <w:r w:rsidRPr="00907A1C">
        <w:rPr>
          <w:rFonts w:asciiTheme="majorHAnsi" w:hAnsiTheme="majorHAnsi" w:cstheme="majorHAnsi"/>
          <w:sz w:val="16"/>
        </w:rPr>
        <w:t xml:space="preserve"> (having deliberative virtues) </w:t>
      </w:r>
      <w:r w:rsidRPr="00907A1C">
        <w:rPr>
          <w:rStyle w:val="StyleUnderline"/>
          <w:rFonts w:asciiTheme="majorHAnsi" w:hAnsiTheme="majorHAnsi" w:cstheme="majorHAnsi"/>
          <w:highlight w:val="cyan"/>
        </w:rPr>
        <w:t>and deliberating badly</w:t>
      </w:r>
      <w:r w:rsidRPr="00907A1C">
        <w:rPr>
          <w:rFonts w:asciiTheme="majorHAnsi" w:hAnsiTheme="majorHAnsi" w:cstheme="majorHAnsi"/>
          <w:sz w:val="16"/>
        </w:rPr>
        <w:t xml:space="preserve"> (having deliberative vices), that is, </w:t>
      </w:r>
      <w:r w:rsidRPr="00907A1C">
        <w:rPr>
          <w:rStyle w:val="StyleUnderline"/>
          <w:rFonts w:asciiTheme="majorHAnsi" w:hAnsiTheme="majorHAnsi" w:cstheme="majorHAnsi"/>
          <w:highlight w:val="cyan"/>
        </w:rPr>
        <w:t>is drawn in terms of whether a method promotes beliefs which are responsive to and fit with the reasons and evidence</w:t>
      </w:r>
      <w:r w:rsidRPr="00907A1C">
        <w:rPr>
          <w:rFonts w:asciiTheme="majorHAnsi" w:hAnsiTheme="majorHAnsi" w:cstheme="majorHAnsi"/>
          <w:sz w:val="16"/>
        </w:rPr>
        <w:t xml:space="preserve">. 7 . THE SOURCE OF AUTHORITY The pragmatist has offered us a compelling reason to take the views of others seriously and encourage the values associated with deliberative democratic politics. For </w:t>
      </w:r>
      <w:r w:rsidRPr="00907A1C">
        <w:rPr>
          <w:rStyle w:val="StyleUnderline"/>
          <w:rFonts w:asciiTheme="majorHAnsi" w:hAnsiTheme="majorHAnsi" w:cstheme="majorHAnsi"/>
          <w:highlight w:val="cyan"/>
        </w:rPr>
        <w:t>inquirers must engage in the ongoing project of continually subjecting their beliefs to the tests of further experience and argument</w:t>
      </w:r>
      <w:r w:rsidRPr="00907A1C">
        <w:rPr>
          <w:rFonts w:asciiTheme="majorHAnsi" w:hAnsiTheme="majorHAnsi" w:cstheme="majorHAnsi"/>
          <w:sz w:val="16"/>
        </w:rPr>
        <w:t>.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questions.</w:t>
      </w:r>
      <w:r w:rsidRPr="00907A1C">
        <w:rPr>
          <w:rStyle w:val="StyleUnderline"/>
          <w:rFonts w:asciiTheme="majorHAnsi" w:hAnsiTheme="majorHAnsi" w:cstheme="majorHAnsi"/>
        </w:rPr>
        <w:t>We are not after mere agreement and we are not after the transformation of initial preferences into something that others can accept</w:t>
      </w:r>
      <w:r w:rsidRPr="00907A1C">
        <w:rPr>
          <w:rFonts w:asciiTheme="majorHAnsi" w:hAnsiTheme="majorHAnsi" w:cstheme="majorHAnsi"/>
          <w:sz w:val="16"/>
        </w:rPr>
        <w:t xml:space="preserve">. </w:t>
      </w:r>
      <w:r w:rsidRPr="00907A1C">
        <w:rPr>
          <w:rStyle w:val="StyleUnderline"/>
          <w:rFonts w:asciiTheme="majorHAnsi" w:hAnsiTheme="majorHAnsi" w:cstheme="majorHAnsi"/>
          <w:highlight w:val="cyan"/>
        </w:rPr>
        <w:t>We aim at</w:t>
      </w:r>
      <w:r w:rsidRPr="00907A1C">
        <w:rPr>
          <w:rStyle w:val="StyleUnderline"/>
          <w:rFonts w:asciiTheme="majorHAnsi" w:hAnsiTheme="majorHAnsi" w:cstheme="majorHAnsi"/>
        </w:rPr>
        <w:t xml:space="preserve"> </w:t>
      </w:r>
      <w:r w:rsidRPr="00907A1C">
        <w:rPr>
          <w:rFonts w:asciiTheme="majorHAnsi" w:hAnsiTheme="majorHAnsi" w:cstheme="majorHAnsi"/>
          <w:sz w:val="16"/>
        </w:rPr>
        <w:t xml:space="preserve">getting things right – at </w:t>
      </w:r>
      <w:r w:rsidRPr="00907A1C">
        <w:rPr>
          <w:rStyle w:val="StyleUnderline"/>
          <w:rFonts w:asciiTheme="majorHAnsi" w:hAnsiTheme="majorHAnsi" w:cstheme="majorHAnsi"/>
          <w:highlight w:val="cyan"/>
        </w:rPr>
        <w:t>getting beliefs that would</w:t>
      </w:r>
      <w:r w:rsidRPr="00907A1C">
        <w:rPr>
          <w:rStyle w:val="StyleUnderline"/>
          <w:rFonts w:asciiTheme="majorHAnsi" w:hAnsiTheme="majorHAnsi" w:cstheme="majorHAnsi"/>
        </w:rPr>
        <w:t xml:space="preserve"> forever </w:t>
      </w:r>
      <w:r w:rsidRPr="00907A1C">
        <w:rPr>
          <w:rStyle w:val="StyleUnderline"/>
          <w:rFonts w:asciiTheme="majorHAnsi" w:hAnsiTheme="majorHAnsi" w:cstheme="majorHAnsi"/>
          <w:highlight w:val="cyan"/>
        </w:rPr>
        <w:t>stand up to scrutiny</w:t>
      </w:r>
      <w:r w:rsidRPr="00907A1C">
        <w:rPr>
          <w:rStyle w:val="StyleUnderline"/>
          <w:rFonts w:asciiTheme="majorHAnsi" w:hAnsiTheme="majorHAnsi" w:cstheme="majorHAnsi"/>
        </w:rPr>
        <w:t>.</w:t>
      </w:r>
      <w:r w:rsidRPr="00907A1C">
        <w:rPr>
          <w:rFonts w:asciiTheme="majorHAnsi" w:hAnsiTheme="majorHAnsi" w:cstheme="majorHAnsi"/>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has to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0607FDE5"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Frame procedural impacts through a lens of optimization – we don’t need to win that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87</w:t>
      </w:r>
      <w:r w:rsidRPr="00907A1C">
        <w:rPr>
          <w:rFonts w:asciiTheme="majorHAnsi" w:hAnsiTheme="majorHAnsi" w:cstheme="majorHAnsi"/>
          <w:vertAlign w:val="superscript"/>
        </w:rPr>
        <w:t>th</w:t>
      </w:r>
      <w:r w:rsidRPr="00907A1C">
        <w:rPr>
          <w:rFonts w:asciiTheme="majorHAnsi" w:hAnsiTheme="majorHAnsi" w:cstheme="majorHAnsi"/>
        </w:rPr>
        <w:t xml:space="preserve"> time against a survival strategy aff is a good debate to have for anyone involved </w:t>
      </w:r>
    </w:p>
    <w:p w14:paraId="7BA3E293" w14:textId="77777777" w:rsidR="00AB2C6C" w:rsidRPr="00907A1C" w:rsidRDefault="00AB2C6C" w:rsidP="00AB2C6C">
      <w:pPr>
        <w:rPr>
          <w:rFonts w:asciiTheme="majorHAnsi" w:hAnsiTheme="majorHAnsi" w:cstheme="majorHAnsi"/>
        </w:rPr>
      </w:pPr>
    </w:p>
    <w:p w14:paraId="59381DEF"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 xml:space="preserve">They have no offense </w:t>
      </w:r>
    </w:p>
    <w:p w14:paraId="58E12F77" w14:textId="77777777" w:rsidR="00AB2C6C" w:rsidRPr="00907A1C" w:rsidRDefault="00AB2C6C" w:rsidP="00AB2C6C">
      <w:pPr>
        <w:pStyle w:val="Heading4"/>
        <w:numPr>
          <w:ilvl w:val="0"/>
          <w:numId w:val="13"/>
        </w:numPr>
        <w:tabs>
          <w:tab w:val="num" w:pos="360"/>
          <w:tab w:val="num" w:pos="720"/>
        </w:tabs>
        <w:ind w:left="0" w:firstLine="0"/>
        <w:rPr>
          <w:rFonts w:asciiTheme="majorHAnsi" w:hAnsiTheme="majorHAnsi" w:cstheme="majorHAnsi"/>
        </w:rPr>
      </w:pPr>
      <w:r w:rsidRPr="00907A1C">
        <w:rPr>
          <w:rFonts w:asciiTheme="majorHAnsi" w:hAnsiTheme="majorHAnsi" w:cstheme="majorHAnsi"/>
        </w:rPr>
        <w:t>View T impacts as a process, not a product – any education impact about their content being important are solved by reading a book – filter impacts through what is unique to the process of debating itself</w:t>
      </w:r>
    </w:p>
    <w:p w14:paraId="51E6D9AC" w14:textId="77777777" w:rsidR="00AB2C6C" w:rsidRPr="00907A1C" w:rsidRDefault="00AB2C6C" w:rsidP="00AB2C6C">
      <w:pPr>
        <w:pStyle w:val="Heading4"/>
        <w:numPr>
          <w:ilvl w:val="0"/>
          <w:numId w:val="13"/>
        </w:numPr>
        <w:tabs>
          <w:tab w:val="num" w:pos="360"/>
          <w:tab w:val="num" w:pos="720"/>
        </w:tabs>
        <w:ind w:left="0" w:firstLine="0"/>
        <w:rPr>
          <w:rFonts w:asciiTheme="majorHAnsi" w:hAnsiTheme="majorHAnsi" w:cstheme="majorHAnsi"/>
        </w:rPr>
      </w:pPr>
      <w:r w:rsidRPr="00907A1C">
        <w:rPr>
          <w:rFonts w:asciiTheme="majorHAnsi" w:hAnsiTheme="majorHAnsi" w:cstheme="majorHAnsi"/>
        </w:rPr>
        <w:t>They get to read it on the neg – if their k of being topical is true then reading the aff as a K on the neg means they get auto-wins, we still access their education</w:t>
      </w:r>
    </w:p>
    <w:p w14:paraId="2039757A" w14:textId="77777777" w:rsidR="00AB2C6C" w:rsidRPr="006D2B03" w:rsidRDefault="00AB2C6C" w:rsidP="00AB2C6C">
      <w:pPr>
        <w:pStyle w:val="Heading4"/>
        <w:numPr>
          <w:ilvl w:val="0"/>
          <w:numId w:val="13"/>
        </w:numPr>
        <w:tabs>
          <w:tab w:val="num" w:pos="360"/>
          <w:tab w:val="num" w:pos="720"/>
        </w:tabs>
        <w:ind w:left="0" w:firstLine="0"/>
        <w:rPr>
          <w:rFonts w:asciiTheme="majorHAnsi" w:hAnsiTheme="majorHAnsi" w:cstheme="majorHAnsi"/>
        </w:rPr>
      </w:pPr>
      <w:r w:rsidRPr="00907A1C">
        <w:rPr>
          <w:rFonts w:asciiTheme="majorHAnsi" w:hAnsiTheme="majorHAnsi" w:cstheme="majorHAnsi"/>
        </w:rPr>
        <w:t>The TVA solves – they could have read an aff tha</w:t>
      </w:r>
      <w:r>
        <w:rPr>
          <w:rFonts w:asciiTheme="majorHAnsi" w:hAnsiTheme="majorHAnsi" w:cstheme="majorHAnsi"/>
        </w:rPr>
        <w:t>t _____</w:t>
      </w:r>
      <w:r w:rsidRPr="00907A1C">
        <w:rPr>
          <w:rFonts w:asciiTheme="majorHAnsi" w:hAnsiTheme="majorHAnsi" w:cstheme="majorHAnsi"/>
        </w:rPr>
        <w:t xml:space="preserve"> - this would allow a discussion of the aff in a forum that allows us to have nuanced responses – yes, it isn’t perfect, but those imperfections are neg ground – if they aren’t forced to defend a controversy, then the meaning of any wins they get become hollow anyway which takes out solvency </w:t>
      </w:r>
    </w:p>
    <w:p w14:paraId="575C8290" w14:textId="77777777" w:rsidR="00AB2C6C" w:rsidRDefault="00AB2C6C" w:rsidP="00AB2C6C">
      <w:pPr>
        <w:pStyle w:val="Heading2"/>
        <w:rPr>
          <w:rFonts w:asciiTheme="majorHAnsi" w:hAnsiTheme="majorHAnsi" w:cstheme="majorHAnsi"/>
        </w:rPr>
      </w:pPr>
      <w:r>
        <w:rPr>
          <w:rFonts w:asciiTheme="majorHAnsi" w:hAnsiTheme="majorHAnsi" w:cstheme="majorHAnsi"/>
        </w:rPr>
        <w:t>2</w:t>
      </w:r>
    </w:p>
    <w:p w14:paraId="1309C5D4" w14:textId="77777777" w:rsidR="00AB2C6C" w:rsidRDefault="00AB2C6C" w:rsidP="00AB2C6C">
      <w:pPr>
        <w:pStyle w:val="Heading3"/>
      </w:pPr>
      <w:r>
        <w:t>Read A Plan</w:t>
      </w:r>
    </w:p>
    <w:p w14:paraId="78F6FEA0"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Interp: “Unjust” is defined by Oxford Languages:</w:t>
      </w:r>
    </w:p>
    <w:p w14:paraId="36932B33" w14:textId="77777777" w:rsidR="00AB2C6C" w:rsidRPr="00753E6E" w:rsidRDefault="00AB2C6C" w:rsidP="00AB2C6C">
      <w:pPr>
        <w:rPr>
          <w:rFonts w:eastAsia="Calibri"/>
        </w:rPr>
      </w:pPr>
      <w:r w:rsidRPr="00753E6E">
        <w:rPr>
          <w:rFonts w:eastAsia="Calibri"/>
        </w:rPr>
        <w:t xml:space="preserve">“Unjust” (n.d.) Retrieved Jan. 22, 2022. </w:t>
      </w:r>
      <w:r w:rsidRPr="00753E6E">
        <w:rPr>
          <w:rFonts w:eastAsia="Calibri"/>
          <w:i/>
        </w:rPr>
        <w:t>Google.com</w:t>
      </w:r>
      <w:r w:rsidRPr="00753E6E">
        <w:rPr>
          <w:rFonts w:eastAsia="Calibri"/>
        </w:rPr>
        <w:t xml:space="preserve"> – Definitions from Oxford Langauges</w:t>
      </w:r>
    </w:p>
    <w:p w14:paraId="46ED0CBB" w14:textId="77777777" w:rsidR="00AB2C6C" w:rsidRPr="00753E6E" w:rsidRDefault="00AB2C6C" w:rsidP="00AB2C6C">
      <w:pPr>
        <w:ind w:left="720"/>
        <w:rPr>
          <w:rFonts w:eastAsia="Calibri"/>
          <w:u w:val="single"/>
        </w:rPr>
      </w:pPr>
      <w:r w:rsidRPr="00753E6E">
        <w:rPr>
          <w:rFonts w:eastAsia="Calibri"/>
          <w:highlight w:val="yellow"/>
          <w:u w:val="single"/>
        </w:rPr>
        <w:t>not based on or behaving according to what is morally right and fair.</w:t>
      </w:r>
    </w:p>
    <w:p w14:paraId="0F0E4D89" w14:textId="77777777" w:rsidR="00AB2C6C" w:rsidRPr="00753E6E" w:rsidRDefault="00AB2C6C" w:rsidP="00AB2C6C">
      <w:pPr>
        <w:ind w:left="720"/>
        <w:rPr>
          <w:rFonts w:eastAsia="Calibri"/>
        </w:rPr>
      </w:pPr>
      <w:r w:rsidRPr="00753E6E">
        <w:rPr>
          <w:rFonts w:eastAsia="Calibri"/>
        </w:rPr>
        <w:t>"resistance to unjust laws"</w:t>
      </w:r>
    </w:p>
    <w:p w14:paraId="32C12DF4" w14:textId="77777777" w:rsidR="00AB2C6C" w:rsidRPr="00753E6E" w:rsidRDefault="00AB2C6C" w:rsidP="00AB2C6C">
      <w:pPr>
        <w:keepNext/>
        <w:keepLines/>
        <w:spacing w:before="40" w:after="0"/>
        <w:outlineLvl w:val="3"/>
        <w:rPr>
          <w:rFonts w:eastAsia="Times New Roman" w:cs="Times New Roman"/>
          <w:b/>
          <w:iCs/>
          <w:sz w:val="26"/>
        </w:rPr>
      </w:pPr>
    </w:p>
    <w:p w14:paraId="380CB16C"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This entails that the affirmative must advocate a topical change in the status quo.</w:t>
      </w:r>
    </w:p>
    <w:p w14:paraId="59FF5686" w14:textId="77777777" w:rsidR="00AB2C6C" w:rsidRPr="00753E6E" w:rsidRDefault="00AB2C6C" w:rsidP="00AB2C6C">
      <w:pPr>
        <w:keepNext/>
        <w:keepLines/>
        <w:spacing w:before="40" w:after="0"/>
        <w:outlineLvl w:val="3"/>
        <w:rPr>
          <w:rFonts w:eastAsia="Times New Roman" w:cs="Times New Roman"/>
          <w:b/>
          <w:iCs/>
          <w:sz w:val="26"/>
        </w:rPr>
      </w:pPr>
    </w:p>
    <w:p w14:paraId="33A727CD"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Violation: They don’t defend a course of action.</w:t>
      </w:r>
    </w:p>
    <w:p w14:paraId="2EAEA423" w14:textId="77777777" w:rsidR="00AB2C6C" w:rsidRPr="00753E6E" w:rsidRDefault="00AB2C6C" w:rsidP="00AB2C6C">
      <w:pPr>
        <w:rPr>
          <w:rFonts w:eastAsia="Calibri"/>
        </w:rPr>
      </w:pPr>
    </w:p>
    <w:p w14:paraId="7CDBA32F"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 xml:space="preserve">1. Justice is normative. To say that something is unjust entails that it ought to be stopped or redressed. The aff advocacy is a meaningless abstraction unless it defends a course of action. </w:t>
      </w:r>
    </w:p>
    <w:p w14:paraId="1110456D" w14:textId="77777777" w:rsidR="00AB2C6C" w:rsidRPr="00753E6E" w:rsidRDefault="00AB2C6C" w:rsidP="00AB2C6C">
      <w:pPr>
        <w:tabs>
          <w:tab w:val="left" w:pos="2600"/>
        </w:tabs>
        <w:rPr>
          <w:rFonts w:eastAsia="Calibri"/>
        </w:rPr>
      </w:pPr>
      <w:r>
        <w:rPr>
          <w:rFonts w:eastAsia="Calibri"/>
        </w:rPr>
        <w:tab/>
      </w:r>
    </w:p>
    <w:p w14:paraId="38442A1C"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 xml:space="preserve">2. Truth testing is awful. </w:t>
      </w:r>
    </w:p>
    <w:p w14:paraId="2A1040E6" w14:textId="77777777" w:rsidR="00AB2C6C" w:rsidRPr="00753E6E" w:rsidRDefault="00AB2C6C" w:rsidP="00AB2C6C">
      <w:pPr>
        <w:keepNext/>
        <w:keepLines/>
        <w:spacing w:before="40" w:after="0"/>
        <w:outlineLvl w:val="3"/>
        <w:rPr>
          <w:rFonts w:eastAsia="Times New Roman" w:cs="Times New Roman"/>
          <w:b/>
          <w:iCs/>
          <w:sz w:val="26"/>
        </w:rPr>
      </w:pPr>
    </w:p>
    <w:p w14:paraId="4C969165"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 xml:space="preserve">A) It turns an urgent public policy question into an esoteric question of philosophical labels, which kills real world decision-making skills – i.e. without a plan there is no counterplan or disad ground; </w:t>
      </w:r>
    </w:p>
    <w:p w14:paraId="4754A15D" w14:textId="77777777" w:rsidR="00AB2C6C" w:rsidRPr="00753E6E" w:rsidRDefault="00AB2C6C" w:rsidP="00AB2C6C">
      <w:pPr>
        <w:keepNext/>
        <w:keepLines/>
        <w:spacing w:before="40" w:after="0"/>
        <w:outlineLvl w:val="3"/>
        <w:rPr>
          <w:rFonts w:eastAsia="Times New Roman" w:cs="Times New Roman"/>
          <w:b/>
          <w:iCs/>
          <w:sz w:val="26"/>
        </w:rPr>
      </w:pPr>
    </w:p>
    <w:p w14:paraId="14BF462D"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 xml:space="preserve">B) It turns negating into an endless quest for counterwarrants, which make the debate irresolvable because we don’t know how many counterwarrants justify a neg ballot, and kills clash because the discussion is about assessing the salience of extreme examples rather than engaging with a competing advocacies. </w:t>
      </w:r>
    </w:p>
    <w:p w14:paraId="08F3FA94" w14:textId="77777777" w:rsidR="00AB2C6C" w:rsidRPr="00753E6E" w:rsidRDefault="00AB2C6C" w:rsidP="00AB2C6C">
      <w:pPr>
        <w:keepNext/>
        <w:keepLines/>
        <w:spacing w:before="40" w:after="0"/>
        <w:outlineLvl w:val="3"/>
        <w:rPr>
          <w:rFonts w:eastAsia="Times New Roman" w:cs="Times New Roman"/>
          <w:b/>
          <w:iCs/>
          <w:sz w:val="26"/>
        </w:rPr>
      </w:pPr>
    </w:p>
    <w:p w14:paraId="12E0A528"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C) It kills precision by forcing both sides to defend sweeping generalizations that no responsible scholar would ever defend without qualification. Plans require more rigorous scholarship.</w:t>
      </w:r>
    </w:p>
    <w:p w14:paraId="4F2CBB82" w14:textId="77777777" w:rsidR="00AB2C6C" w:rsidRPr="00753E6E" w:rsidRDefault="00AB2C6C" w:rsidP="00AB2C6C">
      <w:pPr>
        <w:rPr>
          <w:rFonts w:eastAsia="Calibri"/>
        </w:rPr>
      </w:pPr>
    </w:p>
    <w:p w14:paraId="02224B1D"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78A845B0" w14:textId="77777777" w:rsidR="00AB2C6C" w:rsidRPr="00753E6E" w:rsidRDefault="00AB2C6C" w:rsidP="00AB2C6C">
      <w:pPr>
        <w:rPr>
          <w:rFonts w:eastAsia="Calibri"/>
        </w:rPr>
      </w:pPr>
    </w:p>
    <w:p w14:paraId="6A866CF2" w14:textId="77777777" w:rsidR="00AB2C6C" w:rsidRPr="00753E6E" w:rsidRDefault="00AB2C6C" w:rsidP="00AB2C6C">
      <w:pPr>
        <w:keepNext/>
        <w:keepLines/>
        <w:spacing w:before="40" w:after="0"/>
        <w:outlineLvl w:val="3"/>
        <w:rPr>
          <w:rFonts w:eastAsia="Times New Roman" w:cs="Times New Roman"/>
          <w:b/>
          <w:iCs/>
          <w:sz w:val="26"/>
        </w:rPr>
      </w:pPr>
      <w:r w:rsidRPr="00753E6E">
        <w:rPr>
          <w:rFonts w:eastAsia="Times New Roman" w:cs="Times New Roman"/>
          <w:b/>
          <w:iCs/>
          <w:sz w:val="26"/>
        </w:rPr>
        <w:t>Don’t let them say the interp is unpredictable – the Aff read a plan in virtually every round at College Prep and Harvard-Westlake.</w:t>
      </w:r>
    </w:p>
    <w:p w14:paraId="420E61FF" w14:textId="77777777" w:rsidR="00AB2C6C" w:rsidRPr="008C0045" w:rsidRDefault="00AB2C6C" w:rsidP="00AB2C6C">
      <w:pPr>
        <w:pStyle w:val="Heading2"/>
      </w:pPr>
      <w:r>
        <w:t>3</w:t>
      </w:r>
    </w:p>
    <w:p w14:paraId="3CD2448F" w14:textId="77777777" w:rsidR="00AB2C6C" w:rsidRDefault="00AB2C6C" w:rsidP="00AB2C6C">
      <w:pPr>
        <w:pStyle w:val="Heading4"/>
      </w:pPr>
      <w:r>
        <w:t>CP text: The appropriation of the Star Wars galaxy by the Trade Federation is unjust except in the case of asteroid mining.</w:t>
      </w:r>
    </w:p>
    <w:p w14:paraId="699D0261" w14:textId="77777777" w:rsidR="00AB2C6C" w:rsidRDefault="00AB2C6C" w:rsidP="00AB2C6C">
      <w:pPr>
        <w:pStyle w:val="Heading4"/>
      </w:pPr>
      <w:r>
        <w:t>The private sector is essential for asteroid mining – competition is key and government development is not effective, efficient, or cheap enough. Thiessen 21:</w:t>
      </w:r>
    </w:p>
    <w:p w14:paraId="47713AAD" w14:textId="77777777" w:rsidR="00AB2C6C" w:rsidRDefault="00AB2C6C" w:rsidP="00AB2C6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DE4C6DA" w14:textId="77777777" w:rsidR="00AB2C6C" w:rsidRPr="00777D49" w:rsidRDefault="00AB2C6C" w:rsidP="00AB2C6C">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Wh</w:t>
      </w:r>
    </w:p>
    <w:p w14:paraId="2CAD8864" w14:textId="77777777" w:rsidR="00AB2C6C" w:rsidRDefault="00AB2C6C" w:rsidP="00AB2C6C"/>
    <w:p w14:paraId="18562D16" w14:textId="77777777" w:rsidR="00AB2C6C" w:rsidRDefault="00AB2C6C" w:rsidP="00AB2C6C">
      <w:pPr>
        <w:pStyle w:val="Heading4"/>
      </w:pPr>
      <w:r>
        <w:t>Eliminating property rights scares investors away and spills over to other space activities. Freeland 05</w:t>
      </w:r>
    </w:p>
    <w:p w14:paraId="3D0C66C8" w14:textId="77777777" w:rsidR="00AB2C6C" w:rsidRPr="002C77DA" w:rsidRDefault="00AB2C6C" w:rsidP="00AB2C6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1FCFCC91" w14:textId="77777777" w:rsidR="00AB2C6C" w:rsidRPr="00BE7D84" w:rsidRDefault="00AB2C6C" w:rsidP="00AB2C6C">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p>
    <w:p w14:paraId="01E79C37" w14:textId="77777777" w:rsidR="00AB2C6C" w:rsidRPr="0023115E" w:rsidRDefault="00AB2C6C" w:rsidP="00AB2C6C">
      <w:pPr>
        <w:rPr>
          <w:b/>
          <w:bCs/>
          <w:u w:val="single"/>
        </w:rPr>
      </w:pPr>
    </w:p>
    <w:p w14:paraId="2D608CAC" w14:textId="77777777" w:rsidR="00AB2C6C" w:rsidRPr="000832CC" w:rsidRDefault="00AB2C6C" w:rsidP="00AB2C6C">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C018025" w14:textId="77777777" w:rsidR="00AB2C6C" w:rsidRPr="000832CC" w:rsidRDefault="00AB2C6C" w:rsidP="00AB2C6C">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109DFE3C" w14:textId="77777777" w:rsidR="00AB2C6C" w:rsidRPr="004D68DE" w:rsidRDefault="00AB2C6C" w:rsidP="00AB2C6C">
      <w:pPr>
        <w:rPr>
          <w:sz w:val="12"/>
        </w:rPr>
      </w:pPr>
      <w:r w:rsidRPr="000832CC">
        <w:rPr>
          <w:sz w:val="12"/>
        </w:rPr>
        <w:t>How much, exactly? We’re only just beginning to guess</w:t>
      </w:r>
      <w:r w:rsidRPr="000832CC">
        <w:rPr>
          <w:rStyle w:val="StyleUnderline"/>
        </w:rPr>
        <w:t>. </w:t>
      </w:r>
      <w:hyperlink r:id="rId10"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xml:space="preserve">. </w:t>
      </w:r>
    </w:p>
    <w:p w14:paraId="182F01C4" w14:textId="77777777" w:rsidR="00AB2C6C" w:rsidRPr="00907A1C" w:rsidRDefault="00AB2C6C" w:rsidP="00AB2C6C">
      <w:pPr>
        <w:pStyle w:val="Heading2"/>
        <w:rPr>
          <w:rFonts w:asciiTheme="majorHAnsi" w:hAnsiTheme="majorHAnsi" w:cstheme="majorHAnsi"/>
        </w:rPr>
      </w:pPr>
      <w:r w:rsidRPr="00907A1C">
        <w:rPr>
          <w:rFonts w:asciiTheme="majorHAnsi" w:hAnsiTheme="majorHAnsi" w:cstheme="majorHAnsi"/>
        </w:rPr>
        <w:t>Case</w:t>
      </w:r>
    </w:p>
    <w:p w14:paraId="5E6377FF" w14:textId="77777777" w:rsidR="00AB2C6C" w:rsidRDefault="00AB2C6C" w:rsidP="00AB2C6C">
      <w:pPr>
        <w:pStyle w:val="Heading4"/>
        <w:numPr>
          <w:ilvl w:val="0"/>
          <w:numId w:val="14"/>
        </w:numPr>
        <w:tabs>
          <w:tab w:val="num" w:pos="1080"/>
        </w:tabs>
        <w:ind w:left="1080"/>
        <w:rPr>
          <w:rFonts w:asciiTheme="majorHAnsi" w:hAnsiTheme="majorHAnsi" w:cstheme="majorHAnsi"/>
        </w:rPr>
      </w:pPr>
      <w:r w:rsidRPr="00907A1C">
        <w:rPr>
          <w:rFonts w:asciiTheme="majorHAnsi" w:hAnsiTheme="majorHAnsi" w:cstheme="majorHAnsi"/>
        </w:rPr>
        <w:t>The ROTB is to weigh the desirability of the aff method versus the status quo or a competitive alternative. Anything else is self serving, arbitrary, and moots core neg generics which destroys clash and is horrible for fairness and education.</w:t>
      </w:r>
    </w:p>
    <w:p w14:paraId="28FF4988" w14:textId="77777777" w:rsidR="00AB2C6C" w:rsidRDefault="00AB2C6C" w:rsidP="00AB2C6C">
      <w:pPr>
        <w:pStyle w:val="Heading4"/>
        <w:numPr>
          <w:ilvl w:val="0"/>
          <w:numId w:val="14"/>
        </w:numPr>
        <w:tabs>
          <w:tab w:val="num" w:pos="1080"/>
        </w:tabs>
        <w:ind w:left="1080"/>
      </w:pPr>
      <w:r>
        <w:t>Your methodology is that arguing about science fiction is politically generative. It might be true that thinking about works of fiction is politically generative, but you haven’t done that. You have not advocated something the real world. You have just advocated something in Star Wars, which doesn’t make you a political advocate., Your cards come from Wookipedia and not politicans talking about how Star Wars should inform politics.</w:t>
      </w:r>
    </w:p>
    <w:p w14:paraId="64B49C5A" w14:textId="77777777" w:rsidR="00AB2C6C" w:rsidRDefault="00AB2C6C" w:rsidP="00AB2C6C">
      <w:pPr>
        <w:pStyle w:val="Heading4"/>
        <w:numPr>
          <w:ilvl w:val="0"/>
          <w:numId w:val="14"/>
        </w:numPr>
        <w:tabs>
          <w:tab w:val="num" w:pos="1080"/>
        </w:tabs>
        <w:ind w:left="1080"/>
      </w:pPr>
      <w:r>
        <w:t>Analysis of science fiction can warrant any understanding of the world which means it’s not a good form of political scholarship. Literary interpretation is always highly ambiguous. Why are the metaphors to the Star Wars universe better than the Star Trek universe or some other random space cartoon? You can always draw superficial connections but you have not analysed why fiction is the best way to analyse our world. It’s all just interpreatation of fiction.</w:t>
      </w:r>
    </w:p>
    <w:p w14:paraId="7FDF2081" w14:textId="77777777" w:rsidR="00AB2C6C" w:rsidRDefault="00AB2C6C" w:rsidP="00AB2C6C">
      <w:pPr>
        <w:pStyle w:val="Heading4"/>
        <w:numPr>
          <w:ilvl w:val="0"/>
          <w:numId w:val="14"/>
        </w:numPr>
        <w:tabs>
          <w:tab w:val="num" w:pos="1080"/>
        </w:tabs>
        <w:ind w:left="1080"/>
      </w:pPr>
      <w:r>
        <w:t>The politics of the Star Wars universe are problematic.</w:t>
      </w:r>
    </w:p>
    <w:p w14:paraId="2DEEDFB6" w14:textId="77777777" w:rsidR="00AB2C6C" w:rsidRDefault="00AB2C6C" w:rsidP="00AB2C6C">
      <w:pPr>
        <w:pStyle w:val="Heading4"/>
        <w:numPr>
          <w:ilvl w:val="0"/>
          <w:numId w:val="14"/>
        </w:numPr>
        <w:tabs>
          <w:tab w:val="num" w:pos="1080"/>
        </w:tabs>
        <w:ind w:left="1080"/>
      </w:pPr>
      <w:r>
        <w:t>The message is that actually what’s ultimately evil is some fundamentally or inexplicably evil person (Emperor Palpatine) and he’s just manipulating the capitalists.</w:t>
      </w:r>
    </w:p>
    <w:p w14:paraId="400923DB" w14:textId="77777777" w:rsidR="00AB2C6C" w:rsidRDefault="00AB2C6C" w:rsidP="00AB2C6C">
      <w:pPr>
        <w:pStyle w:val="Heading4"/>
        <w:numPr>
          <w:ilvl w:val="0"/>
          <w:numId w:val="14"/>
        </w:numPr>
        <w:tabs>
          <w:tab w:val="num" w:pos="1080"/>
        </w:tabs>
        <w:ind w:left="1080"/>
      </w:pPr>
      <w:r>
        <w:t>The actual politics are a fantasy about individualistic heroes using violence to save the universe rather than recognizing that capitalism is a structural evil. The trade federation is not even responsible for the evil that they do.</w:t>
      </w:r>
    </w:p>
    <w:p w14:paraId="39B16120" w14:textId="77777777" w:rsidR="00AB2C6C" w:rsidRDefault="00AB2C6C" w:rsidP="00AB2C6C">
      <w:pPr>
        <w:pStyle w:val="Heading4"/>
        <w:numPr>
          <w:ilvl w:val="0"/>
          <w:numId w:val="14"/>
        </w:numPr>
        <w:tabs>
          <w:tab w:val="num" w:pos="1080"/>
        </w:tabs>
        <w:ind w:left="1080"/>
      </w:pPr>
      <w:r>
        <w:t>Star Wars doesn’t present an anticap vision. The post war world in Star Wars is just as capitalistic and exploitative as before.</w:t>
      </w:r>
    </w:p>
    <w:p w14:paraId="64E7D6EC" w14:textId="77777777" w:rsidR="00AB2C6C" w:rsidRDefault="00AB2C6C" w:rsidP="00AB2C6C"/>
    <w:p w14:paraId="2D2D14D2" w14:textId="77777777" w:rsidR="00AB2C6C" w:rsidRPr="004D68DE" w:rsidRDefault="00AB2C6C" w:rsidP="00AB2C6C">
      <w:pPr>
        <w:pStyle w:val="ListParagraph"/>
        <w:keepNext/>
        <w:keepLines/>
        <w:numPr>
          <w:ilvl w:val="0"/>
          <w:numId w:val="14"/>
        </w:numPr>
        <w:spacing w:before="200"/>
        <w:outlineLvl w:val="3"/>
        <w:rPr>
          <w:rFonts w:eastAsia="MS Gothic" w:cs="Times New Roman"/>
          <w:b/>
          <w:bCs/>
          <w:iCs/>
        </w:rPr>
      </w:pPr>
      <w:r>
        <w:rPr>
          <w:rFonts w:eastAsia="MS Gothic" w:cs="Times New Roman"/>
          <w:b/>
          <w:bCs/>
          <w:iCs/>
        </w:rPr>
        <w:t xml:space="preserve">Turn - </w:t>
      </w:r>
      <w:r w:rsidRPr="004D68DE">
        <w:rPr>
          <w:rFonts w:eastAsia="MS Gothic" w:cs="Times New Roman"/>
          <w:b/>
          <w:bCs/>
          <w:iCs/>
        </w:rPr>
        <w:t xml:space="preserve">Literature doesn’t change beliefs – it </w:t>
      </w:r>
      <w:r w:rsidRPr="004D68DE">
        <w:rPr>
          <w:rFonts w:eastAsia="MS Gothic" w:cs="Times New Roman"/>
          <w:b/>
          <w:bCs/>
          <w:iCs/>
          <w:u w:val="single"/>
        </w:rPr>
        <w:t>neutralizes</w:t>
      </w:r>
      <w:r w:rsidRPr="004D68DE">
        <w:rPr>
          <w:rFonts w:eastAsia="MS Gothic" w:cs="Times New Roman"/>
          <w:b/>
          <w:bCs/>
          <w:iCs/>
        </w:rPr>
        <w:t xml:space="preserve"> them and causes a </w:t>
      </w:r>
      <w:r w:rsidRPr="004D68DE">
        <w:rPr>
          <w:rFonts w:eastAsia="MS Gothic" w:cs="Times New Roman"/>
          <w:b/>
          <w:bCs/>
          <w:iCs/>
          <w:u w:val="single"/>
        </w:rPr>
        <w:t>dogmatic rejection</w:t>
      </w:r>
      <w:r w:rsidRPr="004D68DE">
        <w:rPr>
          <w:rFonts w:eastAsia="MS Gothic" w:cs="Times New Roman"/>
          <w:b/>
          <w:bCs/>
          <w:iCs/>
        </w:rPr>
        <w:t xml:space="preserve"> of people who disagree with the story</w:t>
      </w:r>
    </w:p>
    <w:p w14:paraId="35848425" w14:textId="77777777" w:rsidR="00AB2C6C" w:rsidRPr="00A65995" w:rsidRDefault="00AB2C6C" w:rsidP="00AB2C6C">
      <w:pPr>
        <w:rPr>
          <w:rFonts w:eastAsia="Cambria"/>
        </w:rPr>
      </w:pPr>
      <w:r w:rsidRPr="00A65995">
        <w:rPr>
          <w:rFonts w:eastAsia="Cambria"/>
          <w:b/>
          <w:bCs/>
        </w:rPr>
        <w:t>Wilkinson 12</w:t>
      </w:r>
      <w:r w:rsidRPr="00A65995">
        <w:rPr>
          <w:rFonts w:eastAsia="Cambria"/>
        </w:rPr>
        <w:t xml:space="preserve"> (Will, MFA candidate in fiction at the University of Houston and an assistant nonfiction editor for Gulf Coast, “Fiction Isn't Good for You,” Big Think, 4-30, http://bigthink.com/the-moral-sciences-club/fiction-isnt-good-for-you)</w:t>
      </w:r>
    </w:p>
    <w:p w14:paraId="37CE60B3" w14:textId="77777777" w:rsidR="00AB2C6C" w:rsidRPr="00A65995" w:rsidRDefault="00AB2C6C" w:rsidP="00AB2C6C">
      <w:pPr>
        <w:rPr>
          <w:rFonts w:eastAsia="Cambria"/>
        </w:rPr>
      </w:pPr>
      <w:r w:rsidRPr="00A65995">
        <w:rPr>
          <w:rFonts w:eastAsia="Cambria"/>
        </w:rPr>
        <w:t xml:space="preserve"> </w:t>
      </w:r>
    </w:p>
    <w:p w14:paraId="03608407" w14:textId="77777777" w:rsidR="00AB2C6C" w:rsidRPr="00A65995" w:rsidRDefault="00AB2C6C" w:rsidP="00AB2C6C">
      <w:pPr>
        <w:rPr>
          <w:rFonts w:eastAsia="Cambria"/>
          <w:sz w:val="14"/>
        </w:rPr>
      </w:pPr>
      <w:r w:rsidRPr="00A65995">
        <w:rPr>
          <w:rFonts w:eastAsia="Cambria"/>
          <w:sz w:val="14"/>
        </w:rPr>
        <w:t xml:space="preserve">I think it’s undeniably true that story is a powerful instrument of norm inculcation. The question is whether there is something inherent in the nature of stories that lend them a morally progressive bias. </w:t>
      </w:r>
      <w:r w:rsidRPr="00A65995">
        <w:rPr>
          <w:rFonts w:eastAsia="Cambria"/>
          <w:bCs/>
          <w:highlight w:val="yellow"/>
          <w:u w:val="single"/>
        </w:rPr>
        <w:t xml:space="preserve">If fiction is </w:t>
      </w:r>
      <w:r w:rsidRPr="00A65995">
        <w:rPr>
          <w:rFonts w:eastAsia="Cambria"/>
          <w:b/>
          <w:iCs/>
          <w:highlight w:val="yellow"/>
          <w:u w:val="single"/>
          <w:bdr w:val="single" w:sz="18" w:space="0" w:color="auto"/>
        </w:rPr>
        <w:t>equally capable</w:t>
      </w:r>
      <w:r w:rsidRPr="00A65995">
        <w:rPr>
          <w:rFonts w:eastAsia="Cambria"/>
          <w:bCs/>
          <w:highlight w:val="yellow"/>
          <w:u w:val="single"/>
        </w:rPr>
        <w:t xml:space="preserve"> of promoting and reinforcing “good” and “bad” moralities</w:t>
      </w:r>
      <w:r w:rsidRPr="00A65995">
        <w:rPr>
          <w:rFonts w:eastAsia="Cambria"/>
          <w:sz w:val="14"/>
          <w:highlight w:val="yellow"/>
        </w:rPr>
        <w:t xml:space="preserve">, </w:t>
      </w:r>
      <w:r w:rsidRPr="00A65995">
        <w:rPr>
          <w:rFonts w:eastAsia="Cambria"/>
          <w:bCs/>
          <w:highlight w:val="yellow"/>
          <w:u w:val="single"/>
        </w:rPr>
        <w:t xml:space="preserve">then it would seem to be a </w:t>
      </w:r>
      <w:r w:rsidRPr="00A65995">
        <w:rPr>
          <w:rFonts w:eastAsia="Cambria"/>
          <w:b/>
          <w:iCs/>
          <w:highlight w:val="yellow"/>
          <w:u w:val="single"/>
          <w:bdr w:val="single" w:sz="18" w:space="0" w:color="auto"/>
        </w:rPr>
        <w:t>neutral force</w:t>
      </w:r>
      <w:r w:rsidRPr="00A65995">
        <w:rPr>
          <w:rFonts w:eastAsia="Cambria"/>
          <w:sz w:val="14"/>
        </w:rPr>
        <w:t xml:space="preserve">. </w:t>
      </w:r>
      <w:r w:rsidRPr="00A65995">
        <w:rPr>
          <w:rFonts w:eastAsia="Cambria"/>
          <w:bCs/>
          <w:u w:val="single"/>
        </w:rPr>
        <w:t>If “Modern Family” is making Americans</w:t>
      </w:r>
      <w:r w:rsidRPr="00A65995">
        <w:rPr>
          <w:rFonts w:eastAsia="Cambria"/>
          <w:sz w:val="14"/>
        </w:rPr>
        <w:t xml:space="preserve"> more </w:t>
      </w:r>
      <w:r w:rsidRPr="00A65995">
        <w:rPr>
          <w:rFonts w:eastAsia="Cambria"/>
          <w:bCs/>
          <w:u w:val="single"/>
        </w:rPr>
        <w:t>sympathetic to gay folk</w:t>
      </w:r>
      <w:r w:rsidRPr="00A65995">
        <w:rPr>
          <w:rFonts w:eastAsia="Cambria"/>
          <w:sz w:val="14"/>
        </w:rPr>
        <w:t xml:space="preserve">, and it is, </w:t>
      </w:r>
      <w:r w:rsidRPr="00A65995">
        <w:rPr>
          <w:rFonts w:eastAsia="Cambria"/>
          <w:bCs/>
          <w:u w:val="single"/>
        </w:rPr>
        <w:t>that’s because it's amplifying and accelerating an already existing push for progressive social change</w:t>
      </w:r>
      <w:r w:rsidRPr="00A65995">
        <w:rPr>
          <w:rFonts w:eastAsia="Cambria"/>
          <w:sz w:val="14"/>
        </w:rPr>
        <w:t xml:space="preserve">. </w:t>
      </w:r>
      <w:r w:rsidRPr="00A65995">
        <w:rPr>
          <w:rFonts w:eastAsia="Cambria"/>
          <w:bCs/>
          <w:highlight w:val="yellow"/>
          <w:u w:val="single"/>
        </w:rPr>
        <w:t xml:space="preserve">Stories </w:t>
      </w:r>
      <w:r w:rsidRPr="00A65995">
        <w:rPr>
          <w:rFonts w:eastAsia="Cambria"/>
          <w:b/>
          <w:iCs/>
          <w:highlight w:val="yellow"/>
          <w:u w:val="single"/>
          <w:bdr w:val="single" w:sz="18" w:space="0" w:color="auto"/>
        </w:rPr>
        <w:t>radically out of sync</w:t>
      </w:r>
      <w:r w:rsidRPr="00A65995">
        <w:rPr>
          <w:rFonts w:eastAsia="Cambria"/>
          <w:bCs/>
          <w:highlight w:val="yellow"/>
          <w:u w:val="single"/>
        </w:rPr>
        <w:t xml:space="preserve"> with the status quo morality will </w:t>
      </w:r>
      <w:r w:rsidRPr="00A65995">
        <w:rPr>
          <w:rFonts w:eastAsia="Cambria"/>
          <w:b/>
          <w:iCs/>
          <w:highlight w:val="yellow"/>
          <w:u w:val="single"/>
          <w:bdr w:val="single" w:sz="18" w:space="0" w:color="auto"/>
        </w:rPr>
        <w:t>not find purchase in our story-loving minds</w:t>
      </w:r>
      <w:r w:rsidRPr="00A65995">
        <w:rPr>
          <w:rFonts w:eastAsia="Cambria"/>
          <w:sz w:val="14"/>
          <w:highlight w:val="yellow"/>
        </w:rPr>
        <w:t xml:space="preserve">; </w:t>
      </w:r>
      <w:r w:rsidRPr="00A65995">
        <w:rPr>
          <w:rFonts w:eastAsia="Cambria"/>
          <w:bCs/>
          <w:highlight w:val="yellow"/>
          <w:u w:val="single"/>
        </w:rPr>
        <w:t>we reject these with disgust</w:t>
      </w:r>
      <w:r w:rsidRPr="00A65995">
        <w:rPr>
          <w:rFonts w:eastAsia="Cambria"/>
          <w:bCs/>
          <w:u w:val="single"/>
        </w:rPr>
        <w:t>, like rancid pieces of meat</w:t>
      </w:r>
      <w:r w:rsidRPr="00A65995">
        <w:rPr>
          <w:rFonts w:eastAsia="Cambria"/>
          <w:sz w:val="14"/>
        </w:rPr>
        <w:t xml:space="preserve">.     </w:t>
      </w:r>
    </w:p>
    <w:p w14:paraId="28B5C195" w14:textId="77777777" w:rsidR="00AB2C6C" w:rsidRDefault="00AB2C6C" w:rsidP="00AB2C6C"/>
    <w:p w14:paraId="5FD03E14" w14:textId="77777777" w:rsidR="00AB2C6C" w:rsidRPr="004D68DE" w:rsidRDefault="00AB2C6C" w:rsidP="00AB2C6C">
      <w:pPr>
        <w:pStyle w:val="ListParagraph"/>
        <w:keepNext/>
        <w:keepLines/>
        <w:numPr>
          <w:ilvl w:val="0"/>
          <w:numId w:val="14"/>
        </w:numPr>
        <w:spacing w:before="200"/>
        <w:outlineLvl w:val="3"/>
        <w:rPr>
          <w:rFonts w:eastAsia="MS Gothic" w:cs="Times New Roman"/>
          <w:b/>
          <w:bCs/>
          <w:iCs/>
        </w:rPr>
      </w:pPr>
      <w:r w:rsidRPr="004D68DE">
        <w:rPr>
          <w:rFonts w:eastAsia="MS Gothic" w:cs="Times New Roman"/>
          <w:b/>
          <w:bCs/>
          <w:iCs/>
        </w:rPr>
        <w:t xml:space="preserve">Specifically – it trades off with </w:t>
      </w:r>
      <w:r w:rsidRPr="004D68DE">
        <w:rPr>
          <w:rFonts w:eastAsia="MS Gothic" w:cs="Times New Roman"/>
          <w:b/>
          <w:bCs/>
          <w:iCs/>
          <w:u w:val="single"/>
        </w:rPr>
        <w:t>sympathy</w:t>
      </w:r>
      <w:r w:rsidRPr="004D68DE">
        <w:rPr>
          <w:rFonts w:eastAsia="MS Gothic" w:cs="Times New Roman"/>
          <w:b/>
          <w:bCs/>
          <w:iCs/>
        </w:rPr>
        <w:t xml:space="preserve"> – turns the whole aff</w:t>
      </w:r>
    </w:p>
    <w:p w14:paraId="52EA7402" w14:textId="77777777" w:rsidR="00AB2C6C" w:rsidRPr="00A65995" w:rsidRDefault="00AB2C6C" w:rsidP="00AB2C6C">
      <w:pPr>
        <w:rPr>
          <w:rFonts w:eastAsia="Cambria"/>
        </w:rPr>
      </w:pPr>
      <w:r w:rsidRPr="00A65995">
        <w:rPr>
          <w:rFonts w:eastAsia="Cambria"/>
          <w:b/>
          <w:bCs/>
        </w:rPr>
        <w:t>Wilkinson 12</w:t>
      </w:r>
      <w:r w:rsidRPr="00A65995">
        <w:rPr>
          <w:rFonts w:eastAsia="Cambria"/>
        </w:rPr>
        <w:t xml:space="preserve"> (Will, MFA candidate in fiction at the University of Houston and an assistant nonfiction editor for Gulf Coast, “Fiction Isn't Good for You,” Big Think, 4-30, http://bigthink.com/the-moral-sciences-club/fiction-isnt-good-for-you)</w:t>
      </w:r>
    </w:p>
    <w:p w14:paraId="07715C67" w14:textId="77777777" w:rsidR="00AB2C6C" w:rsidRPr="00A65995" w:rsidRDefault="00AB2C6C" w:rsidP="00AB2C6C">
      <w:pPr>
        <w:rPr>
          <w:rFonts w:eastAsia="Cambria"/>
        </w:rPr>
      </w:pPr>
    </w:p>
    <w:p w14:paraId="22F28F92" w14:textId="77777777" w:rsidR="00AB2C6C" w:rsidRPr="00A65995" w:rsidRDefault="00AB2C6C" w:rsidP="00AB2C6C">
      <w:pPr>
        <w:rPr>
          <w:rFonts w:eastAsia="Cambria"/>
        </w:rPr>
      </w:pPr>
      <w:r w:rsidRPr="00A65995">
        <w:rPr>
          <w:rFonts w:eastAsia="Cambria"/>
        </w:rPr>
        <w:t>What about the ways in which stories distort our sense of reality? As Gottschall writes:</w:t>
      </w:r>
    </w:p>
    <w:p w14:paraId="4E7A97B3" w14:textId="77777777" w:rsidR="00AB2C6C" w:rsidRPr="00A65995" w:rsidRDefault="00AB2C6C" w:rsidP="00AB2C6C">
      <w:pPr>
        <w:rPr>
          <w:rFonts w:eastAsia="Cambria"/>
        </w:rPr>
      </w:pPr>
      <w:r w:rsidRPr="00A65995">
        <w:rPr>
          <w:rFonts w:eastAsia="Cambria"/>
          <w:i/>
          <w:u w:val="single"/>
        </w:rPr>
        <w:t>[F]iction’s happy endings seem to warp our sense of reality. They make us believe in a lie: that the world is more just than it actually is.</w:t>
      </w:r>
      <w:r w:rsidRPr="00A65995">
        <w:rPr>
          <w:rFonts w:eastAsia="Cambria"/>
          <w:i/>
        </w:rPr>
        <w:t xml:space="preserve"> But believing that lie has important effects for society — and it may even help explain why humans tell stories in the first place</w:t>
      </w:r>
      <w:r w:rsidRPr="00A65995">
        <w:rPr>
          <w:rFonts w:eastAsia="Cambria"/>
        </w:rPr>
        <w:t>.</w:t>
      </w:r>
    </w:p>
    <w:p w14:paraId="501A88B1" w14:textId="77777777" w:rsidR="00AB2C6C" w:rsidRPr="00A65995" w:rsidRDefault="00AB2C6C" w:rsidP="00AB2C6C">
      <w:pPr>
        <w:rPr>
          <w:rFonts w:eastAsia="Cambria"/>
        </w:rPr>
      </w:pPr>
      <w:r w:rsidRPr="00A65995">
        <w:rPr>
          <w:rFonts w:eastAsia="Cambria"/>
        </w:rPr>
        <w:t xml:space="preserve">Should we be so sure this is helpful? </w:t>
      </w:r>
      <w:r w:rsidRPr="00A65995">
        <w:rPr>
          <w:rFonts w:eastAsia="Cambria"/>
          <w:bCs/>
          <w:highlight w:val="yellow"/>
          <w:u w:val="single"/>
        </w:rPr>
        <w:t>If stories generally encourage us to believe that we all eventually get what we have coming, won’t this interfere with our ability to sympathize with the plight</w:t>
      </w:r>
      <w:r w:rsidRPr="00A65995">
        <w:rPr>
          <w:rFonts w:eastAsia="Cambria"/>
        </w:rPr>
        <w:t xml:space="preserve"> of, say, the poor? "Get a job!" If social justice just is, as Ronald Dworkin has it, our indemnifying each other against the risk of ill fortune, won’t </w:t>
      </w:r>
      <w:r w:rsidRPr="00A65995">
        <w:rPr>
          <w:rFonts w:eastAsia="Cambria"/>
          <w:bCs/>
          <w:highlight w:val="yellow"/>
          <w:u w:val="single"/>
        </w:rPr>
        <w:t>fiction’s bias toward karmic moral balance stand in the way of justice</w:t>
      </w:r>
      <w:r w:rsidRPr="00A65995">
        <w:rPr>
          <w:rFonts w:eastAsia="Cambria"/>
          <w:highlight w:val="yellow"/>
        </w:rPr>
        <w:t>?</w:t>
      </w:r>
    </w:p>
    <w:p w14:paraId="24FABFE6" w14:textId="77777777" w:rsidR="00AB2C6C" w:rsidRPr="00A65995" w:rsidRDefault="00AB2C6C" w:rsidP="00AB2C6C">
      <w:pPr>
        <w:rPr>
          <w:rFonts w:eastAsia="Cambria"/>
        </w:rPr>
      </w:pPr>
    </w:p>
    <w:p w14:paraId="42A0ACFA" w14:textId="77777777" w:rsidR="00AB2C6C" w:rsidRPr="004D68DE" w:rsidRDefault="00AB2C6C" w:rsidP="00AB2C6C">
      <w:pPr>
        <w:pStyle w:val="ListParagraph"/>
        <w:numPr>
          <w:ilvl w:val="0"/>
          <w:numId w:val="14"/>
        </w:numPr>
        <w:rPr>
          <w:rFonts w:eastAsia="Calibri" w:cs="Times New Roman"/>
          <w:b/>
        </w:rPr>
      </w:pPr>
      <w:r w:rsidRPr="004D68DE">
        <w:rPr>
          <w:rFonts w:eastAsia="Calibri" w:cs="Times New Roman"/>
          <w:b/>
        </w:rPr>
        <w:t>Science fiction conflates fantasy with fact—this uniquely undermines civic engagement and destroys scientific education</w:t>
      </w:r>
    </w:p>
    <w:p w14:paraId="2918C52B" w14:textId="77777777" w:rsidR="00AB2C6C" w:rsidRPr="00C76806" w:rsidRDefault="00AB2C6C" w:rsidP="00AB2C6C">
      <w:pPr>
        <w:rPr>
          <w:rFonts w:eastAsia="Calibri" w:cs="Times New Roman"/>
          <w:sz w:val="14"/>
        </w:rPr>
      </w:pPr>
      <w:r w:rsidRPr="00C76806">
        <w:rPr>
          <w:rFonts w:eastAsia="Calibri" w:cs="Times New Roman"/>
          <w:b/>
        </w:rPr>
        <w:t xml:space="preserve">Kluger 7/11/11 </w:t>
      </w:r>
      <w:r w:rsidRPr="00C76806">
        <w:rPr>
          <w:rFonts w:eastAsia="Calibri" w:cs="Times New Roman"/>
          <w:sz w:val="14"/>
        </w:rPr>
        <w:t xml:space="preserve">-  senior writer for TIME (Jeffery, “ Scientific Illiteracy After the Shuttle: Are America's Smartest Days Behind Her?” </w:t>
      </w:r>
      <w:hyperlink r:id="rId16" w:history="1">
        <w:r w:rsidRPr="00C76806">
          <w:rPr>
            <w:rFonts w:eastAsia="Calibri" w:cs="Times New Roman"/>
            <w:sz w:val="14"/>
          </w:rPr>
          <w:t>http://www.time.com/time/health/article/0,8599,2082213,00.html</w:t>
        </w:r>
      </w:hyperlink>
      <w:r w:rsidRPr="00C76806">
        <w:rPr>
          <w:rFonts w:eastAsia="Calibri" w:cs="Times New Roman"/>
          <w:sz w:val="14"/>
        </w:rPr>
        <w:t>)</w:t>
      </w:r>
    </w:p>
    <w:p w14:paraId="3650CE00" w14:textId="77777777" w:rsidR="00AB2C6C" w:rsidRPr="00C76806" w:rsidRDefault="00AB2C6C" w:rsidP="00AB2C6C">
      <w:pPr>
        <w:rPr>
          <w:rFonts w:eastAsia="Calibri" w:cs="Times New Roman"/>
          <w:sz w:val="14"/>
        </w:rPr>
      </w:pPr>
      <w:r w:rsidRPr="00C76806">
        <w:rPr>
          <w:rFonts w:eastAsia="Calibri" w:cs="Times New Roman"/>
          <w:sz w:val="14"/>
        </w:rPr>
        <w:t xml:space="preserve">The problem is, </w:t>
      </w:r>
      <w:r w:rsidRPr="00C76806">
        <w:rPr>
          <w:rFonts w:eastAsia="Calibri" w:cs="Times New Roman"/>
          <w:u w:val="single"/>
        </w:rPr>
        <w:t>the land of the free</w:t>
      </w:r>
      <w:r w:rsidRPr="00C76806">
        <w:rPr>
          <w:rFonts w:eastAsia="Calibri" w:cs="Times New Roman"/>
          <w:sz w:val="14"/>
        </w:rPr>
        <w:t xml:space="preserve"> and home of the brave </w:t>
      </w:r>
      <w:r w:rsidRPr="00C76806">
        <w:rPr>
          <w:rFonts w:eastAsia="Calibri" w:cs="Times New Roman"/>
          <w:u w:val="single"/>
        </w:rPr>
        <w:t>is in danger of becoming</w:t>
      </w:r>
      <w:r w:rsidRPr="00C76806">
        <w:rPr>
          <w:rFonts w:eastAsia="Calibri" w:cs="Times New Roman"/>
          <w:sz w:val="14"/>
        </w:rPr>
        <w:t xml:space="preserve"> — not to put too fine a point on it — </w:t>
      </w:r>
      <w:r w:rsidRPr="00C76806">
        <w:rPr>
          <w:rFonts w:eastAsia="Calibri" w:cs="Times New Roman"/>
          <w:u w:val="single"/>
        </w:rPr>
        <w:t>the land of the dunderhead</w:t>
      </w:r>
      <w:r w:rsidRPr="00C76806">
        <w:rPr>
          <w:rFonts w:eastAsia="Calibri" w:cs="Times New Roman"/>
          <w:sz w:val="14"/>
        </w:rPr>
        <w:t xml:space="preserve">, and my trip to Cape Canaveral, Fla., drove that point home. It's no secret that </w:t>
      </w:r>
      <w:r w:rsidRPr="00C76806">
        <w:rPr>
          <w:rFonts w:eastAsia="Calibri" w:cs="Times New Roman"/>
          <w:u w:val="single"/>
        </w:rPr>
        <w:t xml:space="preserve">as a people, </w:t>
      </w:r>
      <w:r w:rsidRPr="00C76806">
        <w:rPr>
          <w:rFonts w:eastAsia="Calibri" w:cs="Times New Roman"/>
          <w:highlight w:val="cyan"/>
          <w:u w:val="single"/>
        </w:rPr>
        <w:t>we're rapidly losing</w:t>
      </w:r>
      <w:r w:rsidRPr="00C76806">
        <w:rPr>
          <w:rFonts w:eastAsia="Calibri" w:cs="Times New Roman"/>
          <w:u w:val="single"/>
        </w:rPr>
        <w:t xml:space="preserve"> the basic fund of </w:t>
      </w:r>
      <w:r w:rsidRPr="00C76806">
        <w:rPr>
          <w:rFonts w:eastAsia="Calibri" w:cs="Times New Roman"/>
          <w:highlight w:val="cyan"/>
          <w:u w:val="single"/>
        </w:rPr>
        <w:t>knowledge we need if we're going to function well in a complex world</w:t>
      </w:r>
      <w:r w:rsidRPr="00C76806">
        <w:rPr>
          <w:rFonts w:eastAsia="Calibri" w:cs="Times New Roman"/>
          <w:sz w:val="14"/>
        </w:rPr>
        <w:t xml:space="preserve">. Just last week, another dispiriting poll was released revealing how little some of us know about our national history. Only 58% of Americans can say with certainty what happened on July 4, 1776 — a figure that falls to a jaw-dropping 31% in the under-30 cohort. Fully 25% of Americans who do know that we seceded from some country or another to become a nation don't know what that former parent country was. This follows on the heels of other polls showing similar numbers of folks believing that we fought the Russians in World War II and beat them with the help of our stalwart German allies. Being historically illiterate is bad. Being scientifically illiterate, however, is even worse — if only because </w:t>
      </w:r>
      <w:r w:rsidRPr="00C76806">
        <w:rPr>
          <w:rFonts w:eastAsia="Calibri" w:cs="Times New Roman"/>
          <w:b/>
          <w:highlight w:val="cyan"/>
          <w:u w:val="single"/>
        </w:rPr>
        <w:t>having</w:t>
      </w:r>
      <w:r w:rsidRPr="00C76806">
        <w:rPr>
          <w:rFonts w:eastAsia="Calibri" w:cs="Times New Roman"/>
          <w:b/>
          <w:u w:val="single"/>
        </w:rPr>
        <w:t xml:space="preserve"> a </w:t>
      </w:r>
      <w:r w:rsidRPr="00C76806">
        <w:rPr>
          <w:rFonts w:eastAsia="Calibri" w:cs="Times New Roman"/>
          <w:b/>
          <w:highlight w:val="cyan"/>
          <w:u w:val="single"/>
        </w:rPr>
        <w:t>working knowledge of how the world operates is essential to understanding critical areas of national policy</w:t>
      </w:r>
      <w:r w:rsidRPr="00C76806">
        <w:rPr>
          <w:rFonts w:eastAsia="Calibri" w:cs="Times New Roman"/>
          <w:sz w:val="14"/>
        </w:rPr>
        <w:t xml:space="preserve">. Type the words "global warming" and "hoax" into Google and you get an appalling 10.1 million hits. The polls are all over the map on this one, but they show that rising numbers of Americans think climate science is fraudulent or exaggerated — up to 41% in one survey. It's not merely opinion to say that those people are simply wrong. There may be raging debates among scientists about the precise severity, mechanisms and trajectory of global warming, but the basic science is established and accepted, whether you want to admit it or not. Then of course there are the </w:t>
      </w:r>
      <w:r w:rsidRPr="00C76806">
        <w:rPr>
          <w:rFonts w:eastAsia="Calibri" w:cs="Times New Roman"/>
          <w:highlight w:val="cyan"/>
          <w:u w:val="single"/>
        </w:rPr>
        <w:t>18% of Americans</w:t>
      </w:r>
      <w:r w:rsidRPr="00C76806">
        <w:rPr>
          <w:rFonts w:eastAsia="Calibri" w:cs="Times New Roman"/>
          <w:sz w:val="14"/>
        </w:rPr>
        <w:t xml:space="preserve"> who </w:t>
      </w:r>
      <w:r w:rsidRPr="00C76806">
        <w:rPr>
          <w:rFonts w:eastAsia="Calibri" w:cs="Times New Roman"/>
          <w:highlight w:val="cyan"/>
          <w:u w:val="single"/>
        </w:rPr>
        <w:t>believe the sun revolves around Earth</w:t>
      </w:r>
      <w:r w:rsidRPr="00C76806">
        <w:rPr>
          <w:rFonts w:eastAsia="Calibri" w:cs="Times New Roman"/>
          <w:u w:val="single"/>
        </w:rPr>
        <w:t xml:space="preserve"> and</w:t>
      </w:r>
      <w:r w:rsidRPr="00C76806">
        <w:rPr>
          <w:rFonts w:eastAsia="Calibri" w:cs="Times New Roman"/>
          <w:sz w:val="14"/>
        </w:rPr>
        <w:t xml:space="preserve"> the </w:t>
      </w:r>
      <w:r w:rsidRPr="00C76806">
        <w:rPr>
          <w:rFonts w:eastAsia="Calibri" w:cs="Times New Roman"/>
          <w:highlight w:val="cyan"/>
          <w:u w:val="single"/>
        </w:rPr>
        <w:t>28%</w:t>
      </w:r>
      <w:r w:rsidRPr="00C76806">
        <w:rPr>
          <w:rFonts w:eastAsia="Calibri" w:cs="Times New Roman"/>
          <w:u w:val="single"/>
        </w:rPr>
        <w:t xml:space="preserve"> who </w:t>
      </w:r>
      <w:r w:rsidRPr="00C76806">
        <w:rPr>
          <w:rFonts w:eastAsia="Calibri" w:cs="Times New Roman"/>
          <w:highlight w:val="cyan"/>
          <w:u w:val="single"/>
        </w:rPr>
        <w:t>think</w:t>
      </w:r>
      <w:r w:rsidRPr="00C76806">
        <w:rPr>
          <w:rFonts w:eastAsia="Calibri" w:cs="Times New Roman"/>
          <w:u w:val="single"/>
        </w:rPr>
        <w:t xml:space="preserve"> the </w:t>
      </w:r>
      <w:r w:rsidRPr="00C76806">
        <w:rPr>
          <w:rFonts w:eastAsia="Calibri" w:cs="Times New Roman"/>
          <w:highlight w:val="cyan"/>
          <w:u w:val="single"/>
        </w:rPr>
        <w:t>moon landings were faked</w:t>
      </w:r>
      <w:r w:rsidRPr="00C76806">
        <w:rPr>
          <w:rFonts w:eastAsia="Calibri" w:cs="Times New Roman"/>
          <w:sz w:val="14"/>
        </w:rPr>
        <w:t xml:space="preserve">. Google that last one and you're taken to sites that profess to be forums for political debate. Political debate? About faking the moon landings? This isn't the Roman Senate, folks, it's fantasyland. What got me thinking about all this was a stop I made after the launch at the </w:t>
      </w:r>
      <w:r w:rsidRPr="00C76806">
        <w:rPr>
          <w:rFonts w:eastAsia="Calibri" w:cs="Times New Roman"/>
          <w:u w:val="single"/>
        </w:rPr>
        <w:t>Kennedy Space Center</w:t>
      </w:r>
      <w:r w:rsidRPr="00C76806">
        <w:rPr>
          <w:rFonts w:eastAsia="Calibri" w:cs="Times New Roman"/>
          <w:sz w:val="14"/>
        </w:rPr>
        <w:t xml:space="preserve"> Visitor Complex — a combination museum and theme park on the Cape Canaveral grounds. The center's special feature </w:t>
      </w:r>
      <w:r w:rsidRPr="00C76806">
        <w:rPr>
          <w:rFonts w:eastAsia="Calibri" w:cs="Times New Roman"/>
          <w:u w:val="single"/>
        </w:rPr>
        <w:t>this season is called Sci-Fi Summer 2011 — and it delivers just what it promises. Adjacent to the rocket garden,</w:t>
      </w:r>
      <w:r w:rsidRPr="00C76806">
        <w:rPr>
          <w:rFonts w:eastAsia="Calibri" w:cs="Times New Roman"/>
          <w:sz w:val="14"/>
        </w:rPr>
        <w:t xml:space="preserve"> with its full-size mock-ups of the U.S.'s most legendary boosters, </w:t>
      </w:r>
      <w:r w:rsidRPr="00C76806">
        <w:rPr>
          <w:rFonts w:eastAsia="Calibri" w:cs="Times New Roman"/>
          <w:u w:val="single"/>
        </w:rPr>
        <w:t>is a massive</w:t>
      </w:r>
      <w:r w:rsidRPr="00C76806">
        <w:rPr>
          <w:rFonts w:eastAsia="Calibri" w:cs="Times New Roman"/>
          <w:sz w:val="14"/>
        </w:rPr>
        <w:t xml:space="preserve"> maplike </w:t>
      </w:r>
      <w:r w:rsidRPr="00C76806">
        <w:rPr>
          <w:rFonts w:eastAsia="Calibri" w:cs="Times New Roman"/>
          <w:u w:val="single"/>
        </w:rPr>
        <w:t>display comparing the sizes of the</w:t>
      </w:r>
      <w:r w:rsidRPr="00C76806">
        <w:rPr>
          <w:rFonts w:eastAsia="Calibri" w:cs="Times New Roman"/>
          <w:sz w:val="14"/>
        </w:rPr>
        <w:t xml:space="preserve"> Saturn 1B, the Saturn 5, the Mercury Redstone, the </w:t>
      </w:r>
      <w:r w:rsidRPr="00C76806">
        <w:rPr>
          <w:rFonts w:eastAsia="Calibri" w:cs="Times New Roman"/>
          <w:u w:val="single"/>
        </w:rPr>
        <w:t>space shuttle</w:t>
      </w:r>
      <w:r w:rsidRPr="00C76806">
        <w:rPr>
          <w:rFonts w:eastAsia="Calibri" w:cs="Times New Roman"/>
          <w:sz w:val="14"/>
        </w:rPr>
        <w:t xml:space="preserve"> and the International Space Station </w:t>
      </w:r>
      <w:r w:rsidRPr="00C76806">
        <w:rPr>
          <w:rFonts w:eastAsia="Calibri" w:cs="Times New Roman"/>
          <w:u w:val="single"/>
        </w:rPr>
        <w:t>to the Starship Enterprise</w:t>
      </w:r>
      <w:r w:rsidRPr="00C76806">
        <w:rPr>
          <w:rFonts w:eastAsia="Calibri" w:cs="Times New Roman"/>
          <w:sz w:val="14"/>
        </w:rPr>
        <w:t xml:space="preserve">. Which is fine, except that all the other spacecraft actually existed and the Enterprise, um, didn't. The spacesuits worn by Neil Armstrong, Gordon Cooper and other astronauts are similarly commingled throughout the exhibit with uniforms worn by the Klingons and Romulons. There is also an entire pavilion set aside for a Star Trek display. O.K., it's cranky to begrudge people a little fun and Star Trek is undeniably cool. But do we really not get enough fun and cool elsewhere? </w:t>
      </w:r>
      <w:r w:rsidRPr="00C76806">
        <w:rPr>
          <w:rFonts w:eastAsia="Calibri" w:cs="Times New Roman"/>
          <w:u w:val="single"/>
        </w:rPr>
        <w:t xml:space="preserve">Is there anyone alive who thinks that what Americans need right now are more ways to divert and amuse ourselves? </w:t>
      </w:r>
      <w:r w:rsidRPr="00C76806">
        <w:rPr>
          <w:rFonts w:eastAsia="Calibri" w:cs="Times New Roman"/>
          <w:highlight w:val="cyan"/>
          <w:u w:val="single"/>
        </w:rPr>
        <w:t>Mix</w:t>
      </w:r>
      <w:r w:rsidRPr="00C76806">
        <w:rPr>
          <w:rFonts w:eastAsia="Calibri" w:cs="Times New Roman"/>
          <w:u w:val="single"/>
        </w:rPr>
        <w:t xml:space="preserve"> Cooper with the Klingons or </w:t>
      </w:r>
      <w:r w:rsidRPr="00C76806">
        <w:rPr>
          <w:rFonts w:eastAsia="Calibri" w:cs="Times New Roman"/>
          <w:highlight w:val="cyan"/>
          <w:u w:val="single"/>
        </w:rPr>
        <w:t>the shuttle Enterprise with the Starship</w:t>
      </w:r>
      <w:r w:rsidRPr="00C76806">
        <w:rPr>
          <w:rFonts w:eastAsia="Calibri" w:cs="Times New Roman"/>
          <w:u w:val="single"/>
        </w:rPr>
        <w:t xml:space="preserve"> Enterprise </w:t>
      </w:r>
      <w:r w:rsidRPr="00C76806">
        <w:rPr>
          <w:rFonts w:eastAsia="Calibri" w:cs="Times New Roman"/>
          <w:highlight w:val="cyan"/>
          <w:u w:val="single"/>
        </w:rPr>
        <w:t>long enough and the kids who consume all this</w:t>
      </w:r>
      <w:r w:rsidRPr="00C76806">
        <w:rPr>
          <w:rFonts w:eastAsia="Calibri" w:cs="Times New Roman"/>
          <w:u w:val="single"/>
        </w:rPr>
        <w:t xml:space="preserve"> stuff </w:t>
      </w:r>
      <w:r w:rsidRPr="00C76806">
        <w:rPr>
          <w:rFonts w:eastAsia="Calibri" w:cs="Times New Roman"/>
          <w:highlight w:val="cyan"/>
          <w:u w:val="single"/>
        </w:rPr>
        <w:t>will no longer be able to tell them apart. Scientific literacy is part of good citizenship.</w:t>
      </w:r>
      <w:r w:rsidRPr="00C76806">
        <w:rPr>
          <w:rFonts w:eastAsia="Calibri" w:cs="Times New Roman"/>
          <w:u w:val="single"/>
        </w:rPr>
        <w:t xml:space="preserve"> And </w:t>
      </w:r>
      <w:r w:rsidRPr="00C76806">
        <w:rPr>
          <w:rFonts w:eastAsia="Calibri" w:cs="Times New Roman"/>
          <w:highlight w:val="cyan"/>
          <w:u w:val="single"/>
        </w:rPr>
        <w:t>when it comes to space</w:t>
      </w:r>
      <w:r w:rsidRPr="00C76806">
        <w:rPr>
          <w:rFonts w:eastAsia="Calibri" w:cs="Times New Roman"/>
          <w:u w:val="single"/>
        </w:rPr>
        <w:t xml:space="preserve"> science, </w:t>
      </w:r>
      <w:r w:rsidRPr="00C76806">
        <w:rPr>
          <w:rFonts w:eastAsia="Calibri" w:cs="Times New Roman"/>
          <w:highlight w:val="cyan"/>
          <w:u w:val="single"/>
        </w:rPr>
        <w:t>you don't need</w:t>
      </w:r>
      <w:r w:rsidRPr="00C76806">
        <w:rPr>
          <w:rFonts w:eastAsia="Calibri" w:cs="Times New Roman"/>
          <w:u w:val="single"/>
        </w:rPr>
        <w:t xml:space="preserve"> a lick of </w:t>
      </w:r>
      <w:r w:rsidRPr="00C76806">
        <w:rPr>
          <w:rFonts w:eastAsia="Calibri" w:cs="Times New Roman"/>
          <w:highlight w:val="cyan"/>
          <w:u w:val="single"/>
        </w:rPr>
        <w:t>fiction to make it fun</w:t>
      </w:r>
      <w:r w:rsidRPr="00C76806">
        <w:rPr>
          <w:rFonts w:eastAsia="Calibri" w:cs="Times New Roman"/>
          <w:sz w:val="14"/>
        </w:rPr>
        <w:t>. An engineer at NASA's Jet Propulsion Laboratory who works in the interplanetary program once explained why he loves his job by saying, "</w:t>
      </w:r>
      <w:r w:rsidRPr="00C76806">
        <w:rPr>
          <w:rFonts w:eastAsia="Calibri" w:cs="Times New Roman"/>
          <w:u w:val="single"/>
        </w:rPr>
        <w:t>If you can't have a good time coming to work and building robots to send to Mars, give it up</w:t>
      </w:r>
      <w:r w:rsidRPr="00C76806">
        <w:rPr>
          <w:rFonts w:eastAsia="Calibri" w:cs="Times New Roman"/>
          <w:sz w:val="14"/>
        </w:rPr>
        <w:t xml:space="preserve">, man." </w:t>
      </w:r>
      <w:r w:rsidRPr="00C76806">
        <w:rPr>
          <w:rFonts w:eastAsia="Calibri" w:cs="Times New Roman"/>
          <w:u w:val="single"/>
        </w:rPr>
        <w:t>The same used to be true of merely learning about such things. It must become true again if the U.S. is going to keep its edge</w:t>
      </w:r>
      <w:r w:rsidRPr="00C76806">
        <w:rPr>
          <w:rFonts w:eastAsia="Calibri" w:cs="Times New Roman"/>
          <w:sz w:val="14"/>
        </w:rPr>
        <w:t>.</w:t>
      </w:r>
    </w:p>
    <w:p w14:paraId="54FBA57F" w14:textId="77777777" w:rsidR="00AB2C6C" w:rsidRPr="004D68DE" w:rsidRDefault="00AB2C6C" w:rsidP="00AB2C6C"/>
    <w:p w14:paraId="5508EEA0" w14:textId="77777777" w:rsidR="00AB2C6C" w:rsidRPr="00FD4BB7" w:rsidRDefault="00AB2C6C" w:rsidP="00AB2C6C">
      <w:pPr>
        <w:pStyle w:val="Heading4"/>
        <w:numPr>
          <w:ilvl w:val="0"/>
          <w:numId w:val="15"/>
        </w:numPr>
        <w:tabs>
          <w:tab w:val="num" w:pos="1440"/>
        </w:tabs>
        <w:ind w:left="1440"/>
        <w:rPr>
          <w:rFonts w:cs="Calibri"/>
        </w:rPr>
      </w:pPr>
      <w:r w:rsidRPr="00FD4BB7">
        <w:rPr>
          <w:rFonts w:eastAsia="Calibri" w:cs="Calibri"/>
        </w:rPr>
        <w:t xml:space="preserve">Scholarly discourse and engagement with politics is key to effective structural reform - critique is insufficient. </w:t>
      </w:r>
    </w:p>
    <w:p w14:paraId="52B742C5" w14:textId="77777777" w:rsidR="00AB2C6C" w:rsidRPr="00FD4BB7" w:rsidRDefault="00AB2C6C" w:rsidP="00AB2C6C">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17">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5B8966D1" w14:textId="77777777" w:rsidR="00AB2C6C" w:rsidRPr="00FD4BB7" w:rsidRDefault="00AB2C6C" w:rsidP="00AB2C6C">
      <w:r w:rsidRPr="00FD4BB7">
        <w:rPr>
          <w:rFonts w:eastAsia="Cambria"/>
          <w:sz w:val="12"/>
          <w:szCs w:val="12"/>
        </w:rPr>
        <w:t xml:space="preserve"> </w:t>
      </w:r>
    </w:p>
    <w:p w14:paraId="413A454E" w14:textId="77777777" w:rsidR="00AB2C6C" w:rsidRPr="00CE7CEC" w:rsidRDefault="00AB2C6C" w:rsidP="00AB2C6C">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738191F5" w14:textId="77777777" w:rsidR="00AB2C6C" w:rsidRPr="00907A1C" w:rsidRDefault="00AB2C6C" w:rsidP="00AB2C6C">
      <w:pPr>
        <w:pStyle w:val="Heading3"/>
        <w:rPr>
          <w:rFonts w:asciiTheme="majorHAnsi" w:hAnsiTheme="majorHAnsi" w:cstheme="majorHAnsi"/>
        </w:rPr>
      </w:pPr>
      <w:r w:rsidRPr="00907A1C">
        <w:rPr>
          <w:rFonts w:asciiTheme="majorHAnsi" w:hAnsiTheme="majorHAnsi" w:cstheme="majorHAnsi"/>
        </w:rPr>
        <w:t>Cap good</w:t>
      </w:r>
    </w:p>
    <w:p w14:paraId="4CC94EED" w14:textId="77777777" w:rsidR="00AB2C6C" w:rsidRPr="00907A1C" w:rsidRDefault="00AB2C6C" w:rsidP="00AB2C6C">
      <w:pPr>
        <w:pStyle w:val="Heading4"/>
        <w:rPr>
          <w:rFonts w:asciiTheme="majorHAnsi" w:hAnsiTheme="majorHAnsi" w:cstheme="majorHAnsi"/>
        </w:rPr>
      </w:pPr>
      <w:r w:rsidRPr="00907A1C">
        <w:rPr>
          <w:rFonts w:asciiTheme="majorHAnsi" w:hAnsiTheme="majorHAnsi" w:cstheme="majorHAnsi"/>
        </w:rPr>
        <w:t>Cap sustainable esp in space</w:t>
      </w:r>
      <w:r>
        <w:rPr>
          <w:rFonts w:asciiTheme="majorHAnsi" w:hAnsiTheme="majorHAnsi" w:cstheme="majorHAnsi"/>
        </w:rPr>
        <w:t xml:space="preserve"> bc of unlimited resources</w:t>
      </w:r>
      <w:r w:rsidRPr="00907A1C">
        <w:rPr>
          <w:rFonts w:asciiTheme="majorHAnsi" w:hAnsiTheme="majorHAnsi" w:cstheme="majorHAnsi"/>
        </w:rPr>
        <w:t xml:space="preserve">---profit motive drives tech innovation and makes resources infinite---only way to solve environmental collapse and extinction. </w:t>
      </w:r>
    </w:p>
    <w:p w14:paraId="61E5BBBA" w14:textId="77777777" w:rsidR="00AB2C6C" w:rsidRPr="00907A1C" w:rsidRDefault="00AB2C6C" w:rsidP="00AB2C6C">
      <w:pPr>
        <w:rPr>
          <w:rFonts w:asciiTheme="majorHAnsi" w:hAnsiTheme="majorHAnsi" w:cstheme="majorHAnsi"/>
        </w:rPr>
      </w:pPr>
      <w:r w:rsidRPr="00907A1C">
        <w:rPr>
          <w:rStyle w:val="Style13ptBold"/>
          <w:rFonts w:asciiTheme="majorHAnsi" w:hAnsiTheme="majorHAnsi" w:cstheme="majorHAnsi"/>
        </w:rPr>
        <w:t>McAfee 19</w:t>
      </w:r>
      <w:r w:rsidRPr="00907A1C">
        <w:rPr>
          <w:rFonts w:asciiTheme="majorHAnsi" w:hAnsiTheme="majorHAnsi" w:cstheme="maj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907A1C">
        <w:rPr>
          <w:rFonts w:asciiTheme="majorHAnsi" w:hAnsiTheme="majorHAnsi" w:cstheme="majorHAnsi"/>
          <w:i/>
        </w:rPr>
        <w:t>More from Less: The Surprising Story of How We Learned to Prosper Using Fewer Resources—and What Happens Next</w:t>
      </w:r>
      <w:r w:rsidRPr="00907A1C">
        <w:rPr>
          <w:rFonts w:asciiTheme="majorHAnsi" w:hAnsiTheme="majorHAnsi" w:cstheme="majorHAnsi"/>
        </w:rPr>
        <w:t>, Chapter 14, pg 278-292, Kindle, dml)</w:t>
      </w:r>
    </w:p>
    <w:p w14:paraId="455FC269" w14:textId="77777777" w:rsidR="00AB2C6C" w:rsidRPr="00907A1C" w:rsidRDefault="00AB2C6C" w:rsidP="00AB2C6C">
      <w:pPr>
        <w:rPr>
          <w:rFonts w:asciiTheme="majorHAnsi" w:hAnsiTheme="majorHAnsi" w:cstheme="majorHAnsi"/>
          <w:sz w:val="16"/>
        </w:rPr>
      </w:pPr>
      <w:r w:rsidRPr="00907A1C">
        <w:rPr>
          <w:rStyle w:val="StyleUnderline"/>
          <w:rFonts w:asciiTheme="majorHAnsi" w:hAnsiTheme="majorHAnsi" w:cstheme="majorHAnsi"/>
          <w:highlight w:val="green"/>
        </w:rPr>
        <w:t>As</w:t>
      </w:r>
      <w:r w:rsidRPr="00907A1C">
        <w:rPr>
          <w:rStyle w:val="StyleUnderline"/>
          <w:rFonts w:asciiTheme="majorHAnsi" w:hAnsiTheme="majorHAnsi" w:cstheme="majorHAnsi"/>
        </w:rPr>
        <w:t xml:space="preserve"> today’s </w:t>
      </w:r>
      <w:r w:rsidRPr="00907A1C">
        <w:rPr>
          <w:rStyle w:val="StyleUnderline"/>
          <w:rFonts w:asciiTheme="majorHAnsi" w:hAnsiTheme="majorHAnsi" w:cstheme="majorHAnsi"/>
          <w:highlight w:val="green"/>
        </w:rPr>
        <w:t xml:space="preserve">poor countries </w:t>
      </w:r>
      <w:r w:rsidRPr="00907A1C">
        <w:rPr>
          <w:rStyle w:val="Emphasis"/>
          <w:rFonts w:asciiTheme="majorHAnsi" w:hAnsiTheme="majorHAnsi" w:cstheme="majorHAnsi"/>
          <w:highlight w:val="green"/>
        </w:rPr>
        <w:t>get richer</w:t>
      </w:r>
      <w:r w:rsidRPr="00907A1C">
        <w:rPr>
          <w:rStyle w:val="StyleUnderline"/>
          <w:rFonts w:asciiTheme="majorHAnsi" w:hAnsiTheme="majorHAnsi" w:cstheme="majorHAnsi"/>
        </w:rPr>
        <w:t xml:space="preserve">, their </w:t>
      </w:r>
      <w:r w:rsidRPr="00907A1C">
        <w:rPr>
          <w:rStyle w:val="StyleUnderline"/>
          <w:rFonts w:asciiTheme="majorHAnsi" w:hAnsiTheme="majorHAnsi" w:cstheme="majorHAnsi"/>
          <w:highlight w:val="green"/>
        </w:rPr>
        <w:t>institutions</w:t>
      </w:r>
      <w:r w:rsidRPr="00907A1C">
        <w:rPr>
          <w:rStyle w:val="StyleUnderline"/>
          <w:rFonts w:asciiTheme="majorHAnsi" w:hAnsiTheme="majorHAnsi" w:cstheme="majorHAnsi"/>
        </w:rPr>
        <w:t xml:space="preserve"> will </w:t>
      </w:r>
      <w:r w:rsidRPr="00907A1C">
        <w:rPr>
          <w:rStyle w:val="Emphasis"/>
          <w:rFonts w:asciiTheme="majorHAnsi" w:hAnsiTheme="majorHAnsi" w:cstheme="majorHAnsi"/>
          <w:highlight w:val="green"/>
        </w:rPr>
        <w:t>improve</w:t>
      </w:r>
      <w:r w:rsidRPr="00907A1C">
        <w:rPr>
          <w:rStyle w:val="StyleUnderline"/>
          <w:rFonts w:asciiTheme="majorHAnsi" w:hAnsiTheme="majorHAnsi" w:cstheme="majorHAnsi"/>
        </w:rPr>
        <w:t xml:space="preserve"> and most will eventually go through</w:t>
      </w:r>
      <w:r w:rsidRPr="00907A1C">
        <w:rPr>
          <w:rFonts w:asciiTheme="majorHAnsi" w:hAnsiTheme="majorHAnsi" w:cstheme="majorHAnsi"/>
          <w:sz w:val="16"/>
        </w:rPr>
        <w:t xml:space="preserve"> what Ricardo Hausmann calls "</w:t>
      </w:r>
      <w:r w:rsidRPr="00907A1C">
        <w:rPr>
          <w:rStyle w:val="StyleUnderline"/>
          <w:rFonts w:asciiTheme="majorHAnsi" w:hAnsiTheme="majorHAnsi" w:cstheme="majorHAnsi"/>
        </w:rPr>
        <w:t xml:space="preserve">the </w:t>
      </w:r>
      <w:r w:rsidRPr="00907A1C">
        <w:rPr>
          <w:rStyle w:val="Emphasis"/>
          <w:rFonts w:asciiTheme="majorHAnsi" w:hAnsiTheme="majorHAnsi" w:cstheme="majorHAnsi"/>
        </w:rPr>
        <w:t>capitalist makeover of production</w:t>
      </w:r>
      <w:r w:rsidRPr="00907A1C">
        <w:rPr>
          <w:rFonts w:asciiTheme="majorHAnsi" w:hAnsiTheme="majorHAnsi" w:cstheme="majorHAnsi"/>
          <w:sz w:val="16"/>
        </w:rPr>
        <w:t xml:space="preserve">." </w:t>
      </w:r>
      <w:r w:rsidRPr="00907A1C">
        <w:rPr>
          <w:rStyle w:val="StyleUnderline"/>
          <w:rFonts w:asciiTheme="majorHAnsi" w:hAnsiTheme="majorHAnsi" w:cstheme="majorHAnsi"/>
        </w:rPr>
        <w:t xml:space="preserve">This makeover </w:t>
      </w:r>
      <w:r w:rsidRPr="00907A1C">
        <w:rPr>
          <w:rStyle w:val="Emphasis"/>
          <w:rFonts w:asciiTheme="majorHAnsi" w:hAnsiTheme="majorHAnsi" w:cstheme="majorHAnsi"/>
        </w:rPr>
        <w:t>doesn't enslave people</w:t>
      </w:r>
      <w:r w:rsidRPr="00907A1C">
        <w:rPr>
          <w:rStyle w:val="StyleUnderline"/>
          <w:rFonts w:asciiTheme="majorHAnsi" w:hAnsiTheme="majorHAnsi" w:cstheme="majorHAnsi"/>
        </w:rPr>
        <w:t xml:space="preserve">, </w:t>
      </w:r>
      <w:r w:rsidRPr="00907A1C">
        <w:rPr>
          <w:rStyle w:val="Emphasis"/>
          <w:rFonts w:asciiTheme="majorHAnsi" w:hAnsiTheme="majorHAnsi" w:cstheme="majorHAnsi"/>
        </w:rPr>
        <w:t>nor</w:t>
      </w:r>
      <w:r w:rsidRPr="00907A1C">
        <w:rPr>
          <w:rStyle w:val="StyleUnderline"/>
          <w:rFonts w:asciiTheme="majorHAnsi" w:hAnsiTheme="majorHAnsi" w:cstheme="majorHAnsi"/>
        </w:rPr>
        <w:t xml:space="preserve"> does it </w:t>
      </w:r>
      <w:r w:rsidRPr="00907A1C">
        <w:rPr>
          <w:rStyle w:val="Emphasis"/>
          <w:rFonts w:asciiTheme="majorHAnsi" w:hAnsiTheme="majorHAnsi" w:cstheme="majorHAnsi"/>
        </w:rPr>
        <w:t>befoul the earth</w:t>
      </w:r>
      <w:r w:rsidRPr="00907A1C">
        <w:rPr>
          <w:rFonts w:asciiTheme="majorHAnsi" w:hAnsiTheme="majorHAnsi" w:cstheme="majorHAnsi"/>
          <w:sz w:val="16"/>
        </w:rPr>
        <w:t xml:space="preserve">. </w:t>
      </w:r>
      <w:r w:rsidRPr="00907A1C">
        <w:rPr>
          <w:rStyle w:val="StyleUnderline"/>
          <w:rFonts w:asciiTheme="majorHAnsi" w:hAnsiTheme="majorHAnsi" w:cstheme="majorHAnsi"/>
        </w:rPr>
        <w:t xml:space="preserve">As today’s poor get richer, they'll consume </w:t>
      </w:r>
      <w:r w:rsidRPr="00907A1C">
        <w:rPr>
          <w:rStyle w:val="Emphasis"/>
          <w:rFonts w:asciiTheme="majorHAnsi" w:hAnsiTheme="majorHAnsi" w:cstheme="majorHAnsi"/>
        </w:rPr>
        <w:t>more</w:t>
      </w:r>
      <w:r w:rsidRPr="00907A1C">
        <w:rPr>
          <w:rStyle w:val="StyleUnderline"/>
          <w:rFonts w:asciiTheme="majorHAnsi" w:hAnsiTheme="majorHAnsi" w:cstheme="majorHAnsi"/>
        </w:rPr>
        <w:t xml:space="preserve">, but they'll also consume </w:t>
      </w:r>
      <w:r w:rsidRPr="00907A1C">
        <w:rPr>
          <w:rStyle w:val="Emphasis"/>
          <w:rFonts w:asciiTheme="majorHAnsi" w:hAnsiTheme="majorHAnsi" w:cstheme="majorHAnsi"/>
        </w:rPr>
        <w:t>much differently</w:t>
      </w:r>
      <w:r w:rsidRPr="00907A1C">
        <w:rPr>
          <w:rFonts w:asciiTheme="majorHAnsi" w:hAnsiTheme="majorHAnsi" w:cstheme="majorHAnsi"/>
          <w:sz w:val="16"/>
        </w:rPr>
        <w:t xml:space="preserve"> from earlier generations. </w:t>
      </w:r>
      <w:r w:rsidRPr="00907A1C">
        <w:rPr>
          <w:rStyle w:val="StyleUnderline"/>
          <w:rFonts w:asciiTheme="majorHAnsi" w:hAnsiTheme="majorHAnsi" w:cstheme="majorHAnsi"/>
        </w:rPr>
        <w:t xml:space="preserve">They </w:t>
      </w:r>
      <w:r w:rsidRPr="00907A1C">
        <w:rPr>
          <w:rStyle w:val="Emphasis"/>
          <w:rFonts w:asciiTheme="majorHAnsi" w:hAnsiTheme="majorHAnsi" w:cstheme="majorHAnsi"/>
        </w:rPr>
        <w:t>won't read physical newspapers</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magazines</w:t>
      </w:r>
      <w:r w:rsidRPr="00907A1C">
        <w:rPr>
          <w:rStyle w:val="StyleUnderline"/>
          <w:rFonts w:asciiTheme="majorHAnsi" w:hAnsiTheme="majorHAnsi" w:cstheme="majorHAnsi"/>
        </w:rPr>
        <w:t xml:space="preserve">. They'll get a </w:t>
      </w:r>
      <w:r w:rsidRPr="00907A1C">
        <w:rPr>
          <w:rStyle w:val="Emphasis"/>
          <w:rFonts w:asciiTheme="majorHAnsi" w:hAnsiTheme="majorHAnsi" w:cstheme="majorHAnsi"/>
        </w:rPr>
        <w:t>great deal</w:t>
      </w:r>
      <w:r w:rsidRPr="00907A1C">
        <w:rPr>
          <w:rStyle w:val="StyleUnderline"/>
          <w:rFonts w:asciiTheme="majorHAnsi" w:hAnsiTheme="majorHAnsi" w:cstheme="majorHAnsi"/>
        </w:rPr>
        <w:t xml:space="preserve"> of their power from </w:t>
      </w:r>
      <w:r w:rsidRPr="00907A1C">
        <w:rPr>
          <w:rStyle w:val="Emphasis"/>
          <w:rFonts w:asciiTheme="majorHAnsi" w:hAnsiTheme="majorHAnsi" w:cstheme="majorHAnsi"/>
        </w:rPr>
        <w:t>renewables</w:t>
      </w:r>
      <w:r w:rsidRPr="00907A1C">
        <w:rPr>
          <w:rStyle w:val="StyleUnderline"/>
          <w:rFonts w:asciiTheme="majorHAnsi" w:hAnsiTheme="majorHAnsi" w:cstheme="majorHAnsi"/>
        </w:rPr>
        <w:t xml:space="preserve"> and</w:t>
      </w:r>
      <w:r w:rsidRPr="00907A1C">
        <w:rPr>
          <w:rFonts w:asciiTheme="majorHAnsi" w:hAnsiTheme="majorHAnsi" w:cstheme="majorHAnsi"/>
          <w:sz w:val="16"/>
        </w:rPr>
        <w:t xml:space="preserve"> (one hopes) </w:t>
      </w:r>
      <w:r w:rsidRPr="00907A1C">
        <w:rPr>
          <w:rStyle w:val="Emphasis"/>
          <w:rFonts w:asciiTheme="majorHAnsi" w:hAnsiTheme="majorHAnsi" w:cstheme="majorHAnsi"/>
        </w:rPr>
        <w:t>nuclear</w:t>
      </w:r>
      <w:r w:rsidRPr="00907A1C">
        <w:rPr>
          <w:rStyle w:val="StyleUnderline"/>
          <w:rFonts w:asciiTheme="majorHAnsi" w:hAnsiTheme="majorHAnsi" w:cstheme="majorHAnsi"/>
        </w:rPr>
        <w:t xml:space="preserve"> because these energy sources will be the </w:t>
      </w:r>
      <w:r w:rsidRPr="00907A1C">
        <w:rPr>
          <w:rStyle w:val="Emphasis"/>
          <w:rFonts w:asciiTheme="majorHAnsi" w:hAnsiTheme="majorHAnsi" w:cstheme="majorHAnsi"/>
        </w:rPr>
        <w:t>cheapest</w:t>
      </w:r>
      <w:r w:rsidRPr="00907A1C">
        <w:rPr>
          <w:rFonts w:asciiTheme="majorHAnsi" w:hAnsiTheme="majorHAnsi" w:cstheme="majorHAnsi"/>
          <w:sz w:val="16"/>
        </w:rPr>
        <w:t xml:space="preserve">. They’ll live in cities, as we saw in chapter 12; in fact, they already are. </w:t>
      </w:r>
      <w:r w:rsidRPr="00907A1C">
        <w:rPr>
          <w:rStyle w:val="StyleUnderline"/>
          <w:rFonts w:asciiTheme="majorHAnsi" w:hAnsiTheme="majorHAnsi" w:cstheme="majorHAnsi"/>
        </w:rPr>
        <w:t xml:space="preserve">They'll be </w:t>
      </w:r>
      <w:r w:rsidRPr="00907A1C">
        <w:rPr>
          <w:rStyle w:val="Emphasis"/>
          <w:rFonts w:asciiTheme="majorHAnsi" w:hAnsiTheme="majorHAnsi" w:cstheme="majorHAnsi"/>
        </w:rPr>
        <w:t>less likely to own cars</w:t>
      </w:r>
      <w:r w:rsidRPr="00907A1C">
        <w:rPr>
          <w:rFonts w:asciiTheme="majorHAnsi" w:hAnsiTheme="majorHAnsi" w:cstheme="majorHAnsi"/>
          <w:sz w:val="16"/>
        </w:rPr>
        <w:t xml:space="preserve"> because a variety of transportation options will be only a few taps away. Most important, </w:t>
      </w:r>
      <w:r w:rsidRPr="00907A1C">
        <w:rPr>
          <w:rStyle w:val="StyleUnderline"/>
          <w:rFonts w:asciiTheme="majorHAnsi" w:hAnsiTheme="majorHAnsi" w:cstheme="majorHAnsi"/>
        </w:rPr>
        <w:t xml:space="preserve">they'll come up with ideas that </w:t>
      </w:r>
      <w:r w:rsidRPr="00907A1C">
        <w:rPr>
          <w:rStyle w:val="Emphasis"/>
          <w:rFonts w:asciiTheme="majorHAnsi" w:hAnsiTheme="majorHAnsi" w:cstheme="majorHAnsi"/>
        </w:rPr>
        <w:t>keep the growth going</w:t>
      </w:r>
      <w:r w:rsidRPr="00907A1C">
        <w:rPr>
          <w:rStyle w:val="StyleUnderline"/>
          <w:rFonts w:asciiTheme="majorHAnsi" w:hAnsiTheme="majorHAnsi" w:cstheme="majorHAnsi"/>
        </w:rPr>
        <w:t xml:space="preserve">, and that benefit both </w:t>
      </w:r>
      <w:r w:rsidRPr="00907A1C">
        <w:rPr>
          <w:rStyle w:val="Emphasis"/>
          <w:rFonts w:asciiTheme="majorHAnsi" w:hAnsiTheme="majorHAnsi" w:cstheme="majorHAnsi"/>
        </w:rPr>
        <w:t>humanity</w:t>
      </w:r>
      <w:r w:rsidRPr="00907A1C">
        <w:rPr>
          <w:rStyle w:val="StyleUnderline"/>
          <w:rFonts w:asciiTheme="majorHAnsi" w:hAnsiTheme="majorHAnsi" w:cstheme="majorHAnsi"/>
        </w:rPr>
        <w:t xml:space="preserve"> and the </w:t>
      </w:r>
      <w:r w:rsidRPr="00907A1C">
        <w:rPr>
          <w:rStyle w:val="Emphasis"/>
          <w:rFonts w:asciiTheme="majorHAnsi" w:hAnsiTheme="majorHAnsi" w:cstheme="majorHAnsi"/>
        </w:rPr>
        <w:t>planet</w:t>
      </w:r>
      <w:r w:rsidRPr="00907A1C">
        <w:rPr>
          <w:rStyle w:val="StyleUnderline"/>
          <w:rFonts w:asciiTheme="majorHAnsi" w:hAnsiTheme="majorHAnsi" w:cstheme="majorHAnsi"/>
        </w:rPr>
        <w:t xml:space="preserve"> we live on</w:t>
      </w:r>
      <w:r w:rsidRPr="00907A1C">
        <w:rPr>
          <w:rFonts w:asciiTheme="majorHAnsi" w:hAnsiTheme="majorHAnsi" w:cstheme="majorHAnsi"/>
          <w:sz w:val="16"/>
        </w:rPr>
        <w:t xml:space="preserve">. Predicting exactly how technological progress will unfold is much like predicting the weather: feasible in the short term, but impossible over a longer time. </w:t>
      </w:r>
      <w:r w:rsidRPr="00907A1C">
        <w:rPr>
          <w:rStyle w:val="StyleUnderline"/>
          <w:rFonts w:asciiTheme="majorHAnsi" w:hAnsiTheme="majorHAnsi" w:cstheme="majorHAnsi"/>
        </w:rPr>
        <w:t>Great uncertainty and complexity prevent precise forecasts about</w:t>
      </w:r>
      <w:r w:rsidRPr="00907A1C">
        <w:rPr>
          <w:rFonts w:asciiTheme="majorHAnsi" w:hAnsiTheme="majorHAnsi" w:cstheme="majorHAnsi"/>
          <w:sz w:val="16"/>
        </w:rPr>
        <w:t xml:space="preserve">, for example, the </w:t>
      </w:r>
      <w:r w:rsidRPr="00907A1C">
        <w:rPr>
          <w:rStyle w:val="Emphasis"/>
          <w:rFonts w:asciiTheme="majorHAnsi" w:hAnsiTheme="majorHAnsi" w:cstheme="majorHAnsi"/>
        </w:rPr>
        <w:t>computing devices</w:t>
      </w:r>
      <w:r w:rsidRPr="00907A1C">
        <w:rPr>
          <w:rFonts w:asciiTheme="majorHAnsi" w:hAnsiTheme="majorHAnsi" w:cstheme="majorHAnsi"/>
          <w:sz w:val="16"/>
        </w:rPr>
        <w:t xml:space="preserve"> we’ll be using thirty years from now </w:t>
      </w:r>
      <w:r w:rsidRPr="00907A1C">
        <w:rPr>
          <w:rStyle w:val="StyleUnderline"/>
          <w:rFonts w:asciiTheme="majorHAnsi" w:hAnsiTheme="majorHAnsi" w:cstheme="majorHAnsi"/>
        </w:rPr>
        <w:t xml:space="preserve">or the dominant types of </w:t>
      </w:r>
      <w:r w:rsidRPr="00907A1C">
        <w:rPr>
          <w:rStyle w:val="Emphasis"/>
          <w:rFonts w:asciiTheme="majorHAnsi" w:hAnsiTheme="majorHAnsi" w:cstheme="majorHAnsi"/>
          <w:highlight w:val="green"/>
        </w:rPr>
        <w:t>a</w:t>
      </w:r>
      <w:r w:rsidRPr="00907A1C">
        <w:rPr>
          <w:rFonts w:asciiTheme="majorHAnsi" w:hAnsiTheme="majorHAnsi" w:cstheme="majorHAnsi"/>
          <w:sz w:val="16"/>
        </w:rPr>
        <w:t xml:space="preserve">rtificial </w:t>
      </w:r>
      <w:r w:rsidRPr="00907A1C">
        <w:rPr>
          <w:rStyle w:val="Emphasis"/>
          <w:rFonts w:asciiTheme="majorHAnsi" w:hAnsiTheme="majorHAnsi" w:cstheme="majorHAnsi"/>
          <w:highlight w:val="green"/>
        </w:rPr>
        <w:t>i</w:t>
      </w:r>
      <w:r w:rsidRPr="00907A1C">
        <w:rPr>
          <w:rFonts w:asciiTheme="majorHAnsi" w:hAnsiTheme="majorHAnsi" w:cstheme="majorHAnsi"/>
          <w:sz w:val="16"/>
        </w:rPr>
        <w:t xml:space="preserve">ntelligence in 2050 and beyond. </w:t>
      </w:r>
      <w:r w:rsidRPr="00907A1C">
        <w:rPr>
          <w:rStyle w:val="StyleUnderline"/>
          <w:rFonts w:asciiTheme="majorHAnsi" w:hAnsiTheme="majorHAnsi" w:cstheme="majorHAnsi"/>
        </w:rPr>
        <w:t>But</w:t>
      </w:r>
      <w:r w:rsidRPr="00907A1C">
        <w:rPr>
          <w:rFonts w:asciiTheme="majorHAnsi" w:hAnsiTheme="majorHAnsi" w:cstheme="majorHAnsi"/>
          <w:sz w:val="16"/>
        </w:rPr>
        <w:t xml:space="preserve"> even though we can't predict the weather long term, </w:t>
      </w:r>
      <w:r w:rsidRPr="00907A1C">
        <w:rPr>
          <w:rStyle w:val="StyleUnderline"/>
          <w:rFonts w:asciiTheme="majorHAnsi" w:hAnsiTheme="majorHAnsi" w:cstheme="majorHAnsi"/>
        </w:rPr>
        <w:t xml:space="preserve">we can </w:t>
      </w:r>
      <w:r w:rsidRPr="00907A1C">
        <w:rPr>
          <w:rStyle w:val="Emphasis"/>
          <w:rFonts w:asciiTheme="majorHAnsi" w:hAnsiTheme="majorHAnsi" w:cstheme="majorHAnsi"/>
          <w:highlight w:val="green"/>
        </w:rPr>
        <w:t>accurately forecast</w:t>
      </w:r>
      <w:r w:rsidRPr="00907A1C">
        <w:rPr>
          <w:rFonts w:asciiTheme="majorHAnsi" w:hAnsiTheme="majorHAnsi" w:cstheme="maj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907A1C">
        <w:rPr>
          <w:rStyle w:val="StyleUnderline"/>
          <w:rFonts w:asciiTheme="majorHAnsi" w:hAnsiTheme="majorHAnsi" w:cstheme="majorHAnsi"/>
          <w:highlight w:val="green"/>
        </w:rPr>
        <w:t>the "</w:t>
      </w:r>
      <w:r w:rsidRPr="00907A1C">
        <w:rPr>
          <w:rStyle w:val="Emphasis"/>
          <w:rFonts w:asciiTheme="majorHAnsi" w:hAnsiTheme="majorHAnsi" w:cstheme="majorHAnsi"/>
          <w:highlight w:val="green"/>
        </w:rPr>
        <w:t>climate</w:t>
      </w:r>
      <w:r w:rsidRPr="00907A1C">
        <w:rPr>
          <w:rStyle w:val="StyleUnderline"/>
          <w:rFonts w:asciiTheme="majorHAnsi" w:hAnsiTheme="majorHAnsi" w:cstheme="majorHAnsi"/>
        </w:rPr>
        <w:t xml:space="preserve">" of future technological progress by starting from the knowledge that it will be </w:t>
      </w:r>
      <w:r w:rsidRPr="00907A1C">
        <w:rPr>
          <w:rStyle w:val="Emphasis"/>
          <w:rFonts w:asciiTheme="majorHAnsi" w:hAnsiTheme="majorHAnsi" w:cstheme="majorHAnsi"/>
        </w:rPr>
        <w:t>heavily applied</w:t>
      </w:r>
      <w:r w:rsidRPr="00907A1C">
        <w:rPr>
          <w:rStyle w:val="StyleUnderline"/>
          <w:rFonts w:asciiTheme="majorHAnsi" w:hAnsiTheme="majorHAnsi" w:cstheme="majorHAnsi"/>
        </w:rPr>
        <w:t xml:space="preserve"> in the areas where it can </w:t>
      </w:r>
      <w:r w:rsidRPr="00907A1C">
        <w:rPr>
          <w:rStyle w:val="Emphasis"/>
          <w:rFonts w:asciiTheme="majorHAnsi" w:hAnsiTheme="majorHAnsi" w:cstheme="majorHAnsi"/>
        </w:rPr>
        <w:t>affect capitalism the most</w:t>
      </w:r>
      <w:r w:rsidRPr="00907A1C">
        <w:rPr>
          <w:rStyle w:val="StyleUnderline"/>
          <w:rFonts w:asciiTheme="majorHAnsi" w:hAnsiTheme="majorHAnsi" w:cstheme="majorHAnsi"/>
        </w:rPr>
        <w:t xml:space="preserve">. As we've seen </w:t>
      </w:r>
      <w:r w:rsidRPr="00907A1C">
        <w:rPr>
          <w:rStyle w:val="Emphasis"/>
          <w:rFonts w:asciiTheme="majorHAnsi" w:hAnsiTheme="majorHAnsi" w:cstheme="majorHAnsi"/>
        </w:rPr>
        <w:t>over</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over</w:t>
      </w:r>
      <w:r w:rsidRPr="00907A1C">
        <w:rPr>
          <w:rStyle w:val="StyleUnderline"/>
          <w:rFonts w:asciiTheme="majorHAnsi" w:hAnsiTheme="majorHAnsi" w:cstheme="majorHAnsi"/>
        </w:rPr>
        <w:t xml:space="preserve">, tech progress supplies opportunities to </w:t>
      </w:r>
      <w:r w:rsidRPr="00907A1C">
        <w:rPr>
          <w:rStyle w:val="Emphasis"/>
          <w:rFonts w:asciiTheme="majorHAnsi" w:hAnsiTheme="majorHAnsi" w:cstheme="majorHAnsi"/>
        </w:rPr>
        <w:t>trim costs</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improve performance</w:t>
      </w:r>
      <w:r w:rsidRPr="00907A1C">
        <w:rPr>
          <w:rStyle w:val="StyleUnderline"/>
          <w:rFonts w:asciiTheme="majorHAnsi" w:hAnsiTheme="majorHAnsi" w:cstheme="majorHAnsi"/>
        </w:rPr>
        <w:t xml:space="preserve">) via </w:t>
      </w:r>
      <w:r w:rsidRPr="00907A1C">
        <w:rPr>
          <w:rStyle w:val="Emphasis"/>
          <w:rFonts w:asciiTheme="majorHAnsi" w:hAnsiTheme="majorHAnsi" w:cstheme="majorHAnsi"/>
        </w:rPr>
        <w:t>dematerialization</w:t>
      </w:r>
      <w:r w:rsidRPr="00907A1C">
        <w:rPr>
          <w:rStyle w:val="StyleUnderline"/>
          <w:rFonts w:asciiTheme="majorHAnsi" w:hAnsiTheme="majorHAnsi" w:cstheme="majorHAnsi"/>
        </w:rPr>
        <w:t xml:space="preserve">, and capitalism </w:t>
      </w:r>
      <w:r w:rsidRPr="00907A1C">
        <w:rPr>
          <w:rStyle w:val="Emphasis"/>
          <w:rFonts w:asciiTheme="majorHAnsi" w:hAnsiTheme="majorHAnsi" w:cstheme="majorHAnsi"/>
        </w:rPr>
        <w:t>provides the motive</w:t>
      </w:r>
      <w:r w:rsidRPr="00907A1C">
        <w:rPr>
          <w:rStyle w:val="StyleUnderline"/>
          <w:rFonts w:asciiTheme="majorHAnsi" w:hAnsiTheme="majorHAnsi" w:cstheme="majorHAnsi"/>
        </w:rPr>
        <w:t xml:space="preserve"> to do so</w:t>
      </w:r>
      <w:r w:rsidRPr="00907A1C">
        <w:rPr>
          <w:rFonts w:asciiTheme="majorHAnsi" w:hAnsiTheme="majorHAnsi" w:cstheme="majorHAnsi"/>
          <w:sz w:val="16"/>
        </w:rPr>
        <w:t xml:space="preserve">. As a result, </w:t>
      </w:r>
      <w:r w:rsidRPr="00907A1C">
        <w:rPr>
          <w:rStyle w:val="StyleUnderline"/>
          <w:rFonts w:asciiTheme="majorHAnsi" w:hAnsiTheme="majorHAnsi" w:cstheme="majorHAnsi"/>
        </w:rPr>
        <w:t>the Second Enlightenment</w:t>
      </w:r>
      <w:r w:rsidRPr="00907A1C">
        <w:rPr>
          <w:rFonts w:asciiTheme="majorHAnsi" w:hAnsiTheme="majorHAnsi" w:cstheme="majorHAnsi"/>
          <w:sz w:val="16"/>
        </w:rPr>
        <w:t xml:space="preserve"> will continue as we move deeper into the twenty-first century. I'm confident that it </w:t>
      </w:r>
      <w:r w:rsidRPr="00907A1C">
        <w:rPr>
          <w:rStyle w:val="StyleUnderline"/>
          <w:rFonts w:asciiTheme="majorHAnsi" w:hAnsiTheme="majorHAnsi" w:cstheme="majorHAnsi"/>
        </w:rPr>
        <w:t xml:space="preserve">will </w:t>
      </w:r>
      <w:r w:rsidRPr="00907A1C">
        <w:rPr>
          <w:rStyle w:val="Emphasis"/>
          <w:rFonts w:asciiTheme="majorHAnsi" w:hAnsiTheme="majorHAnsi" w:cstheme="majorHAnsi"/>
        </w:rPr>
        <w:t>accelerate</w:t>
      </w:r>
      <w:r w:rsidRPr="00907A1C">
        <w:rPr>
          <w:rStyle w:val="StyleUnderline"/>
          <w:rFonts w:asciiTheme="majorHAnsi" w:hAnsiTheme="majorHAnsi" w:cstheme="majorHAnsi"/>
        </w:rPr>
        <w:t xml:space="preserve"> as digital technologies </w:t>
      </w:r>
      <w:r w:rsidRPr="00907A1C">
        <w:rPr>
          <w:rStyle w:val="Emphasis"/>
          <w:rFonts w:asciiTheme="majorHAnsi" w:hAnsiTheme="majorHAnsi" w:cstheme="majorHAnsi"/>
        </w:rPr>
        <w:t>continue to improve</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multiply</w:t>
      </w:r>
      <w:r w:rsidRPr="00907A1C">
        <w:rPr>
          <w:rStyle w:val="StyleUnderline"/>
          <w:rFonts w:asciiTheme="majorHAnsi" w:hAnsiTheme="majorHAnsi" w:cstheme="majorHAnsi"/>
        </w:rPr>
        <w:t xml:space="preserve"> and global competition </w:t>
      </w:r>
      <w:r w:rsidRPr="00907A1C">
        <w:rPr>
          <w:rStyle w:val="Emphasis"/>
          <w:rFonts w:asciiTheme="majorHAnsi" w:hAnsiTheme="majorHAnsi" w:cstheme="majorHAnsi"/>
        </w:rPr>
        <w:t>continues to increase</w:t>
      </w:r>
      <w:r w:rsidRPr="00907A1C">
        <w:rPr>
          <w:rFonts w:asciiTheme="majorHAnsi" w:hAnsiTheme="majorHAnsi" w:cstheme="maj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907A1C">
        <w:rPr>
          <w:rStyle w:val="StyleUnderline"/>
          <w:rFonts w:asciiTheme="majorHAnsi" w:hAnsiTheme="majorHAnsi" w:cstheme="majorHAnsi"/>
        </w:rPr>
        <w:t xml:space="preserve">As </w:t>
      </w:r>
      <w:r w:rsidRPr="00907A1C">
        <w:rPr>
          <w:rStyle w:val="Emphasis"/>
          <w:rFonts w:asciiTheme="majorHAnsi" w:hAnsiTheme="majorHAnsi" w:cstheme="majorHAnsi"/>
          <w:highlight w:val="green"/>
        </w:rPr>
        <w:t>3-D printing</w:t>
      </w:r>
      <w:r w:rsidRPr="00907A1C">
        <w:rPr>
          <w:rStyle w:val="Emphasis"/>
          <w:rFonts w:asciiTheme="majorHAnsi" w:hAnsiTheme="majorHAnsi" w:cstheme="majorHAnsi"/>
        </w:rPr>
        <w:t xml:space="preserve"> improves</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becomes cheaper</w:t>
      </w:r>
      <w:r w:rsidRPr="00907A1C">
        <w:rPr>
          <w:rStyle w:val="StyleUnderline"/>
          <w:rFonts w:asciiTheme="majorHAnsi" w:hAnsiTheme="majorHAnsi" w:cstheme="majorHAnsi"/>
        </w:rPr>
        <w:t>, it will spread to</w:t>
      </w:r>
      <w:r w:rsidRPr="00907A1C">
        <w:rPr>
          <w:rFonts w:asciiTheme="majorHAnsi" w:hAnsiTheme="majorHAnsi" w:cstheme="majorHAnsi"/>
          <w:sz w:val="16"/>
        </w:rPr>
        <w:t xml:space="preserve"> automobile engine blocks, manifolds and other complicated arrangements of pipes, airplane struts and wings, and </w:t>
      </w:r>
      <w:r w:rsidRPr="00907A1C">
        <w:rPr>
          <w:rStyle w:val="Emphasis"/>
          <w:rFonts w:asciiTheme="majorHAnsi" w:hAnsiTheme="majorHAnsi" w:cstheme="majorHAnsi"/>
        </w:rPr>
        <w:t>countless other parts</w:t>
      </w:r>
      <w:r w:rsidRPr="00907A1C">
        <w:rPr>
          <w:rStyle w:val="StyleUnderline"/>
          <w:rFonts w:asciiTheme="majorHAnsi" w:hAnsiTheme="majorHAnsi" w:cstheme="majorHAnsi"/>
        </w:rPr>
        <w:t xml:space="preserve">. Because 3-D printing </w:t>
      </w:r>
      <w:r w:rsidRPr="00907A1C">
        <w:rPr>
          <w:rStyle w:val="StyleUnderline"/>
          <w:rFonts w:asciiTheme="majorHAnsi" w:hAnsiTheme="majorHAnsi" w:cstheme="majorHAnsi"/>
          <w:highlight w:val="green"/>
        </w:rPr>
        <w:t>generates</w:t>
      </w:r>
      <w:r w:rsidRPr="00907A1C">
        <w:rPr>
          <w:rStyle w:val="StyleUnderline"/>
          <w:rFonts w:asciiTheme="majorHAnsi" w:hAnsiTheme="majorHAnsi" w:cstheme="majorHAnsi"/>
        </w:rPr>
        <w:t xml:space="preserve"> </w:t>
      </w:r>
      <w:r w:rsidRPr="00907A1C">
        <w:rPr>
          <w:rStyle w:val="Emphasis"/>
          <w:rFonts w:asciiTheme="majorHAnsi" w:hAnsiTheme="majorHAnsi" w:cstheme="majorHAnsi"/>
        </w:rPr>
        <w:t xml:space="preserve">virtually </w:t>
      </w:r>
      <w:r w:rsidRPr="00907A1C">
        <w:rPr>
          <w:rStyle w:val="Emphasis"/>
          <w:rFonts w:asciiTheme="majorHAnsi" w:hAnsiTheme="majorHAnsi" w:cstheme="majorHAnsi"/>
          <w:highlight w:val="green"/>
        </w:rPr>
        <w:t>no waste</w:t>
      </w:r>
      <w:r w:rsidRPr="00907A1C">
        <w:rPr>
          <w:rStyle w:val="StyleUnderline"/>
          <w:rFonts w:asciiTheme="majorHAnsi" w:hAnsiTheme="majorHAnsi" w:cstheme="majorHAnsi"/>
        </w:rPr>
        <w:t xml:space="preserve"> and doesn't require </w:t>
      </w:r>
      <w:r w:rsidRPr="00907A1C">
        <w:rPr>
          <w:rStyle w:val="Emphasis"/>
          <w:rFonts w:asciiTheme="majorHAnsi" w:hAnsiTheme="majorHAnsi" w:cstheme="majorHAnsi"/>
        </w:rPr>
        <w:t>massive molds</w:t>
      </w:r>
      <w:r w:rsidRPr="00907A1C">
        <w:rPr>
          <w:rStyle w:val="StyleUnderline"/>
          <w:rFonts w:asciiTheme="majorHAnsi" w:hAnsiTheme="majorHAnsi" w:cstheme="majorHAnsi"/>
        </w:rPr>
        <w:t xml:space="preserve">, it </w:t>
      </w:r>
      <w:r w:rsidRPr="00907A1C">
        <w:rPr>
          <w:rStyle w:val="Emphasis"/>
          <w:rFonts w:asciiTheme="majorHAnsi" w:hAnsiTheme="majorHAnsi" w:cstheme="majorHAnsi"/>
        </w:rPr>
        <w:t>accelerates dematerialization</w:t>
      </w:r>
      <w:r w:rsidRPr="00907A1C">
        <w:rPr>
          <w:rFonts w:asciiTheme="majorHAnsi" w:hAnsiTheme="majorHAnsi" w:cstheme="majorHAnsi"/>
          <w:sz w:val="16"/>
        </w:rPr>
        <w:t xml:space="preserve">. </w:t>
      </w:r>
      <w:r w:rsidRPr="00907A1C">
        <w:rPr>
          <w:rStyle w:val="StyleUnderline"/>
          <w:rFonts w:asciiTheme="majorHAnsi" w:hAnsiTheme="majorHAnsi" w:cstheme="majorHAnsi"/>
        </w:rPr>
        <w:t xml:space="preserve">We'll also be building things out of </w:t>
      </w:r>
      <w:r w:rsidRPr="00907A1C">
        <w:rPr>
          <w:rStyle w:val="Emphasis"/>
          <w:rFonts w:asciiTheme="majorHAnsi" w:hAnsiTheme="majorHAnsi" w:cstheme="majorHAnsi"/>
        </w:rPr>
        <w:t>very different materials</w:t>
      </w:r>
      <w:r w:rsidRPr="00907A1C">
        <w:rPr>
          <w:rFonts w:asciiTheme="majorHAnsi" w:hAnsiTheme="majorHAnsi" w:cstheme="majorHAnsi"/>
          <w:sz w:val="16"/>
        </w:rPr>
        <w:t xml:space="preserve"> from what we're using today. </w:t>
      </w:r>
      <w:r w:rsidRPr="00907A1C">
        <w:rPr>
          <w:rStyle w:val="StyleUnderline"/>
          <w:rFonts w:asciiTheme="majorHAnsi" w:hAnsiTheme="majorHAnsi" w:cstheme="majorHAnsi"/>
        </w:rPr>
        <w:t xml:space="preserve">We're </w:t>
      </w:r>
      <w:r w:rsidRPr="00907A1C">
        <w:rPr>
          <w:rStyle w:val="Emphasis"/>
          <w:rFonts w:asciiTheme="majorHAnsi" w:hAnsiTheme="majorHAnsi" w:cstheme="majorHAnsi"/>
        </w:rPr>
        <w:t>rapidly improving</w:t>
      </w:r>
      <w:r w:rsidRPr="00907A1C">
        <w:rPr>
          <w:rStyle w:val="StyleUnderline"/>
          <w:rFonts w:asciiTheme="majorHAnsi" w:hAnsiTheme="majorHAnsi" w:cstheme="majorHAnsi"/>
        </w:rPr>
        <w:t xml:space="preserve"> our ability to use </w:t>
      </w:r>
      <w:r w:rsidRPr="00907A1C">
        <w:rPr>
          <w:rStyle w:val="Emphasis"/>
          <w:rFonts w:asciiTheme="majorHAnsi" w:hAnsiTheme="majorHAnsi" w:cstheme="majorHAnsi"/>
          <w:highlight w:val="green"/>
        </w:rPr>
        <w:t>machine learning</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massive amounts of computing power</w:t>
      </w:r>
      <w:r w:rsidRPr="00907A1C">
        <w:rPr>
          <w:rStyle w:val="StyleUnderline"/>
          <w:rFonts w:asciiTheme="majorHAnsi" w:hAnsiTheme="majorHAnsi" w:cstheme="majorHAnsi"/>
        </w:rPr>
        <w:t xml:space="preserve"> to screen the huge number of molecules available in the world. Well use this ability to </w:t>
      </w:r>
      <w:r w:rsidRPr="00907A1C">
        <w:rPr>
          <w:rStyle w:val="StyleUnderline"/>
          <w:rFonts w:asciiTheme="majorHAnsi" w:hAnsiTheme="majorHAnsi" w:cstheme="majorHAnsi"/>
          <w:highlight w:val="green"/>
        </w:rPr>
        <w:t>determine</w:t>
      </w:r>
      <w:r w:rsidRPr="00907A1C">
        <w:rPr>
          <w:rStyle w:val="StyleUnderline"/>
          <w:rFonts w:asciiTheme="majorHAnsi" w:hAnsiTheme="majorHAnsi" w:cstheme="majorHAnsi"/>
        </w:rPr>
        <w:t xml:space="preserve"> </w:t>
      </w:r>
      <w:r w:rsidRPr="00907A1C">
        <w:rPr>
          <w:rStyle w:val="Emphasis"/>
          <w:rFonts w:asciiTheme="majorHAnsi" w:hAnsiTheme="majorHAnsi" w:cstheme="majorHAnsi"/>
        </w:rPr>
        <w:t xml:space="preserve">which </w:t>
      </w:r>
      <w:r w:rsidRPr="00907A1C">
        <w:rPr>
          <w:rStyle w:val="Emphasis"/>
          <w:rFonts w:asciiTheme="majorHAnsi" w:hAnsiTheme="majorHAnsi" w:cstheme="majorHAnsi"/>
          <w:highlight w:val="green"/>
        </w:rPr>
        <w:t>substances</w:t>
      </w:r>
      <w:r w:rsidRPr="00907A1C">
        <w:rPr>
          <w:rStyle w:val="Emphasis"/>
          <w:rFonts w:asciiTheme="majorHAnsi" w:hAnsiTheme="majorHAnsi" w:cstheme="majorHAnsi"/>
        </w:rPr>
        <w:t xml:space="preserve"> would be best</w:t>
      </w:r>
      <w:r w:rsidRPr="00907A1C">
        <w:rPr>
          <w:rStyle w:val="StyleUnderline"/>
          <w:rFonts w:asciiTheme="majorHAnsi" w:hAnsiTheme="majorHAnsi" w:cstheme="majorHAnsi"/>
        </w:rPr>
        <w:t xml:space="preserve"> for making </w:t>
      </w:r>
      <w:r w:rsidRPr="00907A1C">
        <w:rPr>
          <w:rStyle w:val="Emphasis"/>
          <w:rFonts w:asciiTheme="majorHAnsi" w:hAnsiTheme="majorHAnsi" w:cstheme="majorHAnsi"/>
        </w:rPr>
        <w:t>flexible solar panels</w:t>
      </w:r>
      <w:r w:rsidRPr="00907A1C">
        <w:rPr>
          <w:rStyle w:val="StyleUnderline"/>
          <w:rFonts w:asciiTheme="majorHAnsi" w:hAnsiTheme="majorHAnsi" w:cstheme="majorHAnsi"/>
        </w:rPr>
        <w:t xml:space="preserve">, </w:t>
      </w:r>
      <w:r w:rsidRPr="00907A1C">
        <w:rPr>
          <w:rStyle w:val="Emphasis"/>
          <w:rFonts w:asciiTheme="majorHAnsi" w:hAnsiTheme="majorHAnsi" w:cstheme="majorHAnsi"/>
        </w:rPr>
        <w:t>more efficient batteries</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other important equipment</w:t>
      </w:r>
      <w:r w:rsidRPr="00907A1C">
        <w:rPr>
          <w:rStyle w:val="StyleUnderline"/>
          <w:rFonts w:asciiTheme="majorHAnsi" w:hAnsiTheme="majorHAnsi" w:cstheme="majorHAnsi"/>
        </w:rPr>
        <w:t xml:space="preserve">. Our search for the right materials to use has so far been </w:t>
      </w:r>
      <w:r w:rsidRPr="00907A1C">
        <w:rPr>
          <w:rStyle w:val="Emphasis"/>
          <w:rFonts w:asciiTheme="majorHAnsi" w:hAnsiTheme="majorHAnsi" w:cstheme="majorHAnsi"/>
        </w:rPr>
        <w:t>slow</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laborious</w:t>
      </w:r>
      <w:r w:rsidRPr="00907A1C">
        <w:rPr>
          <w:rStyle w:val="StyleUnderline"/>
          <w:rFonts w:asciiTheme="majorHAnsi" w:hAnsiTheme="majorHAnsi" w:cstheme="majorHAnsi"/>
        </w:rPr>
        <w:t xml:space="preserve">. That's </w:t>
      </w:r>
      <w:r w:rsidRPr="00907A1C">
        <w:rPr>
          <w:rStyle w:val="Emphasis"/>
          <w:rFonts w:asciiTheme="majorHAnsi" w:hAnsiTheme="majorHAnsi" w:cstheme="majorHAnsi"/>
        </w:rPr>
        <w:t>about to change</w:t>
      </w:r>
      <w:r w:rsidRPr="00907A1C">
        <w:rPr>
          <w:rFonts w:asciiTheme="majorHAnsi" w:hAnsiTheme="majorHAnsi" w:cstheme="majorHAnsi"/>
          <w:sz w:val="16"/>
        </w:rPr>
        <w:t xml:space="preserve">. </w:t>
      </w:r>
      <w:r w:rsidRPr="00907A1C">
        <w:rPr>
          <w:rStyle w:val="StyleUnderline"/>
          <w:rFonts w:asciiTheme="majorHAnsi" w:hAnsiTheme="majorHAnsi" w:cstheme="majorHAnsi"/>
        </w:rPr>
        <w:t xml:space="preserve">So is our ability to </w:t>
      </w:r>
      <w:r w:rsidRPr="00907A1C">
        <w:rPr>
          <w:rStyle w:val="Emphasis"/>
          <w:rFonts w:asciiTheme="majorHAnsi" w:hAnsiTheme="majorHAnsi" w:cstheme="majorHAnsi"/>
        </w:rPr>
        <w:t>understand nature's proteins</w:t>
      </w:r>
      <w:r w:rsidRPr="00907A1C">
        <w:rPr>
          <w:rStyle w:val="StyleUnderline"/>
          <w:rFonts w:asciiTheme="majorHAnsi" w:hAnsiTheme="majorHAnsi" w:cstheme="majorHAnsi"/>
        </w:rPr>
        <w:t xml:space="preserve">, and to </w:t>
      </w:r>
      <w:r w:rsidRPr="00907A1C">
        <w:rPr>
          <w:rStyle w:val="Emphasis"/>
          <w:rFonts w:asciiTheme="majorHAnsi" w:hAnsiTheme="majorHAnsi" w:cstheme="majorHAnsi"/>
        </w:rPr>
        <w:t>generate new ones</w:t>
      </w:r>
      <w:r w:rsidRPr="00907A1C">
        <w:rPr>
          <w:rFonts w:asciiTheme="majorHAnsi" w:hAnsiTheme="majorHAnsi" w:cstheme="majorHAnsi"/>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907A1C">
        <w:rPr>
          <w:rStyle w:val="Emphasis"/>
          <w:rFonts w:asciiTheme="majorHAnsi" w:hAnsiTheme="majorHAnsi" w:cstheme="majorHAnsi"/>
        </w:rPr>
        <w:t>digital tools</w:t>
      </w:r>
      <w:r w:rsidRPr="00907A1C">
        <w:rPr>
          <w:rFonts w:asciiTheme="majorHAnsi" w:hAnsiTheme="majorHAnsi" w:cstheme="majorHAnsi"/>
          <w:sz w:val="16"/>
        </w:rP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sidRPr="00907A1C">
        <w:rPr>
          <w:rStyle w:val="StyleUnderline"/>
          <w:rFonts w:asciiTheme="majorHAnsi" w:hAnsiTheme="majorHAnsi" w:cstheme="majorHAnsi"/>
        </w:rPr>
        <w:t>might</w:t>
      </w:r>
      <w:r w:rsidRPr="00907A1C">
        <w:rPr>
          <w:rFonts w:asciiTheme="majorHAnsi" w:hAnsiTheme="majorHAnsi" w:cstheme="majorHAnsi"/>
          <w:sz w:val="16"/>
        </w:rPr>
        <w:t xml:space="preserve"> well </w:t>
      </w:r>
      <w:r w:rsidRPr="00907A1C">
        <w:rPr>
          <w:rStyle w:val="StyleUnderline"/>
          <w:rFonts w:asciiTheme="majorHAnsi" w:hAnsiTheme="majorHAnsi" w:cstheme="majorHAnsi"/>
        </w:rPr>
        <w:t xml:space="preserve">let us make </w:t>
      </w:r>
      <w:r w:rsidRPr="00907A1C">
        <w:rPr>
          <w:rStyle w:val="Emphasis"/>
          <w:rFonts w:asciiTheme="majorHAnsi" w:hAnsiTheme="majorHAnsi" w:cstheme="majorHAnsi"/>
          <w:color w:val="FF0000"/>
          <w:sz w:val="30"/>
          <w:szCs w:val="30"/>
        </w:rPr>
        <w:t>s</w:t>
      </w:r>
      <w:r w:rsidRPr="00907A1C">
        <w:rPr>
          <w:rStyle w:val="Emphasis"/>
          <w:rFonts w:asciiTheme="majorHAnsi" w:hAnsiTheme="majorHAnsi" w:cstheme="majorHAnsi"/>
          <w:color w:val="0000FF"/>
          <w:sz w:val="30"/>
          <w:szCs w:val="30"/>
        </w:rPr>
        <w:t>p</w:t>
      </w:r>
      <w:r w:rsidRPr="00907A1C">
        <w:rPr>
          <w:rStyle w:val="Emphasis"/>
          <w:rFonts w:asciiTheme="majorHAnsi" w:hAnsiTheme="majorHAnsi" w:cstheme="majorHAnsi"/>
          <w:color w:val="FF0000"/>
          <w:sz w:val="30"/>
          <w:szCs w:val="30"/>
        </w:rPr>
        <w:t>i</w:t>
      </w:r>
      <w:r w:rsidRPr="00907A1C">
        <w:rPr>
          <w:rStyle w:val="Emphasis"/>
          <w:rFonts w:asciiTheme="majorHAnsi" w:hAnsiTheme="majorHAnsi" w:cstheme="majorHAnsi"/>
          <w:color w:val="0000FF"/>
          <w:sz w:val="30"/>
          <w:szCs w:val="30"/>
        </w:rPr>
        <w:t>d</w:t>
      </w:r>
      <w:r w:rsidRPr="00907A1C">
        <w:rPr>
          <w:rStyle w:val="Emphasis"/>
          <w:rFonts w:asciiTheme="majorHAnsi" w:hAnsiTheme="majorHAnsi" w:cstheme="majorHAnsi"/>
          <w:color w:val="FF0000"/>
          <w:sz w:val="30"/>
          <w:szCs w:val="30"/>
        </w:rPr>
        <w:t>e</w:t>
      </w:r>
      <w:r w:rsidRPr="00907A1C">
        <w:rPr>
          <w:rStyle w:val="Emphasis"/>
          <w:rFonts w:asciiTheme="majorHAnsi" w:hAnsiTheme="majorHAnsi" w:cstheme="majorHAnsi"/>
          <w:color w:val="0000FF"/>
          <w:sz w:val="30"/>
          <w:szCs w:val="30"/>
        </w:rPr>
        <w:t>r</w:t>
      </w:r>
      <w:r w:rsidRPr="00907A1C">
        <w:rPr>
          <w:rStyle w:val="Emphasis"/>
          <w:rFonts w:asciiTheme="majorHAnsi" w:hAnsiTheme="majorHAnsi" w:cstheme="majorHAnsi"/>
          <w:sz w:val="30"/>
          <w:szCs w:val="30"/>
        </w:rPr>
        <w:t>-</w:t>
      </w:r>
      <w:r w:rsidRPr="00907A1C">
        <w:rPr>
          <w:rStyle w:val="Emphasis"/>
          <w:rFonts w:asciiTheme="majorHAnsi" w:hAnsiTheme="majorHAnsi" w:cstheme="majorHAnsi"/>
          <w:color w:val="FF0000"/>
          <w:sz w:val="30"/>
          <w:szCs w:val="30"/>
        </w:rPr>
        <w:t>s</w:t>
      </w:r>
      <w:r w:rsidRPr="00907A1C">
        <w:rPr>
          <w:rStyle w:val="Emphasis"/>
          <w:rFonts w:asciiTheme="majorHAnsi" w:hAnsiTheme="majorHAnsi" w:cstheme="majorHAnsi"/>
          <w:color w:val="0000FF"/>
          <w:sz w:val="30"/>
          <w:szCs w:val="30"/>
        </w:rPr>
        <w:t>t</w:t>
      </w:r>
      <w:r w:rsidRPr="00907A1C">
        <w:rPr>
          <w:rStyle w:val="Emphasis"/>
          <w:rFonts w:asciiTheme="majorHAnsi" w:hAnsiTheme="majorHAnsi" w:cstheme="majorHAnsi"/>
          <w:color w:val="FF0000"/>
          <w:sz w:val="30"/>
          <w:szCs w:val="30"/>
        </w:rPr>
        <w:t>r</w:t>
      </w:r>
      <w:r w:rsidRPr="00907A1C">
        <w:rPr>
          <w:rStyle w:val="Emphasis"/>
          <w:rFonts w:asciiTheme="majorHAnsi" w:hAnsiTheme="majorHAnsi" w:cstheme="majorHAnsi"/>
          <w:color w:val="0000FF"/>
          <w:sz w:val="30"/>
          <w:szCs w:val="30"/>
        </w:rPr>
        <w:t>e</w:t>
      </w:r>
      <w:r w:rsidRPr="00907A1C">
        <w:rPr>
          <w:rStyle w:val="Emphasis"/>
          <w:rFonts w:asciiTheme="majorHAnsi" w:hAnsiTheme="majorHAnsi" w:cstheme="majorHAnsi"/>
          <w:color w:val="FF0000"/>
          <w:sz w:val="30"/>
          <w:szCs w:val="30"/>
        </w:rPr>
        <w:t>n</w:t>
      </w:r>
      <w:r w:rsidRPr="00907A1C">
        <w:rPr>
          <w:rStyle w:val="Emphasis"/>
          <w:rFonts w:asciiTheme="majorHAnsi" w:hAnsiTheme="majorHAnsi" w:cstheme="majorHAnsi"/>
          <w:color w:val="0000FF"/>
          <w:sz w:val="30"/>
          <w:szCs w:val="30"/>
        </w:rPr>
        <w:t>g</w:t>
      </w:r>
      <w:r w:rsidRPr="00907A1C">
        <w:rPr>
          <w:rStyle w:val="Emphasis"/>
          <w:rFonts w:asciiTheme="majorHAnsi" w:hAnsiTheme="majorHAnsi" w:cstheme="majorHAnsi"/>
          <w:color w:val="FF0000"/>
          <w:sz w:val="30"/>
          <w:szCs w:val="30"/>
        </w:rPr>
        <w:t>t</w:t>
      </w:r>
      <w:r w:rsidRPr="00907A1C">
        <w:rPr>
          <w:rStyle w:val="Emphasis"/>
          <w:rFonts w:asciiTheme="majorHAnsi" w:hAnsiTheme="majorHAnsi" w:cstheme="majorHAnsi"/>
          <w:color w:val="0000FF"/>
          <w:sz w:val="30"/>
          <w:szCs w:val="30"/>
        </w:rPr>
        <w:t>h</w:t>
      </w:r>
      <w:r w:rsidRPr="00907A1C">
        <w:rPr>
          <w:rStyle w:val="StyleUnderline"/>
          <w:rFonts w:asciiTheme="majorHAnsi" w:hAnsiTheme="majorHAnsi" w:cstheme="majorHAnsi"/>
        </w:rPr>
        <w:t xml:space="preserve"> materials</w:t>
      </w:r>
      <w:r w:rsidRPr="00907A1C">
        <w:rPr>
          <w:rFonts w:asciiTheme="majorHAnsi" w:hAnsiTheme="majorHAnsi" w:cstheme="majorHAnsi"/>
          <w:sz w:val="16"/>
        </w:rPr>
        <w:t xml:space="preserve">. Energy. </w:t>
      </w:r>
      <w:r w:rsidRPr="00907A1C">
        <w:rPr>
          <w:rStyle w:val="StyleUnderline"/>
          <w:rFonts w:asciiTheme="majorHAnsi" w:hAnsiTheme="majorHAnsi" w:cstheme="majorHAnsi"/>
        </w:rPr>
        <w:t xml:space="preserve">One of humanity's </w:t>
      </w:r>
      <w:r w:rsidRPr="00907A1C">
        <w:rPr>
          <w:rStyle w:val="Emphasis"/>
          <w:rFonts w:asciiTheme="majorHAnsi" w:hAnsiTheme="majorHAnsi" w:cstheme="majorHAnsi"/>
        </w:rPr>
        <w:t>most urgent tasks</w:t>
      </w:r>
      <w:r w:rsidRPr="00907A1C">
        <w:rPr>
          <w:rFonts w:asciiTheme="majorHAnsi" w:hAnsiTheme="majorHAnsi" w:cstheme="majorHAnsi"/>
          <w:sz w:val="16"/>
        </w:rPr>
        <w:t xml:space="preserve"> in the twenty-first century </w:t>
      </w:r>
      <w:r w:rsidRPr="00907A1C">
        <w:rPr>
          <w:rStyle w:val="StyleUnderline"/>
          <w:rFonts w:asciiTheme="majorHAnsi" w:hAnsiTheme="majorHAnsi" w:cstheme="majorHAnsi"/>
        </w:rPr>
        <w:t xml:space="preserve">is </w:t>
      </w:r>
      <w:r w:rsidRPr="00907A1C">
        <w:rPr>
          <w:rStyle w:val="StyleUnderline"/>
          <w:rFonts w:asciiTheme="majorHAnsi" w:hAnsiTheme="majorHAnsi" w:cstheme="majorHAnsi"/>
          <w:highlight w:val="green"/>
        </w:rPr>
        <w:t xml:space="preserve">to </w:t>
      </w:r>
      <w:r w:rsidRPr="00907A1C">
        <w:rPr>
          <w:rStyle w:val="Emphasis"/>
          <w:rFonts w:asciiTheme="majorHAnsi" w:hAnsiTheme="majorHAnsi" w:cstheme="majorHAnsi"/>
          <w:highlight w:val="green"/>
        </w:rPr>
        <w:t>reduce</w:t>
      </w:r>
      <w:r w:rsidRPr="00907A1C">
        <w:rPr>
          <w:rStyle w:val="Emphasis"/>
          <w:rFonts w:asciiTheme="majorHAnsi" w:hAnsiTheme="majorHAnsi" w:cstheme="majorHAnsi"/>
        </w:rPr>
        <w:t xml:space="preserve"> greenhouse gas </w:t>
      </w:r>
      <w:r w:rsidRPr="00907A1C">
        <w:rPr>
          <w:rStyle w:val="Emphasis"/>
          <w:rFonts w:asciiTheme="majorHAnsi" w:hAnsiTheme="majorHAnsi" w:cstheme="majorHAnsi"/>
          <w:highlight w:val="green"/>
        </w:rPr>
        <w:t>emissions</w:t>
      </w:r>
      <w:r w:rsidRPr="00907A1C">
        <w:rPr>
          <w:rStyle w:val="StyleUnderline"/>
          <w:rFonts w:asciiTheme="majorHAnsi" w:hAnsiTheme="majorHAnsi" w:cstheme="majorHAnsi"/>
        </w:rPr>
        <w:t xml:space="preserve">. Two ways to do this are to become </w:t>
      </w:r>
      <w:r w:rsidRPr="00907A1C">
        <w:rPr>
          <w:rStyle w:val="Emphasis"/>
          <w:rFonts w:asciiTheme="majorHAnsi" w:hAnsiTheme="majorHAnsi" w:cstheme="majorHAnsi"/>
          <w:highlight w:val="green"/>
        </w:rPr>
        <w:t>more efficient</w:t>
      </w:r>
      <w:r w:rsidRPr="00907A1C">
        <w:rPr>
          <w:rStyle w:val="StyleUnderline"/>
          <w:rFonts w:asciiTheme="majorHAnsi" w:hAnsiTheme="majorHAnsi" w:cstheme="majorHAnsi"/>
        </w:rPr>
        <w:t xml:space="preserve"> in using </w:t>
      </w:r>
      <w:r w:rsidRPr="00907A1C">
        <w:rPr>
          <w:rStyle w:val="StyleUnderline"/>
          <w:rFonts w:asciiTheme="majorHAnsi" w:hAnsiTheme="majorHAnsi" w:cstheme="majorHAnsi"/>
          <w:highlight w:val="green"/>
        </w:rPr>
        <w:t>energy and</w:t>
      </w:r>
      <w:r w:rsidRPr="00907A1C">
        <w:rPr>
          <w:rStyle w:val="StyleUnderline"/>
          <w:rFonts w:asciiTheme="majorHAnsi" w:hAnsiTheme="majorHAnsi" w:cstheme="majorHAnsi"/>
        </w:rPr>
        <w:t xml:space="preserve">, when generating it, to </w:t>
      </w:r>
      <w:r w:rsidRPr="00907A1C">
        <w:rPr>
          <w:rStyle w:val="Emphasis"/>
          <w:rFonts w:asciiTheme="majorHAnsi" w:hAnsiTheme="majorHAnsi" w:cstheme="majorHAnsi"/>
          <w:highlight w:val="green"/>
        </w:rPr>
        <w:t>shift away</w:t>
      </w:r>
      <w:r w:rsidRPr="00907A1C">
        <w:rPr>
          <w:rStyle w:val="StyleUnderline"/>
          <w:rFonts w:asciiTheme="majorHAnsi" w:hAnsiTheme="majorHAnsi" w:cstheme="majorHAnsi"/>
        </w:rPr>
        <w:t xml:space="preserve"> from carbon-emitting fossil fuels. </w:t>
      </w:r>
      <w:r w:rsidRPr="00907A1C">
        <w:rPr>
          <w:rStyle w:val="StyleUnderline"/>
          <w:rFonts w:asciiTheme="majorHAnsi" w:hAnsiTheme="majorHAnsi" w:cstheme="majorHAnsi"/>
          <w:highlight w:val="green"/>
        </w:rPr>
        <w:t>Digital tools</w:t>
      </w:r>
      <w:r w:rsidRPr="00907A1C">
        <w:rPr>
          <w:rStyle w:val="StyleUnderline"/>
          <w:rFonts w:asciiTheme="majorHAnsi" w:hAnsiTheme="majorHAnsi" w:cstheme="majorHAnsi"/>
        </w:rPr>
        <w:t xml:space="preserve"> will </w:t>
      </w:r>
      <w:r w:rsidRPr="00907A1C">
        <w:rPr>
          <w:rStyle w:val="Emphasis"/>
          <w:rFonts w:asciiTheme="majorHAnsi" w:hAnsiTheme="majorHAnsi" w:cstheme="majorHAnsi"/>
        </w:rPr>
        <w:t>help greatly</w:t>
      </w:r>
      <w:r w:rsidRPr="00907A1C">
        <w:rPr>
          <w:rStyle w:val="StyleUnderline"/>
          <w:rFonts w:asciiTheme="majorHAnsi" w:hAnsiTheme="majorHAnsi" w:cstheme="majorHAnsi"/>
        </w:rPr>
        <w:t xml:space="preserve"> with both</w:t>
      </w:r>
      <w:r w:rsidRPr="00907A1C">
        <w:rPr>
          <w:rFonts w:asciiTheme="majorHAnsi" w:hAnsiTheme="majorHAnsi" w:cstheme="majorHAnsi"/>
          <w:sz w:val="16"/>
        </w:rPr>
        <w:t xml:space="preserve">. </w:t>
      </w:r>
      <w:r w:rsidRPr="00907A1C">
        <w:rPr>
          <w:rStyle w:val="Emphasis"/>
          <w:rFonts w:asciiTheme="majorHAnsi" w:hAnsiTheme="majorHAnsi" w:cstheme="majorHAnsi"/>
        </w:rPr>
        <w:t>Several groups have recently shown</w:t>
      </w:r>
      <w:r w:rsidRPr="00907A1C">
        <w:rPr>
          <w:rStyle w:val="StyleUnderline"/>
          <w:rFonts w:asciiTheme="majorHAnsi" w:hAnsiTheme="majorHAnsi" w:cstheme="majorHAnsi"/>
        </w:rPr>
        <w:t xml:space="preserve"> that they can combine machine learning and other techniques to </w:t>
      </w:r>
      <w:r w:rsidRPr="00907A1C">
        <w:rPr>
          <w:rStyle w:val="Emphasis"/>
          <w:rFonts w:asciiTheme="majorHAnsi" w:hAnsiTheme="majorHAnsi" w:cstheme="majorHAnsi"/>
          <w:highlight w:val="green"/>
        </w:rPr>
        <w:t>increase</w:t>
      </w:r>
      <w:r w:rsidRPr="00907A1C">
        <w:rPr>
          <w:rStyle w:val="Emphasis"/>
          <w:rFonts w:asciiTheme="majorHAnsi" w:hAnsiTheme="majorHAnsi" w:cstheme="majorHAnsi"/>
        </w:rPr>
        <w:t xml:space="preserve"> the energy </w:t>
      </w:r>
      <w:r w:rsidRPr="00907A1C">
        <w:rPr>
          <w:rStyle w:val="Emphasis"/>
          <w:rFonts w:asciiTheme="majorHAnsi" w:hAnsiTheme="majorHAnsi" w:cstheme="majorHAnsi"/>
          <w:highlight w:val="green"/>
        </w:rPr>
        <w:t>efficiency</w:t>
      </w:r>
      <w:r w:rsidRPr="00907A1C">
        <w:rPr>
          <w:rStyle w:val="StyleUnderline"/>
          <w:rFonts w:asciiTheme="majorHAnsi" w:hAnsiTheme="majorHAnsi" w:cstheme="majorHAnsi"/>
          <w:highlight w:val="green"/>
        </w:rPr>
        <w:t xml:space="preserve"> </w:t>
      </w:r>
      <w:r w:rsidRPr="00907A1C">
        <w:rPr>
          <w:rStyle w:val="StyleUnderline"/>
          <w:rFonts w:asciiTheme="majorHAnsi" w:hAnsiTheme="majorHAnsi" w:cstheme="majorHAnsi"/>
        </w:rPr>
        <w:t xml:space="preserve">of data centers by as much as </w:t>
      </w:r>
      <w:r w:rsidRPr="00907A1C">
        <w:rPr>
          <w:rStyle w:val="Emphasis"/>
          <w:rFonts w:asciiTheme="majorHAnsi" w:hAnsiTheme="majorHAnsi" w:cstheme="majorHAnsi"/>
        </w:rPr>
        <w:t>30 percent</w:t>
      </w:r>
      <w:r w:rsidRPr="00907A1C">
        <w:rPr>
          <w:rFonts w:asciiTheme="majorHAnsi" w:hAnsiTheme="majorHAnsi" w:cstheme="majorHAnsi"/>
          <w:sz w:val="16"/>
        </w:rPr>
        <w:t xml:space="preserve">. This large improvement matters for two reasons. First, </w:t>
      </w:r>
      <w:r w:rsidRPr="00907A1C">
        <w:rPr>
          <w:rStyle w:val="StyleUnderline"/>
          <w:rFonts w:asciiTheme="majorHAnsi" w:hAnsiTheme="majorHAnsi" w:cstheme="majorHAnsi"/>
        </w:rPr>
        <w:t xml:space="preserve">data centers are </w:t>
      </w:r>
      <w:r w:rsidRPr="00907A1C">
        <w:rPr>
          <w:rStyle w:val="Emphasis"/>
          <w:rFonts w:asciiTheme="majorHAnsi" w:hAnsiTheme="majorHAnsi" w:cstheme="majorHAnsi"/>
        </w:rPr>
        <w:t>heavy users</w:t>
      </w:r>
      <w:r w:rsidRPr="00907A1C">
        <w:rPr>
          <w:rStyle w:val="StyleUnderline"/>
          <w:rFonts w:asciiTheme="majorHAnsi" w:hAnsiTheme="majorHAnsi" w:cstheme="majorHAnsi"/>
        </w:rPr>
        <w:t xml:space="preserve"> of energy</w:t>
      </w:r>
      <w:r w:rsidRPr="00907A1C">
        <w:rPr>
          <w:rFonts w:asciiTheme="majorHAnsi" w:hAnsiTheme="majorHAnsi" w:cstheme="majorHAnsi"/>
          <w:sz w:val="16"/>
        </w:rPr>
        <w:t xml:space="preserve">, accounting for about 1 percent of global electricity demand. So efficiencies in these facilities help. Second, and more important, </w:t>
      </w:r>
      <w:r w:rsidRPr="00907A1C">
        <w:rPr>
          <w:rStyle w:val="StyleUnderline"/>
          <w:rFonts w:asciiTheme="majorHAnsi" w:hAnsiTheme="majorHAnsi" w:cstheme="majorHAnsi"/>
        </w:rPr>
        <w:t xml:space="preserve">these gains indicate </w:t>
      </w:r>
      <w:r w:rsidRPr="00907A1C">
        <w:rPr>
          <w:rStyle w:val="Emphasis"/>
          <w:rFonts w:asciiTheme="majorHAnsi" w:hAnsiTheme="majorHAnsi" w:cstheme="majorHAnsi"/>
        </w:rPr>
        <w:t>how much</w:t>
      </w:r>
      <w:r w:rsidRPr="00907A1C">
        <w:rPr>
          <w:rStyle w:val="StyleUnderline"/>
          <w:rFonts w:asciiTheme="majorHAnsi" w:hAnsiTheme="majorHAnsi" w:cstheme="majorHAnsi"/>
        </w:rPr>
        <w:t xml:space="preserve"> the energy use of </w:t>
      </w:r>
      <w:r w:rsidRPr="00907A1C">
        <w:rPr>
          <w:rStyle w:val="Emphasis"/>
          <w:rFonts w:asciiTheme="majorHAnsi" w:hAnsiTheme="majorHAnsi" w:cstheme="majorHAnsi"/>
        </w:rPr>
        <w:t>all our other complicated infrastructures</w:t>
      </w:r>
      <w:r w:rsidRPr="00907A1C">
        <w:rPr>
          <w:rStyle w:val="StyleUnderline"/>
          <w:rFonts w:asciiTheme="majorHAnsi" w:hAnsiTheme="majorHAnsi" w:cstheme="majorHAnsi"/>
        </w:rPr>
        <w:t xml:space="preserve">— everything from </w:t>
      </w:r>
      <w:r w:rsidRPr="00907A1C">
        <w:rPr>
          <w:rStyle w:val="Emphasis"/>
          <w:rFonts w:asciiTheme="majorHAnsi" w:hAnsiTheme="majorHAnsi" w:cstheme="majorHAnsi"/>
        </w:rPr>
        <w:t>electricity grids</w:t>
      </w:r>
      <w:r w:rsidRPr="00907A1C">
        <w:rPr>
          <w:rStyle w:val="StyleUnderline"/>
          <w:rFonts w:asciiTheme="majorHAnsi" w:hAnsiTheme="majorHAnsi" w:cstheme="majorHAnsi"/>
        </w:rPr>
        <w:t xml:space="preserve"> to </w:t>
      </w:r>
      <w:r w:rsidRPr="00907A1C">
        <w:rPr>
          <w:rStyle w:val="Emphasis"/>
          <w:rFonts w:asciiTheme="majorHAnsi" w:hAnsiTheme="majorHAnsi" w:cstheme="majorHAnsi"/>
        </w:rPr>
        <w:t>chemical plants</w:t>
      </w:r>
      <w:r w:rsidRPr="00907A1C">
        <w:rPr>
          <w:rStyle w:val="StyleUnderline"/>
          <w:rFonts w:asciiTheme="majorHAnsi" w:hAnsiTheme="majorHAnsi" w:cstheme="majorHAnsi"/>
        </w:rPr>
        <w:t xml:space="preserve"> to </w:t>
      </w:r>
      <w:r w:rsidRPr="00907A1C">
        <w:rPr>
          <w:rStyle w:val="Emphasis"/>
          <w:rFonts w:asciiTheme="majorHAnsi" w:hAnsiTheme="majorHAnsi" w:cstheme="majorHAnsi"/>
        </w:rPr>
        <w:t>steel mills</w:t>
      </w:r>
      <w:r w:rsidRPr="00907A1C">
        <w:rPr>
          <w:rStyle w:val="StyleUnderline"/>
          <w:rFonts w:asciiTheme="majorHAnsi" w:hAnsiTheme="majorHAnsi" w:cstheme="majorHAnsi"/>
        </w:rPr>
        <w:t xml:space="preserve">—can be </w:t>
      </w:r>
      <w:r w:rsidRPr="00907A1C">
        <w:rPr>
          <w:rStyle w:val="Emphasis"/>
          <w:rFonts w:asciiTheme="majorHAnsi" w:hAnsiTheme="majorHAnsi" w:cstheme="majorHAnsi"/>
        </w:rPr>
        <w:t>trimmed</w:t>
      </w:r>
      <w:r w:rsidRPr="00907A1C">
        <w:rPr>
          <w:rStyle w:val="StyleUnderline"/>
          <w:rFonts w:asciiTheme="majorHAnsi" w:hAnsiTheme="majorHAnsi" w:cstheme="majorHAnsi"/>
        </w:rPr>
        <w:t xml:space="preserve">. All are a </w:t>
      </w:r>
      <w:r w:rsidRPr="00907A1C">
        <w:rPr>
          <w:rStyle w:val="Emphasis"/>
          <w:rFonts w:asciiTheme="majorHAnsi" w:hAnsiTheme="majorHAnsi" w:cstheme="majorHAnsi"/>
        </w:rPr>
        <w:t>great deal less energy efficient</w:t>
      </w:r>
      <w:r w:rsidRPr="00907A1C">
        <w:rPr>
          <w:rStyle w:val="StyleUnderline"/>
          <w:rFonts w:asciiTheme="majorHAnsi" w:hAnsiTheme="majorHAnsi" w:cstheme="majorHAnsi"/>
        </w:rPr>
        <w:t xml:space="preserve"> than they could be. We have both </w:t>
      </w:r>
      <w:r w:rsidRPr="00907A1C">
        <w:rPr>
          <w:rStyle w:val="Emphasis"/>
          <w:rFonts w:asciiTheme="majorHAnsi" w:hAnsiTheme="majorHAnsi" w:cstheme="majorHAnsi"/>
        </w:rPr>
        <w:t>ample opportunity</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ample incentive</w:t>
      </w:r>
      <w:r w:rsidRPr="00907A1C">
        <w:rPr>
          <w:rStyle w:val="StyleUnderline"/>
          <w:rFonts w:asciiTheme="majorHAnsi" w:hAnsiTheme="majorHAnsi" w:cstheme="majorHAnsi"/>
        </w:rPr>
        <w:t xml:space="preserve"> now to improve them. Both </w:t>
      </w:r>
      <w:r w:rsidRPr="00907A1C">
        <w:rPr>
          <w:rStyle w:val="Emphasis"/>
          <w:rFonts w:asciiTheme="majorHAnsi" w:hAnsiTheme="majorHAnsi" w:cstheme="majorHAnsi"/>
        </w:rPr>
        <w:t>wind</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solar power</w:t>
      </w:r>
      <w:r w:rsidRPr="00907A1C">
        <w:rPr>
          <w:rStyle w:val="StyleUnderline"/>
          <w:rFonts w:asciiTheme="majorHAnsi" w:hAnsiTheme="majorHAnsi" w:cstheme="majorHAnsi"/>
        </w:rPr>
        <w:t xml:space="preserve"> are becoming </w:t>
      </w:r>
      <w:r w:rsidRPr="00907A1C">
        <w:rPr>
          <w:rStyle w:val="Emphasis"/>
          <w:rFonts w:asciiTheme="majorHAnsi" w:hAnsiTheme="majorHAnsi" w:cstheme="majorHAnsi"/>
        </w:rPr>
        <w:t>much cheaper</w:t>
      </w:r>
      <w:r w:rsidRPr="00907A1C">
        <w:rPr>
          <w:rFonts w:asciiTheme="majorHAnsi" w:hAnsiTheme="majorHAnsi" w:cstheme="majorHAnsi"/>
          <w:sz w:val="16"/>
        </w:rPr>
        <w:t xml:space="preserve">, so much so that </w:t>
      </w:r>
      <w:r w:rsidRPr="00907A1C">
        <w:rPr>
          <w:rStyle w:val="StyleUnderline"/>
          <w:rFonts w:asciiTheme="majorHAnsi" w:hAnsiTheme="majorHAnsi" w:cstheme="majorHAnsi"/>
        </w:rPr>
        <w:t xml:space="preserve">in </w:t>
      </w:r>
      <w:r w:rsidRPr="00907A1C">
        <w:rPr>
          <w:rStyle w:val="Emphasis"/>
          <w:rFonts w:asciiTheme="majorHAnsi" w:hAnsiTheme="majorHAnsi" w:cstheme="majorHAnsi"/>
        </w:rPr>
        <w:t>many parts of the world</w:t>
      </w:r>
      <w:r w:rsidRPr="00907A1C">
        <w:rPr>
          <w:rStyle w:val="StyleUnderline"/>
          <w:rFonts w:asciiTheme="majorHAnsi" w:hAnsiTheme="majorHAnsi" w:cstheme="majorHAnsi"/>
        </w:rPr>
        <w:t xml:space="preserve"> they're now the </w:t>
      </w:r>
      <w:r w:rsidRPr="00907A1C">
        <w:rPr>
          <w:rStyle w:val="Emphasis"/>
          <w:rFonts w:asciiTheme="majorHAnsi" w:hAnsiTheme="majorHAnsi" w:cstheme="majorHAnsi"/>
        </w:rPr>
        <w:t>most cost-effective options</w:t>
      </w:r>
      <w:r w:rsidRPr="00907A1C">
        <w:rPr>
          <w:rFonts w:asciiTheme="majorHAnsi" w:hAnsiTheme="majorHAnsi" w:cstheme="majorHAnsi"/>
          <w:sz w:val="16"/>
        </w:rPr>
        <w:t xml:space="preserve">, even without government subsidies, for new electrical generators. These energy sources use virtually no resources once they're up and running and generate no greenhouse gases; </w:t>
      </w:r>
      <w:r w:rsidRPr="00907A1C">
        <w:rPr>
          <w:rStyle w:val="StyleUnderline"/>
          <w:rFonts w:asciiTheme="majorHAnsi" w:hAnsiTheme="majorHAnsi" w:cstheme="majorHAnsi"/>
        </w:rPr>
        <w:t xml:space="preserve">they're among the </w:t>
      </w:r>
      <w:r w:rsidRPr="00907A1C">
        <w:rPr>
          <w:rStyle w:val="Emphasis"/>
          <w:rFonts w:asciiTheme="majorHAnsi" w:hAnsiTheme="majorHAnsi" w:cstheme="majorHAnsi"/>
        </w:rPr>
        <w:t xml:space="preserve">world </w:t>
      </w:r>
      <w:r w:rsidRPr="00907A1C">
        <w:rPr>
          <w:rStyle w:val="Emphasis"/>
          <w:rFonts w:asciiTheme="majorHAnsi" w:hAnsiTheme="majorHAnsi" w:cstheme="majorHAnsi"/>
          <w:highlight w:val="green"/>
        </w:rPr>
        <w:t>champions</w:t>
      </w:r>
      <w:r w:rsidRPr="00907A1C">
        <w:rPr>
          <w:rStyle w:val="StyleUnderline"/>
          <w:rFonts w:asciiTheme="majorHAnsi" w:hAnsiTheme="majorHAnsi" w:cstheme="majorHAnsi"/>
          <w:highlight w:val="green"/>
        </w:rPr>
        <w:t xml:space="preserve"> of dematerialization</w:t>
      </w:r>
      <w:r w:rsidRPr="00907A1C">
        <w:rPr>
          <w:rStyle w:val="StyleUnderline"/>
          <w:rFonts w:asciiTheme="majorHAnsi" w:hAnsiTheme="majorHAnsi" w:cstheme="majorHAnsi"/>
        </w:rPr>
        <w:t xml:space="preserve">. In the decades to come they might well be </w:t>
      </w:r>
      <w:r w:rsidRPr="00907A1C">
        <w:rPr>
          <w:rStyle w:val="StyleUnderline"/>
          <w:rFonts w:asciiTheme="majorHAnsi" w:hAnsiTheme="majorHAnsi" w:cstheme="majorHAnsi"/>
          <w:highlight w:val="green"/>
        </w:rPr>
        <w:t xml:space="preserve">joined by </w:t>
      </w:r>
      <w:r w:rsidRPr="00907A1C">
        <w:rPr>
          <w:rStyle w:val="Emphasis"/>
          <w:rFonts w:asciiTheme="majorHAnsi" w:hAnsiTheme="majorHAnsi" w:cstheme="majorHAnsi"/>
          <w:highlight w:val="green"/>
        </w:rPr>
        <w:t>nuclear fusion</w:t>
      </w:r>
      <w:r w:rsidRPr="00907A1C">
        <w:rPr>
          <w:rFonts w:asciiTheme="majorHAnsi" w:hAnsiTheme="majorHAnsi" w:cstheme="maj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907A1C">
        <w:rPr>
          <w:rStyle w:val="Emphasis"/>
          <w:rFonts w:asciiTheme="majorHAnsi" w:hAnsiTheme="majorHAnsi" w:cstheme="majorHAnsi"/>
        </w:rPr>
        <w:t>massive improvements</w:t>
      </w:r>
      <w:r w:rsidRPr="00907A1C">
        <w:rPr>
          <w:rStyle w:val="StyleUnderline"/>
          <w:rFonts w:asciiTheme="majorHAnsi" w:hAnsiTheme="majorHAnsi" w:cstheme="majorHAnsi"/>
        </w:rPr>
        <w:t xml:space="preserve"> in sensors and computing power are boosting hope that fusion power might truly be </w:t>
      </w:r>
      <w:r w:rsidRPr="00907A1C">
        <w:rPr>
          <w:rStyle w:val="Emphasis"/>
          <w:rFonts w:asciiTheme="majorHAnsi" w:hAnsiTheme="majorHAnsi" w:cstheme="majorHAnsi"/>
        </w:rPr>
        <w:t>only a generation away</w:t>
      </w:r>
      <w:r w:rsidRPr="00907A1C">
        <w:rPr>
          <w:rFonts w:asciiTheme="majorHAnsi" w:hAnsiTheme="majorHAnsi" w:cstheme="majorHAnsi"/>
          <w:sz w:val="16"/>
        </w:rPr>
        <w:t xml:space="preserve">. </w:t>
      </w:r>
    </w:p>
    <w:p w14:paraId="05B208F2" w14:textId="77777777" w:rsidR="00AB2C6C" w:rsidRPr="00907A1C" w:rsidRDefault="00AB2C6C" w:rsidP="00AB2C6C">
      <w:pPr>
        <w:rPr>
          <w:rFonts w:asciiTheme="majorHAnsi" w:hAnsiTheme="majorHAnsi" w:cstheme="majorHAnsi"/>
        </w:rPr>
      </w:pPr>
    </w:p>
    <w:p w14:paraId="1A0DD461" w14:textId="77777777" w:rsidR="00AB2C6C" w:rsidRPr="00907A1C" w:rsidRDefault="00AB2C6C" w:rsidP="00AB2C6C">
      <w:pPr>
        <w:pStyle w:val="Heading4"/>
        <w:rPr>
          <w:rFonts w:asciiTheme="majorHAnsi" w:hAnsiTheme="majorHAnsi" w:cstheme="majorHAnsi"/>
          <w:bCs w:val="0"/>
        </w:rPr>
      </w:pPr>
      <w:r w:rsidRPr="00907A1C">
        <w:rPr>
          <w:rFonts w:asciiTheme="majorHAnsi" w:hAnsiTheme="majorHAnsi" w:cstheme="majorHAnsi"/>
        </w:rPr>
        <w:t xml:space="preserve">---Physical limits </w:t>
      </w:r>
      <w:r w:rsidRPr="00907A1C">
        <w:rPr>
          <w:rFonts w:asciiTheme="majorHAnsi" w:hAnsiTheme="majorHAnsi" w:cstheme="majorHAnsi"/>
          <w:u w:val="single"/>
        </w:rPr>
        <w:t>aren’t absolute</w:t>
      </w:r>
      <w:r w:rsidRPr="00907A1C">
        <w:rPr>
          <w:rFonts w:asciiTheme="majorHAnsi" w:hAnsiTheme="majorHAnsi" w:cstheme="majorHAnsi"/>
        </w:rPr>
        <w:t>---laundry list of warrants.</w:t>
      </w:r>
    </w:p>
    <w:p w14:paraId="1F994403" w14:textId="77777777" w:rsidR="00AB2C6C" w:rsidRPr="00907A1C" w:rsidRDefault="00AB2C6C" w:rsidP="00AB2C6C">
      <w:pPr>
        <w:rPr>
          <w:rFonts w:asciiTheme="majorHAnsi" w:hAnsiTheme="majorHAnsi" w:cstheme="majorHAnsi"/>
        </w:rPr>
      </w:pPr>
      <w:r w:rsidRPr="00907A1C">
        <w:rPr>
          <w:rStyle w:val="Style13ptBold"/>
          <w:rFonts w:asciiTheme="majorHAnsi" w:hAnsiTheme="majorHAnsi" w:cstheme="majorHAnsi"/>
        </w:rPr>
        <w:t xml:space="preserve">Bailey 18 </w:t>
      </w:r>
      <w:r w:rsidRPr="00907A1C">
        <w:rPr>
          <w:rFonts w:asciiTheme="majorHAnsi" w:hAnsiTheme="majorHAnsi" w:cstheme="majorHAnsi"/>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55D2F876" w14:textId="77777777" w:rsidR="00AB2C6C" w:rsidRPr="00907A1C" w:rsidRDefault="00AB2C6C" w:rsidP="00AB2C6C">
      <w:pPr>
        <w:rPr>
          <w:rFonts w:asciiTheme="majorHAnsi" w:hAnsiTheme="majorHAnsi" w:cstheme="majorHAnsi"/>
          <w:sz w:val="16"/>
        </w:rPr>
      </w:pPr>
      <w:r w:rsidRPr="00907A1C">
        <w:rPr>
          <w:rStyle w:val="StyleUnderline"/>
          <w:rFonts w:asciiTheme="majorHAnsi" w:hAnsiTheme="majorHAnsi" w:cstheme="majorHAnsi"/>
        </w:rPr>
        <w:t>Unless</w:t>
      </w:r>
      <w:r w:rsidRPr="00907A1C">
        <w:rPr>
          <w:rFonts w:asciiTheme="majorHAnsi" w:hAnsiTheme="majorHAnsi" w:cstheme="majorHAnsi"/>
          <w:sz w:val="16"/>
        </w:rPr>
        <w:t xml:space="preserve"> us folks in </w:t>
      </w:r>
      <w:r w:rsidRPr="00907A1C">
        <w:rPr>
          <w:rStyle w:val="StyleUnderline"/>
          <w:rFonts w:asciiTheme="majorHAnsi" w:hAnsiTheme="majorHAnsi" w:cstheme="majorHAnsi"/>
        </w:rPr>
        <w:t>rich countries drastically reduce</w:t>
      </w:r>
      <w:r w:rsidRPr="00907A1C">
        <w:rPr>
          <w:rFonts w:asciiTheme="majorHAnsi" w:hAnsiTheme="majorHAnsi" w:cstheme="majorHAnsi"/>
          <w:sz w:val="16"/>
        </w:rPr>
        <w:t xml:space="preserve"> our </w:t>
      </w:r>
      <w:r w:rsidRPr="00907A1C">
        <w:rPr>
          <w:rStyle w:val="StyleUnderline"/>
          <w:rFonts w:asciiTheme="majorHAnsi" w:hAnsiTheme="majorHAnsi" w:cstheme="majorHAnsi"/>
        </w:rPr>
        <w:t>material living standards and distribute</w:t>
      </w:r>
      <w:r w:rsidRPr="00907A1C">
        <w:rPr>
          <w:rFonts w:asciiTheme="majorHAnsi" w:hAnsiTheme="majorHAnsi" w:cstheme="majorHAnsi"/>
          <w:sz w:val="16"/>
        </w:rPr>
        <w:t xml:space="preserve"> most of what we have </w:t>
      </w:r>
      <w:r w:rsidRPr="00907A1C">
        <w:rPr>
          <w:rStyle w:val="StyleUnderline"/>
          <w:rFonts w:asciiTheme="majorHAnsi" w:hAnsiTheme="majorHAnsi" w:cstheme="majorHAnsi"/>
        </w:rPr>
        <w:t>to</w:t>
      </w:r>
      <w:r w:rsidRPr="00907A1C">
        <w:rPr>
          <w:rFonts w:asciiTheme="majorHAnsi" w:hAnsiTheme="majorHAnsi" w:cstheme="majorHAnsi"/>
          <w:sz w:val="16"/>
        </w:rPr>
        <w:t xml:space="preserve"> people living in </w:t>
      </w:r>
      <w:r w:rsidRPr="00907A1C">
        <w:rPr>
          <w:rStyle w:val="StyleUnderline"/>
          <w:rFonts w:asciiTheme="majorHAnsi" w:hAnsiTheme="majorHAnsi" w:cstheme="majorHAnsi"/>
        </w:rPr>
        <w:t>poor countries, the world will come to an end</w:t>
      </w:r>
      <w:r w:rsidRPr="00907A1C">
        <w:rPr>
          <w:rFonts w:asciiTheme="majorHAnsi" w:hAnsiTheme="majorHAnsi" w:cstheme="majorHAnsi"/>
          <w:sz w:val="16"/>
        </w:rPr>
        <w:t xml:space="preserve">. Or at least that's the stark conclusion of a study published earlier this month in the journal Nature Sustainability. </w:t>
      </w:r>
      <w:r w:rsidRPr="00907A1C">
        <w:rPr>
          <w:rStyle w:val="StyleUnderline"/>
          <w:rFonts w:asciiTheme="majorHAnsi" w:hAnsiTheme="majorHAnsi" w:cstheme="majorHAnsi"/>
        </w:rPr>
        <w:t>The researchers</w:t>
      </w:r>
      <w:r w:rsidRPr="00907A1C">
        <w:rPr>
          <w:rFonts w:asciiTheme="majorHAnsi" w:hAnsiTheme="majorHAnsi" w:cstheme="majorHAnsi"/>
          <w:sz w:val="16"/>
        </w:rPr>
        <w:t xml:space="preserve"> who wrote it, led by the Leeds University ecological economist Dan O'Neill, </w:t>
      </w:r>
      <w:r w:rsidRPr="00907A1C">
        <w:rPr>
          <w:rStyle w:val="StyleUnderline"/>
          <w:rFonts w:asciiTheme="majorHAnsi" w:hAnsiTheme="majorHAnsi" w:cstheme="majorHAnsi"/>
        </w:rPr>
        <w:t>think the way to prevent</w:t>
      </w:r>
      <w:r w:rsidRPr="00907A1C">
        <w:rPr>
          <w:rFonts w:asciiTheme="majorHAnsi" w:hAnsiTheme="majorHAnsi" w:cstheme="majorHAnsi"/>
          <w:sz w:val="16"/>
        </w:rPr>
        <w:t xml:space="preserve"> the </w:t>
      </w:r>
      <w:r w:rsidRPr="00907A1C">
        <w:rPr>
          <w:rStyle w:val="StyleUnderline"/>
          <w:rFonts w:asciiTheme="majorHAnsi" w:hAnsiTheme="majorHAnsi" w:cstheme="majorHAnsi"/>
        </w:rPr>
        <w:t>apocalypse is "degrowth."</w:t>
      </w:r>
    </w:p>
    <w:p w14:paraId="1992AAC0"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 xml:space="preserve">Vice, pestilence, war, and "gigantic inevitable famine" were the planetary boundaries set on human population by the 18th-century economist Robert Thomas Malthus. </w:t>
      </w:r>
      <w:r w:rsidRPr="00907A1C">
        <w:rPr>
          <w:rStyle w:val="StyleUnderline"/>
          <w:rFonts w:asciiTheme="majorHAnsi" w:hAnsiTheme="majorHAnsi" w:cstheme="majorHAnsi"/>
        </w:rPr>
        <w:t xml:space="preserve">The new study gussies up </w:t>
      </w:r>
      <w:r w:rsidRPr="00907A1C">
        <w:rPr>
          <w:rStyle w:val="Emphasis"/>
          <w:rFonts w:asciiTheme="majorHAnsi" w:hAnsiTheme="majorHAnsi" w:cstheme="majorHAnsi"/>
        </w:rPr>
        <w:t>old-fashioned Malthusianism</w:t>
      </w:r>
      <w:r w:rsidRPr="00907A1C">
        <w:rPr>
          <w:rStyle w:val="StyleUnderline"/>
          <w:rFonts w:asciiTheme="majorHAnsi" w:hAnsiTheme="majorHAnsi" w:cstheme="majorHAnsi"/>
        </w:rPr>
        <w:t xml:space="preserve"> by devising</w:t>
      </w:r>
      <w:r w:rsidRPr="00907A1C">
        <w:rPr>
          <w:rStyle w:val="StyleUnderline"/>
          <w:rFonts w:asciiTheme="majorHAnsi" w:hAnsiTheme="majorHAnsi" w:cstheme="majorHAnsi"/>
          <w:sz w:val="16"/>
          <w:szCs w:val="16"/>
        </w:rPr>
        <w:t xml:space="preserve"> </w:t>
      </w:r>
      <w:r w:rsidRPr="00907A1C">
        <w:rPr>
          <w:rFonts w:asciiTheme="majorHAnsi" w:hAnsiTheme="majorHAnsi" w:cstheme="majorHAnsi"/>
          <w:sz w:val="16"/>
        </w:rPr>
        <w:t xml:space="preserve">a set of seven </w:t>
      </w:r>
      <w:r w:rsidRPr="00907A1C">
        <w:rPr>
          <w:rStyle w:val="Emphasis"/>
          <w:rFonts w:asciiTheme="majorHAnsi" w:hAnsiTheme="majorHAnsi" w:cstheme="majorHAnsi"/>
        </w:rPr>
        <w:t>biophysical indicators</w:t>
      </w:r>
      <w:r w:rsidRPr="00907A1C">
        <w:rPr>
          <w:rStyle w:val="StyleUnderline"/>
          <w:rFonts w:asciiTheme="majorHAnsi" w:hAnsiTheme="majorHAnsi" w:cstheme="majorHAnsi"/>
        </w:rPr>
        <w:t xml:space="preserve"> of</w:t>
      </w:r>
      <w:r w:rsidRPr="00907A1C">
        <w:rPr>
          <w:rFonts w:asciiTheme="majorHAnsi" w:hAnsiTheme="majorHAnsi" w:cstheme="majorHAnsi"/>
          <w:sz w:val="16"/>
        </w:rPr>
        <w:t xml:space="preserve"> national </w:t>
      </w:r>
      <w:r w:rsidRPr="00907A1C">
        <w:rPr>
          <w:rStyle w:val="StyleUnderline"/>
          <w:rFonts w:asciiTheme="majorHAnsi" w:hAnsiTheme="majorHAnsi" w:cstheme="majorHAnsi"/>
        </w:rPr>
        <w:t>environmental pressure</w:t>
      </w:r>
      <w:r w:rsidRPr="00907A1C">
        <w:rPr>
          <w:rFonts w:asciiTheme="majorHAnsi" w:hAnsiTheme="majorHAnsi" w:cstheme="majorHAnsi"/>
          <w:sz w:val="16"/>
        </w:rPr>
        <w:t>, which they then link to 11 indicators of social outcomes. The aim of the exercise is to concoct a "safe and just space" for humanity.</w:t>
      </w:r>
    </w:p>
    <w:p w14:paraId="2AAD4019"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 xml:space="preserve">Using data from 2011, the </w:t>
      </w:r>
      <w:r w:rsidRPr="00907A1C">
        <w:rPr>
          <w:rStyle w:val="StyleUnderline"/>
          <w:rFonts w:asciiTheme="majorHAnsi" w:hAnsiTheme="majorHAnsi" w:cstheme="majorHAnsi"/>
        </w:rPr>
        <w:t>researchers calculate that</w:t>
      </w:r>
      <w:r w:rsidRPr="00907A1C">
        <w:rPr>
          <w:rFonts w:asciiTheme="majorHAnsi" w:hAnsiTheme="majorHAnsi" w:cstheme="majorHAnsi"/>
          <w:sz w:val="16"/>
        </w:rPr>
        <w:t xml:space="preserve"> the </w:t>
      </w:r>
      <w:r w:rsidRPr="00907A1C">
        <w:rPr>
          <w:rStyle w:val="StyleUnderline"/>
          <w:rFonts w:asciiTheme="majorHAnsi" w:hAnsiTheme="majorHAnsi" w:cstheme="majorHAnsi"/>
        </w:rPr>
        <w:t xml:space="preserve">annual </w:t>
      </w:r>
      <w:r w:rsidRPr="00907A1C">
        <w:rPr>
          <w:rStyle w:val="Emphasis"/>
          <w:rFonts w:asciiTheme="majorHAnsi" w:hAnsiTheme="majorHAnsi" w:cstheme="majorHAnsi"/>
        </w:rPr>
        <w:t>per capita boundaries</w:t>
      </w:r>
      <w:r w:rsidRPr="00907A1C">
        <w:rPr>
          <w:rStyle w:val="StyleUnderline"/>
          <w:rFonts w:asciiTheme="majorHAnsi" w:hAnsiTheme="majorHAnsi" w:cstheme="majorHAnsi"/>
        </w:rPr>
        <w:t xml:space="preserve"> for the world's 7 billion</w:t>
      </w:r>
      <w:r w:rsidRPr="00907A1C">
        <w:rPr>
          <w:rFonts w:asciiTheme="majorHAnsi" w:hAnsiTheme="majorHAnsi" w:cstheme="majorHAnsi"/>
          <w:sz w:val="16"/>
        </w:rPr>
        <w:t xml:space="preserve"> people </w:t>
      </w:r>
      <w:r w:rsidRPr="00907A1C">
        <w:rPr>
          <w:rStyle w:val="StyleUnderline"/>
          <w:rFonts w:asciiTheme="majorHAnsi" w:hAnsiTheme="majorHAnsi" w:cstheme="majorHAnsi"/>
        </w:rPr>
        <w:t>consist of</w:t>
      </w:r>
      <w:r w:rsidRPr="00907A1C">
        <w:rPr>
          <w:rFonts w:asciiTheme="majorHAnsi" w:hAnsiTheme="majorHAnsi" w:cstheme="majorHAnsi"/>
          <w:sz w:val="16"/>
        </w:rPr>
        <w:t xml:space="preserve"> the emission of </w:t>
      </w:r>
      <w:r w:rsidRPr="00907A1C">
        <w:rPr>
          <w:rStyle w:val="StyleUnderline"/>
          <w:rFonts w:asciiTheme="majorHAnsi" w:hAnsiTheme="majorHAnsi" w:cstheme="majorHAnsi"/>
        </w:rPr>
        <w:t>1.6 tons of carbon dioxide per year</w:t>
      </w:r>
      <w:r w:rsidRPr="00907A1C">
        <w:rPr>
          <w:rFonts w:asciiTheme="majorHAnsi" w:hAnsiTheme="majorHAnsi" w:cstheme="majorHAnsi"/>
          <w:sz w:val="16"/>
        </w:rPr>
        <w:t xml:space="preserve"> and the annual </w:t>
      </w:r>
      <w:r w:rsidRPr="00907A1C">
        <w:rPr>
          <w:rStyle w:val="StyleUnderline"/>
          <w:rFonts w:asciiTheme="majorHAnsi" w:hAnsiTheme="majorHAnsi" w:cstheme="majorHAnsi"/>
        </w:rPr>
        <w:t>consumption of 0.9 kilograms of phosphorus, 8.9 kilograms of nitrogen, 574 cubic meters of water, 2.6 tons of biomass</w:t>
      </w:r>
      <w:r w:rsidRPr="00907A1C">
        <w:rPr>
          <w:rFonts w:asciiTheme="majorHAnsi" w:hAnsiTheme="majorHAnsi" w:cstheme="majorHAnsi"/>
          <w:sz w:val="16"/>
        </w:rPr>
        <w:t xml:space="preserve"> (crops and wood), </w:t>
      </w:r>
      <w:r w:rsidRPr="00907A1C">
        <w:rPr>
          <w:rStyle w:val="StyleUnderline"/>
          <w:rFonts w:asciiTheme="majorHAnsi" w:hAnsiTheme="majorHAnsi" w:cstheme="majorHAnsi"/>
        </w:rPr>
        <w:t>plus</w:t>
      </w:r>
      <w:r w:rsidRPr="00907A1C">
        <w:rPr>
          <w:rFonts w:asciiTheme="majorHAnsi" w:hAnsiTheme="majorHAnsi" w:cstheme="majorHAnsi"/>
          <w:sz w:val="16"/>
        </w:rPr>
        <w:t xml:space="preserve"> the ecological services of </w:t>
      </w:r>
      <w:r w:rsidRPr="00907A1C">
        <w:rPr>
          <w:rStyle w:val="StyleUnderline"/>
          <w:rFonts w:asciiTheme="majorHAnsi" w:hAnsiTheme="majorHAnsi" w:cstheme="majorHAnsi"/>
        </w:rPr>
        <w:t>1.7 hectares of land and 7.2 tons</w:t>
      </w:r>
      <w:r w:rsidRPr="00907A1C">
        <w:rPr>
          <w:rFonts w:asciiTheme="majorHAnsi" w:hAnsiTheme="majorHAnsi" w:cstheme="majorHAnsi"/>
          <w:sz w:val="16"/>
        </w:rPr>
        <w:t xml:space="preserve"> of material </w:t>
      </w:r>
      <w:r w:rsidRPr="00907A1C">
        <w:rPr>
          <w:rStyle w:val="StyleUnderline"/>
          <w:rFonts w:asciiTheme="majorHAnsi" w:hAnsiTheme="majorHAnsi" w:cstheme="majorHAnsi"/>
        </w:rPr>
        <w:t>per person</w:t>
      </w:r>
      <w:r w:rsidRPr="00907A1C">
        <w:rPr>
          <w:rFonts w:asciiTheme="majorHAnsi" w:hAnsiTheme="majorHAnsi" w:cstheme="majorHAnsi"/>
          <w:sz w:val="16"/>
        </w:rPr>
        <w:t>.</w:t>
      </w:r>
    </w:p>
    <w:p w14:paraId="5380C956"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0EB8C24F"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 xml:space="preserve">So </w:t>
      </w:r>
      <w:r w:rsidRPr="00907A1C">
        <w:rPr>
          <w:rStyle w:val="StyleUnderline"/>
          <w:rFonts w:asciiTheme="majorHAnsi" w:hAnsiTheme="majorHAnsi" w:cstheme="majorHAnsi"/>
        </w:rPr>
        <w:t>how does the U.S. do with regard to</w:t>
      </w:r>
      <w:r w:rsidRPr="00907A1C">
        <w:rPr>
          <w:rFonts w:asciiTheme="majorHAnsi" w:hAnsiTheme="majorHAnsi" w:cstheme="majorHAnsi"/>
          <w:sz w:val="16"/>
        </w:rPr>
        <w:t xml:space="preserve"> their </w:t>
      </w:r>
      <w:r w:rsidRPr="00907A1C">
        <w:rPr>
          <w:rStyle w:val="StyleUnderline"/>
          <w:rFonts w:asciiTheme="majorHAnsi" w:hAnsiTheme="majorHAnsi" w:cstheme="majorHAnsi"/>
        </w:rPr>
        <w:t>biophysical boundaries and social outcomes</w:t>
      </w:r>
      <w:r w:rsidRPr="00907A1C">
        <w:rPr>
          <w:rFonts w:asciiTheme="majorHAnsi" w:hAnsiTheme="majorHAnsi" w:cstheme="majorHAnsi"/>
          <w:sz w:val="16"/>
        </w:rPr>
        <w:t xml:space="preserve"> measures? We </w:t>
      </w:r>
      <w:r w:rsidRPr="00907A1C">
        <w:rPr>
          <w:rStyle w:val="StyleUnderline"/>
          <w:rFonts w:asciiTheme="majorHAnsi" w:hAnsiTheme="majorHAnsi" w:cstheme="majorHAnsi"/>
          <w:highlight w:val="green"/>
        </w:rPr>
        <w:t>American</w:t>
      </w:r>
      <w:r w:rsidRPr="00907A1C">
        <w:rPr>
          <w:rStyle w:val="StyleUnderline"/>
          <w:rFonts w:asciiTheme="majorHAnsi" w:hAnsiTheme="majorHAnsi" w:cstheme="majorHAnsi"/>
        </w:rPr>
        <w:t>s</w:t>
      </w:r>
      <w:r w:rsidRPr="00907A1C">
        <w:rPr>
          <w:rStyle w:val="StyleUnderline"/>
          <w:rFonts w:asciiTheme="majorHAnsi" w:hAnsiTheme="majorHAnsi" w:cstheme="majorHAnsi"/>
          <w:highlight w:val="green"/>
        </w:rPr>
        <w:t xml:space="preserve"> </w:t>
      </w:r>
      <w:r w:rsidRPr="00907A1C">
        <w:rPr>
          <w:rStyle w:val="Emphasis"/>
          <w:rFonts w:asciiTheme="majorHAnsi" w:hAnsiTheme="majorHAnsi" w:cstheme="majorHAnsi"/>
          <w:highlight w:val="green"/>
        </w:rPr>
        <w:t>transgress all</w:t>
      </w:r>
      <w:r w:rsidRPr="00907A1C">
        <w:rPr>
          <w:rStyle w:val="Emphasis"/>
          <w:rFonts w:asciiTheme="majorHAnsi" w:hAnsiTheme="majorHAnsi" w:cstheme="majorHAnsi"/>
        </w:rPr>
        <w:t xml:space="preserve"> seven</w:t>
      </w:r>
      <w:r w:rsidRPr="00907A1C">
        <w:rPr>
          <w:rStyle w:val="StyleUnderline"/>
          <w:rFonts w:asciiTheme="majorHAnsi" w:hAnsiTheme="majorHAnsi" w:cstheme="majorHAnsi"/>
        </w:rPr>
        <w:t xml:space="preserve"> of the biophysical </w:t>
      </w:r>
      <w:r w:rsidRPr="00907A1C">
        <w:rPr>
          <w:rStyle w:val="StyleUnderline"/>
          <w:rFonts w:asciiTheme="majorHAnsi" w:hAnsiTheme="majorHAnsi" w:cstheme="majorHAnsi"/>
          <w:highlight w:val="green"/>
        </w:rPr>
        <w:t>boundaries</w:t>
      </w:r>
      <w:r w:rsidRPr="00907A1C">
        <w:rPr>
          <w:rFonts w:asciiTheme="majorHAnsi" w:hAnsiTheme="majorHAnsi" w:cstheme="majorHAnsi"/>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10310E9"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 xml:space="preserve">On the other hand, </w:t>
      </w:r>
      <w:r w:rsidRPr="00907A1C">
        <w:rPr>
          <w:rStyle w:val="StyleUnderline"/>
          <w:rFonts w:asciiTheme="majorHAnsi" w:hAnsiTheme="majorHAnsi" w:cstheme="majorHAnsi"/>
        </w:rPr>
        <w:t>those transgressions</w:t>
      </w:r>
      <w:r w:rsidRPr="00907A1C">
        <w:rPr>
          <w:rFonts w:asciiTheme="majorHAnsi" w:hAnsiTheme="majorHAnsi" w:cstheme="majorHAnsi"/>
          <w:sz w:val="16"/>
        </w:rPr>
        <w:t xml:space="preserve"> have </w:t>
      </w:r>
      <w:r w:rsidRPr="00907A1C">
        <w:rPr>
          <w:rStyle w:val="StyleUnderline"/>
          <w:rFonts w:asciiTheme="majorHAnsi" w:hAnsiTheme="majorHAnsi" w:cstheme="majorHAnsi"/>
        </w:rPr>
        <w:t>provided a</w:t>
      </w:r>
      <w:r w:rsidRPr="00907A1C">
        <w:rPr>
          <w:rFonts w:asciiTheme="majorHAnsi" w:hAnsiTheme="majorHAnsi" w:cstheme="majorHAnsi"/>
          <w:sz w:val="16"/>
        </w:rPr>
        <w:t xml:space="preserve"> pretty </w:t>
      </w:r>
      <w:r w:rsidRPr="00907A1C">
        <w:rPr>
          <w:rStyle w:val="StyleUnderline"/>
          <w:rFonts w:asciiTheme="majorHAnsi" w:hAnsiTheme="majorHAnsi" w:cstheme="majorHAnsi"/>
        </w:rPr>
        <w:t>good life</w:t>
      </w:r>
      <w:r w:rsidRPr="00907A1C">
        <w:rPr>
          <w:rFonts w:asciiTheme="majorHAnsi" w:hAnsiTheme="majorHAnsi" w:cstheme="majorHAnsi"/>
          <w:sz w:val="16"/>
        </w:rPr>
        <w:t xml:space="preserve"> for Americans. For example, life </w:t>
      </w:r>
      <w:r w:rsidRPr="00907A1C">
        <w:rPr>
          <w:rStyle w:val="StyleUnderline"/>
          <w:rFonts w:asciiTheme="majorHAnsi" w:hAnsiTheme="majorHAnsi" w:cstheme="majorHAnsi"/>
        </w:rPr>
        <w:t xml:space="preserve">satisfaction is 7.1; healthy </w:t>
      </w:r>
      <w:r w:rsidRPr="00907A1C">
        <w:rPr>
          <w:rStyle w:val="Emphasis"/>
          <w:rFonts w:asciiTheme="majorHAnsi" w:hAnsiTheme="majorHAnsi" w:cstheme="majorHAnsi"/>
        </w:rPr>
        <w:t>life expectancy</w:t>
      </w:r>
      <w:r w:rsidRPr="00907A1C">
        <w:rPr>
          <w:rStyle w:val="StyleUnderline"/>
          <w:rFonts w:asciiTheme="majorHAnsi" w:hAnsiTheme="majorHAnsi" w:cstheme="majorHAnsi"/>
        </w:rPr>
        <w:t xml:space="preserve"> is 69.7 years; and </w:t>
      </w:r>
      <w:r w:rsidRPr="00907A1C">
        <w:rPr>
          <w:rStyle w:val="Emphasis"/>
          <w:rFonts w:asciiTheme="majorHAnsi" w:hAnsiTheme="majorHAnsi" w:cstheme="majorHAnsi"/>
        </w:rPr>
        <w:t>democratic quality</w:t>
      </w:r>
      <w:r w:rsidRPr="00907A1C">
        <w:rPr>
          <w:rStyle w:val="StyleUnderline"/>
          <w:rFonts w:asciiTheme="majorHAnsi" w:hAnsiTheme="majorHAnsi" w:cstheme="majorHAnsi"/>
        </w:rPr>
        <w:t xml:space="preserve"> stands at 0.8 points</w:t>
      </w:r>
      <w:r w:rsidRPr="00907A1C">
        <w:rPr>
          <w:rFonts w:asciiTheme="majorHAnsi" w:hAnsiTheme="majorHAnsi" w:cstheme="majorHAnsi"/>
          <w:sz w:val="16"/>
        </w:rPr>
        <w:t>. The only two social indicators we just missed on were employment (91 percent) and secondary education (94.7 percent).</w:t>
      </w:r>
    </w:p>
    <w:p w14:paraId="4DACAE09" w14:textId="77777777" w:rsidR="00AB2C6C" w:rsidRPr="00907A1C" w:rsidRDefault="00AB2C6C" w:rsidP="00AB2C6C">
      <w:pPr>
        <w:rPr>
          <w:rFonts w:asciiTheme="majorHAnsi" w:hAnsiTheme="majorHAnsi" w:cstheme="majorHAnsi"/>
          <w:sz w:val="16"/>
        </w:rPr>
      </w:pPr>
      <w:r w:rsidRPr="00907A1C">
        <w:rPr>
          <w:rFonts w:asciiTheme="majorHAnsi" w:hAnsiTheme="majorHAnsi" w:cstheme="majorHAnsi"/>
          <w:sz w:val="16"/>
        </w:rPr>
        <w:t xml:space="preserve">On the other hand, </w:t>
      </w:r>
      <w:r w:rsidRPr="00907A1C">
        <w:rPr>
          <w:rStyle w:val="StyleUnderline"/>
          <w:rFonts w:asciiTheme="majorHAnsi" w:hAnsiTheme="majorHAnsi" w:cstheme="majorHAnsi"/>
        </w:rPr>
        <w:t xml:space="preserve">our hemisphere is home to one </w:t>
      </w:r>
      <w:r w:rsidRPr="00907A1C">
        <w:rPr>
          <w:rStyle w:val="Emphasis"/>
          <w:rFonts w:asciiTheme="majorHAnsi" w:hAnsiTheme="majorHAnsi" w:cstheme="majorHAnsi"/>
        </w:rPr>
        <w:t>paragon of sustainability</w:t>
      </w:r>
      <w:r w:rsidRPr="00907A1C">
        <w:rPr>
          <w:rStyle w:val="StyleUnderline"/>
          <w:rFonts w:asciiTheme="majorHAnsi" w:hAnsiTheme="majorHAnsi" w:cstheme="majorHAnsi"/>
        </w:rPr>
        <w:t>—Haiti</w:t>
      </w:r>
      <w:r w:rsidRPr="00907A1C">
        <w:rPr>
          <w:rFonts w:asciiTheme="majorHAnsi" w:hAnsiTheme="majorHAnsi" w:cstheme="majorHAnsi"/>
          <w:sz w:val="16"/>
        </w:rPr>
        <w:t xml:space="preserve">. Haitians breach none of the researchers' biophysical boundaries. </w:t>
      </w:r>
      <w:r w:rsidRPr="00907A1C">
        <w:rPr>
          <w:rStyle w:val="StyleUnderline"/>
          <w:rFonts w:asciiTheme="majorHAnsi" w:hAnsiTheme="majorHAnsi" w:cstheme="majorHAnsi"/>
        </w:rPr>
        <w:t xml:space="preserve">But the Caribbean country performs </w:t>
      </w:r>
      <w:r w:rsidRPr="00907A1C">
        <w:rPr>
          <w:rStyle w:val="Emphasis"/>
          <w:rFonts w:asciiTheme="majorHAnsi" w:hAnsiTheme="majorHAnsi" w:cstheme="majorHAnsi"/>
        </w:rPr>
        <w:t>abysmally</w:t>
      </w:r>
      <w:r w:rsidRPr="00907A1C">
        <w:rPr>
          <w:rStyle w:val="StyleUnderline"/>
          <w:rFonts w:asciiTheme="majorHAnsi" w:hAnsiTheme="majorHAnsi" w:cstheme="majorHAnsi"/>
        </w:rPr>
        <w:t xml:space="preserve"> on all 11 social indicators. Life satisfaction</w:t>
      </w:r>
      <w:r w:rsidRPr="00907A1C">
        <w:rPr>
          <w:rFonts w:asciiTheme="majorHAnsi" w:hAnsiTheme="majorHAnsi" w:cstheme="majorHAnsi"/>
          <w:sz w:val="16"/>
        </w:rPr>
        <w:t xml:space="preserve"> scores </w:t>
      </w:r>
      <w:r w:rsidRPr="00907A1C">
        <w:rPr>
          <w:rStyle w:val="StyleUnderline"/>
          <w:rFonts w:asciiTheme="majorHAnsi" w:hAnsiTheme="majorHAnsi" w:cstheme="majorHAnsi"/>
        </w:rPr>
        <w:t>at 4.</w:t>
      </w:r>
      <w:r w:rsidRPr="00907A1C">
        <w:rPr>
          <w:rFonts w:asciiTheme="majorHAnsi" w:hAnsiTheme="majorHAnsi" w:cstheme="majorHAnsi"/>
          <w:sz w:val="16"/>
        </w:rPr>
        <w:t xml:space="preserve">8; healthy </w:t>
      </w:r>
      <w:r w:rsidRPr="00907A1C">
        <w:rPr>
          <w:rStyle w:val="StyleUnderline"/>
          <w:rFonts w:asciiTheme="majorHAnsi" w:hAnsiTheme="majorHAnsi" w:cstheme="majorHAnsi"/>
        </w:rPr>
        <w:t>life expectancy is 52.3 years</w:t>
      </w:r>
      <w:r w:rsidRPr="00907A1C">
        <w:rPr>
          <w:rFonts w:asciiTheme="majorHAnsi" w:hAnsiTheme="majorHAnsi" w:cstheme="majorHAnsi"/>
          <w:sz w:val="16"/>
        </w:rPr>
        <w:t xml:space="preserve">; and Haitians average 2,105 calories per day. The country tallies -0.9 on the democratic quality index. </w:t>
      </w:r>
      <w:r w:rsidRPr="00907A1C">
        <w:rPr>
          <w:rStyle w:val="StyleUnderline"/>
          <w:rFonts w:asciiTheme="majorHAnsi" w:hAnsiTheme="majorHAnsi" w:cstheme="majorHAnsi"/>
        </w:rPr>
        <w:t>Haiti's GDP is $719 per capita</w:t>
      </w:r>
      <w:r w:rsidRPr="00907A1C">
        <w:rPr>
          <w:rFonts w:asciiTheme="majorHAnsi" w:hAnsiTheme="majorHAnsi" w:cstheme="majorHAnsi"/>
          <w:sz w:val="16"/>
        </w:rPr>
        <w:t>.</w:t>
      </w:r>
    </w:p>
    <w:p w14:paraId="749D5E9E" w14:textId="77777777" w:rsidR="00AB2C6C" w:rsidRPr="00907A1C" w:rsidRDefault="00AB2C6C" w:rsidP="00AB2C6C">
      <w:pPr>
        <w:rPr>
          <w:rFonts w:asciiTheme="majorHAnsi" w:hAnsiTheme="majorHAnsi" w:cstheme="majorHAnsi"/>
          <w:sz w:val="16"/>
        </w:rPr>
      </w:pPr>
      <w:r w:rsidRPr="00907A1C">
        <w:rPr>
          <w:rStyle w:val="StyleUnderline"/>
          <w:rFonts w:asciiTheme="majorHAnsi" w:hAnsiTheme="majorHAnsi" w:cstheme="majorHAnsi"/>
        </w:rPr>
        <w:t xml:space="preserve">Other near-sustainability champions include </w:t>
      </w:r>
      <w:r w:rsidRPr="00907A1C">
        <w:rPr>
          <w:rStyle w:val="Emphasis"/>
          <w:rFonts w:asciiTheme="majorHAnsi" w:hAnsiTheme="majorHAnsi" w:cstheme="majorHAnsi"/>
        </w:rPr>
        <w:t>Malawi</w:t>
      </w:r>
      <w:r w:rsidRPr="00907A1C">
        <w:rPr>
          <w:rStyle w:val="StyleUnderline"/>
          <w:rFonts w:asciiTheme="majorHAnsi" w:hAnsiTheme="majorHAnsi" w:cstheme="majorHAnsi"/>
        </w:rPr>
        <w:t xml:space="preserve">, </w:t>
      </w:r>
      <w:r w:rsidRPr="00907A1C">
        <w:rPr>
          <w:rStyle w:val="Emphasis"/>
          <w:rFonts w:asciiTheme="majorHAnsi" w:hAnsiTheme="majorHAnsi" w:cstheme="majorHAnsi"/>
        </w:rPr>
        <w:t>Nepal</w:t>
      </w:r>
      <w:r w:rsidRPr="00907A1C">
        <w:rPr>
          <w:rStyle w:val="StyleUnderline"/>
          <w:rFonts w:asciiTheme="majorHAnsi" w:hAnsiTheme="majorHAnsi" w:cstheme="majorHAnsi"/>
        </w:rPr>
        <w:t xml:space="preserve">, </w:t>
      </w:r>
      <w:r w:rsidRPr="00907A1C">
        <w:rPr>
          <w:rStyle w:val="Emphasis"/>
          <w:rFonts w:asciiTheme="majorHAnsi" w:hAnsiTheme="majorHAnsi" w:cstheme="majorHAnsi"/>
        </w:rPr>
        <w:t>Myanmar</w:t>
      </w:r>
      <w:r w:rsidRPr="00907A1C">
        <w:rPr>
          <w:rStyle w:val="StyleUnderline"/>
          <w:rFonts w:asciiTheme="majorHAnsi" w:hAnsiTheme="majorHAnsi" w:cstheme="majorHAnsi"/>
        </w:rPr>
        <w:t xml:space="preserve">, and </w:t>
      </w:r>
      <w:r w:rsidRPr="00907A1C">
        <w:rPr>
          <w:rStyle w:val="Emphasis"/>
          <w:rFonts w:asciiTheme="majorHAnsi" w:hAnsiTheme="majorHAnsi" w:cstheme="majorHAnsi"/>
        </w:rPr>
        <w:t>Nicaragua</w:t>
      </w:r>
      <w:r w:rsidRPr="00907A1C">
        <w:rPr>
          <w:rStyle w:val="StyleUnderline"/>
          <w:rFonts w:asciiTheme="majorHAnsi" w:hAnsiTheme="majorHAnsi" w:cstheme="majorHAnsi"/>
        </w:rPr>
        <w:t>. All of them score dismally on</w:t>
      </w:r>
      <w:r w:rsidRPr="00907A1C">
        <w:rPr>
          <w:rFonts w:asciiTheme="majorHAnsi" w:hAnsiTheme="majorHAnsi" w:cstheme="majorHAnsi"/>
          <w:sz w:val="16"/>
        </w:rPr>
        <w:t xml:space="preserve"> the </w:t>
      </w:r>
      <w:r w:rsidRPr="00907A1C">
        <w:rPr>
          <w:rStyle w:val="StyleUnderline"/>
          <w:rFonts w:asciiTheme="majorHAnsi" w:hAnsiTheme="majorHAnsi" w:cstheme="majorHAnsi"/>
        </w:rPr>
        <w:t>social indicators, and</w:t>
      </w:r>
      <w:r w:rsidRPr="00907A1C">
        <w:rPr>
          <w:rFonts w:asciiTheme="majorHAnsi" w:hAnsiTheme="majorHAnsi" w:cstheme="majorHAnsi"/>
          <w:sz w:val="16"/>
        </w:rPr>
        <w:t xml:space="preserve"> their </w:t>
      </w:r>
      <w:r w:rsidRPr="00907A1C">
        <w:rPr>
          <w:rStyle w:val="StyleUnderline"/>
          <w:rFonts w:asciiTheme="majorHAnsi" w:hAnsiTheme="majorHAnsi" w:cstheme="majorHAnsi"/>
        </w:rPr>
        <w:t>GDPs</w:t>
      </w:r>
      <w:r w:rsidRPr="00907A1C">
        <w:rPr>
          <w:rFonts w:asciiTheme="majorHAnsi" w:hAnsiTheme="majorHAnsi" w:cstheme="majorHAnsi"/>
          <w:sz w:val="16"/>
        </w:rPr>
        <w:t xml:space="preserve"> per capita are $322, $799, $1,375, and $2,208, respectively.</w:t>
      </w:r>
    </w:p>
    <w:p w14:paraId="5443BAF3" w14:textId="77777777" w:rsidR="00AB2C6C" w:rsidRPr="00907A1C" w:rsidRDefault="00AB2C6C" w:rsidP="00AB2C6C">
      <w:pPr>
        <w:rPr>
          <w:rFonts w:asciiTheme="majorHAnsi" w:hAnsiTheme="majorHAnsi" w:cstheme="majorHAnsi"/>
          <w:sz w:val="16"/>
        </w:rPr>
      </w:pPr>
      <w:r w:rsidRPr="00907A1C">
        <w:rPr>
          <w:rStyle w:val="StyleUnderline"/>
          <w:rFonts w:asciiTheme="majorHAnsi" w:hAnsiTheme="majorHAnsi" w:cstheme="majorHAnsi"/>
        </w:rPr>
        <w:t>The country that</w:t>
      </w:r>
      <w:r w:rsidRPr="00907A1C">
        <w:rPr>
          <w:rFonts w:asciiTheme="majorHAnsi" w:hAnsiTheme="majorHAnsi" w:cstheme="majorHAnsi"/>
          <w:sz w:val="16"/>
        </w:rPr>
        <w:t xml:space="preserve"> currently </w:t>
      </w:r>
      <w:r w:rsidRPr="00907A1C">
        <w:rPr>
          <w:rStyle w:val="StyleUnderline"/>
          <w:rFonts w:asciiTheme="majorHAnsi" w:hAnsiTheme="majorHAnsi" w:cstheme="majorHAnsi"/>
        </w:rPr>
        <w:t xml:space="preserve">comes </w:t>
      </w:r>
      <w:r w:rsidRPr="00907A1C">
        <w:rPr>
          <w:rStyle w:val="Emphasis"/>
          <w:rFonts w:asciiTheme="majorHAnsi" w:hAnsiTheme="majorHAnsi" w:cstheme="majorHAnsi"/>
        </w:rPr>
        <w:t>closest</w:t>
      </w:r>
      <w:r w:rsidRPr="00907A1C">
        <w:rPr>
          <w:rStyle w:val="StyleUnderline"/>
          <w:rFonts w:asciiTheme="majorHAnsi" w:hAnsiTheme="majorHAnsi" w:cstheme="majorHAnsi"/>
        </w:rPr>
        <w:t xml:space="preserve"> to</w:t>
      </w:r>
      <w:r w:rsidRPr="00907A1C">
        <w:rPr>
          <w:rFonts w:asciiTheme="majorHAnsi" w:hAnsiTheme="majorHAnsi" w:cstheme="majorHAnsi"/>
          <w:sz w:val="16"/>
        </w:rPr>
        <w:t xml:space="preserve"> the </w:t>
      </w:r>
      <w:r w:rsidRPr="00907A1C">
        <w:rPr>
          <w:rStyle w:val="StyleUnderline"/>
          <w:rFonts w:asciiTheme="majorHAnsi" w:hAnsiTheme="majorHAnsi" w:cstheme="majorHAnsi"/>
        </w:rPr>
        <w:t>researchers' ideal</w:t>
      </w:r>
      <w:r w:rsidRPr="00907A1C">
        <w:rPr>
          <w:rFonts w:asciiTheme="majorHAnsi" w:hAnsiTheme="majorHAnsi" w:cstheme="majorHAnsi"/>
          <w:sz w:val="16"/>
        </w:rPr>
        <w:t xml:space="preserve"> of remaining within its </w:t>
      </w:r>
      <w:r w:rsidRPr="00907A1C">
        <w:rPr>
          <w:rStyle w:val="StyleUnderline"/>
          <w:rFonts w:asciiTheme="majorHAnsi" w:hAnsiTheme="majorHAnsi" w:cstheme="majorHAnsi"/>
        </w:rPr>
        <w:t>biophysical boundaries while</w:t>
      </w:r>
      <w:r w:rsidRPr="00907A1C">
        <w:rPr>
          <w:rFonts w:asciiTheme="majorHAnsi" w:hAnsiTheme="majorHAnsi" w:cstheme="majorHAnsi"/>
          <w:sz w:val="16"/>
        </w:rPr>
        <w:t xml:space="preserve"> sufficient </w:t>
      </w:r>
      <w:r w:rsidRPr="00907A1C">
        <w:rPr>
          <w:rStyle w:val="StyleUnderline"/>
          <w:rFonts w:asciiTheme="majorHAnsi" w:hAnsiTheme="majorHAnsi" w:cstheme="majorHAnsi"/>
        </w:rPr>
        <w:t>social indicators is…</w:t>
      </w:r>
      <w:r w:rsidRPr="00907A1C">
        <w:rPr>
          <w:rStyle w:val="Emphasis"/>
          <w:rFonts w:asciiTheme="majorHAnsi" w:hAnsiTheme="majorHAnsi" w:cstheme="majorHAnsi"/>
        </w:rPr>
        <w:t>Vietnam</w:t>
      </w:r>
      <w:r w:rsidRPr="00907A1C">
        <w:rPr>
          <w:rFonts w:asciiTheme="majorHAnsi" w:hAnsiTheme="majorHAnsi" w:cstheme="majorHAnsi"/>
          <w:sz w:val="16"/>
        </w:rPr>
        <w:t>. For the record, Vietnam's per capita GDP is $2,306.</w:t>
      </w:r>
    </w:p>
    <w:p w14:paraId="4567D751" w14:textId="77777777" w:rsidR="00AB2C6C" w:rsidRPr="00907A1C" w:rsidRDefault="00AB2C6C" w:rsidP="00AB2C6C">
      <w:pPr>
        <w:rPr>
          <w:rFonts w:asciiTheme="majorHAnsi" w:hAnsiTheme="majorHAnsi" w:cstheme="majorHAnsi"/>
          <w:sz w:val="16"/>
        </w:rPr>
      </w:pPr>
      <w:r w:rsidRPr="00907A1C">
        <w:rPr>
          <w:rStyle w:val="StyleUnderline"/>
          <w:rFonts w:asciiTheme="majorHAnsi" w:hAnsiTheme="majorHAnsi" w:cstheme="majorHAnsi"/>
        </w:rPr>
        <w:t xml:space="preserve">"Countries with higher levels of </w:t>
      </w:r>
      <w:r w:rsidRPr="00907A1C">
        <w:rPr>
          <w:rStyle w:val="Emphasis"/>
          <w:rFonts w:asciiTheme="majorHAnsi" w:hAnsiTheme="majorHAnsi" w:cstheme="majorHAnsi"/>
        </w:rPr>
        <w:t>life satisfaction</w:t>
      </w:r>
      <w:r w:rsidRPr="00907A1C">
        <w:rPr>
          <w:rStyle w:val="StyleUnderline"/>
          <w:rFonts w:asciiTheme="majorHAnsi" w:hAnsiTheme="majorHAnsi" w:cstheme="majorHAnsi"/>
        </w:rPr>
        <w:t xml:space="preserve"> and</w:t>
      </w:r>
      <w:r w:rsidRPr="00907A1C">
        <w:rPr>
          <w:rFonts w:asciiTheme="majorHAnsi" w:hAnsiTheme="majorHAnsi" w:cstheme="majorHAnsi"/>
          <w:sz w:val="16"/>
        </w:rPr>
        <w:t xml:space="preserve"> healthy life </w:t>
      </w:r>
      <w:r w:rsidRPr="00907A1C">
        <w:rPr>
          <w:rStyle w:val="Emphasis"/>
          <w:rFonts w:asciiTheme="majorHAnsi" w:hAnsiTheme="majorHAnsi" w:cstheme="majorHAnsi"/>
        </w:rPr>
        <w:t>expectancy</w:t>
      </w:r>
      <w:r w:rsidRPr="00907A1C">
        <w:rPr>
          <w:rFonts w:asciiTheme="majorHAnsi" w:hAnsiTheme="majorHAnsi" w:cstheme="majorHAnsi"/>
          <w:sz w:val="16"/>
        </w:rPr>
        <w:t xml:space="preserve"> also </w:t>
      </w:r>
      <w:r w:rsidRPr="00907A1C">
        <w:rPr>
          <w:rStyle w:val="StyleUnderline"/>
          <w:rFonts w:asciiTheme="majorHAnsi" w:hAnsiTheme="majorHAnsi" w:cstheme="majorHAnsi"/>
        </w:rPr>
        <w:t>tend to transgress</w:t>
      </w:r>
      <w:r w:rsidRPr="00907A1C">
        <w:rPr>
          <w:rFonts w:asciiTheme="majorHAnsi" w:hAnsiTheme="majorHAnsi" w:cstheme="majorHAnsi"/>
          <w:sz w:val="16"/>
        </w:rPr>
        <w:t xml:space="preserve"> more </w:t>
      </w:r>
      <w:r w:rsidRPr="00907A1C">
        <w:rPr>
          <w:rStyle w:val="StyleUnderline"/>
          <w:rFonts w:asciiTheme="majorHAnsi" w:hAnsiTheme="majorHAnsi" w:cstheme="majorHAnsi"/>
        </w:rPr>
        <w:t>biophysical boundaries,"</w:t>
      </w:r>
      <w:r w:rsidRPr="00907A1C">
        <w:rPr>
          <w:rFonts w:asciiTheme="majorHAnsi" w:hAnsiTheme="majorHAnsi" w:cstheme="majorHAnsi"/>
          <w:sz w:val="16"/>
        </w:rPr>
        <w:t xml:space="preserve"> the researchers note. </w:t>
      </w:r>
      <w:r w:rsidRPr="00907A1C">
        <w:rPr>
          <w:rStyle w:val="StyleUnderline"/>
          <w:rFonts w:asciiTheme="majorHAnsi" w:hAnsiTheme="majorHAnsi" w:cstheme="majorHAnsi"/>
        </w:rPr>
        <w:t>A better way to put this</w:t>
      </w:r>
      <w:r w:rsidRPr="00907A1C">
        <w:rPr>
          <w:rFonts w:asciiTheme="majorHAnsi" w:hAnsiTheme="majorHAnsi" w:cstheme="majorHAnsi"/>
          <w:sz w:val="16"/>
        </w:rPr>
        <w:t xml:space="preserve"> relationship </w:t>
      </w:r>
      <w:r w:rsidRPr="00907A1C">
        <w:rPr>
          <w:rStyle w:val="StyleUnderline"/>
          <w:rFonts w:asciiTheme="majorHAnsi" w:hAnsiTheme="majorHAnsi" w:cstheme="majorHAnsi"/>
        </w:rPr>
        <w:t>is that</w:t>
      </w:r>
      <w:r w:rsidRPr="00907A1C">
        <w:rPr>
          <w:rFonts w:asciiTheme="majorHAnsi" w:hAnsiTheme="majorHAnsi" w:cstheme="majorHAnsi"/>
          <w:sz w:val="16"/>
        </w:rPr>
        <w:t xml:space="preserve"> more </w:t>
      </w:r>
      <w:r w:rsidRPr="00907A1C">
        <w:rPr>
          <w:rStyle w:val="StyleUnderline"/>
          <w:rFonts w:asciiTheme="majorHAnsi" w:hAnsiTheme="majorHAnsi" w:cstheme="majorHAnsi"/>
        </w:rPr>
        <w:t xml:space="preserve">wealth and </w:t>
      </w:r>
      <w:r w:rsidRPr="00907A1C">
        <w:rPr>
          <w:rStyle w:val="Emphasis"/>
          <w:rFonts w:asciiTheme="majorHAnsi" w:hAnsiTheme="majorHAnsi" w:cstheme="majorHAnsi"/>
        </w:rPr>
        <w:t>technology</w:t>
      </w:r>
      <w:r w:rsidRPr="00907A1C">
        <w:rPr>
          <w:rFonts w:asciiTheme="majorHAnsi" w:hAnsiTheme="majorHAnsi" w:cstheme="majorHAnsi"/>
          <w:sz w:val="16"/>
        </w:rPr>
        <w:t xml:space="preserve"> tend to </w:t>
      </w:r>
      <w:r w:rsidRPr="00907A1C">
        <w:rPr>
          <w:rStyle w:val="StyleUnderline"/>
          <w:rFonts w:asciiTheme="majorHAnsi" w:hAnsiTheme="majorHAnsi" w:cstheme="majorHAnsi"/>
        </w:rPr>
        <w:t>make people happier, healthier, and freer</w:t>
      </w:r>
      <w:r w:rsidRPr="00907A1C">
        <w:rPr>
          <w:rFonts w:asciiTheme="majorHAnsi" w:hAnsiTheme="majorHAnsi" w:cstheme="majorHAnsi"/>
          <w:sz w:val="16"/>
        </w:rPr>
        <w:t>.</w:t>
      </w:r>
    </w:p>
    <w:p w14:paraId="3BBC0C80" w14:textId="77777777" w:rsidR="00AB2C6C" w:rsidRDefault="00AB2C6C" w:rsidP="00AB2C6C">
      <w:pPr>
        <w:rPr>
          <w:rStyle w:val="Emphasis"/>
          <w:rFonts w:asciiTheme="majorHAnsi" w:hAnsiTheme="majorHAnsi" w:cstheme="majorHAnsi"/>
        </w:rPr>
      </w:pPr>
      <w:r w:rsidRPr="00907A1C">
        <w:rPr>
          <w:rFonts w:asciiTheme="majorHAnsi" w:hAnsiTheme="majorHAnsi" w:cstheme="majorHAnsi"/>
          <w:sz w:val="16"/>
        </w:rPr>
        <w:t xml:space="preserve">O'Neill and his unhappy team fail drastically to understand how </w:t>
      </w:r>
      <w:r w:rsidRPr="00907A1C">
        <w:rPr>
          <w:rStyle w:val="StyleUnderline"/>
          <w:rFonts w:asciiTheme="majorHAnsi" w:hAnsiTheme="majorHAnsi" w:cstheme="majorHAnsi"/>
        </w:rPr>
        <w:t xml:space="preserve">human </w:t>
      </w:r>
      <w:r w:rsidRPr="00907A1C">
        <w:rPr>
          <w:rStyle w:val="Emphasis"/>
          <w:rFonts w:asciiTheme="majorHAnsi" w:hAnsiTheme="majorHAnsi" w:cstheme="majorHAnsi"/>
          <w:highlight w:val="green"/>
        </w:rPr>
        <w:t>ingenuity</w:t>
      </w:r>
      <w:r w:rsidRPr="00907A1C">
        <w:rPr>
          <w:rStyle w:val="StyleUnderline"/>
          <w:rFonts w:asciiTheme="majorHAnsi" w:hAnsiTheme="majorHAnsi" w:cstheme="majorHAnsi"/>
        </w:rPr>
        <w:t xml:space="preserve"> unleashed </w:t>
      </w:r>
      <w:r w:rsidRPr="00907A1C">
        <w:rPr>
          <w:rStyle w:val="StyleUnderline"/>
          <w:rFonts w:asciiTheme="majorHAnsi" w:hAnsiTheme="majorHAnsi" w:cstheme="majorHAnsi"/>
          <w:highlight w:val="green"/>
        </w:rPr>
        <w:t>in markets is</w:t>
      </w:r>
      <w:r w:rsidRPr="00907A1C">
        <w:rPr>
          <w:rFonts w:asciiTheme="majorHAnsi" w:hAnsiTheme="majorHAnsi" w:cstheme="majorHAnsi"/>
          <w:sz w:val="16"/>
        </w:rPr>
        <w:t xml:space="preserve"> already </w:t>
      </w:r>
      <w:r w:rsidRPr="00907A1C">
        <w:rPr>
          <w:rStyle w:val="StyleUnderline"/>
          <w:rFonts w:asciiTheme="majorHAnsi" w:hAnsiTheme="majorHAnsi" w:cstheme="majorHAnsi"/>
        </w:rPr>
        <w:t xml:space="preserve">well on the way toward </w:t>
      </w:r>
      <w:r w:rsidRPr="00907A1C">
        <w:rPr>
          <w:rStyle w:val="StyleUnderline"/>
          <w:rFonts w:asciiTheme="majorHAnsi" w:hAnsiTheme="majorHAnsi" w:cstheme="majorHAnsi"/>
          <w:highlight w:val="green"/>
        </w:rPr>
        <w:t>making</w:t>
      </w:r>
      <w:r w:rsidRPr="00907A1C">
        <w:rPr>
          <w:rFonts w:asciiTheme="majorHAnsi" w:hAnsiTheme="majorHAnsi" w:cstheme="majorHAnsi"/>
          <w:sz w:val="16"/>
        </w:rPr>
        <w:t xml:space="preserve"> their </w:t>
      </w:r>
      <w:r w:rsidRPr="00907A1C">
        <w:rPr>
          <w:rStyle w:val="StyleUnderline"/>
          <w:rFonts w:asciiTheme="majorHAnsi" w:hAnsiTheme="majorHAnsi" w:cstheme="majorHAnsi"/>
        </w:rPr>
        <w:t xml:space="preserve">supposed planetary </w:t>
      </w:r>
      <w:r w:rsidRPr="00907A1C">
        <w:rPr>
          <w:rStyle w:val="StyleUnderline"/>
          <w:rFonts w:asciiTheme="majorHAnsi" w:hAnsiTheme="majorHAnsi" w:cstheme="majorHAnsi"/>
          <w:highlight w:val="green"/>
        </w:rPr>
        <w:t xml:space="preserve">boundaries </w:t>
      </w:r>
      <w:r w:rsidRPr="00907A1C">
        <w:rPr>
          <w:rStyle w:val="Emphasis"/>
          <w:rFonts w:asciiTheme="majorHAnsi" w:hAnsiTheme="majorHAnsi" w:cstheme="majorHAnsi"/>
          <w:highlight w:val="green"/>
        </w:rPr>
        <w:t>irrelevant</w:t>
      </w:r>
      <w:r w:rsidRPr="00907A1C">
        <w:rPr>
          <w:rStyle w:val="StyleUnderline"/>
          <w:rFonts w:asciiTheme="majorHAnsi" w:hAnsiTheme="majorHAnsi" w:cstheme="majorHAnsi"/>
        </w:rPr>
        <w:t xml:space="preserve">. Take carbon dioxide </w:t>
      </w:r>
      <w:r w:rsidRPr="00907A1C">
        <w:rPr>
          <w:rStyle w:val="Emphasis"/>
          <w:rFonts w:asciiTheme="majorHAnsi" w:hAnsiTheme="majorHAnsi" w:cstheme="majorHAnsi"/>
        </w:rPr>
        <w:t>emissions</w:t>
      </w:r>
      <w:r w:rsidRPr="00907A1C">
        <w:rPr>
          <w:rStyle w:val="StyleUnderline"/>
          <w:rFonts w:asciiTheme="majorHAnsi" w:hAnsiTheme="majorHAnsi" w:cstheme="majorHAnsi"/>
        </w:rPr>
        <w:t xml:space="preserve">: Supporters of </w:t>
      </w:r>
      <w:r w:rsidRPr="00907A1C">
        <w:rPr>
          <w:rStyle w:val="Emphasis"/>
          <w:rFonts w:asciiTheme="majorHAnsi" w:hAnsiTheme="majorHAnsi" w:cstheme="majorHAnsi"/>
        </w:rPr>
        <w:t xml:space="preserve">renewable </w:t>
      </w:r>
      <w:r w:rsidRPr="00907A1C">
        <w:rPr>
          <w:rStyle w:val="Emphasis"/>
          <w:rFonts w:asciiTheme="majorHAnsi" w:hAnsiTheme="majorHAnsi" w:cstheme="majorHAnsi"/>
          <w:highlight w:val="green"/>
        </w:rPr>
        <w:t>energy</w:t>
      </w:r>
      <w:r w:rsidRPr="00907A1C">
        <w:rPr>
          <w:rStyle w:val="StyleUnderline"/>
          <w:rFonts w:asciiTheme="majorHAnsi" w:hAnsiTheme="majorHAnsi" w:cstheme="majorHAnsi"/>
        </w:rPr>
        <w:t xml:space="preserve"> technologies say</w:t>
      </w:r>
      <w:r w:rsidRPr="00907A1C">
        <w:rPr>
          <w:rFonts w:asciiTheme="majorHAnsi" w:hAnsiTheme="majorHAnsi" w:cstheme="majorHAnsi"/>
          <w:sz w:val="16"/>
        </w:rPr>
        <w:t xml:space="preserve"> that their </w:t>
      </w:r>
      <w:r w:rsidRPr="00907A1C">
        <w:rPr>
          <w:rStyle w:val="StyleUnderline"/>
          <w:rFonts w:asciiTheme="majorHAnsi" w:hAnsiTheme="majorHAnsi" w:cstheme="majorHAnsi"/>
          <w:highlight w:val="green"/>
        </w:rPr>
        <w:t>costs</w:t>
      </w:r>
      <w:r w:rsidRPr="00907A1C">
        <w:rPr>
          <w:rStyle w:val="StyleUnderline"/>
          <w:rFonts w:asciiTheme="majorHAnsi" w:hAnsiTheme="majorHAnsi" w:cstheme="majorHAnsi"/>
        </w:rPr>
        <w:t xml:space="preserve"> are already or </w:t>
      </w:r>
      <w:r w:rsidRPr="00907A1C">
        <w:rPr>
          <w:rStyle w:val="StyleUnderline"/>
          <w:rFonts w:asciiTheme="majorHAnsi" w:hAnsiTheme="majorHAnsi" w:cstheme="majorHAnsi"/>
          <w:highlight w:val="green"/>
        </w:rPr>
        <w:t>will</w:t>
      </w:r>
      <w:r w:rsidRPr="00907A1C">
        <w:rPr>
          <w:rFonts w:asciiTheme="majorHAnsi" w:hAnsiTheme="majorHAnsi" w:cstheme="majorHAnsi"/>
          <w:sz w:val="16"/>
        </w:rPr>
        <w:t xml:space="preserve"> soon </w:t>
      </w:r>
      <w:r w:rsidRPr="00907A1C">
        <w:rPr>
          <w:rStyle w:val="StyleUnderline"/>
          <w:rFonts w:asciiTheme="majorHAnsi" w:hAnsiTheme="majorHAnsi" w:cstheme="majorHAnsi"/>
          <w:highlight w:val="green"/>
        </w:rPr>
        <w:t xml:space="preserve">be </w:t>
      </w:r>
      <w:r w:rsidRPr="00907A1C">
        <w:rPr>
          <w:rStyle w:val="Emphasis"/>
          <w:rFonts w:asciiTheme="majorHAnsi" w:hAnsiTheme="majorHAnsi" w:cstheme="majorHAnsi"/>
          <w:highlight w:val="green"/>
        </w:rPr>
        <w:t>lower</w:t>
      </w:r>
      <w:r w:rsidRPr="00907A1C">
        <w:rPr>
          <w:rStyle w:val="Emphasis"/>
          <w:rFonts w:asciiTheme="majorHAnsi" w:hAnsiTheme="majorHAnsi" w:cstheme="majorHAnsi"/>
        </w:rPr>
        <w:t xml:space="preserve"> </w:t>
      </w:r>
    </w:p>
    <w:p w14:paraId="716529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0C581E"/>
    <w:multiLevelType w:val="hybridMultilevel"/>
    <w:tmpl w:val="7DB8653E"/>
    <w:lvl w:ilvl="0" w:tplc="8A624F82">
      <w:start w:val="10"/>
      <w:numFmt w:val="decimal"/>
      <w:lvlText w:val="%1."/>
      <w:lvlJc w:val="left"/>
      <w:pPr>
        <w:ind w:left="1080" w:hanging="360"/>
      </w:pPr>
      <w:rPr>
        <w:rFonts w:eastAsia="Calibr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371F9"/>
    <w:multiLevelType w:val="hybridMultilevel"/>
    <w:tmpl w:val="F2BEF6B2"/>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2C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C6C"/>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F90FE3"/>
  <w14:defaultImageDpi w14:val="300"/>
  <w15:docId w15:val="{009AFC2C-2244-154B-B618-D85839A9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2C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2C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2C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B2C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B2C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2C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C6C"/>
  </w:style>
  <w:style w:type="character" w:customStyle="1" w:styleId="Heading1Char">
    <w:name w:val="Heading 1 Char"/>
    <w:aliases w:val="Pocket Char"/>
    <w:basedOn w:val="DefaultParagraphFont"/>
    <w:link w:val="Heading1"/>
    <w:uiPriority w:val="9"/>
    <w:rsid w:val="00AB2C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2C6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AB2C6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B2C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2C6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AB2C6C"/>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AB2C6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2C6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AB2C6C"/>
    <w:rPr>
      <w:color w:val="auto"/>
      <w:u w:val="none"/>
    </w:rPr>
  </w:style>
  <w:style w:type="paragraph" w:styleId="DocumentMap">
    <w:name w:val="Document Map"/>
    <w:basedOn w:val="Normal"/>
    <w:link w:val="DocumentMapChar"/>
    <w:uiPriority w:val="99"/>
    <w:semiHidden/>
    <w:unhideWhenUsed/>
    <w:rsid w:val="00AB2C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2C6C"/>
    <w:rPr>
      <w:rFonts w:ascii="Lucida Grande" w:hAnsi="Lucida Grande" w:cs="Lucida Grande"/>
    </w:rPr>
  </w:style>
  <w:style w:type="paragraph" w:customStyle="1" w:styleId="Emphasis1">
    <w:name w:val="Emphasis1"/>
    <w:basedOn w:val="Normal"/>
    <w:link w:val="Emphasis"/>
    <w:autoRedefine/>
    <w:uiPriority w:val="20"/>
    <w:qFormat/>
    <w:rsid w:val="00AB2C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AB2C6C"/>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AB2C6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papers.ssrn.com/sol3/papers.cfm?abstract_id=3547312)//ey/" TargetMode="External"/><Relationship Id="rId2" Type="http://schemas.openxmlformats.org/officeDocument/2006/relationships/customXml" Target="../customXml/item2.xml"/><Relationship Id="rId16" Type="http://schemas.openxmlformats.org/officeDocument/2006/relationships/hyperlink" Target="http://www.time.com/time/health/article/0,8599,2082213,0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10" Type="http://schemas.openxmlformats.org/officeDocument/2006/relationships/hyperlink" Target="http://www.asterank.co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space.com/japan-hayabusa2-asteroid-bomb-vide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8325</Words>
  <Characters>47454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2022-02-20T00:06:00Z</dcterms:created>
  <dcterms:modified xsi:type="dcterms:W3CDTF">2022-02-20T00:06:00Z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