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7D83D" w14:textId="77777777" w:rsidR="0015056E" w:rsidRDefault="0015056E" w:rsidP="0015056E">
      <w:pPr>
        <w:pStyle w:val="Heading2"/>
      </w:pPr>
      <w:r>
        <w:t>1</w:t>
      </w:r>
    </w:p>
    <w:p w14:paraId="56EFA008" w14:textId="77777777" w:rsidR="0015056E" w:rsidRDefault="0015056E" w:rsidP="0015056E">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41DB471F" w14:textId="77777777" w:rsidR="0015056E" w:rsidRPr="0066493E" w:rsidRDefault="0015056E" w:rsidP="0015056E">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14443F8A" w14:textId="77777777" w:rsidR="0015056E" w:rsidRPr="00377CD4" w:rsidRDefault="0015056E" w:rsidP="0015056E">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time.¶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7F7F5A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05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56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A1E376"/>
  <w14:defaultImageDpi w14:val="300"/>
  <w15:docId w15:val="{59CEFDB7-7A06-344E-A911-E1F7E0980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05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05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05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05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1505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0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56E"/>
  </w:style>
  <w:style w:type="character" w:customStyle="1" w:styleId="Heading1Char">
    <w:name w:val="Heading 1 Char"/>
    <w:aliases w:val="Pocket Char"/>
    <w:basedOn w:val="DefaultParagraphFont"/>
    <w:link w:val="Heading1"/>
    <w:uiPriority w:val="9"/>
    <w:rsid w:val="001505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05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056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1505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056E"/>
    <w:rPr>
      <w:b/>
      <w:sz w:val="26"/>
      <w:u w:val="none"/>
    </w:rPr>
  </w:style>
  <w:style w:type="character" w:customStyle="1" w:styleId="StyleUnderline">
    <w:name w:val="Style Underline"/>
    <w:aliases w:val="Underline"/>
    <w:basedOn w:val="DefaultParagraphFont"/>
    <w:uiPriority w:val="1"/>
    <w:qFormat/>
    <w:rsid w:val="0015056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505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056E"/>
    <w:rPr>
      <w:color w:val="auto"/>
      <w:u w:val="none"/>
    </w:rPr>
  </w:style>
  <w:style w:type="character" w:styleId="Hyperlink">
    <w:name w:val="Hyperlink"/>
    <w:basedOn w:val="DefaultParagraphFont"/>
    <w:uiPriority w:val="99"/>
    <w:semiHidden/>
    <w:unhideWhenUsed/>
    <w:rsid w:val="0015056E"/>
    <w:rPr>
      <w:color w:val="auto"/>
      <w:u w:val="none"/>
    </w:rPr>
  </w:style>
  <w:style w:type="paragraph" w:styleId="DocumentMap">
    <w:name w:val="Document Map"/>
    <w:basedOn w:val="Normal"/>
    <w:link w:val="DocumentMapChar"/>
    <w:uiPriority w:val="99"/>
    <w:semiHidden/>
    <w:unhideWhenUsed/>
    <w:rsid w:val="001505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056E"/>
    <w:rPr>
      <w:rFonts w:ascii="Lucida Grande" w:hAnsi="Lucida Grande" w:cs="Lucida Grande"/>
    </w:rPr>
  </w:style>
  <w:style w:type="paragraph" w:customStyle="1" w:styleId="textbold">
    <w:name w:val="text bold"/>
    <w:basedOn w:val="Normal"/>
    <w:link w:val="Emphasis"/>
    <w:uiPriority w:val="20"/>
    <w:qFormat/>
    <w:rsid w:val="0015056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2094</Words>
  <Characters>11936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2021-10-18T20:29:00Z</dcterms:created>
  <dcterms:modified xsi:type="dcterms:W3CDTF">2021-10-18T20:29:00Z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