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91EB9F" w14:textId="77777777" w:rsidR="00490BAA" w:rsidRDefault="00490BAA" w:rsidP="00490BAA">
      <w:pPr>
        <w:pStyle w:val="Heading2"/>
      </w:pPr>
      <w:r>
        <w:t>I. Vaccine Apartheid</w:t>
      </w:r>
    </w:p>
    <w:p w14:paraId="67090375" w14:textId="77777777" w:rsidR="00490BAA" w:rsidRPr="00BB588A" w:rsidRDefault="00490BAA" w:rsidP="00490BAA">
      <w:pPr>
        <w:pStyle w:val="Heading4"/>
        <w:rPr>
          <w:rFonts w:cs="Calibri"/>
          <w:color w:val="FF0000"/>
        </w:rPr>
      </w:pPr>
      <w:r w:rsidRPr="00BB588A">
        <w:rPr>
          <w:rFonts w:cs="Calibri"/>
        </w:rPr>
        <w:t xml:space="preserve">A TRIPS waiver for covid vaccines will not pass in the squo. Baschuk 7/26 </w:t>
      </w:r>
    </w:p>
    <w:p w14:paraId="5FD69165" w14:textId="77777777" w:rsidR="00490BAA" w:rsidRPr="00BB588A" w:rsidRDefault="00490BAA" w:rsidP="00490BAA">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4594AD21" w14:textId="77777777" w:rsidR="00490BAA" w:rsidRPr="003C7242" w:rsidRDefault="00490BAA" w:rsidP="00490BAA">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73C291DE" w14:textId="77777777" w:rsidR="00490BAA" w:rsidRPr="00161F0C" w:rsidRDefault="00490BAA" w:rsidP="00490BAA">
      <w:pPr>
        <w:pStyle w:val="Heading4"/>
      </w:pPr>
      <w:r>
        <w:t>The only way to solve the pandemic is global vaccination, but current production is woefully short.</w:t>
      </w:r>
    </w:p>
    <w:p w14:paraId="0A62EB69" w14:textId="77777777" w:rsidR="00490BAA" w:rsidRPr="00E16557" w:rsidRDefault="00490BAA" w:rsidP="00490BAA">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0FEDD511" w14:textId="77777777" w:rsidR="00490BAA" w:rsidRPr="002C3011" w:rsidRDefault="00490BAA" w:rsidP="00490BAA">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3213B050" w14:textId="77777777" w:rsidR="00490BAA" w:rsidRPr="00161F0C" w:rsidRDefault="00490BAA" w:rsidP="00490BAA">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385FBD50" w14:textId="77777777" w:rsidR="00490BAA" w:rsidRPr="00161F0C" w:rsidRDefault="00490BAA" w:rsidP="00490BAA">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4BEE6E25" w14:textId="77777777" w:rsidR="00490BAA" w:rsidRPr="00161F0C" w:rsidRDefault="00490BAA" w:rsidP="00490BAA">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1504513E" w14:textId="77777777" w:rsidR="00490BAA" w:rsidRPr="00E16557" w:rsidRDefault="00490BAA" w:rsidP="00490BAA">
      <w:pPr>
        <w:pStyle w:val="Heading4"/>
      </w:pPr>
      <w:r w:rsidRPr="00E16557">
        <w:t>Compulsory licensing is not sufficient – drug company resistance, IP thickets, and devolved decision-making.</w:t>
      </w:r>
    </w:p>
    <w:p w14:paraId="61AD7C28" w14:textId="77777777" w:rsidR="00490BAA" w:rsidRPr="00E16557" w:rsidRDefault="00490BAA" w:rsidP="00490BAA">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5780F30E" w14:textId="77777777" w:rsidR="00490BAA" w:rsidRPr="002F264B" w:rsidRDefault="00490BAA" w:rsidP="00490BAA">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08F948D7" w14:textId="77777777" w:rsidR="00490BAA" w:rsidRPr="007108BA" w:rsidRDefault="00490BAA" w:rsidP="00490BAA">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5E6C1108" w14:textId="77777777" w:rsidR="00490BAA" w:rsidRPr="007108BA" w:rsidRDefault="00490BAA" w:rsidP="00490BAA">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72D65132" w14:textId="77777777" w:rsidR="00490BAA" w:rsidRPr="00DC78EB" w:rsidRDefault="00490BAA" w:rsidP="00490BAA">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22F5DD95" w14:textId="77777777" w:rsidR="00490BAA" w:rsidRDefault="00490BAA" w:rsidP="00490BAA">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4D425EB1" w14:textId="77777777" w:rsidR="00490BAA" w:rsidRPr="00076CD9" w:rsidRDefault="00490BAA" w:rsidP="00490BAA">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063783AC" w14:textId="77777777" w:rsidR="00490BAA" w:rsidRPr="00076CD9" w:rsidRDefault="00490BAA" w:rsidP="00490BAA">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1AC30905" w14:textId="77777777" w:rsidR="00490BAA" w:rsidRPr="00076CD9" w:rsidRDefault="00490BAA" w:rsidP="00490BAA">
      <w:pPr>
        <w:ind w:left="720"/>
        <w:rPr>
          <w:sz w:val="12"/>
          <w:szCs w:val="12"/>
        </w:rPr>
      </w:pPr>
      <w:r w:rsidRPr="22DF304D">
        <w:rPr>
          <w:sz w:val="12"/>
          <w:szCs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r w:rsidRPr="22DF304D">
        <w:rPr>
          <w:rStyle w:val="Emphasis"/>
          <w:highlight w:val="yellow"/>
        </w:rPr>
        <w:t>.</w:t>
      </w:r>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nutritionrelated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(onethird of all deaths), severe poverty would kill some 16,000 Americans and 26,000 citizens of the European Union each week.¶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473DCCBF" w14:textId="77777777" w:rsidR="00490BAA" w:rsidRPr="00DC78EB" w:rsidRDefault="00490BAA" w:rsidP="00490BAA">
      <w:pPr>
        <w:rPr>
          <w:sz w:val="12"/>
        </w:rPr>
      </w:pPr>
    </w:p>
    <w:p w14:paraId="28E4A39D" w14:textId="77777777" w:rsidR="00490BAA" w:rsidRDefault="00490BAA" w:rsidP="00490BAA">
      <w:pPr>
        <w:pStyle w:val="Heading2"/>
      </w:pPr>
      <w:r>
        <w:t>II. Solvency</w:t>
      </w:r>
    </w:p>
    <w:p w14:paraId="66658AE9" w14:textId="77777777" w:rsidR="00490BAA" w:rsidRPr="00E16557" w:rsidRDefault="00490BAA" w:rsidP="00490BAA">
      <w:pPr>
        <w:pStyle w:val="Heading4"/>
      </w:pPr>
      <w:r>
        <w:t>Plan text: The member nations of the World Trade Organization ought to waive intellectual property protections for Covid-19 related medicines.</w:t>
      </w:r>
    </w:p>
    <w:p w14:paraId="608EF46B" w14:textId="77777777" w:rsidR="00490BAA" w:rsidRPr="00E16557" w:rsidRDefault="00490BAA" w:rsidP="00490BAA">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67439CA9" w14:textId="77777777" w:rsidR="00490BAA" w:rsidRPr="00DC5CFA" w:rsidRDefault="00490BAA" w:rsidP="00490BAA">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27DDFFE6" w14:textId="77777777" w:rsidR="00490BAA" w:rsidRPr="00E16557" w:rsidRDefault="00490BAA" w:rsidP="00490BAA">
      <w:pPr>
        <w:pStyle w:val="Heading4"/>
      </w:pPr>
      <w:r w:rsidRPr="00E16557">
        <w:t>A waiver would increase leverage over pharma and provide legal certainty needed to spur critical production.</w:t>
      </w:r>
    </w:p>
    <w:p w14:paraId="0AAEE1BD" w14:textId="77777777" w:rsidR="00490BAA" w:rsidRPr="00E16557" w:rsidRDefault="00490BAA" w:rsidP="00490BAA">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7216D890" w14:textId="77777777" w:rsidR="00490BAA" w:rsidRPr="00D308C4" w:rsidRDefault="00490BAA" w:rsidP="00490BAA">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717F0266" w14:textId="77777777" w:rsidR="00490BAA" w:rsidRPr="00E16557" w:rsidRDefault="00490BAA" w:rsidP="00490BAA">
      <w:pPr>
        <w:pStyle w:val="Heading4"/>
      </w:pPr>
      <w:r>
        <w:t>Legal certainty unlocks global production.</w:t>
      </w:r>
    </w:p>
    <w:p w14:paraId="308BE716" w14:textId="77777777" w:rsidR="00490BAA" w:rsidRPr="00E16557" w:rsidRDefault="00490BAA" w:rsidP="00490BAA">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022CFD5B" w14:textId="77777777" w:rsidR="00490BAA" w:rsidRPr="0061477E" w:rsidRDefault="00490BAA" w:rsidP="00490BAA">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13002EAE" w14:textId="77777777" w:rsidR="00490BAA" w:rsidRPr="007108BA" w:rsidRDefault="00490BAA" w:rsidP="00490BAA">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090B798C" w14:textId="77777777" w:rsidR="00490BAA" w:rsidRPr="007108BA" w:rsidRDefault="00490BAA" w:rsidP="00490BAA">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8429A0C" w14:textId="77777777" w:rsidR="00490BAA" w:rsidRPr="00F828E6" w:rsidRDefault="00490BAA" w:rsidP="00490BAA">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4E1C7BF3" w14:textId="77777777" w:rsidR="00490BAA" w:rsidRDefault="00490BAA" w:rsidP="00490BAA">
      <w:pPr>
        <w:pStyle w:val="Heading2"/>
      </w:pPr>
      <w:r>
        <w:t>III. Framing</w:t>
      </w:r>
    </w:p>
    <w:p w14:paraId="35CBFEF5" w14:textId="77777777" w:rsidR="00490BAA" w:rsidRDefault="00490BAA" w:rsidP="00490BAA">
      <w:pPr>
        <w:pStyle w:val="Heading4"/>
      </w:pPr>
      <w:r>
        <w:t>The Aff challenges dehumanizing cultural frames that allow us to ignore human suffering. Recognition of common vulnerability is key to a politics that rejects violence, oppression, and indifference.</w:t>
      </w:r>
    </w:p>
    <w:p w14:paraId="6E00C322" w14:textId="77777777" w:rsidR="00490BAA" w:rsidRPr="00896404" w:rsidRDefault="00490BAA" w:rsidP="00490BAA">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2E4AF028" w14:textId="77777777" w:rsidR="00490BAA" w:rsidRPr="005F464B" w:rsidRDefault="00490BAA" w:rsidP="00490BAA">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0BEBEB4D" w14:textId="77777777" w:rsidR="00490BAA" w:rsidRDefault="00490BAA" w:rsidP="00490BAA">
      <w:pPr>
        <w:spacing w:after="0" w:line="240" w:lineRule="auto"/>
        <w:ind w:left="720" w:right="720"/>
        <w:rPr>
          <w:rFonts w:eastAsia="Times New Roman" w:cs="Times New Roman"/>
          <w:sz w:val="24"/>
        </w:rPr>
      </w:pPr>
    </w:p>
    <w:p w14:paraId="74AEA85C" w14:textId="77777777" w:rsidR="00490BAA" w:rsidRPr="003C5A91" w:rsidRDefault="00490BAA" w:rsidP="00490BAA">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6B7DC4E2" w14:textId="77777777" w:rsidR="00490BAA" w:rsidRPr="003C5A91" w:rsidRDefault="00490BAA" w:rsidP="00490BAA">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52F70EDB" w14:textId="77777777" w:rsidR="00490BAA" w:rsidRPr="003C5A91" w:rsidRDefault="00490BAA" w:rsidP="00490BAA">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6B01D208" w14:textId="77777777" w:rsidR="00490BAA" w:rsidRPr="00F601E6" w:rsidRDefault="00490BAA" w:rsidP="00490BAA"/>
    <w:p w14:paraId="2327BEF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0B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BAA"/>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F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0E4260"/>
  <w14:defaultImageDpi w14:val="300"/>
  <w15:docId w15:val="{4AFC0B71-C0CD-5C4B-BD57-D9702C36C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0BA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90B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0B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0B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490B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0B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0BAA"/>
  </w:style>
  <w:style w:type="character" w:customStyle="1" w:styleId="Heading1Char">
    <w:name w:val="Heading 1 Char"/>
    <w:aliases w:val="Pocket Char"/>
    <w:basedOn w:val="DefaultParagraphFont"/>
    <w:link w:val="Heading1"/>
    <w:uiPriority w:val="9"/>
    <w:rsid w:val="00490B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0BA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90BA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90B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0BAA"/>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490BAA"/>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490BA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90BA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490BAA"/>
    <w:rPr>
      <w:color w:val="auto"/>
      <w:u w:val="none"/>
    </w:rPr>
  </w:style>
  <w:style w:type="paragraph" w:styleId="DocumentMap">
    <w:name w:val="Document Map"/>
    <w:basedOn w:val="Normal"/>
    <w:link w:val="DocumentMapChar"/>
    <w:uiPriority w:val="99"/>
    <w:semiHidden/>
    <w:unhideWhenUsed/>
    <w:rsid w:val="00490B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0BAA"/>
    <w:rPr>
      <w:rFonts w:ascii="Lucida Grande" w:hAnsi="Lucida Grande" w:cs="Lucida Grande"/>
    </w:rPr>
  </w:style>
  <w:style w:type="paragraph" w:customStyle="1" w:styleId="textbold">
    <w:name w:val="text bold"/>
    <w:basedOn w:val="Normal"/>
    <w:link w:val="Emphasis"/>
    <w:uiPriority w:val="20"/>
    <w:qFormat/>
    <w:rsid w:val="00490BA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lenahudl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014B1F-EBD3-294E-8D7D-BEEBF6D00BF9}">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8883</Words>
  <Characters>50638</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59403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Helena Hudlin</cp:lastModifiedBy>
  <cp:revision>1</cp:revision>
  <dcterms:created xsi:type="dcterms:W3CDTF">2021-09-18T22:53:00Z</dcterms:created>
  <dcterms:modified xsi:type="dcterms:W3CDTF">2021-09-18T22:53:00Z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