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AD206" w14:textId="77777777" w:rsidR="00D37E31" w:rsidRPr="00FD4BB7" w:rsidRDefault="00D37E31" w:rsidP="00D37E31">
      <w:pPr>
        <w:pStyle w:val="Heading1"/>
        <w:rPr>
          <w:rFonts w:cs="Calibri"/>
        </w:rPr>
      </w:pPr>
      <w:r w:rsidRPr="00FD4BB7">
        <w:rPr>
          <w:rFonts w:cs="Calibri"/>
        </w:rPr>
        <w:t xml:space="preserve">Aff </w:t>
      </w:r>
    </w:p>
    <w:p w14:paraId="2B77E874" w14:textId="77777777" w:rsidR="00D37E31" w:rsidRPr="00FD4BB7" w:rsidRDefault="00D37E31" w:rsidP="00D37E31">
      <w:pPr>
        <w:pStyle w:val="Heading2"/>
        <w:rPr>
          <w:rFonts w:cs="Calibri"/>
        </w:rPr>
      </w:pPr>
      <w:r>
        <w:rPr>
          <w:rFonts w:cs="Calibri"/>
        </w:rPr>
        <w:t>Advantage</w:t>
      </w:r>
    </w:p>
    <w:p w14:paraId="321D846D" w14:textId="77777777" w:rsidR="00D37E31" w:rsidRPr="00FD4BB7" w:rsidRDefault="00D37E31" w:rsidP="00D37E31">
      <w:pPr>
        <w:pStyle w:val="Heading4"/>
        <w:rPr>
          <w:rFonts w:cs="Calibri"/>
        </w:rPr>
      </w:pPr>
      <w:r w:rsidRPr="00FD4BB7">
        <w:rPr>
          <w:rFonts w:cs="Calibri"/>
        </w:rPr>
        <w:t>Incarcerated workers do not have a right to strike in the US.</w:t>
      </w:r>
    </w:p>
    <w:p w14:paraId="316E0B93" w14:textId="77777777" w:rsidR="00D37E31" w:rsidRPr="00FD4BB7" w:rsidRDefault="00D37E31" w:rsidP="00D37E31">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9" w:history="1">
        <w:r w:rsidRPr="00FD4BB7">
          <w:rPr>
            <w:rStyle w:val="Hyperlink"/>
          </w:rPr>
          <w:t>https://harvardlawreview.org/2019/03/striking-the-right-balance-toward-a-better-understanding-of-prison-strikes/)//ML</w:t>
        </w:r>
      </w:hyperlink>
    </w:p>
    <w:p w14:paraId="65BECA8C" w14:textId="77777777" w:rsidR="00D37E31" w:rsidRPr="00FD4BB7" w:rsidRDefault="00D37E31" w:rsidP="00D37E31">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36D51A2" w14:textId="77777777" w:rsidR="00D37E31" w:rsidRPr="00FD4BB7" w:rsidRDefault="00D37E31" w:rsidP="00D37E31">
      <w:pPr>
        <w:pStyle w:val="Heading4"/>
        <w:rPr>
          <w:rFonts w:cs="Calibri"/>
        </w:rPr>
      </w:pPr>
      <w:r w:rsidRPr="00FD4BB7">
        <w:rPr>
          <w:rFonts w:cs="Calibri"/>
        </w:rPr>
        <w:t>Incarceration disproportionately affects people of color, which causes a permanent reduction in job opportunities and quality of life. Rezal 21</w:t>
      </w:r>
    </w:p>
    <w:p w14:paraId="73E1A43E" w14:textId="77777777" w:rsidR="00D37E31" w:rsidRPr="00FD4BB7" w:rsidRDefault="00D37E31" w:rsidP="00D37E31">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3266CA0C" w14:textId="77777777" w:rsidR="00D37E31" w:rsidRPr="00FD4BB7" w:rsidRDefault="00D37E31" w:rsidP="00D37E31">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10"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11"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2C61FB03" w14:textId="77777777" w:rsidR="00D37E31" w:rsidRPr="00FD4BB7" w:rsidRDefault="00D37E31" w:rsidP="00D37E31">
      <w:pPr>
        <w:pStyle w:val="Heading4"/>
        <w:rPr>
          <w:rFonts w:cs="Calibri"/>
        </w:rPr>
      </w:pPr>
      <w:r w:rsidRPr="00FD4BB7">
        <w:rPr>
          <w:rFonts w:cs="Calibri"/>
        </w:rPr>
        <w:t>Prison working conditions are terrible—prisoners work in unsafe conditions and accrue thousands of dollars in debt. Eisen 20</w:t>
      </w:r>
    </w:p>
    <w:p w14:paraId="45E774F6" w14:textId="77777777" w:rsidR="00D37E31" w:rsidRPr="00FD4BB7" w:rsidRDefault="00D37E31" w:rsidP="00D37E31">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B7ED729" w14:textId="77777777" w:rsidR="00D37E31" w:rsidRPr="00FD4BB7" w:rsidRDefault="00D37E31" w:rsidP="00D37E31">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14"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5"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7"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8"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9"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FD4BB7">
          <w:rPr>
            <w:rStyle w:val="Hyperlink"/>
            <w:sz w:val="12"/>
          </w:rPr>
          <w:t>poorly</w:t>
        </w:r>
      </w:hyperlink>
      <w:r w:rsidRPr="00FD4BB7">
        <w:rPr>
          <w:sz w:val="12"/>
        </w:rPr>
        <w:t xml:space="preserve"> as they had been as slaves. Records </w:t>
      </w:r>
      <w:hyperlink r:id="rId21"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24"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5"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6"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2C1118E9" w14:textId="77777777" w:rsidR="00D37E31" w:rsidRPr="00FD4BB7" w:rsidRDefault="00D37E31" w:rsidP="00D37E31">
      <w:pPr>
        <w:pStyle w:val="Heading4"/>
        <w:rPr>
          <w:rFonts w:cs="Calibri"/>
        </w:rPr>
      </w:pPr>
      <w:r w:rsidRPr="00FD4BB7">
        <w:rPr>
          <w:rFonts w:cs="Calibri"/>
        </w:rPr>
        <w:t>Prisoners make almost no money for their labor. Fulcher 15</w:t>
      </w:r>
    </w:p>
    <w:p w14:paraId="26F57465" w14:textId="77777777" w:rsidR="00D37E31" w:rsidRPr="00FD4BB7" w:rsidRDefault="00D37E31" w:rsidP="00D37E31">
      <w:r w:rsidRPr="00FD4BB7">
        <w:t>Patrice A. Fulcher [Associate Professor at The John Marshall Law School], 15 - ("," Journal of Civil Rights and Economic Development, Winter 2015, accessed 10-28-2021, https://scholarship.law.stjohns.edu/cgi/viewcontent.cgi?article=1759&amp;context=jcred)//ML</w:t>
      </w:r>
    </w:p>
    <w:p w14:paraId="317F00B0" w14:textId="77777777" w:rsidR="00D37E31" w:rsidRPr="00FD4BB7" w:rsidRDefault="00D37E31" w:rsidP="00D37E31">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04A2A0A" w14:textId="77777777" w:rsidR="00D37E31" w:rsidRPr="00FD4BB7" w:rsidRDefault="00D37E31" w:rsidP="00D37E31">
      <w:pPr>
        <w:pStyle w:val="Heading4"/>
        <w:rPr>
          <w:rFonts w:cs="Calibri"/>
        </w:rPr>
      </w:pPr>
      <w:r w:rsidRPr="00FD4BB7">
        <w:rPr>
          <w:rFonts w:cs="Calibri"/>
        </w:rPr>
        <w:t>Low wages for prisoners create cycles of recidivism. Fulcher 15</w:t>
      </w:r>
    </w:p>
    <w:p w14:paraId="683BB41F" w14:textId="77777777" w:rsidR="00D37E31" w:rsidRPr="00FD4BB7" w:rsidRDefault="00D37E31" w:rsidP="00D37E31">
      <w:r w:rsidRPr="00FD4BB7">
        <w:t xml:space="preserve">Patrice A. Fulcher [Associate Professor at The John Marshall Law School], 15 - ("," Journal of Civil Rights and Economic Development, Winter 2015, accessed 10-28-2021, </w:t>
      </w:r>
      <w:hyperlink r:id="rId27" w:history="1">
        <w:r w:rsidRPr="00FD4BB7">
          <w:rPr>
            <w:rStyle w:val="Hyperlink"/>
          </w:rPr>
          <w:t>https://scholarship.law.stjohns.edu/cgi/viewcontent.cgi?article=1759&amp;context=jcred)//ML</w:t>
        </w:r>
      </w:hyperlink>
    </w:p>
    <w:p w14:paraId="5579F814" w14:textId="77777777" w:rsidR="00D37E31" w:rsidRPr="00FD4BB7" w:rsidRDefault="00D37E31" w:rsidP="00D37E31">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432F09E8" w14:textId="77777777" w:rsidR="00D37E31" w:rsidRPr="00FD4BB7" w:rsidRDefault="00D37E31" w:rsidP="00D37E31">
      <w:pPr>
        <w:pStyle w:val="Heading2"/>
        <w:rPr>
          <w:rFonts w:cs="Calibri"/>
        </w:rPr>
      </w:pPr>
      <w:r w:rsidRPr="00FD4BB7">
        <w:rPr>
          <w:rFonts w:cs="Calibri"/>
        </w:rPr>
        <w:t xml:space="preserve">Plan </w:t>
      </w:r>
    </w:p>
    <w:p w14:paraId="7E9BDFAC" w14:textId="77777777" w:rsidR="00D37E31" w:rsidRPr="00FD4BB7" w:rsidRDefault="00D37E31" w:rsidP="00D37E31">
      <w:pPr>
        <w:pStyle w:val="Heading4"/>
        <w:rPr>
          <w:rFonts w:cs="Calibri"/>
        </w:rPr>
      </w:pPr>
      <w:r w:rsidRPr="00FD4BB7">
        <w:rPr>
          <w:rFonts w:cs="Calibri"/>
        </w:rPr>
        <w:t xml:space="preserve">Plan: The United States ought to recognize the unconditional right of incarcerated workers to strike. </w:t>
      </w:r>
    </w:p>
    <w:p w14:paraId="3CE0B3E2" w14:textId="77777777" w:rsidR="00D37E31" w:rsidRPr="00FD4BB7" w:rsidRDefault="00D37E31" w:rsidP="00D37E31">
      <w:pPr>
        <w:pStyle w:val="Heading2"/>
        <w:rPr>
          <w:rFonts w:cs="Calibri"/>
        </w:rPr>
      </w:pPr>
      <w:r w:rsidRPr="00FD4BB7">
        <w:rPr>
          <w:rFonts w:cs="Calibri"/>
        </w:rPr>
        <w:t xml:space="preserve">Solvency </w:t>
      </w:r>
    </w:p>
    <w:p w14:paraId="1361BC3F" w14:textId="77777777" w:rsidR="00D37E31" w:rsidRPr="00FD4BB7" w:rsidRDefault="00D37E31" w:rsidP="00D37E31">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277F79E1" w14:textId="77777777" w:rsidR="00D37E31" w:rsidRPr="00FD4BB7" w:rsidRDefault="00D37E31" w:rsidP="00D37E31">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8" w:history="1">
        <w:r w:rsidRPr="00FD4BB7">
          <w:rPr>
            <w:rStyle w:val="Hyperlink"/>
          </w:rPr>
          <w:t>https://harvardlawreview.org/2019/03/striking-the-right-balance-toward-a-better-understanding-of-prison-strikes/)//ML</w:t>
        </w:r>
      </w:hyperlink>
    </w:p>
    <w:p w14:paraId="60738108" w14:textId="77777777" w:rsidR="00D37E31" w:rsidRPr="00C37B5A" w:rsidRDefault="00D37E31" w:rsidP="00D37E31">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4A29F702" w14:textId="77777777" w:rsidR="00D37E31" w:rsidRPr="000D3D12" w:rsidRDefault="00D37E31" w:rsidP="00D37E31">
      <w:pPr>
        <w:rPr>
          <w:sz w:val="12"/>
        </w:rPr>
      </w:pPr>
    </w:p>
    <w:p w14:paraId="46F5DF2B" w14:textId="77777777" w:rsidR="00D37E31" w:rsidRPr="00FD4BB7" w:rsidRDefault="00D37E31" w:rsidP="00D37E31">
      <w:pPr>
        <w:pStyle w:val="Heading4"/>
      </w:pPr>
      <w:r w:rsidRPr="00FD4BB7">
        <w:t>Incarcerated workers are uniquely vulnerable to exploitation</w:t>
      </w:r>
      <w:r>
        <w:t>. T</w:t>
      </w:r>
      <w:r w:rsidRPr="00FD4BB7">
        <w:t>he right to strike is a key weapon in fighting for better conditions</w:t>
      </w:r>
    </w:p>
    <w:p w14:paraId="617F4D7C" w14:textId="77777777" w:rsidR="00D37E31" w:rsidRPr="00FD4BB7" w:rsidRDefault="00D37E31" w:rsidP="00D37E31">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FD4BB7">
          <w:rPr>
            <w:rStyle w:val="Hyperlink"/>
          </w:rPr>
          <w:t>https://www.teenvogue.com/story/labor-day-2018-how-the-ongoing-prison-strike-is-connected-to-the-labor-movement. Accessed 11-1-2021</w:t>
        </w:r>
      </w:hyperlink>
      <w:r w:rsidRPr="00FD4BB7">
        <w:t>; MJen]</w:t>
      </w:r>
    </w:p>
    <w:p w14:paraId="6BCC7838" w14:textId="77777777" w:rsidR="00D37E31" w:rsidRPr="00FD4BB7" w:rsidRDefault="00D37E31" w:rsidP="00D37E31">
      <w:pPr>
        <w:rPr>
          <w:sz w:val="12"/>
          <w:szCs w:val="12"/>
        </w:rPr>
      </w:pPr>
      <w:r w:rsidRPr="00FD4BB7">
        <w:rPr>
          <w:sz w:val="12"/>
          <w:szCs w:val="12"/>
        </w:rPr>
        <w:t xml:space="preserve"> It’s a tough time to be a worker in America. The Trump administration has </w:t>
      </w:r>
      <w:hyperlink r:id="rId30">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31">
        <w:r w:rsidRPr="00FD4BB7">
          <w:rPr>
            <w:rStyle w:val="Hyperlink"/>
            <w:sz w:val="12"/>
            <w:szCs w:val="12"/>
          </w:rPr>
          <w:t>continues to widen</w:t>
        </w:r>
      </w:hyperlink>
      <w:r w:rsidRPr="00FD4BB7">
        <w:rPr>
          <w:sz w:val="12"/>
          <w:szCs w:val="12"/>
        </w:rPr>
        <w:t xml:space="preserve"> at an alarming rate; poverty remains </w:t>
      </w:r>
      <w:hyperlink r:id="rId32">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33">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34">
        <w:r w:rsidRPr="00FD4BB7">
          <w:rPr>
            <w:rStyle w:val="Hyperlink"/>
            <w:sz w:val="12"/>
            <w:szCs w:val="12"/>
          </w:rPr>
          <w:t>the digital media organizing wave</w:t>
        </w:r>
      </w:hyperlink>
      <w:r w:rsidRPr="00FD4BB7">
        <w:rPr>
          <w:sz w:val="12"/>
          <w:szCs w:val="12"/>
        </w:rPr>
        <w:t xml:space="preserve"> are struggling, as </w:t>
      </w:r>
      <w:hyperlink r:id="rId35">
        <w:r w:rsidRPr="00FD4BB7">
          <w:rPr>
            <w:rStyle w:val="Hyperlink"/>
            <w:sz w:val="12"/>
            <w:szCs w:val="12"/>
          </w:rPr>
          <w:t>BuzzFeed</w:t>
        </w:r>
      </w:hyperlink>
      <w:r w:rsidRPr="00FD4BB7">
        <w:rPr>
          <w:sz w:val="12"/>
          <w:szCs w:val="12"/>
        </w:rPr>
        <w:t xml:space="preserve"> founder Jonah Peretti has repeatedly spoken out against unionizing, while </w:t>
      </w:r>
      <w:hyperlink r:id="rId36">
        <w:r w:rsidRPr="00FD4BB7">
          <w:rPr>
            <w:rStyle w:val="Hyperlink"/>
            <w:sz w:val="12"/>
            <w:szCs w:val="12"/>
          </w:rPr>
          <w:t>Slate</w:t>
        </w:r>
      </w:hyperlink>
      <w:r w:rsidRPr="00FD4BB7">
        <w:rPr>
          <w:sz w:val="12"/>
          <w:szCs w:val="12"/>
        </w:rPr>
        <w:t xml:space="preserve"> and </w:t>
      </w:r>
      <w:hyperlink r:id="rId37">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8">
        <w:r w:rsidRPr="00FD4BB7">
          <w:rPr>
            <w:rStyle w:val="Hyperlink"/>
            <w:sz w:val="12"/>
            <w:szCs w:val="12"/>
          </w:rPr>
          <w:t>sex workers</w:t>
        </w:r>
      </w:hyperlink>
      <w:r w:rsidRPr="00FD4BB7">
        <w:rPr>
          <w:sz w:val="12"/>
          <w:szCs w:val="12"/>
        </w:rPr>
        <w:t xml:space="preserve">, </w:t>
      </w:r>
      <w:hyperlink r:id="rId39">
        <w:r w:rsidRPr="00FD4BB7">
          <w:rPr>
            <w:rStyle w:val="Hyperlink"/>
            <w:sz w:val="12"/>
            <w:szCs w:val="12"/>
          </w:rPr>
          <w:t>immigrants</w:t>
        </w:r>
      </w:hyperlink>
      <w:r w:rsidRPr="00FD4BB7">
        <w:rPr>
          <w:sz w:val="12"/>
          <w:szCs w:val="12"/>
        </w:rPr>
        <w:t xml:space="preserve">, and </w:t>
      </w:r>
      <w:hyperlink r:id="rId40">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41">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42">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43">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44">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5">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7">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9">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50">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51">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53">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54">
        <w:r w:rsidRPr="00FD4BB7">
          <w:rPr>
            <w:rStyle w:val="Hyperlink"/>
            <w:sz w:val="12"/>
            <w:szCs w:val="12"/>
          </w:rPr>
          <w:t>shoveling snow after a Boston blizzard</w:t>
        </w:r>
      </w:hyperlink>
      <w:r w:rsidRPr="00FD4BB7">
        <w:rPr>
          <w:sz w:val="12"/>
          <w:szCs w:val="12"/>
        </w:rPr>
        <w:t xml:space="preserve"> to </w:t>
      </w:r>
      <w:hyperlink r:id="rId55">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6">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7">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0FD4BB7">
          <w:rPr>
            <w:rStyle w:val="Hyperlink"/>
            <w:sz w:val="12"/>
            <w:szCs w:val="12"/>
          </w:rPr>
          <w:t>highest incarceration rate in the world</w:t>
        </w:r>
      </w:hyperlink>
      <w:r w:rsidRPr="00FD4BB7">
        <w:rPr>
          <w:sz w:val="12"/>
          <w:szCs w:val="12"/>
        </w:rPr>
        <w:t xml:space="preserve">, with </w:t>
      </w:r>
      <w:hyperlink r:id="rId59">
        <w:r w:rsidRPr="00FD4BB7">
          <w:rPr>
            <w:rStyle w:val="Hyperlink"/>
            <w:sz w:val="12"/>
            <w:szCs w:val="12"/>
          </w:rPr>
          <w:t>2.3 million people</w:t>
        </w:r>
      </w:hyperlink>
      <w:r w:rsidRPr="00FD4BB7">
        <w:rPr>
          <w:sz w:val="12"/>
          <w:szCs w:val="12"/>
        </w:rPr>
        <w:t xml:space="preserve"> currently behind bars, the prison industrial complex </w:t>
      </w:r>
      <w:hyperlink r:id="rId60">
        <w:r w:rsidRPr="00FD4BB7">
          <w:rPr>
            <w:rStyle w:val="Hyperlink"/>
            <w:sz w:val="12"/>
            <w:szCs w:val="12"/>
          </w:rPr>
          <w:t>would collapse</w:t>
        </w:r>
      </w:hyperlink>
      <w:r w:rsidRPr="00FD4BB7">
        <w:rPr>
          <w:sz w:val="12"/>
          <w:szCs w:val="12"/>
        </w:rPr>
        <w:t xml:space="preserve"> were it to pay incarcerated workers the minimum wage—which creates </w:t>
      </w:r>
      <w:hyperlink r:id="rId61">
        <w:r w:rsidRPr="00FD4BB7">
          <w:rPr>
            <w:rStyle w:val="Hyperlink"/>
            <w:sz w:val="12"/>
            <w:szCs w:val="12"/>
          </w:rPr>
          <w:t>further incentive</w:t>
        </w:r>
      </w:hyperlink>
      <w:r w:rsidRPr="00FD4BB7">
        <w:rPr>
          <w:sz w:val="12"/>
          <w:szCs w:val="12"/>
        </w:rPr>
        <w:t xml:space="preserve"> for them to keep locking people up. Many prisoners </w:t>
      </w:r>
      <w:hyperlink r:id="rId62">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63">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64">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6">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8">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E2CE4F2" w14:textId="77777777" w:rsidR="00D37E31" w:rsidRPr="00FD4BB7" w:rsidRDefault="00D37E31" w:rsidP="00D37E31">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3B57E145" w14:textId="77777777" w:rsidR="00D37E31" w:rsidRPr="00FD4BB7" w:rsidRDefault="00D37E31" w:rsidP="00D37E31">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3569E73D" w14:textId="77777777" w:rsidR="00D37E31" w:rsidRPr="00FD4BB7" w:rsidRDefault="00D37E31" w:rsidP="00D37E31">
      <w:pPr>
        <w:pStyle w:val="Heading2"/>
        <w:rPr>
          <w:rFonts w:cs="Calibri"/>
        </w:rPr>
      </w:pPr>
      <w:r w:rsidRPr="00FD4BB7">
        <w:rPr>
          <w:rFonts w:cs="Calibri"/>
        </w:rPr>
        <w:t xml:space="preserve">Framework </w:t>
      </w:r>
    </w:p>
    <w:p w14:paraId="3AD8DA77" w14:textId="77777777" w:rsidR="00D37E31" w:rsidRPr="00FD4BB7" w:rsidRDefault="00D37E31" w:rsidP="00D37E31">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2C41CFC3" w14:textId="77777777" w:rsidR="00D37E31" w:rsidRPr="00FD4BB7" w:rsidRDefault="00D37E31" w:rsidP="00D37E31">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73CC3F15" w14:textId="77777777" w:rsidR="00D37E31" w:rsidRPr="00FD4BB7" w:rsidRDefault="00D37E31" w:rsidP="00D37E31">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7D9D0143" w14:textId="77777777" w:rsidR="00D37E31" w:rsidRPr="00FD4BB7" w:rsidRDefault="00D37E31" w:rsidP="00D37E31">
      <w:pPr>
        <w:pStyle w:val="Heading3"/>
        <w:rPr>
          <w:rFonts w:cs="Calibri"/>
        </w:rPr>
      </w:pPr>
      <w:r w:rsidRPr="00FD4BB7">
        <w:rPr>
          <w:rFonts w:eastAsia="Calibri" w:cs="Calibri"/>
          <w:b w:val="0"/>
          <w:bCs w:val="0"/>
          <w:sz w:val="44"/>
          <w:szCs w:val="44"/>
        </w:rPr>
        <w:t xml:space="preserve">Underview 1 </w:t>
      </w:r>
    </w:p>
    <w:p w14:paraId="0B465244" w14:textId="77777777" w:rsidR="00D37E31" w:rsidRPr="00FD4BB7" w:rsidRDefault="00D37E31" w:rsidP="00D37E31">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23CEB5F9" w14:textId="77777777" w:rsidR="00D37E31" w:rsidRPr="00FD4BB7" w:rsidRDefault="00D37E31" w:rsidP="00D37E31">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4C27DEEF" w14:textId="77777777" w:rsidR="00D37E31" w:rsidRPr="00FD4BB7" w:rsidRDefault="00D37E31" w:rsidP="00D37E31">
      <w:r w:rsidRPr="00FD4BB7">
        <w:rPr>
          <w:rFonts w:eastAsia="Cambria"/>
          <w:sz w:val="12"/>
          <w:szCs w:val="12"/>
        </w:rPr>
        <w:t xml:space="preserve"> </w:t>
      </w:r>
    </w:p>
    <w:p w14:paraId="30A0499F" w14:textId="77777777" w:rsidR="00D37E31" w:rsidRPr="00FD4BB7" w:rsidRDefault="00D37E31" w:rsidP="00D37E31">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10352797" w14:textId="77777777" w:rsidR="00D37E31" w:rsidRPr="00FD4BB7" w:rsidRDefault="00D37E31" w:rsidP="00D37E31">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623C82A0" w14:textId="77777777" w:rsidR="00D37E31" w:rsidRPr="00FD4BB7" w:rsidRDefault="00D37E31" w:rsidP="00D37E31">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66C2BDC" w14:textId="77777777" w:rsidR="00D37E31" w:rsidRPr="00FD4BB7" w:rsidRDefault="00D37E31" w:rsidP="00D37E31">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EDB7ACD" w14:textId="77777777" w:rsidR="00D37E31" w:rsidRPr="00FD4BB7" w:rsidRDefault="00D37E31" w:rsidP="00D37E31">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imperialistic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0502E930" w14:textId="77777777" w:rsidR="00D37E31" w:rsidRPr="00FD4BB7" w:rsidRDefault="00D37E31" w:rsidP="00D37E31">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5BB87A54" w14:textId="77777777" w:rsidR="00D37E31" w:rsidRPr="00FD4BB7" w:rsidRDefault="00D37E31" w:rsidP="00D37E31">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4F39C294" w14:textId="77777777" w:rsidR="00D37E31" w:rsidRPr="00FD4BB7" w:rsidRDefault="00D37E31" w:rsidP="00D37E31">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75EA8E57" w14:textId="77777777" w:rsidR="00D37E31" w:rsidRPr="00FD4BB7" w:rsidRDefault="00D37E31" w:rsidP="00D37E31">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r w:rsidRPr="00FD4BB7">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26392FF" w14:textId="77777777" w:rsidR="00D37E31" w:rsidRPr="00FD4BB7" w:rsidRDefault="00D37E31" w:rsidP="00D37E31">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010B0FFD" w14:textId="77777777" w:rsidR="00D37E31" w:rsidRPr="00FD4BB7" w:rsidRDefault="00D37E31" w:rsidP="00D37E31">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20711E1A" w14:textId="77777777" w:rsidR="00D37E31" w:rsidRPr="00FD4BB7" w:rsidRDefault="00D37E31" w:rsidP="00D37E31">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5ABA82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03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37E31"/>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3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F43C4"/>
  <w14:defaultImageDpi w14:val="300"/>
  <w15:docId w15:val="{DA108DE8-273B-4745-8294-7921B02D8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7E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03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03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C03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C03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03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3E0"/>
  </w:style>
  <w:style w:type="character" w:customStyle="1" w:styleId="Heading1Char">
    <w:name w:val="Heading 1 Char"/>
    <w:aliases w:val="Pocket Char"/>
    <w:basedOn w:val="DefaultParagraphFont"/>
    <w:link w:val="Heading1"/>
    <w:uiPriority w:val="9"/>
    <w:rsid w:val="00EC03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03E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C03E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C03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03E0"/>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C03E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C03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03E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C03E0"/>
    <w:rPr>
      <w:color w:val="auto"/>
      <w:u w:val="none"/>
    </w:rPr>
  </w:style>
  <w:style w:type="paragraph" w:styleId="DocumentMap">
    <w:name w:val="Document Map"/>
    <w:basedOn w:val="Normal"/>
    <w:link w:val="DocumentMapChar"/>
    <w:uiPriority w:val="99"/>
    <w:semiHidden/>
    <w:unhideWhenUsed/>
    <w:rsid w:val="00EC03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03E0"/>
    <w:rPr>
      <w:rFonts w:ascii="Lucida Grande" w:hAnsi="Lucida Grande" w:cs="Lucida Grande"/>
    </w:rPr>
  </w:style>
  <w:style w:type="paragraph" w:customStyle="1" w:styleId="textbold">
    <w:name w:val="text bold"/>
    <w:basedOn w:val="Normal"/>
    <w:link w:val="Emphasis"/>
    <w:uiPriority w:val="20"/>
    <w:qFormat/>
    <w:rsid w:val="00D37E3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37E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13737</Words>
  <Characters>76796</Characters>
  <Application>Microsoft Office Word</Application>
  <DocSecurity>0</DocSecurity>
  <Lines>767</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2</cp:revision>
  <dcterms:created xsi:type="dcterms:W3CDTF">2021-12-03T18:42:00Z</dcterms:created>
  <dcterms:modified xsi:type="dcterms:W3CDTF">2021-12-03T18:46:00Z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