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AB4B0" w14:textId="109D5EB3" w:rsidR="00DE5BFC" w:rsidRDefault="00DE5BFC" w:rsidP="00DE5BFC">
      <w:pPr>
        <w:pStyle w:val="Heading3"/>
      </w:pPr>
      <w:r>
        <w:t>K</w:t>
      </w:r>
    </w:p>
    <w:p w14:paraId="3412C68A" w14:textId="77777777" w:rsidR="00DE5BFC" w:rsidRPr="004F3F7A" w:rsidRDefault="00DE5BFC" w:rsidP="00DE5BFC">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4F5766B0" w14:textId="77777777" w:rsidR="00DE5BFC" w:rsidRPr="0024759A" w:rsidRDefault="00DE5BFC" w:rsidP="00DE5BFC">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70B3D82" w14:textId="77777777" w:rsidR="00DE5BFC" w:rsidRPr="00F23A1A" w:rsidRDefault="00DE5BFC" w:rsidP="00DE5BFC">
      <w:pPr>
        <w:rPr>
          <w:sz w:val="16"/>
        </w:rPr>
      </w:pPr>
      <w:r w:rsidRPr="00F23A1A">
        <w:rPr>
          <w:sz w:val="16"/>
        </w:rPr>
        <w:t>The societal dependence on work</w:t>
      </w:r>
    </w:p>
    <w:p w14:paraId="3543A0AF" w14:textId="77777777" w:rsidR="00DE5BFC" w:rsidRPr="009A6DC9" w:rsidRDefault="00DE5BFC" w:rsidP="00DE5BFC">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7E782818" w14:textId="77777777" w:rsidR="00DE5BFC" w:rsidRPr="009A6DC9" w:rsidRDefault="00DE5BFC" w:rsidP="00DE5BFC">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62A72EB5" w14:textId="77777777" w:rsidR="00DE5BFC" w:rsidRPr="00F23A1A" w:rsidRDefault="00DE5BFC" w:rsidP="00DE5BFC">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42B7B7AF" w14:textId="77777777" w:rsidR="00DE5BFC" w:rsidRPr="00F23A1A" w:rsidRDefault="00DE5BFC" w:rsidP="00DE5BFC">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1D0E9DED" w14:textId="77777777" w:rsidR="00DE5BFC" w:rsidRPr="00F23A1A" w:rsidRDefault="00DE5BFC" w:rsidP="00DE5BFC">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54CD4F69" w14:textId="77777777" w:rsidR="00DE5BFC" w:rsidRPr="00DD394F" w:rsidRDefault="00DE5BFC" w:rsidP="00DE5BFC">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636C3F77" w14:textId="77777777" w:rsidR="00DE5BFC" w:rsidRDefault="00DE5BFC" w:rsidP="00DE5BFC">
      <w:pPr>
        <w:pStyle w:val="Heading4"/>
      </w:pPr>
      <w:r>
        <w:t>Work necessitates material throughput and waste that destroys the environment, even when the jobs are ‘green’</w:t>
      </w:r>
    </w:p>
    <w:p w14:paraId="4ACBADA5" w14:textId="77777777" w:rsidR="00DE5BFC" w:rsidRPr="0000117A" w:rsidRDefault="00DE5BFC" w:rsidP="00DE5BFC">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2D15E9F" w14:textId="77777777" w:rsidR="00DE5BFC" w:rsidRPr="006E7E43" w:rsidRDefault="00DE5BFC" w:rsidP="00DE5BFC">
      <w:pPr>
        <w:rPr>
          <w:sz w:val="16"/>
        </w:rPr>
      </w:pPr>
      <w:r w:rsidRPr="006E7E43">
        <w:rPr>
          <w:sz w:val="16"/>
        </w:rPr>
        <w:t>An ecological critique of work</w:t>
      </w:r>
    </w:p>
    <w:p w14:paraId="3527BEC6" w14:textId="77777777" w:rsidR="00DE5BFC" w:rsidRPr="006E7E43" w:rsidRDefault="00DE5BFC" w:rsidP="00DE5BFC">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0CE7092" w14:textId="77777777" w:rsidR="00DE5BFC" w:rsidRPr="006E7E43" w:rsidRDefault="00DE5BFC" w:rsidP="00DE5BFC">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1AC17C30" w14:textId="77777777" w:rsidR="00DE5BFC" w:rsidRPr="006E7E43" w:rsidRDefault="00DE5BFC" w:rsidP="00DE5BFC">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0BC60D8A" w14:textId="77777777" w:rsidR="00DE5BFC" w:rsidRPr="006E7E43" w:rsidRDefault="00DE5BFC" w:rsidP="00DE5BFC">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48022147" w14:textId="77777777" w:rsidR="00DE5BFC" w:rsidRDefault="00DE5BFC" w:rsidP="00DE5BFC">
      <w:pPr>
        <w:pStyle w:val="Heading4"/>
      </w:pPr>
      <w:r>
        <w:t>Unions are intrinsically invested in labor being good – they don’t strike to get rid of work; they strike to get people back to work. Lundström 14:</w:t>
      </w:r>
    </w:p>
    <w:p w14:paraId="14C378D6" w14:textId="77777777" w:rsidR="00DE5BFC" w:rsidRPr="00050F02" w:rsidRDefault="00DE5BFC" w:rsidP="00DE5BFC">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29FF6DA1" w14:textId="77777777" w:rsidR="00DE5BFC" w:rsidRPr="004F3F7A" w:rsidRDefault="00DE5BFC" w:rsidP="00DE5BFC">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471D82B1" w14:textId="77777777" w:rsidR="00DE5BFC" w:rsidRPr="003055BE" w:rsidRDefault="00DE5BFC" w:rsidP="00DE5BFC">
      <w:pPr>
        <w:pStyle w:val="Heading4"/>
      </w:pPr>
      <w:r>
        <w:t xml:space="preserve">This culminates in extinction – outweighs all </w:t>
      </w:r>
      <w:proofErr w:type="spellStart"/>
      <w:r>
        <w:t>aff</w:t>
      </w:r>
      <w:proofErr w:type="spellEnd"/>
      <w:r>
        <w:t xml:space="preserve"> impacts</w:t>
      </w:r>
    </w:p>
    <w:p w14:paraId="522BABE6" w14:textId="77777777" w:rsidR="00DE5BFC" w:rsidRDefault="00DE5BFC" w:rsidP="00DE5BFC">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706E6A19" w14:textId="77777777" w:rsidR="00DE5BFC" w:rsidRDefault="00DE5BFC" w:rsidP="00DE5BFC">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w:t>
      </w:r>
      <w:r w:rsidRPr="00E65E42">
        <w:rPr>
          <w:rStyle w:val="StyleUnderline"/>
        </w:rPr>
        <w:lastRenderedPageBreak/>
        <w:t xml:space="preserve">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 xml:space="preserve">some kind of </w:t>
      </w:r>
      <w:proofErr w:type="spellStart"/>
      <w:r w:rsidRPr="00E65E42">
        <w:rPr>
          <w:sz w:val="16"/>
        </w:rPr>
        <w:t>ecosocialism</w:t>
      </w:r>
      <w:proofErr w:type="spellEnd"/>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we are living through a confluence of 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lastRenderedPageBreak/>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56E92F3A" w14:textId="77777777" w:rsidR="00DE5BFC" w:rsidRDefault="00DE5BFC" w:rsidP="00DE5BFC"/>
    <w:p w14:paraId="4AC59E82" w14:textId="77777777" w:rsidR="00DE5BFC" w:rsidRDefault="00DE5BFC" w:rsidP="00DE5BFC">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1A5EC449" w14:textId="77777777" w:rsidR="00DE5BFC" w:rsidRPr="00E73C56" w:rsidRDefault="00DE5BFC" w:rsidP="00DE5BFC">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409CDCF1" w14:textId="77777777" w:rsidR="00DE5BFC" w:rsidRPr="00CD77D8" w:rsidRDefault="00DE5BFC" w:rsidP="00DE5BFC">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CD4DAC6" w14:textId="77777777" w:rsidR="00DE5BFC" w:rsidRPr="009A6DC9" w:rsidRDefault="00DE5BFC" w:rsidP="00DE5BFC">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6CD9B3DF" w14:textId="77777777" w:rsidR="00DE5BFC" w:rsidRPr="00A72FF2" w:rsidRDefault="00DE5BFC" w:rsidP="00DE5BFC">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76D658F6" w14:textId="77777777" w:rsidR="00DE5BFC" w:rsidRPr="00A72FF2" w:rsidRDefault="00DE5BFC" w:rsidP="00DE5BFC">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181FC563" w14:textId="77777777" w:rsidR="00DE5BFC" w:rsidRPr="00A72FF2" w:rsidRDefault="00DE5BFC" w:rsidP="00DE5BFC">
      <w:pPr>
        <w:rPr>
          <w:sz w:val="14"/>
        </w:rPr>
      </w:pPr>
      <w:r w:rsidRPr="00A72FF2">
        <w:rPr>
          <w:sz w:val="14"/>
        </w:rPr>
        <w:lastRenderedPageBreak/>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15E42FB9" w14:textId="77777777" w:rsidR="00DE5BFC" w:rsidRPr="00A72FF2" w:rsidRDefault="00DE5BFC" w:rsidP="00DE5BFC">
      <w:pPr>
        <w:rPr>
          <w:sz w:val="14"/>
        </w:rPr>
      </w:pPr>
      <w:r w:rsidRPr="00A72FF2">
        <w:rPr>
          <w:sz w:val="14"/>
        </w:rPr>
        <w:t xml:space="preserve">The ecological case for </w:t>
      </w:r>
      <w:proofErr w:type="spellStart"/>
      <w:r w:rsidRPr="00A72FF2">
        <w:rPr>
          <w:sz w:val="14"/>
        </w:rPr>
        <w:t>postwork</w:t>
      </w:r>
      <w:proofErr w:type="spellEnd"/>
    </w:p>
    <w:p w14:paraId="6E078DFE" w14:textId="77777777" w:rsidR="00DE5BFC" w:rsidRPr="00A72FF2" w:rsidRDefault="00DE5BFC" w:rsidP="00DE5BFC">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32DF358C" w14:textId="77777777" w:rsidR="00DE5BFC" w:rsidRPr="00A72FF2" w:rsidRDefault="00DE5BFC" w:rsidP="00DE5BFC">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38160178" w14:textId="77777777" w:rsidR="00DE5BFC" w:rsidRPr="008018E5" w:rsidRDefault="00DE5BFC" w:rsidP="00DE5BFC">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w:t>
      </w:r>
      <w:r w:rsidRPr="001B11B6">
        <w:rPr>
          <w:rStyle w:val="StyleUnderline"/>
        </w:rPr>
        <w:lastRenderedPageBreak/>
        <w:t xml:space="preserve">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3F43289E" w14:textId="77777777" w:rsidR="00DE5BFC" w:rsidRPr="00A72FF2" w:rsidRDefault="00DE5BFC" w:rsidP="00DE5BFC">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0E7A0EF1" w14:textId="77777777" w:rsidR="00DE5BFC" w:rsidRPr="00A72FF2" w:rsidRDefault="00DE5BFC" w:rsidP="00DE5BFC">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7B9BE959" w14:textId="77777777" w:rsidR="00DE5BFC" w:rsidRPr="00A72FF2" w:rsidRDefault="00DE5BFC" w:rsidP="00DE5BFC">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753E535" w14:textId="77777777" w:rsidR="00DE5BFC" w:rsidRPr="004F0127" w:rsidRDefault="00DE5BFC" w:rsidP="00DE5BFC">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w:t>
      </w:r>
      <w:r w:rsidRPr="004F0127">
        <w:rPr>
          <w:rStyle w:val="StyleUnderline"/>
        </w:rPr>
        <w:lastRenderedPageBreak/>
        <w:t xml:space="preserve">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588CEF0E" w14:textId="77777777" w:rsidR="00DE5BFC" w:rsidRPr="00A72FF2" w:rsidRDefault="00DE5BFC" w:rsidP="00DE5BFC">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31BBCCE5" w14:textId="77777777" w:rsidR="00DE5BFC" w:rsidRPr="00A72FF2" w:rsidRDefault="00DE5BFC" w:rsidP="00DE5BFC">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0CB03ABF" w14:textId="77777777" w:rsidR="00DE5BFC" w:rsidRPr="00A72FF2" w:rsidRDefault="00DE5BFC" w:rsidP="00DE5BFC">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5FCA64C9" w14:textId="77777777" w:rsidR="00DE5BFC" w:rsidRPr="00A72FF2" w:rsidRDefault="00DE5BFC" w:rsidP="00DE5BFC">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72896415" w14:textId="77777777" w:rsidR="00DE5BFC" w:rsidRPr="00A72FF2" w:rsidRDefault="00DE5BFC" w:rsidP="00DE5BFC">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 xml:space="preserve">There is also clear evidence of numerous struggles against capitalist </w:t>
      </w:r>
      <w:r w:rsidRPr="008018E5">
        <w:rPr>
          <w:rStyle w:val="StyleUnderline"/>
        </w:rPr>
        <w:lastRenderedPageBreak/>
        <w:t>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1BD17D81" w14:textId="77777777" w:rsidR="00DE5BFC" w:rsidRPr="008018E5" w:rsidRDefault="00DE5BFC" w:rsidP="00DE5BFC">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4EC88BB7" w14:textId="77777777" w:rsidR="00DE5BFC" w:rsidRDefault="00DE5BFC" w:rsidP="00DE5BFC">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3FB92174" w14:textId="77777777" w:rsidR="00A537A2" w:rsidRDefault="00A537A2" w:rsidP="00A537A2">
      <w:pPr>
        <w:pStyle w:val="Heading2"/>
        <w:rPr>
          <w:rFonts w:asciiTheme="majorHAnsi" w:hAnsiTheme="majorHAnsi" w:cstheme="majorHAnsi"/>
        </w:rPr>
      </w:pPr>
      <w:r>
        <w:rPr>
          <w:rFonts w:asciiTheme="majorHAnsi" w:hAnsiTheme="majorHAnsi" w:cstheme="majorHAnsi"/>
        </w:rPr>
        <w:lastRenderedPageBreak/>
        <w:t>Police PIC</w:t>
      </w:r>
    </w:p>
    <w:p w14:paraId="46C49C91" w14:textId="77777777" w:rsidR="00A537A2" w:rsidRPr="000F1DC3" w:rsidRDefault="00A537A2" w:rsidP="00A537A2">
      <w:pPr>
        <w:pStyle w:val="Heading4"/>
        <w:rPr>
          <w:rFonts w:asciiTheme="majorHAnsi" w:hAnsiTheme="majorHAnsi" w:cstheme="majorHAnsi"/>
        </w:rPr>
      </w:pPr>
      <w:r w:rsidRPr="000F1DC3">
        <w:rPr>
          <w:rFonts w:asciiTheme="majorHAnsi" w:hAnsiTheme="majorHAnsi" w:cstheme="majorHAnsi"/>
        </w:rPr>
        <w:t xml:space="preserve">CP Text: </w:t>
      </w:r>
      <w:r>
        <w:rPr>
          <w:rFonts w:asciiTheme="majorHAnsi" w:hAnsiTheme="majorHAnsi" w:cstheme="majorHAnsi"/>
        </w:rPr>
        <w:t>The United States</w:t>
      </w:r>
      <w:r w:rsidRPr="000F1DC3">
        <w:rPr>
          <w:rFonts w:asciiTheme="majorHAnsi" w:hAnsiTheme="majorHAnsi" w:cstheme="majorHAnsi"/>
        </w:rPr>
        <w:t xml:space="preserve">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7FB73426" w14:textId="77777777" w:rsidR="00A537A2" w:rsidRPr="000F1DC3" w:rsidRDefault="00A537A2" w:rsidP="00A537A2">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32588EF7" w14:textId="77777777" w:rsidR="00A537A2" w:rsidRPr="000F1DC3" w:rsidRDefault="00A537A2" w:rsidP="00A537A2">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A7168A2" w14:textId="77777777" w:rsidR="00A537A2" w:rsidRPr="000F1DC3" w:rsidRDefault="00A537A2" w:rsidP="00A537A2">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3BC7CC98" w14:textId="77777777" w:rsidR="00A537A2" w:rsidRPr="000F1DC3" w:rsidRDefault="00A537A2" w:rsidP="00A537A2">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7B00B077" w14:textId="77777777" w:rsidR="00A537A2" w:rsidRDefault="00A537A2" w:rsidP="00A537A2"/>
    <w:p w14:paraId="647ECFD9" w14:textId="77777777" w:rsidR="00A537A2" w:rsidRPr="000F1DC3" w:rsidRDefault="00A537A2" w:rsidP="00A537A2">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6FF8932B" w14:textId="77777777" w:rsidR="00A537A2" w:rsidRPr="000F1DC3" w:rsidRDefault="00A537A2" w:rsidP="00A537A2">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7"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2E32C292" w14:textId="77777777" w:rsidR="00A537A2" w:rsidRPr="000F1DC3" w:rsidRDefault="00A537A2" w:rsidP="00A537A2">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8"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9"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20"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21"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22"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23"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24"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25"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6"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7"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8"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9"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30"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xml:space="preserve">. Workers formed unions to </w:t>
      </w:r>
      <w:r w:rsidRPr="000F1DC3">
        <w:rPr>
          <w:rFonts w:asciiTheme="majorHAnsi" w:hAnsiTheme="majorHAnsi" w:cstheme="majorHAnsi"/>
          <w:sz w:val="12"/>
        </w:rPr>
        <w:lastRenderedPageBreak/>
        <w:t>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31"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32"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33"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34"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35"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36"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7"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8"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9"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40"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41"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42"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43"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44"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45"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46"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7"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8"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9"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A8BCACA" w14:textId="77777777" w:rsidR="00A537A2" w:rsidRPr="000F1DC3" w:rsidRDefault="00A537A2" w:rsidP="00A537A2">
      <w:pPr>
        <w:rPr>
          <w:rStyle w:val="Emphasis"/>
          <w:rFonts w:asciiTheme="majorHAnsi" w:hAnsiTheme="majorHAnsi" w:cstheme="majorHAnsi"/>
        </w:rPr>
      </w:pPr>
    </w:p>
    <w:p w14:paraId="10AE57A5" w14:textId="77777777" w:rsidR="00A537A2" w:rsidRPr="000F1DC3" w:rsidRDefault="00A537A2" w:rsidP="00A537A2">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0B650E91" w14:textId="77777777" w:rsidR="00A537A2" w:rsidRPr="000F1DC3" w:rsidRDefault="00A537A2" w:rsidP="00A537A2">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183B83BB" w14:textId="77777777" w:rsidR="00EA5101" w:rsidRDefault="00A537A2" w:rsidP="00A537A2">
      <w:pPr>
        <w:rPr>
          <w:rFonts w:asciiTheme="majorHAnsi" w:hAnsiTheme="majorHAnsi" w:cstheme="majorHAnsi"/>
          <w:b/>
          <w:bCs/>
          <w:u w:val="single"/>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 xml:space="preserve">played an integral </w:t>
      </w:r>
      <w:r w:rsidRPr="000F1DC3">
        <w:rPr>
          <w:rFonts w:asciiTheme="majorHAnsi" w:hAnsiTheme="majorHAnsi" w:cstheme="majorHAnsi"/>
          <w:b/>
          <w:bCs/>
          <w:u w:val="single"/>
        </w:rPr>
        <w:lastRenderedPageBreak/>
        <w:t>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p>
    <w:p w14:paraId="3EEC77F0" w14:textId="72B80242" w:rsidR="00A537A2" w:rsidRPr="006B4CC2" w:rsidRDefault="00A537A2" w:rsidP="00A537A2">
      <w:pPr>
        <w:rPr>
          <w:rFonts w:asciiTheme="majorHAnsi" w:hAnsiTheme="majorHAnsi" w:cstheme="majorHAnsi"/>
          <w:sz w:val="10"/>
        </w:rPr>
      </w:pP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4E5D1B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D748F9"/>
    <w:multiLevelType w:val="hybridMultilevel"/>
    <w:tmpl w:val="DD1C18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523058"/>
    <w:multiLevelType w:val="hybridMultilevel"/>
    <w:tmpl w:val="CB4497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7C410D"/>
    <w:multiLevelType w:val="hybridMultilevel"/>
    <w:tmpl w:val="A860F71E"/>
    <w:lvl w:ilvl="0" w:tplc="04090019">
      <w:start w:val="1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0001FC"/>
    <w:multiLevelType w:val="hybridMultilevel"/>
    <w:tmpl w:val="6A024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5B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EF7"/>
    <w:rsid w:val="007D2DF5"/>
    <w:rsid w:val="007D451A"/>
    <w:rsid w:val="007D5E3E"/>
    <w:rsid w:val="007D7596"/>
    <w:rsid w:val="007E242C"/>
    <w:rsid w:val="007E6631"/>
    <w:rsid w:val="00803A12"/>
    <w:rsid w:val="00805417"/>
    <w:rsid w:val="0082567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C8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7A2"/>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BF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101"/>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5778C"/>
  <w14:defaultImageDpi w14:val="300"/>
  <w15:docId w15:val="{89E92995-B5C4-F343-94FD-38D04964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5B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5B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B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DE5B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E5B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5B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BFC"/>
  </w:style>
  <w:style w:type="character" w:customStyle="1" w:styleId="Heading1Char">
    <w:name w:val="Heading 1 Char"/>
    <w:aliases w:val="Pocket Char"/>
    <w:basedOn w:val="DefaultParagraphFont"/>
    <w:link w:val="Heading1"/>
    <w:uiPriority w:val="9"/>
    <w:rsid w:val="00DE5B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5BF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DE5BF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DE5B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E5BF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DE5BF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DE5B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5B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DE5BFC"/>
    <w:rPr>
      <w:color w:val="auto"/>
      <w:u w:val="none"/>
    </w:rPr>
  </w:style>
  <w:style w:type="paragraph" w:styleId="DocumentMap">
    <w:name w:val="Document Map"/>
    <w:basedOn w:val="Normal"/>
    <w:link w:val="DocumentMapChar"/>
    <w:uiPriority w:val="99"/>
    <w:semiHidden/>
    <w:unhideWhenUsed/>
    <w:rsid w:val="00DE5B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BFC"/>
    <w:rPr>
      <w:rFonts w:ascii="Lucida Grande" w:hAnsi="Lucida Grande" w:cs="Lucida Grande"/>
    </w:rPr>
  </w:style>
  <w:style w:type="paragraph" w:customStyle="1" w:styleId="Emphasis1">
    <w:name w:val="Emphasis1"/>
    <w:basedOn w:val="Normal"/>
    <w:link w:val="Emphasis"/>
    <w:autoRedefine/>
    <w:uiPriority w:val="20"/>
    <w:qFormat/>
    <w:rsid w:val="00DE5B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E5BF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basedOn w:val="Normal"/>
    <w:uiPriority w:val="34"/>
    <w:qFormat/>
    <w:rsid w:val="00DE5BFC"/>
    <w:pPr>
      <w:ind w:left="720"/>
      <w:contextualSpacing/>
    </w:pPr>
  </w:style>
  <w:style w:type="paragraph" w:customStyle="1" w:styleId="UnderlinePara">
    <w:name w:val="Underline Para"/>
    <w:basedOn w:val="Normal"/>
    <w:uiPriority w:val="1"/>
    <w:qFormat/>
    <w:rsid w:val="00DE5BFC"/>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salon.com/2020/06/27/police-unions-blamed-for-rise-in-fatal-shootings-even-as-crime-plummeted/" TargetMode="External"/><Relationship Id="rId26"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www.theguardian.com/us-news/2020/jun/11/police-unions-american-labor-movement-protest" TargetMode="External"/><Relationship Id="rId21" Type="http://schemas.openxmlformats.org/officeDocument/2006/relationships/hyperlink" Target="https://www.npr.org/2020/06/03/868910542/chauvin-and-3-former-officers-face-new-charges-over-george-floyds-death" TargetMode="External"/><Relationship Id="rId34" Type="http://schemas.openxmlformats.org/officeDocument/2006/relationships/hyperlink" Target="https://theintercept.com/2016/10/09/police-unions-reject-charges-of-bias-find-a-hero-in-donald-trump/" TargetMode="External"/><Relationship Id="rId42" Type="http://schemas.openxmlformats.org/officeDocument/2006/relationships/hyperlink" Target="https://www.theatlantic.com/politics/archive/2016/06/restorative-justice-police-violence/489221/" TargetMode="External"/><Relationship Id="rId47" Type="http://schemas.openxmlformats.org/officeDocument/2006/relationships/hyperlink" Target="https://nymag.com/intelligencer/2020/06/george-floyd-protests-police-abuse-reform-qualified-immunity-polls.html"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www.businessinsider.com/mayhem-in-madison-police-remove-protesters-lockdown-capitol-2011-3" TargetMode="External"/><Relationship Id="rId11" Type="http://schemas.openxmlformats.org/officeDocument/2006/relationships/hyperlink" Target="https://www.tandfonline.com/doi/full/10.1080/23251042.2015.1041212" TargetMode="External"/><Relationship Id="rId24" Type="http://schemas.openxmlformats.org/officeDocument/2006/relationships/hyperlink" Target="https://www.newyorker.com/news/news-desk/how-police-union-power-helped-increase-abuses" TargetMode="External"/><Relationship Id="rId32" Type="http://schemas.openxmlformats.org/officeDocument/2006/relationships/hyperlink" Target="https://www.smithsonianmag.com/history/how-1897-massacre-pennsylvania-coal-miners-morphed-galvanizing-crisis-forgotten-history-180971695/" TargetMode="External"/><Relationship Id="rId37" Type="http://schemas.openxmlformats.org/officeDocument/2006/relationships/hyperlink" Target="https://aflcio.org/what-unions-do/social-economic-justice" TargetMode="External"/><Relationship Id="rId40" Type="http://schemas.openxmlformats.org/officeDocument/2006/relationships/hyperlink" Target="https://www.bjs.gov/content/pub/pdf/ftelea9716.pdf" TargetMode="External"/><Relationship Id="rId45" Type="http://schemas.openxmlformats.org/officeDocument/2006/relationships/hyperlink" Target="https://www.theguardian.com/us-news/2020/jun/23/police-unions-spending-policy-reform-chicago-new-york-la"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latimes.com/politics/story/2020-06-15/police-unions-george-floyd-reform" TargetMode="External"/><Relationship Id="rId28" Type="http://schemas.openxmlformats.org/officeDocument/2006/relationships/hyperlink" Target="https://plsonline.eku.edu/insidelook/history-policing-united-states-part-3" TargetMode="External"/><Relationship Id="rId36" Type="http://schemas.openxmlformats.org/officeDocument/2006/relationships/hyperlink" Target="https://justfacts.votesmart.org/candidate/evaluations/55463/hillary-clinton" TargetMode="External"/><Relationship Id="rId49" Type="http://schemas.openxmlformats.org/officeDocument/2006/relationships/hyperlink" Target="https://www.nbcnews.com/politics/politics-news/national-labor-groups-mostly-close-ranks-defend-police-unions-n1231573"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20/05/30/us/derek-chauvin-george-floyd.html" TargetMode="External"/><Relationship Id="rId31" Type="http://schemas.openxmlformats.org/officeDocument/2006/relationships/hyperlink" Target="http://america.aljazeera.com/articles/2014/12/22/police-unions-havealwaysbeenalabormovementapart.html" TargetMode="External"/><Relationship Id="rId44" Type="http://schemas.openxmlformats.org/officeDocument/2006/relationships/hyperlink" Target="https://www.nytimes.com/2020/05/30/us/derek-chauvin-george-floyd.html"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ercurynews.com/2020/05/30/minneapolis-officers-work-personal-background-detailed-2/" TargetMode="External"/><Relationship Id="rId27" Type="http://schemas.openxmlformats.org/officeDocument/2006/relationships/hyperlink" Target="https://onlinelibrary.wiley.com/doi/full/10.1111/bjir.12526" TargetMode="External"/><Relationship Id="rId30" Type="http://schemas.openxmlformats.org/officeDocument/2006/relationships/hyperlink" Target="https://plsonline.eku.edu/insidelook/history-policing-united-states-part-3" TargetMode="External"/><Relationship Id="rId35" Type="http://schemas.openxmlformats.org/officeDocument/2006/relationships/hyperlink" Target="https://www.wsj.com/articles/democrats-labor-to-stem-flow-of-union-voters-to-trump-11567422002" TargetMode="External"/><Relationship Id="rId43" Type="http://schemas.openxmlformats.org/officeDocument/2006/relationships/hyperlink" Target="https://www.wsj.com/articles/the-problem-with-police-unions-11591830984" TargetMode="External"/><Relationship Id="rId48" Type="http://schemas.openxmlformats.org/officeDocument/2006/relationships/hyperlink" Target="https://www.nytimes.com/2020/05/30/us/derek-chauvin-george-floyd.html"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conversation.com/why-police-unions-are-not-part-of-the-american-labor-movement-142538%20//accessed%2010/20/2021" TargetMode="External"/><Relationship Id="rId25" Type="http://schemas.openxmlformats.org/officeDocument/2006/relationships/hyperlink" Target="https://ler.la.psu.edu/people/pfc2" TargetMode="External"/><Relationship Id="rId33" Type="http://schemas.openxmlformats.org/officeDocument/2006/relationships/hyperlink" Target="https://www.policemag.com/342098/the-2016-police-presidential-poll" TargetMode="External"/><Relationship Id="rId38" Type="http://schemas.openxmlformats.org/officeDocument/2006/relationships/hyperlink" Target="https://www.teenvogue.com/story/what-to-know-police-unions-labor-movement" TargetMode="External"/><Relationship Id="rId46" Type="http://schemas.openxmlformats.org/officeDocument/2006/relationships/hyperlink" Target="https://www.thedailybeast.com/the-gop-and-police-unions-a-love-story" TargetMode="External"/><Relationship Id="rId20" Type="http://schemas.openxmlformats.org/officeDocument/2006/relationships/hyperlink" Target="https://www.washingtonpost.com/outlook/2020/06/09/limits-when-police-can-use-force-is-better-solution-than-banning-police-unions/" TargetMode="External"/><Relationship Id="rId41" Type="http://schemas.openxmlformats.org/officeDocument/2006/relationships/hyperlink" Target="https://www.washingtonpost.com/business/2020/06/10/police-unions-violence-research-george-floyd/"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13</Pages>
  <Words>9070</Words>
  <Characters>51703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2021-12-12T15:39:00Z</dcterms:created>
  <dcterms:modified xsi:type="dcterms:W3CDTF">2021-12-12T17:08:00Z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