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180DF" w14:textId="77777777" w:rsidR="003443CB" w:rsidRDefault="003443CB" w:rsidP="003443CB">
      <w:pPr>
        <w:ind w:left="820" w:hanging="460"/>
      </w:pPr>
    </w:p>
    <w:p w14:paraId="65A05C8D" w14:textId="77777777" w:rsidR="00D96738" w:rsidRDefault="00D96738" w:rsidP="00D96738">
      <w:pPr>
        <w:pStyle w:val="Heading2"/>
      </w:pPr>
      <w:r>
        <w:lastRenderedPageBreak/>
        <w:t xml:space="preserve">T </w:t>
      </w:r>
    </w:p>
    <w:p w14:paraId="540B70F4" w14:textId="77777777" w:rsidR="00D96738" w:rsidRDefault="00D96738" w:rsidP="00D96738">
      <w:pPr>
        <w:pStyle w:val="Heading4"/>
      </w:pPr>
      <w:r w:rsidRPr="00BC4B37">
        <w:t xml:space="preserve">Interpretation—the </w:t>
      </w:r>
      <w:proofErr w:type="spellStart"/>
      <w:r w:rsidRPr="00BC4B37">
        <w:t>aff</w:t>
      </w:r>
      <w:proofErr w:type="spellEnd"/>
      <w:r w:rsidRPr="00BC4B37">
        <w:t xml:space="preserve"> may not specify a </w:t>
      </w:r>
      <w:r>
        <w:t>just government</w:t>
      </w:r>
    </w:p>
    <w:p w14:paraId="55F9116A" w14:textId="77777777" w:rsidR="00D96738" w:rsidRDefault="00D96738" w:rsidP="00D96738">
      <w:pPr>
        <w:pStyle w:val="Heading4"/>
      </w:pPr>
      <w:r>
        <w:t xml:space="preserve">A is </w:t>
      </w:r>
      <w:proofErr w:type="gramStart"/>
      <w:r>
        <w:t>an</w:t>
      </w:r>
      <w:proofErr w:type="gramEnd"/>
      <w:r>
        <w:t xml:space="preserve"> generic indefinite singular. Cohen 01 </w:t>
      </w:r>
    </w:p>
    <w:p w14:paraId="4F1DE201" w14:textId="77777777" w:rsidR="00D96738" w:rsidRDefault="00D96738" w:rsidP="00D96738">
      <w:pPr>
        <w:rPr>
          <w:rStyle w:val="Style13ptBold"/>
        </w:rPr>
      </w:pPr>
      <w:r w:rsidRPr="00271F77">
        <w:rPr>
          <w:rStyle w:val="Style13ptBold"/>
        </w:rPr>
        <w:t xml:space="preserve">Ariel Cohen (Ben-Gurion University of the Negev), “On the Generic Use of Indefinite Singulars,” Journal of Semantics 18:3, 2001 </w:t>
      </w:r>
      <w:hyperlink r:id="rId9" w:history="1">
        <w:r w:rsidRPr="007723F6">
          <w:rPr>
            <w:rStyle w:val="Hyperlink"/>
            <w:sz w:val="16"/>
          </w:rPr>
          <w:t>https://core.ac.uk/download/pdf/188590876.pdf</w:t>
        </w:r>
      </w:hyperlink>
    </w:p>
    <w:p w14:paraId="487419AD" w14:textId="77777777" w:rsidR="00D96738" w:rsidRPr="00271F77" w:rsidRDefault="00D96738" w:rsidP="00D96738">
      <w:pPr>
        <w:rPr>
          <w:rStyle w:val="Style13ptBold"/>
        </w:rPr>
      </w:pPr>
      <w:r>
        <w:rPr>
          <w:rStyle w:val="Style13ptBold"/>
        </w:rPr>
        <w:t xml:space="preserve">*IS generic = </w:t>
      </w:r>
      <w:r w:rsidRPr="00C972AA">
        <w:rPr>
          <w:rStyle w:val="Style13ptBold"/>
        </w:rPr>
        <w:t>Indefinite Singulars</w:t>
      </w:r>
    </w:p>
    <w:p w14:paraId="2909EF78" w14:textId="77777777" w:rsidR="00D96738" w:rsidRDefault="00D96738" w:rsidP="00D96738">
      <w:pPr>
        <w:rPr>
          <w:sz w:val="16"/>
        </w:rPr>
      </w:pPr>
      <w:r w:rsidRPr="005F6850">
        <w:rPr>
          <w:sz w:val="16"/>
        </w:rPr>
        <w:t xml:space="preserve">French, then, expresses </w:t>
      </w:r>
      <w:r w:rsidRPr="00271F77">
        <w:rPr>
          <w:rStyle w:val="StyleUnderline"/>
        </w:rPr>
        <w:t>the two types of reading differently. In English, on</w:t>
      </w:r>
      <w:r w:rsidRPr="005F6850">
        <w:rPr>
          <w:rStyle w:val="StyleUnderline"/>
          <w:sz w:val="12"/>
        </w:rPr>
        <w:t xml:space="preserve">¶ </w:t>
      </w:r>
      <w:r w:rsidRPr="00271F77">
        <w:rPr>
          <w:rStyle w:val="StyleUnderline"/>
        </w:rPr>
        <w:t>the other hand, generic BPs are ambiguous between inductivist and normative</w:t>
      </w:r>
      <w:r w:rsidRPr="005F6850">
        <w:rPr>
          <w:rStyle w:val="StyleUnderline"/>
          <w:sz w:val="12"/>
        </w:rPr>
        <w:t xml:space="preserve">¶ </w:t>
      </w:r>
      <w:r w:rsidRPr="00271F77">
        <w:rPr>
          <w:rStyle w:val="StyleUnderline"/>
        </w:rPr>
        <w:t>readings. But even in English there is one type of generic that can express only</w:t>
      </w:r>
      <w:r w:rsidRPr="005F6850">
        <w:rPr>
          <w:rStyle w:val="StyleUnderline"/>
          <w:sz w:val="12"/>
        </w:rPr>
        <w:t xml:space="preserve">¶ </w:t>
      </w:r>
      <w:r w:rsidRPr="00271F77">
        <w:rPr>
          <w:rStyle w:val="StyleUnderline"/>
        </w:rPr>
        <w:t xml:space="preserve">one of these readings, and this is the IS generic. </w:t>
      </w:r>
      <w:r w:rsidRPr="00C972AA">
        <w:rPr>
          <w:rStyle w:val="StyleUnderline"/>
          <w:highlight w:val="yellow"/>
        </w:rPr>
        <w:t>While BPs are ambiguous</w:t>
      </w:r>
      <w:r w:rsidRPr="00C972AA">
        <w:rPr>
          <w:rStyle w:val="StyleUnderline"/>
          <w:sz w:val="12"/>
          <w:highlight w:val="yellow"/>
        </w:rPr>
        <w:t xml:space="preserve">¶ </w:t>
      </w:r>
      <w:r w:rsidRPr="00C972AA">
        <w:rPr>
          <w:rStyle w:val="StyleUnderline"/>
          <w:highlight w:val="yellow"/>
        </w:rPr>
        <w:t>between the inductivist and the rules and regulations readings, ISs are not</w:t>
      </w:r>
      <w:r w:rsidRPr="00271F77">
        <w:rPr>
          <w:rStyle w:val="StyleUnderline"/>
        </w:rPr>
        <w:t>. In</w:t>
      </w:r>
      <w:r w:rsidRPr="005F6850">
        <w:rPr>
          <w:rStyle w:val="StyleUnderline"/>
          <w:sz w:val="12"/>
        </w:rPr>
        <w:t xml:space="preserve">¶ </w:t>
      </w:r>
      <w:r w:rsidRPr="00271F77">
        <w:rPr>
          <w:rStyle w:val="StyleUnderline"/>
        </w:rPr>
        <w:t xml:space="preserve">the supermarket scenario discussed above, only (44.b) is </w:t>
      </w:r>
      <w:proofErr w:type="gramStart"/>
      <w:r w:rsidRPr="00271F77">
        <w:rPr>
          <w:rStyle w:val="StyleUnderline"/>
        </w:rPr>
        <w:t>true:</w:t>
      </w:r>
      <w:r w:rsidRPr="005F6850">
        <w:rPr>
          <w:rStyle w:val="StyleUnderline"/>
          <w:sz w:val="12"/>
        </w:rPr>
        <w:t>¶</w:t>
      </w:r>
      <w:proofErr w:type="gramEnd"/>
      <w:r w:rsidRPr="005F6850">
        <w:rPr>
          <w:rStyle w:val="StyleUnderline"/>
          <w:sz w:val="12"/>
        </w:rPr>
        <w:t xml:space="preserve"> </w:t>
      </w:r>
      <w:r w:rsidRPr="00271F77">
        <w:rPr>
          <w:rStyle w:val="StyleUnderline"/>
        </w:rPr>
        <w:t>(44) a. A banana sells for $.49/lb.</w:t>
      </w:r>
      <w:r w:rsidRPr="005F6850">
        <w:rPr>
          <w:rStyle w:val="StyleUnderline"/>
          <w:sz w:val="12"/>
        </w:rPr>
        <w:t xml:space="preserve">¶ </w:t>
      </w:r>
      <w:r w:rsidRPr="00271F77">
        <w:rPr>
          <w:rStyle w:val="StyleUnderline"/>
        </w:rPr>
        <w:t>b. A banana sells for $1.00/lb.</w:t>
      </w:r>
      <w:r w:rsidRPr="005F6850">
        <w:rPr>
          <w:rStyle w:val="StyleUnderline"/>
          <w:sz w:val="12"/>
        </w:rPr>
        <w:t xml:space="preserve">¶ </w:t>
      </w:r>
      <w:r w:rsidRPr="00271F77">
        <w:rPr>
          <w:rStyle w:val="StyleUnderline"/>
        </w:rPr>
        <w:t xml:space="preserve">The normative force of the generic IS </w:t>
      </w:r>
      <w:proofErr w:type="gramStart"/>
      <w:r w:rsidRPr="00271F77">
        <w:rPr>
          <w:rStyle w:val="StyleUnderline"/>
        </w:rPr>
        <w:t>has</w:t>
      </w:r>
      <w:proofErr w:type="gramEnd"/>
      <w:r w:rsidRPr="00271F77">
        <w:rPr>
          <w:rStyle w:val="StyleUnderline"/>
        </w:rPr>
        <w:t xml:space="preserve"> been noted before.</w:t>
      </w:r>
      <w:r w:rsidRPr="005F6850">
        <w:rPr>
          <w:sz w:val="16"/>
        </w:rPr>
        <w:t xml:space="preserve"> Burton-Roberts</w:t>
      </w:r>
      <w:r w:rsidRPr="005F6850">
        <w:rPr>
          <w:sz w:val="12"/>
        </w:rPr>
        <w:t>¶</w:t>
      </w:r>
      <w:r w:rsidRPr="005F6850">
        <w:rPr>
          <w:sz w:val="16"/>
        </w:rPr>
        <w:t xml:space="preserve"> (1977) considers the following minimal </w:t>
      </w:r>
      <w:proofErr w:type="gramStart"/>
      <w:r w:rsidRPr="005F6850">
        <w:rPr>
          <w:sz w:val="16"/>
        </w:rPr>
        <w:t>pair:</w:t>
      </w:r>
      <w:r w:rsidRPr="005F6850">
        <w:rPr>
          <w:sz w:val="12"/>
        </w:rPr>
        <w:t>¶</w:t>
      </w:r>
      <w:proofErr w:type="gramEnd"/>
      <w:r w:rsidRPr="005F6850">
        <w:rPr>
          <w:sz w:val="16"/>
        </w:rPr>
        <w:t xml:space="preserve"> (45) a. Gentlemen open doors for ladies.</w:t>
      </w:r>
      <w:r w:rsidRPr="005F6850">
        <w:rPr>
          <w:sz w:val="12"/>
        </w:rPr>
        <w:t>¶</w:t>
      </w:r>
      <w:r w:rsidRPr="005F6850">
        <w:rPr>
          <w:sz w:val="16"/>
        </w:rPr>
        <w:t xml:space="preserve"> b. </w:t>
      </w:r>
      <w:r w:rsidRPr="00271F77">
        <w:rPr>
          <w:rStyle w:val="StyleUnderline"/>
        </w:rPr>
        <w:t xml:space="preserve">A gentleman opens doors for </w:t>
      </w:r>
      <w:proofErr w:type="gramStart"/>
      <w:r w:rsidRPr="00271F77">
        <w:rPr>
          <w:rStyle w:val="StyleUnderline"/>
        </w:rPr>
        <w:t>ladies.</w:t>
      </w:r>
      <w:r w:rsidRPr="005F6850">
        <w:rPr>
          <w:rStyle w:val="StyleUnderline"/>
          <w:sz w:val="12"/>
        </w:rPr>
        <w:t>¶</w:t>
      </w:r>
      <w:proofErr w:type="gramEnd"/>
      <w:r w:rsidRPr="005F6850">
        <w:rPr>
          <w:rStyle w:val="StyleUnderline"/>
          <w:sz w:val="12"/>
        </w:rPr>
        <w:t xml:space="preserve"> </w:t>
      </w:r>
      <w:r w:rsidRPr="00271F77">
        <w:rPr>
          <w:rStyle w:val="StyleUnderline"/>
        </w:rPr>
        <w:t xml:space="preserve">He notes that (45.b), but not (45.a), </w:t>
      </w:r>
      <w:r w:rsidRPr="00C972AA">
        <w:rPr>
          <w:rStyle w:val="StyleUnderline"/>
          <w:highlight w:val="yellow"/>
        </w:rPr>
        <w:t>expresses what he calls “moral necessity.</w:t>
      </w:r>
      <w:r w:rsidRPr="00271F77">
        <w:rPr>
          <w:rStyle w:val="StyleUnderline"/>
        </w:rPr>
        <w:t>”7</w:t>
      </w:r>
      <w:r w:rsidRPr="005F6850">
        <w:rPr>
          <w:rStyle w:val="StyleUnderline"/>
          <w:sz w:val="12"/>
        </w:rPr>
        <w:t xml:space="preserve">¶ </w:t>
      </w:r>
      <w:r w:rsidRPr="00271F77">
        <w:rPr>
          <w:rStyle w:val="StyleUnderline"/>
        </w:rPr>
        <w:t>Burton-Roberts observes that if Emile does not as a rule open doors for ladies, his mother could utter [(45.b)] and thereby successfully imply that Emile was not, or was</w:t>
      </w:r>
      <w:r w:rsidRPr="005F6850">
        <w:rPr>
          <w:rStyle w:val="StyleUnderline"/>
          <w:sz w:val="12"/>
        </w:rPr>
        <w:t xml:space="preserve">¶ </w:t>
      </w:r>
      <w:r w:rsidRPr="00271F77">
        <w:rPr>
          <w:rStyle w:val="StyleUnderline"/>
        </w:rPr>
        <w:t>not being, a gentleman</w:t>
      </w:r>
      <w:r w:rsidRPr="005F6850">
        <w:rPr>
          <w:sz w:val="16"/>
        </w:rPr>
        <w:t>. Notice that, if she were to utter. . . [(45.a)] she</w:t>
      </w:r>
      <w:r w:rsidRPr="005F6850">
        <w:rPr>
          <w:sz w:val="12"/>
        </w:rPr>
        <w:t>¶</w:t>
      </w:r>
      <w:r w:rsidRPr="005F6850">
        <w:rPr>
          <w:sz w:val="16"/>
        </w:rPr>
        <w:t xml:space="preserve"> might achieve the same effect (that of getting Emile to open doors for</w:t>
      </w:r>
      <w:r w:rsidRPr="005F6850">
        <w:rPr>
          <w:sz w:val="12"/>
        </w:rPr>
        <w:t>¶</w:t>
      </w:r>
      <w:r w:rsidRPr="005F6850">
        <w:rPr>
          <w:sz w:val="16"/>
        </w:rPr>
        <w:t xml:space="preserve"> ladies) but would do so by different means. . . For [(45.a)] merely makes a</w:t>
      </w:r>
      <w:r w:rsidRPr="005F6850">
        <w:rPr>
          <w:sz w:val="12"/>
        </w:rPr>
        <w:t>¶</w:t>
      </w:r>
      <w:r w:rsidRPr="005F6850">
        <w:rPr>
          <w:sz w:val="16"/>
        </w:rPr>
        <w:t xml:space="preserve"> </w:t>
      </w:r>
      <w:proofErr w:type="spellStart"/>
      <w:r w:rsidRPr="005F6850">
        <w:rPr>
          <w:sz w:val="16"/>
        </w:rPr>
        <w:t>generalisation</w:t>
      </w:r>
      <w:proofErr w:type="spellEnd"/>
      <w:r w:rsidRPr="005F6850">
        <w:rPr>
          <w:sz w:val="16"/>
        </w:rPr>
        <w:t xml:space="preserve"> about gentlemen (p. 188</w:t>
      </w:r>
      <w:proofErr w:type="gramStart"/>
      <w:r w:rsidRPr="005F6850">
        <w:rPr>
          <w:sz w:val="16"/>
        </w:rPr>
        <w:t>).</w:t>
      </w:r>
      <w:r w:rsidRPr="005F6850">
        <w:rPr>
          <w:sz w:val="12"/>
        </w:rPr>
        <w:t>¶</w:t>
      </w:r>
      <w:proofErr w:type="gramEnd"/>
      <w:r w:rsidRPr="005F6850">
        <w:rPr>
          <w:sz w:val="16"/>
        </w:rPr>
        <w:t xml:space="preserve"> </w:t>
      </w:r>
      <w:r w:rsidRPr="00271F77">
        <w:rPr>
          <w:rStyle w:val="StyleUnderline"/>
        </w:rPr>
        <w:t>Sentence (45.b), then, unlike (45.a), does not have a reading where it makes</w:t>
      </w:r>
      <w:r w:rsidRPr="005F6850">
        <w:rPr>
          <w:rStyle w:val="StyleUnderline"/>
          <w:sz w:val="12"/>
        </w:rPr>
        <w:t xml:space="preserve">¶ </w:t>
      </w:r>
      <w:r w:rsidRPr="00271F77">
        <w:rPr>
          <w:rStyle w:val="StyleUnderline"/>
        </w:rPr>
        <w:t xml:space="preserve">a generalization about gentlemen; </w:t>
      </w:r>
      <w:r w:rsidRPr="00C972AA">
        <w:rPr>
          <w:rStyle w:val="StyleUnderline"/>
          <w:highlight w:val="yellow"/>
        </w:rPr>
        <w:t xml:space="preserve">it is, </w:t>
      </w:r>
      <w:r w:rsidRPr="00271F77">
        <w:rPr>
          <w:rStyle w:val="StyleUnderline"/>
        </w:rPr>
        <w:t xml:space="preserve">rather, </w:t>
      </w:r>
      <w:r w:rsidRPr="00C972AA">
        <w:rPr>
          <w:rStyle w:val="StyleUnderline"/>
          <w:highlight w:val="yellow"/>
        </w:rPr>
        <w:t>a statement about some social</w:t>
      </w:r>
      <w:r w:rsidRPr="00C972AA">
        <w:rPr>
          <w:rStyle w:val="StyleUnderline"/>
          <w:sz w:val="12"/>
          <w:highlight w:val="yellow"/>
        </w:rPr>
        <w:t xml:space="preserve">¶ </w:t>
      </w:r>
      <w:r w:rsidRPr="00C972AA">
        <w:rPr>
          <w:rStyle w:val="StyleUnderline"/>
          <w:highlight w:val="yellow"/>
        </w:rPr>
        <w:t>norm</w:t>
      </w:r>
      <w:r w:rsidRPr="00271F77">
        <w:rPr>
          <w:rStyle w:val="StyleUnderline"/>
        </w:rPr>
        <w:t xml:space="preserve">. It is true just in case this norm is in effect, i.e. </w:t>
      </w:r>
      <w:r w:rsidRPr="00C972AA">
        <w:rPr>
          <w:rStyle w:val="StyleUnderline"/>
          <w:highlight w:val="yellow"/>
        </w:rPr>
        <w:t>it is a member of a set of</w:t>
      </w:r>
      <w:r w:rsidRPr="00C972AA">
        <w:rPr>
          <w:rStyle w:val="StyleUnderline"/>
          <w:sz w:val="12"/>
          <w:highlight w:val="yellow"/>
        </w:rPr>
        <w:t xml:space="preserve">¶ </w:t>
      </w:r>
      <w:r w:rsidRPr="00C972AA">
        <w:rPr>
          <w:rStyle w:val="StyleUnderline"/>
          <w:highlight w:val="yellow"/>
        </w:rPr>
        <w:t xml:space="preserve">socially accepted rules and </w:t>
      </w:r>
      <w:proofErr w:type="gramStart"/>
      <w:r w:rsidRPr="00C972AA">
        <w:rPr>
          <w:rStyle w:val="StyleUnderline"/>
          <w:highlight w:val="yellow"/>
        </w:rPr>
        <w:t>regulations.</w:t>
      </w:r>
      <w:r w:rsidRPr="005F6850">
        <w:rPr>
          <w:sz w:val="12"/>
        </w:rPr>
        <w:t>¶</w:t>
      </w:r>
      <w:proofErr w:type="gramEnd"/>
      <w:r w:rsidRPr="005F6850">
        <w:rPr>
          <w:sz w:val="16"/>
        </w:rPr>
        <w:t xml:space="preserve"> An IS that, in the null context, cannot be read generically, </w:t>
      </w:r>
      <w:r w:rsidRPr="00C972AA">
        <w:rPr>
          <w:rStyle w:val="StyleUnderline"/>
          <w:highlight w:val="yellow"/>
        </w:rPr>
        <w:t>may receive a</w:t>
      </w:r>
      <w:r w:rsidRPr="00C972AA">
        <w:rPr>
          <w:rStyle w:val="StyleUnderline"/>
          <w:sz w:val="12"/>
          <w:highlight w:val="yellow"/>
        </w:rPr>
        <w:t xml:space="preserve">¶ </w:t>
      </w:r>
      <w:r w:rsidRPr="00C972AA">
        <w:rPr>
          <w:rStyle w:val="StyleUnderline"/>
          <w:highlight w:val="yellow"/>
        </w:rPr>
        <w:t>generic reading in a context that makes it clear that a rule or a regulation is</w:t>
      </w:r>
      <w:r w:rsidRPr="00C972AA">
        <w:rPr>
          <w:rStyle w:val="StyleUnderline"/>
          <w:sz w:val="12"/>
          <w:highlight w:val="yellow"/>
        </w:rPr>
        <w:t xml:space="preserve">¶ </w:t>
      </w:r>
      <w:r w:rsidRPr="00C972AA">
        <w:rPr>
          <w:rStyle w:val="StyleUnderline"/>
          <w:highlight w:val="yellow"/>
        </w:rPr>
        <w:t>referred to</w:t>
      </w:r>
      <w:r w:rsidRPr="00271F77">
        <w:rPr>
          <w:rStyle w:val="StyleUnderline"/>
        </w:rPr>
        <w:t>.</w:t>
      </w:r>
      <w:r w:rsidRPr="005F6850">
        <w:rPr>
          <w:sz w:val="16"/>
        </w:rPr>
        <w:t xml:space="preserve"> For example, Greenberg (1998) notes that, out of the blue, (</w:t>
      </w:r>
      <w:proofErr w:type="gramStart"/>
      <w:r w:rsidRPr="005F6850">
        <w:rPr>
          <w:sz w:val="16"/>
        </w:rPr>
        <w:t>46.a)</w:t>
      </w:r>
      <w:r w:rsidRPr="005F6850">
        <w:rPr>
          <w:sz w:val="12"/>
        </w:rPr>
        <w:t>¶</w:t>
      </w:r>
      <w:proofErr w:type="gramEnd"/>
      <w:r w:rsidRPr="005F6850">
        <w:rPr>
          <w:sz w:val="16"/>
        </w:rPr>
        <w:t xml:space="preserve"> and (46.b) do not have a generic reading:</w:t>
      </w:r>
      <w:r w:rsidRPr="005F6850">
        <w:rPr>
          <w:sz w:val="12"/>
        </w:rPr>
        <w:t>¶</w:t>
      </w:r>
      <w:r w:rsidRPr="005F6850">
        <w:rPr>
          <w:sz w:val="16"/>
        </w:rPr>
        <w:t xml:space="preserve"> (46) a. A Norwegian student whose name ends with ‘s’ or ‘j’ wears green</w:t>
      </w:r>
      <w:r w:rsidRPr="005F6850">
        <w:rPr>
          <w:sz w:val="12"/>
        </w:rPr>
        <w:t>¶</w:t>
      </w:r>
      <w:r w:rsidRPr="005F6850">
        <w:rPr>
          <w:sz w:val="16"/>
        </w:rPr>
        <w:t xml:space="preserve"> thick </w:t>
      </w:r>
      <w:proofErr w:type="gramStart"/>
      <w:r w:rsidRPr="005F6850">
        <w:rPr>
          <w:sz w:val="16"/>
        </w:rPr>
        <w:t>socks.</w:t>
      </w:r>
      <w:r w:rsidRPr="005F6850">
        <w:rPr>
          <w:sz w:val="12"/>
        </w:rPr>
        <w:t>¶</w:t>
      </w:r>
      <w:proofErr w:type="gramEnd"/>
      <w:r w:rsidRPr="005F6850">
        <w:rPr>
          <w:sz w:val="16"/>
        </w:rPr>
        <w:t xml:space="preserve"> b. A tall, left-handed, brown haired neurologist in </w:t>
      </w:r>
      <w:proofErr w:type="spellStart"/>
      <w:r w:rsidRPr="005F6850">
        <w:rPr>
          <w:sz w:val="16"/>
        </w:rPr>
        <w:t>Hadassa</w:t>
      </w:r>
      <w:proofErr w:type="spellEnd"/>
      <w:r w:rsidRPr="005F6850">
        <w:rPr>
          <w:sz w:val="16"/>
        </w:rPr>
        <w:t xml:space="preserve"> hospital</w:t>
      </w:r>
      <w:r w:rsidRPr="005F6850">
        <w:rPr>
          <w:sz w:val="12"/>
        </w:rPr>
        <w:t>¶</w:t>
      </w:r>
      <w:r w:rsidRPr="005F6850">
        <w:rPr>
          <w:sz w:val="16"/>
        </w:rPr>
        <w:t xml:space="preserve"> earns more than $50,000 a </w:t>
      </w:r>
      <w:proofErr w:type="gramStart"/>
      <w:r w:rsidRPr="005F6850">
        <w:rPr>
          <w:sz w:val="16"/>
        </w:rPr>
        <w:t>year.</w:t>
      </w:r>
      <w:r w:rsidRPr="005F6850">
        <w:rPr>
          <w:sz w:val="12"/>
        </w:rPr>
        <w:t>¶</w:t>
      </w:r>
      <w:proofErr w:type="gramEnd"/>
      <w:r w:rsidRPr="005F6850">
        <w:rPr>
          <w:sz w:val="16"/>
        </w:rPr>
        <w:t xml:space="preserve"> However, Greenberg points out that in the context of (47.a) and (47.b),</w:t>
      </w:r>
      <w:r w:rsidRPr="005F6850">
        <w:rPr>
          <w:sz w:val="12"/>
        </w:rPr>
        <w:t>¶</w:t>
      </w:r>
      <w:r w:rsidRPr="005F6850">
        <w:rPr>
          <w:sz w:val="16"/>
        </w:rPr>
        <w:t xml:space="preserve"> respectively, the generic readings of the IS subject are quite natural:</w:t>
      </w:r>
      <w:r w:rsidRPr="005F6850">
        <w:rPr>
          <w:sz w:val="12"/>
        </w:rPr>
        <w:t>¶</w:t>
      </w:r>
      <w:r w:rsidRPr="005F6850">
        <w:rPr>
          <w:sz w:val="16"/>
        </w:rPr>
        <w:t xml:space="preserve"> (47) a. You know, there are very interesting traditions in Norway, concerning the connection between name, profession, and clothing. For</w:t>
      </w:r>
      <w:r w:rsidRPr="005F6850">
        <w:rPr>
          <w:sz w:val="12"/>
        </w:rPr>
        <w:t>¶</w:t>
      </w:r>
      <w:r w:rsidRPr="005F6850">
        <w:rPr>
          <w:sz w:val="16"/>
        </w:rPr>
        <w:t xml:space="preserve"> example, a Norwegian student. . .</w:t>
      </w:r>
      <w:r w:rsidRPr="005F6850">
        <w:rPr>
          <w:sz w:val="12"/>
        </w:rPr>
        <w:t>¶</w:t>
      </w:r>
      <w:r w:rsidRPr="005F6850">
        <w:rPr>
          <w:sz w:val="16"/>
        </w:rPr>
        <w:t xml:space="preserve"> b. The new </w:t>
      </w:r>
      <w:proofErr w:type="spellStart"/>
      <w:r w:rsidRPr="005F6850">
        <w:rPr>
          <w:sz w:val="16"/>
        </w:rPr>
        <w:t>Hadassa</w:t>
      </w:r>
      <w:proofErr w:type="spellEnd"/>
      <w:r w:rsidRPr="005F6850">
        <w:rPr>
          <w:sz w:val="16"/>
        </w:rPr>
        <w:t xml:space="preserve"> manager has some very funny paying criteria. For</w:t>
      </w:r>
      <w:r w:rsidRPr="005F6850">
        <w:rPr>
          <w:sz w:val="12"/>
        </w:rPr>
        <w:t>¶</w:t>
      </w:r>
      <w:r w:rsidRPr="005F6850">
        <w:rPr>
          <w:sz w:val="16"/>
        </w:rPr>
        <w:t xml:space="preserve"> example, a left-handed. . .</w:t>
      </w:r>
      <w:r w:rsidRPr="005F6850">
        <w:rPr>
          <w:sz w:val="12"/>
        </w:rPr>
        <w:t>¶</w:t>
      </w:r>
      <w:r w:rsidRPr="005F6850">
        <w:rPr>
          <w:sz w:val="16"/>
        </w:rPr>
        <w:t xml:space="preserve"> Even IS sentences that were claimed above to lack a generic reading, such</w:t>
      </w:r>
      <w:r w:rsidRPr="005F6850">
        <w:rPr>
          <w:sz w:val="12"/>
        </w:rPr>
        <w:t>¶</w:t>
      </w:r>
      <w:r w:rsidRPr="005F6850">
        <w:rPr>
          <w:sz w:val="16"/>
        </w:rPr>
        <w:t xml:space="preserve"> as (3.b) and (4.b), may, in the appropriate context, receive such a </w:t>
      </w:r>
      <w:proofErr w:type="gramStart"/>
      <w:r w:rsidRPr="005F6850">
        <w:rPr>
          <w:sz w:val="16"/>
        </w:rPr>
        <w:t>reading:</w:t>
      </w:r>
      <w:r w:rsidRPr="005F6850">
        <w:rPr>
          <w:sz w:val="12"/>
        </w:rPr>
        <w:t>¶</w:t>
      </w:r>
      <w:proofErr w:type="gramEnd"/>
      <w:r w:rsidRPr="005F6850">
        <w:rPr>
          <w:sz w:val="16"/>
        </w:rPr>
        <w:t xml:space="preserve"> (48) a. Sire, please don’t send her to the axe. Remember, a king is </w:t>
      </w:r>
      <w:proofErr w:type="gramStart"/>
      <w:r w:rsidRPr="005F6850">
        <w:rPr>
          <w:sz w:val="16"/>
        </w:rPr>
        <w:t>generous!</w:t>
      </w:r>
      <w:r w:rsidRPr="005F6850">
        <w:rPr>
          <w:sz w:val="12"/>
        </w:rPr>
        <w:t>¶</w:t>
      </w:r>
      <w:proofErr w:type="gramEnd"/>
      <w:r w:rsidRPr="005F6850">
        <w:rPr>
          <w:sz w:val="16"/>
        </w:rPr>
        <w:t xml:space="preserve"> b. How dare you build me such a room? Don’t you know a room is</w:t>
      </w:r>
      <w:r w:rsidRPr="005F6850">
        <w:rPr>
          <w:sz w:val="12"/>
        </w:rPr>
        <w:t>¶</w:t>
      </w:r>
      <w:r w:rsidRPr="005F6850">
        <w:rPr>
          <w:sz w:val="16"/>
        </w:rPr>
        <w:t xml:space="preserve"> square?</w:t>
      </w:r>
    </w:p>
    <w:p w14:paraId="7D349E77" w14:textId="77777777" w:rsidR="00D96738" w:rsidRPr="003A22DC" w:rsidRDefault="00D96738" w:rsidP="00D96738">
      <w:pPr>
        <w:pStyle w:val="Heading4"/>
        <w:rPr>
          <w:highlight w:val="yellow"/>
          <w:u w:val="single"/>
        </w:rPr>
      </w:pPr>
      <w:r>
        <w:lastRenderedPageBreak/>
        <w:t xml:space="preserve">That outweighs—only our evidence speaks to how indefinite singulars are interpreted in the context of normative statements like the resolution. This means throw out </w:t>
      </w:r>
      <w:proofErr w:type="spellStart"/>
      <w:r>
        <w:t>aff</w:t>
      </w:r>
      <w:proofErr w:type="spellEnd"/>
      <w:r>
        <w:t xml:space="preserve"> counter-interpretations that are purely descriptive</w:t>
      </w:r>
    </w:p>
    <w:p w14:paraId="66B02D32" w14:textId="1364A796" w:rsidR="00D96738" w:rsidRPr="00EF3EAD" w:rsidRDefault="00D96738" w:rsidP="00D96738">
      <w:pPr>
        <w:pStyle w:val="Heading4"/>
      </w:pPr>
      <w:r w:rsidRPr="00BC4B37">
        <w:t>Violation—</w:t>
      </w:r>
      <w:r>
        <w:t xml:space="preserve">they specified </w:t>
      </w:r>
      <w:r w:rsidR="005D186F">
        <w:t>US</w:t>
      </w:r>
    </w:p>
    <w:p w14:paraId="0FC2BBA5" w14:textId="77777777" w:rsidR="00D96738" w:rsidRDefault="00D96738" w:rsidP="00D96738">
      <w:pPr>
        <w:pStyle w:val="Heading4"/>
      </w:pPr>
      <w:r>
        <w:t>Vote neg:</w:t>
      </w:r>
    </w:p>
    <w:p w14:paraId="3CA572AC" w14:textId="77777777" w:rsidR="00D96738" w:rsidRPr="003A22DC" w:rsidRDefault="00D96738" w:rsidP="00D96738">
      <w:pPr>
        <w:pStyle w:val="Heading4"/>
      </w:pPr>
      <w:r>
        <w:t xml:space="preserve">1] Precision –any deviation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322D0022" w14:textId="77777777" w:rsidR="00D96738" w:rsidRDefault="00D96738" w:rsidP="00D96738">
      <w:pPr>
        <w:pStyle w:val="Heading4"/>
      </w:pPr>
      <w:r>
        <w:t>2] L</w:t>
      </w:r>
      <w:r w:rsidRPr="00BC4B37">
        <w:t xml:space="preserve">imits—specifying a </w:t>
      </w:r>
      <w:r>
        <w:t>just government</w:t>
      </w:r>
      <w:r w:rsidRPr="00BC4B37">
        <w:t xml:space="preserve"> offers huge explosion in the topic since they get permutations of hundreds of </w:t>
      </w:r>
      <w:r>
        <w:t>governments</w:t>
      </w:r>
      <w:r w:rsidRPr="00BC4B37">
        <w:t xml:space="preserve"> in the world depending on their definition of </w:t>
      </w:r>
      <w:r>
        <w:t>“just government”</w:t>
      </w:r>
      <w:r w:rsidRPr="00BC4B37">
        <w:t>.</w:t>
      </w:r>
    </w:p>
    <w:p w14:paraId="036AF56B" w14:textId="77777777" w:rsidR="00D96738" w:rsidRPr="007016AC" w:rsidRDefault="00D96738" w:rsidP="00D96738">
      <w:pPr>
        <w:pStyle w:val="Heading4"/>
      </w:pPr>
      <w:r>
        <w:t xml:space="preserve">Hypothetical Neg abuse doesn’t justify </w:t>
      </w:r>
      <w:proofErr w:type="spellStart"/>
      <w:r>
        <w:t>aff</w:t>
      </w:r>
      <w:proofErr w:type="spellEnd"/>
      <w:r>
        <w:t xml:space="preserve"> abuse and theory checks </w:t>
      </w:r>
      <w:proofErr w:type="spellStart"/>
      <w:r>
        <w:t>cheaty</w:t>
      </w:r>
      <w:proofErr w:type="spellEnd"/>
      <w:r>
        <w:t xml:space="preserve"> PICs </w:t>
      </w:r>
    </w:p>
    <w:p w14:paraId="3955ADEA" w14:textId="77777777" w:rsidR="00D96738" w:rsidRPr="006A7C9E" w:rsidRDefault="00D96738" w:rsidP="00D96738">
      <w:pPr>
        <w:pStyle w:val="Heading4"/>
      </w:pPr>
      <w:r>
        <w:t xml:space="preserve">DTD – same thing as drop the </w:t>
      </w:r>
      <w:proofErr w:type="spellStart"/>
      <w:r>
        <w:t>arg</w:t>
      </w:r>
      <w:proofErr w:type="spellEnd"/>
    </w:p>
    <w:p w14:paraId="26FDABA6" w14:textId="77777777" w:rsidR="00D96738" w:rsidRPr="003A22DC" w:rsidRDefault="00D96738" w:rsidP="00D96738">
      <w:pPr>
        <w:pStyle w:val="Heading4"/>
        <w:rPr>
          <w:rFonts w:eastAsia="Cambria"/>
        </w:rPr>
      </w:pPr>
      <w:r w:rsidRPr="00BC4B37">
        <w:rPr>
          <w:rFonts w:eastAsia="Times New Roman"/>
        </w:rPr>
        <w:t>Topicality is a voting issue that should be evaluated through competing interpretations – it tells the negative what they do and do not have to prepare for</w:t>
      </w:r>
    </w:p>
    <w:p w14:paraId="6CAEB746" w14:textId="77777777" w:rsidR="00D96738" w:rsidRDefault="00D96738" w:rsidP="00D96738">
      <w:pPr>
        <w:pStyle w:val="Heading4"/>
        <w:rPr>
          <w:rFonts w:eastAsia="Times New Roman"/>
        </w:rPr>
      </w:pPr>
      <w:r w:rsidRPr="00BC4B37">
        <w:rPr>
          <w:rFonts w:eastAsia="Times New Roman"/>
        </w:rPr>
        <w:t xml:space="preserve">No RVIs—it’s your burden to be topical. </w:t>
      </w:r>
    </w:p>
    <w:p w14:paraId="35750728" w14:textId="77777777" w:rsidR="00D96738" w:rsidRDefault="00D96738" w:rsidP="003443CB">
      <w:pPr>
        <w:pStyle w:val="Heading2"/>
        <w:rPr>
          <w:rFonts w:asciiTheme="majorHAnsi" w:hAnsiTheme="majorHAnsi" w:cstheme="majorHAnsi"/>
        </w:rPr>
      </w:pPr>
    </w:p>
    <w:p w14:paraId="05BAFA78" w14:textId="44F63C53" w:rsidR="003443CB" w:rsidRDefault="003443CB" w:rsidP="003443CB">
      <w:pPr>
        <w:pStyle w:val="Heading2"/>
        <w:rPr>
          <w:rFonts w:asciiTheme="majorHAnsi" w:hAnsiTheme="majorHAnsi" w:cstheme="majorHAnsi"/>
        </w:rPr>
      </w:pPr>
      <w:r>
        <w:rPr>
          <w:rFonts w:asciiTheme="majorHAnsi" w:hAnsiTheme="majorHAnsi" w:cstheme="majorHAnsi"/>
        </w:rPr>
        <w:lastRenderedPageBreak/>
        <w:t>Police PIC</w:t>
      </w:r>
    </w:p>
    <w:p w14:paraId="71278C62" w14:textId="77777777" w:rsidR="003443CB" w:rsidRPr="00567847" w:rsidRDefault="003443CB" w:rsidP="003443CB">
      <w:pPr>
        <w:pStyle w:val="Heading3"/>
      </w:pPr>
      <w:r>
        <w:lastRenderedPageBreak/>
        <w:t>NC Shell</w:t>
      </w:r>
    </w:p>
    <w:p w14:paraId="15416DB0" w14:textId="2A81511C" w:rsidR="003443CB" w:rsidRPr="000F1DC3" w:rsidRDefault="003443CB" w:rsidP="003443CB">
      <w:pPr>
        <w:pStyle w:val="Heading4"/>
        <w:rPr>
          <w:rFonts w:asciiTheme="majorHAnsi" w:hAnsiTheme="majorHAnsi" w:cstheme="majorHAnsi"/>
        </w:rPr>
      </w:pPr>
      <w:r w:rsidRPr="000F1DC3">
        <w:rPr>
          <w:rFonts w:asciiTheme="majorHAnsi" w:hAnsiTheme="majorHAnsi" w:cstheme="majorHAnsi"/>
        </w:rPr>
        <w:t xml:space="preserve">CP Text: </w:t>
      </w:r>
      <w:r w:rsidR="00D96738">
        <w:rPr>
          <w:rFonts w:asciiTheme="majorHAnsi" w:hAnsiTheme="majorHAnsi" w:cstheme="majorHAnsi"/>
        </w:rPr>
        <w:t>The United States</w:t>
      </w:r>
      <w:r w:rsidRPr="000F1DC3">
        <w:rPr>
          <w:rFonts w:asciiTheme="majorHAnsi" w:hAnsiTheme="majorHAnsi" w:cstheme="majorHAnsi"/>
        </w:rPr>
        <w:t xml:space="preserve"> should</w:t>
      </w:r>
      <w:r>
        <w:rPr>
          <w:rFonts w:asciiTheme="majorHAnsi" w:hAnsiTheme="majorHAnsi" w:cstheme="majorHAnsi"/>
        </w:rPr>
        <w:t xml:space="preserve"> abolish police unions and</w:t>
      </w:r>
      <w:r w:rsidRPr="000F1DC3">
        <w:rPr>
          <w:rFonts w:asciiTheme="majorHAnsi" w:hAnsiTheme="majorHAnsi" w:cstheme="majorHAnsi"/>
        </w:rPr>
        <w:t xml:space="preserve"> recognize the</w:t>
      </w:r>
      <w:r>
        <w:rPr>
          <w:rFonts w:asciiTheme="majorHAnsi" w:hAnsiTheme="majorHAnsi" w:cstheme="majorHAnsi"/>
        </w:rPr>
        <w:t xml:space="preserve"> unconditional</w:t>
      </w:r>
      <w:r w:rsidRPr="000F1DC3">
        <w:rPr>
          <w:rFonts w:asciiTheme="majorHAnsi" w:hAnsiTheme="majorHAnsi" w:cstheme="majorHAnsi"/>
        </w:rPr>
        <w:t xml:space="preserve"> right of </w:t>
      </w:r>
      <w:r>
        <w:rPr>
          <w:rFonts w:asciiTheme="majorHAnsi" w:hAnsiTheme="majorHAnsi" w:cstheme="majorHAnsi"/>
        </w:rPr>
        <w:t xml:space="preserve">all other </w:t>
      </w:r>
      <w:r w:rsidRPr="000F1DC3">
        <w:rPr>
          <w:rFonts w:asciiTheme="majorHAnsi" w:hAnsiTheme="majorHAnsi" w:cstheme="majorHAnsi"/>
        </w:rPr>
        <w:t>workers to strike</w:t>
      </w:r>
      <w:r>
        <w:rPr>
          <w:rFonts w:asciiTheme="majorHAnsi" w:hAnsiTheme="majorHAnsi" w:cstheme="majorHAnsi"/>
        </w:rPr>
        <w:t>.</w:t>
      </w:r>
    </w:p>
    <w:p w14:paraId="0A19A393" w14:textId="77777777" w:rsidR="003443CB" w:rsidRPr="000F1DC3" w:rsidRDefault="003443CB" w:rsidP="003443CB">
      <w:pPr>
        <w:pStyle w:val="Heading4"/>
        <w:rPr>
          <w:rFonts w:asciiTheme="majorHAnsi" w:hAnsiTheme="majorHAnsi" w:cstheme="majorHAnsi"/>
        </w:rPr>
      </w:pPr>
      <w:r w:rsidRPr="000F1DC3">
        <w:rPr>
          <w:rFonts w:asciiTheme="majorHAnsi" w:hAnsiTheme="majorHAnsi" w:cstheme="majorHAnsi"/>
        </w:rPr>
        <w:t xml:space="preserve">The </w:t>
      </w:r>
      <w:proofErr w:type="spellStart"/>
      <w:r w:rsidRPr="000F1DC3">
        <w:rPr>
          <w:rFonts w:asciiTheme="majorHAnsi" w:hAnsiTheme="majorHAnsi" w:cstheme="majorHAnsi"/>
        </w:rPr>
        <w:t>aff</w:t>
      </w:r>
      <w:proofErr w:type="spellEnd"/>
      <w:r w:rsidRPr="000F1DC3">
        <w:rPr>
          <w:rFonts w:asciiTheme="majorHAnsi" w:hAnsiTheme="majorHAnsi" w:cstheme="majorHAnsi"/>
        </w:rPr>
        <w:t xml:space="preserve"> makes police collective bargaining worse and gives more power to police unions.</w:t>
      </w:r>
    </w:p>
    <w:p w14:paraId="14A4FF71" w14:textId="77777777" w:rsidR="003443CB" w:rsidRPr="000F1DC3" w:rsidRDefault="003443CB" w:rsidP="003443CB">
      <w:pPr>
        <w:rPr>
          <w:rFonts w:asciiTheme="majorHAnsi" w:hAnsiTheme="majorHAnsi" w:cstheme="majorHAnsi"/>
          <w:color w:val="000000" w:themeColor="text1"/>
          <w:szCs w:val="22"/>
        </w:rPr>
      </w:pPr>
      <w:r w:rsidRPr="000F1DC3">
        <w:rPr>
          <w:rFonts w:asciiTheme="majorHAnsi" w:hAnsiTheme="majorHAnsi" w:cstheme="majorHAnsi"/>
          <w:szCs w:val="22"/>
        </w:rPr>
        <w:t xml:space="preserve">Andrew </w:t>
      </w:r>
      <w:r w:rsidRPr="000F1DC3">
        <w:rPr>
          <w:rFonts w:asciiTheme="majorHAnsi" w:hAnsiTheme="majorHAnsi" w:cstheme="majorHAnsi"/>
          <w:b/>
          <w:bCs/>
          <w:sz w:val="26"/>
          <w:szCs w:val="26"/>
        </w:rPr>
        <w:t>Grim, 20</w:t>
      </w:r>
      <w:r w:rsidRPr="000F1DC3">
        <w:rPr>
          <w:rFonts w:asciiTheme="majorHAnsi" w:hAnsiTheme="majorHAnsi" w:cstheme="majorHAnsi"/>
          <w:szCs w:val="22"/>
        </w:rPr>
        <w:t xml:space="preserve"> </w:t>
      </w:r>
      <w:r w:rsidRPr="000F1DC3">
        <w:rPr>
          <w:rFonts w:asciiTheme="majorHAnsi" w:hAnsiTheme="majorHAnsi" w:cstheme="majorHAnsi"/>
          <w:color w:val="000000" w:themeColor="text1"/>
          <w:szCs w:val="22"/>
        </w:rPr>
        <w:t>Ph.D. candidate in history at the University of Massachusetts Amherst, is at work on a dissertation on anti-police brutality activism in post-WWII Newark</w:t>
      </w:r>
    </w:p>
    <w:p w14:paraId="18E85F01" w14:textId="77777777" w:rsidR="003443CB" w:rsidRPr="000F1DC3" w:rsidRDefault="003443CB" w:rsidP="003443CB">
      <w:pPr>
        <w:rPr>
          <w:rFonts w:asciiTheme="majorHAnsi" w:hAnsiTheme="majorHAnsi" w:cstheme="majorHAnsi"/>
          <w:szCs w:val="22"/>
        </w:rPr>
      </w:pPr>
      <w:r w:rsidRPr="000F1DC3">
        <w:rPr>
          <w:rFonts w:asciiTheme="majorHAnsi" w:hAnsiTheme="majorHAnsi" w:cstheme="majorHAnsi"/>
          <w:color w:val="000000" w:themeColor="text1"/>
          <w:szCs w:val="22"/>
        </w:rPr>
        <w:t xml:space="preserve">- ("What is The Blue </w:t>
      </w:r>
      <w:proofErr w:type="spellStart"/>
      <w:r w:rsidRPr="000F1DC3">
        <w:rPr>
          <w:rFonts w:asciiTheme="majorHAnsi" w:hAnsiTheme="majorHAnsi" w:cstheme="majorHAnsi"/>
          <w:color w:val="000000" w:themeColor="text1"/>
          <w:szCs w:val="22"/>
        </w:rPr>
        <w:t>Flue</w:t>
      </w:r>
      <w:proofErr w:type="spellEnd"/>
      <w:r w:rsidRPr="000F1DC3">
        <w:rPr>
          <w:rFonts w:asciiTheme="majorHAnsi" w:hAnsiTheme="majorHAnsi" w:cstheme="majorHAnsi"/>
          <w:color w:val="000000" w:themeColor="text1"/>
          <w:szCs w:val="22"/>
        </w:rPr>
        <w:t xml:space="preserve"> and </w:t>
      </w:r>
      <w:r w:rsidRPr="000F1DC3">
        <w:rPr>
          <w:rFonts w:asciiTheme="majorHAnsi" w:hAnsiTheme="majorHAnsi" w:cstheme="majorHAnsi"/>
          <w:szCs w:val="22"/>
        </w:rPr>
        <w:t>How Has It Increased Police Power," Washington Post, 7-1-2020, 11-2-2021https://www.washingtonpost.com/outlook/2020/07/01/what-is-blue-flu-how-has-it-increased-police-power/)//AW</w:t>
      </w:r>
    </w:p>
    <w:p w14:paraId="259171BF" w14:textId="77777777" w:rsidR="003443CB" w:rsidRPr="000F1DC3" w:rsidRDefault="003443CB" w:rsidP="003443CB">
      <w:pPr>
        <w:rPr>
          <w:rFonts w:asciiTheme="majorHAnsi" w:hAnsiTheme="majorHAnsi" w:cstheme="majorHAnsi"/>
          <w:sz w:val="12"/>
          <w:szCs w:val="22"/>
        </w:rPr>
      </w:pPr>
      <w:r w:rsidRPr="000F1DC3">
        <w:rPr>
          <w:rFonts w:asciiTheme="majorHAnsi" w:hAnsiTheme="majorHAnsi" w:cstheme="majorHAnsi"/>
          <w:sz w:val="12"/>
          <w:szCs w:val="22"/>
        </w:rPr>
        <w:t xml:space="preserve">This weekend, officers from the New York City Police Department are rumored to be planning a walkout to protest calls to defund the police. This builds on a similar tactic used by police in Atlanta less than a month ago. On June 16, Fulton County District Attorney, Paul L. Howard Jr. announced that Garrett Rolfe, the Atlanta police officer who fatally shot </w:t>
      </w:r>
      <w:proofErr w:type="spellStart"/>
      <w:r w:rsidRPr="000F1DC3">
        <w:rPr>
          <w:rFonts w:asciiTheme="majorHAnsi" w:hAnsiTheme="majorHAnsi" w:cstheme="majorHAnsi"/>
          <w:sz w:val="12"/>
          <w:szCs w:val="22"/>
        </w:rPr>
        <w:t>Rayshard</w:t>
      </w:r>
      <w:proofErr w:type="spellEnd"/>
      <w:r w:rsidRPr="000F1DC3">
        <w:rPr>
          <w:rFonts w:asciiTheme="majorHAnsi" w:hAnsiTheme="majorHAnsi" w:cstheme="majorHAnsi"/>
          <w:sz w:val="12"/>
          <w:szCs w:val="22"/>
        </w:rPr>
        <w:t xml:space="preserve"> Brooks, would face charges of felony murder and aggravated assault. That night, scores of Atlanta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Department </w:t>
      </w:r>
      <w:r w:rsidRPr="000F1DC3">
        <w:rPr>
          <w:rFonts w:asciiTheme="majorHAnsi" w:hAnsiTheme="majorHAnsi" w:cstheme="majorHAnsi"/>
          <w:szCs w:val="22"/>
          <w:u w:val="single"/>
        </w:rPr>
        <w:t>officers caught the “</w:t>
      </w:r>
      <w:r w:rsidRPr="000F1DC3">
        <w:rPr>
          <w:rFonts w:asciiTheme="majorHAnsi" w:hAnsiTheme="majorHAnsi" w:cstheme="majorHAnsi"/>
          <w:szCs w:val="22"/>
          <w:highlight w:val="yellow"/>
          <w:u w:val="single"/>
        </w:rPr>
        <w:t>blue flu</w:t>
      </w:r>
      <w:r w:rsidRPr="000F1DC3">
        <w:rPr>
          <w:rFonts w:asciiTheme="majorHAnsi" w:hAnsiTheme="majorHAnsi" w:cstheme="majorHAnsi"/>
          <w:szCs w:val="22"/>
          <w:u w:val="single"/>
        </w:rPr>
        <w:t xml:space="preserve">,” calling out sick </w:t>
      </w:r>
      <w:proofErr w:type="spellStart"/>
      <w:r w:rsidRPr="000F1DC3">
        <w:rPr>
          <w:rFonts w:asciiTheme="majorHAnsi" w:hAnsiTheme="majorHAnsi" w:cstheme="majorHAnsi"/>
          <w:szCs w:val="22"/>
          <w:u w:val="single"/>
        </w:rPr>
        <w:t>en</w:t>
      </w:r>
      <w:proofErr w:type="spellEnd"/>
      <w:r w:rsidRPr="000F1DC3">
        <w:rPr>
          <w:rFonts w:asciiTheme="majorHAnsi" w:hAnsiTheme="majorHAnsi" w:cstheme="majorHAnsi"/>
          <w:szCs w:val="22"/>
          <w:u w:val="single"/>
        </w:rPr>
        <w:t xml:space="preserve"> masse to protest the charges </w:t>
      </w:r>
      <w:r w:rsidRPr="000F1DC3">
        <w:rPr>
          <w:rFonts w:asciiTheme="majorHAnsi" w:hAnsiTheme="majorHAnsi" w:cstheme="majorHAnsi"/>
          <w:sz w:val="12"/>
          <w:szCs w:val="22"/>
        </w:rPr>
        <w:t xml:space="preserve">against Rolfe. Such </w:t>
      </w:r>
      <w:r w:rsidRPr="000F1DC3">
        <w:rPr>
          <w:rFonts w:asciiTheme="majorHAnsi" w:hAnsiTheme="majorHAnsi" w:cstheme="majorHAnsi"/>
          <w:szCs w:val="22"/>
          <w:highlight w:val="yellow"/>
          <w:u w:val="single"/>
        </w:rPr>
        <w:t>walkouts constitute</w:t>
      </w:r>
      <w:r w:rsidRPr="000F1DC3">
        <w:rPr>
          <w:rFonts w:asciiTheme="majorHAnsi" w:hAnsiTheme="majorHAnsi" w:cstheme="majorHAnsi"/>
          <w:sz w:val="12"/>
          <w:szCs w:val="22"/>
        </w:rPr>
        <w:t xml:space="preserve">, in effect, </w:t>
      </w:r>
      <w:r w:rsidRPr="000F1DC3">
        <w:rPr>
          <w:rFonts w:asciiTheme="majorHAnsi" w:hAnsiTheme="majorHAnsi" w:cstheme="majorHAnsi"/>
          <w:szCs w:val="22"/>
          <w:highlight w:val="yellow"/>
          <w:u w:val="single"/>
        </w:rPr>
        <w:t>illegal strikes</w:t>
      </w:r>
      <w:r w:rsidRPr="000F1DC3">
        <w:rPr>
          <w:rFonts w:asciiTheme="majorHAnsi" w:hAnsiTheme="majorHAnsi" w:cstheme="majorHAnsi"/>
          <w:sz w:val="12"/>
          <w:szCs w:val="22"/>
        </w:rPr>
        <w:t xml:space="preserve"> </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laws in all 50 states prohibit police strikes.</w:t>
      </w:r>
      <w:r w:rsidRPr="000F1DC3">
        <w:rPr>
          <w:rFonts w:asciiTheme="majorHAnsi" w:hAnsiTheme="majorHAnsi" w:cstheme="majorHAnsi"/>
          <w:sz w:val="12"/>
          <w:szCs w:val="22"/>
        </w:rPr>
        <w:t xml:space="preserve"> Yet, there is nothing new about </w:t>
      </w:r>
      <w:r w:rsidRPr="00F77411">
        <w:rPr>
          <w:rFonts w:asciiTheme="majorHAnsi" w:hAnsiTheme="majorHAnsi" w:cstheme="majorHAnsi"/>
          <w:szCs w:val="22"/>
          <w:highlight w:val="yellow"/>
          <w:u w:val="single"/>
        </w:rPr>
        <w:t>the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blue flu</w:t>
      </w:r>
      <w:r w:rsidRPr="000F1DC3">
        <w:rPr>
          <w:rFonts w:asciiTheme="majorHAnsi" w:hAnsiTheme="majorHAnsi" w:cstheme="majorHAnsi"/>
          <w:sz w:val="12"/>
          <w:szCs w:val="22"/>
        </w:rPr>
        <w:t xml:space="preserve">. It </w:t>
      </w:r>
      <w:r w:rsidRPr="0037612B">
        <w:rPr>
          <w:rStyle w:val="Emphasis"/>
          <w:highlight w:val="yellow"/>
        </w:rPr>
        <w:t>is a strategy</w:t>
      </w:r>
      <w:r w:rsidRPr="0037612B">
        <w:rPr>
          <w:rStyle w:val="Emphasis"/>
        </w:rPr>
        <w:t xml:space="preserve"> long </w:t>
      </w:r>
      <w:r w:rsidRPr="0037612B">
        <w:rPr>
          <w:rStyle w:val="Emphasis"/>
          <w:highlight w:val="yellow"/>
        </w:rPr>
        <w:t>employed by police unions</w:t>
      </w:r>
      <w:r w:rsidRPr="0037612B">
        <w:rPr>
          <w:rStyle w:val="Emphasis"/>
        </w:rPr>
        <w:t xml:space="preserve"> and rank-and-file officer</w:t>
      </w:r>
      <w:r w:rsidRPr="000F1DC3">
        <w:rPr>
          <w:rFonts w:asciiTheme="majorHAnsi" w:hAnsiTheme="majorHAnsi" w:cstheme="majorHAnsi"/>
          <w:sz w:val="12"/>
          <w:szCs w:val="22"/>
        </w:rPr>
        <w:t xml:space="preserve">s during contract negotiations, disputes over reforms and, like in Atlanta, in response to disciplinary action against individual officers. The intent is to dramatize police disputes with municipal government and rally the citizenry to their side. But the result of such protests </w:t>
      </w:r>
      <w:proofErr w:type="gramStart"/>
      <w:r w:rsidRPr="000F1DC3">
        <w:rPr>
          <w:rFonts w:asciiTheme="majorHAnsi" w:hAnsiTheme="majorHAnsi" w:cstheme="majorHAnsi"/>
          <w:sz w:val="12"/>
          <w:szCs w:val="22"/>
        </w:rPr>
        <w:t>matter</w:t>
      </w:r>
      <w:proofErr w:type="gramEnd"/>
      <w:r w:rsidRPr="000F1DC3">
        <w:rPr>
          <w:rFonts w:asciiTheme="majorHAnsi" w:hAnsiTheme="majorHAnsi" w:cstheme="majorHAnsi"/>
          <w:sz w:val="12"/>
          <w:szCs w:val="22"/>
        </w:rPr>
        <w:t xml:space="preserve"> deeply as we consider police reform today. Historically, </w:t>
      </w:r>
      <w:r w:rsidRPr="000F1DC3">
        <w:rPr>
          <w:rFonts w:asciiTheme="majorHAnsi" w:hAnsiTheme="majorHAnsi" w:cstheme="majorHAnsi"/>
          <w:szCs w:val="22"/>
          <w:u w:val="single"/>
        </w:rPr>
        <w:t xml:space="preserve">blue flu </w:t>
      </w:r>
      <w:r w:rsidRPr="000F1DC3">
        <w:rPr>
          <w:rFonts w:asciiTheme="majorHAnsi" w:hAnsiTheme="majorHAnsi" w:cstheme="majorHAnsi"/>
          <w:szCs w:val="22"/>
          <w:highlight w:val="yellow"/>
          <w:u w:val="single"/>
        </w:rPr>
        <w:t>strikes</w:t>
      </w:r>
      <w:r w:rsidRPr="000F1DC3">
        <w:rPr>
          <w:rFonts w:asciiTheme="majorHAnsi" w:hAnsiTheme="majorHAnsi" w:cstheme="majorHAnsi"/>
          <w:sz w:val="12"/>
          <w:szCs w:val="22"/>
        </w:rPr>
        <w:t xml:space="preserve"> have helped </w:t>
      </w:r>
      <w:r w:rsidRPr="000F1DC3">
        <w:rPr>
          <w:rFonts w:asciiTheme="majorHAnsi" w:hAnsiTheme="majorHAnsi" w:cstheme="majorHAnsi"/>
          <w:szCs w:val="22"/>
          <w:highlight w:val="yellow"/>
          <w:u w:val="single"/>
        </w:rPr>
        <w:t>expand police power</w:t>
      </w:r>
      <w:r w:rsidRPr="000F1DC3">
        <w:rPr>
          <w:rFonts w:asciiTheme="majorHAnsi" w:hAnsiTheme="majorHAnsi" w:cstheme="majorHAnsi"/>
          <w:sz w:val="12"/>
          <w:szCs w:val="22"/>
        </w:rPr>
        <w:t xml:space="preserve">, ultimately </w:t>
      </w:r>
      <w:r w:rsidRPr="000F1DC3">
        <w:rPr>
          <w:rFonts w:asciiTheme="majorHAnsi" w:hAnsiTheme="majorHAnsi" w:cstheme="majorHAnsi"/>
          <w:szCs w:val="22"/>
          <w:highlight w:val="yellow"/>
          <w:u w:val="single"/>
        </w:rPr>
        <w:t>limiting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ability</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of</w:t>
      </w:r>
      <w:r w:rsidRPr="000F1DC3">
        <w:rPr>
          <w:rFonts w:asciiTheme="majorHAnsi" w:hAnsiTheme="majorHAnsi" w:cstheme="majorHAnsi"/>
          <w:szCs w:val="22"/>
          <w:u w:val="single"/>
        </w:rPr>
        <w:t xml:space="preserve"> city </w:t>
      </w:r>
      <w:r w:rsidRPr="000F1DC3">
        <w:rPr>
          <w:rFonts w:asciiTheme="majorHAnsi" w:hAnsiTheme="majorHAnsi" w:cstheme="majorHAnsi"/>
          <w:szCs w:val="22"/>
          <w:highlight w:val="yellow"/>
          <w:u w:val="single"/>
        </w:rPr>
        <w:t>governments to reform, constrain or conduct oversight</w:t>
      </w:r>
      <w:r w:rsidRPr="000F1DC3">
        <w:rPr>
          <w:rFonts w:asciiTheme="majorHAnsi" w:hAnsiTheme="majorHAnsi" w:cstheme="majorHAnsi"/>
          <w:szCs w:val="22"/>
          <w:u w:val="single"/>
        </w:rPr>
        <w:t xml:space="preserve"> over the police.</w:t>
      </w:r>
      <w:r w:rsidRPr="000F1DC3">
        <w:rPr>
          <w:rFonts w:asciiTheme="majorHAnsi" w:hAnsiTheme="majorHAnsi" w:cstheme="majorHAnsi"/>
          <w:sz w:val="12"/>
          <w:szCs w:val="22"/>
        </w:rPr>
        <w:t xml:space="preserve"> They allow the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to </w:t>
      </w:r>
      <w:r w:rsidRPr="000F1DC3">
        <w:rPr>
          <w:rFonts w:asciiTheme="majorHAnsi" w:hAnsiTheme="majorHAnsi" w:cstheme="majorHAnsi"/>
          <w:szCs w:val="22"/>
          <w:highlight w:val="yellow"/>
          <w:u w:val="single"/>
        </w:rPr>
        <w:t>leverage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public fear of crime to extract concessions</w:t>
      </w:r>
      <w:r w:rsidRPr="000F1DC3">
        <w:rPr>
          <w:rFonts w:asciiTheme="majorHAnsi" w:hAnsiTheme="majorHAnsi" w:cstheme="majorHAnsi"/>
          <w:szCs w:val="22"/>
          <w:u w:val="single"/>
        </w:rPr>
        <w:t xml:space="preserve"> from municipalities. </w:t>
      </w:r>
    </w:p>
    <w:p w14:paraId="57C571B2" w14:textId="77777777" w:rsidR="003443CB" w:rsidRDefault="003443CB" w:rsidP="003443CB"/>
    <w:p w14:paraId="4CA7942D" w14:textId="77777777" w:rsidR="003443CB" w:rsidRPr="000F1DC3" w:rsidRDefault="003443CB" w:rsidP="003443CB">
      <w:pPr>
        <w:pStyle w:val="Heading4"/>
        <w:rPr>
          <w:rFonts w:asciiTheme="majorHAnsi" w:hAnsiTheme="majorHAnsi" w:cstheme="majorHAnsi"/>
        </w:rPr>
      </w:pPr>
      <w:r w:rsidRPr="000F1DC3">
        <w:rPr>
          <w:rFonts w:asciiTheme="majorHAnsi" w:hAnsiTheme="majorHAnsi" w:cstheme="majorHAnsi"/>
        </w:rPr>
        <w:t>Police unions use collective bargaining to reinforce systems of racism and violence. Clark ‘19</w:t>
      </w:r>
    </w:p>
    <w:p w14:paraId="53EC6C5F" w14:textId="77777777" w:rsidR="003443CB" w:rsidRPr="000F1DC3" w:rsidRDefault="003443CB" w:rsidP="003443CB">
      <w:pPr>
        <w:rPr>
          <w:rFonts w:asciiTheme="majorHAnsi" w:hAnsiTheme="majorHAnsi" w:cstheme="majorHAnsi"/>
        </w:rPr>
      </w:pPr>
      <w:r w:rsidRPr="000F1DC3">
        <w:rPr>
          <w:rFonts w:asciiTheme="majorHAnsi" w:hAnsiTheme="majorHAnsi" w:cstheme="majorHAnsi"/>
        </w:rPr>
        <w:t xml:space="preserve">Paul F. Clark [School Director and Professor of Labor and Employment Relations, Penn State], 10-10-2019, "Why police unions are not part of the American labor movement," Conversation, </w:t>
      </w:r>
      <w:hyperlink r:id="rId10" w:history="1">
        <w:r w:rsidRPr="000F1DC3">
          <w:rPr>
            <w:rStyle w:val="Hyperlink"/>
            <w:rFonts w:asciiTheme="majorHAnsi" w:hAnsiTheme="majorHAnsi" w:cstheme="majorHAnsi"/>
          </w:rPr>
          <w:t>https://theconversation.com/why-police-unions-are-not-part-of-the-american-labor-movement-142538 //accessed 10/20/2021</w:t>
        </w:r>
      </w:hyperlink>
      <w:r w:rsidRPr="000F1DC3">
        <w:rPr>
          <w:rFonts w:asciiTheme="majorHAnsi" w:hAnsiTheme="majorHAnsi" w:cstheme="majorHAnsi"/>
        </w:rPr>
        <w:t xml:space="preserve"> //</w:t>
      </w:r>
      <w:proofErr w:type="spellStart"/>
      <w:r w:rsidRPr="000F1DC3">
        <w:rPr>
          <w:rFonts w:asciiTheme="majorHAnsi" w:hAnsiTheme="majorHAnsi" w:cstheme="majorHAnsi"/>
        </w:rPr>
        <w:t>marlborough</w:t>
      </w:r>
      <w:proofErr w:type="spellEnd"/>
      <w:r w:rsidRPr="000F1DC3">
        <w:rPr>
          <w:rFonts w:asciiTheme="majorHAnsi" w:hAnsiTheme="majorHAnsi" w:cstheme="majorHAnsi"/>
        </w:rPr>
        <w:t xml:space="preserve"> </w:t>
      </w:r>
      <w:proofErr w:type="spellStart"/>
      <w:r w:rsidRPr="000F1DC3">
        <w:rPr>
          <w:rFonts w:asciiTheme="majorHAnsi" w:hAnsiTheme="majorHAnsi" w:cstheme="majorHAnsi"/>
        </w:rPr>
        <w:t>jh</w:t>
      </w:r>
      <w:proofErr w:type="spellEnd"/>
    </w:p>
    <w:p w14:paraId="3006532D" w14:textId="77777777" w:rsidR="003443CB" w:rsidRPr="000F1DC3" w:rsidRDefault="003443CB" w:rsidP="003443CB">
      <w:pPr>
        <w:rPr>
          <w:rStyle w:val="Emphasis"/>
          <w:rFonts w:asciiTheme="majorHAnsi" w:hAnsiTheme="majorHAnsi" w:cstheme="majorHAnsi"/>
        </w:rPr>
      </w:pPr>
      <w:r w:rsidRPr="000F1DC3">
        <w:rPr>
          <w:rFonts w:asciiTheme="majorHAnsi" w:hAnsiTheme="majorHAnsi" w:cstheme="majorHAnsi"/>
          <w:sz w:val="12"/>
        </w:rPr>
        <w:t xml:space="preserve">In the wake of George Floyd’s death at the hands of a Minneapolis police officer, news reports have suggested </w:t>
      </w:r>
      <w:r w:rsidRPr="000F1DC3">
        <w:rPr>
          <w:rStyle w:val="Emphasis"/>
          <w:rFonts w:asciiTheme="majorHAnsi" w:hAnsiTheme="majorHAnsi" w:cstheme="majorHAnsi"/>
        </w:rPr>
        <w:t>that </w:t>
      </w:r>
      <w:hyperlink r:id="rId11" w:history="1">
        <w:r w:rsidRPr="000F1DC3">
          <w:rPr>
            <w:rStyle w:val="Emphasis"/>
            <w:rFonts w:asciiTheme="majorHAnsi" w:hAnsiTheme="majorHAnsi" w:cstheme="majorHAnsi"/>
            <w:highlight w:val="yellow"/>
          </w:rPr>
          <w:t xml:space="preserve">police unions bear </w:t>
        </w:r>
        <w:r w:rsidRPr="000F1DC3">
          <w:rPr>
            <w:rStyle w:val="Emphasis"/>
            <w:rFonts w:asciiTheme="majorHAnsi" w:hAnsiTheme="majorHAnsi" w:cstheme="majorHAnsi"/>
          </w:rPr>
          <w:t xml:space="preserve">some of the </w:t>
        </w:r>
        <w:r w:rsidRPr="000F1DC3">
          <w:rPr>
            <w:rStyle w:val="Emphasis"/>
            <w:rFonts w:asciiTheme="majorHAnsi" w:hAnsiTheme="majorHAnsi" w:cstheme="majorHAnsi"/>
            <w:highlight w:val="yellow"/>
          </w:rPr>
          <w:t>responsibility</w:t>
        </w:r>
      </w:hyperlink>
      <w:r w:rsidRPr="000F1DC3">
        <w:rPr>
          <w:rStyle w:val="Emphasis"/>
          <w:rFonts w:asciiTheme="majorHAnsi" w:hAnsiTheme="majorHAnsi" w:cstheme="majorHAnsi"/>
          <w:highlight w:val="yellow"/>
        </w:rPr>
        <w:t> for</w:t>
      </w:r>
      <w:r w:rsidRPr="000F1DC3">
        <w:rPr>
          <w:rStyle w:val="Emphasis"/>
          <w:rFonts w:asciiTheme="majorHAnsi" w:hAnsiTheme="majorHAnsi" w:cstheme="majorHAnsi"/>
        </w:rPr>
        <w:t xml:space="preserve"> the </w:t>
      </w:r>
      <w:hyperlink r:id="rId12" w:history="1">
        <w:r w:rsidRPr="000F1DC3">
          <w:rPr>
            <w:rStyle w:val="Emphasis"/>
            <w:rFonts w:asciiTheme="majorHAnsi" w:hAnsiTheme="majorHAnsi" w:cstheme="majorHAnsi"/>
            <w:highlight w:val="yellow"/>
          </w:rPr>
          <w:t>violence</w:t>
        </w:r>
        <w:r w:rsidRPr="000F1DC3">
          <w:rPr>
            <w:rStyle w:val="Emphasis"/>
            <w:rFonts w:asciiTheme="majorHAnsi" w:hAnsiTheme="majorHAnsi" w:cstheme="majorHAnsi"/>
          </w:rPr>
          <w:t xml:space="preserve"> perpetrated </w:t>
        </w:r>
        <w:r w:rsidRPr="000F1DC3">
          <w:rPr>
            <w:rStyle w:val="Emphasis"/>
            <w:rFonts w:asciiTheme="majorHAnsi" w:hAnsiTheme="majorHAnsi" w:cstheme="majorHAnsi"/>
            <w:highlight w:val="yellow"/>
          </w:rPr>
          <w:t>against African Americans</w:t>
        </w:r>
      </w:hyperlink>
      <w:r w:rsidRPr="000F1DC3">
        <w:rPr>
          <w:rStyle w:val="Emphasis"/>
          <w:rFonts w:asciiTheme="majorHAnsi" w:hAnsiTheme="majorHAnsi" w:cstheme="majorHAnsi"/>
        </w:rPr>
        <w:t>.</w:t>
      </w:r>
      <w:r w:rsidRPr="000F1DC3">
        <w:rPr>
          <w:rFonts w:asciiTheme="majorHAnsi" w:hAnsiTheme="majorHAnsi" w:cstheme="majorHAnsi"/>
          <w:sz w:val="12"/>
        </w:rPr>
        <w:t xml:space="preserve"> ¶</w:t>
      </w:r>
      <w:r w:rsidRPr="000F1DC3">
        <w:rPr>
          <w:rStyle w:val="Emphasis"/>
          <w:rFonts w:asciiTheme="majorHAnsi" w:hAnsiTheme="majorHAnsi" w:cstheme="majorHAnsi"/>
        </w:rPr>
        <w:t xml:space="preserve">Critics have assailed these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for </w:t>
      </w:r>
      <w:hyperlink r:id="rId13" w:history="1">
        <w:r w:rsidRPr="000F1DC3">
          <w:rPr>
            <w:rStyle w:val="Emphasis"/>
            <w:rFonts w:asciiTheme="majorHAnsi" w:hAnsiTheme="majorHAnsi" w:cstheme="majorHAnsi"/>
            <w:highlight w:val="yellow"/>
          </w:rPr>
          <w:t>protect</w:t>
        </w:r>
        <w:r w:rsidRPr="000F1DC3">
          <w:rPr>
            <w:rStyle w:val="Emphasis"/>
            <w:rFonts w:asciiTheme="majorHAnsi" w:hAnsiTheme="majorHAnsi" w:cstheme="majorHAnsi"/>
          </w:rPr>
          <w:t xml:space="preserve">ing </w:t>
        </w:r>
        <w:r w:rsidRPr="000F1DC3">
          <w:rPr>
            <w:rStyle w:val="Emphasis"/>
            <w:rFonts w:asciiTheme="majorHAnsi" w:hAnsiTheme="majorHAnsi" w:cstheme="majorHAnsi"/>
            <w:highlight w:val="yellow"/>
          </w:rPr>
          <w:t>officers who</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abuse</w:t>
        </w:r>
        <w:r w:rsidRPr="000F1DC3">
          <w:rPr>
            <w:rStyle w:val="Emphasis"/>
            <w:rFonts w:asciiTheme="majorHAnsi" w:hAnsiTheme="majorHAnsi" w:cstheme="majorHAnsi"/>
          </w:rPr>
          <w:t xml:space="preserve">d their </w:t>
        </w:r>
        <w:r w:rsidRPr="000F1DC3">
          <w:rPr>
            <w:rStyle w:val="Emphasis"/>
            <w:rFonts w:asciiTheme="majorHAnsi" w:hAnsiTheme="majorHAnsi" w:cstheme="majorHAnsi"/>
            <w:highlight w:val="yellow"/>
          </w:rPr>
          <w:t>authority</w:t>
        </w:r>
      </w:hyperlink>
      <w:r w:rsidRPr="000F1DC3">
        <w:rPr>
          <w:rStyle w:val="Emphasis"/>
          <w:rFonts w:asciiTheme="majorHAnsi" w:hAnsiTheme="majorHAnsi" w:cstheme="majorHAnsi"/>
        </w:rPr>
        <w:t xml:space="preserve">. </w:t>
      </w:r>
      <w:r w:rsidRPr="000F1DC3">
        <w:rPr>
          <w:rFonts w:asciiTheme="majorHAnsi" w:hAnsiTheme="majorHAnsi" w:cstheme="majorHAnsi"/>
          <w:sz w:val="12"/>
        </w:rPr>
        <w:t>Derek Chauvin, the former police officer facing </w:t>
      </w:r>
      <w:hyperlink r:id="rId14" w:history="1">
        <w:r w:rsidRPr="000F1DC3">
          <w:rPr>
            <w:rStyle w:val="Hyperlink"/>
            <w:rFonts w:asciiTheme="majorHAnsi" w:hAnsiTheme="majorHAnsi" w:cstheme="majorHAnsi"/>
            <w:sz w:val="12"/>
          </w:rPr>
          <w:t>second-degree murder charges for Floyd’s death</w:t>
        </w:r>
      </w:hyperlink>
      <w:r w:rsidRPr="000F1DC3">
        <w:rPr>
          <w:rFonts w:asciiTheme="majorHAnsi" w:hAnsiTheme="majorHAnsi" w:cstheme="majorHAnsi"/>
          <w:sz w:val="12"/>
        </w:rPr>
        <w:t>, had nearly </w:t>
      </w:r>
      <w:hyperlink r:id="rId15" w:history="1">
        <w:r w:rsidRPr="000F1DC3">
          <w:rPr>
            <w:rStyle w:val="Hyperlink"/>
            <w:rFonts w:asciiTheme="majorHAnsi" w:hAnsiTheme="majorHAnsi" w:cstheme="majorHAnsi"/>
            <w:sz w:val="12"/>
          </w:rPr>
          <w:t>20 complaints filed against him during his career</w:t>
        </w:r>
      </w:hyperlink>
      <w:r w:rsidRPr="000F1DC3">
        <w:rPr>
          <w:rFonts w:asciiTheme="majorHAnsi" w:hAnsiTheme="majorHAnsi" w:cstheme="majorHAnsi"/>
          <w:sz w:val="12"/>
        </w:rPr>
        <w:t> but only received two letters of reprimand. ¶</w:t>
      </w:r>
      <w:r w:rsidRPr="000F1DC3">
        <w:rPr>
          <w:rStyle w:val="Emphasis"/>
          <w:rFonts w:asciiTheme="majorHAnsi" w:hAnsiTheme="majorHAnsi" w:cstheme="majorHAnsi"/>
        </w:rPr>
        <w:t>Many people who support labor unions in principle, who view them as a countervailing force against the power of employers, have only recently </w:t>
      </w:r>
      <w:hyperlink r:id="rId16" w:history="1">
        <w:r w:rsidRPr="000F1DC3">
          <w:rPr>
            <w:rStyle w:val="Emphasis"/>
            <w:rFonts w:asciiTheme="majorHAnsi" w:hAnsiTheme="majorHAnsi" w:cstheme="majorHAnsi"/>
          </w:rPr>
          <w:t xml:space="preserve">come to view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as problematic</w:t>
        </w:r>
      </w:hyperlink>
      <w:r w:rsidRPr="000F1DC3">
        <w:rPr>
          <w:rStyle w:val="Emphasis"/>
          <w:rFonts w:asciiTheme="majorHAnsi" w:hAnsiTheme="majorHAnsi" w:cstheme="majorHAnsi"/>
        </w:rPr>
        <w:t> – as entities that </w:t>
      </w:r>
      <w:hyperlink r:id="rId17" w:history="1">
        <w:r w:rsidRPr="000F1DC3">
          <w:rPr>
            <w:rStyle w:val="Emphasis"/>
            <w:rFonts w:asciiTheme="majorHAnsi" w:hAnsiTheme="majorHAnsi" w:cstheme="majorHAnsi"/>
            <w:highlight w:val="yellow"/>
          </w:rPr>
          <w:t>perpetuate</w:t>
        </w:r>
        <w:r w:rsidRPr="000F1DC3">
          <w:rPr>
            <w:rStyle w:val="Emphasis"/>
            <w:rFonts w:asciiTheme="majorHAnsi" w:hAnsiTheme="majorHAnsi" w:cstheme="majorHAnsi"/>
          </w:rPr>
          <w:t xml:space="preserve"> a culture of </w:t>
        </w:r>
        <w:r w:rsidRPr="000F1DC3">
          <w:rPr>
            <w:rStyle w:val="Emphasis"/>
            <w:rFonts w:asciiTheme="majorHAnsi" w:hAnsiTheme="majorHAnsi" w:cstheme="majorHAnsi"/>
            <w:highlight w:val="yellow"/>
          </w:rPr>
          <w:t>racism and violence</w:t>
        </w:r>
      </w:hyperlink>
      <w:r w:rsidRPr="000F1DC3">
        <w:rPr>
          <w:rStyle w:val="Emphasis"/>
          <w:rFonts w:asciiTheme="majorHAnsi" w:hAnsiTheme="majorHAnsi" w:cstheme="majorHAnsi"/>
        </w:rPr>
        <w:t>. ¶</w:t>
      </w:r>
      <w:r w:rsidRPr="000F1DC3">
        <w:rPr>
          <w:rFonts w:asciiTheme="majorHAnsi" w:hAnsiTheme="majorHAnsi" w:cstheme="majorHAnsi"/>
          <w:sz w:val="12"/>
        </w:rPr>
        <w:t>But this sentiment reverberates through the history of the U.S. labor movement. As a </w:t>
      </w:r>
      <w:hyperlink r:id="rId18" w:history="1">
        <w:r w:rsidRPr="000F1DC3">
          <w:rPr>
            <w:rStyle w:val="Hyperlink"/>
            <w:rFonts w:asciiTheme="majorHAnsi" w:hAnsiTheme="majorHAnsi" w:cstheme="majorHAnsi"/>
            <w:sz w:val="12"/>
          </w:rPr>
          <w:t>labor scholar</w:t>
        </w:r>
      </w:hyperlink>
      <w:r w:rsidRPr="000F1DC3">
        <w:rPr>
          <w:rFonts w:asciiTheme="majorHAnsi" w:hAnsiTheme="majorHAnsi" w:cstheme="majorHAnsi"/>
          <w:sz w:val="12"/>
        </w:rPr>
        <w:t> who has </w:t>
      </w:r>
      <w:hyperlink r:id="rId19" w:history="1">
        <w:r w:rsidRPr="000F1DC3">
          <w:rPr>
            <w:rStyle w:val="Hyperlink"/>
            <w:rFonts w:asciiTheme="majorHAnsi" w:hAnsiTheme="majorHAnsi" w:cstheme="majorHAnsi"/>
            <w:sz w:val="12"/>
          </w:rPr>
          <w:t>written about unions</w:t>
        </w:r>
      </w:hyperlink>
      <w:r w:rsidRPr="000F1DC3">
        <w:rPr>
          <w:rFonts w:asciiTheme="majorHAnsi" w:hAnsiTheme="majorHAnsi" w:cstheme="majorHAnsi"/>
          <w:sz w:val="12"/>
        </w:rPr>
        <w:t> for </w:t>
      </w:r>
      <w:hyperlink r:id="rId20" w:history="1">
        <w:r w:rsidRPr="000F1DC3">
          <w:rPr>
            <w:rStyle w:val="Hyperlink"/>
            <w:rFonts w:asciiTheme="majorHAnsi" w:hAnsiTheme="majorHAnsi" w:cstheme="majorHAnsi"/>
            <w:sz w:val="12"/>
          </w:rPr>
          <w:t>decades</w:t>
        </w:r>
      </w:hyperlink>
      <w:r w:rsidRPr="000F1DC3">
        <w:rPr>
          <w:rFonts w:asciiTheme="majorHAnsi" w:hAnsiTheme="majorHAnsi" w:cstheme="majorHAnsi"/>
          <w:sz w:val="12"/>
        </w:rPr>
        <w:t xml:space="preserve">, I think this viewpoint can be explained by the fact that </w:t>
      </w:r>
      <w:r w:rsidRPr="000F1DC3">
        <w:rPr>
          <w:rStyle w:val="StyleUnderline"/>
          <w:rFonts w:asciiTheme="majorHAnsi" w:hAnsiTheme="majorHAnsi" w:cstheme="majorHAnsi"/>
        </w:rPr>
        <w:t>police unions differ fundamentally from almost all trade unions in America</w:t>
      </w:r>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Foot soldiers for the status quo</w:t>
      </w:r>
      <w:r w:rsidRPr="000F1DC3">
        <w:rPr>
          <w:rFonts w:asciiTheme="majorHAnsi" w:hAnsiTheme="majorHAnsi" w:cstheme="majorHAnsi"/>
          <w:b/>
          <w:iCs/>
          <w:u w:val="single"/>
        </w:rPr>
        <w:t xml:space="preserve"> ¶</w:t>
      </w:r>
      <w:r w:rsidRPr="000F1DC3">
        <w:rPr>
          <w:rFonts w:asciiTheme="majorHAnsi" w:hAnsiTheme="majorHAnsi" w:cstheme="majorHAnsi"/>
          <w:sz w:val="12"/>
        </w:rPr>
        <w:t>For many veterans of the labor movement, </w:t>
      </w:r>
      <w:hyperlink r:id="rId21" w:history="1">
        <w:r w:rsidRPr="000F1DC3">
          <w:rPr>
            <w:rStyle w:val="Emphasis"/>
            <w:rFonts w:asciiTheme="majorHAnsi" w:hAnsiTheme="majorHAnsi" w:cstheme="majorHAnsi"/>
            <w:highlight w:val="yellow"/>
          </w:rPr>
          <w:t>police have been on the wrong side</w:t>
        </w:r>
      </w:hyperlink>
      <w:r w:rsidRPr="000F1DC3">
        <w:rPr>
          <w:rStyle w:val="Emphasis"/>
          <w:rFonts w:asciiTheme="majorHAnsi" w:hAnsiTheme="majorHAnsi" w:cstheme="majorHAnsi"/>
          <w:highlight w:val="yellow"/>
        </w:rPr>
        <w:t> of the</w:t>
      </w:r>
      <w:r w:rsidRPr="000F1DC3">
        <w:rPr>
          <w:rStyle w:val="Emphasis"/>
          <w:rFonts w:asciiTheme="majorHAnsi" w:hAnsiTheme="majorHAnsi" w:cstheme="majorHAnsi"/>
        </w:rPr>
        <w:t xml:space="preserve"> centuries-old </w:t>
      </w:r>
      <w:r w:rsidRPr="000F1DC3">
        <w:rPr>
          <w:rStyle w:val="Emphasis"/>
          <w:rFonts w:asciiTheme="majorHAnsi" w:hAnsiTheme="majorHAnsi" w:cstheme="majorHAnsi"/>
          <w:highlight w:val="yellow"/>
        </w:rPr>
        <w:t>struggle between workers and employers</w:t>
      </w:r>
      <w:r w:rsidRPr="000F1DC3">
        <w:rPr>
          <w:rStyle w:val="Emphasis"/>
          <w:rFonts w:asciiTheme="majorHAnsi" w:hAnsiTheme="majorHAnsi" w:cstheme="majorHAnsi"/>
        </w:rPr>
        <w:t>.</w:t>
      </w:r>
      <w:r w:rsidRPr="000F1DC3">
        <w:rPr>
          <w:rFonts w:asciiTheme="majorHAnsi" w:hAnsiTheme="majorHAnsi" w:cstheme="majorHAnsi"/>
          <w:sz w:val="12"/>
        </w:rPr>
        <w:t> </w:t>
      </w:r>
      <w:hyperlink r:id="rId22" w:history="1">
        <w:r w:rsidRPr="000F1DC3">
          <w:rPr>
            <w:rStyle w:val="Hyperlink"/>
            <w:rFonts w:asciiTheme="majorHAnsi" w:hAnsiTheme="majorHAnsi" w:cstheme="majorHAnsi"/>
            <w:sz w:val="12"/>
          </w:rPr>
          <w:t>Rather than side with other members of the working class</w:t>
        </w:r>
      </w:hyperlink>
      <w:r w:rsidRPr="000F1DC3">
        <w:rPr>
          <w:rFonts w:asciiTheme="majorHAnsi" w:hAnsiTheme="majorHAnsi" w:cstheme="majorHAnsi"/>
          <w:sz w:val="12"/>
        </w:rPr>
        <w:t>, police have used their legal authority to protect businesses and private property, enforcing laws viewed by many as anti-union.</w:t>
      </w:r>
      <w:r w:rsidRPr="000F1DC3">
        <w:rPr>
          <w:rFonts w:asciiTheme="majorHAnsi" w:hAnsiTheme="majorHAnsi" w:cstheme="majorHAnsi"/>
          <w:b/>
          <w:iCs/>
          <w:u w:val="single"/>
        </w:rPr>
        <w:t xml:space="preserve"> ¶</w:t>
      </w:r>
      <w:r w:rsidRPr="000F1DC3">
        <w:rPr>
          <w:rFonts w:asciiTheme="majorHAnsi" w:hAnsiTheme="majorHAnsi" w:cstheme="majorHAnsi"/>
          <w:sz w:val="12"/>
        </w:rPr>
        <w:t>The strain between law enforcement and labor goes back to the origins of </w:t>
      </w:r>
      <w:hyperlink r:id="rId23" w:history="1">
        <w:r w:rsidRPr="000F1DC3">
          <w:rPr>
            <w:rStyle w:val="Hyperlink"/>
            <w:rFonts w:asciiTheme="majorHAnsi" w:hAnsiTheme="majorHAnsi" w:cstheme="majorHAnsi"/>
            <w:sz w:val="12"/>
          </w:rPr>
          <w:t>American unions in the mid 19th century</w:t>
        </w:r>
      </w:hyperlink>
      <w:r w:rsidRPr="000F1DC3">
        <w:rPr>
          <w:rFonts w:asciiTheme="majorHAnsi" w:hAnsiTheme="majorHAnsi" w:cstheme="majorHAnsi"/>
          <w:sz w:val="12"/>
        </w:rPr>
        <w:t>. Workers formed unions to fight for wage increases, reduced working hours and humane working conditions.</w:t>
      </w:r>
      <w:r w:rsidRPr="000F1DC3">
        <w:rPr>
          <w:rFonts w:asciiTheme="majorHAnsi" w:hAnsiTheme="majorHAnsi" w:cstheme="majorHAnsi"/>
          <w:b/>
          <w:iCs/>
          <w:u w:val="single"/>
        </w:rPr>
        <w:t xml:space="preserve"> ¶</w:t>
      </w:r>
      <w:r w:rsidRPr="000F1DC3">
        <w:rPr>
          <w:rStyle w:val="StyleUnderline"/>
          <w:rFonts w:asciiTheme="majorHAnsi" w:hAnsiTheme="majorHAnsi" w:cstheme="majorHAnsi"/>
        </w:rPr>
        <w:t xml:space="preserve">For employers, this was an attack on the existing </w:t>
      </w:r>
      <w:r w:rsidRPr="000F1DC3">
        <w:rPr>
          <w:rStyle w:val="StyleUnderline"/>
          <w:rFonts w:asciiTheme="majorHAnsi" w:hAnsiTheme="majorHAnsi" w:cstheme="majorHAnsi"/>
        </w:rPr>
        <w:lastRenderedPageBreak/>
        <w:t>societal power structure. They enlisted the government as the defender of capital and property rights, and </w:t>
      </w:r>
      <w:hyperlink r:id="rId24" w:history="1">
        <w:r w:rsidRPr="000F1DC3">
          <w:rPr>
            <w:rStyle w:val="StyleUnderline"/>
            <w:rFonts w:asciiTheme="majorHAnsi" w:hAnsiTheme="majorHAnsi" w:cstheme="majorHAnsi"/>
          </w:rPr>
          <w:t>police officers were the foot soldiers</w:t>
        </w:r>
      </w:hyperlink>
      <w:r w:rsidRPr="000F1DC3">
        <w:rPr>
          <w:rStyle w:val="StyleUnderline"/>
          <w:rFonts w:asciiTheme="majorHAnsi" w:hAnsiTheme="majorHAnsi" w:cstheme="majorHAnsi"/>
        </w:rPr>
        <w:t> who defended the status quo.</w:t>
      </w:r>
      <w:r w:rsidRPr="000F1DC3">
        <w:rPr>
          <w:rFonts w:asciiTheme="majorHAnsi" w:hAnsiTheme="majorHAnsi" w:cstheme="majorHAnsi"/>
          <w:b/>
          <w:iCs/>
          <w:u w:val="single"/>
        </w:rPr>
        <w:t xml:space="preserve"> ¶</w:t>
      </w:r>
      <w:r w:rsidRPr="000F1DC3">
        <w:rPr>
          <w:rStyle w:val="Emphasis"/>
          <w:rFonts w:asciiTheme="majorHAnsi" w:hAnsiTheme="majorHAnsi" w:cstheme="majorHAnsi"/>
        </w:rPr>
        <w:t>When workers managed to form unions, companies called on local police to disperse union gatherings, marches and picket lines, using </w:t>
      </w:r>
      <w:hyperlink r:id="rId25" w:history="1">
        <w:r w:rsidRPr="000F1DC3">
          <w:rPr>
            <w:rStyle w:val="Emphasis"/>
            <w:rFonts w:asciiTheme="majorHAnsi" w:hAnsiTheme="majorHAnsi" w:cstheme="majorHAnsi"/>
          </w:rPr>
          <w:t>violence and mass arrests to break the will of strikers</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A narrow focus</w:t>
      </w:r>
      <w:r w:rsidRPr="000F1DC3">
        <w:rPr>
          <w:rFonts w:asciiTheme="majorHAnsi" w:hAnsiTheme="majorHAnsi" w:cstheme="majorHAnsi"/>
          <w:b/>
          <w:iCs/>
          <w:u w:val="single"/>
        </w:rPr>
        <w:t xml:space="preserve"> ¶</w:t>
      </w:r>
      <w:r w:rsidRPr="000F1DC3">
        <w:rPr>
          <w:rStyle w:val="Emphasis"/>
          <w:rFonts w:asciiTheme="majorHAnsi" w:hAnsiTheme="majorHAnsi" w:cstheme="majorHAnsi"/>
          <w:highlight w:val="yellow"/>
        </w:rPr>
        <w:t>Police work is</w:t>
      </w:r>
      <w:r w:rsidRPr="000F1DC3">
        <w:rPr>
          <w:rStyle w:val="Emphasis"/>
          <w:rFonts w:asciiTheme="majorHAnsi" w:hAnsiTheme="majorHAnsi" w:cstheme="majorHAnsi"/>
        </w:rPr>
        <w:t xml:space="preserve"> a </w:t>
      </w:r>
      <w:r w:rsidRPr="000F1DC3">
        <w:rPr>
          <w:rStyle w:val="Emphasis"/>
          <w:rFonts w:asciiTheme="majorHAnsi" w:hAnsiTheme="majorHAnsi" w:cstheme="majorHAnsi"/>
          <w:highlight w:val="yellow"/>
        </w:rPr>
        <w:t>fundamentally conservative</w:t>
      </w:r>
      <w:r w:rsidRPr="000F1DC3">
        <w:rPr>
          <w:rStyle w:val="Emphasis"/>
          <w:rFonts w:asciiTheme="majorHAnsi" w:hAnsiTheme="majorHAnsi" w:cstheme="majorHAnsi"/>
        </w:rPr>
        <w:t xml:space="preserve"> act</w:t>
      </w:r>
      <w:r w:rsidRPr="000F1DC3">
        <w:rPr>
          <w:rFonts w:asciiTheme="majorHAnsi" w:hAnsiTheme="majorHAnsi" w:cstheme="majorHAnsi"/>
          <w:sz w:val="12"/>
        </w:rPr>
        <w:t>. And police officers tend to be politically conservative and Republican.</w:t>
      </w:r>
      <w:r w:rsidRPr="000F1DC3">
        <w:rPr>
          <w:rFonts w:asciiTheme="majorHAnsi" w:hAnsiTheme="majorHAnsi" w:cstheme="majorHAnsi"/>
          <w:b/>
          <w:iCs/>
          <w:u w:val="single"/>
        </w:rPr>
        <w:t xml:space="preserve"> ¶</w:t>
      </w:r>
      <w:r w:rsidRPr="000F1DC3">
        <w:rPr>
          <w:rFonts w:asciiTheme="majorHAnsi" w:hAnsiTheme="majorHAnsi" w:cstheme="majorHAnsi"/>
          <w:sz w:val="12"/>
        </w:rPr>
        <w:t>A poll of police </w:t>
      </w:r>
      <w:hyperlink r:id="rId26" w:history="1">
        <w:r w:rsidRPr="000F1DC3">
          <w:rPr>
            <w:rStyle w:val="Hyperlink"/>
            <w:rFonts w:asciiTheme="majorHAnsi" w:hAnsiTheme="majorHAnsi" w:cstheme="majorHAnsi"/>
            <w:sz w:val="12"/>
          </w:rPr>
          <w:t>conducted in September 2016 by POLICE Magazine</w:t>
        </w:r>
      </w:hyperlink>
      <w:r w:rsidRPr="000F1DC3">
        <w:rPr>
          <w:rFonts w:asciiTheme="majorHAnsi" w:hAnsiTheme="majorHAnsi" w:cstheme="majorHAnsi"/>
          <w:sz w:val="12"/>
        </w:rPr>
        <w:t> found that 84% of officers intended to vote for Donald Trump that November. And law enforcement unions like the Fraternal Order of Police, the International Union of Police Associations and the National Border Patrol Council </w:t>
      </w:r>
      <w:hyperlink r:id="rId27" w:history="1">
        <w:r w:rsidRPr="000F1DC3">
          <w:rPr>
            <w:rStyle w:val="Hyperlink"/>
            <w:rFonts w:asciiTheme="majorHAnsi" w:hAnsiTheme="majorHAnsi" w:cstheme="majorHAnsi"/>
            <w:sz w:val="12"/>
          </w:rPr>
          <w:t>all endorsed Trump’s candidacy in 2016</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This contrasts sharply with the 39% share of all </w:t>
      </w:r>
      <w:hyperlink r:id="rId28" w:history="1">
        <w:r w:rsidRPr="000F1DC3">
          <w:rPr>
            <w:rStyle w:val="Hyperlink"/>
            <w:rFonts w:asciiTheme="majorHAnsi" w:hAnsiTheme="majorHAnsi" w:cstheme="majorHAnsi"/>
            <w:sz w:val="12"/>
          </w:rPr>
          <w:t>union voters who voted for Trump</w:t>
        </w:r>
      </w:hyperlink>
      <w:r w:rsidRPr="000F1DC3">
        <w:rPr>
          <w:rFonts w:asciiTheme="majorHAnsi" w:hAnsiTheme="majorHAnsi" w:cstheme="majorHAnsi"/>
          <w:sz w:val="12"/>
        </w:rPr>
        <w:t> and the fact that every other union which made an </w:t>
      </w:r>
      <w:hyperlink r:id="rId29" w:history="1">
        <w:r w:rsidRPr="000F1DC3">
          <w:rPr>
            <w:rStyle w:val="Hyperlink"/>
            <w:rFonts w:asciiTheme="majorHAnsi" w:hAnsiTheme="majorHAnsi" w:cstheme="majorHAnsi"/>
            <w:sz w:val="12"/>
          </w:rPr>
          <w:t>endorsement supported Hillary Clinton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Style w:val="StyleUnderline"/>
          <w:rFonts w:asciiTheme="majorHAnsi" w:hAnsiTheme="majorHAnsi" w:cstheme="majorHAnsi"/>
          <w:highlight w:val="yellow"/>
        </w:rPr>
        <w:t>Exclusively protecting the interests of their members, without consideration for other</w:t>
      </w:r>
      <w:r w:rsidRPr="000F1DC3">
        <w:rPr>
          <w:rStyle w:val="StyleUnderline"/>
          <w:rFonts w:asciiTheme="majorHAnsi" w:hAnsiTheme="majorHAnsi" w:cstheme="majorHAnsi"/>
        </w:rPr>
        <w:t xml:space="preserve"> worker</w:t>
      </w:r>
      <w:r w:rsidRPr="000F1DC3">
        <w:rPr>
          <w:rStyle w:val="StyleUnderline"/>
          <w:rFonts w:asciiTheme="majorHAnsi" w:hAnsiTheme="majorHAnsi" w:cstheme="majorHAnsi"/>
          <w:highlight w:val="yellow"/>
        </w:rPr>
        <w:t>s</w:t>
      </w:r>
      <w:r w:rsidRPr="000F1DC3">
        <w:rPr>
          <w:rStyle w:val="StyleUnderline"/>
          <w:rFonts w:asciiTheme="majorHAnsi" w:hAnsiTheme="majorHAnsi" w:cstheme="majorHAnsi"/>
        </w:rPr>
        <w:t xml:space="preserve">, also </w:t>
      </w:r>
      <w:r w:rsidRPr="000F1DC3">
        <w:rPr>
          <w:rStyle w:val="StyleUnderline"/>
          <w:rFonts w:asciiTheme="majorHAnsi" w:hAnsiTheme="majorHAnsi" w:cstheme="majorHAnsi"/>
          <w:highlight w:val="yellow"/>
        </w:rPr>
        <w:t>sets police unions apart</w:t>
      </w:r>
      <w:r w:rsidRPr="000F1DC3">
        <w:rPr>
          <w:rStyle w:val="StyleUnderline"/>
          <w:rFonts w:asciiTheme="majorHAnsi" w:hAnsiTheme="majorHAnsi" w:cstheme="majorHAnsi"/>
        </w:rPr>
        <w:t xml:space="preserve"> from other labor group</w:t>
      </w:r>
      <w:r w:rsidRPr="000F1DC3">
        <w:rPr>
          <w:rFonts w:asciiTheme="majorHAnsi" w:hAnsiTheme="majorHAnsi" w:cstheme="majorHAnsi"/>
          <w:sz w:val="12"/>
        </w:rPr>
        <w:t xml:space="preserve">s. Yes, the first priority of any union is to fight for their members, but </w:t>
      </w:r>
      <w:r w:rsidRPr="000F1DC3">
        <w:rPr>
          <w:rStyle w:val="StyleUnderline"/>
          <w:rFonts w:asciiTheme="majorHAnsi" w:hAnsiTheme="majorHAnsi" w:cstheme="majorHAnsi"/>
        </w:rPr>
        <w:t xml:space="preserve">most </w:t>
      </w:r>
      <w:r w:rsidRPr="000F1DC3">
        <w:rPr>
          <w:rStyle w:val="StyleUnderline"/>
          <w:rFonts w:asciiTheme="majorHAnsi" w:hAnsiTheme="majorHAnsi" w:cstheme="majorHAnsi"/>
          <w:highlight w:val="yellow"/>
        </w:rPr>
        <w:t>other unions see that fight in the context of a </w:t>
      </w:r>
      <w:hyperlink r:id="rId30" w:history="1">
        <w:r w:rsidRPr="000F1DC3">
          <w:rPr>
            <w:rStyle w:val="StyleUnderline"/>
            <w:rFonts w:asciiTheme="majorHAnsi" w:hAnsiTheme="majorHAnsi" w:cstheme="majorHAnsi"/>
            <w:highlight w:val="yellow"/>
          </w:rPr>
          <w:t xml:space="preserve">larger movement </w:t>
        </w:r>
        <w:r w:rsidRPr="000F1DC3">
          <w:rPr>
            <w:rStyle w:val="StyleUnderline"/>
            <w:rFonts w:asciiTheme="majorHAnsi" w:hAnsiTheme="majorHAnsi" w:cstheme="majorHAnsi"/>
          </w:rPr>
          <w:t>that fights for all workers</w:t>
        </w:r>
      </w:hyperlink>
      <w:r w:rsidRPr="000F1DC3">
        <w:rPr>
          <w:rStyle w:val="StyleUnderline"/>
          <w:rFonts w:asciiTheme="majorHAnsi" w:hAnsiTheme="majorHAnsi" w:cstheme="majorHAnsi"/>
        </w:rPr>
        <w:t>. ¶</w:t>
      </w:r>
      <w:r w:rsidRPr="000F1DC3">
        <w:rPr>
          <w:rFonts w:asciiTheme="majorHAnsi" w:hAnsiTheme="majorHAnsi" w:cstheme="majorHAnsi"/>
          <w:sz w:val="12"/>
        </w:rPr>
        <w:t>Police unions do not see themselves as </w:t>
      </w:r>
      <w:hyperlink r:id="rId31" w:history="1">
        <w:r w:rsidRPr="000F1DC3">
          <w:rPr>
            <w:rStyle w:val="Hyperlink"/>
            <w:rFonts w:asciiTheme="majorHAnsi" w:hAnsiTheme="majorHAnsi" w:cstheme="majorHAnsi"/>
            <w:sz w:val="12"/>
          </w:rPr>
          <w:t>part of this movement</w:t>
        </w:r>
      </w:hyperlink>
      <w:r w:rsidRPr="000F1DC3">
        <w:rPr>
          <w:rFonts w:asciiTheme="majorHAnsi" w:hAnsiTheme="majorHAnsi" w:cstheme="majorHAnsi"/>
          <w:sz w:val="12"/>
        </w:rPr>
        <w:t>. With one exception – the </w:t>
      </w:r>
      <w:hyperlink r:id="rId32" w:history="1">
        <w:r w:rsidRPr="000F1DC3">
          <w:rPr>
            <w:rStyle w:val="Hyperlink"/>
            <w:rFonts w:asciiTheme="majorHAnsi" w:hAnsiTheme="majorHAnsi" w:cstheme="majorHAnsi"/>
            <w:sz w:val="12"/>
          </w:rPr>
          <w:t>International Union of Police Associations</w:t>
        </w:r>
      </w:hyperlink>
      <w:r w:rsidRPr="000F1DC3">
        <w:rPr>
          <w:rFonts w:asciiTheme="majorHAnsi" w:hAnsiTheme="majorHAnsi" w:cstheme="majorHAnsi"/>
          <w:sz w:val="12"/>
        </w:rPr>
        <w:t>, which represents just </w:t>
      </w:r>
      <w:hyperlink r:id="rId33" w:history="1">
        <w:r w:rsidRPr="000F1DC3">
          <w:rPr>
            <w:rStyle w:val="Hyperlink"/>
            <w:rFonts w:asciiTheme="majorHAnsi" w:hAnsiTheme="majorHAnsi" w:cstheme="majorHAnsi"/>
            <w:sz w:val="12"/>
          </w:rPr>
          <w:t>2.7% of American police</w:t>
        </w:r>
      </w:hyperlink>
      <w:r w:rsidRPr="000F1DC3">
        <w:rPr>
          <w:rFonts w:asciiTheme="majorHAnsi" w:hAnsiTheme="majorHAnsi" w:cstheme="majorHAnsi"/>
          <w:sz w:val="12"/>
        </w:rPr>
        <w:t> – law enforcement unions are not affiliated with the AFL-CIO, the U.S. labor body that unites all unions.</w:t>
      </w:r>
      <w:r w:rsidRPr="000F1DC3">
        <w:rPr>
          <w:rFonts w:asciiTheme="majorHAnsi" w:hAnsiTheme="majorHAnsi" w:cstheme="majorHAnsi"/>
          <w:u w:val="single"/>
        </w:rPr>
        <w:t xml:space="preserve"> ¶</w:t>
      </w:r>
      <w:r w:rsidRPr="000F1DC3">
        <w:rPr>
          <w:rFonts w:asciiTheme="majorHAnsi" w:hAnsiTheme="majorHAnsi" w:cstheme="majorHAnsi"/>
          <w:sz w:val="12"/>
        </w:rPr>
        <w:t>Alternative justice system</w:t>
      </w:r>
      <w:r w:rsidRPr="000F1DC3">
        <w:rPr>
          <w:rFonts w:asciiTheme="majorHAnsi" w:hAnsiTheme="majorHAnsi" w:cstheme="majorHAnsi"/>
          <w:u w:val="single"/>
        </w:rPr>
        <w:t xml:space="preserve"> ¶</w:t>
      </w:r>
      <w:r w:rsidRPr="000F1DC3">
        <w:rPr>
          <w:rStyle w:val="Emphasis"/>
          <w:rFonts w:asciiTheme="majorHAnsi" w:hAnsiTheme="majorHAnsi" w:cstheme="majorHAnsi"/>
        </w:rPr>
        <w:t xml:space="preserve">A central concern with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is that they </w:t>
      </w:r>
      <w:r w:rsidRPr="000F1DC3">
        <w:rPr>
          <w:rStyle w:val="Emphasis"/>
          <w:rFonts w:asciiTheme="majorHAnsi" w:hAnsiTheme="majorHAnsi" w:cstheme="majorHAnsi"/>
          <w:highlight w:val="yellow"/>
        </w:rPr>
        <w:t>use collective bargaining</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to</w:t>
      </w:r>
      <w:r w:rsidRPr="000F1DC3">
        <w:rPr>
          <w:rStyle w:val="Emphasis"/>
          <w:rFonts w:asciiTheme="majorHAnsi" w:hAnsiTheme="majorHAnsi" w:cstheme="majorHAnsi"/>
        </w:rPr>
        <w:t xml:space="preserve"> negotiate contracts that </w:t>
      </w:r>
      <w:r w:rsidRPr="000F1DC3">
        <w:rPr>
          <w:rStyle w:val="Emphasis"/>
          <w:rFonts w:asciiTheme="majorHAnsi" w:hAnsiTheme="majorHAnsi" w:cstheme="majorHAnsi"/>
          <w:highlight w:val="yellow"/>
        </w:rPr>
        <w:t>reduce</w:t>
      </w:r>
      <w:r w:rsidRPr="000F1DC3">
        <w:rPr>
          <w:rStyle w:val="Emphasis"/>
          <w:rFonts w:asciiTheme="majorHAnsi" w:hAnsiTheme="majorHAnsi" w:cstheme="majorHAnsi"/>
        </w:rPr>
        <w:t xml:space="preserve"> police </w:t>
      </w:r>
      <w:r w:rsidRPr="000F1DC3">
        <w:rPr>
          <w:rStyle w:val="Emphasis"/>
          <w:rFonts w:asciiTheme="majorHAnsi" w:hAnsiTheme="majorHAnsi" w:cstheme="majorHAnsi"/>
          <w:highlight w:val="yellow"/>
        </w:rPr>
        <w:t>transparency and accountability</w:t>
      </w:r>
      <w:r w:rsidRPr="000F1DC3">
        <w:rPr>
          <w:rFonts w:asciiTheme="majorHAnsi" w:hAnsiTheme="majorHAnsi" w:cstheme="majorHAnsi"/>
          <w:sz w:val="12"/>
          <w:highlight w:val="yellow"/>
        </w:rPr>
        <w:t>.</w:t>
      </w:r>
      <w:r w:rsidRPr="000F1DC3">
        <w:rPr>
          <w:rFonts w:asciiTheme="majorHAnsi" w:hAnsiTheme="majorHAnsi" w:cstheme="majorHAnsi"/>
          <w:sz w:val="12"/>
        </w:rPr>
        <w:t xml:space="preserve"> </w:t>
      </w:r>
      <w:r w:rsidRPr="000F1DC3">
        <w:rPr>
          <w:rStyle w:val="Emphasis"/>
          <w:rFonts w:asciiTheme="majorHAnsi" w:hAnsiTheme="majorHAnsi" w:cstheme="majorHAnsi"/>
        </w:rPr>
        <w:t>This allows officers who engage in excessive violence to </w:t>
      </w:r>
      <w:hyperlink r:id="rId34" w:history="1">
        <w:r w:rsidRPr="000F1DC3">
          <w:rPr>
            <w:rStyle w:val="Emphasis"/>
            <w:rFonts w:asciiTheme="majorHAnsi" w:hAnsiTheme="majorHAnsi" w:cstheme="majorHAnsi"/>
          </w:rPr>
          <w:t>avoid the consequences of their actions</w:t>
        </w:r>
      </w:hyperlink>
      <w:r w:rsidRPr="000F1DC3">
        <w:rPr>
          <w:rStyle w:val="Emphasis"/>
          <w:rFonts w:asciiTheme="majorHAnsi" w:hAnsiTheme="majorHAnsi" w:cstheme="majorHAnsi"/>
        </w:rPr>
        <w:t> and remain on the job. ¶</w:t>
      </w:r>
      <w:r w:rsidRPr="000F1DC3">
        <w:rPr>
          <w:rFonts w:asciiTheme="majorHAnsi" w:hAnsiTheme="majorHAnsi" w:cstheme="majorHAnsi"/>
          <w:sz w:val="12"/>
        </w:rPr>
        <w:t xml:space="preserve">In a way, </w:t>
      </w:r>
      <w:r w:rsidRPr="000F1DC3">
        <w:rPr>
          <w:rStyle w:val="Emphasis"/>
          <w:rFonts w:asciiTheme="majorHAnsi" w:hAnsiTheme="majorHAnsi" w:cstheme="majorHAnsi"/>
        </w:rPr>
        <w:t xml:space="preserve">some police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create</w:t>
      </w:r>
      <w:r w:rsidRPr="000F1DC3">
        <w:rPr>
          <w:rStyle w:val="Emphasis"/>
          <w:rFonts w:asciiTheme="majorHAnsi" w:hAnsiTheme="majorHAnsi" w:cstheme="majorHAnsi"/>
        </w:rPr>
        <w:t xml:space="preserve">d </w:t>
      </w:r>
      <w:r w:rsidRPr="000F1DC3">
        <w:rPr>
          <w:rStyle w:val="Emphasis"/>
          <w:rFonts w:asciiTheme="majorHAnsi" w:hAnsiTheme="majorHAnsi" w:cstheme="majorHAnsi"/>
          <w:highlight w:val="yellow"/>
        </w:rPr>
        <w:t>an </w:t>
      </w:r>
      <w:hyperlink r:id="rId35" w:history="1">
        <w:r w:rsidRPr="000F1DC3">
          <w:rPr>
            <w:rStyle w:val="Emphasis"/>
            <w:rFonts w:asciiTheme="majorHAnsi" w:hAnsiTheme="majorHAnsi" w:cstheme="majorHAnsi"/>
            <w:highlight w:val="yellow"/>
          </w:rPr>
          <w:t>alternative justice system</w:t>
        </w:r>
      </w:hyperlink>
      <w:r w:rsidRPr="000F1DC3">
        <w:rPr>
          <w:rStyle w:val="Emphasis"/>
          <w:rFonts w:asciiTheme="majorHAnsi" w:hAnsiTheme="majorHAnsi" w:cstheme="majorHAnsi"/>
          <w:highlight w:val="yellow"/>
        </w:rPr>
        <w:t> that prevents</w:t>
      </w:r>
      <w:r w:rsidRPr="000F1DC3">
        <w:rPr>
          <w:rStyle w:val="Emphasis"/>
          <w:rFonts w:asciiTheme="majorHAnsi" w:hAnsiTheme="majorHAnsi" w:cstheme="majorHAnsi"/>
        </w:rPr>
        <w:t xml:space="preserve"> police departments and </w:t>
      </w:r>
      <w:r w:rsidRPr="000F1DC3">
        <w:rPr>
          <w:rStyle w:val="Emphasis"/>
          <w:rFonts w:asciiTheme="majorHAnsi" w:hAnsiTheme="majorHAnsi" w:cstheme="majorHAnsi"/>
          <w:highlight w:val="yellow"/>
        </w:rPr>
        <w:t>municipalities from disciplining</w:t>
      </w:r>
      <w:r w:rsidRPr="000F1DC3">
        <w:rPr>
          <w:rStyle w:val="Emphasis"/>
          <w:rFonts w:asciiTheme="majorHAnsi" w:hAnsiTheme="majorHAnsi" w:cstheme="majorHAnsi"/>
        </w:rPr>
        <w:t xml:space="preserve"> or discharging </w:t>
      </w:r>
      <w:r w:rsidRPr="000F1DC3">
        <w:rPr>
          <w:rStyle w:val="Emphasis"/>
          <w:rFonts w:asciiTheme="majorHAnsi" w:hAnsiTheme="majorHAnsi" w:cstheme="majorHAnsi"/>
          <w:highlight w:val="yellow"/>
        </w:rPr>
        <w:t xml:space="preserve">officers who </w:t>
      </w:r>
      <w:r w:rsidRPr="000F1DC3">
        <w:rPr>
          <w:rStyle w:val="Emphasis"/>
          <w:rFonts w:asciiTheme="majorHAnsi" w:hAnsiTheme="majorHAnsi" w:cstheme="majorHAnsi"/>
        </w:rPr>
        <w:t xml:space="preserve">have </w:t>
      </w:r>
      <w:r w:rsidRPr="000F1DC3">
        <w:rPr>
          <w:rStyle w:val="Emphasis"/>
          <w:rFonts w:asciiTheme="majorHAnsi" w:hAnsiTheme="majorHAnsi" w:cstheme="majorHAnsi"/>
          <w:highlight w:val="yellow"/>
        </w:rPr>
        <w:t>commit</w:t>
      </w:r>
      <w:r w:rsidRPr="000F1DC3">
        <w:rPr>
          <w:rStyle w:val="Emphasis"/>
          <w:rFonts w:asciiTheme="majorHAnsi" w:hAnsiTheme="majorHAnsi" w:cstheme="majorHAnsi"/>
        </w:rPr>
        <w:t>ted</w:t>
      </w:r>
      <w:r w:rsidRPr="000F1DC3">
        <w:rPr>
          <w:rStyle w:val="Emphasis"/>
          <w:rFonts w:asciiTheme="majorHAnsi" w:hAnsiTheme="majorHAnsi" w:cstheme="majorHAnsi"/>
          <w:highlight w:val="yellow"/>
        </w:rPr>
        <w:t xml:space="preserve"> crimes</w:t>
      </w:r>
      <w:r w:rsidRPr="000F1DC3">
        <w:rPr>
          <w:rStyle w:val="Emphasis"/>
          <w:rFonts w:asciiTheme="majorHAnsi" w:hAnsiTheme="majorHAnsi" w:cstheme="majorHAnsi"/>
        </w:rPr>
        <w:t xml:space="preserve"> against the people they are sworn to serve. ¶</w:t>
      </w:r>
      <w:r w:rsidRPr="000F1DC3">
        <w:rPr>
          <w:rFonts w:asciiTheme="majorHAnsi" w:hAnsiTheme="majorHAnsi" w:cstheme="majorHAnsi"/>
          <w:sz w:val="12"/>
        </w:rPr>
        <w:t>In Minneapolis, residents filed more than </w:t>
      </w:r>
      <w:hyperlink r:id="rId36" w:history="1">
        <w:r w:rsidRPr="000F1DC3">
          <w:rPr>
            <w:rStyle w:val="Hyperlink"/>
            <w:rFonts w:asciiTheme="majorHAnsi" w:hAnsiTheme="majorHAnsi" w:cstheme="majorHAnsi"/>
            <w:sz w:val="12"/>
          </w:rPr>
          <w:t>2,600 misconduct complaints</w:t>
        </w:r>
      </w:hyperlink>
      <w:r w:rsidRPr="000F1DC3">
        <w:rPr>
          <w:rFonts w:asciiTheme="majorHAnsi" w:hAnsiTheme="majorHAnsi" w:cstheme="majorHAnsi"/>
          <w:sz w:val="12"/>
        </w:rPr>
        <w:t> against police officers between 2012 and 2020. But only 12 of those grievances resulted in discipline. The most significant </w:t>
      </w:r>
      <w:hyperlink r:id="rId37" w:history="1">
        <w:r w:rsidRPr="000F1DC3">
          <w:rPr>
            <w:rStyle w:val="Hyperlink"/>
            <w:rFonts w:asciiTheme="majorHAnsi" w:hAnsiTheme="majorHAnsi" w:cstheme="majorHAnsi"/>
            <w:sz w:val="12"/>
          </w:rPr>
          <w:t>punishment any officer received was a 40-hour suspension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Besides collective bargaining</w:t>
      </w:r>
      <w:r w:rsidRPr="000F1DC3">
        <w:rPr>
          <w:rStyle w:val="StyleUnderline"/>
          <w:rFonts w:asciiTheme="majorHAnsi" w:hAnsiTheme="majorHAnsi" w:cstheme="majorHAnsi"/>
        </w:rPr>
        <w:t>, police have used the political process – including </w:t>
      </w:r>
      <w:hyperlink r:id="rId38" w:history="1">
        <w:r w:rsidRPr="000F1DC3">
          <w:rPr>
            <w:rStyle w:val="StyleUnderline"/>
            <w:rFonts w:asciiTheme="majorHAnsi" w:hAnsiTheme="majorHAnsi" w:cstheme="majorHAnsi"/>
          </w:rPr>
          <w:t>candidate endorsements and lobbying</w:t>
        </w:r>
      </w:hyperlink>
      <w:r w:rsidRPr="000F1DC3">
        <w:rPr>
          <w:rStyle w:val="StyleUnderline"/>
          <w:rFonts w:asciiTheme="majorHAnsi" w:hAnsiTheme="majorHAnsi" w:cstheme="majorHAnsi"/>
        </w:rPr>
        <w:t> – to secure local and state legislation that protects their members and quells efforts to provide greater police accountability. ¶</w:t>
      </w:r>
      <w:r w:rsidRPr="000F1DC3">
        <w:rPr>
          <w:rFonts w:asciiTheme="majorHAnsi" w:hAnsiTheme="majorHAnsi" w:cstheme="majorHAnsi"/>
          <w:sz w:val="12"/>
        </w:rPr>
        <w:t>Police officers are a formidable political force because they represent </w:t>
      </w:r>
      <w:hyperlink r:id="rId39" w:history="1">
        <w:r w:rsidRPr="000F1DC3">
          <w:rPr>
            <w:rStyle w:val="Hyperlink"/>
            <w:rFonts w:asciiTheme="majorHAnsi" w:hAnsiTheme="majorHAnsi" w:cstheme="majorHAnsi"/>
            <w:sz w:val="12"/>
          </w:rPr>
          <w:t>the principle of law and order</w:t>
        </w:r>
      </w:hyperlink>
      <w:r w:rsidRPr="000F1DC3">
        <w:rPr>
          <w:rFonts w:asciiTheme="majorHAnsi" w:hAnsiTheme="majorHAnsi" w:cstheme="majorHAnsi"/>
          <w:sz w:val="12"/>
        </w:rPr>
        <w:t xml:space="preserve">. </w:t>
      </w:r>
      <w:r w:rsidRPr="000F1DC3">
        <w:rPr>
          <w:rStyle w:val="StyleUnderline"/>
          <w:rFonts w:asciiTheme="majorHAnsi" w:hAnsiTheme="majorHAnsi" w:cstheme="majorHAnsi"/>
        </w:rPr>
        <w:t xml:space="preserve">Candidates endorsed by the police unions can claim they are the </w:t>
      </w:r>
      <w:proofErr w:type="gramStart"/>
      <w:r w:rsidRPr="000F1DC3">
        <w:rPr>
          <w:rStyle w:val="StyleUnderline"/>
          <w:rFonts w:asciiTheme="majorHAnsi" w:hAnsiTheme="majorHAnsi" w:cstheme="majorHAnsi"/>
        </w:rPr>
        <w:t>law and order</w:t>
      </w:r>
      <w:proofErr w:type="gramEnd"/>
      <w:r w:rsidRPr="000F1DC3">
        <w:rPr>
          <w:rStyle w:val="StyleUnderline"/>
          <w:rFonts w:asciiTheme="majorHAnsi" w:hAnsiTheme="majorHAnsi" w:cstheme="majorHAnsi"/>
        </w:rPr>
        <w:t xml:space="preserve"> candidate. Once these candidates win office, police unions have </w:t>
      </w:r>
      <w:hyperlink r:id="rId40" w:history="1">
        <w:r w:rsidRPr="000F1DC3">
          <w:rPr>
            <w:rStyle w:val="StyleUnderline"/>
            <w:rFonts w:asciiTheme="majorHAnsi" w:hAnsiTheme="majorHAnsi" w:cstheme="majorHAnsi"/>
          </w:rPr>
          <w:t>significant leverage to lobby for policies</w:t>
        </w:r>
      </w:hyperlink>
      <w:r w:rsidRPr="000F1DC3">
        <w:rPr>
          <w:rStyle w:val="StyleUnderline"/>
          <w:rFonts w:asciiTheme="majorHAnsi" w:hAnsiTheme="majorHAnsi" w:cstheme="majorHAnsi"/>
        </w:rPr>
        <w:t> they support or block those they oppose.</w:t>
      </w:r>
      <w:r w:rsidRPr="000F1DC3">
        <w:rPr>
          <w:rFonts w:asciiTheme="majorHAnsi" w:hAnsiTheme="majorHAnsi" w:cstheme="majorHAnsi"/>
          <w:u w:val="single"/>
        </w:rPr>
        <w:t xml:space="preserve"> ¶</w:t>
      </w:r>
      <w:r w:rsidRPr="000F1DC3">
        <w:rPr>
          <w:rFonts w:asciiTheme="majorHAnsi" w:hAnsiTheme="majorHAnsi" w:cstheme="majorHAnsi"/>
          <w:sz w:val="12"/>
        </w:rPr>
        <w:t xml:space="preserve">Because of this power, critics claim that </w:t>
      </w:r>
      <w:r w:rsidRPr="000F1DC3">
        <w:rPr>
          <w:rStyle w:val="StyleUnderline"/>
          <w:rFonts w:asciiTheme="majorHAnsi" w:hAnsiTheme="majorHAnsi" w:cstheme="majorHAnsi"/>
        </w:rPr>
        <w:t>police unions don’t feel accountable to the citizens they serve.</w:t>
      </w:r>
      <w:r w:rsidRPr="000F1DC3">
        <w:rPr>
          <w:rFonts w:asciiTheme="majorHAnsi" w:hAnsiTheme="majorHAnsi" w:cstheme="majorHAnsi"/>
          <w:sz w:val="12"/>
        </w:rPr>
        <w:t xml:space="preserve"> An attorney who sued the Minneapolis Police Department on behalf of a Black resident who was </w:t>
      </w:r>
      <w:hyperlink r:id="rId41" w:history="1">
        <w:r w:rsidRPr="000F1DC3">
          <w:rPr>
            <w:rStyle w:val="Hyperlink"/>
            <w:rFonts w:asciiTheme="majorHAnsi" w:hAnsiTheme="majorHAnsi" w:cstheme="majorHAnsi"/>
            <w:sz w:val="12"/>
          </w:rPr>
          <w:t>severely beaten by police officers</w:t>
        </w:r>
      </w:hyperlink>
      <w:r w:rsidRPr="000F1DC3">
        <w:rPr>
          <w:rFonts w:asciiTheme="majorHAnsi" w:hAnsiTheme="majorHAnsi" w:cstheme="majorHAnsi"/>
          <w:sz w:val="12"/>
        </w:rPr>
        <w:t xml:space="preserve"> said that he is convinced that Minneapolis </w:t>
      </w:r>
      <w:r w:rsidRPr="000F1DC3">
        <w:rPr>
          <w:rStyle w:val="StyleUnderline"/>
          <w:rFonts w:asciiTheme="majorHAnsi" w:hAnsiTheme="majorHAnsi" w:cstheme="majorHAnsi"/>
        </w:rPr>
        <w:t>“officers think they don’t have to abide by their own training and rules when dealing with the public.”</w:t>
      </w:r>
      <w:r w:rsidRPr="000F1DC3">
        <w:rPr>
          <w:rFonts w:asciiTheme="majorHAnsi" w:hAnsiTheme="majorHAnsi" w:cstheme="majorHAnsi"/>
          <w:u w:val="single"/>
        </w:rPr>
        <w:t xml:space="preserve"> ¶</w:t>
      </w:r>
      <w:r w:rsidRPr="000F1DC3">
        <w:rPr>
          <w:rFonts w:asciiTheme="majorHAnsi" w:hAnsiTheme="majorHAnsi" w:cstheme="majorHAnsi"/>
          <w:sz w:val="12"/>
        </w:rPr>
        <w:t>George Floyd’s death has raised serious concerns about the current role of police and police unions in our society. Several unions have demanded that the International Union of Police Associations be expelled from the U.S. labor federation. Other </w:t>
      </w:r>
      <w:hyperlink r:id="rId42" w:history="1">
        <w:r w:rsidRPr="000F1DC3">
          <w:rPr>
            <w:rStyle w:val="Hyperlink"/>
            <w:rFonts w:asciiTheme="majorHAnsi" w:hAnsiTheme="majorHAnsi" w:cstheme="majorHAnsi"/>
            <w:sz w:val="12"/>
          </w:rPr>
          <w:t>unions oppose expulsion</w:t>
        </w:r>
      </w:hyperlink>
      <w:r w:rsidRPr="000F1DC3">
        <w:rPr>
          <w:rFonts w:asciiTheme="majorHAnsi" w:hAnsiTheme="majorHAnsi" w:cstheme="majorHAnsi"/>
          <w:sz w:val="12"/>
        </w:rPr>
        <w:t>. They argue that the labor movement can have a greater impact on a police union that is inside the “House of Labor.”</w:t>
      </w:r>
      <w:r w:rsidRPr="000F1DC3">
        <w:rPr>
          <w:rFonts w:asciiTheme="majorHAnsi" w:hAnsiTheme="majorHAnsi" w:cstheme="majorHAnsi"/>
          <w:u w:val="single"/>
        </w:rPr>
        <w:t xml:space="preserve"> ¶</w:t>
      </w:r>
      <w:r w:rsidRPr="000F1DC3">
        <w:rPr>
          <w:rFonts w:asciiTheme="majorHAnsi" w:hAnsiTheme="majorHAnsi" w:cstheme="majorHAnsi"/>
          <w:sz w:val="12"/>
        </w:rPr>
        <w:t xml:space="preserve">In any case, </w:t>
      </w:r>
      <w:r w:rsidRPr="000F1DC3">
        <w:rPr>
          <w:rStyle w:val="Emphasis"/>
          <w:rFonts w:asciiTheme="majorHAnsi" w:hAnsiTheme="majorHAnsi" w:cstheme="majorHAnsi"/>
        </w:rPr>
        <w:t>there is a growing recognition that police unions differ significantly from other unions. And there is a growing acceptance that they are not part of the larger American labor movement but rather a narrowly focused group pursuing their own self-interests, often to the detriment of the nation at large.</w:t>
      </w:r>
    </w:p>
    <w:p w14:paraId="67412A72" w14:textId="77777777" w:rsidR="003443CB" w:rsidRPr="000F1DC3" w:rsidRDefault="003443CB" w:rsidP="003443CB">
      <w:pPr>
        <w:rPr>
          <w:rStyle w:val="Emphasis"/>
          <w:rFonts w:asciiTheme="majorHAnsi" w:hAnsiTheme="majorHAnsi" w:cstheme="majorHAnsi"/>
        </w:rPr>
      </w:pPr>
    </w:p>
    <w:p w14:paraId="6B17F6B9" w14:textId="77777777" w:rsidR="003443CB" w:rsidRDefault="003443CB" w:rsidP="003443CB">
      <w:pPr>
        <w:pStyle w:val="Heading3"/>
        <w:rPr>
          <w:rFonts w:asciiTheme="majorHAnsi" w:hAnsiTheme="majorHAnsi" w:cstheme="majorHAnsi"/>
        </w:rPr>
      </w:pPr>
      <w:r>
        <w:rPr>
          <w:rFonts w:asciiTheme="majorHAnsi" w:hAnsiTheme="majorHAnsi" w:cstheme="majorHAnsi"/>
        </w:rPr>
        <w:lastRenderedPageBreak/>
        <w:t>Turn Unions</w:t>
      </w:r>
    </w:p>
    <w:p w14:paraId="1160FF36" w14:textId="77777777" w:rsidR="003443CB" w:rsidRPr="000F1DC3" w:rsidRDefault="003443CB" w:rsidP="003443CB">
      <w:pPr>
        <w:pStyle w:val="Heading4"/>
        <w:rPr>
          <w:rFonts w:asciiTheme="majorHAnsi" w:hAnsiTheme="majorHAnsi" w:cstheme="majorHAnsi"/>
        </w:rPr>
      </w:pPr>
      <w:r w:rsidRPr="000F1DC3">
        <w:rPr>
          <w:rFonts w:asciiTheme="majorHAnsi" w:hAnsiTheme="majorHAnsi" w:cstheme="majorHAnsi"/>
        </w:rPr>
        <w:t xml:space="preserve">Police unions are anti-labor- means the </w:t>
      </w:r>
      <w:proofErr w:type="spellStart"/>
      <w:r w:rsidRPr="000F1DC3">
        <w:rPr>
          <w:rFonts w:asciiTheme="majorHAnsi" w:hAnsiTheme="majorHAnsi" w:cstheme="majorHAnsi"/>
        </w:rPr>
        <w:t>aff</w:t>
      </w:r>
      <w:proofErr w:type="spellEnd"/>
      <w:r w:rsidRPr="000F1DC3">
        <w:rPr>
          <w:rFonts w:asciiTheme="majorHAnsi" w:hAnsiTheme="majorHAnsi" w:cstheme="majorHAnsi"/>
        </w:rPr>
        <w:t xml:space="preserve"> can never solve without getting rid of them AND turns case. </w:t>
      </w:r>
      <w:proofErr w:type="spellStart"/>
      <w:r w:rsidRPr="000F1DC3">
        <w:rPr>
          <w:rFonts w:asciiTheme="majorHAnsi" w:hAnsiTheme="majorHAnsi" w:cstheme="majorHAnsi"/>
        </w:rPr>
        <w:t>Modak</w:t>
      </w:r>
      <w:proofErr w:type="spellEnd"/>
      <w:r w:rsidRPr="000F1DC3">
        <w:rPr>
          <w:rFonts w:asciiTheme="majorHAnsi" w:hAnsiTheme="majorHAnsi" w:cstheme="majorHAnsi"/>
        </w:rPr>
        <w:t xml:space="preserve"> 20.</w:t>
      </w:r>
    </w:p>
    <w:p w14:paraId="512B7297" w14:textId="77777777" w:rsidR="003443CB" w:rsidRPr="000F1DC3" w:rsidRDefault="003443CB" w:rsidP="003443CB">
      <w:pPr>
        <w:rPr>
          <w:rFonts w:asciiTheme="majorHAnsi" w:hAnsiTheme="majorHAnsi" w:cstheme="majorHAnsi"/>
        </w:rPr>
      </w:pPr>
      <w:r w:rsidRPr="000F1DC3">
        <w:rPr>
          <w:rFonts w:asciiTheme="majorHAnsi" w:hAnsiTheme="majorHAnsi" w:cstheme="majorHAnsi"/>
        </w:rPr>
        <w:t xml:space="preserve">Ria </w:t>
      </w:r>
      <w:proofErr w:type="spellStart"/>
      <w:r w:rsidRPr="000F1DC3">
        <w:rPr>
          <w:rFonts w:asciiTheme="majorHAnsi" w:hAnsiTheme="majorHAnsi" w:cstheme="majorHAnsi"/>
        </w:rPr>
        <w:t>Modak</w:t>
      </w:r>
      <w:proofErr w:type="spellEnd"/>
      <w:r w:rsidRPr="000F1DC3">
        <w:rPr>
          <w:rFonts w:asciiTheme="majorHAnsi" w:hAnsiTheme="majorHAnsi" w:cstheme="majorHAnsi"/>
        </w:rPr>
        <w:t xml:space="preserve"> [Student Coordinator, Muslim American Studies Working Group, Harvard Student Labor Action </w:t>
      </w:r>
      <w:proofErr w:type="gramStart"/>
      <w:r w:rsidRPr="000F1DC3">
        <w:rPr>
          <w:rFonts w:asciiTheme="majorHAnsi" w:hAnsiTheme="majorHAnsi" w:cstheme="majorHAnsi"/>
        </w:rPr>
        <w:t>Movement</w:t>
      </w:r>
      <w:proofErr w:type="gramEnd"/>
      <w:r w:rsidRPr="000F1DC3">
        <w:rPr>
          <w:rFonts w:asciiTheme="majorHAnsi" w:hAnsiTheme="majorHAnsi" w:cstheme="majorHAnsi"/>
        </w:rPr>
        <w:t xml:space="preserve"> and the Harvard Graduate Students Union] 20 - ("Police Unions Are Anti-Labor," Ria </w:t>
      </w:r>
      <w:proofErr w:type="spellStart"/>
      <w:r w:rsidRPr="000F1DC3">
        <w:rPr>
          <w:rFonts w:asciiTheme="majorHAnsi" w:hAnsiTheme="majorHAnsi" w:cstheme="majorHAnsi"/>
        </w:rPr>
        <w:t>Modak</w:t>
      </w:r>
      <w:proofErr w:type="spellEnd"/>
      <w:r w:rsidRPr="000F1DC3">
        <w:rPr>
          <w:rFonts w:asciiTheme="majorHAnsi" w:hAnsiTheme="majorHAnsi" w:cstheme="majorHAnsi"/>
        </w:rPr>
        <w:t>, Harvard Political Review, 9-9-2020, 10-27-2021 https://harvardpolitics.com/police-unions-are-anti-labor/)//AW</w:t>
      </w:r>
    </w:p>
    <w:p w14:paraId="0AD7D8A2" w14:textId="77777777" w:rsidR="003443CB" w:rsidRPr="006B4CC2" w:rsidRDefault="003443CB" w:rsidP="003443CB">
      <w:pPr>
        <w:rPr>
          <w:rFonts w:asciiTheme="majorHAnsi" w:hAnsiTheme="majorHAnsi" w:cstheme="majorHAnsi"/>
          <w:sz w:val="10"/>
        </w:rPr>
      </w:pPr>
      <w:r w:rsidRPr="000F1DC3">
        <w:rPr>
          <w:rFonts w:asciiTheme="majorHAnsi" w:hAnsiTheme="majorHAnsi" w:cstheme="majorHAnsi"/>
          <w:sz w:val="10"/>
        </w:rPr>
        <w:t xml:space="preserve">My own experiences with HUPD are reflective of a long history fraught with violence. </w:t>
      </w:r>
      <w:r w:rsidRPr="000F1DC3">
        <w:rPr>
          <w:rFonts w:asciiTheme="majorHAnsi" w:hAnsiTheme="majorHAnsi" w:cstheme="majorHAnsi"/>
          <w:u w:val="single"/>
        </w:rPr>
        <w:t xml:space="preserve">For two centuries, </w:t>
      </w:r>
      <w:r w:rsidRPr="000F1DC3">
        <w:rPr>
          <w:rFonts w:asciiTheme="majorHAnsi" w:hAnsiTheme="majorHAnsi" w:cstheme="majorHAnsi"/>
          <w:b/>
          <w:bCs/>
          <w:u w:val="single"/>
        </w:rPr>
        <w:t xml:space="preserve">the </w:t>
      </w:r>
      <w:r w:rsidRPr="000F1DC3">
        <w:rPr>
          <w:rFonts w:asciiTheme="majorHAnsi" w:hAnsiTheme="majorHAnsi" w:cstheme="majorHAnsi"/>
          <w:b/>
          <w:bCs/>
          <w:highlight w:val="yellow"/>
          <w:u w:val="single"/>
        </w:rPr>
        <w:t xml:space="preserve">police </w:t>
      </w:r>
      <w:r w:rsidRPr="000F1DC3">
        <w:rPr>
          <w:rFonts w:asciiTheme="majorHAnsi" w:hAnsiTheme="majorHAnsi" w:cstheme="majorHAnsi"/>
          <w:b/>
          <w:bCs/>
          <w:u w:val="single"/>
        </w:rPr>
        <w:t>have been used to</w:t>
      </w:r>
      <w:r w:rsidRPr="000F1DC3">
        <w:rPr>
          <w:rFonts w:asciiTheme="majorHAnsi" w:hAnsiTheme="majorHAnsi" w:cstheme="majorHAnsi"/>
          <w:b/>
          <w:bCs/>
          <w:highlight w:val="yellow"/>
          <w:u w:val="single"/>
        </w:rPr>
        <w:t xml:space="preserve"> suppress labor action </w:t>
      </w:r>
      <w:r w:rsidRPr="000F1DC3">
        <w:rPr>
          <w:rFonts w:asciiTheme="majorHAnsi" w:hAnsiTheme="majorHAnsi" w:cstheme="majorHAnsi"/>
        </w:rPr>
        <w:t>and promote corporate interests.</w:t>
      </w:r>
      <w:r w:rsidRPr="000F1DC3">
        <w:rPr>
          <w:rFonts w:asciiTheme="majorHAnsi" w:hAnsiTheme="majorHAnsi" w:cstheme="majorHAnsi"/>
          <w:b/>
          <w:bCs/>
          <w:sz w:val="10"/>
        </w:rPr>
        <w:t xml:space="preserve"> </w:t>
      </w:r>
      <w:r w:rsidRPr="000F1DC3">
        <w:rPr>
          <w:rFonts w:asciiTheme="majorHAnsi" w:hAnsiTheme="majorHAnsi" w:cstheme="majorHAnsi"/>
          <w:b/>
          <w:bCs/>
          <w:u w:val="single"/>
        </w:rPr>
        <w:t>The police</w:t>
      </w:r>
      <w:r w:rsidRPr="000F1DC3">
        <w:rPr>
          <w:rFonts w:asciiTheme="majorHAnsi" w:hAnsiTheme="majorHAnsi" w:cstheme="majorHAnsi"/>
          <w:sz w:val="10"/>
        </w:rPr>
        <w:t xml:space="preserve">, the National Guard and the U.S. Army </w:t>
      </w:r>
      <w:r w:rsidRPr="000F1DC3">
        <w:rPr>
          <w:rFonts w:asciiTheme="majorHAnsi" w:hAnsiTheme="majorHAnsi" w:cstheme="majorHAnsi"/>
          <w:b/>
          <w:bCs/>
          <w:u w:val="single"/>
        </w:rPr>
        <w:t>played an integral role in suppressing the Great Strike of 1877</w:t>
      </w:r>
      <w:r w:rsidRPr="000F1DC3">
        <w:rPr>
          <w:rFonts w:asciiTheme="majorHAnsi" w:hAnsiTheme="majorHAnsi" w:cstheme="majorHAnsi"/>
          <w:sz w:val="12"/>
          <w:u w:val="single"/>
        </w:rPr>
        <w:t>,</w:t>
      </w:r>
      <w:r w:rsidRPr="000F1DC3">
        <w:rPr>
          <w:rFonts w:asciiTheme="majorHAnsi" w:hAnsiTheme="majorHAnsi" w:cstheme="majorHAnsi"/>
          <w:sz w:val="10"/>
        </w:rPr>
        <w:t xml:space="preserve"> </w:t>
      </w:r>
      <w:r w:rsidRPr="000F1DC3">
        <w:rPr>
          <w:rFonts w:asciiTheme="majorHAnsi" w:hAnsiTheme="majorHAnsi" w:cstheme="majorHAnsi"/>
          <w:u w:val="single"/>
        </w:rPr>
        <w:t xml:space="preserve">the Homestead Strike of </w:t>
      </w:r>
      <w:proofErr w:type="gramStart"/>
      <w:r w:rsidRPr="000F1DC3">
        <w:rPr>
          <w:rFonts w:asciiTheme="majorHAnsi" w:hAnsiTheme="majorHAnsi" w:cstheme="majorHAnsi"/>
          <w:u w:val="single"/>
        </w:rPr>
        <w:t>1892</w:t>
      </w:r>
      <w:proofErr w:type="gramEnd"/>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and</w:t>
      </w:r>
      <w:r w:rsidRPr="000F1DC3">
        <w:rPr>
          <w:rFonts w:asciiTheme="majorHAnsi" w:hAnsiTheme="majorHAnsi" w:cstheme="majorHAnsi"/>
          <w:u w:val="single"/>
        </w:rPr>
        <w:t xml:space="preserve"> </w:t>
      </w:r>
      <w:r w:rsidRPr="000F1DC3">
        <w:rPr>
          <w:rStyle w:val="Emphasis"/>
          <w:rFonts w:asciiTheme="majorHAnsi" w:hAnsiTheme="majorHAnsi" w:cstheme="majorHAnsi"/>
        </w:rPr>
        <w:t>the</w:t>
      </w:r>
      <w:r w:rsidRPr="000F1DC3">
        <w:rPr>
          <w:rFonts w:asciiTheme="majorHAnsi" w:hAnsiTheme="majorHAnsi" w:cstheme="majorHAnsi"/>
          <w:u w:val="single"/>
        </w:rPr>
        <w:t xml:space="preserve"> </w:t>
      </w:r>
      <w:r w:rsidRPr="000F1DC3">
        <w:rPr>
          <w:rFonts w:asciiTheme="majorHAnsi" w:hAnsiTheme="majorHAnsi" w:cstheme="majorHAnsi"/>
          <w:b/>
          <w:bCs/>
          <w:u w:val="single"/>
        </w:rPr>
        <w:t>Lawrence Strike</w:t>
      </w:r>
      <w:r w:rsidRPr="000F1DC3">
        <w:rPr>
          <w:rFonts w:asciiTheme="majorHAnsi" w:hAnsiTheme="majorHAnsi" w:cstheme="majorHAnsi"/>
          <w:u w:val="single"/>
        </w:rPr>
        <w:t xml:space="preserve"> of 1912</w:t>
      </w:r>
      <w:r w:rsidRPr="000F1DC3">
        <w:rPr>
          <w:rFonts w:asciiTheme="majorHAnsi" w:hAnsiTheme="majorHAnsi" w:cstheme="majorHAnsi"/>
          <w:sz w:val="10"/>
        </w:rPr>
        <w:t xml:space="preserve">, to name a few examples. </w:t>
      </w:r>
      <w:r w:rsidRPr="000F1DC3">
        <w:rPr>
          <w:rFonts w:asciiTheme="majorHAnsi" w:hAnsiTheme="majorHAnsi" w:cstheme="majorHAnsi"/>
          <w:b/>
          <w:bCs/>
          <w:szCs w:val="22"/>
          <w:u w:val="single"/>
        </w:rPr>
        <w:t xml:space="preserve">In </w:t>
      </w:r>
      <w:r w:rsidRPr="000F1DC3">
        <w:rPr>
          <w:rFonts w:asciiTheme="majorHAnsi" w:hAnsiTheme="majorHAnsi" w:cstheme="majorHAnsi"/>
          <w:szCs w:val="22"/>
        </w:rPr>
        <w:t>each of</w:t>
      </w:r>
      <w:r w:rsidRPr="000F1DC3">
        <w:rPr>
          <w:rFonts w:asciiTheme="majorHAnsi" w:hAnsiTheme="majorHAnsi" w:cstheme="majorHAnsi"/>
          <w:b/>
          <w:bCs/>
          <w:szCs w:val="22"/>
          <w:u w:val="single"/>
        </w:rPr>
        <w:t xml:space="preserve"> these incidents</w:t>
      </w:r>
      <w:r w:rsidRPr="000F1DC3">
        <w:rPr>
          <w:rFonts w:asciiTheme="majorHAnsi" w:hAnsiTheme="majorHAnsi" w:cstheme="majorHAnsi"/>
          <w:b/>
          <w:bCs/>
          <w:szCs w:val="22"/>
          <w:highlight w:val="yellow"/>
          <w:u w:val="single"/>
        </w:rPr>
        <w:t xml:space="preserve">, </w:t>
      </w:r>
      <w:r w:rsidRPr="000F1DC3">
        <w:rPr>
          <w:rFonts w:asciiTheme="majorHAnsi" w:hAnsiTheme="majorHAnsi" w:cstheme="majorHAnsi"/>
          <w:szCs w:val="22"/>
        </w:rPr>
        <w:t>the</w:t>
      </w:r>
      <w:r w:rsidRPr="000F1DC3">
        <w:rPr>
          <w:rFonts w:asciiTheme="majorHAnsi" w:hAnsiTheme="majorHAnsi" w:cstheme="majorHAnsi"/>
          <w:b/>
          <w:bCs/>
          <w:szCs w:val="22"/>
          <w:u w:val="single"/>
        </w:rPr>
        <w:t xml:space="preserve"> police </w:t>
      </w:r>
      <w:r w:rsidRPr="000F1DC3">
        <w:rPr>
          <w:rFonts w:asciiTheme="majorHAnsi" w:hAnsiTheme="majorHAnsi" w:cstheme="majorHAnsi"/>
          <w:b/>
          <w:bCs/>
          <w:szCs w:val="22"/>
          <w:highlight w:val="yellow"/>
          <w:u w:val="single"/>
        </w:rPr>
        <w:t>resort</w:t>
      </w:r>
      <w:r w:rsidRPr="000F1DC3">
        <w:rPr>
          <w:rFonts w:asciiTheme="majorHAnsi" w:hAnsiTheme="majorHAnsi" w:cstheme="majorHAnsi"/>
          <w:b/>
          <w:bCs/>
          <w:szCs w:val="22"/>
          <w:u w:val="single"/>
        </w:rPr>
        <w:t>ed</w:t>
      </w:r>
      <w:r w:rsidRPr="000F1DC3">
        <w:rPr>
          <w:rFonts w:asciiTheme="majorHAnsi" w:hAnsiTheme="majorHAnsi" w:cstheme="majorHAnsi"/>
          <w:b/>
          <w:bCs/>
          <w:szCs w:val="22"/>
          <w:highlight w:val="yellow"/>
          <w:u w:val="single"/>
        </w:rPr>
        <w:t xml:space="preserve"> to extreme violence</w:t>
      </w:r>
      <w:r w:rsidRPr="000F1DC3">
        <w:rPr>
          <w:rFonts w:asciiTheme="majorHAnsi" w:hAnsiTheme="majorHAnsi" w:cstheme="majorHAnsi"/>
          <w:szCs w:val="22"/>
          <w:highlight w:val="yellow"/>
          <w:u w:val="single"/>
        </w:rPr>
        <w:t>,</w:t>
      </w:r>
      <w:r w:rsidRPr="000F1DC3">
        <w:rPr>
          <w:rFonts w:asciiTheme="majorHAnsi" w:hAnsiTheme="majorHAnsi" w:cstheme="majorHAnsi"/>
          <w:sz w:val="10"/>
        </w:rPr>
        <w:t xml:space="preserve"> acquiring new legal powers and protections as they terrorized working class communities. </w:t>
      </w:r>
      <w:r w:rsidRPr="000F1DC3">
        <w:rPr>
          <w:rFonts w:asciiTheme="majorHAnsi" w:hAnsiTheme="majorHAnsi" w:cstheme="majorHAnsi"/>
          <w:u w:val="single"/>
        </w:rPr>
        <w:t xml:space="preserve">By the middle of the 20th century, </w:t>
      </w:r>
      <w:r w:rsidRPr="000F1DC3">
        <w:rPr>
          <w:rFonts w:asciiTheme="majorHAnsi" w:hAnsiTheme="majorHAnsi" w:cstheme="majorHAnsi"/>
          <w:b/>
          <w:bCs/>
          <w:highlight w:val="yellow"/>
          <w:u w:val="single"/>
        </w:rPr>
        <w:t>the police had become</w:t>
      </w:r>
      <w:r w:rsidRPr="000F1DC3">
        <w:rPr>
          <w:rFonts w:asciiTheme="majorHAnsi" w:hAnsiTheme="majorHAnsi" w:cstheme="majorHAnsi"/>
          <w:highlight w:val="yellow"/>
          <w:u w:val="single"/>
        </w:rPr>
        <w:t xml:space="preserve"> </w:t>
      </w:r>
      <w:r w:rsidRPr="000F1DC3">
        <w:rPr>
          <w:rFonts w:asciiTheme="majorHAnsi" w:hAnsiTheme="majorHAnsi" w:cstheme="majorHAnsi"/>
          <w:b/>
          <w:bCs/>
          <w:highlight w:val="yellow"/>
          <w:u w:val="single"/>
        </w:rPr>
        <w:t>a</w:t>
      </w:r>
      <w:r w:rsidRPr="000F1DC3">
        <w:rPr>
          <w:rFonts w:asciiTheme="majorHAnsi" w:hAnsiTheme="majorHAnsi" w:cstheme="majorHAnsi"/>
        </w:rPr>
        <w:t>n</w:t>
      </w:r>
      <w:r w:rsidRPr="000F1DC3">
        <w:rPr>
          <w:rFonts w:asciiTheme="majorHAnsi" w:hAnsiTheme="majorHAnsi" w:cstheme="majorHAnsi"/>
          <w:sz w:val="10"/>
          <w:highlight w:val="yellow"/>
        </w:rPr>
        <w:t xml:space="preserve"> </w:t>
      </w:r>
      <w:r w:rsidRPr="000F1DC3">
        <w:rPr>
          <w:rFonts w:asciiTheme="majorHAnsi" w:hAnsiTheme="majorHAnsi" w:cstheme="majorHAnsi"/>
          <w:sz w:val="10"/>
        </w:rPr>
        <w:t>autocratic</w:t>
      </w:r>
      <w:r w:rsidRPr="000F1DC3">
        <w:rPr>
          <w:rFonts w:asciiTheme="majorHAnsi" w:hAnsiTheme="majorHAnsi" w:cstheme="majorHAnsi"/>
          <w:sz w:val="10"/>
          <w:highlight w:val="yellow"/>
        </w:rPr>
        <w:t xml:space="preserve">, </w:t>
      </w:r>
      <w:r w:rsidRPr="000F1DC3">
        <w:rPr>
          <w:rFonts w:asciiTheme="majorHAnsi" w:hAnsiTheme="majorHAnsi" w:cstheme="majorHAnsi"/>
          <w:b/>
          <w:bCs/>
          <w:highlight w:val="yellow"/>
          <w:u w:val="single"/>
        </w:rPr>
        <w:t xml:space="preserve">militarized force whose </w:t>
      </w:r>
      <w:r w:rsidRPr="000F1DC3">
        <w:rPr>
          <w:rFonts w:asciiTheme="majorHAnsi" w:hAnsiTheme="majorHAnsi" w:cstheme="majorHAnsi"/>
        </w:rPr>
        <w:t>primary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role was to challenge organized labor through union-busting and strike-breaking.</w:t>
      </w:r>
      <w:r w:rsidRPr="000F1DC3">
        <w:rPr>
          <w:rFonts w:asciiTheme="majorHAnsi" w:hAnsiTheme="majorHAnsi" w:cstheme="majorHAnsi"/>
          <w:sz w:val="10"/>
        </w:rPr>
        <w:t xml:space="preserve"> They continue to occupy this role. For evidence, we </w:t>
      </w:r>
      <w:proofErr w:type="gramStart"/>
      <w:r w:rsidRPr="000F1DC3">
        <w:rPr>
          <w:rFonts w:asciiTheme="majorHAnsi" w:hAnsiTheme="majorHAnsi" w:cstheme="majorHAnsi"/>
          <w:sz w:val="10"/>
        </w:rPr>
        <w:t>have to</w:t>
      </w:r>
      <w:proofErr w:type="gramEnd"/>
      <w:r w:rsidRPr="000F1DC3">
        <w:rPr>
          <w:rFonts w:asciiTheme="majorHAnsi" w:hAnsiTheme="majorHAnsi" w:cstheme="majorHAnsi"/>
          <w:sz w:val="10"/>
        </w:rPr>
        <w:t xml:space="preserve"> look no further than the ongoing protests for racial justice in which the police have been called to attend to instances of rioting. Their brutal treatment of protesters, including the use of teargas and rubber bullets, is further proof of their commitment to property over people. It is no coincidence that cops interfere with labor action; </w:t>
      </w:r>
      <w:r w:rsidRPr="000F1DC3">
        <w:rPr>
          <w:rFonts w:asciiTheme="majorHAnsi" w:hAnsiTheme="majorHAnsi" w:cstheme="majorHAnsi"/>
          <w:u w:val="single"/>
        </w:rPr>
        <w:t>the fundamental objective of the police is to protect property</w:t>
      </w:r>
      <w:r w:rsidRPr="000F1DC3">
        <w:rPr>
          <w:rFonts w:asciiTheme="majorHAnsi" w:hAnsiTheme="majorHAnsi" w:cstheme="majorHAnsi"/>
          <w:sz w:val="10"/>
        </w:rPr>
        <w:t xml:space="preserve">. Modern day police forces in urban cities like Boston were founded to safeguard trade and protect commercial property, and in the South, policing evolved from slave patrols tasked with chasing down runaway slaves. </w:t>
      </w:r>
      <w:r w:rsidRPr="000F1DC3">
        <w:rPr>
          <w:rFonts w:asciiTheme="majorHAnsi" w:hAnsiTheme="majorHAnsi" w:cstheme="majorHAnsi"/>
          <w:b/>
          <w:bCs/>
          <w:highlight w:val="yellow"/>
          <w:u w:val="single"/>
        </w:rPr>
        <w:t>Policing</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was, and</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continues to</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be, a way to</w:t>
      </w:r>
      <w:r w:rsidRPr="000F1DC3">
        <w:rPr>
          <w:rFonts w:asciiTheme="majorHAnsi" w:hAnsiTheme="majorHAnsi" w:cstheme="majorHAnsi"/>
          <w:u w:val="single"/>
        </w:rPr>
        <w:t xml:space="preserve"> protect and </w:t>
      </w:r>
      <w:r w:rsidRPr="000F1DC3">
        <w:rPr>
          <w:rFonts w:asciiTheme="majorHAnsi" w:hAnsiTheme="majorHAnsi" w:cstheme="majorHAnsi"/>
          <w:b/>
          <w:bCs/>
          <w:highlight w:val="yellow"/>
          <w:u w:val="single"/>
        </w:rPr>
        <w:t>serve capitalism, not people</w:t>
      </w:r>
      <w:r w:rsidRPr="000F1DC3">
        <w:rPr>
          <w:rFonts w:asciiTheme="majorHAnsi" w:hAnsiTheme="majorHAnsi" w:cstheme="majorHAnsi"/>
          <w:u w:val="single"/>
        </w:rPr>
        <w:t>.</w:t>
      </w:r>
      <w:r w:rsidRPr="000F1DC3">
        <w:rPr>
          <w:rFonts w:asciiTheme="majorHAnsi" w:hAnsiTheme="majorHAnsi" w:cstheme="majorHAnsi"/>
          <w:sz w:val="10"/>
        </w:rPr>
        <w:t xml:space="preserve"> By attending to private property, which itself depends on the extraction of labor from the working class, the police align themselves with capitalists, rather than with workers</w:t>
      </w:r>
      <w:r w:rsidRPr="000F1DC3">
        <w:rPr>
          <w:rFonts w:asciiTheme="majorHAnsi" w:hAnsiTheme="majorHAnsi" w:cstheme="majorHAnsi"/>
          <w:b/>
          <w:bCs/>
          <w:sz w:val="12"/>
          <w:highlight w:val="yellow"/>
          <w:u w:val="single"/>
        </w:rPr>
        <w:t xml:space="preserve">. </w:t>
      </w:r>
      <w:r w:rsidRPr="000F1DC3">
        <w:rPr>
          <w:rFonts w:asciiTheme="majorHAnsi" w:hAnsiTheme="majorHAnsi" w:cstheme="majorHAnsi"/>
          <w:b/>
          <w:bCs/>
          <w:highlight w:val="yellow"/>
          <w:u w:val="single"/>
        </w:rPr>
        <w:t>The</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material</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 xml:space="preserve">interests of </w:t>
      </w:r>
      <w:r w:rsidRPr="000F1DC3">
        <w:rPr>
          <w:rFonts w:asciiTheme="majorHAnsi" w:hAnsiTheme="majorHAnsi" w:cstheme="majorHAnsi"/>
          <w:sz w:val="10"/>
        </w:rPr>
        <w:t>the</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 xml:space="preserve">police are antithetical to </w:t>
      </w:r>
      <w:r w:rsidRPr="000F1DC3">
        <w:rPr>
          <w:rFonts w:asciiTheme="majorHAnsi" w:hAnsiTheme="majorHAnsi" w:cstheme="majorHAnsi"/>
          <w:b/>
          <w:bCs/>
          <w:u w:val="single"/>
        </w:rPr>
        <w:t xml:space="preserve">the very ethos of </w:t>
      </w:r>
      <w:r w:rsidRPr="000F1DC3">
        <w:rPr>
          <w:rFonts w:asciiTheme="majorHAnsi" w:hAnsiTheme="majorHAnsi" w:cstheme="majorHAnsi"/>
          <w:b/>
          <w:bCs/>
          <w:highlight w:val="yellow"/>
          <w:u w:val="single"/>
        </w:rPr>
        <w:t xml:space="preserve">organized labor, </w:t>
      </w:r>
      <w:r w:rsidRPr="000F1DC3">
        <w:rPr>
          <w:rFonts w:asciiTheme="majorHAnsi" w:hAnsiTheme="majorHAnsi" w:cstheme="majorHAnsi"/>
          <w:b/>
          <w:bCs/>
          <w:u w:val="single"/>
        </w:rPr>
        <w:t>which seeks to protect workers from capitalist exploitation</w:t>
      </w:r>
      <w:r w:rsidRPr="000F1DC3">
        <w:rPr>
          <w:rFonts w:asciiTheme="majorHAnsi" w:hAnsiTheme="majorHAnsi" w:cstheme="majorHAnsi"/>
          <w:b/>
          <w:bCs/>
          <w:highlight w:val="yellow"/>
          <w:u w:val="single"/>
        </w:rPr>
        <w:t>.</w:t>
      </w:r>
      <w:r w:rsidRPr="000F1DC3">
        <w:rPr>
          <w:rFonts w:asciiTheme="majorHAnsi" w:hAnsiTheme="majorHAnsi" w:cstheme="majorHAnsi"/>
          <w:sz w:val="10"/>
        </w:rPr>
        <w:t xml:space="preserve"> It is impossible to build a </w:t>
      </w:r>
      <w:proofErr w:type="gramStart"/>
      <w:r w:rsidRPr="000F1DC3">
        <w:rPr>
          <w:rFonts w:asciiTheme="majorHAnsi" w:hAnsiTheme="majorHAnsi" w:cstheme="majorHAnsi"/>
          <w:sz w:val="10"/>
        </w:rPr>
        <w:t>working class</w:t>
      </w:r>
      <w:proofErr w:type="gramEnd"/>
      <w:r w:rsidRPr="000F1DC3">
        <w:rPr>
          <w:rFonts w:asciiTheme="majorHAnsi" w:hAnsiTheme="majorHAnsi" w:cstheme="majorHAnsi"/>
          <w:sz w:val="10"/>
        </w:rPr>
        <w:t xml:space="preserve"> movement while supporting an institution that was founded to oppress working class and Black communities. Police unions are also complicit in anti-labor action in the federal political arena</w:t>
      </w:r>
      <w:r w:rsidRPr="000F1DC3">
        <w:rPr>
          <w:rFonts w:asciiTheme="majorHAnsi" w:hAnsiTheme="majorHAnsi" w:cstheme="majorHAnsi"/>
          <w:sz w:val="12"/>
          <w:u w:val="single"/>
        </w:rPr>
        <w:t xml:space="preserve">. </w:t>
      </w:r>
      <w:r w:rsidRPr="000F1DC3">
        <w:rPr>
          <w:rFonts w:asciiTheme="majorHAnsi" w:hAnsiTheme="majorHAnsi" w:cstheme="majorHAnsi"/>
          <w:u w:val="single"/>
        </w:rPr>
        <w:t xml:space="preserve">The Fraternal Order of Police and </w:t>
      </w:r>
      <w:r w:rsidRPr="000F1DC3">
        <w:rPr>
          <w:rFonts w:asciiTheme="majorHAnsi" w:hAnsiTheme="majorHAnsi" w:cstheme="majorHAnsi"/>
          <w:b/>
          <w:bCs/>
          <w:highlight w:val="yellow"/>
          <w:u w:val="single"/>
        </w:rPr>
        <w:t>the International Union of Police Associations</w:t>
      </w:r>
      <w:r w:rsidRPr="000F1DC3">
        <w:rPr>
          <w:rFonts w:asciiTheme="majorHAnsi" w:hAnsiTheme="majorHAnsi" w:cstheme="majorHAnsi"/>
          <w:u w:val="single"/>
        </w:rPr>
        <w:t>, the two largest police unions in the country, endorsed President Trump in 2016</w:t>
      </w:r>
      <w:r w:rsidRPr="000F1DC3">
        <w:rPr>
          <w:rFonts w:asciiTheme="majorHAnsi" w:hAnsiTheme="majorHAnsi" w:cstheme="majorHAnsi"/>
          <w:sz w:val="10"/>
        </w:rPr>
        <w:t xml:space="preserve"> and recently endorsed his reelection campaign. By funneling money into President Trump’s campaign, </w:t>
      </w:r>
      <w:r w:rsidRPr="000F1DC3">
        <w:rPr>
          <w:rFonts w:asciiTheme="majorHAnsi" w:hAnsiTheme="majorHAnsi" w:cstheme="majorHAnsi"/>
          <w:b/>
          <w:bCs/>
          <w:u w:val="single"/>
        </w:rPr>
        <w:t xml:space="preserve">the IUPA </w:t>
      </w:r>
      <w:r w:rsidRPr="000F1DC3">
        <w:rPr>
          <w:rFonts w:asciiTheme="majorHAnsi" w:hAnsiTheme="majorHAnsi" w:cstheme="majorHAnsi"/>
          <w:b/>
          <w:bCs/>
          <w:highlight w:val="yellow"/>
          <w:u w:val="single"/>
        </w:rPr>
        <w:t xml:space="preserve">is </w:t>
      </w:r>
      <w:r w:rsidRPr="000F1DC3">
        <w:rPr>
          <w:rStyle w:val="Emphasis"/>
          <w:rFonts w:asciiTheme="majorHAnsi" w:hAnsiTheme="majorHAnsi" w:cstheme="majorHAnsi"/>
          <w:highlight w:val="yellow"/>
        </w:rPr>
        <w:t>directly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 xml:space="preserve">responsible for </w:t>
      </w:r>
      <w:r w:rsidRPr="000F1DC3">
        <w:rPr>
          <w:rFonts w:asciiTheme="majorHAnsi" w:hAnsiTheme="majorHAnsi" w:cstheme="majorHAnsi"/>
        </w:rPr>
        <w:t>his</w:t>
      </w:r>
      <w:r w:rsidRPr="000F1DC3">
        <w:rPr>
          <w:rFonts w:asciiTheme="majorHAnsi" w:hAnsiTheme="majorHAnsi" w:cstheme="majorHAnsi"/>
          <w:b/>
          <w:bCs/>
          <w:u w:val="single"/>
        </w:rPr>
        <w:t xml:space="preserve"> </w:t>
      </w:r>
      <w:r w:rsidRPr="000F1DC3">
        <w:rPr>
          <w:rStyle w:val="Emphasis"/>
          <w:rFonts w:asciiTheme="majorHAnsi" w:hAnsiTheme="majorHAnsi" w:cstheme="majorHAnsi"/>
        </w:rPr>
        <w:t>blatantly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 xml:space="preserve">anti-labor policies, which </w:t>
      </w:r>
      <w:r w:rsidRPr="000F1DC3">
        <w:rPr>
          <w:rFonts w:asciiTheme="majorHAnsi" w:hAnsiTheme="majorHAnsi" w:cstheme="majorHAnsi"/>
          <w:b/>
          <w:bCs/>
          <w:u w:val="single"/>
        </w:rPr>
        <w:t xml:space="preserve">have </w:t>
      </w:r>
      <w:r w:rsidRPr="000F1DC3">
        <w:rPr>
          <w:rFonts w:asciiTheme="majorHAnsi" w:hAnsiTheme="majorHAnsi" w:cstheme="majorHAnsi"/>
          <w:b/>
          <w:bCs/>
          <w:highlight w:val="yellow"/>
          <w:u w:val="single"/>
        </w:rPr>
        <w:t>restrict</w:t>
      </w:r>
      <w:r w:rsidRPr="000F1DC3">
        <w:rPr>
          <w:rFonts w:asciiTheme="majorHAnsi" w:hAnsiTheme="majorHAnsi" w:cstheme="majorHAnsi"/>
          <w:b/>
          <w:bCs/>
          <w:u w:val="single"/>
        </w:rPr>
        <w:t>ed</w:t>
      </w:r>
      <w:r w:rsidRPr="000F1DC3">
        <w:rPr>
          <w:rFonts w:asciiTheme="majorHAnsi" w:hAnsiTheme="majorHAnsi" w:cstheme="majorHAnsi"/>
          <w:b/>
          <w:bCs/>
          <w:highlight w:val="yellow"/>
          <w:u w:val="single"/>
        </w:rPr>
        <w:t xml:space="preserve"> the freedom to join unions, silence</w:t>
      </w:r>
      <w:r w:rsidRPr="000F1DC3">
        <w:rPr>
          <w:rFonts w:asciiTheme="majorHAnsi" w:hAnsiTheme="majorHAnsi" w:cstheme="majorHAnsi"/>
          <w:b/>
          <w:bCs/>
          <w:u w:val="single"/>
        </w:rPr>
        <w:t>d</w:t>
      </w:r>
      <w:r w:rsidRPr="000F1DC3">
        <w:rPr>
          <w:rFonts w:asciiTheme="majorHAnsi" w:hAnsiTheme="majorHAnsi" w:cstheme="majorHAnsi"/>
          <w:b/>
          <w:bCs/>
          <w:highlight w:val="yellow"/>
          <w:u w:val="single"/>
        </w:rPr>
        <w:t xml:space="preserve"> workers, and gut</w:t>
      </w:r>
      <w:r w:rsidRPr="000F1DC3">
        <w:rPr>
          <w:rFonts w:asciiTheme="majorHAnsi" w:hAnsiTheme="majorHAnsi" w:cstheme="majorHAnsi"/>
          <w:b/>
          <w:bCs/>
          <w:u w:val="single"/>
        </w:rPr>
        <w:t xml:space="preserve">ted </w:t>
      </w:r>
      <w:r w:rsidRPr="000F1DC3">
        <w:rPr>
          <w:rFonts w:asciiTheme="majorHAnsi" w:hAnsiTheme="majorHAnsi" w:cstheme="majorHAnsi"/>
          <w:b/>
          <w:bCs/>
          <w:highlight w:val="yellow"/>
          <w:u w:val="single"/>
        </w:rPr>
        <w:t>health and safety protections.</w:t>
      </w:r>
      <w:r w:rsidRPr="000F1DC3">
        <w:rPr>
          <w:rFonts w:asciiTheme="majorHAnsi" w:hAnsiTheme="majorHAnsi" w:cstheme="majorHAnsi"/>
          <w:u w:val="single"/>
        </w:rPr>
        <w:t xml:space="preserve"> </w:t>
      </w:r>
      <w:r w:rsidRPr="000F1DC3">
        <w:rPr>
          <w:rFonts w:asciiTheme="majorHAnsi" w:hAnsiTheme="majorHAnsi" w:cstheme="majorHAnsi"/>
          <w:sz w:val="10"/>
        </w:rPr>
        <w:t xml:space="preserve">Furthermore, much of the power </w:t>
      </w:r>
      <w:r w:rsidRPr="000F1DC3">
        <w:rPr>
          <w:rFonts w:asciiTheme="majorHAnsi" w:hAnsiTheme="majorHAnsi" w:cstheme="majorHAnsi"/>
          <w:b/>
          <w:bCs/>
          <w:sz w:val="10"/>
        </w:rPr>
        <w:t xml:space="preserve">of </w:t>
      </w:r>
      <w:r w:rsidRPr="000F1DC3">
        <w:rPr>
          <w:rFonts w:asciiTheme="majorHAnsi" w:hAnsiTheme="majorHAnsi" w:cstheme="majorHAnsi"/>
        </w:rPr>
        <w:t>policing lies in</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police unions,</w:t>
      </w:r>
      <w:r w:rsidRPr="000F1DC3">
        <w:rPr>
          <w:rFonts w:asciiTheme="majorHAnsi" w:hAnsiTheme="majorHAnsi" w:cstheme="majorHAnsi"/>
          <w:b/>
          <w:bCs/>
          <w:u w:val="single"/>
        </w:rPr>
        <w:t xml:space="preserve"> </w:t>
      </w:r>
      <w:r w:rsidRPr="000F1DC3">
        <w:rPr>
          <w:rFonts w:asciiTheme="majorHAnsi" w:hAnsiTheme="majorHAnsi" w:cstheme="majorHAnsi"/>
        </w:rPr>
        <w:t>which</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enable</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racist, anti-labor action by making it</w:t>
      </w:r>
      <w:r w:rsidRPr="000F1DC3">
        <w:rPr>
          <w:rFonts w:asciiTheme="majorHAnsi" w:hAnsiTheme="majorHAnsi" w:cstheme="majorHAnsi"/>
          <w:sz w:val="10"/>
        </w:rPr>
        <w:t xml:space="preserve"> nearly </w:t>
      </w:r>
      <w:r w:rsidRPr="000F1DC3">
        <w:rPr>
          <w:rFonts w:asciiTheme="majorHAnsi" w:hAnsiTheme="majorHAnsi" w:cstheme="majorHAnsi"/>
          <w:b/>
          <w:bCs/>
          <w:highlight w:val="yellow"/>
          <w:u w:val="single"/>
        </w:rPr>
        <w:t>impossible for</w:t>
      </w:r>
      <w:r w:rsidRPr="000F1DC3">
        <w:rPr>
          <w:rFonts w:asciiTheme="majorHAnsi" w:hAnsiTheme="majorHAnsi" w:cstheme="majorHAnsi"/>
          <w:sz w:val="10"/>
        </w:rPr>
        <w:t xml:space="preserve"> police </w:t>
      </w:r>
      <w:r w:rsidRPr="000F1DC3">
        <w:rPr>
          <w:rFonts w:asciiTheme="majorHAnsi" w:hAnsiTheme="majorHAnsi" w:cstheme="majorHAnsi"/>
          <w:b/>
          <w:bCs/>
          <w:highlight w:val="yellow"/>
          <w:u w:val="single"/>
        </w:rPr>
        <w:t>officers to be held accountable</w:t>
      </w:r>
      <w:r w:rsidRPr="000F1DC3">
        <w:rPr>
          <w:rFonts w:asciiTheme="majorHAnsi" w:hAnsiTheme="majorHAnsi" w:cstheme="majorHAnsi"/>
          <w:sz w:val="10"/>
        </w:rPr>
        <w:t xml:space="preserve"> for their actions. </w:t>
      </w:r>
      <w:r w:rsidRPr="000F1DC3">
        <w:rPr>
          <w:rFonts w:asciiTheme="majorHAnsi" w:hAnsiTheme="majorHAnsi" w:cstheme="majorHAnsi"/>
        </w:rPr>
        <w:t>Collective bargaining agreements allow officers to evade the consequences</w:t>
      </w:r>
      <w:r w:rsidRPr="000F1DC3">
        <w:rPr>
          <w:rFonts w:asciiTheme="majorHAnsi" w:hAnsiTheme="majorHAnsi" w:cstheme="majorHAnsi"/>
          <w:sz w:val="10"/>
        </w:rPr>
        <w:t xml:space="preserve"> of innumerable wrongs — including the violent killing of Black people, sexual assault, lying to investigators and falsifying documents — by limiting independent oversight and expunging misconduct records. In addition, unions spend millions of dollars lobbying against police reform on the local, </w:t>
      </w:r>
      <w:proofErr w:type="gramStart"/>
      <w:r w:rsidRPr="000F1DC3">
        <w:rPr>
          <w:rFonts w:asciiTheme="majorHAnsi" w:hAnsiTheme="majorHAnsi" w:cstheme="majorHAnsi"/>
          <w:sz w:val="10"/>
        </w:rPr>
        <w:t>state</w:t>
      </w:r>
      <w:proofErr w:type="gramEnd"/>
      <w:r w:rsidRPr="000F1DC3">
        <w:rPr>
          <w:rFonts w:asciiTheme="majorHAnsi" w:hAnsiTheme="majorHAnsi" w:cstheme="majorHAnsi"/>
          <w:sz w:val="10"/>
        </w:rPr>
        <w:t xml:space="preserve"> and federal levels. By shielding officers from consequences and blocking reform, </w:t>
      </w:r>
      <w:r w:rsidRPr="000F1DC3">
        <w:rPr>
          <w:rFonts w:asciiTheme="majorHAnsi" w:hAnsiTheme="majorHAnsi" w:cstheme="majorHAnsi"/>
          <w:b/>
          <w:bCs/>
          <w:highlight w:val="yellow"/>
          <w:u w:val="single"/>
        </w:rPr>
        <w:t xml:space="preserve">police unions embolden violence against </w:t>
      </w:r>
      <w:r w:rsidRPr="000F1DC3">
        <w:rPr>
          <w:rFonts w:asciiTheme="majorHAnsi" w:hAnsiTheme="majorHAnsi" w:cstheme="majorHAnsi"/>
          <w:b/>
          <w:bCs/>
          <w:u w:val="single"/>
        </w:rPr>
        <w:t xml:space="preserve">the </w:t>
      </w:r>
      <w:r w:rsidRPr="000F1DC3">
        <w:rPr>
          <w:rFonts w:asciiTheme="majorHAnsi" w:hAnsiTheme="majorHAnsi" w:cstheme="majorHAnsi"/>
          <w:b/>
          <w:bCs/>
          <w:highlight w:val="yellow"/>
          <w:u w:val="single"/>
        </w:rPr>
        <w:t>Black and Brown communities</w:t>
      </w:r>
      <w:r w:rsidRPr="000F1DC3">
        <w:rPr>
          <w:rFonts w:asciiTheme="majorHAnsi" w:hAnsiTheme="majorHAnsi" w:cstheme="majorHAnsi"/>
          <w:u w:val="single"/>
        </w:rPr>
        <w:t xml:space="preserve"> that are the most vulnerable to police brutality. One way to put an end to racialized police violence is to put an end to police unions</w:t>
      </w:r>
      <w:r w:rsidRPr="000F1DC3">
        <w:rPr>
          <w:rFonts w:asciiTheme="majorHAnsi" w:hAnsiTheme="majorHAnsi" w:cstheme="majorHAnsi"/>
          <w:highlight w:val="yellow"/>
          <w:u w:val="single"/>
        </w:rPr>
        <w:t>.</w:t>
      </w:r>
      <w:r w:rsidRPr="000F1DC3">
        <w:rPr>
          <w:rFonts w:asciiTheme="majorHAnsi" w:hAnsiTheme="majorHAnsi" w:cstheme="majorHAnsi"/>
          <w:sz w:val="10"/>
          <w:highlight w:val="yellow"/>
        </w:rPr>
        <w:t xml:space="preserve"> </w:t>
      </w:r>
      <w:r w:rsidRPr="000F1DC3">
        <w:rPr>
          <w:rFonts w:asciiTheme="majorHAnsi" w:hAnsiTheme="majorHAnsi" w:cstheme="majorHAnsi"/>
          <w:b/>
          <w:bCs/>
          <w:highlight w:val="yellow"/>
          <w:u w:val="single"/>
        </w:rPr>
        <w:t xml:space="preserve">Dismantling police unions </w:t>
      </w:r>
      <w:r w:rsidRPr="000F1DC3">
        <w:rPr>
          <w:rFonts w:asciiTheme="majorHAnsi" w:hAnsiTheme="majorHAnsi" w:cstheme="majorHAnsi"/>
          <w:b/>
          <w:bCs/>
          <w:szCs w:val="22"/>
          <w:highlight w:val="yellow"/>
          <w:u w:val="single"/>
        </w:rPr>
        <w:t>is a</w:t>
      </w:r>
      <w:r w:rsidRPr="000F1DC3">
        <w:rPr>
          <w:rFonts w:asciiTheme="majorHAnsi" w:hAnsiTheme="majorHAnsi" w:cstheme="majorHAnsi"/>
          <w:sz w:val="10"/>
        </w:rPr>
        <w:t xml:space="preserve"> crucial </w:t>
      </w:r>
      <w:r w:rsidRPr="000F1DC3">
        <w:rPr>
          <w:rFonts w:asciiTheme="majorHAnsi" w:hAnsiTheme="majorHAnsi" w:cstheme="majorHAnsi"/>
          <w:b/>
          <w:bCs/>
          <w:szCs w:val="22"/>
          <w:highlight w:val="yellow"/>
          <w:u w:val="single"/>
        </w:rPr>
        <w:t>step</w:t>
      </w:r>
      <w:r w:rsidRPr="000F1DC3">
        <w:rPr>
          <w:rFonts w:asciiTheme="majorHAnsi" w:hAnsiTheme="majorHAnsi" w:cstheme="majorHAnsi"/>
          <w:b/>
          <w:bCs/>
          <w:sz w:val="10"/>
          <w:highlight w:val="yellow"/>
        </w:rPr>
        <w:t xml:space="preserve"> </w:t>
      </w:r>
      <w:r w:rsidRPr="000F1DC3">
        <w:rPr>
          <w:rFonts w:asciiTheme="majorHAnsi" w:hAnsiTheme="majorHAnsi" w:cstheme="majorHAnsi"/>
          <w:b/>
          <w:bCs/>
          <w:szCs w:val="22"/>
          <w:highlight w:val="yellow"/>
          <w:u w:val="single"/>
        </w:rPr>
        <w:t>in</w:t>
      </w:r>
      <w:r w:rsidRPr="000F1DC3">
        <w:rPr>
          <w:rFonts w:asciiTheme="majorHAnsi" w:hAnsiTheme="majorHAnsi" w:cstheme="majorHAnsi"/>
          <w:b/>
          <w:bCs/>
          <w:sz w:val="10"/>
          <w:highlight w:val="yellow"/>
        </w:rPr>
        <w:t xml:space="preserve"> </w:t>
      </w:r>
      <w:r w:rsidRPr="000F1DC3">
        <w:rPr>
          <w:rFonts w:asciiTheme="majorHAnsi" w:hAnsiTheme="majorHAnsi" w:cstheme="majorHAnsi"/>
          <w:b/>
          <w:bCs/>
          <w:highlight w:val="yellow"/>
          <w:u w:val="single"/>
        </w:rPr>
        <w:t>taking power away from</w:t>
      </w:r>
      <w:r w:rsidRPr="000F1DC3">
        <w:rPr>
          <w:rFonts w:asciiTheme="majorHAnsi" w:hAnsiTheme="majorHAnsi" w:cstheme="majorHAnsi"/>
          <w:b/>
          <w:bCs/>
          <w:u w:val="single"/>
        </w:rPr>
        <w:t xml:space="preserve"> the </w:t>
      </w:r>
      <w:r w:rsidRPr="000F1DC3">
        <w:rPr>
          <w:rFonts w:asciiTheme="majorHAnsi" w:hAnsiTheme="majorHAnsi" w:cstheme="majorHAnsi"/>
          <w:b/>
          <w:bCs/>
          <w:highlight w:val="yellow"/>
          <w:u w:val="single"/>
        </w:rPr>
        <w:t>police and giving it back to</w:t>
      </w:r>
      <w:r w:rsidRPr="000F1DC3">
        <w:rPr>
          <w:rFonts w:asciiTheme="majorHAnsi" w:hAnsiTheme="majorHAnsi" w:cstheme="majorHAnsi"/>
          <w:u w:val="single"/>
        </w:rPr>
        <w:t xml:space="preserve"> </w:t>
      </w:r>
      <w:r w:rsidRPr="000F1DC3">
        <w:rPr>
          <w:rFonts w:asciiTheme="majorHAnsi" w:hAnsiTheme="majorHAnsi" w:cstheme="majorHAnsi"/>
          <w:highlight w:val="yellow"/>
          <w:u w:val="single"/>
        </w:rPr>
        <w:t xml:space="preserve">working class communities and </w:t>
      </w:r>
      <w:r w:rsidRPr="000F1DC3">
        <w:rPr>
          <w:rFonts w:asciiTheme="majorHAnsi" w:hAnsiTheme="majorHAnsi" w:cstheme="majorHAnsi"/>
          <w:b/>
          <w:bCs/>
          <w:highlight w:val="yellow"/>
          <w:u w:val="single"/>
        </w:rPr>
        <w:t>communities of color</w:t>
      </w:r>
      <w:r w:rsidRPr="000F1DC3">
        <w:rPr>
          <w:rFonts w:asciiTheme="majorHAnsi" w:hAnsiTheme="majorHAnsi" w:cstheme="majorHAnsi"/>
          <w:b/>
          <w:bCs/>
          <w:u w:val="single"/>
        </w:rPr>
        <w:t>.</w:t>
      </w:r>
      <w:r w:rsidRPr="000F1DC3">
        <w:rPr>
          <w:rFonts w:asciiTheme="majorHAnsi" w:hAnsiTheme="majorHAnsi" w:cstheme="majorHAnsi"/>
          <w:sz w:val="10"/>
        </w:rPr>
        <w:t xml:space="preserve"> Although not all police departments are unionized or affiliated with a larger labor federation like the AFL-CIO, those that are must be expelled. However, disaffiliation must be only the first step in a broader struggle to dismantle the police in its entirety. Police abolition means building a world that does not rely on capitalism and racism to structure society. Although some critics of abolition argue that disaffiliating police unions would threaten other public sector unions, many trade unionists disagree with this position, indicating support from public sector workers themselves. Union members represented by the Service Employees International Union and United Auto Workers have demanded the disaffiliation of police unions from the larger labor movement. In addition, </w:t>
      </w:r>
      <w:r w:rsidRPr="000F1DC3">
        <w:rPr>
          <w:rFonts w:asciiTheme="majorHAnsi" w:hAnsiTheme="majorHAnsi" w:cstheme="majorHAnsi"/>
          <w:u w:val="single"/>
        </w:rPr>
        <w:t xml:space="preserve">a coalition of labor organizers called “No Cop Unions” have called on the AFL-CIO to expel IUPA and urged AFL-CIO affiliates with partial law enforcement membership to terminate their relationships with unionized police and correctional officers. </w:t>
      </w:r>
      <w:r w:rsidRPr="000F1DC3">
        <w:rPr>
          <w:rFonts w:asciiTheme="majorHAnsi" w:hAnsiTheme="majorHAnsi" w:cstheme="majorHAnsi"/>
          <w:sz w:val="10"/>
        </w:rPr>
        <w:t xml:space="preserve">Ultimately, the call to separate </w:t>
      </w:r>
      <w:r w:rsidRPr="000F1DC3">
        <w:rPr>
          <w:rFonts w:asciiTheme="majorHAnsi" w:hAnsiTheme="majorHAnsi" w:cstheme="majorHAnsi"/>
          <w:b/>
          <w:bCs/>
          <w:highlight w:val="yellow"/>
          <w:u w:val="single"/>
        </w:rPr>
        <w:t>police unions</w:t>
      </w:r>
      <w:r w:rsidRPr="000F1DC3">
        <w:rPr>
          <w:rFonts w:asciiTheme="majorHAnsi" w:hAnsiTheme="majorHAnsi" w:cstheme="majorHAnsi"/>
          <w:sz w:val="10"/>
        </w:rPr>
        <w:t xml:space="preserve"> from the labor movement is a recognition that they </w:t>
      </w:r>
      <w:r w:rsidRPr="000F1DC3">
        <w:rPr>
          <w:rFonts w:asciiTheme="majorHAnsi" w:hAnsiTheme="majorHAnsi" w:cstheme="majorHAnsi"/>
          <w:b/>
          <w:bCs/>
          <w:highlight w:val="yellow"/>
          <w:u w:val="single"/>
        </w:rPr>
        <w:t xml:space="preserve">have no role in a society that </w:t>
      </w:r>
      <w:r w:rsidRPr="000F1DC3">
        <w:rPr>
          <w:rFonts w:asciiTheme="majorHAnsi" w:hAnsiTheme="majorHAnsi" w:cstheme="majorHAnsi"/>
          <w:b/>
          <w:bCs/>
          <w:u w:val="single"/>
        </w:rPr>
        <w:t xml:space="preserve">truly </w:t>
      </w:r>
      <w:r w:rsidRPr="000F1DC3">
        <w:rPr>
          <w:rFonts w:asciiTheme="majorHAnsi" w:hAnsiTheme="majorHAnsi" w:cstheme="majorHAnsi"/>
          <w:b/>
          <w:bCs/>
          <w:highlight w:val="yellow"/>
          <w:u w:val="single"/>
        </w:rPr>
        <w:t>values workers</w:t>
      </w:r>
      <w:r w:rsidRPr="000F1DC3">
        <w:rPr>
          <w:rFonts w:asciiTheme="majorHAnsi" w:hAnsiTheme="majorHAnsi" w:cstheme="majorHAnsi"/>
          <w:u w:val="single"/>
        </w:rPr>
        <w:t>.</w:t>
      </w:r>
      <w:r w:rsidRPr="000F1DC3">
        <w:rPr>
          <w:rFonts w:asciiTheme="majorHAnsi" w:hAnsiTheme="majorHAnsi" w:cstheme="majorHAnsi"/>
          <w:sz w:val="10"/>
        </w:rPr>
        <w:t xml:space="preserve"> The </w:t>
      </w:r>
      <w:r w:rsidRPr="000F1DC3">
        <w:rPr>
          <w:rFonts w:asciiTheme="majorHAnsi" w:hAnsiTheme="majorHAnsi" w:cstheme="majorHAnsi"/>
          <w:b/>
          <w:bCs/>
          <w:highlight w:val="yellow"/>
          <w:u w:val="single"/>
        </w:rPr>
        <w:t>goals of the police</w:t>
      </w:r>
      <w:r w:rsidRPr="000F1DC3">
        <w:rPr>
          <w:rFonts w:asciiTheme="majorHAnsi" w:hAnsiTheme="majorHAnsi" w:cstheme="majorHAnsi"/>
          <w:sz w:val="10"/>
        </w:rPr>
        <w:t xml:space="preserve">, which are maintained and facilitated by police unions, </w:t>
      </w:r>
      <w:r w:rsidRPr="000F1DC3">
        <w:rPr>
          <w:rFonts w:asciiTheme="majorHAnsi" w:hAnsiTheme="majorHAnsi" w:cstheme="majorHAnsi"/>
          <w:b/>
          <w:bCs/>
          <w:highlight w:val="yellow"/>
          <w:u w:val="single"/>
        </w:rPr>
        <w:t>are incompatible with pro-labor ideology</w:t>
      </w:r>
      <w:r w:rsidRPr="000F1DC3">
        <w:rPr>
          <w:rFonts w:asciiTheme="majorHAnsi" w:hAnsiTheme="majorHAnsi" w:cstheme="majorHAnsi"/>
          <w:sz w:val="10"/>
        </w:rPr>
        <w:t xml:space="preserve">. The labor movement must take a firm stance against police unions and work to develop an anti-racist praxis. There can be no labor justice while police unions continue to protect anti-worker interests. </w:t>
      </w:r>
    </w:p>
    <w:p w14:paraId="26AAD131" w14:textId="77777777" w:rsidR="003443CB" w:rsidRDefault="003443CB" w:rsidP="003443CB">
      <w:pPr>
        <w:pStyle w:val="Heading2"/>
      </w:pPr>
      <w:r>
        <w:lastRenderedPageBreak/>
        <w:t>WSDE CP</w:t>
      </w:r>
    </w:p>
    <w:p w14:paraId="02281B0C" w14:textId="744EA216" w:rsidR="003443CB" w:rsidRDefault="00D96738" w:rsidP="003443CB">
      <w:pPr>
        <w:pStyle w:val="Heading4"/>
      </w:pPr>
      <w:r>
        <w:t>CP</w:t>
      </w:r>
      <w:r w:rsidR="003443CB">
        <w:t xml:space="preserve"> text: Firms should be transformed into worker self-directed enterprises.</w:t>
      </w:r>
    </w:p>
    <w:p w14:paraId="57A25175" w14:textId="77777777" w:rsidR="003443CB" w:rsidRPr="00EB2C33" w:rsidRDefault="003443CB" w:rsidP="003443CB">
      <w:r>
        <w:rPr>
          <w:rStyle w:val="Style13ptBold"/>
        </w:rPr>
        <w:t xml:space="preserve">Wolff ND - </w:t>
      </w:r>
      <w:r>
        <w:t xml:space="preserve">Richard D. Wolff [professor of economics emeritus at the University of Massachusetts, </w:t>
      </w:r>
      <w:proofErr w:type="gramStart"/>
      <w:r>
        <w:t>Amherst</w:t>
      </w:r>
      <w:proofErr w:type="gramEnd"/>
      <w:r>
        <w:t xml:space="preserve"> and a visiting professor at the New School in New York City. He has also taught economics at Yale University, the City University of New York, and the University of Paris I (Sorbonne)], “Start with Worker Self-Directed Enterprises,” </w:t>
      </w:r>
      <w:r>
        <w:rPr>
          <w:i/>
        </w:rPr>
        <w:t>The Next System Project</w:t>
      </w:r>
      <w:r>
        <w:t>. &lt;</w:t>
      </w:r>
      <w:r w:rsidRPr="00EB2C33">
        <w:t>https://thenextsystem.org/sites/default/files/2017-08/RickWolff.pdf</w:t>
      </w:r>
      <w:r>
        <w:t>&gt; AT</w:t>
      </w:r>
    </w:p>
    <w:p w14:paraId="091BD4E5" w14:textId="77777777" w:rsidR="003443CB" w:rsidRDefault="003443CB" w:rsidP="003443CB">
      <w:pPr>
        <w:ind w:left="720"/>
        <w:rPr>
          <w:sz w:val="12"/>
        </w:rPr>
      </w:pPr>
      <w:r w:rsidRPr="0022481E">
        <w:rPr>
          <w:rStyle w:val="StyleUnderline"/>
        </w:rPr>
        <w:t>We</w:t>
      </w:r>
      <w:r w:rsidRPr="0099208B">
        <w:rPr>
          <w:sz w:val="10"/>
        </w:rPr>
        <w:t xml:space="preserve"> therefore </w:t>
      </w:r>
      <w:r w:rsidRPr="0022481E">
        <w:rPr>
          <w:rStyle w:val="StyleUnderline"/>
        </w:rPr>
        <w:t xml:space="preserve">propose </w:t>
      </w:r>
      <w:r w:rsidRPr="00A20CB3">
        <w:rPr>
          <w:rStyle w:val="StyleUnderline"/>
          <w:highlight w:val="yellow"/>
        </w:rPr>
        <w:t>reorganizing enterprises such that workers become their own bosses.</w:t>
      </w:r>
      <w:r w:rsidRPr="0099208B">
        <w:rPr>
          <w:sz w:val="10"/>
        </w:rPr>
        <w:t xml:space="preserve"> Specifically, </w:t>
      </w:r>
      <w:r w:rsidRPr="0022481E">
        <w:rPr>
          <w:rStyle w:val="StyleUnderline"/>
        </w:rPr>
        <w:t xml:space="preserve">that </w:t>
      </w:r>
      <w:r w:rsidRPr="00A20CB3">
        <w:rPr>
          <w:rStyle w:val="StyleUnderline"/>
          <w:highlight w:val="yellow"/>
        </w:rPr>
        <w:t xml:space="preserve">means placing the workers in </w:t>
      </w:r>
      <w:r w:rsidRPr="0022481E">
        <w:rPr>
          <w:rStyle w:val="StyleUnderline"/>
        </w:rPr>
        <w:t xml:space="preserve">the position of </w:t>
      </w:r>
      <w:r w:rsidRPr="00A20CB3">
        <w:rPr>
          <w:rStyle w:val="StyleUnderline"/>
          <w:highlight w:val="yellow"/>
        </w:rPr>
        <w:t>their own collective board of directors</w:t>
      </w:r>
      <w:r w:rsidRPr="0099208B">
        <w:rPr>
          <w:sz w:val="10"/>
        </w:rPr>
        <w:t xml:space="preserve">, rather than having directors be nonworkers selected by major shareholders. This is not primarily a matter of workers as owners of these enterprises (fine, but not required), nor primarily as managers (likewise fine, but not required). It is the tasks of direction—the </w:t>
      </w:r>
      <w:r w:rsidRPr="00A20CB3">
        <w:rPr>
          <w:rStyle w:val="StyleUnderline"/>
          <w:highlight w:val="yellow"/>
        </w:rPr>
        <w:t>decision making</w:t>
      </w:r>
      <w:r w:rsidRPr="0099208B">
        <w:rPr>
          <w:sz w:val="10"/>
        </w:rPr>
        <w:t xml:space="preserve"> now assigned usually and primarily to corporate boards of directors and only secondarily to the major shareholders who choose them—that </w:t>
      </w:r>
      <w:r w:rsidRPr="00A20CB3">
        <w:rPr>
          <w:rStyle w:val="StyleUnderline"/>
          <w:highlight w:val="yellow"/>
        </w:rPr>
        <w:t>must be transferred to the workers collectively.</w:t>
      </w:r>
      <w:r w:rsidRPr="0099208B">
        <w:rPr>
          <w:sz w:val="10"/>
        </w:rPr>
        <w:t xml:space="preserve"> We call such enterprises worker self-directed enterprises (WSDEs). </w:t>
      </w:r>
      <w:r w:rsidRPr="00A20CB3">
        <w:rPr>
          <w:rStyle w:val="StyleUnderline"/>
          <w:highlight w:val="yellow"/>
        </w:rPr>
        <w:t>They</w:t>
      </w:r>
      <w:r w:rsidRPr="0099208B">
        <w:rPr>
          <w:sz w:val="10"/>
        </w:rPr>
        <w:t xml:space="preserve"> embody and </w:t>
      </w:r>
      <w:r w:rsidRPr="00A20CB3">
        <w:rPr>
          <w:rStyle w:val="StyleUnderline"/>
          <w:highlight w:val="yellow"/>
        </w:rPr>
        <w:t>concretize</w:t>
      </w:r>
      <w:r w:rsidRPr="0099208B">
        <w:rPr>
          <w:sz w:val="10"/>
        </w:rPr>
        <w:t xml:space="preserve"> what we mean by </w:t>
      </w:r>
      <w:r w:rsidRPr="00A20CB3">
        <w:rPr>
          <w:rStyle w:val="StyleUnderline"/>
          <w:highlight w:val="yellow"/>
        </w:rPr>
        <w:t>economic democracy by locating it</w:t>
      </w:r>
      <w:r w:rsidRPr="0099208B">
        <w:rPr>
          <w:sz w:val="10"/>
        </w:rPr>
        <w:t xml:space="preserve"> first and foremost </w:t>
      </w:r>
      <w:r w:rsidRPr="00A20CB3">
        <w:rPr>
          <w:rStyle w:val="StyleUnderline"/>
          <w:highlight w:val="yellow"/>
        </w:rPr>
        <w:t xml:space="preserve">inside the enterprises producing the goods and services upon which society depends. </w:t>
      </w:r>
      <w:r w:rsidRPr="0099208B">
        <w:rPr>
          <w:sz w:val="10"/>
        </w:rPr>
        <w:t>WSDEs represent the goal and their growth and proliferation represent the mechanism to transition from the present capitalist system to a far better next system.</w:t>
      </w:r>
      <w:r>
        <w:rPr>
          <w:sz w:val="10"/>
        </w:rPr>
        <w:t xml:space="preserve"> </w:t>
      </w:r>
      <w:r w:rsidRPr="00EB2C33">
        <w:rPr>
          <w:sz w:val="12"/>
        </w:rPr>
        <w:t>The strategic focus, then, is not upon the government, as in traditional liberal and socialist thinking; it is rather more microeconomic than macroeconomic. Of course, winning government support of WSDEs and their proliferation would be helpful and sought after—perhaps by political parties rooted in and funded by an emerging WSDE sector within otherwise private or state capitalist economies. But the main emphasis would be on working people who either convert existing enterprises into WSDEs or start new enterprises as WSDEs.</w:t>
      </w:r>
      <w:r>
        <w:rPr>
          <w:sz w:val="12"/>
        </w:rPr>
        <w:t xml:space="preserve"> </w:t>
      </w:r>
      <w:r w:rsidRPr="00EB2C33">
        <w:rPr>
          <w:sz w:val="12"/>
        </w:rPr>
        <w:t>Core Goals</w:t>
      </w:r>
      <w:r>
        <w:rPr>
          <w:sz w:val="12"/>
        </w:rPr>
        <w:t xml:space="preserve"> </w:t>
      </w:r>
      <w:r w:rsidRPr="00EB2C33">
        <w:rPr>
          <w:sz w:val="12"/>
        </w:rPr>
        <w:t xml:space="preserve">Briefly, what are the principal, core goals your model or system seeks to realize? Our core goal is the development of a major—and, if possible, prevailing—sector of the economy that is comprised of enterprises (offices, factories, farms, and stores) in which the </w:t>
      </w:r>
      <w:r w:rsidRPr="00A20CB3">
        <w:rPr>
          <w:rStyle w:val="StyleUnderline"/>
          <w:highlight w:val="yellow"/>
        </w:rPr>
        <w:t>employees democratically</w:t>
      </w:r>
      <w:r w:rsidRPr="00EB2C33">
        <w:rPr>
          <w:sz w:val="12"/>
        </w:rPr>
        <w:t xml:space="preserve"> perform the following key enterprise activities: </w:t>
      </w:r>
      <w:r w:rsidRPr="00A20CB3">
        <w:rPr>
          <w:rStyle w:val="StyleUnderline"/>
          <w:highlight w:val="yellow"/>
        </w:rPr>
        <w:t>(a) divide all the labors to be performed, (b) determine what is to be produced, how it is to be produced, and where it is to be produced, and (c) decide on the use and distribution of the output or revenues</w:t>
      </w:r>
      <w:r w:rsidRPr="00EB2C33">
        <w:rPr>
          <w:sz w:val="12"/>
        </w:rPr>
        <w:t xml:space="preserve"> (if output is monetized) therefrom.</w:t>
      </w:r>
      <w:r>
        <w:rPr>
          <w:sz w:val="12"/>
        </w:rPr>
        <w:t xml:space="preserve"> </w:t>
      </w:r>
      <w:r w:rsidRPr="00EB2C33">
        <w:rPr>
          <w:sz w:val="12"/>
        </w:rPr>
        <w:t>Major Changes</w:t>
      </w:r>
      <w:r>
        <w:rPr>
          <w:sz w:val="12"/>
        </w:rPr>
        <w:t xml:space="preserve"> </w:t>
      </w:r>
      <w:r w:rsidRPr="00EB2C33">
        <w:rPr>
          <w:sz w:val="12"/>
        </w:rPr>
        <w:t>What are the principal changes you envision in the current system—the major differences between what you envision and what we have today? A large portion of existing capitalistically organized enterprises would have to transition out of structures in which owners, top managers, or boards of directors perform the key enterprise activities mentioned above.</w:t>
      </w:r>
      <w:r>
        <w:rPr>
          <w:sz w:val="12"/>
        </w:rPr>
        <w:t xml:space="preserve"> </w:t>
      </w:r>
      <w:r w:rsidRPr="00EB2C33">
        <w:rPr>
          <w:sz w:val="12"/>
        </w:rPr>
        <w:t>Principal Means</w:t>
      </w:r>
      <w:r>
        <w:rPr>
          <w:sz w:val="12"/>
        </w:rPr>
        <w:t xml:space="preserve"> </w:t>
      </w:r>
      <w:r w:rsidRPr="00EB2C33">
        <w:rPr>
          <w:sz w:val="12"/>
        </w:rPr>
        <w:t>What are the principal means (policies, institutions, behaviors, whatever) through which each of your core goals is pursued?</w:t>
      </w:r>
      <w:r>
        <w:rPr>
          <w:sz w:val="12"/>
        </w:rPr>
        <w:t xml:space="preserve"> </w:t>
      </w:r>
      <w:r w:rsidRPr="00EB2C33">
        <w:rPr>
          <w:sz w:val="12"/>
        </w:rPr>
        <w:t xml:space="preserve">The means to achieve the transition would need to be several. </w:t>
      </w:r>
      <w:r w:rsidRPr="00EB2C33">
        <w:rPr>
          <w:rStyle w:val="StyleUnderline"/>
          <w:highlight w:val="yellow"/>
        </w:rPr>
        <w:t>Laws would need to be enacted</w:t>
      </w:r>
      <w:r w:rsidRPr="00EB2C33">
        <w:rPr>
          <w:sz w:val="12"/>
        </w:rPr>
        <w:t xml:space="preserve"> or changed </w:t>
      </w:r>
      <w:r w:rsidRPr="00EB2C33">
        <w:rPr>
          <w:rStyle w:val="StyleUnderline"/>
          <w:highlight w:val="yellow"/>
        </w:rPr>
        <w:t>to facilitate the conversion</w:t>
      </w:r>
      <w:r w:rsidRPr="00EB2C33">
        <w:rPr>
          <w:sz w:val="12"/>
        </w:rPr>
        <w:t xml:space="preserve"> of capitalistically organized enterprises </w:t>
      </w:r>
      <w:r w:rsidRPr="00EB2C33">
        <w:rPr>
          <w:rStyle w:val="StyleUnderline"/>
          <w:highlight w:val="yellow"/>
        </w:rPr>
        <w:t>into WSDEs, the formation of new WSDEs, and the functioning of WSDEs.</w:t>
      </w:r>
      <w:r w:rsidRPr="00EB2C33">
        <w:rPr>
          <w:sz w:val="12"/>
        </w:rPr>
        <w:t xml:space="preserve"> School curriculums would need to be changed and teachers be trained to explain, explore, and study WSDEs systematically as alternative-enterprise organizations alongside their traditional capitalist counterparts (corporations, partnerships, and family enterprises). Political parties and platforms need to emerge to represent the interests of WSDEs—the WSDE sector—in terms of state policies, much as now the Democrats and Republicans represent the interests of the capitalist sector.</w:t>
      </w:r>
    </w:p>
    <w:p w14:paraId="0BC30214" w14:textId="77777777" w:rsidR="003443CB" w:rsidRDefault="003443CB" w:rsidP="003443CB">
      <w:pPr>
        <w:pStyle w:val="Heading4"/>
      </w:pPr>
      <w:r>
        <w:t xml:space="preserve">Empirics prove that self-directed firms are more democratic and successful. </w:t>
      </w:r>
    </w:p>
    <w:p w14:paraId="5333652C" w14:textId="77777777" w:rsidR="003443CB" w:rsidRPr="00B333AF" w:rsidRDefault="003443CB" w:rsidP="003443CB">
      <w:r>
        <w:t xml:space="preserve">Jerry </w:t>
      </w:r>
      <w:r w:rsidRPr="00D60273">
        <w:rPr>
          <w:b/>
          <w:bCs/>
          <w:sz w:val="26"/>
          <w:szCs w:val="26"/>
        </w:rPr>
        <w:t>Ashton, 13</w:t>
      </w:r>
      <w:r w:rsidRPr="00D60273">
        <w:t xml:space="preserve"> - ("The Worker Self-Directed Enterprise: A "Cure" for Capitalism, or a Slippery Slope to </w:t>
      </w:r>
      <w:proofErr w:type="gramStart"/>
      <w:r w:rsidRPr="00D60273">
        <w:t>Socialism?,</w:t>
      </w:r>
      <w:proofErr w:type="gramEnd"/>
      <w:r w:rsidRPr="00D60273">
        <w:t>" HuffPost, 1-2-2013, accessed 11-16-2021, https://www.huffpost.com/entry/worker-self-directed-enterprise_b_2385334)//MS</w:t>
      </w:r>
    </w:p>
    <w:p w14:paraId="75BD33C1" w14:textId="13A53FCA" w:rsidR="003443CB" w:rsidRDefault="003443CB" w:rsidP="003443CB">
      <w:pPr>
        <w:ind w:left="720"/>
      </w:pPr>
      <w:r w:rsidRPr="00D60273">
        <w:rPr>
          <w:sz w:val="16"/>
          <w:szCs w:val="16"/>
        </w:rPr>
        <w:t xml:space="preserve">Decidedly so, Wolff responds, </w:t>
      </w:r>
      <w:r w:rsidRPr="008B36FE">
        <w:rPr>
          <w:szCs w:val="22"/>
        </w:rPr>
        <w:t xml:space="preserve">providing </w:t>
      </w:r>
      <w:r w:rsidRPr="00D60273">
        <w:rPr>
          <w:szCs w:val="22"/>
          <w:highlight w:val="yellow"/>
          <w:u w:val="single"/>
        </w:rPr>
        <w:t>t</w:t>
      </w:r>
      <w:r w:rsidRPr="00D60273">
        <w:rPr>
          <w:highlight w:val="yellow"/>
          <w:u w:val="single"/>
        </w:rPr>
        <w:t>wo financially successful examples</w:t>
      </w:r>
      <w:r w:rsidRPr="00D60273">
        <w:rPr>
          <w:u w:val="single"/>
        </w:rPr>
        <w:t xml:space="preserve"> of </w:t>
      </w:r>
      <w:r w:rsidRPr="00D60273">
        <w:rPr>
          <w:b/>
          <w:bCs/>
          <w:u w:val="single"/>
        </w:rPr>
        <w:t>the workplace being a social activity governed by the norms of community</w:t>
      </w:r>
      <w:r w:rsidRPr="00D60273">
        <w:rPr>
          <w:u w:val="single"/>
        </w:rPr>
        <w:t xml:space="preserve">, </w:t>
      </w:r>
      <w:r w:rsidRPr="00D60273">
        <w:rPr>
          <w:sz w:val="16"/>
          <w:szCs w:val="16"/>
          <w:u w:val="single"/>
        </w:rPr>
        <w:t>one in Spain and one in California</w:t>
      </w:r>
      <w:r w:rsidRPr="00D60273">
        <w:rPr>
          <w:sz w:val="16"/>
          <w:szCs w:val="16"/>
        </w:rPr>
        <w:t>.</w:t>
      </w:r>
      <w:r w:rsidRPr="0004671C">
        <w:rPr>
          <w:sz w:val="16"/>
          <w:szCs w:val="16"/>
        </w:rPr>
        <w:t xml:space="preserve"> ¶ </w:t>
      </w:r>
      <w:r w:rsidRPr="00D60273">
        <w:rPr>
          <w:sz w:val="16"/>
          <w:szCs w:val="16"/>
        </w:rPr>
        <w:t>Wolff offers as his first example</w:t>
      </w:r>
      <w:r w:rsidRPr="00D60273">
        <w:t xml:space="preserve">, </w:t>
      </w:r>
      <w:r w:rsidRPr="00D60273">
        <w:rPr>
          <w:b/>
          <w:bCs/>
          <w:highlight w:val="yellow"/>
          <w:u w:val="single"/>
        </w:rPr>
        <w:t>the Mondragon Cooperative</w:t>
      </w:r>
      <w:r w:rsidRPr="00D60273">
        <w:rPr>
          <w:u w:val="single"/>
        </w:rPr>
        <w:t xml:space="preserve"> in the North of Spain</w:t>
      </w:r>
      <w:r w:rsidRPr="00D60273">
        <w:t>.</w:t>
      </w:r>
      <w:r>
        <w:t xml:space="preserve"> ¶ </w:t>
      </w:r>
      <w:r w:rsidRPr="00D60273">
        <w:rPr>
          <w:sz w:val="16"/>
          <w:szCs w:val="16"/>
        </w:rPr>
        <w:t xml:space="preserve">This co-op took its name from the </w:t>
      </w:r>
      <w:proofErr w:type="spellStart"/>
      <w:r w:rsidRPr="00D60273">
        <w:rPr>
          <w:sz w:val="16"/>
          <w:szCs w:val="16"/>
        </w:rPr>
        <w:t>Mondragan</w:t>
      </w:r>
      <w:proofErr w:type="spellEnd"/>
      <w:r w:rsidRPr="00D60273">
        <w:rPr>
          <w:sz w:val="16"/>
          <w:szCs w:val="16"/>
        </w:rPr>
        <w:t xml:space="preserve"> University founded by a local Catholic priest by the name of "Father </w:t>
      </w:r>
      <w:proofErr w:type="spellStart"/>
      <w:r w:rsidRPr="00D60273">
        <w:rPr>
          <w:sz w:val="16"/>
          <w:szCs w:val="16"/>
        </w:rPr>
        <w:t>Arizmendi</w:t>
      </w:r>
      <w:proofErr w:type="spellEnd"/>
      <w:r w:rsidRPr="00D60273">
        <w:rPr>
          <w:sz w:val="16"/>
          <w:szCs w:val="16"/>
        </w:rPr>
        <w:t>" as a mechanism to enable the poor in that community to learn how to cooperatively run their own business.</w:t>
      </w:r>
      <w:r w:rsidRPr="0004671C">
        <w:rPr>
          <w:sz w:val="16"/>
          <w:szCs w:val="16"/>
        </w:rPr>
        <w:t xml:space="preserve"> </w:t>
      </w:r>
      <w:r w:rsidRPr="0004671C">
        <w:rPr>
          <w:sz w:val="16"/>
          <w:szCs w:val="16"/>
          <w:u w:val="single"/>
        </w:rPr>
        <w:t xml:space="preserve">¶ </w:t>
      </w:r>
      <w:r w:rsidRPr="00D60273">
        <w:rPr>
          <w:u w:val="single"/>
        </w:rPr>
        <w:t>Beginning with six workers producing agrarian goods</w:t>
      </w:r>
      <w:r w:rsidRPr="00D60273">
        <w:t xml:space="preserve">, some 55 years later </w:t>
      </w:r>
      <w:r w:rsidRPr="00D60273">
        <w:rPr>
          <w:b/>
          <w:bCs/>
          <w:u w:val="single"/>
        </w:rPr>
        <w:t xml:space="preserve">it </w:t>
      </w:r>
      <w:r w:rsidRPr="00D60273">
        <w:rPr>
          <w:b/>
          <w:bCs/>
          <w:highlight w:val="yellow"/>
          <w:u w:val="single"/>
        </w:rPr>
        <w:t>now employs 120,000</w:t>
      </w:r>
      <w:r w:rsidRPr="00D60273">
        <w:rPr>
          <w:highlight w:val="yellow"/>
          <w:u w:val="single"/>
        </w:rPr>
        <w:t xml:space="preserve"> people</w:t>
      </w:r>
      <w:r w:rsidRPr="00D60273">
        <w:rPr>
          <w:u w:val="single"/>
        </w:rPr>
        <w:t xml:space="preserve"> employed </w:t>
      </w:r>
      <w:r w:rsidRPr="00D60273">
        <w:rPr>
          <w:b/>
          <w:bCs/>
          <w:highlight w:val="yellow"/>
          <w:u w:val="single"/>
        </w:rPr>
        <w:t>in</w:t>
      </w:r>
      <w:r w:rsidRPr="00D60273">
        <w:rPr>
          <w:b/>
          <w:bCs/>
          <w:u w:val="single"/>
        </w:rPr>
        <w:t xml:space="preserve"> some </w:t>
      </w:r>
      <w:r w:rsidRPr="00D60273">
        <w:rPr>
          <w:b/>
          <w:bCs/>
          <w:highlight w:val="yellow"/>
          <w:u w:val="single"/>
        </w:rPr>
        <w:t>100 worker-owned enterprises</w:t>
      </w:r>
      <w:r w:rsidRPr="00D60273">
        <w:rPr>
          <w:u w:val="single"/>
        </w:rPr>
        <w:t xml:space="preserve"> and affiliated organizations. </w:t>
      </w:r>
      <w:r w:rsidRPr="00D60273">
        <w:rPr>
          <w:highlight w:val="yellow"/>
          <w:u w:val="single"/>
        </w:rPr>
        <w:t xml:space="preserve">It is the </w:t>
      </w:r>
      <w:r w:rsidRPr="00D60273">
        <w:rPr>
          <w:b/>
          <w:bCs/>
          <w:highlight w:val="yellow"/>
          <w:u w:val="single"/>
        </w:rPr>
        <w:t>10th largest cooperative in Spain</w:t>
      </w:r>
      <w:r w:rsidRPr="00D60273">
        <w:rPr>
          <w:highlight w:val="yellow"/>
          <w:u w:val="single"/>
        </w:rPr>
        <w:t xml:space="preserve"> and a bulwark against</w:t>
      </w:r>
      <w:r w:rsidRPr="00D60273">
        <w:rPr>
          <w:u w:val="single"/>
        </w:rPr>
        <w:t xml:space="preserve"> that country's steep (elsewhere) </w:t>
      </w:r>
      <w:r w:rsidRPr="00D60273">
        <w:rPr>
          <w:highlight w:val="yellow"/>
          <w:u w:val="single"/>
        </w:rPr>
        <w:t>unemployment</w:t>
      </w:r>
      <w:r w:rsidRPr="00D60273">
        <w:rPr>
          <w:u w:val="single"/>
        </w:rPr>
        <w:t xml:space="preserve"> rate of 22 percent.</w:t>
      </w:r>
      <w:r w:rsidRPr="0004671C">
        <w:rPr>
          <w:u w:val="single"/>
        </w:rPr>
        <w:t xml:space="preserve"> ¶</w:t>
      </w:r>
      <w:r>
        <w:t xml:space="preserve"> </w:t>
      </w:r>
      <w:r w:rsidRPr="00D60273">
        <w:rPr>
          <w:sz w:val="16"/>
          <w:szCs w:val="16"/>
        </w:rPr>
        <w:t>"This is a 'a family of cooperatives'</w:t>
      </w:r>
      <w:r w:rsidRPr="00D60273">
        <w:t xml:space="preserve"> in </w:t>
      </w:r>
      <w:r w:rsidRPr="00D60273">
        <w:rPr>
          <w:u w:val="single"/>
        </w:rPr>
        <w:t>which the first commitment is to preserve jobs</w:t>
      </w:r>
      <w:r w:rsidRPr="00D60273">
        <w:t xml:space="preserve"> </w:t>
      </w:r>
      <w:r w:rsidRPr="00D60273">
        <w:rPr>
          <w:sz w:val="16"/>
          <w:szCs w:val="16"/>
        </w:rPr>
        <w:t>-- not satisfy stockholders." Wolff points out.</w:t>
      </w:r>
      <w:r w:rsidRPr="0004671C">
        <w:rPr>
          <w:sz w:val="16"/>
          <w:szCs w:val="16"/>
        </w:rPr>
        <w:t xml:space="preserve"> ¶ </w:t>
      </w:r>
      <w:r w:rsidRPr="00D60273">
        <w:rPr>
          <w:sz w:val="16"/>
          <w:szCs w:val="16"/>
        </w:rPr>
        <w:t xml:space="preserve">That same philosophy </w:t>
      </w:r>
      <w:r w:rsidRPr="00D60273">
        <w:rPr>
          <w:sz w:val="16"/>
          <w:szCs w:val="16"/>
        </w:rPr>
        <w:lastRenderedPageBreak/>
        <w:t>infuses</w:t>
      </w:r>
      <w:r w:rsidRPr="00D60273">
        <w:t xml:space="preserve"> </w:t>
      </w:r>
      <w:r w:rsidRPr="00D60273">
        <w:rPr>
          <w:b/>
          <w:bCs/>
          <w:highlight w:val="yellow"/>
          <w:u w:val="single"/>
        </w:rPr>
        <w:t xml:space="preserve">the </w:t>
      </w:r>
      <w:proofErr w:type="spellStart"/>
      <w:r w:rsidRPr="00D60273">
        <w:rPr>
          <w:b/>
          <w:bCs/>
          <w:highlight w:val="yellow"/>
          <w:u w:val="single"/>
        </w:rPr>
        <w:t>Arizmendi</w:t>
      </w:r>
      <w:proofErr w:type="spellEnd"/>
      <w:r w:rsidRPr="00D60273">
        <w:rPr>
          <w:b/>
          <w:bCs/>
          <w:highlight w:val="yellow"/>
          <w:u w:val="single"/>
        </w:rPr>
        <w:t xml:space="preserve"> Bakery</w:t>
      </w:r>
      <w:r w:rsidRPr="00D60273">
        <w:rPr>
          <w:u w:val="single"/>
        </w:rPr>
        <w:t xml:space="preserve"> comprising five "sister cooperatives" in the San Francisco Bay Area</w:t>
      </w:r>
      <w:r w:rsidRPr="00D60273">
        <w:t xml:space="preserve">. </w:t>
      </w:r>
      <w:r w:rsidRPr="00D60273">
        <w:rPr>
          <w:sz w:val="16"/>
          <w:szCs w:val="16"/>
        </w:rPr>
        <w:t>Proudly assuming the name of the famous Basque Priest</w:t>
      </w:r>
      <w:r w:rsidRPr="00D60273">
        <w:rPr>
          <w:u w:val="single"/>
        </w:rPr>
        <w:t xml:space="preserve">, this group </w:t>
      </w:r>
      <w:r w:rsidRPr="00D60273">
        <w:rPr>
          <w:b/>
          <w:bCs/>
          <w:u w:val="single"/>
        </w:rPr>
        <w:t>gets rave reviews</w:t>
      </w:r>
      <w:r w:rsidRPr="00D60273">
        <w:rPr>
          <w:u w:val="single"/>
        </w:rPr>
        <w:t xml:space="preserve"> for its pastries and thin-crust pizza </w:t>
      </w:r>
      <w:r w:rsidRPr="00D60273">
        <w:rPr>
          <w:b/>
          <w:bCs/>
          <w:u w:val="single"/>
        </w:rPr>
        <w:t xml:space="preserve">and </w:t>
      </w:r>
      <w:r w:rsidRPr="00D60273">
        <w:rPr>
          <w:b/>
          <w:bCs/>
          <w:highlight w:val="yellow"/>
          <w:u w:val="single"/>
        </w:rPr>
        <w:t>handily outperforms</w:t>
      </w:r>
      <w:r w:rsidRPr="00D60273">
        <w:rPr>
          <w:u w:val="single"/>
        </w:rPr>
        <w:t xml:space="preserve"> its more traditional bakery </w:t>
      </w:r>
      <w:r w:rsidRPr="00D60273">
        <w:rPr>
          <w:highlight w:val="yellow"/>
          <w:u w:val="single"/>
        </w:rPr>
        <w:t xml:space="preserve">competitors </w:t>
      </w:r>
      <w:r w:rsidRPr="00D60273">
        <w:rPr>
          <w:b/>
          <w:bCs/>
          <w:highlight w:val="yellow"/>
          <w:u w:val="single"/>
        </w:rPr>
        <w:t>in both revenue and employee satisfaction</w:t>
      </w:r>
      <w:r w:rsidRPr="00D60273">
        <w:rPr>
          <w:u w:val="single"/>
        </w:rPr>
        <w:t>.</w:t>
      </w:r>
      <w:r>
        <w:t xml:space="preserve"> ¶ </w:t>
      </w:r>
      <w:r w:rsidRPr="00D60273">
        <w:rPr>
          <w:sz w:val="16"/>
          <w:szCs w:val="16"/>
        </w:rPr>
        <w:t>As their website </w:t>
      </w:r>
      <w:hyperlink r:id="rId43" w:tgtFrame="_hplink" w:history="1">
        <w:r w:rsidRPr="00D60273">
          <w:rPr>
            <w:rStyle w:val="Hyperlink"/>
            <w:sz w:val="16"/>
            <w:szCs w:val="16"/>
          </w:rPr>
          <w:t>proudly states</w:t>
        </w:r>
      </w:hyperlink>
      <w:r w:rsidRPr="00D60273">
        <w:rPr>
          <w:sz w:val="16"/>
          <w:szCs w:val="16"/>
        </w:rPr>
        <w:t xml:space="preserve">, </w:t>
      </w:r>
      <w:r w:rsidRPr="00D60273">
        <w:rPr>
          <w:szCs w:val="22"/>
        </w:rPr>
        <w:t>"</w:t>
      </w:r>
      <w:r w:rsidRPr="00D60273">
        <w:rPr>
          <w:sz w:val="16"/>
          <w:szCs w:val="16"/>
        </w:rPr>
        <w:t xml:space="preserve">We are a cooperative -- a worker-owned and operated business. </w:t>
      </w:r>
      <w:r w:rsidRPr="00D60273">
        <w:rPr>
          <w:u w:val="single"/>
        </w:rPr>
        <w:t>We make decisions democratically, sharing all of the tasks, responsibilities, benefits and risks</w:t>
      </w:r>
      <w:r w:rsidRPr="00D60273">
        <w:t>."</w:t>
      </w:r>
      <w:r>
        <w:t xml:space="preserve"> ¶</w:t>
      </w:r>
    </w:p>
    <w:p w14:paraId="458CF269" w14:textId="7511BC82" w:rsidR="00D4019D" w:rsidRPr="00D60273" w:rsidRDefault="00D4019D" w:rsidP="00D4019D">
      <w:pPr>
        <w:pStyle w:val="Heading2"/>
      </w:pPr>
      <w:r>
        <w:lastRenderedPageBreak/>
        <w:t>Econ DA</w:t>
      </w:r>
    </w:p>
    <w:p w14:paraId="318D4D1D" w14:textId="77777777" w:rsidR="00D4019D" w:rsidRPr="00C72F84" w:rsidRDefault="00D4019D" w:rsidP="00D4019D">
      <w:pPr>
        <w:keepNext/>
        <w:keepLines/>
        <w:spacing w:before="40" w:after="0"/>
        <w:outlineLvl w:val="3"/>
        <w:rPr>
          <w:rFonts w:eastAsia="MS Gothic"/>
          <w:b/>
          <w:iCs/>
          <w:sz w:val="26"/>
        </w:rPr>
      </w:pPr>
      <w:r w:rsidRPr="00C72F84">
        <w:rPr>
          <w:rFonts w:eastAsia="MS Gothic"/>
          <w:b/>
          <w:iCs/>
          <w:sz w:val="26"/>
        </w:rPr>
        <w:t xml:space="preserve">The economy is steadily recovering </w:t>
      </w:r>
      <w:proofErr w:type="gramStart"/>
      <w:r w:rsidRPr="00C72F84">
        <w:rPr>
          <w:rFonts w:eastAsia="MS Gothic"/>
          <w:b/>
          <w:iCs/>
          <w:sz w:val="26"/>
        </w:rPr>
        <w:t>now, but</w:t>
      </w:r>
      <w:proofErr w:type="gramEnd"/>
      <w:r w:rsidRPr="00C72F84">
        <w:rPr>
          <w:rFonts w:eastAsia="MS Gothic"/>
          <w:b/>
          <w:iCs/>
          <w:sz w:val="26"/>
        </w:rPr>
        <w:t xml:space="preserve"> is fragile.</w:t>
      </w:r>
    </w:p>
    <w:p w14:paraId="14D42A7A" w14:textId="77777777" w:rsidR="00D4019D" w:rsidRPr="00C72F84" w:rsidRDefault="00D4019D" w:rsidP="00D4019D">
      <w:proofErr w:type="spellStart"/>
      <w:r w:rsidRPr="00C72F84">
        <w:rPr>
          <w:rStyle w:val="Style13ptBold"/>
        </w:rPr>
        <w:t>Rugaber</w:t>
      </w:r>
      <w:proofErr w:type="spellEnd"/>
      <w:r w:rsidRPr="00C72F84">
        <w:rPr>
          <w:rStyle w:val="Style13ptBold"/>
        </w:rPr>
        <w:t xml:space="preserve"> 11/8 - </w:t>
      </w:r>
      <w:r w:rsidRPr="00C72F84">
        <w:t xml:space="preserve">Christopher </w:t>
      </w:r>
      <w:proofErr w:type="spellStart"/>
      <w:r w:rsidRPr="00C72F84">
        <w:t>Rugaber</w:t>
      </w:r>
      <w:proofErr w:type="spellEnd"/>
      <w:r w:rsidRPr="00C72F84">
        <w:t xml:space="preserve"> [Economics Reporter, Associated Press], “'A struggle and a journey': Report shows US economy recovering,” </w:t>
      </w:r>
      <w:r w:rsidRPr="00C72F84">
        <w:rPr>
          <w:i/>
        </w:rPr>
        <w:t>Christian Science Monitor</w:t>
      </w:r>
      <w:r w:rsidRPr="00C72F84">
        <w:t xml:space="preserve"> (Web). Nov. 8, 2021. Accessed Nov. 8, 2021. &lt;</w:t>
      </w:r>
      <w:hyperlink r:id="rId44" w:history="1">
        <w:r w:rsidRPr="00C72F84">
          <w:rPr>
            <w:rStyle w:val="Hyperlink"/>
          </w:rPr>
          <w:t>https://www.csmonitor.com/Business/2021/1108/A-struggle-and-a-journey-Report-shows-US-economy-recovering</w:t>
        </w:r>
      </w:hyperlink>
      <w:r w:rsidRPr="00C72F84">
        <w:t>&gt; AT</w:t>
      </w:r>
    </w:p>
    <w:p w14:paraId="2A6E551A" w14:textId="77777777" w:rsidR="00D4019D" w:rsidRPr="00C72F84" w:rsidRDefault="00D4019D" w:rsidP="00D4019D">
      <w:pPr>
        <w:ind w:left="720"/>
        <w:rPr>
          <w:sz w:val="12"/>
        </w:rPr>
      </w:pPr>
      <w:r w:rsidRPr="00C72F84">
        <w:rPr>
          <w:sz w:val="12"/>
        </w:rPr>
        <w:t xml:space="preserve">America’s </w:t>
      </w:r>
      <w:r w:rsidRPr="00C72F84">
        <w:rPr>
          <w:rStyle w:val="StyleUnderline"/>
          <w:highlight w:val="yellow"/>
        </w:rPr>
        <w:t>employers accelerated</w:t>
      </w:r>
      <w:r w:rsidRPr="00C72F84">
        <w:rPr>
          <w:sz w:val="12"/>
        </w:rPr>
        <w:t xml:space="preserve"> their </w:t>
      </w:r>
      <w:r w:rsidRPr="00C72F84">
        <w:rPr>
          <w:rStyle w:val="StyleUnderline"/>
          <w:highlight w:val="yellow"/>
        </w:rPr>
        <w:t>hiring last month</w:t>
      </w:r>
      <w:r w:rsidRPr="00C72F84">
        <w:rPr>
          <w:sz w:val="12"/>
        </w:rPr>
        <w:t xml:space="preserve">, adding a solid 531,000 jobs, </w:t>
      </w:r>
      <w:r w:rsidRPr="00C72F84">
        <w:rPr>
          <w:rStyle w:val="StyleUnderline"/>
        </w:rPr>
        <w:t xml:space="preserve">the most since July and a sign that </w:t>
      </w:r>
      <w:r w:rsidRPr="00C72F84">
        <w:rPr>
          <w:rStyle w:val="StyleUnderline"/>
          <w:highlight w:val="yellow"/>
        </w:rPr>
        <w:t>the recovery</w:t>
      </w:r>
      <w:r w:rsidRPr="00C72F84">
        <w:rPr>
          <w:sz w:val="12"/>
        </w:rPr>
        <w:t xml:space="preserve"> from the pandemic recession </w:t>
      </w:r>
      <w:r w:rsidRPr="00C72F84">
        <w:rPr>
          <w:rStyle w:val="StyleUnderline"/>
          <w:highlight w:val="yellow"/>
        </w:rPr>
        <w:t xml:space="preserve">is overcoming a virus-induced </w:t>
      </w:r>
      <w:proofErr w:type="gramStart"/>
      <w:r w:rsidRPr="00C72F84">
        <w:rPr>
          <w:rStyle w:val="StyleUnderline"/>
          <w:highlight w:val="yellow"/>
        </w:rPr>
        <w:t>slowdown.</w:t>
      </w:r>
      <w:r w:rsidRPr="00C72F84">
        <w:rPr>
          <w:sz w:val="12"/>
        </w:rPr>
        <w:t>¶</w:t>
      </w:r>
      <w:proofErr w:type="gramEnd"/>
      <w:r w:rsidRPr="00C72F84">
        <w:rPr>
          <w:sz w:val="12"/>
        </w:rPr>
        <w:t xml:space="preserve"> Friday’s report from the labor department also showed that </w:t>
      </w:r>
      <w:r w:rsidRPr="00C72F84">
        <w:rPr>
          <w:rStyle w:val="StyleUnderline"/>
          <w:highlight w:val="yellow"/>
        </w:rPr>
        <w:t>the unemployment rate fell</w:t>
      </w:r>
      <w:r w:rsidRPr="00C72F84">
        <w:rPr>
          <w:sz w:val="12"/>
        </w:rPr>
        <w:t xml:space="preserve"> to 4.6% last month from 4.8% in September.¶ That is a comparatively low level though, still well above the pre-pandemic jobless rate of 3.5%. And the job gains in August and September weren’t as weak as initially reported: The government increased its estimate of hiring for those two months by a hefty combined 235,000 </w:t>
      </w:r>
      <w:proofErr w:type="gramStart"/>
      <w:r w:rsidRPr="00C72F84">
        <w:rPr>
          <w:sz w:val="12"/>
        </w:rPr>
        <w:t>jobs.¶</w:t>
      </w:r>
      <w:proofErr w:type="gramEnd"/>
      <w:r w:rsidRPr="00C72F84">
        <w:rPr>
          <w:sz w:val="12"/>
        </w:rPr>
        <w:t xml:space="preserve"> All told, </w:t>
      </w:r>
      <w:r w:rsidRPr="00C72F84">
        <w:rPr>
          <w:rStyle w:val="StyleUnderline"/>
          <w:highlight w:val="yellow"/>
        </w:rPr>
        <w:t>the figures point to an economy that is steadily recovering from the pandemic recession, with healthy consumer spending prompting companies in nearly every industry to add workers.</w:t>
      </w:r>
      <w:r w:rsidRPr="00C72F84">
        <w:rPr>
          <w:sz w:val="12"/>
        </w:rPr>
        <w:t xml:space="preserve"> Though the effects of </w:t>
      </w:r>
      <w:r w:rsidRPr="00C72F84">
        <w:rPr>
          <w:rStyle w:val="StyleUnderline"/>
          <w:highlight w:val="yellow"/>
        </w:rPr>
        <w:t>COVID-19 are still causing</w:t>
      </w:r>
      <w:r w:rsidRPr="00C72F84">
        <w:rPr>
          <w:sz w:val="12"/>
        </w:rPr>
        <w:t xml:space="preserve"> severe supply </w:t>
      </w:r>
      <w:r w:rsidRPr="00C72F84">
        <w:rPr>
          <w:rStyle w:val="StyleUnderline"/>
          <w:highlight w:val="yellow"/>
        </w:rPr>
        <w:t>shortages</w:t>
      </w:r>
      <w:r w:rsidRPr="00C72F84">
        <w:rPr>
          <w:sz w:val="12"/>
        </w:rPr>
        <w:t xml:space="preserve">, heightening </w:t>
      </w:r>
      <w:r w:rsidRPr="00C72F84">
        <w:rPr>
          <w:rStyle w:val="StyleUnderline"/>
          <w:highlight w:val="yellow"/>
        </w:rPr>
        <w:t>inflation</w:t>
      </w:r>
      <w:r w:rsidRPr="00C72F84">
        <w:rPr>
          <w:sz w:val="12"/>
          <w:highlight w:val="yellow"/>
        </w:rPr>
        <w:t xml:space="preserve">, </w:t>
      </w:r>
      <w:r w:rsidRPr="00C72F84">
        <w:rPr>
          <w:rStyle w:val="StyleUnderline"/>
          <w:highlight w:val="yellow"/>
        </w:rPr>
        <w:t>and keeping</w:t>
      </w:r>
      <w:r w:rsidRPr="00C72F84">
        <w:rPr>
          <w:sz w:val="12"/>
        </w:rPr>
        <w:t xml:space="preserve"> many </w:t>
      </w:r>
      <w:r w:rsidRPr="00C72F84">
        <w:rPr>
          <w:rStyle w:val="StyleUnderline"/>
          <w:highlight w:val="yellow"/>
        </w:rPr>
        <w:t>people out of the workforce</w:t>
      </w:r>
      <w:r w:rsidRPr="00C72F84">
        <w:rPr>
          <w:sz w:val="12"/>
        </w:rPr>
        <w:t xml:space="preserve">, employers are finding gradually more success in filling near record-high job </w:t>
      </w:r>
      <w:proofErr w:type="gramStart"/>
      <w:r w:rsidRPr="00C72F84">
        <w:rPr>
          <w:sz w:val="12"/>
        </w:rPr>
        <w:t>postings.¶</w:t>
      </w:r>
      <w:proofErr w:type="gramEnd"/>
      <w:r w:rsidRPr="00C72F84">
        <w:rPr>
          <w:sz w:val="12"/>
        </w:rPr>
        <w:t xml:space="preserve"> “This is the kind of recovery we can get when we are not sidelined by a surge in COVID cases,” said Nick Bunker, director of economic research at the employment website Indeed. “The speed of employment gains has faltered at times this year, but the underlying momentum of the U.S. labor market is quite clear</w:t>
      </w:r>
      <w:proofErr w:type="gramStart"/>
      <w:r w:rsidRPr="00C72F84">
        <w:rPr>
          <w:sz w:val="12"/>
        </w:rPr>
        <w:t>.”¶</w:t>
      </w:r>
      <w:proofErr w:type="gramEnd"/>
      <w:r w:rsidRPr="00C72F84">
        <w:rPr>
          <w:sz w:val="12"/>
        </w:rPr>
        <w:t xml:space="preserve"> The better-than-expected jobs report was welcomed on Wall Street, where investors sent stocks further into record territory. The Dow Jones Industrial Average rose more than 200 points, or roughly 0.6%, in Friday trading. Short-term Treasury yields rose as some investors moved up their expectations for when the Federal Reserve will begin raising interest rates. But longer-term yields dipped amid muted expectations for inflation over the long </w:t>
      </w:r>
      <w:proofErr w:type="gramStart"/>
      <w:r w:rsidRPr="00C72F84">
        <w:rPr>
          <w:sz w:val="12"/>
        </w:rPr>
        <w:t>term.¶</w:t>
      </w:r>
      <w:proofErr w:type="gramEnd"/>
      <w:r w:rsidRPr="00C72F84">
        <w:rPr>
          <w:sz w:val="12"/>
        </w:rPr>
        <w:t xml:space="preserve"> By most barometers, the economic recovery appears solidly on track. Service companies in such areas as retail, banking, and warehousing have reported a sharp jump in sales. Sales of new and existing homes surged last month. And consumer confidence rose in October after three straight </w:t>
      </w:r>
      <w:proofErr w:type="gramStart"/>
      <w:r w:rsidRPr="00C72F84">
        <w:rPr>
          <w:sz w:val="12"/>
        </w:rPr>
        <w:t>declines.¶</w:t>
      </w:r>
      <w:proofErr w:type="gramEnd"/>
      <w:r w:rsidRPr="00C72F84">
        <w:rPr>
          <w:sz w:val="12"/>
        </w:rPr>
        <w:t xml:space="preserve"> At the same time, though, the nation remains 4.2 million jobs short of the number it had before the pandemic flattened the economy in March 2020. The effects of the virus are still discouraging some people from traveling, shopping, eating out, and attending entertainment </w:t>
      </w:r>
      <w:proofErr w:type="gramStart"/>
      <w:r w:rsidRPr="00C72F84">
        <w:rPr>
          <w:sz w:val="12"/>
        </w:rPr>
        <w:t>venues.¶</w:t>
      </w:r>
      <w:proofErr w:type="gramEnd"/>
      <w:r w:rsidRPr="00C72F84">
        <w:rPr>
          <w:sz w:val="12"/>
        </w:rPr>
        <w:t xml:space="preserve"> In October, the pickup in hiring was spread across nearly every major industry, with only government employers reporting a job loss, mostly in education. Shipping and warehousing companies added 54,000 jobs. The battered leisure and hospitality sector, which includes restaurants, bars, hotels, and entertainment venues, gained 164,000. Manufacturers, despite their struggles with supply shortages, added 60,000, the most since June </w:t>
      </w:r>
      <w:proofErr w:type="gramStart"/>
      <w:r w:rsidRPr="00C72F84">
        <w:rPr>
          <w:sz w:val="12"/>
        </w:rPr>
        <w:t>2020.¶</w:t>
      </w:r>
      <w:proofErr w:type="gramEnd"/>
      <w:r w:rsidRPr="00C72F84">
        <w:rPr>
          <w:sz w:val="12"/>
        </w:rPr>
        <w:t xml:space="preserve"> And </w:t>
      </w:r>
      <w:r w:rsidRPr="00C72F84">
        <w:rPr>
          <w:rStyle w:val="StyleUnderline"/>
          <w:highlight w:val="yellow"/>
        </w:rPr>
        <w:t xml:space="preserve">employers, who have been competing to fill jobs from a diminished pool of applicants, raised wages </w:t>
      </w:r>
      <w:r w:rsidRPr="00C72F84">
        <w:rPr>
          <w:rStyle w:val="StyleUnderline"/>
        </w:rPr>
        <w:t>at a solid clip</w:t>
      </w:r>
      <w:r w:rsidRPr="00C72F84">
        <w:rPr>
          <w:sz w:val="12"/>
        </w:rPr>
        <w:t xml:space="preserve">: Average hourly pay jumped 4.9% in October compared with a year earlier, up from 4.6% the previous month. Even a gain that strong, though, is barely keeping pace with recent surges in consumer </w:t>
      </w:r>
      <w:proofErr w:type="gramStart"/>
      <w:r w:rsidRPr="00C72F84">
        <w:rPr>
          <w:sz w:val="12"/>
        </w:rPr>
        <w:t>inflation.¶</w:t>
      </w:r>
      <w:proofErr w:type="gramEnd"/>
      <w:r w:rsidRPr="00C72F84">
        <w:rPr>
          <w:sz w:val="12"/>
        </w:rPr>
        <w:t xml:space="preserve"> Those </w:t>
      </w:r>
      <w:r w:rsidRPr="00C72F84">
        <w:rPr>
          <w:rStyle w:val="StyleUnderline"/>
          <w:highlight w:val="yellow"/>
        </w:rPr>
        <w:t>price increases pose a headwind for the economy. Higher costs</w:t>
      </w:r>
      <w:r w:rsidRPr="00C72F84">
        <w:rPr>
          <w:sz w:val="12"/>
        </w:rPr>
        <w:t xml:space="preserve"> for food, heating oil, rents, and furniture </w:t>
      </w:r>
      <w:r w:rsidRPr="00C72F84">
        <w:rPr>
          <w:rStyle w:val="StyleUnderline"/>
          <w:highlight w:val="yellow"/>
        </w:rPr>
        <w:t>have burdened</w:t>
      </w:r>
      <w:r w:rsidRPr="00C72F84">
        <w:rPr>
          <w:sz w:val="12"/>
        </w:rPr>
        <w:t xml:space="preserve"> millions of </w:t>
      </w:r>
      <w:r w:rsidRPr="00C72F84">
        <w:rPr>
          <w:rStyle w:val="StyleUnderline"/>
          <w:highlight w:val="yellow"/>
        </w:rPr>
        <w:t>families.</w:t>
      </w:r>
      <w:r w:rsidRPr="00C72F84">
        <w:rPr>
          <w:sz w:val="12"/>
        </w:rPr>
        <w:t xml:space="preserve"> Prices rose 4.4% in September compared with 12 months earlier, the sharpest such jump in three </w:t>
      </w:r>
      <w:proofErr w:type="gramStart"/>
      <w:r w:rsidRPr="00C72F84">
        <w:rPr>
          <w:sz w:val="12"/>
        </w:rPr>
        <w:t>decades.¶</w:t>
      </w:r>
      <w:proofErr w:type="gramEnd"/>
      <w:r w:rsidRPr="00C72F84">
        <w:rPr>
          <w:sz w:val="12"/>
        </w:rPr>
        <w:t xml:space="preserve"> Among people who are receiving pay raises, some of the biggest beneficiaries are the record-high number of people who have been quitting jobs to take new ones. One of them is Christian Frink, who has begun work as a business analyst at a digital consulting firm. In his new job, Mr. Frink of Ferndale, Michigan, helps business clients determine the technologies they </w:t>
      </w:r>
      <w:proofErr w:type="gramStart"/>
      <w:r w:rsidRPr="00C72F84">
        <w:rPr>
          <w:sz w:val="12"/>
        </w:rPr>
        <w:t>need.¶</w:t>
      </w:r>
      <w:proofErr w:type="gramEnd"/>
      <w:r w:rsidRPr="00C72F84">
        <w:rPr>
          <w:sz w:val="12"/>
        </w:rPr>
        <w:t xml:space="preserve"> Earlier this year, Mr. Frink held a marketing job but left it because, like many people during COVID, he felt burnt out. He then worked for Door Dash during the spring and summer to earn money and searched for new work. Although employers were complaining about a labor shortage, several told him they wouldn’t hire anyone without a college degree. (Mr. Frink attended college but didn’t graduate</w:t>
      </w:r>
      <w:proofErr w:type="gramStart"/>
      <w:r w:rsidRPr="00C72F84">
        <w:rPr>
          <w:sz w:val="12"/>
        </w:rPr>
        <w:t>.)¶</w:t>
      </w:r>
      <w:proofErr w:type="gramEnd"/>
      <w:r w:rsidRPr="00C72F84">
        <w:rPr>
          <w:sz w:val="12"/>
        </w:rPr>
        <w:t xml:space="preserve"> This past summer, Mr. Frink took coding classes at Tech Elevator, a boot camp, and then landed his new position. Now, he’s earning 35% more than in his previous job and says he’s “blown away” that he already has health care coverage and doesn’t have to wait months to become </w:t>
      </w:r>
      <w:proofErr w:type="gramStart"/>
      <w:r w:rsidRPr="00C72F84">
        <w:rPr>
          <w:sz w:val="12"/>
        </w:rPr>
        <w:t>eligible.¶</w:t>
      </w:r>
      <w:proofErr w:type="gramEnd"/>
      <w:r w:rsidRPr="00C72F84">
        <w:rPr>
          <w:sz w:val="12"/>
        </w:rPr>
        <w:t xml:space="preserve"> Yet it isn’t only job-switchers who are receiving pay raises. Chad </w:t>
      </w:r>
      <w:proofErr w:type="spellStart"/>
      <w:r w:rsidRPr="00C72F84">
        <w:rPr>
          <w:sz w:val="12"/>
        </w:rPr>
        <w:t>Leibundguth</w:t>
      </w:r>
      <w:proofErr w:type="spellEnd"/>
      <w:r w:rsidRPr="00C72F84">
        <w:rPr>
          <w:sz w:val="12"/>
        </w:rPr>
        <w:t xml:space="preserve">, a regional director in Tampa for the Robert Half staffing agency, said the job market is the strongest for workers he has seen in his 22-year career. Before the pandemic, he said, you could fill a customer service job in Florida for $14 an </w:t>
      </w:r>
      <w:proofErr w:type="gramStart"/>
      <w:r w:rsidRPr="00C72F84">
        <w:rPr>
          <w:sz w:val="12"/>
        </w:rPr>
        <w:t>hour.¶</w:t>
      </w:r>
      <w:proofErr w:type="gramEnd"/>
      <w:r w:rsidRPr="00C72F84">
        <w:rPr>
          <w:sz w:val="12"/>
        </w:rPr>
        <w:t xml:space="preserve"> “Nowadays,” he said, “you’ve got to be closer to $20 an hour, because people have options.”¶ Job prospects are brightening even for people who have been out of work for prolonged periods. </w:t>
      </w:r>
      <w:r w:rsidRPr="00C72F84">
        <w:rPr>
          <w:rStyle w:val="StyleUnderline"/>
        </w:rPr>
        <w:t>The number of long-term unemployed</w:t>
      </w:r>
      <w:r w:rsidRPr="00C72F84">
        <w:rPr>
          <w:sz w:val="12"/>
        </w:rPr>
        <w:t xml:space="preserve"> – people who have been jobless for six months or more – </w:t>
      </w:r>
      <w:r w:rsidRPr="00C72F84">
        <w:rPr>
          <w:rStyle w:val="StyleUnderline"/>
        </w:rPr>
        <w:t>has fallen sharply</w:t>
      </w:r>
      <w:r w:rsidRPr="00C72F84">
        <w:rPr>
          <w:sz w:val="12"/>
        </w:rPr>
        <w:t xml:space="preserve"> in recent months, to 2.3 million in October from 4.2 million in April. That’s still double the pre-recession total. But it’s an encouraging sign because employers are typically wary of hiring people who haven’t held jobs for an extended </w:t>
      </w:r>
      <w:proofErr w:type="gramStart"/>
      <w:r w:rsidRPr="00C72F84">
        <w:rPr>
          <w:sz w:val="12"/>
        </w:rPr>
        <w:t>time.¶</w:t>
      </w:r>
      <w:proofErr w:type="gramEnd"/>
      <w:r w:rsidRPr="00C72F84">
        <w:rPr>
          <w:sz w:val="12"/>
        </w:rPr>
        <w:t xml:space="preserve"> At the same time, disparities in the job market have persisted. The Black unemployment rate was unchanged in October at 7.9%, for example, while for white workers, it fell to 4% from 4.2%. The Latino jobless rate dropped to 5.9% from 6.3%.¶ And though white-collar jobs in professional services like information technology, engineering, and architecture are nearly back to their pre-pandemic employment levels, leisure and hospitality still has 1.4 million fewer jobs.¶ Hari Ravichandran, CEO of digital security provider Aura in Boston, says his 800-person company has 140 positions open, mostly in software development.¶ Mr. Ravichandran is willing to hire remote workers; 170 of his staffers have never regularly worked in any of the company’s buildings. Still, hiring remains as tough as he’s ever </w:t>
      </w:r>
      <w:proofErr w:type="gramStart"/>
      <w:r w:rsidRPr="00C72F84">
        <w:rPr>
          <w:sz w:val="12"/>
        </w:rPr>
        <w:t>experienced.¶</w:t>
      </w:r>
      <w:proofErr w:type="gramEnd"/>
      <w:r w:rsidRPr="00C72F84">
        <w:rPr>
          <w:sz w:val="12"/>
        </w:rPr>
        <w:t xml:space="preserve"> One disappointing note in Friday’s report is that the workforce – the number of people either working or looking for a job – was unchanged in October. That suggested that the reopening of schools in September, the waning of the virus, and the expiration of a $300-a-week federal unemployment supplement have yet to coax many people off the sidelines of the job market in large </w:t>
      </w:r>
      <w:proofErr w:type="gramStart"/>
      <w:r w:rsidRPr="00C72F84">
        <w:rPr>
          <w:sz w:val="12"/>
        </w:rPr>
        <w:t>numbers.¶</w:t>
      </w:r>
      <w:proofErr w:type="gramEnd"/>
      <w:r w:rsidRPr="00C72F84">
        <w:rPr>
          <w:sz w:val="12"/>
        </w:rPr>
        <w:t xml:space="preserve"> Drawing many people back into the workforce after recessions is typically a prolonged process. There are now 7.4 million people officially out of work – just 1.7 million more than in February 2020, before the pandemic struck the economy. Yet millions more who lost jobs during the recession have given up their job hunts, and employers might have to raise pay and benefits to draw them back in, said Aaron Sojourner, a labor economist at the University of </w:t>
      </w:r>
      <w:proofErr w:type="gramStart"/>
      <w:r w:rsidRPr="00C72F84">
        <w:rPr>
          <w:sz w:val="12"/>
        </w:rPr>
        <w:t>Minnesota.¶</w:t>
      </w:r>
      <w:proofErr w:type="gramEnd"/>
      <w:r w:rsidRPr="00C72F84">
        <w:rPr>
          <w:sz w:val="12"/>
        </w:rPr>
        <w:t xml:space="preserve"> Even so, some companies still can’t find enough workers. Many parents, particularly mothers, haven’t returned to the workforce after having left jobs during the pandemic to care for children or other relatives. Yet there was evidence of a small rebound last month: The proportion of women who were either working or looking for work rose after two months of declines.</w:t>
      </w:r>
    </w:p>
    <w:p w14:paraId="6C177A00" w14:textId="77777777" w:rsidR="00D4019D" w:rsidRPr="00C72F84" w:rsidRDefault="00D4019D" w:rsidP="00D4019D">
      <w:pPr>
        <w:keepNext/>
        <w:keepLines/>
        <w:spacing w:before="40" w:after="0"/>
        <w:outlineLvl w:val="3"/>
        <w:rPr>
          <w:rFonts w:eastAsia="MS Gothic"/>
          <w:b/>
          <w:iCs/>
          <w:sz w:val="26"/>
        </w:rPr>
      </w:pPr>
      <w:r w:rsidRPr="00C72F84">
        <w:rPr>
          <w:rFonts w:eastAsia="MS Gothic"/>
          <w:b/>
          <w:iCs/>
          <w:sz w:val="26"/>
        </w:rPr>
        <w:lastRenderedPageBreak/>
        <w:t xml:space="preserve">Strikes now trigger food shortages, undermine health </w:t>
      </w:r>
      <w:proofErr w:type="gramStart"/>
      <w:r w:rsidRPr="00C72F84">
        <w:rPr>
          <w:rFonts w:eastAsia="MS Gothic"/>
          <w:b/>
          <w:iCs/>
          <w:sz w:val="26"/>
        </w:rPr>
        <w:t>care</w:t>
      </w:r>
      <w:proofErr w:type="gramEnd"/>
      <w:r w:rsidRPr="00C72F84">
        <w:rPr>
          <w:rFonts w:eastAsia="MS Gothic"/>
          <w:b/>
          <w:iCs/>
          <w:sz w:val="26"/>
        </w:rPr>
        <w:t xml:space="preserve"> and threaten the economy.</w:t>
      </w:r>
    </w:p>
    <w:p w14:paraId="5BB042C4" w14:textId="77777777" w:rsidR="00D4019D" w:rsidRPr="00C72F84" w:rsidRDefault="00D4019D" w:rsidP="00D4019D">
      <w:pPr>
        <w:rPr>
          <w:rFonts w:eastAsia="Cambria"/>
        </w:rPr>
      </w:pPr>
      <w:r w:rsidRPr="00C72F84">
        <w:rPr>
          <w:rFonts w:eastAsia="Cambria"/>
        </w:rPr>
        <w:t xml:space="preserve">Shannon </w:t>
      </w:r>
      <w:proofErr w:type="spellStart"/>
      <w:r w:rsidRPr="00C72F84">
        <w:rPr>
          <w:rStyle w:val="Style13ptBold"/>
        </w:rPr>
        <w:t>Pettypiece</w:t>
      </w:r>
      <w:proofErr w:type="spellEnd"/>
      <w:r w:rsidRPr="00C72F84">
        <w:rPr>
          <w:rStyle w:val="Style13ptBold"/>
        </w:rPr>
        <w:t>, 10-24</w:t>
      </w:r>
      <w:r w:rsidRPr="00C72F84">
        <w:rPr>
          <w:rFonts w:eastAsia="Cambria"/>
        </w:rPr>
        <w:t>, 21, Biden on the sidelines of '</w:t>
      </w:r>
      <w:proofErr w:type="spellStart"/>
      <w:r w:rsidRPr="00C72F84">
        <w:rPr>
          <w:rFonts w:eastAsia="Cambria"/>
        </w:rPr>
        <w:t>Striketober</w:t>
      </w:r>
      <w:proofErr w:type="spellEnd"/>
      <w:r w:rsidRPr="00C72F84">
        <w:rPr>
          <w:rFonts w:eastAsia="Cambria"/>
        </w:rPr>
        <w:t>,' with economy in the balance, NBC News, https://www.nbcnews.com/politics/white-house/biden-sidelines-striketober-economy-balance-n1282094</w:t>
      </w:r>
    </w:p>
    <w:p w14:paraId="13FE4148" w14:textId="77777777" w:rsidR="00D4019D" w:rsidRPr="00C72F84" w:rsidRDefault="00D4019D" w:rsidP="00D4019D">
      <w:pPr>
        <w:ind w:left="720"/>
        <w:rPr>
          <w:rFonts w:eastAsia="Cambria"/>
          <w:sz w:val="12"/>
        </w:rPr>
      </w:pPr>
      <w:r w:rsidRPr="00C72F84">
        <w:rPr>
          <w:rFonts w:eastAsia="Cambria"/>
          <w:sz w:val="12"/>
        </w:rPr>
        <w:t xml:space="preserve">But President Biden faces a different dynamic from candidate </w:t>
      </w:r>
      <w:proofErr w:type="gramStart"/>
      <w:r w:rsidRPr="00C72F84">
        <w:rPr>
          <w:rFonts w:eastAsia="Cambria"/>
          <w:sz w:val="12"/>
        </w:rPr>
        <w:t>Biden, because</w:t>
      </w:r>
      <w:proofErr w:type="gramEnd"/>
      <w:r w:rsidRPr="00C72F84">
        <w:rPr>
          <w:rFonts w:eastAsia="Cambria"/>
          <w:sz w:val="12"/>
        </w:rPr>
        <w:t xml:space="preserve"> </w:t>
      </w:r>
      <w:r w:rsidRPr="00C72F84">
        <w:rPr>
          <w:rStyle w:val="Emphasis"/>
          <w:highlight w:val="yellow"/>
        </w:rPr>
        <w:t>s</w:t>
      </w:r>
      <w:r w:rsidRPr="00C72F84">
        <w:rPr>
          <w:rFonts w:eastAsia="Cambria"/>
          <w:bCs/>
          <w:highlight w:val="yellow"/>
          <w:u w:val="single"/>
        </w:rPr>
        <w:t>trikes risk adding to labor shortages and supply chain disruptions that are already driving up prices as the global economy reels from pandemic strains.</w:t>
      </w:r>
      <w:r w:rsidRPr="00C72F84">
        <w:rPr>
          <w:rFonts w:eastAsia="Cambria"/>
          <w:bCs/>
          <w:u w:val="single"/>
        </w:rPr>
        <w:t xml:space="preserve"> </w:t>
      </w:r>
      <w:r w:rsidRPr="00C72F84">
        <w:rPr>
          <w:rFonts w:eastAsia="Cambria"/>
          <w:sz w:val="12"/>
        </w:rPr>
        <w:t>While the strikes could benefit workers by driving up wages in the long term</w:t>
      </w:r>
      <w:r w:rsidRPr="00C72F84">
        <w:rPr>
          <w:rFonts w:eastAsia="Cambria"/>
          <w:sz w:val="12"/>
          <w:highlight w:val="yellow"/>
        </w:rPr>
        <w:t xml:space="preserve">, </w:t>
      </w:r>
      <w:r w:rsidRPr="00C72F84">
        <w:rPr>
          <w:rFonts w:eastAsia="Cambria"/>
          <w:bCs/>
          <w:highlight w:val="yellow"/>
          <w:u w:val="single"/>
        </w:rPr>
        <w:t>the near-term impact of persistent or growing work stoppages could include worst-case scenarios like food shortages or lack of access to hospitals.</w:t>
      </w:r>
      <w:r w:rsidRPr="00C72F84">
        <w:rPr>
          <w:rFonts w:eastAsia="Cambria"/>
          <w:bCs/>
          <w:u w:val="single"/>
        </w:rPr>
        <w:t xml:space="preserve"> "This will come at an economic cost to employers and therefore the economy,</w:t>
      </w:r>
      <w:r w:rsidRPr="00C72F84">
        <w:rPr>
          <w:rFonts w:eastAsia="Cambria"/>
          <w:sz w:val="12"/>
        </w:rPr>
        <w:t xml:space="preserve"> and I think that may be why Biden has gone a little silent," said Ariel </w:t>
      </w:r>
      <w:proofErr w:type="spellStart"/>
      <w:r w:rsidRPr="00C72F84">
        <w:rPr>
          <w:rFonts w:eastAsia="Cambria"/>
          <w:sz w:val="12"/>
        </w:rPr>
        <w:t>Avgar</w:t>
      </w:r>
      <w:proofErr w:type="spellEnd"/>
      <w:r w:rsidRPr="00C72F84">
        <w:rPr>
          <w:rFonts w:eastAsia="Cambria"/>
          <w:sz w:val="12"/>
        </w:rPr>
        <w:t xml:space="preserve">, an associate professor of labor relations, </w:t>
      </w:r>
      <w:proofErr w:type="gramStart"/>
      <w:r w:rsidRPr="00C72F84">
        <w:rPr>
          <w:rFonts w:eastAsia="Cambria"/>
          <w:sz w:val="12"/>
        </w:rPr>
        <w:t>law</w:t>
      </w:r>
      <w:proofErr w:type="gramEnd"/>
      <w:r w:rsidRPr="00C72F84">
        <w:rPr>
          <w:rFonts w:eastAsia="Cambria"/>
          <w:sz w:val="12"/>
        </w:rPr>
        <w:t xml:space="preserve"> and history at Cornell University. "It is tricky for him. On the one hand, he is on the record supporting unions and their ability to use collective action. On the other hand, the point of strikes is to extract an economic price for employers unwilling to negotiate in a way the union feels is appropriate."</w:t>
      </w:r>
    </w:p>
    <w:p w14:paraId="1C1B2619" w14:textId="39CDCC84" w:rsidR="00D4019D" w:rsidRPr="00C72F84" w:rsidRDefault="00D4019D" w:rsidP="00D4019D">
      <w:pPr>
        <w:pStyle w:val="Heading4"/>
        <w:rPr>
          <w:rFonts w:cs="Calibri"/>
        </w:rPr>
      </w:pPr>
      <w:r w:rsidRPr="00C72F84">
        <w:rPr>
          <w:rFonts w:cs="Calibri"/>
        </w:rPr>
        <w:t>Economic downturns devastate people’s lives</w:t>
      </w:r>
    </w:p>
    <w:p w14:paraId="589156BC" w14:textId="77777777" w:rsidR="00D4019D" w:rsidRPr="00C72F84" w:rsidRDefault="00D4019D" w:rsidP="00D4019D">
      <w:pPr>
        <w:rPr>
          <w:rStyle w:val="Style13ptBold"/>
        </w:rPr>
      </w:pPr>
      <w:r w:rsidRPr="00C72F84">
        <w:rPr>
          <w:rStyle w:val="Style13ptBold"/>
        </w:rPr>
        <w:t xml:space="preserve">EPI ’09 – </w:t>
      </w:r>
      <w:r w:rsidRPr="00C72F84">
        <w:t>Economic Policy Institute, “Economic Scarring: The long-term impacts of the recession,” Economic Policy Institute (Web). Briefing Paper #243. Sept. 30, 2009. Accessed Nov. 8, 2021. &lt;https://www.epi.org/publication/bp243/&gt; AT</w:t>
      </w:r>
    </w:p>
    <w:p w14:paraId="5AB95957" w14:textId="77777777" w:rsidR="00D4019D" w:rsidRPr="00C72F84" w:rsidRDefault="00D4019D" w:rsidP="00D4019D">
      <w:pPr>
        <w:ind w:left="720"/>
        <w:rPr>
          <w:sz w:val="12"/>
        </w:rPr>
      </w:pPr>
      <w:r w:rsidRPr="00C72F84">
        <w:rPr>
          <w:sz w:val="12"/>
        </w:rPr>
        <w:t xml:space="preserve">Economic recessions are often portrayed as short-term events. However, as a substantial body of economic literature shows, the consequences of high unemployment, falling incomes, and reduced economic activity can have lasting consequences. For example, job loss and falling incomes can force families to delay or forgo a college education for their children. Frozen credit markets and depressed consumer spending can stop the creation of otherwise vibrant small businesses. Larger companies may delay or reduce spending on R&amp;D.¶ In each of these cases, an economic </w:t>
      </w:r>
      <w:r w:rsidRPr="00C72F84">
        <w:rPr>
          <w:rStyle w:val="StyleUnderline"/>
          <w:highlight w:val="yellow"/>
        </w:rPr>
        <w:t xml:space="preserve">recession can lead to </w:t>
      </w:r>
      <w:r w:rsidRPr="00C72F84">
        <w:rPr>
          <w:rStyle w:val="StyleUnderline"/>
        </w:rPr>
        <w:t>“scarring”</w:t>
      </w:r>
      <w:r w:rsidRPr="00C72F84">
        <w:rPr>
          <w:sz w:val="12"/>
        </w:rPr>
        <w:t>—that is</w:t>
      </w:r>
      <w:r w:rsidRPr="00C72F84">
        <w:rPr>
          <w:rStyle w:val="StyleUnderline"/>
          <w:highlight w:val="yellow"/>
        </w:rPr>
        <w:t xml:space="preserve">, long-lasting damage </w:t>
      </w:r>
      <w:r w:rsidRPr="00C72F84">
        <w:rPr>
          <w:rStyle w:val="StyleUnderline"/>
        </w:rPr>
        <w:t>to individuals’ economic situations and the economy more broadly</w:t>
      </w:r>
      <w:r w:rsidRPr="00C72F84">
        <w:rPr>
          <w:rStyle w:val="StyleUnderline"/>
          <w:highlight w:val="yellow"/>
        </w:rPr>
        <w:t>.</w:t>
      </w:r>
      <w:r w:rsidRPr="00C72F84">
        <w:rPr>
          <w:sz w:val="12"/>
        </w:rPr>
        <w:t xml:space="preserve"> This report examines some of the evidence demonstrating the long-run consequences of recessions. Findings </w:t>
      </w:r>
      <w:proofErr w:type="gramStart"/>
      <w:r w:rsidRPr="00C72F84">
        <w:rPr>
          <w:sz w:val="12"/>
        </w:rPr>
        <w:t>include:¶</w:t>
      </w:r>
      <w:proofErr w:type="gramEnd"/>
      <w:r w:rsidRPr="00C72F84">
        <w:rPr>
          <w:sz w:val="12"/>
        </w:rPr>
        <w:t xml:space="preserve"> Educational achievement: </w:t>
      </w:r>
      <w:r w:rsidRPr="00C72F84">
        <w:rPr>
          <w:rStyle w:val="StyleUnderline"/>
          <w:highlight w:val="yellow"/>
        </w:rPr>
        <w:t>Unemployment and income losses</w:t>
      </w:r>
      <w:r w:rsidRPr="00C72F84">
        <w:rPr>
          <w:sz w:val="12"/>
        </w:rPr>
        <w:t xml:space="preserve"> can </w:t>
      </w:r>
      <w:r w:rsidRPr="00C72F84">
        <w:rPr>
          <w:rStyle w:val="StyleUnderline"/>
          <w:highlight w:val="yellow"/>
        </w:rPr>
        <w:t>reduce educational achievement by threatening early childhood nutrition; reducing families’ abilities to provide a supportive learning environment (including adequate health care,</w:t>
      </w:r>
      <w:r w:rsidRPr="00C72F84">
        <w:rPr>
          <w:sz w:val="12"/>
        </w:rPr>
        <w:t xml:space="preserve"> summer activities, </w:t>
      </w:r>
      <w:r w:rsidRPr="00C72F84">
        <w:rPr>
          <w:rStyle w:val="StyleUnderline"/>
          <w:highlight w:val="yellow"/>
        </w:rPr>
        <w:t>and stable housing); and by forcing a delay or abandonment of college</w:t>
      </w:r>
      <w:r w:rsidRPr="00C72F84">
        <w:rPr>
          <w:sz w:val="12"/>
        </w:rPr>
        <w:t xml:space="preserve"> plans</w:t>
      </w:r>
      <w:r w:rsidRPr="00C72F84">
        <w:rPr>
          <w:rStyle w:val="StyleUnderline"/>
          <w:highlight w:val="yellow"/>
        </w:rPr>
        <w:t>.</w:t>
      </w:r>
      <w:r w:rsidRPr="00C72F84">
        <w:rPr>
          <w:rStyle w:val="StyleUnderline"/>
          <w:sz w:val="12"/>
        </w:rPr>
        <w:t xml:space="preserve">¶ </w:t>
      </w:r>
      <w:r w:rsidRPr="00C72F84">
        <w:rPr>
          <w:sz w:val="12"/>
        </w:rPr>
        <w:t xml:space="preserve">Opportunity: Recession-induced job and income losses can have lasting consequences on individuals and families. </w:t>
      </w:r>
      <w:r w:rsidRPr="00C72F84">
        <w:rPr>
          <w:rStyle w:val="StyleUnderline"/>
          <w:highlight w:val="yellow"/>
        </w:rPr>
        <w:t>The increase in poverty</w:t>
      </w:r>
      <w:r w:rsidRPr="00C72F84">
        <w:rPr>
          <w:sz w:val="12"/>
        </w:rPr>
        <w:t xml:space="preserve"> that will occur as a result of the recession, for example, will </w:t>
      </w:r>
      <w:r w:rsidRPr="00C72F84">
        <w:rPr>
          <w:rStyle w:val="StyleUnderline"/>
          <w:highlight w:val="yellow"/>
        </w:rPr>
        <w:t xml:space="preserve">have lasting consequences </w:t>
      </w:r>
      <w:r w:rsidRPr="00C72F84">
        <w:rPr>
          <w:rStyle w:val="StyleUnderline"/>
        </w:rPr>
        <w:t>for kids, and</w:t>
      </w:r>
      <w:r w:rsidRPr="00C72F84">
        <w:rPr>
          <w:sz w:val="12"/>
        </w:rPr>
        <w:t xml:space="preserve"> will </w:t>
      </w:r>
      <w:r w:rsidRPr="00C72F84">
        <w:rPr>
          <w:rStyle w:val="StyleUnderline"/>
        </w:rPr>
        <w:t>impose</w:t>
      </w:r>
      <w:r w:rsidRPr="00C72F84">
        <w:rPr>
          <w:sz w:val="12"/>
        </w:rPr>
        <w:t xml:space="preserve"> long-</w:t>
      </w:r>
      <w:r w:rsidRPr="00C72F84">
        <w:rPr>
          <w:rStyle w:val="StyleUnderline"/>
        </w:rPr>
        <w:t xml:space="preserve">lasting costs on the </w:t>
      </w:r>
      <w:proofErr w:type="gramStart"/>
      <w:r w:rsidRPr="00C72F84">
        <w:rPr>
          <w:rStyle w:val="StyleUnderline"/>
        </w:rPr>
        <w:t>economy.</w:t>
      </w:r>
      <w:r w:rsidRPr="00C72F84">
        <w:rPr>
          <w:sz w:val="12"/>
        </w:rPr>
        <w:t>¶</w:t>
      </w:r>
      <w:proofErr w:type="gramEnd"/>
      <w:r w:rsidRPr="00C72F84">
        <w:rPr>
          <w:sz w:val="12"/>
        </w:rPr>
        <w:t xml:space="preserve"> Private investment: Total non-residential investment is down by 20% from peak levels through the second quarter of 2009. The </w:t>
      </w:r>
      <w:r w:rsidRPr="00C72F84">
        <w:rPr>
          <w:rStyle w:val="StyleUnderline"/>
        </w:rPr>
        <w:t>reduction in investment will lead to reduced production capacity for years</w:t>
      </w:r>
      <w:r w:rsidRPr="00C72F84">
        <w:rPr>
          <w:sz w:val="12"/>
        </w:rPr>
        <w:t xml:space="preserve"> to come. Furthermore, since technology is often embedded in new capital equipment, </w:t>
      </w:r>
      <w:r w:rsidRPr="00C72F84">
        <w:rPr>
          <w:rStyle w:val="StyleUnderline"/>
        </w:rPr>
        <w:t>the investment slowdown can</w:t>
      </w:r>
      <w:r w:rsidRPr="00C72F84">
        <w:rPr>
          <w:sz w:val="12"/>
        </w:rPr>
        <w:t xml:space="preserve"> also be expected to </w:t>
      </w:r>
      <w:r w:rsidRPr="00C72F84">
        <w:rPr>
          <w:rStyle w:val="StyleUnderline"/>
        </w:rPr>
        <w:t xml:space="preserve">reduce the adoption of new </w:t>
      </w:r>
      <w:proofErr w:type="gramStart"/>
      <w:r w:rsidRPr="00C72F84">
        <w:rPr>
          <w:rStyle w:val="StyleUnderline"/>
        </w:rPr>
        <w:t>innovations.</w:t>
      </w:r>
      <w:r w:rsidRPr="00C72F84">
        <w:rPr>
          <w:sz w:val="12"/>
        </w:rPr>
        <w:t>¶</w:t>
      </w:r>
      <w:proofErr w:type="gramEnd"/>
      <w:r w:rsidRPr="00C72F84">
        <w:rPr>
          <w:sz w:val="12"/>
        </w:rPr>
        <w:t xml:space="preserve"> Entrepreneurial activity and business formation: </w:t>
      </w:r>
      <w:r w:rsidRPr="00C72F84">
        <w:rPr>
          <w:rStyle w:val="StyleUnderline"/>
        </w:rPr>
        <w:t>New and small businesses are often at the forefront of technological advancement. With the credit crunch and the reduction in consumer demand, small businesses are seeing a double squeeze.</w:t>
      </w:r>
      <w:r w:rsidRPr="00C72F84">
        <w:rPr>
          <w:sz w:val="12"/>
        </w:rPr>
        <w:t xml:space="preserve"> For example, in 2008, 43,500 businesses filed for bankruptcy, up from 28,300 businesses in 2007 and more than double the 19,700 filings in 2006. Only 21 active firms had an initial public offering in 2008, down from an average of 163 in the four years </w:t>
      </w:r>
      <w:proofErr w:type="gramStart"/>
      <w:r w:rsidRPr="00C72F84">
        <w:rPr>
          <w:sz w:val="12"/>
        </w:rPr>
        <w:t>prior.¶</w:t>
      </w:r>
      <w:proofErr w:type="gramEnd"/>
      <w:r w:rsidRPr="00C72F84">
        <w:rPr>
          <w:sz w:val="12"/>
        </w:rPr>
        <w:t xml:space="preserve"> There is also substantial evidence that </w:t>
      </w:r>
      <w:r w:rsidRPr="00C72F84">
        <w:rPr>
          <w:rStyle w:val="StyleUnderline"/>
        </w:rPr>
        <w:t>economic outcomes are passed across generations.</w:t>
      </w:r>
      <w:r w:rsidRPr="00C72F84">
        <w:rPr>
          <w:sz w:val="12"/>
        </w:rPr>
        <w:t xml:space="preserve"> As such, </w:t>
      </w:r>
      <w:r w:rsidRPr="00C72F84">
        <w:rPr>
          <w:rStyle w:val="StyleUnderline"/>
        </w:rPr>
        <w:t>economic hardships for parents will mean more economic hurdles for</w:t>
      </w:r>
      <w:r w:rsidRPr="00C72F84">
        <w:rPr>
          <w:sz w:val="12"/>
        </w:rPr>
        <w:t xml:space="preserve"> their </w:t>
      </w:r>
      <w:r w:rsidRPr="00C72F84">
        <w:rPr>
          <w:rStyle w:val="StyleUnderline"/>
        </w:rPr>
        <w:t>children.</w:t>
      </w:r>
      <w:r w:rsidRPr="00C72F84">
        <w:rPr>
          <w:sz w:val="12"/>
        </w:rPr>
        <w:t xml:space="preserve"> While it is often said that deficits can cause transfers of wealth from future generations of taxpayers to the present, this cost must also be compared with the economic consequences of recessions that are also passed to future </w:t>
      </w:r>
      <w:proofErr w:type="gramStart"/>
      <w:r w:rsidRPr="00C72F84">
        <w:rPr>
          <w:sz w:val="12"/>
        </w:rPr>
        <w:t>generations.¶</w:t>
      </w:r>
      <w:proofErr w:type="gramEnd"/>
      <w:r w:rsidRPr="00C72F84">
        <w:rPr>
          <w:sz w:val="12"/>
        </w:rPr>
        <w:t xml:space="preserve"> This analysis also suggests that efforts to stimulate the economy can be very effective over both the short- and long-run. </w:t>
      </w:r>
      <w:proofErr w:type="gramStart"/>
      <w:r w:rsidRPr="00C72F84">
        <w:rPr>
          <w:sz w:val="12"/>
        </w:rPr>
        <w:t>Using a simple illustrative accounting framework, it</w:t>
      </w:r>
      <w:proofErr w:type="gramEnd"/>
      <w:r w:rsidRPr="00C72F84">
        <w:rPr>
          <w:sz w:val="12"/>
        </w:rPr>
        <w:t xml:space="preserve"> is shown that an economic stimulus can lead to a short-run boost in output that outweighs the additional interest costs of the associated debt increase. This is especially true over a short </w:t>
      </w:r>
      <w:proofErr w:type="gramStart"/>
      <w:r w:rsidRPr="00C72F84">
        <w:rPr>
          <w:sz w:val="12"/>
        </w:rPr>
        <w:t>horizon.¶</w:t>
      </w:r>
      <w:proofErr w:type="gramEnd"/>
      <w:r w:rsidRPr="00C72F84">
        <w:rPr>
          <w:sz w:val="12"/>
        </w:rPr>
        <w:t xml:space="preserve"> A recession, therefore, should not be thought of as a one-time event that stresses individuals and families for a couple of years. Rather, economic downturns will impact the </w:t>
      </w:r>
      <w:proofErr w:type="gramStart"/>
      <w:r w:rsidRPr="00C72F84">
        <w:rPr>
          <w:sz w:val="12"/>
        </w:rPr>
        <w:t>future prospects</w:t>
      </w:r>
      <w:proofErr w:type="gramEnd"/>
      <w:r w:rsidRPr="00C72F84">
        <w:rPr>
          <w:sz w:val="12"/>
        </w:rPr>
        <w:t xml:space="preserve"> of all family members, including children, and will have consequences for years to come.</w:t>
      </w:r>
    </w:p>
    <w:p w14:paraId="76776D18" w14:textId="77777777" w:rsidR="003443CB" w:rsidRDefault="003443CB" w:rsidP="003443CB">
      <w:pPr>
        <w:rPr>
          <w:sz w:val="12"/>
        </w:rPr>
      </w:pPr>
    </w:p>
    <w:p w14:paraId="5EA126D5" w14:textId="77777777" w:rsidR="003443CB" w:rsidRPr="00600E06" w:rsidRDefault="003443CB" w:rsidP="003443CB"/>
    <w:p w14:paraId="063EBDE6" w14:textId="77777777" w:rsidR="00B541FB" w:rsidRPr="00B541FB" w:rsidRDefault="00B541FB" w:rsidP="00B541FB"/>
    <w:sectPr w:rsidR="00B541FB" w:rsidRPr="00B541F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7A727A"/>
    <w:multiLevelType w:val="hybridMultilevel"/>
    <w:tmpl w:val="A43AB534"/>
    <w:lvl w:ilvl="0" w:tplc="5A90D96C">
      <w:start w:val="1"/>
      <w:numFmt w:val="decimal"/>
      <w:lvlText w:val="%1)"/>
      <w:lvlJc w:val="left"/>
      <w:pPr>
        <w:ind w:left="820" w:hanging="4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417686"/>
    <w:multiLevelType w:val="hybridMultilevel"/>
    <w:tmpl w:val="CB425A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1D6362"/>
    <w:multiLevelType w:val="hybridMultilevel"/>
    <w:tmpl w:val="9864ABC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4A3B9D"/>
    <w:multiLevelType w:val="hybridMultilevel"/>
    <w:tmpl w:val="BFF23CC8"/>
    <w:lvl w:ilvl="0" w:tplc="4E0476E6">
      <w:start w:val="2"/>
      <w:numFmt w:val="bullet"/>
      <w:lvlText w:val="-"/>
      <w:lvlJc w:val="left"/>
      <w:pPr>
        <w:ind w:left="720" w:hanging="360"/>
      </w:pPr>
      <w:rPr>
        <w:rFonts w:ascii="Calibri" w:eastAsiaTheme="majorEastAsia" w:hAnsi="Calibri" w:cs="Calibri" w:hint="default"/>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683E5B"/>
    <w:multiLevelType w:val="hybridMultilevel"/>
    <w:tmpl w:val="67768E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887CE4"/>
    <w:multiLevelType w:val="hybridMultilevel"/>
    <w:tmpl w:val="0CDA8A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ADA6C1D"/>
    <w:multiLevelType w:val="hybridMultilevel"/>
    <w:tmpl w:val="7B84D474"/>
    <w:lvl w:ilvl="0" w:tplc="2EFCEECA">
      <w:start w:val="3"/>
      <w:numFmt w:val="decimal"/>
      <w:lvlText w:val="%1"/>
      <w:lvlJc w:val="left"/>
      <w:pPr>
        <w:ind w:left="720" w:hanging="360"/>
      </w:pPr>
      <w:rPr>
        <w:rFonts w:eastAsia="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FC62D72"/>
    <w:multiLevelType w:val="hybridMultilevel"/>
    <w:tmpl w:val="DEECBF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8"/>
  </w:num>
  <w:num w:numId="14">
    <w:abstractNumId w:val="11"/>
  </w:num>
  <w:num w:numId="15">
    <w:abstractNumId w:val="14"/>
  </w:num>
  <w:num w:numId="16">
    <w:abstractNumId w:val="15"/>
  </w:num>
  <w:num w:numId="17">
    <w:abstractNumId w:val="16"/>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443C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CF1"/>
    <w:rsid w:val="00094316"/>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1DD1"/>
    <w:rsid w:val="00335A23"/>
    <w:rsid w:val="00340707"/>
    <w:rsid w:val="00341C61"/>
    <w:rsid w:val="003443CB"/>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22D9"/>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186F"/>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7C2A"/>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0B7"/>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235"/>
    <w:rsid w:val="00A271BA"/>
    <w:rsid w:val="00A27F86"/>
    <w:rsid w:val="00A431C6"/>
    <w:rsid w:val="00A54315"/>
    <w:rsid w:val="00A60FBC"/>
    <w:rsid w:val="00A65C0B"/>
    <w:rsid w:val="00A720D3"/>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41FB"/>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019D"/>
    <w:rsid w:val="00D43A8C"/>
    <w:rsid w:val="00D53072"/>
    <w:rsid w:val="00D61A4E"/>
    <w:rsid w:val="00D634EA"/>
    <w:rsid w:val="00D713A1"/>
    <w:rsid w:val="00D77956"/>
    <w:rsid w:val="00D80F0C"/>
    <w:rsid w:val="00D92077"/>
    <w:rsid w:val="00D951E2"/>
    <w:rsid w:val="00D9565A"/>
    <w:rsid w:val="00D96738"/>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5C1"/>
    <w:rsid w:val="00E903E0"/>
    <w:rsid w:val="00EA1115"/>
    <w:rsid w:val="00EA39EB"/>
    <w:rsid w:val="00EA58CE"/>
    <w:rsid w:val="00EB33FF"/>
    <w:rsid w:val="00EB3D1A"/>
    <w:rsid w:val="00EC2759"/>
    <w:rsid w:val="00EC7106"/>
    <w:rsid w:val="00ED0120"/>
    <w:rsid w:val="00ED034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E4C"/>
    <w:rsid w:val="00F277AA"/>
    <w:rsid w:val="00F31955"/>
    <w:rsid w:val="00F34C06"/>
    <w:rsid w:val="00F43EA3"/>
    <w:rsid w:val="00F50C55"/>
    <w:rsid w:val="00F5584B"/>
    <w:rsid w:val="00F57FFB"/>
    <w:rsid w:val="00F601E6"/>
    <w:rsid w:val="00F73954"/>
    <w:rsid w:val="00F94060"/>
    <w:rsid w:val="00FA56F6"/>
    <w:rsid w:val="00FB329D"/>
    <w:rsid w:val="00FC007A"/>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0A9D68"/>
  <w14:defaultImageDpi w14:val="300"/>
  <w15:docId w15:val="{B275A262-5F2C-5B45-A220-4659219B6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443C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443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443C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 Char Char,no"/>
    <w:basedOn w:val="Normal"/>
    <w:next w:val="Normal"/>
    <w:link w:val="Heading3Char"/>
    <w:uiPriority w:val="9"/>
    <w:unhideWhenUsed/>
    <w:qFormat/>
    <w:rsid w:val="003443C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Ta"/>
    <w:basedOn w:val="Normal"/>
    <w:next w:val="Normal"/>
    <w:link w:val="Heading4Char"/>
    <w:uiPriority w:val="9"/>
    <w:unhideWhenUsed/>
    <w:qFormat/>
    <w:rsid w:val="003443C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443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43CB"/>
  </w:style>
  <w:style w:type="character" w:customStyle="1" w:styleId="Heading1Char">
    <w:name w:val="Heading 1 Char"/>
    <w:aliases w:val="Pocket Char"/>
    <w:basedOn w:val="DefaultParagraphFont"/>
    <w:link w:val="Heading1"/>
    <w:uiPriority w:val="9"/>
    <w:rsid w:val="003443C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443CB"/>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Heading 3 Char Char Char Char Char,Citation Char Char Char Char Char,Citation Char1 Char Char Char,Heading 3 Char Char1 Char,Citation Char Char1 Char,cites Char Char, Char Char Char"/>
    <w:basedOn w:val="DefaultParagraphFont"/>
    <w:link w:val="Heading3"/>
    <w:uiPriority w:val="9"/>
    <w:rsid w:val="003443C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3443C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3443CB"/>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3443CB"/>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3443C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443CB"/>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3443CB"/>
    <w:rPr>
      <w:color w:val="auto"/>
      <w:u w:val="none"/>
    </w:rPr>
  </w:style>
  <w:style w:type="paragraph" w:styleId="DocumentMap">
    <w:name w:val="Document Map"/>
    <w:basedOn w:val="Normal"/>
    <w:link w:val="DocumentMapChar"/>
    <w:uiPriority w:val="99"/>
    <w:semiHidden/>
    <w:unhideWhenUsed/>
    <w:rsid w:val="003443C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443CB"/>
    <w:rPr>
      <w:rFonts w:ascii="Lucida Grande" w:hAnsi="Lucida Grande" w:cs="Lucida Grande"/>
    </w:rPr>
  </w:style>
  <w:style w:type="paragraph" w:styleId="ListParagraph">
    <w:name w:val="List Paragraph"/>
    <w:basedOn w:val="Normal"/>
    <w:uiPriority w:val="34"/>
    <w:qFormat/>
    <w:rsid w:val="003443CB"/>
    <w:pPr>
      <w:ind w:left="720"/>
      <w:contextualSpacing/>
    </w:p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3443CB"/>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3443C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3443CB"/>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ashingtonpost.com/outlook/2020/06/09/limits-when-police-can-use-force-is-better-solution-than-banning-police-unions/" TargetMode="External"/><Relationship Id="rId18" Type="http://schemas.openxmlformats.org/officeDocument/2006/relationships/hyperlink" Target="https://ler.la.psu.edu/people/pfc2" TargetMode="External"/><Relationship Id="rId26" Type="http://schemas.openxmlformats.org/officeDocument/2006/relationships/hyperlink" Target="https://www.policemag.com/342098/the-2016-police-presidential-poll" TargetMode="External"/><Relationship Id="rId39" Type="http://schemas.openxmlformats.org/officeDocument/2006/relationships/hyperlink" Target="https://www.thedailybeast.com/the-gop-and-police-unions-a-love-story" TargetMode="External"/><Relationship Id="rId21" Type="http://schemas.openxmlformats.org/officeDocument/2006/relationships/hyperlink" Target="https://plsonline.eku.edu/insidelook/history-policing-united-states-part-3" TargetMode="External"/><Relationship Id="rId34" Type="http://schemas.openxmlformats.org/officeDocument/2006/relationships/hyperlink" Target="https://www.washingtonpost.com/business/2020/06/10/police-unions-violence-research-george-floyd/" TargetMode="External"/><Relationship Id="rId42" Type="http://schemas.openxmlformats.org/officeDocument/2006/relationships/hyperlink" Target="https://www.nbcnews.com/politics/politics-news/national-labor-groups-mostly-close-ranks-defend-police-unions-n1231573"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atimes.com/politics/story/2020-06-15/police-unions-george-floyd-reform" TargetMode="External"/><Relationship Id="rId29" Type="http://schemas.openxmlformats.org/officeDocument/2006/relationships/hyperlink" Target="https://justfacts.votesmart.org/candidate/evaluations/55463/hillary-clint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alon.com/2020/06/27/police-unions-blamed-for-rise-in-fatal-shootings-even-as-crime-plummeted/" TargetMode="External"/><Relationship Id="rId24" Type="http://schemas.openxmlformats.org/officeDocument/2006/relationships/hyperlink" Target="http://america.aljazeera.com/articles/2014/12/22/police-unions-havealwaysbeenalabormovementapart.html" TargetMode="External"/><Relationship Id="rId32" Type="http://schemas.openxmlformats.org/officeDocument/2006/relationships/hyperlink" Target="https://www.theguardian.com/us-news/2020/jun/11/police-unions-american-labor-movement-protest" TargetMode="External"/><Relationship Id="rId37" Type="http://schemas.openxmlformats.org/officeDocument/2006/relationships/hyperlink" Target="https://www.nytimes.com/2020/05/30/us/derek-chauvin-george-floyd.html" TargetMode="External"/><Relationship Id="rId40" Type="http://schemas.openxmlformats.org/officeDocument/2006/relationships/hyperlink" Target="https://nymag.com/intelligencer/2020/06/george-floyd-protests-police-abuse-reform-qualified-immunity-polls.html"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mercurynews.com/2020/05/30/minneapolis-officers-work-personal-background-detailed-2/" TargetMode="External"/><Relationship Id="rId23" Type="http://schemas.openxmlformats.org/officeDocument/2006/relationships/hyperlink" Target="https://plsonline.eku.edu/insidelook/history-policing-united-states-part-3" TargetMode="External"/><Relationship Id="rId28" Type="http://schemas.openxmlformats.org/officeDocument/2006/relationships/hyperlink" Target="https://www.wsj.com/articles/democrats-labor-to-stem-flow-of-union-voters-to-trump-11567422002" TargetMode="External"/><Relationship Id="rId36" Type="http://schemas.openxmlformats.org/officeDocument/2006/relationships/hyperlink" Target="https://www.wsj.com/articles/the-problem-with-police-unions-11591830984" TargetMode="External"/><Relationship Id="rId10" Type="http://schemas.openxmlformats.org/officeDocument/2006/relationships/hyperlink" Target="https://theconversation.com/why-police-unions-are-not-part-of-the-american-labor-movement-142538%20//accessed%2010/20/2021" TargetMode="External"/><Relationship Id="rId19" Type="http://schemas.openxmlformats.org/officeDocument/2006/relationships/hyperlink" Target="https://theconversation.com/essential-us-workers-often-lack-sick-leave-and-health-care-benefits-taken-for-granted-in-most-other-countries-136802" TargetMode="External"/><Relationship Id="rId31" Type="http://schemas.openxmlformats.org/officeDocument/2006/relationships/hyperlink" Target="https://www.teenvogue.com/story/what-to-know-police-unions-labor-movement" TargetMode="External"/><Relationship Id="rId44" Type="http://schemas.openxmlformats.org/officeDocument/2006/relationships/hyperlink" Target="https://www.csmonitor.com/Business/2021/1108/A-struggle-and-a-journey-Report-shows-US-economy-recovering" TargetMode="External"/><Relationship Id="rId4" Type="http://schemas.openxmlformats.org/officeDocument/2006/relationships/customXml" Target="../customXml/item4.xml"/><Relationship Id="rId9" Type="http://schemas.openxmlformats.org/officeDocument/2006/relationships/hyperlink" Target="https://core.ac.uk/download/pdf/188590876.pdf" TargetMode="External"/><Relationship Id="rId14" Type="http://schemas.openxmlformats.org/officeDocument/2006/relationships/hyperlink" Target="https://www.npr.org/2020/06/03/868910542/chauvin-and-3-former-officers-face-new-charges-over-george-floyds-death" TargetMode="External"/><Relationship Id="rId22" Type="http://schemas.openxmlformats.org/officeDocument/2006/relationships/hyperlink" Target="https://www.businessinsider.com/mayhem-in-madison-police-remove-protesters-lockdown-capitol-2011-3" TargetMode="External"/><Relationship Id="rId27" Type="http://schemas.openxmlformats.org/officeDocument/2006/relationships/hyperlink" Target="https://theintercept.com/2016/10/09/police-unions-reject-charges-of-bias-find-a-hero-in-donald-trump/" TargetMode="External"/><Relationship Id="rId30" Type="http://schemas.openxmlformats.org/officeDocument/2006/relationships/hyperlink" Target="https://aflcio.org/what-unions-do/social-economic-justice" TargetMode="External"/><Relationship Id="rId35" Type="http://schemas.openxmlformats.org/officeDocument/2006/relationships/hyperlink" Target="https://www.theatlantic.com/politics/archive/2016/06/restorative-justice-police-violence/489221/" TargetMode="External"/><Relationship Id="rId43" Type="http://schemas.openxmlformats.org/officeDocument/2006/relationships/hyperlink" Target="http://arizmendi.coop/"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nytimes.com/2020/05/30/us/derek-chauvin-george-floyd.html" TargetMode="External"/><Relationship Id="rId17" Type="http://schemas.openxmlformats.org/officeDocument/2006/relationships/hyperlink" Target="https://www.newyorker.com/news/news-desk/how-police-union-power-helped-increase-abuses" TargetMode="External"/><Relationship Id="rId25" Type="http://schemas.openxmlformats.org/officeDocument/2006/relationships/hyperlink" Target="https://www.smithsonianmag.com/history/how-1897-massacre-pennsylvania-coal-miners-morphed-galvanizing-crisis-forgotten-history-180971695/" TargetMode="External"/><Relationship Id="rId33" Type="http://schemas.openxmlformats.org/officeDocument/2006/relationships/hyperlink" Target="https://www.bjs.gov/content/pub/pdf/ftelea9716.pdf" TargetMode="External"/><Relationship Id="rId38" Type="http://schemas.openxmlformats.org/officeDocument/2006/relationships/hyperlink" Target="https://www.theguardian.com/us-news/2020/jun/23/police-unions-spending-policy-reform-chicago-new-york-la" TargetMode="External"/><Relationship Id="rId46" Type="http://schemas.openxmlformats.org/officeDocument/2006/relationships/theme" Target="theme/theme1.xml"/><Relationship Id="rId20" Type="http://schemas.openxmlformats.org/officeDocument/2006/relationships/hyperlink" Target="https://onlinelibrary.wiley.com/doi/full/10.1111/bjir.12526" TargetMode="External"/><Relationship Id="rId41" Type="http://schemas.openxmlformats.org/officeDocument/2006/relationships/hyperlink" Target="https://www.nytimes.com/2020/05/30/us/derek-chauvin-george-floyd.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nehann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3F905D-1D42-3D41-809E-8564EC3898AF}">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44</TotalTime>
  <Pages>13</Pages>
  <Words>5945</Words>
  <Characters>33890</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39756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Julianne Hannon</cp:lastModifiedBy>
  <cp:revision>5</cp:revision>
  <dcterms:created xsi:type="dcterms:W3CDTF">2021-12-12T00:28:00Z</dcterms:created>
  <dcterms:modified xsi:type="dcterms:W3CDTF">2021-12-12T02:12:00Z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