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5AAB61" w14:textId="1E6D79FD" w:rsidR="003E6F90" w:rsidRDefault="003E6F90" w:rsidP="007A1E16">
      <w:pPr>
        <w:pStyle w:val="Heading2"/>
      </w:pPr>
    </w:p>
    <w:p w14:paraId="68ED98E7" w14:textId="05E3F932" w:rsidR="003E6F90" w:rsidRDefault="003E6F90" w:rsidP="003E6F90">
      <w:proofErr w:type="spellStart"/>
      <w:r>
        <w:t>Can;’t</w:t>
      </w:r>
      <w:proofErr w:type="spellEnd"/>
      <w:r>
        <w:t xml:space="preserve"> </w:t>
      </w:r>
      <w:proofErr w:type="gramStart"/>
      <w:r>
        <w:t>do</w:t>
      </w:r>
      <w:proofErr w:type="gramEnd"/>
      <w:r>
        <w:t xml:space="preserve"> both – mutually </w:t>
      </w:r>
      <w:proofErr w:type="spellStart"/>
      <w:r>
        <w:t>exlcusive</w:t>
      </w:r>
      <w:proofErr w:type="spellEnd"/>
    </w:p>
    <w:p w14:paraId="15DBA059" w14:textId="2E9967D7" w:rsidR="003E6F90" w:rsidRDefault="003E6F90" w:rsidP="003E6F90">
      <w:r>
        <w:t>Perms with delays are intrinsic – both are meant to happen immediately</w:t>
      </w:r>
    </w:p>
    <w:p w14:paraId="4E31809E" w14:textId="7AF85DED" w:rsidR="003E6F90" w:rsidRDefault="003E6F90" w:rsidP="003E6F90">
      <w:r>
        <w:t xml:space="preserve">Not </w:t>
      </w:r>
      <w:proofErr w:type="gramStart"/>
      <w:r>
        <w:t>perms:</w:t>
      </w:r>
      <w:proofErr w:type="gramEnd"/>
      <w:r>
        <w:t xml:space="preserve"> cp then </w:t>
      </w:r>
      <w:proofErr w:type="spellStart"/>
      <w:r>
        <w:t>aff</w:t>
      </w:r>
      <w:proofErr w:type="spellEnd"/>
      <w:r>
        <w:t xml:space="preserve"> eliminates all cp solvency </w:t>
      </w:r>
      <w:proofErr w:type="spellStart"/>
      <w:r>
        <w:t>bc</w:t>
      </w:r>
      <w:proofErr w:type="spellEnd"/>
      <w:r>
        <w:t xml:space="preserve"> it says it’s just then says it’s unjust</w:t>
      </w:r>
    </w:p>
    <w:p w14:paraId="2538489E" w14:textId="2F49D81D" w:rsidR="003E6F90" w:rsidRDefault="003E6F90" w:rsidP="003E6F90">
      <w:proofErr w:type="spellStart"/>
      <w:r>
        <w:t>Aff</w:t>
      </w:r>
      <w:proofErr w:type="spellEnd"/>
      <w:r>
        <w:t xml:space="preserve"> then cp is severance – you </w:t>
      </w:r>
      <w:proofErr w:type="spellStart"/>
      <w:r>
        <w:t>sev</w:t>
      </w:r>
      <w:proofErr w:type="spellEnd"/>
      <w:r>
        <w:t xml:space="preserve"> er </w:t>
      </w:r>
      <w:proofErr w:type="gramStart"/>
      <w:r>
        <w:t>our</w:t>
      </w:r>
      <w:proofErr w:type="gramEnd"/>
      <w:r>
        <w:t xml:space="preserve"> of </w:t>
      </w:r>
      <w:proofErr w:type="spellStart"/>
      <w:r>
        <w:t>aff</w:t>
      </w:r>
      <w:proofErr w:type="spellEnd"/>
      <w:r>
        <w:t xml:space="preserve"> reps that all space </w:t>
      </w:r>
      <w:proofErr w:type="spellStart"/>
      <w:r>
        <w:t>appropr</w:t>
      </w:r>
      <w:proofErr w:type="spellEnd"/>
      <w:r>
        <w:t>. Is bad</w:t>
      </w:r>
    </w:p>
    <w:p w14:paraId="3EF4A368" w14:textId="67CF4B4D" w:rsidR="003E6F90" w:rsidRDefault="003E6F90" w:rsidP="003E6F90">
      <w:r>
        <w:t xml:space="preserve">Severance is bad – shifts </w:t>
      </w:r>
      <w:proofErr w:type="spellStart"/>
      <w:r>
        <w:t>strat</w:t>
      </w:r>
      <w:proofErr w:type="spellEnd"/>
      <w:r>
        <w:t xml:space="preserve"> late</w:t>
      </w:r>
    </w:p>
    <w:p w14:paraId="1688B3C0" w14:textId="2FBFECC3" w:rsidR="003E6F90" w:rsidRDefault="003E6F90" w:rsidP="003E6F90">
      <w:proofErr w:type="spellStart"/>
      <w:r>
        <w:t>Intrinsicness</w:t>
      </w:r>
      <w:proofErr w:type="spellEnd"/>
      <w:r>
        <w:t xml:space="preserve"> bad – new planks in 1ar, not enough time to combat</w:t>
      </w:r>
    </w:p>
    <w:p w14:paraId="76C46903" w14:textId="703334C7" w:rsidR="003E6F90" w:rsidRDefault="003E6F90" w:rsidP="003E6F90">
      <w:r>
        <w:t xml:space="preserve">Any exception is enough to negate – proves the </w:t>
      </w:r>
      <w:proofErr w:type="spellStart"/>
      <w:r>
        <w:t>aff</w:t>
      </w:r>
      <w:proofErr w:type="spellEnd"/>
      <w:r>
        <w:t xml:space="preserve"> false</w:t>
      </w:r>
    </w:p>
    <w:p w14:paraId="777CA136" w14:textId="6416AB4A" w:rsidR="003E6F90" w:rsidRDefault="003E6F90" w:rsidP="003E6F90">
      <w:r>
        <w:t xml:space="preserve">Doesn’t recreate earth – no warrant, not same logic </w:t>
      </w:r>
      <w:proofErr w:type="spellStart"/>
      <w:r>
        <w:t>bc</w:t>
      </w:r>
      <w:proofErr w:type="spellEnd"/>
      <w:r>
        <w:t xml:space="preserve"> not exploiting planets -their links are about colonization NOT appropriation</w:t>
      </w:r>
    </w:p>
    <w:p w14:paraId="6CAA82A5" w14:textId="77777777" w:rsidR="003E6F90" w:rsidRDefault="003E6F90" w:rsidP="003E6F90">
      <w:pPr>
        <w:pStyle w:val="Heading4"/>
      </w:pPr>
      <w:proofErr w:type="spellStart"/>
      <w:r w:rsidRPr="006C0A5D">
        <w:rPr>
          <w:u w:val="single"/>
        </w:rPr>
        <w:t>Counterinterp</w:t>
      </w:r>
      <w:proofErr w:type="spellEnd"/>
      <w:r w:rsidRPr="006C0A5D">
        <w:t>:</w:t>
      </w:r>
      <w:r>
        <w:t xml:space="preserve"> The negative may run a plan inclusive counterplan</w:t>
      </w:r>
    </w:p>
    <w:p w14:paraId="6462EC0D" w14:textId="77777777" w:rsidR="003E6F90" w:rsidRDefault="003E6F90" w:rsidP="003E6F90">
      <w:pPr>
        <w:pStyle w:val="Heading3"/>
      </w:pPr>
      <w:r>
        <w:lastRenderedPageBreak/>
        <w:t>Standards:</w:t>
      </w:r>
    </w:p>
    <w:p w14:paraId="42068F28" w14:textId="77777777" w:rsidR="003E6F90" w:rsidRDefault="003E6F90" w:rsidP="003E6F90"/>
    <w:p w14:paraId="10AEC29B" w14:textId="77777777" w:rsidR="003E6F90" w:rsidRDefault="003E6F90" w:rsidP="003E6F90">
      <w:pPr>
        <w:pStyle w:val="Heading4"/>
        <w:numPr>
          <w:ilvl w:val="0"/>
          <w:numId w:val="16"/>
        </w:numPr>
        <w:tabs>
          <w:tab w:val="num" w:pos="360"/>
        </w:tabs>
        <w:ind w:left="0" w:firstLine="0"/>
      </w:pPr>
      <w:r w:rsidRPr="00683885">
        <w:t xml:space="preserve">Real world decision making---Advocating a modified version of the plan mimics the kind of reasoning a real policy maker would utilize in finding the best plan choice, and policymakers would prefer a modified version of the plan if it were better than the whole plan. </w:t>
      </w:r>
    </w:p>
    <w:p w14:paraId="1B6C7C51" w14:textId="77777777" w:rsidR="003E6F90" w:rsidRDefault="003E6F90" w:rsidP="003E6F90">
      <w:pPr>
        <w:pStyle w:val="Heading4"/>
        <w:numPr>
          <w:ilvl w:val="0"/>
          <w:numId w:val="16"/>
        </w:numPr>
        <w:tabs>
          <w:tab w:val="num" w:pos="360"/>
        </w:tabs>
        <w:ind w:left="0" w:firstLine="0"/>
      </w:pPr>
      <w:r>
        <w:t xml:space="preserve">Core of the topic lit – the PIC I read is the core of the topic because ____. Their </w:t>
      </w:r>
      <w:proofErr w:type="spellStart"/>
      <w:r>
        <w:t>interp</w:t>
      </w:r>
      <w:proofErr w:type="spellEnd"/>
      <w:r>
        <w:t xml:space="preserve"> kills topic education, takes away core neg ground, and allow nuanced debates. Depth over breadth because we learn posturing rather than critical thinking during shallow debates</w:t>
      </w:r>
      <w:r w:rsidRPr="00683885">
        <w:t xml:space="preserve"> </w:t>
      </w:r>
    </w:p>
    <w:p w14:paraId="2BE9F842" w14:textId="77777777" w:rsidR="003E6F90" w:rsidRDefault="003E6F90" w:rsidP="003E6F90">
      <w:pPr>
        <w:pStyle w:val="Heading4"/>
        <w:numPr>
          <w:ilvl w:val="0"/>
          <w:numId w:val="16"/>
        </w:numPr>
        <w:tabs>
          <w:tab w:val="num" w:pos="360"/>
        </w:tabs>
        <w:ind w:left="0" w:firstLine="0"/>
      </w:pPr>
      <w:r w:rsidRPr="00683885">
        <w:t xml:space="preserve">Checks back </w:t>
      </w:r>
      <w:proofErr w:type="spellStart"/>
      <w:r w:rsidRPr="00683885">
        <w:t>hyperspecific</w:t>
      </w:r>
      <w:proofErr w:type="spellEnd"/>
      <w:r>
        <w:t xml:space="preserve"> and </w:t>
      </w:r>
      <w:proofErr w:type="spellStart"/>
      <w:r>
        <w:t>extratopical</w:t>
      </w:r>
      <w:proofErr w:type="spellEnd"/>
      <w:r w:rsidRPr="00683885">
        <w:t xml:space="preserve"> plan text</w:t>
      </w:r>
      <w:r>
        <w:t>s</w:t>
      </w:r>
      <w:r w:rsidRPr="00683885">
        <w:t>--</w:t>
      </w:r>
      <w:r>
        <w:t xml:space="preserve">-Affirmatives are being </w:t>
      </w:r>
      <w:proofErr w:type="spellStart"/>
      <w:r>
        <w:t>extratopical</w:t>
      </w:r>
      <w:proofErr w:type="spellEnd"/>
      <w:r>
        <w:t xml:space="preserve"> and they’re getting away with it because there is no verb in the resolution except for “is”. </w:t>
      </w:r>
      <w:r w:rsidRPr="00683885">
        <w:t xml:space="preserve">PICs allow the neg to balance the </w:t>
      </w:r>
      <w:proofErr w:type="spellStart"/>
      <w:r w:rsidRPr="00683885">
        <w:t>aff’s</w:t>
      </w:r>
      <w:proofErr w:type="spellEnd"/>
      <w:r w:rsidRPr="00683885">
        <w:t xml:space="preserve"> ability to </w:t>
      </w:r>
      <w:proofErr w:type="spellStart"/>
      <w:r>
        <w:t>hyperspecify</w:t>
      </w:r>
      <w:proofErr w:type="spellEnd"/>
      <w:r w:rsidRPr="00683885">
        <w:t xml:space="preserve"> and allows the neg to get key offense in a world where tons of DAs won’t link </w:t>
      </w:r>
    </w:p>
    <w:p w14:paraId="49E5C4BB" w14:textId="77777777" w:rsidR="003E6F90" w:rsidRDefault="003E6F90" w:rsidP="003E6F90">
      <w:pPr>
        <w:pStyle w:val="Heading4"/>
        <w:numPr>
          <w:ilvl w:val="0"/>
          <w:numId w:val="16"/>
        </w:numPr>
        <w:tabs>
          <w:tab w:val="num" w:pos="360"/>
        </w:tabs>
        <w:ind w:left="0" w:firstLine="0"/>
      </w:pPr>
      <w:r w:rsidRPr="00683885">
        <w:t xml:space="preserve">Argumentative agency--the </w:t>
      </w:r>
      <w:proofErr w:type="spellStart"/>
      <w:r w:rsidRPr="00683885">
        <w:t>aff</w:t>
      </w:r>
      <w:proofErr w:type="spellEnd"/>
      <w:r w:rsidRPr="00683885">
        <w:t xml:space="preserve"> should be held accountable for all aspects of their plan. They chose it, so they should be able to defend every aspect of it. This is </w:t>
      </w:r>
      <w:r>
        <w:t>key to in depth education</w:t>
      </w:r>
    </w:p>
    <w:p w14:paraId="0EB92216" w14:textId="77777777" w:rsidR="003E6F90" w:rsidRDefault="003E6F90" w:rsidP="003E6F90">
      <w:pPr>
        <w:pStyle w:val="Heading4"/>
      </w:pPr>
      <w:r>
        <w:t xml:space="preserve">Functional limits checks </w:t>
      </w:r>
      <w:proofErr w:type="gramStart"/>
      <w:r>
        <w:t>all of</w:t>
      </w:r>
      <w:proofErr w:type="gramEnd"/>
      <w:r>
        <w:t xml:space="preserve"> their offense – don’t blame me for them not researching.</w:t>
      </w:r>
    </w:p>
    <w:p w14:paraId="6F5D6BE6" w14:textId="77777777" w:rsidR="003E6F90" w:rsidRPr="006C6649" w:rsidRDefault="003E6F90" w:rsidP="003E6F90"/>
    <w:p w14:paraId="6E014273" w14:textId="00E533DA" w:rsidR="003E6F90" w:rsidRDefault="003E6F90" w:rsidP="003E6F90">
      <w:pPr>
        <w:pStyle w:val="Heading4"/>
        <w:ind w:left="360"/>
        <w:rPr>
          <w:rFonts w:asciiTheme="majorHAnsi" w:hAnsiTheme="majorHAnsi" w:cstheme="majorHAnsi"/>
          <w:color w:val="000000" w:themeColor="text1"/>
        </w:rPr>
      </w:pPr>
      <w:r w:rsidRPr="00865464">
        <w:rPr>
          <w:rFonts w:asciiTheme="majorHAnsi" w:hAnsiTheme="majorHAnsi" w:cstheme="majorHAnsi"/>
          <w:color w:val="000000" w:themeColor="text1"/>
        </w:rPr>
        <w:t xml:space="preserve">Judge is a referee – if we haven’t done anything uniquely bad IN THIS ROUND then don’t vote us down </w:t>
      </w:r>
    </w:p>
    <w:p w14:paraId="30738F2A" w14:textId="77777777" w:rsidR="003E6F90" w:rsidRPr="00285B9F" w:rsidRDefault="003E6F90" w:rsidP="003E6F90">
      <w:pPr>
        <w:pStyle w:val="Heading3"/>
      </w:pPr>
      <w:r w:rsidRPr="00285B9F">
        <w:lastRenderedPageBreak/>
        <w:t>A2 Time and Strategic skew</w:t>
      </w:r>
    </w:p>
    <w:p w14:paraId="5C480C8E" w14:textId="77777777" w:rsidR="003E6F90" w:rsidRDefault="003E6F90" w:rsidP="003E6F90">
      <w:pPr>
        <w:pStyle w:val="Heading4"/>
        <w:numPr>
          <w:ilvl w:val="0"/>
          <w:numId w:val="18"/>
        </w:numPr>
        <w:tabs>
          <w:tab w:val="num" w:pos="360"/>
        </w:tabs>
        <w:ind w:left="0" w:firstLine="0"/>
      </w:pPr>
      <w:proofErr w:type="spellStart"/>
      <w:r>
        <w:t>Aff</w:t>
      </w:r>
      <w:proofErr w:type="spellEnd"/>
      <w:r>
        <w:t xml:space="preserve"> had infinite prep time</w:t>
      </w:r>
    </w:p>
    <w:p w14:paraId="53169CAB" w14:textId="77777777" w:rsidR="003E6F90" w:rsidRDefault="003E6F90" w:rsidP="003E6F90">
      <w:pPr>
        <w:pStyle w:val="Heading4"/>
        <w:numPr>
          <w:ilvl w:val="0"/>
          <w:numId w:val="18"/>
        </w:numPr>
        <w:tabs>
          <w:tab w:val="num" w:pos="360"/>
        </w:tabs>
        <w:ind w:left="0" w:firstLine="0"/>
      </w:pPr>
      <w:r>
        <w:t xml:space="preserve">Time and strategic skews are inevitable in debate because some people talk faster, the </w:t>
      </w:r>
      <w:proofErr w:type="spellStart"/>
      <w:r>
        <w:t>Aff</w:t>
      </w:r>
      <w:proofErr w:type="spellEnd"/>
      <w:r>
        <w:t xml:space="preserve"> can kick out of advantages and will go for whatever I undercover</w:t>
      </w:r>
    </w:p>
    <w:p w14:paraId="7402F4BB" w14:textId="77777777" w:rsidR="003E6F90" w:rsidRPr="003E6F90" w:rsidRDefault="003E6F90" w:rsidP="003E6F90"/>
    <w:p w14:paraId="415F2532" w14:textId="77777777" w:rsidR="003E6F90" w:rsidRDefault="003E6F90" w:rsidP="003E6F90"/>
    <w:p w14:paraId="7A22CCE5" w14:textId="77777777" w:rsidR="003E6F90" w:rsidRDefault="003E6F90" w:rsidP="003E6F90"/>
    <w:p w14:paraId="241B7650" w14:textId="77777777" w:rsidR="003E6F90" w:rsidRDefault="003E6F90" w:rsidP="003E6F90"/>
    <w:p w14:paraId="4C969E1F" w14:textId="77777777" w:rsidR="003E6F90" w:rsidRPr="000A32CB" w:rsidRDefault="003E6F90" w:rsidP="003E6F90">
      <w:pPr>
        <w:pStyle w:val="Heading3"/>
      </w:pPr>
      <w:r w:rsidRPr="000A32CB">
        <w:lastRenderedPageBreak/>
        <w:t xml:space="preserve">A2 Steals the </w:t>
      </w:r>
      <w:proofErr w:type="spellStart"/>
      <w:r w:rsidRPr="000A32CB">
        <w:t>Aff</w:t>
      </w:r>
      <w:proofErr w:type="spellEnd"/>
      <w:r w:rsidRPr="000A32CB">
        <w:t>:</w:t>
      </w:r>
    </w:p>
    <w:p w14:paraId="493CFAE8" w14:textId="77777777" w:rsidR="003E6F90" w:rsidRDefault="003E6F90" w:rsidP="003E6F90">
      <w:pPr>
        <w:pStyle w:val="Heading4"/>
        <w:numPr>
          <w:ilvl w:val="0"/>
          <w:numId w:val="17"/>
        </w:numPr>
        <w:tabs>
          <w:tab w:val="num" w:pos="360"/>
        </w:tabs>
        <w:ind w:left="0" w:firstLine="0"/>
      </w:pPr>
      <w:r>
        <w:t>Turn---Finetuning—it’s good to talk about the intricacies of the plan because it allows us to finetune it, like policymaking in the real world. Forcing us to just read the PIC as a DA doesn’t solve because the DA would be super small.</w:t>
      </w:r>
    </w:p>
    <w:p w14:paraId="4372627C" w14:textId="77777777" w:rsidR="003E6F90" w:rsidRDefault="003E6F90" w:rsidP="003E6F90">
      <w:pPr>
        <w:pStyle w:val="Heading4"/>
        <w:numPr>
          <w:ilvl w:val="0"/>
          <w:numId w:val="17"/>
        </w:numPr>
        <w:tabs>
          <w:tab w:val="num" w:pos="360"/>
        </w:tabs>
        <w:ind w:left="0" w:firstLine="0"/>
      </w:pPr>
      <w:r>
        <w:t xml:space="preserve">The </w:t>
      </w:r>
      <w:proofErr w:type="spellStart"/>
      <w:r>
        <w:t>aff</w:t>
      </w:r>
      <w:proofErr w:type="spellEnd"/>
      <w:r>
        <w:t xml:space="preserve"> chose to read this plan, so they should be held accountable for all aspects of it – once you pick a plan, everything else is neg ground.</w:t>
      </w:r>
    </w:p>
    <w:p w14:paraId="54B6320A" w14:textId="77777777" w:rsidR="003E6F90" w:rsidRPr="003E6F90" w:rsidRDefault="003E6F90" w:rsidP="003E6F90"/>
    <w:p w14:paraId="2149870F" w14:textId="6B7DBA22" w:rsidR="007A1E16" w:rsidRDefault="007A1E16" w:rsidP="007A1E16">
      <w:pPr>
        <w:pStyle w:val="Heading2"/>
      </w:pPr>
      <w:r>
        <w:lastRenderedPageBreak/>
        <w:t>Legal Trust</w:t>
      </w:r>
    </w:p>
    <w:p w14:paraId="2F0A9B26" w14:textId="6E327899" w:rsidR="0016405C" w:rsidRPr="006735FE" w:rsidRDefault="0016405C" w:rsidP="0016405C">
      <w:pPr>
        <w:pStyle w:val="Heading4"/>
      </w:pPr>
      <w:r w:rsidRPr="006735FE">
        <w:t xml:space="preserve">TEXT: The Outer Space Treaty ought to be amended to establish an international legal trust system governing outer space.  </w:t>
      </w:r>
    </w:p>
    <w:p w14:paraId="44EEDBFE" w14:textId="77777777" w:rsidR="0016405C" w:rsidRPr="006735FE" w:rsidRDefault="0016405C" w:rsidP="0016405C">
      <w:pPr>
        <w:pStyle w:val="Heading4"/>
      </w:pPr>
      <w:r w:rsidRPr="006735FE">
        <w:t xml:space="preserve">The Legal trust would include private property rights and would ensure the sustainable development as well as the equitable distribution of space resources.  </w:t>
      </w:r>
    </w:p>
    <w:p w14:paraId="1A7A7B4A" w14:textId="77777777" w:rsidR="0016405C" w:rsidRDefault="0016405C" w:rsidP="0016405C">
      <w:proofErr w:type="spellStart"/>
      <w:r w:rsidRPr="003A76E9">
        <w:rPr>
          <w:rStyle w:val="Style13ptBold"/>
        </w:rPr>
        <w:t>Finoa</w:t>
      </w:r>
      <w:proofErr w:type="spellEnd"/>
      <w:r w:rsidRPr="003A76E9">
        <w:rPr>
          <w:rStyle w:val="Style13ptBold"/>
        </w:rPr>
        <w:t xml:space="preserve"> ’20</w:t>
      </w:r>
      <w:r>
        <w:t xml:space="preserve"> – Ivan </w:t>
      </w:r>
      <w:proofErr w:type="spellStart"/>
      <w:r>
        <w:t>Finoa</w:t>
      </w:r>
      <w:proofErr w:type="spellEnd"/>
      <w:r>
        <w:t xml:space="preserve"> [Department of Law, University of Turin], “An international legal trust system to deal with the new space era,” 71st International Astronautical Congress (IAC) – The </w:t>
      </w:r>
      <w:proofErr w:type="spellStart"/>
      <w:r>
        <w:t>CyberSpace</w:t>
      </w:r>
      <w:proofErr w:type="spellEnd"/>
      <w:r>
        <w:t xml:space="preserve"> Edition, (12-14 October 2020). &lt;</w:t>
      </w:r>
      <w:hyperlink r:id="rId9" w:history="1">
        <w:r w:rsidRPr="000B02A3">
          <w:rPr>
            <w:rStyle w:val="Hyperlink"/>
          </w:rPr>
          <w:t>https://d1wqtxts1xzle7.cloudfront.net/66728932/_IAC_20_E7.VP.8.x58518_An_international_legal_trust_system_to_deal_with_the_new_space_era_BY_IVAN_FINO-with-cover-page-v2.pdf?Expires=1642044926&amp;Signature=asvt6StaK5n9UnpXuJIlo4ziI839WzFYjDZy37bm70ObGy3vFJyHwWNGxhn2beze4QzYDPPX0pVEXAwYvDaINVNxN01Ify8YwG5loNRddlat-grf3iawic7KvwqPowxFe2GuemVvbB-KW8ZVBxigwS-gelSKIVy4KYR9UgiDrM6e6deEBnUTcULSwmsH-JdHNg13ytZ3vNVMMlxZW2MPOCRuB2WlOHdCLoC86VqafSoMwuec-d~Aisbgyt5F2vO-GjvI60bR7h2MSp0iT6P7apIDUUpHUsDGbvcdxp22HSxXdlvr7lSqtLnL5rKxujGDYq~R9B~WuGiorVL2hn74UQ__&amp;Key-Pair-Id=APKAJLOHF5GGSLRBV4ZA</w:t>
        </w:r>
      </w:hyperlink>
      <w:r>
        <w:t>&gt;CT</w:t>
      </w:r>
    </w:p>
    <w:p w14:paraId="67D87B74" w14:textId="77777777" w:rsidR="0016405C" w:rsidRDefault="0016405C" w:rsidP="0016405C"/>
    <w:p w14:paraId="77050C78" w14:textId="51129A80" w:rsidR="0016405C" w:rsidRDefault="0016405C" w:rsidP="0016405C">
      <w:pPr>
        <w:rPr>
          <w:rStyle w:val="StyleUnderline"/>
        </w:rPr>
      </w:pPr>
      <w:r w:rsidRPr="00081D48">
        <w:rPr>
          <w:sz w:val="16"/>
        </w:rPr>
        <w:t>Considering the worsening climate change, in the future outer space might be our last Noah’s Ark</w:t>
      </w:r>
      <w:r w:rsidRPr="00081D48">
        <w:rPr>
          <w:rStyle w:val="StyleUnderline"/>
        </w:rPr>
        <w:t xml:space="preserve">. Now, </w:t>
      </w:r>
      <w:r w:rsidRPr="00081D48">
        <w:rPr>
          <w:rStyle w:val="Emphasis"/>
          <w:highlight w:val="green"/>
        </w:rPr>
        <w:t>humans must look to space</w:t>
      </w:r>
      <w:r w:rsidRPr="00081D48">
        <w:rPr>
          <w:rStyle w:val="StyleUnderline"/>
        </w:rPr>
        <w:t xml:space="preserve"> as an opportunity </w:t>
      </w:r>
      <w:r w:rsidRPr="00081D48">
        <w:rPr>
          <w:rStyle w:val="Emphasis"/>
          <w:highlight w:val="green"/>
        </w:rPr>
        <w:t>to support growing resource requirements. Asteroids are rich in metals</w:t>
      </w:r>
      <w:r w:rsidRPr="00081D48">
        <w:rPr>
          <w:rStyle w:val="StyleUnderline"/>
        </w:rPr>
        <w:t xml:space="preserve">, which could be transported back to Earth. Unfortunately, </w:t>
      </w:r>
      <w:r w:rsidRPr="00081D48">
        <w:rPr>
          <w:rStyle w:val="Emphasis"/>
          <w:highlight w:val="green"/>
        </w:rPr>
        <w:t>the existing internationa</w:t>
      </w:r>
      <w:r w:rsidRPr="00081D48">
        <w:rPr>
          <w:rStyle w:val="StyleUnderline"/>
        </w:rPr>
        <w:t xml:space="preserve">l legal </w:t>
      </w:r>
      <w:r w:rsidRPr="00081D48">
        <w:rPr>
          <w:rStyle w:val="Emphasis"/>
          <w:highlight w:val="green"/>
        </w:rPr>
        <w:t>framework discourages investments in</w:t>
      </w:r>
      <w:r w:rsidRPr="00081D48">
        <w:rPr>
          <w:rStyle w:val="StyleUnderline"/>
        </w:rPr>
        <w:t xml:space="preserve"> the </w:t>
      </w:r>
      <w:r w:rsidRPr="00081D48">
        <w:rPr>
          <w:rStyle w:val="Emphasis"/>
          <w:highlight w:val="green"/>
        </w:rPr>
        <w:t>space</w:t>
      </w:r>
      <w:r w:rsidRPr="00081D48">
        <w:rPr>
          <w:rStyle w:val="StyleUnderline"/>
        </w:rPr>
        <w:t xml:space="preserve"> economy. Once </w:t>
      </w:r>
      <w:r w:rsidRPr="00081D48">
        <w:rPr>
          <w:rStyle w:val="Emphasis"/>
          <w:highlight w:val="green"/>
        </w:rPr>
        <w:t>an enterprise invests billions of dollars in</w:t>
      </w:r>
      <w:r w:rsidRPr="00081D48">
        <w:rPr>
          <w:rStyle w:val="StyleUnderline"/>
        </w:rPr>
        <w:t xml:space="preserve"> discovering and </w:t>
      </w:r>
      <w:r w:rsidRPr="00081D48">
        <w:rPr>
          <w:rStyle w:val="Emphasis"/>
          <w:highlight w:val="green"/>
        </w:rPr>
        <w:t>developing a mining site, it cannot claim any ownership because of the non-appropriation principle</w:t>
      </w:r>
      <w:r w:rsidRPr="00081D48">
        <w:rPr>
          <w:rStyle w:val="StyleUnderline"/>
        </w:rPr>
        <w:t xml:space="preserve"> stipulated in Article 2 of the Outer Space Treaty (OST). Thus, </w:t>
      </w:r>
      <w:r w:rsidRPr="00081D48">
        <w:rPr>
          <w:rStyle w:val="Emphasis"/>
          <w:highlight w:val="green"/>
        </w:rPr>
        <w:t>other entities could legally access</w:t>
      </w:r>
      <w:r w:rsidRPr="00081D48">
        <w:rPr>
          <w:rStyle w:val="StyleUnderline"/>
        </w:rPr>
        <w:t xml:space="preserve"> and exploit </w:t>
      </w:r>
      <w:r w:rsidRPr="00081D48">
        <w:rPr>
          <w:rStyle w:val="Emphasis"/>
          <w:highlight w:val="green"/>
        </w:rPr>
        <w:t>the same resource</w:t>
      </w:r>
      <w:r w:rsidRPr="00081D48">
        <w:rPr>
          <w:rStyle w:val="StyleUnderline"/>
        </w:rPr>
        <w:t xml:space="preserve"> without any participation in the initial financial investment, </w:t>
      </w:r>
      <w:r w:rsidRPr="00081D48">
        <w:rPr>
          <w:rStyle w:val="Emphasis"/>
          <w:highlight w:val="green"/>
        </w:rPr>
        <w:t>increasing the risk of</w:t>
      </w:r>
      <w:r w:rsidRPr="00081D48">
        <w:rPr>
          <w:rStyle w:val="StyleUnderline"/>
        </w:rPr>
        <w:t xml:space="preserve"> potential </w:t>
      </w:r>
      <w:r w:rsidRPr="00081D48">
        <w:rPr>
          <w:rStyle w:val="Emphasis"/>
          <w:highlight w:val="green"/>
        </w:rPr>
        <w:t>conflict</w:t>
      </w:r>
      <w:r w:rsidRPr="00081D48">
        <w:rPr>
          <w:rStyle w:val="StyleUnderline"/>
        </w:rPr>
        <w:t>.</w:t>
      </w:r>
      <w:r w:rsidRPr="00081D48">
        <w:rPr>
          <w:sz w:val="16"/>
        </w:rPr>
        <w:t xml:space="preserve"> Bearing this in mind, the question arises, which legal regime could ensure effective allocation of resources, avoiding a chaotic space race to acquire valuable assets? </w:t>
      </w:r>
      <w:r w:rsidRPr="00081D48">
        <w:rPr>
          <w:rStyle w:val="StyleUnderline"/>
        </w:rPr>
        <w:t xml:space="preserve">The aim of this research is to argue that </w:t>
      </w:r>
      <w:r w:rsidRPr="00081D48">
        <w:rPr>
          <w:rStyle w:val="Emphasis"/>
          <w:highlight w:val="green"/>
        </w:rPr>
        <w:t>the first two articles of OST should be amended, to set up an international legal trust system which would guarantee different kinds of rights, dependently on the nature of the celestial body. E.g., property rights</w:t>
      </w:r>
      <w:r w:rsidRPr="00081D48">
        <w:rPr>
          <w:rStyle w:val="StyleUnderline"/>
        </w:rPr>
        <w:t xml:space="preserve"> could be preferable to a lease </w:t>
      </w:r>
      <w:r w:rsidRPr="00081D48">
        <w:rPr>
          <w:rStyle w:val="Emphasis"/>
          <w:highlight w:val="green"/>
        </w:rPr>
        <w:t>over asteroids</w:t>
      </w:r>
      <w:r w:rsidRPr="00081D48">
        <w:rPr>
          <w:rStyle w:val="StyleUnderline"/>
        </w:rPr>
        <w:t xml:space="preserve">, as they could be exploited to their disappearance. </w:t>
      </w:r>
      <w:r w:rsidRPr="00081D48">
        <w:rPr>
          <w:rStyle w:val="Emphasis"/>
          <w:highlight w:val="green"/>
        </w:rPr>
        <w:t>This</w:t>
      </w:r>
      <w:r w:rsidRPr="00081D48">
        <w:rPr>
          <w:rStyle w:val="StyleUnderline"/>
        </w:rPr>
        <w:t xml:space="preserve"> proposed </w:t>
      </w:r>
      <w:r w:rsidRPr="00081D48">
        <w:rPr>
          <w:rStyle w:val="Emphasis"/>
          <w:highlight w:val="green"/>
        </w:rPr>
        <w:t>system would be led by</w:t>
      </w:r>
      <w:r w:rsidRPr="00081D48">
        <w:rPr>
          <w:rStyle w:val="StyleUnderline"/>
        </w:rPr>
        <w:t xml:space="preserve"> the United Nations Office for Outer Space Affairs </w:t>
      </w:r>
      <w:r w:rsidRPr="00081D48">
        <w:rPr>
          <w:rStyle w:val="Emphasis"/>
          <w:highlight w:val="green"/>
        </w:rPr>
        <w:t>(UNOOSA), as the main trustee. The co-trustees would be the nations of the world</w:t>
      </w:r>
      <w:r w:rsidRPr="00081D48">
        <w:rPr>
          <w:rStyle w:val="StyleUnderline"/>
        </w:rPr>
        <w:t xml:space="preserve">. Prior to initiating any space activity, </w:t>
      </w:r>
      <w:r w:rsidRPr="00081D48">
        <w:rPr>
          <w:rStyle w:val="Emphasis"/>
          <w:highlight w:val="green"/>
        </w:rPr>
        <w:t>every entity would send a request to their national government</w:t>
      </w:r>
      <w:r w:rsidRPr="00081D48">
        <w:rPr>
          <w:rStyle w:val="StyleUnderline"/>
        </w:rPr>
        <w:t>.</w:t>
      </w:r>
      <w:r w:rsidRPr="00081D48">
        <w:rPr>
          <w:sz w:val="16"/>
        </w:rPr>
        <w:t xml:space="preserve"> If all the legal parameters are respected, the nation would forward the operational request to the UNOOSA. In the case of acceptance, UNOOSA would record the permit on an international public registry</w:t>
      </w:r>
      <w:r w:rsidRPr="00844299">
        <w:t xml:space="preserve">. </w:t>
      </w:r>
      <w:r w:rsidRPr="00081D48">
        <w:rPr>
          <w:rStyle w:val="Emphasis"/>
          <w:highlight w:val="green"/>
        </w:rPr>
        <w:t>The country</w:t>
      </w:r>
      <w:r w:rsidRPr="00081D48">
        <w:rPr>
          <w:rStyle w:val="StyleUnderline"/>
        </w:rPr>
        <w:t xml:space="preserve"> in which the company has been registered </w:t>
      </w:r>
      <w:r w:rsidRPr="00081D48">
        <w:rPr>
          <w:rStyle w:val="Emphasis"/>
          <w:highlight w:val="green"/>
        </w:rPr>
        <w:t>would investigate whether the activities of its national company are consistent with the permit</w:t>
      </w:r>
      <w:r w:rsidRPr="00081D48">
        <w:rPr>
          <w:rStyle w:val="StyleUnderline"/>
        </w:rPr>
        <w:t>.</w:t>
      </w:r>
      <w:r w:rsidRPr="00081D48">
        <w:rPr>
          <w:sz w:val="16"/>
        </w:rPr>
        <w:t xml:space="preserve"> This would be the ordinary model. The extraordinary model would be when the applicant for the space activity is a state, then the trustee would be the UN. </w:t>
      </w:r>
      <w:r w:rsidRPr="00081D48">
        <w:rPr>
          <w:rStyle w:val="Emphasis"/>
          <w:highlight w:val="green"/>
        </w:rPr>
        <w:t>All lucrative activities would be subject to benefit-sharing</w:t>
      </w:r>
      <w:r w:rsidRPr="00081D48">
        <w:rPr>
          <w:sz w:val="16"/>
        </w:rPr>
        <w:t xml:space="preserve">. Finally, this research will demonstrate the valuable outcome of the International Legal Trust System and its advantages for all humankind. </w:t>
      </w:r>
      <w:r w:rsidRPr="00081D48">
        <w:rPr>
          <w:rStyle w:val="Emphasis"/>
          <w:highlight w:val="green"/>
        </w:rPr>
        <w:t xml:space="preserve">Private companies would rely on property rights, while the benefit-sharing could be used to </w:t>
      </w:r>
      <w:r w:rsidRPr="00081D48">
        <w:rPr>
          <w:rStyle w:val="Emphasis"/>
          <w:highlight w:val="green"/>
        </w:rPr>
        <w:lastRenderedPageBreak/>
        <w:t>fina</w:t>
      </w:r>
      <w:r w:rsidRPr="00081D48">
        <w:rPr>
          <w:rStyle w:val="StyleUnderline"/>
        </w:rPr>
        <w:t>nce</w:t>
      </w:r>
      <w:r w:rsidRPr="00081D48">
        <w:rPr>
          <w:sz w:val="16"/>
        </w:rPr>
        <w:t xml:space="preserve"> the 17 </w:t>
      </w:r>
      <w:r w:rsidRPr="00081D48">
        <w:rPr>
          <w:rStyle w:val="StyleUnderline"/>
        </w:rPr>
        <w:t>Sustainable Development Goals adopted by the UN in 2015, which address peace</w:t>
      </w:r>
      <w:r w:rsidRPr="00081D48">
        <w:rPr>
          <w:rStyle w:val="Emphasis"/>
          <w:highlight w:val="green"/>
        </w:rPr>
        <w:t xml:space="preserve">, climate change, </w:t>
      </w:r>
      <w:proofErr w:type="gramStart"/>
      <w:r w:rsidRPr="00081D48">
        <w:rPr>
          <w:rStyle w:val="Emphasis"/>
          <w:highlight w:val="green"/>
        </w:rPr>
        <w:t>inequalities</w:t>
      </w:r>
      <w:proofErr w:type="gramEnd"/>
      <w:r w:rsidRPr="00081D48">
        <w:rPr>
          <w:rStyle w:val="Emphasis"/>
          <w:highlight w:val="green"/>
        </w:rPr>
        <w:t xml:space="preserve"> and poverty</w:t>
      </w:r>
      <w:r w:rsidRPr="00081D48">
        <w:rPr>
          <w:rStyle w:val="StyleUnderline"/>
        </w:rPr>
        <w:t xml:space="preserve">. </w:t>
      </w:r>
    </w:p>
    <w:p w14:paraId="51BE0AAC" w14:textId="5A656B0D" w:rsidR="003034EE" w:rsidRPr="00081D48" w:rsidRDefault="003034EE" w:rsidP="003034EE">
      <w:pPr>
        <w:pStyle w:val="Heading4"/>
        <w:rPr>
          <w:rStyle w:val="StyleUnderline"/>
        </w:rPr>
      </w:pPr>
      <w:r w:rsidRPr="003034EE">
        <w:rPr>
          <w:rStyle w:val="StyleUnderline"/>
          <w:sz w:val="26"/>
          <w:u w:val="none"/>
        </w:rPr>
        <w:t xml:space="preserve">CP solves the </w:t>
      </w:r>
      <w:proofErr w:type="spellStart"/>
      <w:r w:rsidRPr="003034EE">
        <w:rPr>
          <w:rStyle w:val="StyleUnderline"/>
          <w:sz w:val="26"/>
          <w:u w:val="none"/>
        </w:rPr>
        <w:t>aff</w:t>
      </w:r>
      <w:proofErr w:type="spellEnd"/>
      <w:r w:rsidRPr="003034EE">
        <w:rPr>
          <w:rStyle w:val="StyleUnderline"/>
          <w:sz w:val="26"/>
          <w:u w:val="none"/>
        </w:rPr>
        <w:t xml:space="preserve"> because</w:t>
      </w:r>
      <w:r>
        <w:rPr>
          <w:rStyle w:val="StyleUnderline"/>
        </w:rPr>
        <w:t xml:space="preserve"> w</w:t>
      </w:r>
      <w:r>
        <w:rPr>
          <w:rFonts w:ascii="AppleSystemUIFont" w:hAnsi="AppleSystemUIFont" w:cs="AppleSystemUIFont"/>
        </w:rPr>
        <w:t xml:space="preserve">e govern the use of outer space using democratic </w:t>
      </w:r>
      <w:r>
        <w:rPr>
          <w:rFonts w:ascii="AppleSystemUIFont" w:hAnsi="AppleSystemUIFont" w:cs="AppleSystemUIFont"/>
        </w:rPr>
        <w:t>principles</w:t>
      </w:r>
      <w:r>
        <w:rPr>
          <w:rFonts w:ascii="AppleSystemUIFont" w:hAnsi="AppleSystemUIFont" w:cs="AppleSystemUIFont"/>
        </w:rPr>
        <w:t xml:space="preserve"> aimed at </w:t>
      </w:r>
      <w:r>
        <w:rPr>
          <w:rFonts w:ascii="AppleSystemUIFont" w:hAnsi="AppleSystemUIFont" w:cs="AppleSystemUIFont"/>
        </w:rPr>
        <w:t>preserving that</w:t>
      </w:r>
      <w:r>
        <w:rPr>
          <w:rFonts w:ascii="AppleSystemUIFont" w:hAnsi="AppleSystemUIFont" w:cs="AppleSystemUIFont"/>
        </w:rPr>
        <w:t xml:space="preserve"> </w:t>
      </w:r>
      <w:r>
        <w:rPr>
          <w:rFonts w:ascii="AppleSystemUIFont" w:hAnsi="AppleSystemUIFont" w:cs="AppleSystemUIFont"/>
        </w:rPr>
        <w:t>space</w:t>
      </w:r>
      <w:r>
        <w:rPr>
          <w:rFonts w:ascii="AppleSystemUIFont" w:hAnsi="AppleSystemUIFont" w:cs="AppleSystemUIFont"/>
        </w:rPr>
        <w:t xml:space="preserve"> as something that benefits all humanity</w:t>
      </w:r>
      <w:r>
        <w:rPr>
          <w:rFonts w:ascii="AppleSystemUIFont" w:hAnsi="AppleSystemUIFont" w:cs="AppleSystemUIFont"/>
        </w:rPr>
        <w:t xml:space="preserve">. The CP is a manifestation of AC </w:t>
      </w:r>
      <w:proofErr w:type="spellStart"/>
      <w:r>
        <w:rPr>
          <w:rFonts w:ascii="AppleSystemUIFont" w:hAnsi="AppleSystemUIFont" w:cs="AppleSystemUIFont"/>
        </w:rPr>
        <w:t>Vidaurri</w:t>
      </w:r>
      <w:proofErr w:type="spellEnd"/>
      <w:r>
        <w:rPr>
          <w:rFonts w:ascii="AppleSystemUIFont" w:hAnsi="AppleSystemUIFont" w:cs="AppleSystemUIFont"/>
        </w:rPr>
        <w:t xml:space="preserve"> – it’s collaborative to make space accessible to all</w:t>
      </w:r>
    </w:p>
    <w:p w14:paraId="17BC570D" w14:textId="03CD7447" w:rsidR="0016405C" w:rsidRDefault="007A1E16" w:rsidP="007A1E16">
      <w:pPr>
        <w:pStyle w:val="Heading2"/>
        <w:rPr>
          <w:rStyle w:val="StyleUnderline"/>
        </w:rPr>
      </w:pPr>
      <w:r>
        <w:rPr>
          <w:rStyle w:val="StyleUnderline"/>
        </w:rPr>
        <w:lastRenderedPageBreak/>
        <w:t>Asteroid mining</w:t>
      </w:r>
    </w:p>
    <w:p w14:paraId="2F644027" w14:textId="77777777" w:rsidR="0016405C" w:rsidRDefault="0016405C" w:rsidP="0016405C">
      <w:pPr>
        <w:pStyle w:val="Heading4"/>
      </w:pPr>
      <w:r>
        <w:t>The private sector is essential for asteroid mining – competition is key and government development is not effective, efficient, or cheap enough. Thiessen 21:</w:t>
      </w:r>
    </w:p>
    <w:p w14:paraId="33FDD503" w14:textId="77777777" w:rsidR="0016405C" w:rsidRDefault="0016405C" w:rsidP="0016405C">
      <w:r>
        <w:t xml:space="preserve">Marc Thiessen, 6-1, 21, Washington Post, </w:t>
      </w:r>
      <w:r w:rsidRPr="00493979">
        <w:t>Opinion: SpaceX’s success is one small step for man, one giant leap for capitalism</w:t>
      </w:r>
      <w:r>
        <w:t xml:space="preserve">, </w:t>
      </w:r>
      <w:r w:rsidRPr="00493979">
        <w:t>https://www.washingtonpost.com/opinions/2020/06/01/spacexs-success-is-one-small-step-man-one-giant-leap-capitalism/</w:t>
      </w:r>
    </w:p>
    <w:p w14:paraId="2BE19A73" w14:textId="77777777" w:rsidR="0016405C" w:rsidRPr="00777D49" w:rsidRDefault="0016405C" w:rsidP="0016405C">
      <w:pPr>
        <w:rPr>
          <w:sz w:val="16"/>
        </w:rPr>
      </w:pPr>
      <w:r w:rsidRPr="00493979">
        <w:rPr>
          <w:sz w:val="16"/>
        </w:rPr>
        <w:t xml:space="preserve">It was one small step for man, one giant leap for capitalism. Only three countries have ever launched human beings into orbit. This past weekend, SpaceX became the first private company ever to do so, when it sent its Crew Dragon capsule into space aboard its Falcon 9 rocket and docked with the International Space Station. This was accomplished by a company Elon Musk started in 2002 in a California strip mall warehouse with just a dozen employees and a mariachi band. At a time when our nation is debating the merits of socialism, </w:t>
      </w:r>
      <w:r w:rsidRPr="00967E02">
        <w:rPr>
          <w:rStyle w:val="StyleUnderline"/>
        </w:rPr>
        <w:t xml:space="preserve">SpaceX has given us an </w:t>
      </w:r>
      <w:r w:rsidRPr="00BB1F80">
        <w:rPr>
          <w:b/>
          <w:bCs/>
          <w:u w:val="single"/>
        </w:rPr>
        <w:t>incredible testament to the power of American free enterprise.</w:t>
      </w:r>
      <w:r w:rsidRPr="00493979">
        <w:rPr>
          <w:sz w:val="16"/>
        </w:rPr>
        <w:t xml:space="preserve"> While the left is advocating unprecedented government intervention in almost every sector of the U.S. economy, from health care to energy, </w:t>
      </w:r>
      <w:r w:rsidRPr="00BB1F80">
        <w:rPr>
          <w:b/>
          <w:bCs/>
          <w:u w:val="single"/>
        </w:rPr>
        <w:t>today Americans are celebrating the successful privatization of space travel.</w:t>
      </w:r>
      <w:r>
        <w:rPr>
          <w:b/>
          <w:bCs/>
          <w:u w:val="single"/>
        </w:rPr>
        <w:t xml:space="preserve"> </w:t>
      </w:r>
      <w:r w:rsidRPr="00493979">
        <w:rPr>
          <w:sz w:val="16"/>
        </w:rPr>
        <w:t xml:space="preserve">If you want to see the difference between what government and private enterprise can do, consider: </w:t>
      </w:r>
      <w:r w:rsidRPr="00967E02">
        <w:rPr>
          <w:rStyle w:val="StyleUnderline"/>
        </w:rPr>
        <w:t>It took a private company to give us the first space vehicle with touch-screen controls instead of antiquated knobs and buttons. It took a private company to give us a capsule that can fly entirely autonomously from launch to landing — including docking — without any participation by its human crew. It also took a private company to invent a reusable rocket that can not only take off but land as well</w:t>
      </w:r>
      <w:r w:rsidRPr="00493979">
        <w:rPr>
          <w:sz w:val="16"/>
        </w:rPr>
        <w:t xml:space="preserve">. When the Apollo 11 crew reached the moon on July 20, 1969, Neil Armstrong declared “the Eagle has landed.” On Saturday, SpaceX was able to declare that the Falcon had landed when its rocket settled down on a barge in the Atlantic Ocean — ready to be used again. </w:t>
      </w:r>
      <w:r w:rsidRPr="00967E02">
        <w:rPr>
          <w:rStyle w:val="StyleUnderline"/>
        </w:rPr>
        <w:t>That last development will save the taxpayers incredible amounts of money.</w:t>
      </w:r>
      <w:r w:rsidRPr="00493979">
        <w:rPr>
          <w:sz w:val="16"/>
        </w:rPr>
        <w:t xml:space="preserve"> </w:t>
      </w:r>
      <w:r w:rsidRPr="00967E02">
        <w:rPr>
          <w:rStyle w:val="StyleUnderline"/>
          <w:highlight w:val="yellow"/>
        </w:rPr>
        <w:t>The cost to NASA</w:t>
      </w:r>
      <w:r w:rsidRPr="00967E02">
        <w:rPr>
          <w:rStyle w:val="StyleUnderline"/>
        </w:rPr>
        <w:t xml:space="preserve"> for launching a man into space on the space shuttle orbiter was </w:t>
      </w:r>
      <w:r w:rsidRPr="00967E02">
        <w:rPr>
          <w:rStyle w:val="Emphasis"/>
        </w:rPr>
        <w:t>$170 million per seat, compared with just $60 million</w:t>
      </w:r>
      <w:r w:rsidRPr="00967E02">
        <w:rPr>
          <w:rStyle w:val="StyleUnderline"/>
        </w:rPr>
        <w:t xml:space="preserve"> to $67 million on the Dragon capsule.</w:t>
      </w:r>
      <w:r w:rsidRPr="00493979">
        <w:rPr>
          <w:sz w:val="16"/>
        </w:rPr>
        <w:t xml:space="preserve"> </w:t>
      </w:r>
      <w:r w:rsidRPr="00967E02">
        <w:rPr>
          <w:rStyle w:val="StyleUnderline"/>
        </w:rPr>
        <w:t xml:space="preserve">The cost for the space shuttle </w:t>
      </w:r>
      <w:r w:rsidRPr="00967E02">
        <w:rPr>
          <w:rStyle w:val="StyleUnderline"/>
          <w:highlight w:val="yellow"/>
        </w:rPr>
        <w:t xml:space="preserve">to send a kilogram of cargo into to space was $54,500; with the Falcon rocket, the cost is just $2,720 — </w:t>
      </w:r>
      <w:r w:rsidRPr="00967E02">
        <w:rPr>
          <w:rStyle w:val="Emphasis"/>
          <w:highlight w:val="yellow"/>
        </w:rPr>
        <w:t>a decrease of 95 percent.</w:t>
      </w:r>
      <w:r w:rsidRPr="00967E02">
        <w:rPr>
          <w:rStyle w:val="StyleUnderline"/>
        </w:rPr>
        <w:t xml:space="preserve"> </w:t>
      </w:r>
      <w:r w:rsidRPr="00493979">
        <w:rPr>
          <w:sz w:val="16"/>
        </w:rPr>
        <w:t xml:space="preserve">And </w:t>
      </w:r>
      <w:r w:rsidRPr="00967E02">
        <w:rPr>
          <w:sz w:val="16"/>
        </w:rPr>
        <w:t xml:space="preserve">while </w:t>
      </w:r>
      <w:r w:rsidRPr="00967E02">
        <w:rPr>
          <w:rStyle w:val="StyleUnderline"/>
        </w:rPr>
        <w:t xml:space="preserve">the space shuttle cost $27.4 billion to develop, </w:t>
      </w:r>
      <w:r w:rsidRPr="00967E02">
        <w:rPr>
          <w:rStyle w:val="StyleUnderline"/>
          <w:highlight w:val="yellow"/>
        </w:rPr>
        <w:t>the Crew Dragon</w:t>
      </w:r>
      <w:r w:rsidRPr="00967E02">
        <w:rPr>
          <w:rStyle w:val="StyleUnderline"/>
        </w:rPr>
        <w:t xml:space="preserve"> </w:t>
      </w:r>
      <w:r w:rsidRPr="00967E02">
        <w:rPr>
          <w:rStyle w:val="StyleUnderline"/>
          <w:highlight w:val="yellow"/>
        </w:rPr>
        <w:t>was</w:t>
      </w:r>
      <w:r w:rsidRPr="00967E02">
        <w:rPr>
          <w:rStyle w:val="StyleUnderline"/>
        </w:rPr>
        <w:t xml:space="preserve"> designed and built for just $1.7 </w:t>
      </w:r>
      <w:r w:rsidRPr="00967E02">
        <w:rPr>
          <w:rStyle w:val="Emphasis"/>
        </w:rPr>
        <w:t xml:space="preserve">billion — making it </w:t>
      </w:r>
      <w:r w:rsidRPr="00967E02">
        <w:rPr>
          <w:rStyle w:val="Emphasis"/>
          <w:highlight w:val="yellow"/>
        </w:rPr>
        <w:t>the lowest-cost spacecraft developed in six decades.</w:t>
      </w:r>
      <w:r w:rsidRPr="00493979">
        <w:rPr>
          <w:sz w:val="16"/>
        </w:rPr>
        <w:t xml:space="preserve"> </w:t>
      </w:r>
      <w:r w:rsidRPr="00967E02">
        <w:rPr>
          <w:rStyle w:val="StyleUnderline"/>
        </w:rPr>
        <w:t>SpaceX did it in six years — far faster than the time it took to develop the space shuttle.</w:t>
      </w:r>
      <w:r w:rsidRPr="00493979">
        <w:rPr>
          <w:sz w:val="16"/>
        </w:rPr>
        <w:t xml:space="preserve"> </w:t>
      </w:r>
      <w:r w:rsidRPr="00967E02">
        <w:rPr>
          <w:b/>
          <w:bCs/>
          <w:i/>
          <w:iCs/>
          <w:highlight w:val="yellow"/>
          <w:u w:val="single"/>
        </w:rPr>
        <w:t xml:space="preserve">The private sector does it better, cheaper, </w:t>
      </w:r>
      <w:proofErr w:type="gramStart"/>
      <w:r w:rsidRPr="00967E02">
        <w:rPr>
          <w:b/>
          <w:bCs/>
          <w:i/>
          <w:iCs/>
          <w:highlight w:val="yellow"/>
          <w:u w:val="single"/>
        </w:rPr>
        <w:t>faster</w:t>
      </w:r>
      <w:proofErr w:type="gramEnd"/>
      <w:r w:rsidRPr="00967E02">
        <w:rPr>
          <w:b/>
          <w:bCs/>
          <w:i/>
          <w:iCs/>
          <w:highlight w:val="yellow"/>
          <w:u w:val="single"/>
        </w:rPr>
        <w:t xml:space="preserve"> and more efficiently than government</w:t>
      </w:r>
      <w:r w:rsidRPr="00967E02">
        <w:rPr>
          <w:sz w:val="16"/>
          <w:highlight w:val="yellow"/>
        </w:rPr>
        <w:t>.</w:t>
      </w:r>
      <w:r w:rsidRPr="00493979">
        <w:rPr>
          <w:sz w:val="16"/>
        </w:rPr>
        <w:t xml:space="preserve"> </w:t>
      </w:r>
      <w:r w:rsidRPr="00967E02">
        <w:rPr>
          <w:rStyle w:val="Emphasis"/>
        </w:rPr>
        <w:t xml:space="preserve">Why? Competition. </w:t>
      </w:r>
      <w:r w:rsidRPr="00493979">
        <w:rPr>
          <w:sz w:val="16"/>
        </w:rPr>
        <w:t xml:space="preserve">Today, </w:t>
      </w:r>
      <w:r w:rsidRPr="00877937">
        <w:rPr>
          <w:rStyle w:val="StyleUnderline"/>
        </w:rPr>
        <w:t xml:space="preserve">SpaceX </w:t>
      </w:r>
      <w:proofErr w:type="gramStart"/>
      <w:r w:rsidRPr="00877937">
        <w:rPr>
          <w:rStyle w:val="StyleUnderline"/>
        </w:rPr>
        <w:t>has to</w:t>
      </w:r>
      <w:proofErr w:type="gramEnd"/>
      <w:r w:rsidRPr="00877937">
        <w:rPr>
          <w:rStyle w:val="StyleUnderline"/>
        </w:rPr>
        <w:t xml:space="preserve"> compete with a constellation of private companies</w:t>
      </w:r>
      <w:r w:rsidRPr="00493979">
        <w:rPr>
          <w:sz w:val="16"/>
        </w:rPr>
        <w:t xml:space="preserve"> — including legacy aerospace firms such as Orbital ATK and United Launch Alliance and innovative start-ups such as Blue Origin (which is designing a Mars lander and whose owner, Jeff Bezos, also owns The Post) and Virgin Orbit (which is developing rockets than can launch satellites into space from the underside of a 747, avoiding the kinds of weather that delayed the Dragon launch). </w:t>
      </w:r>
      <w:r w:rsidRPr="00877937">
        <w:rPr>
          <w:rStyle w:val="StyleUnderline"/>
        </w:rPr>
        <w:t xml:space="preserve">In the race to put the first privately launched man into orbit, upstart SpaceX had to beat aerospace behemoth Boeing and its </w:t>
      </w:r>
      <w:proofErr w:type="spellStart"/>
      <w:r w:rsidRPr="00877937">
        <w:rPr>
          <w:rStyle w:val="StyleUnderline"/>
        </w:rPr>
        <w:t>Starliner</w:t>
      </w:r>
      <w:proofErr w:type="spellEnd"/>
      <w:r w:rsidRPr="00877937">
        <w:rPr>
          <w:rStyle w:val="StyleUnderline"/>
        </w:rPr>
        <w:t xml:space="preserve"> capsule to the punch. </w:t>
      </w:r>
      <w:r w:rsidRPr="00493979">
        <w:rPr>
          <w:sz w:val="16"/>
        </w:rPr>
        <w:t xml:space="preserve">It did so — for more than $1 billion less than its competitor. </w:t>
      </w:r>
      <w:r w:rsidRPr="00493979">
        <w:rPr>
          <w:b/>
          <w:bCs/>
          <w:u w:val="single"/>
        </w:rPr>
        <w:t xml:space="preserve">That spirit of </w:t>
      </w:r>
      <w:r w:rsidRPr="00092B2A">
        <w:rPr>
          <w:b/>
          <w:bCs/>
          <w:u w:val="single"/>
        </w:rPr>
        <w:t>competition and innovation will revolutionize space travel</w:t>
      </w:r>
      <w:r w:rsidRPr="00493979">
        <w:rPr>
          <w:b/>
          <w:bCs/>
          <w:u w:val="single"/>
        </w:rPr>
        <w:t xml:space="preserve"> in the years ahead.</w:t>
      </w:r>
      <w:r w:rsidRPr="00493979">
        <w:rPr>
          <w:sz w:val="16"/>
        </w:rPr>
        <w:t xml:space="preserve"> Indeed, Musk has his sights set far beyond Earth orbit. Already, SpaceX is working on a much larger version of the Falcon 9 reusable rocket called Super Heavy that will carry a deep-space capsule named Starship capable of carrying up to 100 people to the moon and eventually to Mars. Musk’s goal — the reason he founded SpaceX — is to colonize Mars and make humanity a multiplanetary species. He has set a goal of founding a million-person city on Mars by 2050 complete with iron foundries and pizza joints. Can it be done? Who </w:t>
      </w:r>
      <w:proofErr w:type="gramStart"/>
      <w:r w:rsidRPr="00493979">
        <w:rPr>
          <w:sz w:val="16"/>
        </w:rPr>
        <w:t>knows.</w:t>
      </w:r>
      <w:proofErr w:type="gramEnd"/>
      <w:r w:rsidRPr="00493979">
        <w:rPr>
          <w:sz w:val="16"/>
        </w:rPr>
        <w:t xml:space="preserve"> But this much is certain: </w:t>
      </w:r>
      <w:r w:rsidRPr="00493979">
        <w:rPr>
          <w:b/>
          <w:bCs/>
          <w:u w:val="single"/>
        </w:rPr>
        <w:t>Private-sector innovation is opening the door to a new era of space exploration</w:t>
      </w:r>
      <w:r w:rsidRPr="00493979">
        <w:rPr>
          <w:sz w:val="16"/>
        </w:rPr>
        <w:t>. Wouldn’t it be ironic if, just as capitalism is allowing us to explore the farthest reaches of our solar system, Americans decided to embrace socialism back here on Earth?</w:t>
      </w:r>
    </w:p>
    <w:p w14:paraId="08EEF6C3" w14:textId="77777777" w:rsidR="0016405C" w:rsidRDefault="0016405C" w:rsidP="0016405C"/>
    <w:p w14:paraId="527D472B" w14:textId="77777777" w:rsidR="0016405C" w:rsidRDefault="0016405C" w:rsidP="0016405C">
      <w:pPr>
        <w:pStyle w:val="Heading4"/>
      </w:pPr>
      <w:r>
        <w:lastRenderedPageBreak/>
        <w:t>Taking away property rights scares investors away and spills over to other space activities. Freeland 05</w:t>
      </w:r>
    </w:p>
    <w:p w14:paraId="2B201C88" w14:textId="77777777" w:rsidR="0016405C" w:rsidRPr="002C77DA" w:rsidRDefault="0016405C" w:rsidP="0016405C">
      <w:pPr>
        <w:rPr>
          <w:sz w:val="16"/>
        </w:rPr>
      </w:pPr>
      <w:r w:rsidRPr="00263890">
        <w:rPr>
          <w:sz w:val="16"/>
        </w:rPr>
        <w:t xml:space="preserve">Steven Freeland (BCom, LLB, LLM, University of New South Wales; Senior Lecturer in International Law, University of Western Sydney, Australia; and a member of the Paris-based International Institute of Space Law). “Up, Up and … Back: The Emergence of Space Tourism and Its Impact on the International Law of Outer Space.” Chicago Journal of International Law: Vol. 6: No. 1, Article 4. 2005. JDN. </w:t>
      </w:r>
      <w:hyperlink r:id="rId10" w:history="1">
        <w:r w:rsidRPr="00263890">
          <w:rPr>
            <w:rStyle w:val="Hyperlink"/>
            <w:sz w:val="16"/>
          </w:rPr>
          <w:t>https://chicagounbound.uchicago.edu/cgi/viewcontent.cgi?article=1269</w:t>
        </w:r>
        <w:r w:rsidRPr="00263890">
          <w:rPr>
            <w:rStyle w:val="Hyperlink"/>
            <w:sz w:val="16"/>
          </w:rPr>
          <w:t>&amp;</w:t>
        </w:r>
        <w:r w:rsidRPr="00263890">
          <w:rPr>
            <w:rStyle w:val="Hyperlink"/>
            <w:sz w:val="16"/>
          </w:rPr>
          <w:t>context=cjil</w:t>
        </w:r>
      </w:hyperlink>
    </w:p>
    <w:p w14:paraId="09F35411" w14:textId="77777777" w:rsidR="0016405C" w:rsidRPr="00BE7D84" w:rsidRDefault="0016405C" w:rsidP="0016405C">
      <w:pPr>
        <w:rPr>
          <w:sz w:val="12"/>
        </w:rPr>
      </w:pPr>
      <w:r w:rsidRPr="00BE7D84">
        <w:rPr>
          <w:sz w:val="12"/>
        </w:rPr>
        <w:t xml:space="preserve">V. THE NEED FOR CELESTIAL PROPERTY RIGHTS? ¶ </w:t>
      </w:r>
      <w:r w:rsidRPr="002C77DA">
        <w:rPr>
          <w:rStyle w:val="StyleUnderline"/>
        </w:rPr>
        <w:t>The</w:t>
      </w:r>
      <w:r w:rsidRPr="00BE7D84">
        <w:rPr>
          <w:sz w:val="12"/>
        </w:rPr>
        <w:t xml:space="preserve"> fundamental </w:t>
      </w:r>
      <w:r w:rsidRPr="002C77DA">
        <w:rPr>
          <w:rStyle w:val="StyleUnderline"/>
        </w:rPr>
        <w:t>principle of "non-appropriation"</w:t>
      </w:r>
      <w:r w:rsidRPr="00BE7D84">
        <w:rPr>
          <w:sz w:val="12"/>
        </w:rPr>
        <w:t xml:space="preserve"> upon which the international law of outer space </w:t>
      </w:r>
      <w:r w:rsidRPr="002C77DA">
        <w:rPr>
          <w:rStyle w:val="StyleUnderline"/>
        </w:rPr>
        <w:t>is</w:t>
      </w:r>
      <w:r w:rsidRPr="00BE7D84">
        <w:rPr>
          <w:sz w:val="12"/>
        </w:rPr>
        <w:t xml:space="preserve"> based stems from the desire of the international community </w:t>
      </w:r>
      <w:r w:rsidRPr="002C77DA">
        <w:rPr>
          <w:rStyle w:val="StyleUnderline"/>
        </w:rPr>
        <w:t>to ensure that outer space remains an area beyond the jurisdiction of any state</w:t>
      </w:r>
      <w:r w:rsidRPr="00BE7D84">
        <w:rPr>
          <w:sz w:val="12"/>
        </w:rPr>
        <w:t xml:space="preserve">(s). Similar ideals emerge from UNCLOS (in relation to the High Seas) as well as the Antarctic Treaty, 42 although in the case of the latter treaty, it was </w:t>
      </w:r>
      <w:proofErr w:type="spellStart"/>
      <w:r w:rsidRPr="00BE7D84">
        <w:rPr>
          <w:sz w:val="12"/>
        </w:rPr>
        <w:t>finalised</w:t>
      </w:r>
      <w:proofErr w:type="spellEnd"/>
      <w:r w:rsidRPr="00BE7D84">
        <w:rPr>
          <w:sz w:val="12"/>
        </w:rPr>
        <w:t xml:space="preserve"> after a number of claims of sovereignty had already been made by various States and therefore was structured to "postpone" rather than prejudice or renounce those previously asserted claims.43 In the case of outer space, its exploitation and use is expressed in Article I of the Outer Space Treaty to be "the province of all mankind," a term whose meaning is not entirely clear but has been interpreted by most commentators as evincing the desire to ensure that any State is free to engage in space activities without reference to any sovereign claims of other States. This freedom is reinforced by other parts of the same Article and is repeated in the Moon Agreement (which also applies to "other celestial bodies within the solar system, other than the earth")." </w:t>
      </w:r>
      <w:r w:rsidRPr="002C77DA">
        <w:rPr>
          <w:rStyle w:val="StyleUnderline"/>
        </w:rPr>
        <w:t>Even though</w:t>
      </w:r>
      <w:r w:rsidRPr="00BE7D84">
        <w:rPr>
          <w:sz w:val="12"/>
        </w:rPr>
        <w:t xml:space="preserve"> both the scope for space activities and </w:t>
      </w:r>
      <w:r w:rsidRPr="002C77DA">
        <w:rPr>
          <w:rStyle w:val="StyleUnderline"/>
        </w:rPr>
        <w:t xml:space="preserve">the number of private participants </w:t>
      </w:r>
      <w:proofErr w:type="gramStart"/>
      <w:r w:rsidRPr="002C77DA">
        <w:rPr>
          <w:rStyle w:val="StyleUnderline"/>
        </w:rPr>
        <w:t>have</w:t>
      </w:r>
      <w:proofErr w:type="gramEnd"/>
      <w:r w:rsidRPr="002C77DA">
        <w:rPr>
          <w:rStyle w:val="StyleUnderline"/>
        </w:rPr>
        <w:t xml:space="preserve"> expanded significantly since these treaties were </w:t>
      </w:r>
      <w:proofErr w:type="spellStart"/>
      <w:r w:rsidRPr="002C77DA">
        <w:rPr>
          <w:rStyle w:val="StyleUnderline"/>
        </w:rPr>
        <w:t>finalised</w:t>
      </w:r>
      <w:proofErr w:type="spellEnd"/>
      <w:r w:rsidRPr="002C77DA">
        <w:rPr>
          <w:rStyle w:val="StyleUnderline"/>
        </w:rPr>
        <w:t>,</w:t>
      </w:r>
      <w:r w:rsidRPr="00BE7D84">
        <w:rPr>
          <w:sz w:val="12"/>
        </w:rPr>
        <w:t xml:space="preserve"> it has still been suggested that the </w:t>
      </w:r>
      <w:proofErr w:type="spellStart"/>
      <w:r w:rsidRPr="00BE7D84">
        <w:rPr>
          <w:rStyle w:val="StyleUnderline"/>
          <w:highlight w:val="yellow"/>
        </w:rPr>
        <w:t>nonappropriation</w:t>
      </w:r>
      <w:proofErr w:type="spellEnd"/>
      <w:r w:rsidRPr="00BE7D84">
        <w:rPr>
          <w:sz w:val="12"/>
        </w:rPr>
        <w:t xml:space="preserve"> principle </w:t>
      </w:r>
      <w:r w:rsidRPr="00BE7D84">
        <w:rPr>
          <w:rStyle w:val="StyleUnderline"/>
          <w:highlight w:val="yellow"/>
        </w:rPr>
        <w:t>constitutes</w:t>
      </w:r>
      <w:r w:rsidRPr="002C77DA">
        <w:rPr>
          <w:rStyle w:val="StyleUnderline"/>
        </w:rPr>
        <w:t xml:space="preserve"> "</w:t>
      </w:r>
      <w:r w:rsidRPr="00BE7D84">
        <w:rPr>
          <w:rStyle w:val="Emphasis"/>
          <w:highlight w:val="yellow"/>
        </w:rPr>
        <w:t>a</w:t>
      </w:r>
      <w:r w:rsidRPr="00092B2A">
        <w:rPr>
          <w:rStyle w:val="Emphasis"/>
        </w:rPr>
        <w:t xml:space="preserve">n absolute </w:t>
      </w:r>
      <w:r w:rsidRPr="00BE7D84">
        <w:rPr>
          <w:rStyle w:val="Emphasis"/>
          <w:highlight w:val="yellow"/>
        </w:rPr>
        <w:t>barrier</w:t>
      </w:r>
      <w:r w:rsidRPr="002C77DA">
        <w:rPr>
          <w:rStyle w:val="StyleUnderline"/>
        </w:rPr>
        <w:t xml:space="preserve"> in the realization of every kind of space activity.</w:t>
      </w:r>
      <w:r w:rsidRPr="00BE7D84">
        <w:rPr>
          <w:sz w:val="12"/>
        </w:rPr>
        <w:t xml:space="preserve">, 4 ' </w:t>
      </w:r>
      <w:r w:rsidRPr="00BE7D84">
        <w:rPr>
          <w:rStyle w:val="Emphasis"/>
          <w:highlight w:val="yellow"/>
        </w:rPr>
        <w:t xml:space="preserve">The </w:t>
      </w:r>
      <w:r w:rsidRPr="00BE7D84">
        <w:rPr>
          <w:rStyle w:val="Emphasis"/>
        </w:rPr>
        <w:t xml:space="preserve">amount of </w:t>
      </w:r>
      <w:r w:rsidRPr="00BE7D84">
        <w:rPr>
          <w:rStyle w:val="Emphasis"/>
          <w:highlight w:val="yellow"/>
        </w:rPr>
        <w:t>capital</w:t>
      </w:r>
      <w:r w:rsidRPr="002C77DA">
        <w:rPr>
          <w:rStyle w:val="Emphasis"/>
        </w:rPr>
        <w:t xml:space="preserve"> expenditure </w:t>
      </w:r>
      <w:r w:rsidRPr="00BE7D84">
        <w:rPr>
          <w:rStyle w:val="Emphasis"/>
          <w:highlight w:val="yellow"/>
        </w:rPr>
        <w:t>required to research, scope, trial, and implement a new space activity is significant.</w:t>
      </w:r>
      <w:r w:rsidRPr="00BE7D84">
        <w:rPr>
          <w:sz w:val="12"/>
        </w:rPr>
        <w:t xml:space="preserve"> </w:t>
      </w:r>
      <w:r w:rsidRPr="002C77DA">
        <w:rPr>
          <w:rStyle w:val="StyleUnderline"/>
        </w:rPr>
        <w:t xml:space="preserve">To bring this activity to the point where it can represent </w:t>
      </w:r>
      <w:r w:rsidRPr="00BE7D84">
        <w:rPr>
          <w:rStyle w:val="StyleUnderline"/>
          <w:highlight w:val="yellow"/>
        </w:rPr>
        <w:t>a</w:t>
      </w:r>
      <w:r w:rsidRPr="002C77DA">
        <w:rPr>
          <w:rStyle w:val="StyleUnderline"/>
        </w:rPr>
        <w:t xml:space="preserve"> viable "stand alone" </w:t>
      </w:r>
      <w:r w:rsidRPr="00BE7D84">
        <w:rPr>
          <w:rStyle w:val="StyleUnderline"/>
          <w:highlight w:val="yellow"/>
        </w:rPr>
        <w:t xml:space="preserve">commercial venture </w:t>
      </w:r>
      <w:r w:rsidRPr="00BE7D84">
        <w:rPr>
          <w:rStyle w:val="Emphasis"/>
          <w:highlight w:val="yellow"/>
        </w:rPr>
        <w:t>takes many years and almost limitless funding.</w:t>
      </w:r>
      <w:r w:rsidRPr="00BE7D84">
        <w:rPr>
          <w:sz w:val="12"/>
        </w:rPr>
        <w:t xml:space="preserve"> </w:t>
      </w:r>
      <w:r w:rsidRPr="00BE7D84">
        <w:rPr>
          <w:rStyle w:val="StyleUnderline"/>
          <w:highlight w:val="yellow"/>
        </w:rPr>
        <w:t>From the perspective of a private enterprise</w:t>
      </w:r>
      <w:r w:rsidRPr="002C77DA">
        <w:rPr>
          <w:rStyle w:val="StyleUnderline"/>
        </w:rPr>
        <w:t xml:space="preserve"> </w:t>
      </w:r>
      <w:r w:rsidRPr="00BE7D84">
        <w:rPr>
          <w:sz w:val="12"/>
        </w:rPr>
        <w:t>contemplating such an activity</w:t>
      </w:r>
      <w:r w:rsidRPr="002C77DA">
        <w:rPr>
          <w:rStyle w:val="StyleUnderline"/>
        </w:rPr>
        <w:t xml:space="preserve">, </w:t>
      </w:r>
      <w:r w:rsidRPr="00BE7D84">
        <w:rPr>
          <w:rStyle w:val="StyleUnderline"/>
          <w:highlight w:val="yellow"/>
        </w:rPr>
        <w:t>it would</w:t>
      </w:r>
      <w:r w:rsidRPr="002C77DA">
        <w:rPr>
          <w:rStyle w:val="StyleUnderline"/>
        </w:rPr>
        <w:t xml:space="preserve"> quite obviously </w:t>
      </w:r>
      <w:r w:rsidRPr="00BE7D84">
        <w:rPr>
          <w:rStyle w:val="StyleUnderline"/>
          <w:highlight w:val="yellow"/>
        </w:rPr>
        <w:t>be an important element in its decision</w:t>
      </w:r>
      <w:r w:rsidRPr="002C77DA">
        <w:rPr>
          <w:rStyle w:val="StyleUnderline"/>
        </w:rPr>
        <w:t xml:space="preserve"> to devote resources to this activity </w:t>
      </w:r>
      <w:r w:rsidRPr="00BE7D84">
        <w:rPr>
          <w:rStyle w:val="StyleUnderline"/>
          <w:highlight w:val="yellow"/>
        </w:rPr>
        <w:t>that it is able to secure</w:t>
      </w:r>
      <w:r w:rsidRPr="002C77DA">
        <w:rPr>
          <w:rStyle w:val="StyleUnderline"/>
        </w:rPr>
        <w:t xml:space="preserve"> the highest degree of </w:t>
      </w:r>
      <w:r w:rsidRPr="00BE7D84">
        <w:rPr>
          <w:rStyle w:val="StyleUnderline"/>
          <w:highlight w:val="yellow"/>
        </w:rPr>
        <w:t xml:space="preserve">legal rights </w:t>
      </w:r>
      <w:proofErr w:type="gramStart"/>
      <w:r w:rsidRPr="00BE7D84">
        <w:rPr>
          <w:rStyle w:val="StyleUnderline"/>
          <w:highlight w:val="yellow"/>
        </w:rPr>
        <w:t>in order to</w:t>
      </w:r>
      <w:proofErr w:type="gramEnd"/>
      <w:r w:rsidRPr="00BE7D84">
        <w:rPr>
          <w:rStyle w:val="StyleUnderline"/>
          <w:highlight w:val="yellow"/>
        </w:rPr>
        <w:t xml:space="preserve"> protect its investment.</w:t>
      </w:r>
      <w:r w:rsidRPr="00BE7D84">
        <w:rPr>
          <w:sz w:val="12"/>
        </w:rPr>
        <w:t xml:space="preserve"> </w:t>
      </w:r>
      <w:r w:rsidRPr="00BE7D84">
        <w:rPr>
          <w:rStyle w:val="Emphasis"/>
          <w:highlight w:val="yellow"/>
        </w:rPr>
        <w:t>Security</w:t>
      </w:r>
      <w:r w:rsidRPr="00BE7D84">
        <w:rPr>
          <w:rStyle w:val="StyleUnderline"/>
          <w:highlight w:val="yellow"/>
        </w:rPr>
        <w:t xml:space="preserve"> of patent and other</w:t>
      </w:r>
      <w:r w:rsidRPr="002C77DA">
        <w:rPr>
          <w:rStyle w:val="StyleUnderline"/>
        </w:rPr>
        <w:t xml:space="preserve"> </w:t>
      </w:r>
      <w:r w:rsidRPr="00BE7D84">
        <w:rPr>
          <w:rStyle w:val="StyleUnderline"/>
          <w:highlight w:val="yellow"/>
        </w:rPr>
        <w:t>i</w:t>
      </w:r>
      <w:r w:rsidRPr="002C77DA">
        <w:rPr>
          <w:rStyle w:val="StyleUnderline"/>
        </w:rPr>
        <w:t xml:space="preserve">ntellectual </w:t>
      </w:r>
      <w:r w:rsidRPr="00CD54E3">
        <w:rPr>
          <w:rStyle w:val="StyleUnderline"/>
          <w:highlight w:val="yellow"/>
        </w:rPr>
        <w:t>property rights</w:t>
      </w:r>
      <w:r w:rsidRPr="002C77DA">
        <w:rPr>
          <w:rStyle w:val="StyleUnderline"/>
        </w:rPr>
        <w:t xml:space="preserve">, for example, </w:t>
      </w:r>
      <w:r w:rsidRPr="00BE7D84">
        <w:rPr>
          <w:rStyle w:val="StyleUnderline"/>
          <w:highlight w:val="yellow"/>
        </w:rPr>
        <w:t>are vital</w:t>
      </w:r>
      <w:r w:rsidRPr="002C77DA">
        <w:rPr>
          <w:rStyle w:val="StyleUnderline"/>
        </w:rPr>
        <w:t xml:space="preserve"> prerequisites for private enterprise research activity on the ISS</w:t>
      </w:r>
      <w:r w:rsidRPr="00BE7D84">
        <w:rPr>
          <w:sz w:val="12"/>
        </w:rPr>
        <w:t xml:space="preserve">, and these rights are specifically addressed by the ISS Agreement between the partners to the project and were applicable to the experiments undertaken by Mark Shuttleworth when he was </w:t>
      </w:r>
      <w:proofErr w:type="gramStart"/>
      <w:r w:rsidRPr="00BE7D84">
        <w:rPr>
          <w:sz w:val="12"/>
        </w:rPr>
        <w:t>onboard</w:t>
      </w:r>
      <w:proofErr w:type="gramEnd"/>
      <w:r w:rsidRPr="00BE7D84">
        <w:rPr>
          <w:sz w:val="12"/>
        </w:rPr>
        <w:t xml:space="preserve"> the ISS.46 </w:t>
      </w:r>
    </w:p>
    <w:p w14:paraId="56ECCEAA" w14:textId="77777777" w:rsidR="0016405C" w:rsidRPr="0023115E" w:rsidRDefault="0016405C" w:rsidP="0016405C">
      <w:pPr>
        <w:rPr>
          <w:b/>
          <w:bCs/>
          <w:u w:val="single"/>
        </w:rPr>
      </w:pPr>
    </w:p>
    <w:p w14:paraId="55C13C54" w14:textId="07C5697E" w:rsidR="0016405C" w:rsidRPr="000832CC" w:rsidRDefault="0016405C" w:rsidP="0016405C">
      <w:pPr>
        <w:pStyle w:val="Heading4"/>
        <w:rPr>
          <w:rFonts w:cs="Calibri"/>
        </w:rPr>
      </w:pPr>
      <w:r w:rsidRPr="000832CC">
        <w:rPr>
          <w:rFonts w:cs="Calibri"/>
        </w:rPr>
        <w:t xml:space="preserve">Asteroid mining can happen </w:t>
      </w:r>
      <w:r>
        <w:rPr>
          <w:rFonts w:cs="Calibri"/>
        </w:rPr>
        <w:t>with private sector innovation and is key to solve climate change</w:t>
      </w:r>
      <w:r w:rsidRPr="000832CC">
        <w:rPr>
          <w:rFonts w:cs="Calibri"/>
        </w:rPr>
        <w:t>. Taylor 19</w:t>
      </w:r>
    </w:p>
    <w:p w14:paraId="713443EB" w14:textId="77777777" w:rsidR="0016405C" w:rsidRPr="000832CC" w:rsidRDefault="0016405C" w:rsidP="0016405C">
      <w:r w:rsidRPr="000832CC">
        <w:t>Chris Taylor [journalist], 19 - ("How asteroid mining will save the Earth — and mint trillionaires," Mashable, 2019, accessed 12-13-2021, https://mashable.com/feature/asteroid-mining-space-economy)//ML</w:t>
      </w:r>
    </w:p>
    <w:p w14:paraId="7D1E93AA" w14:textId="77777777" w:rsidR="0016405C" w:rsidRPr="0097088D" w:rsidRDefault="0016405C" w:rsidP="0016405C">
      <w:pPr>
        <w:rPr>
          <w:sz w:val="12"/>
        </w:rPr>
      </w:pPr>
      <w:r w:rsidRPr="000832CC">
        <w:rPr>
          <w:sz w:val="12"/>
        </w:rPr>
        <w:t>How much, exactly? We’re only just beginning to guess</w:t>
      </w:r>
      <w:r w:rsidRPr="000832CC">
        <w:rPr>
          <w:rStyle w:val="StyleUnderline"/>
        </w:rPr>
        <w:t>. </w:t>
      </w:r>
      <w:proofErr w:type="spellStart"/>
      <w:r>
        <w:fldChar w:fldCharType="begin"/>
      </w:r>
      <w:r>
        <w:instrText xml:space="preserve"> HYPERLINK "http://www.asterank.com/" \t "_blank" </w:instrText>
      </w:r>
      <w:r>
        <w:fldChar w:fldCharType="separate"/>
      </w:r>
      <w:r w:rsidRPr="00D62FC3">
        <w:rPr>
          <w:rStyle w:val="StyleUnderline"/>
          <w:highlight w:val="yellow"/>
        </w:rPr>
        <w:t>Asteran</w:t>
      </w:r>
      <w:r w:rsidRPr="000832CC">
        <w:rPr>
          <w:rStyle w:val="StyleUnderline"/>
        </w:rPr>
        <w:t>k</w:t>
      </w:r>
      <w:proofErr w:type="spellEnd"/>
      <w:r>
        <w:rPr>
          <w:rStyle w:val="StyleUnderline"/>
        </w:rPr>
        <w:fldChar w:fldCharType="end"/>
      </w:r>
      <w:r w:rsidRPr="000832CC">
        <w:rPr>
          <w:rStyle w:val="StyleUnderline"/>
        </w:rPr>
        <w:t xml:space="preserve">, </w:t>
      </w:r>
      <w:r w:rsidRPr="00D62FC3">
        <w:rPr>
          <w:rStyle w:val="StyleUnderline"/>
          <w:highlight w:val="yellow"/>
        </w:rPr>
        <w:t>a</w:t>
      </w:r>
      <w:r w:rsidRPr="000832CC">
        <w:rPr>
          <w:rStyle w:val="StyleUnderline"/>
        </w:rPr>
        <w:t xml:space="preserve"> </w:t>
      </w:r>
      <w:r w:rsidRPr="00D62FC3">
        <w:rPr>
          <w:rStyle w:val="StyleUnderline"/>
          <w:highlight w:val="yellow"/>
        </w:rPr>
        <w:t>service</w:t>
      </w:r>
      <w:r w:rsidRPr="000832CC">
        <w:rPr>
          <w:rStyle w:val="StyleUnderline"/>
        </w:rPr>
        <w:t xml:space="preserve"> </w:t>
      </w:r>
      <w:r w:rsidRPr="00D62FC3">
        <w:rPr>
          <w:rStyle w:val="StyleUnderline"/>
          <w:highlight w:val="yellow"/>
        </w:rPr>
        <w:t>that keeps track of</w:t>
      </w:r>
      <w:r w:rsidRPr="000832CC">
        <w:rPr>
          <w:rStyle w:val="StyleUnderline"/>
        </w:rPr>
        <w:t xml:space="preserve"> </w:t>
      </w:r>
      <w:r w:rsidRPr="00D62FC3">
        <w:rPr>
          <w:rStyle w:val="StyleUnderline"/>
        </w:rPr>
        <w:t>some 6,000</w:t>
      </w:r>
      <w:r w:rsidRPr="000832CC">
        <w:rPr>
          <w:rStyle w:val="StyleUnderline"/>
        </w:rPr>
        <w:t xml:space="preserve"> </w:t>
      </w:r>
      <w:r w:rsidRPr="00D62FC3">
        <w:rPr>
          <w:rStyle w:val="StyleUnderline"/>
          <w:highlight w:val="yellow"/>
        </w:rPr>
        <w:t>asteroids</w:t>
      </w:r>
      <w:r w:rsidRPr="000832CC">
        <w:rPr>
          <w:rStyle w:val="StyleUnderline"/>
        </w:rPr>
        <w:t xml:space="preserve"> in NASA’s database, </w:t>
      </w:r>
      <w:r w:rsidRPr="00D62FC3">
        <w:rPr>
          <w:rStyle w:val="StyleUnderline"/>
          <w:highlight w:val="yellow"/>
        </w:rPr>
        <w:t>prices</w:t>
      </w:r>
      <w:r w:rsidRPr="000832CC">
        <w:rPr>
          <w:rStyle w:val="StyleUnderline"/>
        </w:rPr>
        <w:t xml:space="preserve"> out the </w:t>
      </w:r>
      <w:r w:rsidRPr="00D62FC3">
        <w:rPr>
          <w:rStyle w:val="StyleUnderline"/>
          <w:highlight w:val="yellow"/>
        </w:rPr>
        <w:t>estimated mineral content</w:t>
      </w:r>
      <w:r w:rsidRPr="000832CC">
        <w:rPr>
          <w:rStyle w:val="StyleUnderline"/>
        </w:rPr>
        <w:t xml:space="preserve"> in each one in the current world market. </w:t>
      </w:r>
      <w:r w:rsidRPr="00D62FC3">
        <w:rPr>
          <w:rStyle w:val="StyleUnderline"/>
          <w:highlight w:val="yellow"/>
        </w:rPr>
        <w:t>More than 500 are listed as “&gt;$100 trillion</w:t>
      </w:r>
      <w:r w:rsidRPr="000832CC">
        <w:rPr>
          <w:rStyle w:val="StyleUnderline"/>
        </w:rPr>
        <w:t xml:space="preserve">.” </w:t>
      </w:r>
      <w:r w:rsidRPr="00D62FC3">
        <w:rPr>
          <w:rStyle w:val="StyleUnderline"/>
          <w:highlight w:val="yellow"/>
        </w:rPr>
        <w:t>The</w:t>
      </w:r>
      <w:r w:rsidRPr="000832CC">
        <w:rPr>
          <w:rStyle w:val="StyleUnderline"/>
        </w:rPr>
        <w:t xml:space="preserve"> estimated </w:t>
      </w:r>
      <w:r w:rsidRPr="00D62FC3">
        <w:rPr>
          <w:rStyle w:val="StyleUnderline"/>
          <w:highlight w:val="yellow"/>
        </w:rPr>
        <w:t>profit on just the top 10 asteroids judged “most cost effective”</w:t>
      </w:r>
      <w:r w:rsidRPr="000832CC">
        <w:rPr>
          <w:rStyle w:val="StyleUnderline"/>
        </w:rPr>
        <w:t xml:space="preserve"> — that is, the easiest to reach and to mine, subtracting rocket fuel and other operating costs, </w:t>
      </w:r>
      <w:r w:rsidRPr="00D62FC3">
        <w:rPr>
          <w:rStyle w:val="StyleUnderline"/>
          <w:highlight w:val="yellow"/>
        </w:rPr>
        <w:t>is</w:t>
      </w:r>
      <w:r w:rsidRPr="000832CC">
        <w:rPr>
          <w:rStyle w:val="StyleUnderline"/>
        </w:rPr>
        <w:t xml:space="preserve"> around </w:t>
      </w:r>
      <w:r w:rsidRPr="00D62FC3">
        <w:rPr>
          <w:rStyle w:val="StyleUnderline"/>
          <w:highlight w:val="yellow"/>
        </w:rPr>
        <w:t xml:space="preserve">$1.5 </w:t>
      </w:r>
      <w:proofErr w:type="gramStart"/>
      <w:r w:rsidRPr="00D62FC3">
        <w:rPr>
          <w:rStyle w:val="StyleUnderline"/>
          <w:highlight w:val="yellow"/>
        </w:rPr>
        <w:t>trillion</w:t>
      </w:r>
      <w:r w:rsidRPr="000832CC">
        <w:rPr>
          <w:rStyle w:val="StyleUnderline"/>
        </w:rPr>
        <w:t>.¶</w:t>
      </w:r>
      <w:proofErr w:type="gramEnd"/>
      <w:r w:rsidRPr="000832CC">
        <w:rPr>
          <w:rStyle w:val="StyleUnderline"/>
        </w:rPr>
        <w:t xml:space="preserve"> </w:t>
      </w:r>
      <w:r w:rsidRPr="000832CC">
        <w:rPr>
          <w:sz w:val="12"/>
        </w:rPr>
        <w:t xml:space="preserve">Is it ours for the taking? Well, here’s the thing — we’re taking it already, and have been doing so since we started mining metals thousands of years ago. Asteroid strikes are the only reason rare metals exist in the Earth’s crust; the native ones were all sucked into our planet’s merciless iron core millions of years ago. Why not go to the </w:t>
      </w:r>
      <w:proofErr w:type="gramStart"/>
      <w:r w:rsidRPr="000832CC">
        <w:rPr>
          <w:sz w:val="12"/>
        </w:rPr>
        <w:t>source?¶</w:t>
      </w:r>
      <w:proofErr w:type="gramEnd"/>
      <w:r w:rsidRPr="000832CC">
        <w:rPr>
          <w:sz w:val="12"/>
        </w:rPr>
        <w:t xml:space="preserve"> As a side project</w:t>
      </w:r>
      <w:r w:rsidRPr="000832CC">
        <w:rPr>
          <w:rStyle w:val="StyleUnderline"/>
        </w:rPr>
        <w:t xml:space="preserve">, </w:t>
      </w:r>
      <w:r w:rsidRPr="00D62FC3">
        <w:rPr>
          <w:rStyle w:val="StyleUnderline"/>
          <w:highlight w:val="yellow"/>
        </w:rPr>
        <w:t xml:space="preserve">space mining </w:t>
      </w:r>
      <w:r w:rsidRPr="0082521A">
        <w:rPr>
          <w:rStyle w:val="StyleUnderline"/>
        </w:rPr>
        <w:t xml:space="preserve">can grab water from the rocks and comets — water which, with a little processing makes rocket fuel. Which in turn </w:t>
      </w:r>
      <w:r w:rsidRPr="00D62FC3">
        <w:rPr>
          <w:rStyle w:val="StyleUnderline"/>
          <w:highlight w:val="yellow"/>
        </w:rPr>
        <w:t xml:space="preserve">makes </w:t>
      </w:r>
      <w:r w:rsidRPr="0082521A">
        <w:rPr>
          <w:rStyle w:val="StyleUnderline"/>
        </w:rPr>
        <w:t xml:space="preserve">even more </w:t>
      </w:r>
      <w:r w:rsidRPr="00D62FC3">
        <w:rPr>
          <w:rStyle w:val="StyleUnderline"/>
          <w:highlight w:val="yellow"/>
        </w:rPr>
        <w:t>currently unimaginable space operations possible</w:t>
      </w:r>
      <w:r w:rsidRPr="000832CC">
        <w:rPr>
          <w:rStyle w:val="StyleUnderline"/>
        </w:rPr>
        <w:t xml:space="preserve">, </w:t>
      </w:r>
      <w:r w:rsidRPr="00C14378">
        <w:rPr>
          <w:rStyle w:val="StyleUnderline"/>
          <w:highlight w:val="yellow"/>
        </w:rPr>
        <w:t>including ones that could give the planet all the energy it needs to avert climate catastrophe</w:t>
      </w:r>
      <w:r w:rsidRPr="000832CC">
        <w:rPr>
          <w:rStyle w:val="StyleUnderline"/>
        </w:rPr>
        <w:t>.</w:t>
      </w:r>
      <w:r w:rsidRPr="000832CC">
        <w:rPr>
          <w:sz w:val="12"/>
        </w:rPr>
        <w:t xml:space="preserve"> Cislunar space — the bit around us and the moon, the local neighborhood, basically — is about to get very </w:t>
      </w:r>
      <w:proofErr w:type="gramStart"/>
      <w:r w:rsidRPr="000832CC">
        <w:rPr>
          <w:sz w:val="12"/>
        </w:rPr>
        <w:t>interesting.¶</w:t>
      </w:r>
      <w:proofErr w:type="gramEnd"/>
      <w:r w:rsidRPr="000832CC">
        <w:rPr>
          <w:sz w:val="12"/>
        </w:rPr>
        <w:t xml:space="preserve"> It’s hard, even for the most asteroid-minded visionaries, to truly believe the full scope of this future space economy right now. Just as hard as it would have been in 1945, when an engineer named </w:t>
      </w:r>
      <w:proofErr w:type="spellStart"/>
      <w:r w:rsidRPr="000832CC">
        <w:rPr>
          <w:sz w:val="12"/>
        </w:rPr>
        <w:t>Vannevar</w:t>
      </w:r>
      <w:proofErr w:type="spellEnd"/>
      <w:r w:rsidRPr="000832CC">
        <w:rPr>
          <w:sz w:val="12"/>
        </w:rPr>
        <w:t xml:space="preserve"> Bush first proposed </w:t>
      </w:r>
      <w:hyperlink r:id="rId11" w:tgtFrame="_blank" w:history="1">
        <w:r w:rsidRPr="000832CC">
          <w:rPr>
            <w:rStyle w:val="Hyperlink"/>
            <w:rFonts w:eastAsiaTheme="majorEastAsia"/>
            <w:sz w:val="12"/>
          </w:rPr>
          <w:t>a vast library of shared knowledge that people the world over would access via personal computers</w:t>
        </w:r>
      </w:hyperlink>
      <w:r w:rsidRPr="000832CC">
        <w:rPr>
          <w:sz w:val="12"/>
        </w:rPr>
        <w:t xml:space="preserve">, to see that mushroom into a global network of streaming movies and grandmas posting photos and trolls and spies who move the needle on presidential elections. ¶ No technology’s pioneer can predict its second-order </w:t>
      </w:r>
      <w:proofErr w:type="gramStart"/>
      <w:r w:rsidRPr="000832CC">
        <w:rPr>
          <w:sz w:val="12"/>
        </w:rPr>
        <w:t>effects.¶</w:t>
      </w:r>
      <w:proofErr w:type="gramEnd"/>
      <w:r w:rsidRPr="000832CC">
        <w:rPr>
          <w:sz w:val="12"/>
        </w:rPr>
        <w:t xml:space="preserve"> The space vision thing is particularly difficult in 2019. Not only do we have plenty of urgent problems with democracy and justice to keep us occupied, but the only two companies on the planet to have gone public with asteroid-mining business plans, startups that seemed to be going strong and had launched satellites already, were just bought by larger companies that are, shall we say, less comfortable executing on long-term visions.¶ Planetary Resources was founded in 2012 in a blaze of publicity. Its funding came from, among others, Larry Page, Eric Schmidt, Ross Perot, and the country of Luxembourg. It had inked an orbital launch deal with Virgin Galactic. And it was sold last October to a blockchain software company. (To 21st </w:t>
      </w:r>
      <w:r w:rsidRPr="000832CC">
        <w:rPr>
          <w:sz w:val="12"/>
        </w:rPr>
        <w:lastRenderedPageBreak/>
        <w:t>century readers, this paragraph would look like I’m playing tech world mad libs</w:t>
      </w:r>
      <w:proofErr w:type="gramStart"/>
      <w:r w:rsidRPr="000832CC">
        <w:rPr>
          <w:sz w:val="12"/>
        </w:rPr>
        <w:t>.)¶</w:t>
      </w:r>
      <w:proofErr w:type="gramEnd"/>
      <w:r w:rsidRPr="000832CC">
        <w:rPr>
          <w:sz w:val="12"/>
        </w:rPr>
        <w:t xml:space="preserve"> In January, the other company, Deep Space Industries, also partly funded by Luxembourg (way to get in the space race, Luxembourg!), was sold to Bradford Space, owned by a U.S. investment group called the American Industrial Acquisition Corporation. Maybe these new overlords plan on continuing their acquisitions' asteroid mining endeavors rather than stripping the companies for parts. Both companies have been notably silent on the subject. “The asteroid mining bubble has burst,” </w:t>
      </w:r>
      <w:hyperlink r:id="rId12" w:tgtFrame="_blank" w:history="1">
        <w:r w:rsidRPr="000832CC">
          <w:rPr>
            <w:rStyle w:val="Hyperlink"/>
            <w:rFonts w:eastAsiaTheme="majorEastAsia"/>
            <w:sz w:val="12"/>
          </w:rPr>
          <w:t>declared The Space Review</w:t>
        </w:r>
      </w:hyperlink>
      <w:r w:rsidRPr="000832CC">
        <w:rPr>
          <w:sz w:val="12"/>
        </w:rPr>
        <w:t xml:space="preserve">, one of the few online publications to even pay attention.¶ That’s also to be expected. After all, anyone trying to build Google in 1945 would go bankrupt. Just as the internet needed a half-dozen major leaps forward in computing before it could even exist, space industry needs its launch </w:t>
      </w:r>
      <w:proofErr w:type="gramStart"/>
      <w:r w:rsidRPr="000832CC">
        <w:rPr>
          <w:sz w:val="12"/>
        </w:rPr>
        <w:t>infrastructure.¶</w:t>
      </w:r>
      <w:proofErr w:type="gramEnd"/>
      <w:r w:rsidRPr="000832CC">
        <w:rPr>
          <w:sz w:val="12"/>
        </w:rPr>
        <w:t xml:space="preserve"> Currently, the world’s richest person and its most well-known entrepreneur, </w:t>
      </w:r>
      <w:r w:rsidRPr="000832CC">
        <w:rPr>
          <w:rStyle w:val="StyleUnderline"/>
        </w:rPr>
        <w:t xml:space="preserve">Jeff </w:t>
      </w:r>
      <w:r w:rsidRPr="007B5290">
        <w:rPr>
          <w:rStyle w:val="StyleUnderline"/>
          <w:highlight w:val="yellow"/>
        </w:rPr>
        <w:t>Bezos</w:t>
      </w:r>
      <w:r w:rsidRPr="000832CC">
        <w:rPr>
          <w:rStyle w:val="StyleUnderline"/>
        </w:rPr>
        <w:t xml:space="preserve"> </w:t>
      </w:r>
      <w:r w:rsidRPr="007B5290">
        <w:rPr>
          <w:rStyle w:val="StyleUnderline"/>
          <w:highlight w:val="yellow"/>
        </w:rPr>
        <w:t>and</w:t>
      </w:r>
      <w:r w:rsidRPr="000832CC">
        <w:rPr>
          <w:rStyle w:val="StyleUnderline"/>
        </w:rPr>
        <w:t xml:space="preserve"> Elon </w:t>
      </w:r>
      <w:r w:rsidRPr="007B5290">
        <w:rPr>
          <w:rStyle w:val="StyleUnderline"/>
          <w:highlight w:val="yellow"/>
        </w:rPr>
        <w:t>Musk</w:t>
      </w:r>
      <w:r w:rsidRPr="000832CC">
        <w:rPr>
          <w:rStyle w:val="StyleUnderline"/>
        </w:rPr>
        <w:t>, respectively</w:t>
      </w:r>
      <w:r w:rsidRPr="007B5290">
        <w:rPr>
          <w:rStyle w:val="StyleUnderline"/>
          <w:highlight w:val="yellow"/>
        </w:rPr>
        <w:t>, are working on the</w:t>
      </w:r>
      <w:r w:rsidRPr="000832CC">
        <w:rPr>
          <w:rStyle w:val="StyleUnderline"/>
        </w:rPr>
        <w:t xml:space="preserve"> relatively </w:t>
      </w:r>
      <w:r w:rsidRPr="007B5290">
        <w:rPr>
          <w:rStyle w:val="StyleUnderline"/>
          <w:highlight w:val="yellow"/>
        </w:rPr>
        <w:t>cheap reusable rockets asteroid pioneers will need</w:t>
      </w:r>
      <w:r w:rsidRPr="000832CC">
        <w:rPr>
          <w:rStyle w:val="StyleUnderline"/>
        </w:rPr>
        <w:t>.</w:t>
      </w:r>
      <w:r w:rsidRPr="000832CC">
        <w:rPr>
          <w:sz w:val="12"/>
        </w:rPr>
        <w:t xml:space="preserve"> (As I was writing this, Bezos announced in an email blast that one of his New Shepherd rockets had flown to space and back five times like it was nothing, delivering 38 payloads for various customers while remaining entirely intact.) ¶ Meanwhile, quietly, Earth’s scientists are laying the groundwork of research the space economy needs. </w:t>
      </w:r>
      <w:r w:rsidRPr="000832CC">
        <w:rPr>
          <w:rStyle w:val="StyleUnderline"/>
        </w:rPr>
        <w:t xml:space="preserve">Japan’s Hayabusa 2 spacecraft has been in orbit around asteroid </w:t>
      </w:r>
      <w:proofErr w:type="spellStart"/>
      <w:r w:rsidRPr="000832CC">
        <w:rPr>
          <w:rStyle w:val="StyleUnderline"/>
        </w:rPr>
        <w:t>Ryugu</w:t>
      </w:r>
      <w:proofErr w:type="spellEnd"/>
      <w:r w:rsidRPr="000832CC">
        <w:rPr>
          <w:rStyle w:val="StyleUnderline"/>
        </w:rPr>
        <w:t xml:space="preserve"> for the last year and a half, learning everything it can. (</w:t>
      </w:r>
      <w:proofErr w:type="spellStart"/>
      <w:r w:rsidRPr="000832CC">
        <w:rPr>
          <w:rStyle w:val="StyleUnderline"/>
        </w:rPr>
        <w:t>Ryugu</w:t>
      </w:r>
      <w:proofErr w:type="spellEnd"/>
      <w:r w:rsidRPr="000832CC">
        <w:rPr>
          <w:rStyle w:val="StyleUnderline"/>
        </w:rPr>
        <w:t xml:space="preserve">, worth $30 billion according to </w:t>
      </w:r>
      <w:proofErr w:type="spellStart"/>
      <w:r w:rsidRPr="000832CC">
        <w:rPr>
          <w:rStyle w:val="StyleUnderline"/>
        </w:rPr>
        <w:t>Asterank</w:t>
      </w:r>
      <w:proofErr w:type="spellEnd"/>
      <w:r w:rsidRPr="000832CC">
        <w:rPr>
          <w:rStyle w:val="StyleUnderline"/>
        </w:rPr>
        <w:t xml:space="preserve">, is the website's #1 most cost-effective target.) The craft dropped </w:t>
      </w:r>
      <w:hyperlink r:id="rId13" w:tgtFrame="_blank" w:history="1">
        <w:r w:rsidRPr="000832CC">
          <w:rPr>
            <w:rStyle w:val="StyleUnderline"/>
            <w:rFonts w:eastAsiaTheme="majorEastAsia"/>
          </w:rPr>
          <w:t>tiny hopping robot rovers</w:t>
        </w:r>
      </w:hyperlink>
      <w:r w:rsidRPr="000832CC">
        <w:rPr>
          <w:rStyle w:val="StyleUnderline"/>
        </w:rPr>
        <w:t xml:space="preserve"> and a </w:t>
      </w:r>
      <w:hyperlink r:id="rId14" w:tgtFrame="_blank" w:history="1">
        <w:r w:rsidRPr="000832CC">
          <w:rPr>
            <w:rStyle w:val="StyleUnderline"/>
            <w:rFonts w:eastAsiaTheme="majorEastAsia"/>
          </w:rPr>
          <w:t>small bomb</w:t>
        </w:r>
      </w:hyperlink>
      <w:r w:rsidRPr="000832CC">
        <w:rPr>
          <w:rStyle w:val="StyleUnderline"/>
        </w:rPr>
        <w:t xml:space="preserve"> on its target; pictures of the small crater that resulted were released afterward</w:t>
      </w:r>
      <w:r w:rsidRPr="000832CC">
        <w:rPr>
          <w:sz w:val="12"/>
        </w:rPr>
        <w:t xml:space="preserve">s.¶ Officially, the mission is to help us figure out how the solar system formed. Unofficially, it will help us understand whether all those useful metals clump together at the heart of an asteroid, as some theorize. If so, it’s game on for asteroid prospectors. If not, we can still get at the metals with other techniques, such as optical mining (which basically involves sticking an asteroid in a bag and drilling with sunlight; sounds nuts to us, but </w:t>
      </w:r>
      <w:hyperlink r:id="rId15" w:tgtFrame="_blank" w:history="1">
        <w:r w:rsidRPr="000832CC">
          <w:rPr>
            <w:rStyle w:val="Hyperlink"/>
            <w:rFonts w:eastAsiaTheme="majorEastAsia"/>
            <w:sz w:val="12"/>
          </w:rPr>
          <w:t>NASA has proved it in the lab</w:t>
        </w:r>
      </w:hyperlink>
      <w:r w:rsidRPr="000832CC">
        <w:rPr>
          <w:sz w:val="12"/>
        </w:rPr>
        <w:t xml:space="preserve">). It’ll just take more </w:t>
      </w:r>
      <w:proofErr w:type="gramStart"/>
      <w:r w:rsidRPr="000832CC">
        <w:rPr>
          <w:sz w:val="12"/>
        </w:rPr>
        <w:t>time.¶</w:t>
      </w:r>
      <w:proofErr w:type="gramEnd"/>
      <w:r w:rsidRPr="000832CC">
        <w:rPr>
          <w:sz w:val="12"/>
        </w:rPr>
        <w:t xml:space="preserve"> Effectively, we’ve just made our first mark at the base of the first space mineshaft. And there’s more to come in 2020 when Hayabusa 2 returns to Earth bearing samples. If its buckets of sand contain a modicum of gold dust, tiny chunks of platinum or pebbles of compressed carbon — aka diamonds — then the Duchy of Luxembourg won’t be the only deep-pocketed investor to sit up and take </w:t>
      </w:r>
      <w:proofErr w:type="gramStart"/>
      <w:r w:rsidRPr="000832CC">
        <w:rPr>
          <w:sz w:val="12"/>
        </w:rPr>
        <w:t>notice.¶</w:t>
      </w:r>
      <w:proofErr w:type="gramEnd"/>
      <w:r w:rsidRPr="000832CC">
        <w:rPr>
          <w:sz w:val="12"/>
        </w:rPr>
        <w:t xml:space="preserve"> </w:t>
      </w:r>
      <w:r w:rsidRPr="002A0840">
        <w:rPr>
          <w:rStyle w:val="StyleUnderline"/>
          <w:highlight w:val="yellow"/>
        </w:rPr>
        <w:t>The possibility of private missions to asteroids,</w:t>
      </w:r>
      <w:r w:rsidRPr="000832CC">
        <w:rPr>
          <w:rStyle w:val="StyleUnderline"/>
        </w:rPr>
        <w:t xml:space="preserve"> with or without a human crew, </w:t>
      </w:r>
      <w:r w:rsidRPr="002A0840">
        <w:rPr>
          <w:rStyle w:val="StyleUnderline"/>
          <w:highlight w:val="yellow"/>
        </w:rPr>
        <w:t>is almost here</w:t>
      </w:r>
      <w:r w:rsidRPr="000832CC">
        <w:rPr>
          <w:rStyle w:val="StyleUnderline"/>
        </w:rPr>
        <w:t>. Th</w:t>
      </w:r>
      <w:r w:rsidRPr="000832CC">
        <w:rPr>
          <w:sz w:val="12"/>
        </w:rPr>
        <w:t xml:space="preserve">e next step in the process that takes us from here to where you are? Tell us an inspiring story about it, one that makes people believe, and start to imagine themselves mining in space. How would you explain the world-changing nature of the internet to 1945? How would you persuade them that there was gold to be mined in </w:t>
      </w:r>
      <w:proofErr w:type="spellStart"/>
      <w:r w:rsidRPr="000832CC">
        <w:rPr>
          <w:sz w:val="12"/>
        </w:rPr>
        <w:t>Vannevar</w:t>
      </w:r>
      <w:proofErr w:type="spellEnd"/>
      <w:r w:rsidRPr="000832CC">
        <w:rPr>
          <w:sz w:val="12"/>
        </w:rPr>
        <w:t xml:space="preserve"> Bush’s idea? You’d let the new economy and its benefits play out in the form of a </w:t>
      </w:r>
      <w:proofErr w:type="gramStart"/>
      <w:r w:rsidRPr="000832CC">
        <w:rPr>
          <w:sz w:val="12"/>
        </w:rPr>
        <w:t>novel.¶</w:t>
      </w:r>
      <w:proofErr w:type="gramEnd"/>
      <w:r w:rsidRPr="000832CC">
        <w:rPr>
          <w:sz w:val="12"/>
        </w:rPr>
        <w:t xml:space="preserve"> As Hayabusa dropped a bomb on </w:t>
      </w:r>
      <w:proofErr w:type="spellStart"/>
      <w:r w:rsidRPr="000832CC">
        <w:rPr>
          <w:sz w:val="12"/>
        </w:rPr>
        <w:t>Ryugu</w:t>
      </w:r>
      <w:proofErr w:type="spellEnd"/>
      <w:r w:rsidRPr="000832CC">
        <w:rPr>
          <w:sz w:val="12"/>
        </w:rPr>
        <w:t xml:space="preserve">, Daniel Suarez was making the exact same asteroid the target of his fiction. Suarez is a tech consultant and developer turned New York Times bestselling author. His novels thus far have been techno-thrillers: his debut, </w:t>
      </w:r>
      <w:hyperlink r:id="rId16" w:tgtFrame="_blank" w:history="1">
        <w:r w:rsidRPr="000832CC">
          <w:rPr>
            <w:rStyle w:val="Hyperlink"/>
            <w:rFonts w:eastAsiaTheme="majorEastAsia"/>
            <w:sz w:val="12"/>
          </w:rPr>
          <w:t>Daemon</w:t>
        </w:r>
      </w:hyperlink>
      <w:r w:rsidRPr="000832CC">
        <w:rPr>
          <w:sz w:val="12"/>
        </w:rPr>
        <w:t xml:space="preserve">, a novel of Silicon Valley’s worst nightmare, AI run rampant, made more than a million dollars.¶ So it was a telling shift in cultural mood that Suarez’s latest thriller is also a very in-depth description of — and thinly-disguised advocacy for — asteroid mining. In </w:t>
      </w:r>
      <w:hyperlink r:id="rId17" w:tgtFrame="_blank" w:history="1">
        <w:r w:rsidRPr="000832CC">
          <w:rPr>
            <w:rStyle w:val="Hyperlink"/>
            <w:rFonts w:eastAsiaTheme="majorEastAsia"/>
            <w:sz w:val="12"/>
          </w:rPr>
          <w:t>Delta-v</w:t>
        </w:r>
      </w:hyperlink>
      <w:r w:rsidRPr="000832CC">
        <w:rPr>
          <w:sz w:val="12"/>
        </w:rPr>
        <w:t>, published in April, a billionaire in the 2030s named Nathan Joyce recruits a team of adventurers who know nothing about space — a world-renowned cave-diver, a world-renowned mountaineer — for the first crewed asteroid mission.¶ Elon Musk fans might expect this to be Joyce’s tale, but he soon fades into the background. The asteroid-</w:t>
      </w:r>
      <w:proofErr w:type="spellStart"/>
      <w:r w:rsidRPr="000832CC">
        <w:rPr>
          <w:sz w:val="12"/>
        </w:rPr>
        <w:t>nauts</w:t>
      </w:r>
      <w:proofErr w:type="spellEnd"/>
      <w:r w:rsidRPr="000832CC">
        <w:rPr>
          <w:sz w:val="12"/>
        </w:rPr>
        <w:t xml:space="preserve"> are the true heroes of Delta-v. Not only are they offered a massive payday — $6 million each for four years’ work — they also have agency in key decisions in the distant enterprise. Suarez deliberately based them on present-day heroes. The mission is essential, Joyce declares, to save Earth from its major problems. First of all, the fictional billionaire wheels in a fictional Nobel economist to demonstrate the actual truth that the entire global economy is sitting on a </w:t>
      </w:r>
      <w:hyperlink r:id="rId18" w:tgtFrame="_blank" w:history="1">
        <w:r w:rsidRPr="000832CC">
          <w:rPr>
            <w:rStyle w:val="Hyperlink"/>
            <w:rFonts w:eastAsiaTheme="majorEastAsia"/>
            <w:sz w:val="12"/>
          </w:rPr>
          <w:t>mountain of debt</w:t>
        </w:r>
      </w:hyperlink>
      <w:r w:rsidRPr="000832CC">
        <w:rPr>
          <w:sz w:val="12"/>
        </w:rPr>
        <w:t xml:space="preserve">. It has to keep growing or it will implode, so we might as well take the majority of the industrial growth off-world where it can’t do any more harm to the </w:t>
      </w:r>
      <w:proofErr w:type="gramStart"/>
      <w:r w:rsidRPr="000832CC">
        <w:rPr>
          <w:sz w:val="12"/>
        </w:rPr>
        <w:t>biosphere.¶</w:t>
      </w:r>
      <w:proofErr w:type="gramEnd"/>
      <w:r w:rsidRPr="000832CC">
        <w:rPr>
          <w:sz w:val="12"/>
        </w:rPr>
        <w:t xml:space="preserve"> Secondly, there’s the climate change fix. </w:t>
      </w:r>
      <w:r w:rsidRPr="00C14378">
        <w:rPr>
          <w:rStyle w:val="StyleUnderline"/>
        </w:rPr>
        <w:t xml:space="preserve">Suarez sees </w:t>
      </w:r>
      <w:r w:rsidRPr="00C14378">
        <w:rPr>
          <w:rStyle w:val="StyleUnderline"/>
          <w:highlight w:val="yellow"/>
        </w:rPr>
        <w:t>asteroid mining</w:t>
      </w:r>
      <w:r w:rsidRPr="00C14378">
        <w:rPr>
          <w:rStyle w:val="StyleUnderline"/>
        </w:rPr>
        <w:t xml:space="preserve"> as </w:t>
      </w:r>
      <w:r w:rsidRPr="00C14378">
        <w:rPr>
          <w:rStyle w:val="StyleUnderline"/>
          <w:highlight w:val="yellow"/>
        </w:rPr>
        <w:t xml:space="preserve">the only way we’re going to build </w:t>
      </w:r>
      <w:hyperlink r:id="rId19" w:tgtFrame="_blank" w:history="1">
        <w:r w:rsidRPr="00C14378">
          <w:rPr>
            <w:rStyle w:val="StyleUnderline"/>
            <w:highlight w:val="yellow"/>
          </w:rPr>
          <w:t>solar power satellites</w:t>
        </w:r>
      </w:hyperlink>
      <w:r w:rsidRPr="00C14378">
        <w:rPr>
          <w:rStyle w:val="StyleUnderline"/>
        </w:rPr>
        <w:t>.</w:t>
      </w:r>
      <w:r w:rsidRPr="000832CC">
        <w:rPr>
          <w:sz w:val="12"/>
        </w:rPr>
        <w:t xml:space="preserve"> </w:t>
      </w:r>
      <w:r w:rsidRPr="00C14378">
        <w:rPr>
          <w:rStyle w:val="StyleUnderline"/>
          <w:highlight w:val="yellow"/>
        </w:rPr>
        <w:t>Which</w:t>
      </w:r>
      <w:r w:rsidRPr="000832CC">
        <w:rPr>
          <w:sz w:val="12"/>
        </w:rPr>
        <w:t xml:space="preserve">, as you </w:t>
      </w:r>
      <w:r w:rsidRPr="000832CC">
        <w:rPr>
          <w:rStyle w:val="StyleUnderline"/>
        </w:rPr>
        <w:t xml:space="preserve">probably know, </w:t>
      </w:r>
      <w:r w:rsidRPr="00C14378">
        <w:rPr>
          <w:rStyle w:val="StyleUnderline"/>
          <w:highlight w:val="yellow"/>
        </w:rPr>
        <w:t>is a form of uninterrupted solar power</w:t>
      </w:r>
      <w:r w:rsidRPr="000832CC">
        <w:rPr>
          <w:rStyle w:val="StyleUnderline"/>
        </w:rPr>
        <w:t xml:space="preserve"> collection </w:t>
      </w:r>
      <w:r w:rsidRPr="00C14378">
        <w:rPr>
          <w:rStyle w:val="StyleUnderline"/>
          <w:highlight w:val="yellow"/>
        </w:rPr>
        <w:t>that is</w:t>
      </w:r>
      <w:r w:rsidRPr="000832CC">
        <w:rPr>
          <w:rStyle w:val="StyleUnderline"/>
        </w:rPr>
        <w:t xml:space="preserve"> theoretically </w:t>
      </w:r>
      <w:r w:rsidRPr="00C14378">
        <w:rPr>
          <w:rStyle w:val="StyleUnderline"/>
          <w:highlight w:val="yellow"/>
        </w:rPr>
        <w:t>more effective</w:t>
      </w:r>
      <w:r w:rsidRPr="000832CC">
        <w:rPr>
          <w:rStyle w:val="StyleUnderline"/>
        </w:rPr>
        <w:t xml:space="preserve">, inch for inch, </w:t>
      </w:r>
      <w:r w:rsidRPr="00C14378">
        <w:rPr>
          <w:rStyle w:val="StyleUnderline"/>
          <w:highlight w:val="yellow"/>
        </w:rPr>
        <w:t>than any solar panels on Earth at high noon, but operating 24/</w:t>
      </w:r>
      <w:r w:rsidRPr="000832CC">
        <w:rPr>
          <w:rStyle w:val="StyleUnderline"/>
        </w:rPr>
        <w:t>7.</w:t>
      </w:r>
      <w:r w:rsidRPr="000832CC">
        <w:rPr>
          <w:sz w:val="12"/>
        </w:rPr>
        <w:t xml:space="preserve"> (In space, basically, it’s always double high noon). ¶ </w:t>
      </w:r>
      <w:r w:rsidRPr="00C14378">
        <w:rPr>
          <w:rStyle w:val="StyleUnderline"/>
          <w:highlight w:val="yellow"/>
        </w:rPr>
        <w:t>The power collected is beamed back to</w:t>
      </w:r>
      <w:r w:rsidRPr="000832CC">
        <w:rPr>
          <w:rStyle w:val="StyleUnderline"/>
        </w:rPr>
        <w:t xml:space="preserve"> large receptors on </w:t>
      </w:r>
      <w:r w:rsidRPr="00C14378">
        <w:rPr>
          <w:rStyle w:val="StyleUnderline"/>
          <w:highlight w:val="yellow"/>
        </w:rPr>
        <w:t>Earth</w:t>
      </w:r>
      <w:r w:rsidRPr="000832CC">
        <w:rPr>
          <w:rStyle w:val="StyleUnderline"/>
        </w:rPr>
        <w:t xml:space="preserve"> with large, low-power microwaves, which researchers think will be harmless enough to let humans and animals pass through the beam. </w:t>
      </w:r>
      <w:r w:rsidRPr="00D6737F">
        <w:rPr>
          <w:rStyle w:val="StyleUnderline"/>
          <w:highlight w:val="yellow"/>
        </w:rPr>
        <w:t>A space solar power array</w:t>
      </w:r>
      <w:r w:rsidRPr="000832CC">
        <w:rPr>
          <w:rStyle w:val="StyleUnderline"/>
        </w:rPr>
        <w:t xml:space="preserve"> like </w:t>
      </w:r>
      <w:hyperlink r:id="rId20" w:anchor="2d3f78a54386" w:tgtFrame="_blank" w:history="1">
        <w:r w:rsidRPr="000832CC">
          <w:rPr>
            <w:rStyle w:val="StyleUnderline"/>
            <w:rFonts w:eastAsiaTheme="majorEastAsia"/>
          </w:rPr>
          <w:t>the one China is said to be working on</w:t>
        </w:r>
      </w:hyperlink>
      <w:r w:rsidRPr="000832CC">
        <w:rPr>
          <w:rStyle w:val="StyleUnderline"/>
        </w:rPr>
        <w:t xml:space="preserve"> </w:t>
      </w:r>
      <w:r w:rsidRPr="00D6737F">
        <w:rPr>
          <w:rStyle w:val="StyleUnderline"/>
          <w:highlight w:val="yellow"/>
        </w:rPr>
        <w:t>could reliably supply</w:t>
      </w:r>
      <w:r w:rsidRPr="000832CC">
        <w:rPr>
          <w:rStyle w:val="StyleUnderline"/>
        </w:rPr>
        <w:t xml:space="preserve"> 2,000 gigawatts — or </w:t>
      </w:r>
      <w:r w:rsidRPr="00D6737F">
        <w:rPr>
          <w:rStyle w:val="StyleUnderline"/>
          <w:highlight w:val="yellow"/>
        </w:rPr>
        <w:t>over 1,000 times more power than the largest solar farm currently in existence</w:t>
      </w:r>
      <w:r w:rsidRPr="000832CC">
        <w:rPr>
          <w:sz w:val="12"/>
        </w:rPr>
        <w:t xml:space="preserve">. ¶ </w:t>
      </w:r>
      <w:r w:rsidRPr="000832CC">
        <w:rPr>
          <w:rStyle w:val="StyleUnderline"/>
        </w:rPr>
        <w:t>“</w:t>
      </w:r>
      <w:r w:rsidRPr="000E1C2E">
        <w:rPr>
          <w:rStyle w:val="StyleUnderline"/>
          <w:highlight w:val="yellow"/>
        </w:rPr>
        <w:t>We're looking at a 20-year window to completely replace human civilization's power infrastructure</w:t>
      </w:r>
      <w:r w:rsidRPr="000832CC">
        <w:rPr>
          <w:sz w:val="12"/>
        </w:rPr>
        <w:t xml:space="preserve">,” Suarez told me, citing the report of the Intergovernmental Panel on Climate Change on the coming catastrophe. Solar satellite technology “has existed since the 1970s. </w:t>
      </w:r>
      <w:r w:rsidRPr="000E1C2E">
        <w:rPr>
          <w:rStyle w:val="StyleUnderline"/>
          <w:highlight w:val="yellow"/>
        </w:rPr>
        <w:t>What we were missing is millions of tons of construction materials in orbit. Asteroid mining can place it there</w:t>
      </w:r>
      <w:proofErr w:type="gramStart"/>
      <w:r w:rsidRPr="000832CC">
        <w:rPr>
          <w:rStyle w:val="StyleUnderline"/>
        </w:rPr>
        <w:t>.”¶</w:t>
      </w:r>
      <w:proofErr w:type="gramEnd"/>
      <w:r w:rsidRPr="000832CC">
        <w:rPr>
          <w:sz w:val="12"/>
        </w:rPr>
        <w:t xml:space="preserve"> The Earth-centric early 21st century can’t really wrap its brain around this, but the idea is not to bring all that building material and precious metals down into our gravity well. Far better to create a whole new commodities exchange in space. You mine the useful stuff of asteroids both near to Earth and far, thousands of them taking less energy to reach than the moon. That’s something else we’re still </w:t>
      </w:r>
      <w:proofErr w:type="gramStart"/>
      <w:r w:rsidRPr="000832CC">
        <w:rPr>
          <w:sz w:val="12"/>
        </w:rPr>
        <w:t>grasping,</w:t>
      </w:r>
      <w:proofErr w:type="gramEnd"/>
      <w:r w:rsidRPr="000832CC">
        <w:rPr>
          <w:sz w:val="12"/>
        </w:rPr>
        <w:t xml:space="preserve"> how relatively easy it is to ship stuff in zero-G environments. ¶ Robot craft can move 10-meter boulders like they’re nothing. You bring it all back to sell to companies that will refine and synthesize it in orbit for a myriad of purposes. </w:t>
      </w:r>
      <w:r w:rsidRPr="000832CC">
        <w:rPr>
          <w:rStyle w:val="StyleUnderline"/>
        </w:rPr>
        <w:t xml:space="preserve">Big pharma, to take one controversial industry, would </w:t>
      </w:r>
      <w:hyperlink r:id="rId21" w:tgtFrame="_blank" w:history="1">
        <w:r w:rsidRPr="000832CC">
          <w:rPr>
            <w:rStyle w:val="StyleUnderline"/>
            <w:rFonts w:eastAsiaTheme="majorEastAsia"/>
          </w:rPr>
          <w:t>benefit by taking its manufacturing off-world</w:t>
        </w:r>
      </w:hyperlink>
      <w:r w:rsidRPr="000832CC">
        <w:rPr>
          <w:rStyle w:val="StyleUnderline"/>
        </w:rPr>
        <w:t xml:space="preserve">. The molecular structure of many chemicals grows better in </w:t>
      </w:r>
      <w:proofErr w:type="gramStart"/>
      <w:r w:rsidRPr="000832CC">
        <w:rPr>
          <w:rStyle w:val="StyleUnderline"/>
        </w:rPr>
        <w:t>microgravity.¶</w:t>
      </w:r>
      <w:proofErr w:type="gramEnd"/>
      <w:r w:rsidRPr="000832CC">
        <w:rPr>
          <w:rStyle w:val="StyleUnderline"/>
        </w:rPr>
        <w:t xml:space="preserve"> </w:t>
      </w:r>
      <w:r w:rsidRPr="000832CC">
        <w:rPr>
          <w:sz w:val="12"/>
        </w:rPr>
        <w:t xml:space="preserve">The expectation is that a lot of these space businesses — and all the orbital infrastructure designed to support them — will be automated, controlled remotely via telepresence, and monitored by AI. But Suarez is adamant </w:t>
      </w:r>
      <w:r w:rsidRPr="000832CC">
        <w:rPr>
          <w:rStyle w:val="StyleUnderline"/>
        </w:rPr>
        <w:t xml:space="preserve">that thousands if not millions of actual human workers will thrive in the space economy, even as robots take their jobs in old industries back on </w:t>
      </w:r>
      <w:proofErr w:type="gramStart"/>
      <w:r w:rsidRPr="000832CC">
        <w:rPr>
          <w:rStyle w:val="StyleUnderline"/>
        </w:rPr>
        <w:t>Earth.¶</w:t>
      </w:r>
      <w:proofErr w:type="gramEnd"/>
      <w:r w:rsidRPr="000832CC">
        <w:rPr>
          <w:rStyle w:val="StyleUnderline"/>
        </w:rPr>
        <w:t xml:space="preserve"> </w:t>
      </w:r>
      <w:r w:rsidRPr="000832CC">
        <w:rPr>
          <w:sz w:val="12"/>
        </w:rPr>
        <w:t>“Our initial expansion into space will most likely be unsettled and experimental. Human beings excel in such environments,” he says. “Humans can improvise and figure things out as we go. Robots must be purpose-built, and it's going to take time and experience for us to design and build them</w:t>
      </w:r>
      <w:proofErr w:type="gramStart"/>
      <w:r w:rsidRPr="000832CC">
        <w:rPr>
          <w:sz w:val="12"/>
        </w:rPr>
        <w:t>.”¶</w:t>
      </w:r>
      <w:proofErr w:type="gramEnd"/>
      <w:r w:rsidRPr="000832CC">
        <w:rPr>
          <w:sz w:val="12"/>
        </w:rPr>
        <w:t xml:space="preserve"> </w:t>
      </w:r>
      <w:r w:rsidRPr="000832CC">
        <w:rPr>
          <w:rStyle w:val="StyleUnderline"/>
        </w:rPr>
        <w:t xml:space="preserve">Which is another way </w:t>
      </w:r>
      <w:r w:rsidRPr="00DD7B9D">
        <w:rPr>
          <w:rStyle w:val="StyleUnderline"/>
        </w:rPr>
        <w:t>startups back on Earth will get rich in the new economy: designing and building those robots, the nearest thing to selling picks and shovels to prospectors in the space gold rush. Thousands of humans in space at any one time will also require the design and construction of stations that spin to create artificial gravity</w:t>
      </w:r>
      <w:r w:rsidRPr="00DD7B9D">
        <w:rPr>
          <w:sz w:val="12"/>
        </w:rPr>
        <w:t xml:space="preserve">. Again, this isn’t a great stretch: Using centrifugal force to simulate gravity in space was first proposed by scientists in the 19th century. NASA has had workable designs for spinning cislunar habitats called </w:t>
      </w:r>
      <w:hyperlink r:id="rId22" w:tgtFrame="_blank" w:history="1">
        <w:r w:rsidRPr="00DD7B9D">
          <w:rPr>
            <w:rStyle w:val="Hyperlink"/>
            <w:rFonts w:eastAsiaTheme="majorEastAsia"/>
            <w:sz w:val="12"/>
          </w:rPr>
          <w:t>O’Neill cylinders</w:t>
        </w:r>
      </w:hyperlink>
      <w:r w:rsidRPr="00DD7B9D">
        <w:rPr>
          <w:sz w:val="12"/>
        </w:rPr>
        <w:t xml:space="preserve"> since the 1970s. We just haven’t funded them. ¶ But the trillionaires clearly </w:t>
      </w:r>
      <w:proofErr w:type="gramStart"/>
      <w:r w:rsidRPr="00DD7B9D">
        <w:rPr>
          <w:sz w:val="12"/>
        </w:rPr>
        <w:t>will.¶</w:t>
      </w:r>
      <w:proofErr w:type="gramEnd"/>
      <w:r w:rsidRPr="00DD7B9D">
        <w:rPr>
          <w:sz w:val="12"/>
        </w:rPr>
        <w:t xml:space="preserve"> In short, Suarez has carefully laid out a vision of the orbital economy that offers something for everyone in our </w:t>
      </w:r>
      <w:r w:rsidRPr="00DD7B9D">
        <w:rPr>
          <w:sz w:val="12"/>
        </w:rPr>
        <w:lastRenderedPageBreak/>
        <w:t xml:space="preserve">divided society. For Green New Deal Millennials, there’s the prospect of removing our reliance on fossil fuels at a stroke and literally lifting dirty industries off the face of the planet. For libertarians and other rugged individualists, there’s a whole new frontier to be developed, largely beyond the reach of government. ¶ </w:t>
      </w:r>
      <w:r w:rsidRPr="00DD7B9D">
        <w:rPr>
          <w:rStyle w:val="StyleUnderline"/>
        </w:rPr>
        <w:t xml:space="preserve">For those who worry about asteroids that could wipe out civilization — though luckily, </w:t>
      </w:r>
      <w:hyperlink r:id="rId23" w:tgtFrame="_blank" w:history="1">
        <w:r w:rsidRPr="00DD7B9D">
          <w:rPr>
            <w:rStyle w:val="StyleUnderline"/>
            <w:rFonts w:eastAsiaTheme="majorEastAsia"/>
          </w:rPr>
          <w:t>this isn't likely to happen any time soon</w:t>
        </w:r>
      </w:hyperlink>
      <w:r w:rsidRPr="00DD7B9D">
        <w:rPr>
          <w:rStyle w:val="StyleUnderline"/>
        </w:rPr>
        <w:t xml:space="preserve"> — here is a way for humanity to get proficient in moving them out of the way, fast. Indeed, the National Space Society has offered </w:t>
      </w:r>
      <w:hyperlink r:id="rId24" w:tgtFrame="_blank" w:history="1">
        <w:r w:rsidRPr="00DD7B9D">
          <w:rPr>
            <w:rStyle w:val="StyleUnderline"/>
            <w:rFonts w:eastAsiaTheme="majorEastAsia"/>
          </w:rPr>
          <w:t>a proposal</w:t>
        </w:r>
      </w:hyperlink>
      <w:r w:rsidRPr="00DD7B9D">
        <w:rPr>
          <w:rStyle w:val="StyleUnderline"/>
        </w:rPr>
        <w:t xml:space="preserve"> to capture the asteroid </w:t>
      </w:r>
      <w:proofErr w:type="spellStart"/>
      <w:r w:rsidRPr="00DD7B9D">
        <w:rPr>
          <w:rStyle w:val="StyleUnderline"/>
        </w:rPr>
        <w:t>Aphosis</w:t>
      </w:r>
      <w:proofErr w:type="spellEnd"/>
      <w:r w:rsidRPr="00DD7B9D">
        <w:rPr>
          <w:rStyle w:val="StyleUnderline"/>
        </w:rPr>
        <w:t xml:space="preserve"> (which is set to miss Earth in the year 2029, but </w:t>
      </w:r>
      <w:hyperlink r:id="rId25" w:tgtFrame="_blank" w:history="1">
        <w:r w:rsidRPr="00DD7B9D">
          <w:rPr>
            <w:rStyle w:val="StyleUnderline"/>
            <w:rFonts w:eastAsiaTheme="majorEastAsia"/>
          </w:rPr>
          <w:t>not by a very comfortable margin</w:t>
        </w:r>
      </w:hyperlink>
      <w:r w:rsidRPr="00DD7B9D">
        <w:rPr>
          <w:rStyle w:val="StyleUnderline"/>
        </w:rPr>
        <w:t>), keep it in orbit, and turn it into 150 small solar-power satellites, as a proof of concept.</w:t>
      </w:r>
      <w:r w:rsidRPr="00DD7B9D">
        <w:rPr>
          <w:sz w:val="12"/>
        </w:rPr>
        <w:t xml:space="preserve"> ¶ For the woke folks who care about the bloody history of diamond production, there’s the likelihood that space mining would wipe out Earth’s entire diamond industry. “They will be found in quantities unattainable on Earth,” claims Suarez, with good reason. We are starting to discover that there is more crystalized carbon in the cosmos than we ever suspected. Astronomers have identified one </w:t>
      </w:r>
      <w:hyperlink r:id="rId26" w:tgtFrame="_blank" w:history="1">
        <w:r w:rsidRPr="00DD7B9D">
          <w:rPr>
            <w:rStyle w:val="Hyperlink"/>
            <w:rFonts w:eastAsiaTheme="majorEastAsia"/>
            <w:sz w:val="12"/>
          </w:rPr>
          <w:t>distant planet made entirely of diamond</w:t>
        </w:r>
      </w:hyperlink>
      <w:r w:rsidRPr="00DD7B9D">
        <w:rPr>
          <w:sz w:val="12"/>
        </w:rPr>
        <w:t>; there</w:t>
      </w:r>
      <w:r w:rsidRPr="000832CC">
        <w:rPr>
          <w:sz w:val="12"/>
        </w:rPr>
        <w:t xml:space="preserve"> may be more, but they are, ironically, hard to see. ¶ We don’t have diamond planets in our solar system (and we can’t do interstellar missions), but we do have diamond-studded asteroids. Mine them for long enough and you will wear diamonds on the soles of your </w:t>
      </w:r>
      <w:proofErr w:type="gramStart"/>
      <w:r w:rsidRPr="000832CC">
        <w:rPr>
          <w:sz w:val="12"/>
        </w:rPr>
        <w:t>shoes.¶</w:t>
      </w:r>
      <w:proofErr w:type="gramEnd"/>
      <w:r w:rsidRPr="000832CC">
        <w:rPr>
          <w:sz w:val="12"/>
        </w:rPr>
        <w:t xml:space="preserve"> For investors and entrepreneurs, there is the thrill of racing to be the first member of the four-comma club. (</w:t>
      </w:r>
      <w:hyperlink r:id="rId27" w:tgtFrame="_blank" w:history="1">
        <w:r w:rsidRPr="000832CC">
          <w:rPr>
            <w:rStyle w:val="Hyperlink"/>
            <w:rFonts w:eastAsiaTheme="majorEastAsia"/>
            <w:sz w:val="12"/>
          </w:rPr>
          <w:t>Neil deGrasse Tyson believes that the first trillionaire will be an asteroid mining mogul</w:t>
        </w:r>
      </w:hyperlink>
      <w:r w:rsidRPr="000832CC">
        <w:rPr>
          <w:sz w:val="12"/>
        </w:rPr>
        <w:t xml:space="preserve">; Suarez isn’t sure whether they’ll be the first, but he suspects that asteroid mining “will mint more trillionaires than any industry in history.”) ¶ For the regular guy or gal with a 401K, there’ll be a fast-rising stock market — inflated not by financial shenanigans this time, but an actual increase in what the world counts as </w:t>
      </w:r>
      <w:proofErr w:type="gramStart"/>
      <w:r w:rsidRPr="000832CC">
        <w:rPr>
          <w:sz w:val="12"/>
        </w:rPr>
        <w:t>wealth.¶</w:t>
      </w:r>
      <w:proofErr w:type="gramEnd"/>
      <w:r w:rsidRPr="000832CC">
        <w:rPr>
          <w:sz w:val="12"/>
        </w:rPr>
        <w:t xml:space="preserve"> For workers, there is the promise of sharing in the untold riches, both legally and otherwise. It would be hard to stop miners attaining mineral wealth beyond their paycheck, under the table, when your bosses are millions of miles away. Then there’s the likelihood of rapid advancement in this new economy, where the miners fast gain the knowledge necessary to become </w:t>
      </w:r>
      <w:proofErr w:type="gramStart"/>
      <w:r w:rsidRPr="000832CC">
        <w:rPr>
          <w:sz w:val="12"/>
        </w:rPr>
        <w:t>moguls.¶</w:t>
      </w:r>
      <w:proofErr w:type="gramEnd"/>
      <w:r w:rsidRPr="000832CC">
        <w:rPr>
          <w:sz w:val="12"/>
        </w:rPr>
        <w:t xml:space="preserve"> “After several tours in space working for others, perhaps on six-month or year-long contracts, it's likely that some workers will partner to set up their own businesses there,” says Suarez. “Either serving the needs of increasing numbers of workers and businesses in space, marketing services to Earth, or launching asteroid mining startups themselves.” All in all, it’s starting to sound a damn sight more beneficial to </w:t>
      </w:r>
      <w:proofErr w:type="gramStart"/>
      <w:r w:rsidRPr="000832CC">
        <w:rPr>
          <w:sz w:val="12"/>
        </w:rPr>
        <w:t>the human race</w:t>
      </w:r>
      <w:proofErr w:type="gramEnd"/>
      <w:r w:rsidRPr="000832CC">
        <w:rPr>
          <w:sz w:val="12"/>
        </w:rPr>
        <w:t xml:space="preserve"> than the internet economy is. Not a moment too soon. I’ve written encouragingly about asteroid mining several times before, each time touting the massive potential wealth that seems likely to be made. And each time there’s been a sense of disquiet among my readers, a sense that we’re taking our rapacious capitalist ways and exploiting </w:t>
      </w:r>
      <w:proofErr w:type="gramStart"/>
      <w:r w:rsidRPr="000832CC">
        <w:rPr>
          <w:sz w:val="12"/>
        </w:rPr>
        <w:t>space.¶</w:t>
      </w:r>
      <w:proofErr w:type="gramEnd"/>
      <w:r w:rsidRPr="000832CC">
        <w:rPr>
          <w:sz w:val="12"/>
        </w:rPr>
        <w:t xml:space="preserve"> Whereas the truth is</w:t>
      </w:r>
      <w:r w:rsidRPr="000832CC">
        <w:rPr>
          <w:rStyle w:val="StyleUnderline"/>
        </w:rPr>
        <w:t xml:space="preserve">, this is exactly the version of capitalism humanity has needed all along: the kind where there is no ecosystem to destroy, no marginalized group to make miserable. </w:t>
      </w:r>
      <w:r w:rsidRPr="000832CC">
        <w:rPr>
          <w:sz w:val="12"/>
        </w:rPr>
        <w:t>A safe, dead space where capitalism’s most enthusiastic pioneers can go nuts to their hearts’ content, so long as they clean up their space junk. ¶ (</w:t>
      </w:r>
      <w:hyperlink r:id="rId28" w:tgtFrame="_blank" w:history="1">
        <w:r w:rsidRPr="000832CC">
          <w:rPr>
            <w:rStyle w:val="Hyperlink"/>
            <w:rFonts w:eastAsiaTheme="majorEastAsia"/>
            <w:sz w:val="12"/>
          </w:rPr>
          <w:t>Space junk</w:t>
        </w:r>
      </w:hyperlink>
      <w:r w:rsidRPr="000832CC">
        <w:rPr>
          <w:sz w:val="12"/>
        </w:rPr>
        <w:t xml:space="preserve"> is a real problem in orbital space because it has thousands of vulnerable satellites clustered closely together around our little blue rock. The vast emptiness of cislunar space, not so much</w:t>
      </w:r>
      <w:proofErr w:type="gramStart"/>
      <w:r w:rsidRPr="000832CC">
        <w:rPr>
          <w:sz w:val="12"/>
        </w:rPr>
        <w:t>.)¶</w:t>
      </w:r>
      <w:proofErr w:type="gramEnd"/>
      <w:r w:rsidRPr="000832CC">
        <w:rPr>
          <w:sz w:val="12"/>
        </w:rPr>
        <w:t xml:space="preserve"> </w:t>
      </w:r>
      <w:r w:rsidRPr="000832CC">
        <w:rPr>
          <w:rStyle w:val="StyleUnderline"/>
        </w:rPr>
        <w:t xml:space="preserve">And because they’re up there making all the wealth on their commodities market, we down here on Earth can certainly afford to focus less on growing our stock market. Maybe even, whisper it low, we can afford a fully functioning social safety net, plus free healthcare and free education for everyone on the </w:t>
      </w:r>
      <w:proofErr w:type="gramStart"/>
      <w:r w:rsidRPr="000832CC">
        <w:rPr>
          <w:rStyle w:val="StyleUnderline"/>
        </w:rPr>
        <w:t>planet.¶</w:t>
      </w:r>
      <w:proofErr w:type="gramEnd"/>
      <w:r w:rsidRPr="000832CC">
        <w:rPr>
          <w:rStyle w:val="StyleUnderline"/>
        </w:rPr>
        <w:t xml:space="preserve"> </w:t>
      </w:r>
      <w:r w:rsidRPr="000832CC">
        <w:rPr>
          <w:sz w:val="12"/>
        </w:rPr>
        <w:t>It’s also clearly the area where we should have focused space exploration all along. If we settle on Mars, we may disturb as-yet-undiscovered native bacteria — and as the character Nathan Joyce shouts at a group of “Mars-obsessed” entrepreneurs in Delta-V, Mars is basically filled with toxic sand and is thus looking increasingly impossible to colonize. (Sorry, Mark Watney from The Martian, those potatoes would probably kill you.)</w:t>
      </w:r>
    </w:p>
    <w:p w14:paraId="1913E65C" w14:textId="77777777" w:rsidR="0016405C" w:rsidRPr="00405D88" w:rsidRDefault="0016405C" w:rsidP="0016405C">
      <w:pPr>
        <w:pStyle w:val="Heading4"/>
        <w:rPr>
          <w:rFonts w:cs="Calibri"/>
        </w:rPr>
      </w:pPr>
      <w:r w:rsidRPr="00405D88">
        <w:rPr>
          <w:rFonts w:cs="Calibri"/>
        </w:rPr>
        <w:t>Warming causes extinction.</w:t>
      </w:r>
    </w:p>
    <w:p w14:paraId="2B7905CE" w14:textId="77777777" w:rsidR="0016405C" w:rsidRPr="00405D88" w:rsidRDefault="0016405C" w:rsidP="0016405C">
      <w:r w:rsidRPr="00405D88">
        <w:t xml:space="preserve">Bill </w:t>
      </w:r>
      <w:r w:rsidRPr="00405D88">
        <w:rPr>
          <w:rStyle w:val="Style13ptBold"/>
        </w:rPr>
        <w:t>McKibben 19</w:t>
      </w:r>
      <w:r w:rsidRPr="00405D88">
        <w:t xml:space="preserve">, Schumann Distinguished Scholar at Middlebury College; fellow of the American Academy of Arts and Sciences; holds honorary degrees from 18 colleges and universities; Foreign Policy named him to their inaugural list of the </w:t>
      </w:r>
      <w:proofErr w:type="gramStart"/>
      <w:r w:rsidRPr="00405D88">
        <w:t>world’s</w:t>
      </w:r>
      <w:proofErr w:type="gramEnd"/>
      <w:r w:rsidRPr="00405D88">
        <w:t xml:space="preserve"> 100 most important global thinkers. "</w:t>
      </w:r>
      <w:r w:rsidRPr="00405D88">
        <w:rPr>
          <w:rStyle w:val="StyleUnderline"/>
        </w:rPr>
        <w:t xml:space="preserve">This Is </w:t>
      </w:r>
      <w:r w:rsidRPr="00405D88">
        <w:rPr>
          <w:rStyle w:val="StyleUnderline"/>
          <w:highlight w:val="green"/>
        </w:rPr>
        <w:t xml:space="preserve">How </w:t>
      </w:r>
      <w:r w:rsidRPr="00405D88">
        <w:rPr>
          <w:rStyle w:val="Emphasis"/>
          <w:highlight w:val="green"/>
        </w:rPr>
        <w:t>Human Extinction</w:t>
      </w:r>
      <w:r w:rsidRPr="00405D88">
        <w:rPr>
          <w:rStyle w:val="StyleUnderline"/>
        </w:rPr>
        <w:t xml:space="preserve"> Could </w:t>
      </w:r>
      <w:r w:rsidRPr="00405D88">
        <w:rPr>
          <w:rStyle w:val="StyleUnderline"/>
          <w:highlight w:val="green"/>
        </w:rPr>
        <w:t>Play Out</w:t>
      </w:r>
      <w:r w:rsidRPr="00405D88">
        <w:t>." Rolling Stone. 4-9-2019. https://www.rollingstone.com/politics/politics-features/bill-mckibben-falter-climate-change-817310/</w:t>
      </w:r>
    </w:p>
    <w:p w14:paraId="5CE07405" w14:textId="77777777" w:rsidR="0016405C" w:rsidRDefault="0016405C" w:rsidP="0016405C">
      <w:pPr>
        <w:rPr>
          <w:sz w:val="16"/>
        </w:rPr>
      </w:pPr>
      <w:r w:rsidRPr="00405D88">
        <w:rPr>
          <w:sz w:val="16"/>
        </w:rPr>
        <w:t xml:space="preserve">Oh, </w:t>
      </w:r>
      <w:r w:rsidRPr="00405D88">
        <w:rPr>
          <w:rStyle w:val="StyleUnderline"/>
        </w:rPr>
        <w:t xml:space="preserve">it could get </w:t>
      </w:r>
      <w:r w:rsidRPr="00405D88">
        <w:rPr>
          <w:rStyle w:val="Emphasis"/>
        </w:rPr>
        <w:t>very bad</w:t>
      </w:r>
      <w:r w:rsidRPr="00405D88">
        <w:rPr>
          <w:sz w:val="16"/>
        </w:rPr>
        <w:t xml:space="preserve">. In 2015, </w:t>
      </w:r>
      <w:r w:rsidRPr="00405D88">
        <w:rPr>
          <w:rStyle w:val="StyleUnderline"/>
        </w:rPr>
        <w:t xml:space="preserve">a study in the Journal of Mathematical Biology pointed out that if the world’s </w:t>
      </w:r>
      <w:r w:rsidRPr="00405D88">
        <w:rPr>
          <w:rStyle w:val="Emphasis"/>
          <w:highlight w:val="green"/>
        </w:rPr>
        <w:t>oceans</w:t>
      </w:r>
      <w:r w:rsidRPr="00405D88">
        <w:rPr>
          <w:rStyle w:val="StyleUnderline"/>
          <w:highlight w:val="green"/>
        </w:rPr>
        <w:t xml:space="preserve"> kept warming</w:t>
      </w:r>
      <w:r w:rsidRPr="00405D88">
        <w:rPr>
          <w:rStyle w:val="StyleUnderline"/>
        </w:rPr>
        <w:t>, by 2100 they might become hot enough to “</w:t>
      </w:r>
      <w:r w:rsidRPr="00405D88">
        <w:rPr>
          <w:rStyle w:val="Emphasis"/>
          <w:highlight w:val="green"/>
        </w:rPr>
        <w:t>stop oxygen production</w:t>
      </w:r>
      <w:r w:rsidRPr="00405D88">
        <w:rPr>
          <w:rStyle w:val="StyleUnderline"/>
        </w:rPr>
        <w:t xml:space="preserve"> by </w:t>
      </w:r>
      <w:proofErr w:type="spellStart"/>
      <w:r w:rsidRPr="00405D88">
        <w:rPr>
          <w:rStyle w:val="Emphasis"/>
        </w:rPr>
        <w:t>phyto</w:t>
      </w:r>
      <w:proofErr w:type="spellEnd"/>
      <w:r w:rsidRPr="00405D88">
        <w:rPr>
          <w:rStyle w:val="Emphasis"/>
        </w:rPr>
        <w:t>-plankton</w:t>
      </w:r>
      <w:r w:rsidRPr="00405D88">
        <w:rPr>
          <w:rStyle w:val="StyleUnderline"/>
        </w:rPr>
        <w:t xml:space="preserve"> by </w:t>
      </w:r>
      <w:r w:rsidRPr="00405D88">
        <w:rPr>
          <w:rStyle w:val="StyleUnderline"/>
          <w:highlight w:val="green"/>
        </w:rPr>
        <w:t>disrupting</w:t>
      </w:r>
      <w:r w:rsidRPr="00405D88">
        <w:rPr>
          <w:rStyle w:val="StyleUnderline"/>
        </w:rPr>
        <w:t xml:space="preserve"> the process of photosynthesis.”</w:t>
      </w:r>
      <w:r w:rsidRPr="00405D88">
        <w:rPr>
          <w:sz w:val="16"/>
        </w:rPr>
        <w:t xml:space="preserve"> </w:t>
      </w:r>
      <w:r w:rsidRPr="00405D88">
        <w:rPr>
          <w:rStyle w:val="StyleUnderline"/>
        </w:rPr>
        <w:t xml:space="preserve">Given that </w:t>
      </w:r>
      <w:r w:rsidRPr="00405D88">
        <w:rPr>
          <w:rStyle w:val="Emphasis"/>
          <w:highlight w:val="green"/>
        </w:rPr>
        <w:t>two-thirds</w:t>
      </w:r>
      <w:r w:rsidRPr="00405D88">
        <w:rPr>
          <w:rStyle w:val="StyleUnderline"/>
          <w:highlight w:val="green"/>
        </w:rPr>
        <w:t xml:space="preserve"> of</w:t>
      </w:r>
      <w:r w:rsidRPr="00405D88">
        <w:rPr>
          <w:rStyle w:val="StyleUnderline"/>
        </w:rPr>
        <w:t xml:space="preserve"> the </w:t>
      </w:r>
      <w:r w:rsidRPr="00405D88">
        <w:rPr>
          <w:rStyle w:val="Emphasis"/>
        </w:rPr>
        <w:t xml:space="preserve">Earth’s </w:t>
      </w:r>
      <w:r w:rsidRPr="00405D88">
        <w:rPr>
          <w:rStyle w:val="Emphasis"/>
          <w:highlight w:val="green"/>
        </w:rPr>
        <w:t>oxygen</w:t>
      </w:r>
      <w:r w:rsidRPr="00405D88">
        <w:rPr>
          <w:rStyle w:val="StyleUnderline"/>
        </w:rPr>
        <w:t xml:space="preserve"> comes from phytoplankton, that would “likely result in the </w:t>
      </w:r>
      <w:r w:rsidRPr="00405D88">
        <w:rPr>
          <w:rStyle w:val="Emphasis"/>
          <w:highlight w:val="green"/>
        </w:rPr>
        <w:t>mass mortality of</w:t>
      </w:r>
      <w:r w:rsidRPr="00405D88">
        <w:rPr>
          <w:rStyle w:val="Emphasis"/>
        </w:rPr>
        <w:t xml:space="preserve"> animals and </w:t>
      </w:r>
      <w:r w:rsidRPr="00405D88">
        <w:rPr>
          <w:rStyle w:val="Emphasis"/>
          <w:highlight w:val="green"/>
        </w:rPr>
        <w:t>humans</w:t>
      </w:r>
      <w:r w:rsidRPr="00405D88">
        <w:rPr>
          <w:sz w:val="16"/>
        </w:rPr>
        <w:t>.”</w:t>
      </w:r>
      <w:r w:rsidRPr="00405D88">
        <w:rPr>
          <w:rStyle w:val="Emphasis"/>
        </w:rPr>
        <w:t xml:space="preserve"> </w:t>
      </w:r>
      <w:r w:rsidRPr="00405D88">
        <w:rPr>
          <w:sz w:val="16"/>
        </w:rPr>
        <w:t xml:space="preserve">A year later, above the Arctic Circle, in Siberia, a heat wave thawed a reindeer carcass that had been trapped in the permafrost. The exposed body released anthrax into nearby water and soil, infecting two thousand reindeer grazing nearby, and they in turn infected some humans; a twelve-year-old boy died. As it turns out, </w:t>
      </w:r>
      <w:r w:rsidRPr="00405D88">
        <w:rPr>
          <w:rStyle w:val="Emphasis"/>
          <w:highlight w:val="green"/>
        </w:rPr>
        <w:t>permafrost</w:t>
      </w:r>
      <w:r w:rsidRPr="00405D88">
        <w:rPr>
          <w:rStyle w:val="StyleUnderline"/>
        </w:rPr>
        <w:t xml:space="preserve"> is a “very good </w:t>
      </w:r>
      <w:r w:rsidRPr="00405D88">
        <w:rPr>
          <w:rStyle w:val="StyleUnderline"/>
          <w:highlight w:val="green"/>
        </w:rPr>
        <w:t>preserve</w:t>
      </w:r>
      <w:r w:rsidRPr="00405D88">
        <w:rPr>
          <w:rStyle w:val="StyleUnderline"/>
        </w:rPr>
        <w:t xml:space="preserve">r of </w:t>
      </w:r>
      <w:r w:rsidRPr="00405D88">
        <w:rPr>
          <w:rStyle w:val="Emphasis"/>
          <w:highlight w:val="green"/>
        </w:rPr>
        <w:t>microbes</w:t>
      </w:r>
      <w:r w:rsidRPr="00405D88">
        <w:rPr>
          <w:rStyle w:val="StyleUnderline"/>
          <w:highlight w:val="green"/>
        </w:rPr>
        <w:t xml:space="preserve"> and </w:t>
      </w:r>
      <w:r w:rsidRPr="00405D88">
        <w:rPr>
          <w:rStyle w:val="Emphasis"/>
          <w:highlight w:val="green"/>
        </w:rPr>
        <w:t>viruses</w:t>
      </w:r>
      <w:r w:rsidRPr="00405D88">
        <w:rPr>
          <w:sz w:val="16"/>
        </w:rPr>
        <w:t xml:space="preserve">, </w:t>
      </w:r>
      <w:r w:rsidRPr="00405D88">
        <w:rPr>
          <w:rStyle w:val="StyleUnderline"/>
        </w:rPr>
        <w:t>because it is cold, there is no oxygen, and it is dark</w:t>
      </w:r>
      <w:r w:rsidRPr="00405D88">
        <w:rPr>
          <w:sz w:val="16"/>
        </w:rPr>
        <w:t xml:space="preserve">” — scientists have managed to revive an eight-million-year-old bacterium they found beneath the surface of a glacier. Researchers believe </w:t>
      </w:r>
      <w:r w:rsidRPr="00405D88">
        <w:rPr>
          <w:rStyle w:val="StyleUnderline"/>
        </w:rPr>
        <w:t xml:space="preserve">there are </w:t>
      </w:r>
      <w:r w:rsidRPr="00405D88">
        <w:rPr>
          <w:rStyle w:val="StyleUnderline"/>
          <w:highlight w:val="green"/>
        </w:rPr>
        <w:t>fragments of</w:t>
      </w:r>
      <w:r w:rsidRPr="00405D88">
        <w:rPr>
          <w:rStyle w:val="StyleUnderline"/>
        </w:rPr>
        <w:t xml:space="preserve"> the </w:t>
      </w:r>
      <w:r w:rsidRPr="00405D88">
        <w:rPr>
          <w:rStyle w:val="Emphasis"/>
          <w:highlight w:val="green"/>
        </w:rPr>
        <w:t>Spanish flu</w:t>
      </w:r>
      <w:r w:rsidRPr="00405D88">
        <w:rPr>
          <w:rStyle w:val="Emphasis"/>
        </w:rPr>
        <w:t xml:space="preserve"> virus</w:t>
      </w:r>
      <w:r w:rsidRPr="00405D88">
        <w:rPr>
          <w:sz w:val="16"/>
        </w:rPr>
        <w:t xml:space="preserve">, </w:t>
      </w:r>
      <w:r w:rsidRPr="00405D88">
        <w:rPr>
          <w:rStyle w:val="Emphasis"/>
          <w:highlight w:val="green"/>
        </w:rPr>
        <w:t>smallpox</w:t>
      </w:r>
      <w:r w:rsidRPr="00405D88">
        <w:rPr>
          <w:sz w:val="16"/>
        </w:rPr>
        <w:t xml:space="preserve">, </w:t>
      </w:r>
      <w:r w:rsidRPr="00405D88">
        <w:rPr>
          <w:rStyle w:val="StyleUnderline"/>
        </w:rPr>
        <w:t xml:space="preserve">and </w:t>
      </w:r>
      <w:r w:rsidRPr="00405D88">
        <w:rPr>
          <w:rStyle w:val="Emphasis"/>
        </w:rPr>
        <w:t xml:space="preserve">bubonic </w:t>
      </w:r>
      <w:r w:rsidRPr="00405D88">
        <w:rPr>
          <w:rStyle w:val="Emphasis"/>
          <w:highlight w:val="green"/>
        </w:rPr>
        <w:t>plague</w:t>
      </w:r>
      <w:r w:rsidRPr="00405D88">
        <w:rPr>
          <w:sz w:val="16"/>
        </w:rPr>
        <w:t xml:space="preserve"> </w:t>
      </w:r>
      <w:r w:rsidRPr="00405D88">
        <w:rPr>
          <w:rStyle w:val="StyleUnderline"/>
        </w:rPr>
        <w:t>buried in Siberia and Alaska</w:t>
      </w:r>
      <w:r w:rsidRPr="00405D88">
        <w:rPr>
          <w:sz w:val="16"/>
        </w:rPr>
        <w:t xml:space="preserve">. Or consider this: </w:t>
      </w:r>
      <w:r w:rsidRPr="00405D88">
        <w:rPr>
          <w:rStyle w:val="StyleUnderline"/>
        </w:rPr>
        <w:t xml:space="preserve">as </w:t>
      </w:r>
      <w:r w:rsidRPr="00405D88">
        <w:rPr>
          <w:rStyle w:val="StyleUnderline"/>
          <w:highlight w:val="green"/>
        </w:rPr>
        <w:t>ice sheets melt</w:t>
      </w:r>
      <w:r w:rsidRPr="00405D88">
        <w:rPr>
          <w:rStyle w:val="StyleUnderline"/>
        </w:rPr>
        <w:t xml:space="preserve">, they take weight off land, and that can </w:t>
      </w:r>
      <w:r w:rsidRPr="00405D88">
        <w:rPr>
          <w:rStyle w:val="Emphasis"/>
          <w:highlight w:val="green"/>
        </w:rPr>
        <w:t>trigger earthquakes</w:t>
      </w:r>
      <w:r w:rsidRPr="00405D88">
        <w:rPr>
          <w:sz w:val="16"/>
        </w:rPr>
        <w:t xml:space="preserve"> — seismic activity is already increasing in Greenland and Alaska. Meanwhile, the added weight of the new seawater starts to bend the Earth’s crust. “</w:t>
      </w:r>
      <w:r w:rsidRPr="00405D88">
        <w:rPr>
          <w:rStyle w:val="StyleUnderline"/>
        </w:rPr>
        <w:t xml:space="preserve">That will give you a </w:t>
      </w:r>
      <w:r w:rsidRPr="00405D88">
        <w:rPr>
          <w:rStyle w:val="Emphasis"/>
        </w:rPr>
        <w:t xml:space="preserve">massive </w:t>
      </w:r>
      <w:r w:rsidRPr="00405D88">
        <w:rPr>
          <w:rStyle w:val="Emphasis"/>
          <w:highlight w:val="green"/>
        </w:rPr>
        <w:t>increase</w:t>
      </w:r>
      <w:r w:rsidRPr="00405D88">
        <w:rPr>
          <w:rStyle w:val="Emphasis"/>
        </w:rPr>
        <w:t xml:space="preserve"> in </w:t>
      </w:r>
      <w:r w:rsidRPr="00405D88">
        <w:rPr>
          <w:rStyle w:val="Emphasis"/>
          <w:highlight w:val="green"/>
        </w:rPr>
        <w:t>volcanic activity</w:t>
      </w:r>
      <w:r w:rsidRPr="00405D88">
        <w:rPr>
          <w:sz w:val="16"/>
        </w:rPr>
        <w:t xml:space="preserve">. </w:t>
      </w:r>
      <w:r w:rsidRPr="00405D88">
        <w:rPr>
          <w:rStyle w:val="StyleUnderline"/>
        </w:rPr>
        <w:t>It’ll activate faults to create earthquakes, submarine landslides, tsunamis</w:t>
      </w:r>
      <w:r w:rsidRPr="00405D88">
        <w:rPr>
          <w:sz w:val="16"/>
        </w:rPr>
        <w:t xml:space="preserve">, the </w:t>
      </w:r>
      <w:r w:rsidRPr="00405D88">
        <w:rPr>
          <w:sz w:val="16"/>
        </w:rPr>
        <w:lastRenderedPageBreak/>
        <w:t>whole lot,” explained the director of University College London’s Hazard Centre. Such a landslide happened in Scandinavia about eight thousand years ago, as the last Ice Age retreated and a Kentucky-size section of Norway’s continental shelf gave way, “</w:t>
      </w:r>
      <w:r w:rsidRPr="00405D88">
        <w:rPr>
          <w:rStyle w:val="StyleUnderline"/>
        </w:rPr>
        <w:t xml:space="preserve">plummeting down to the abyssal plain and creating a series of </w:t>
      </w:r>
      <w:r w:rsidRPr="00405D88">
        <w:rPr>
          <w:rStyle w:val="Emphasis"/>
        </w:rPr>
        <w:t>titanic waves</w:t>
      </w:r>
      <w:r w:rsidRPr="00405D88">
        <w:rPr>
          <w:rStyle w:val="StyleUnderline"/>
        </w:rPr>
        <w:t xml:space="preserve"> that roared forth with a vengeance</w:t>
      </w:r>
      <w:r w:rsidRPr="00405D88">
        <w:rPr>
          <w:sz w:val="16"/>
        </w:rPr>
        <w:t xml:space="preserve">,” </w:t>
      </w:r>
      <w:r w:rsidRPr="00405D88">
        <w:rPr>
          <w:rStyle w:val="Emphasis"/>
          <w:highlight w:val="green"/>
        </w:rPr>
        <w:t>wiping all signs of life</w:t>
      </w:r>
      <w:r w:rsidRPr="00405D88">
        <w:rPr>
          <w:sz w:val="16"/>
        </w:rPr>
        <w:t xml:space="preserve"> </w:t>
      </w:r>
    </w:p>
    <w:p w14:paraId="29CFC8E5" w14:textId="77777777" w:rsidR="0016405C" w:rsidRDefault="0016405C" w:rsidP="0016405C">
      <w:pPr>
        <w:rPr>
          <w:sz w:val="16"/>
        </w:rPr>
      </w:pPr>
    </w:p>
    <w:p w14:paraId="235AD44E" w14:textId="77777777" w:rsidR="0016405C" w:rsidRPr="00405D88" w:rsidRDefault="0016405C" w:rsidP="0016405C">
      <w:pPr>
        <w:rPr>
          <w:sz w:val="16"/>
        </w:rPr>
      </w:pPr>
      <w:r w:rsidRPr="00405D88">
        <w:rPr>
          <w:sz w:val="16"/>
        </w:rPr>
        <w:t xml:space="preserve">from coastal Norway to Greenland and “drowning the Wales-sized landmass that once connected Britain to the Netherlands, Denmark, and Germany.” When the waves hit the Shetlands, they were sixty-five feet high. </w:t>
      </w:r>
      <w:r w:rsidRPr="00405D88">
        <w:rPr>
          <w:sz w:val="16"/>
          <w:szCs w:val="16"/>
        </w:rPr>
        <w:t xml:space="preserve">There’s even this: if we keep raising carbon dioxide levels, we may not be able to think straight anymore. At a thousand parts per million (which is within the realm of possibility for 2100), human cognitive ability falls 21 percent. “The largest effects were seen for Crisis Response, Information Usage, and Strategy,” a Harvard study reported, which is too bad, as those skills are what we seem to need most. I could, in other words, do my best to scare you silly. I’m not opposed on principle — changing something as fundamental as the composition of the atmosphere, and hence the heat balance of the planet, is certain to trigger all manner of horror, and we shouldn’t shy away from it. The dramatic uncertainty that lies ahead may be the most frightening development of all; the physical world is going from backdrop to foreground. (It’s like the contrast between politics in the old days, when you could forget about Washington for weeks at a time, and politics in the Trump era, when the president is always jumping out from behind a tree to yell at you.) But let’s try to occupy ourselves with the most likely scenarios, because they are more than disturbing enough. Long before we get to tidal waves or smallpox, long before we choke to death or stop thinking clearly, we will need to concentrate on the most mundane and basic facts: everyone needs to eat every day, and an awful lot of us live near the ocean. FOOD SUPPLY first. We’ve had an amazing run since the end of World War II, with crop yields growing fast enough to keep ahead of a fast-rising population. It’s come at great human cost — displaced peasant farmers fill many of the planet’s vast slums — but in terms of sheer volume, the Green Revolution’s fertilizers, pesticides, and machinery managed to push output sharply upward. That climb, however, now seems to be running into the brute facts of heat and drought. There are studies to demonstrate the dire effects of warming on coffee, cacao, chickpeas, and champagne, but it is cereals that we really need to worry about, given that they supply most of the planet’s calories: corn, wheat, and rice all evolved as crops in the climate of the last ten thousand years, and though plant breeders can change them, there are limits to those changes. You can move a person from Hanoi to Edmonton, and she might decide to open a Vietnamese restaurant. But if you move a rice plant, it will die. </w:t>
      </w:r>
      <w:r w:rsidRPr="00405D88">
        <w:rPr>
          <w:sz w:val="16"/>
        </w:rPr>
        <w:t>A 2017 study in Australia, home to some of the world’s highest-tech farming, found that “</w:t>
      </w:r>
      <w:r w:rsidRPr="00405D88">
        <w:rPr>
          <w:rStyle w:val="Emphasis"/>
          <w:highlight w:val="green"/>
        </w:rPr>
        <w:t>wheat productivity</w:t>
      </w:r>
      <w:r w:rsidRPr="00405D88">
        <w:rPr>
          <w:rStyle w:val="StyleUnderline"/>
        </w:rPr>
        <w:t xml:space="preserve"> has </w:t>
      </w:r>
      <w:r w:rsidRPr="00405D88">
        <w:rPr>
          <w:rStyle w:val="Emphasis"/>
          <w:highlight w:val="green"/>
        </w:rPr>
        <w:t>flatlined</w:t>
      </w:r>
      <w:r w:rsidRPr="00405D88">
        <w:rPr>
          <w:rStyle w:val="StyleUnderline"/>
        </w:rPr>
        <w:t xml:space="preserve"> as a </w:t>
      </w:r>
      <w:r w:rsidRPr="00405D88">
        <w:rPr>
          <w:rStyle w:val="Emphasis"/>
        </w:rPr>
        <w:t>direct result of climate change</w:t>
      </w:r>
      <w:r w:rsidRPr="00405D88">
        <w:rPr>
          <w:sz w:val="16"/>
        </w:rPr>
        <w:t xml:space="preserve">.” After tripling between 1900 and 1990, wheat yields had stagnated since, as temperatures increased a degree and rainfall declined by nearly a third. “The chance of that just being variable climate without the underlying factor [of climate change] is less than one in a hundred billion,” the researchers said, and it meant that despite all the expensive new technology farmers kept introducing, “they have succeeded only in standing still, not in moving forward.” Assuming the same trends continued, yields would </w:t>
      </w:r>
      <w:proofErr w:type="gramStart"/>
      <w:r w:rsidRPr="00405D88">
        <w:rPr>
          <w:sz w:val="16"/>
        </w:rPr>
        <w:t>actually start</w:t>
      </w:r>
      <w:proofErr w:type="gramEnd"/>
      <w:r w:rsidRPr="00405D88">
        <w:rPr>
          <w:sz w:val="16"/>
        </w:rPr>
        <w:t xml:space="preserve"> to decline inside of two decades, they reported. In June 2018, researchers found that a two-degree Celsius rise in temperature — which, recall, is what the Paris accords are now aiming for — could cut U.S. corn yields by 18 percent. A four-degree increase — which is where our current trajectory will take us — would cut the crop almost in half. The United States is the world’s largest producer of corn, which in turn is the planet’s most widely grown crop. </w:t>
      </w:r>
      <w:r w:rsidRPr="00405D88">
        <w:rPr>
          <w:rStyle w:val="Emphasis"/>
          <w:highlight w:val="green"/>
        </w:rPr>
        <w:t>Corn is vulnerable</w:t>
      </w:r>
      <w:r w:rsidRPr="00405D88">
        <w:rPr>
          <w:sz w:val="16"/>
        </w:rPr>
        <w:t xml:space="preserve"> </w:t>
      </w:r>
      <w:r w:rsidRPr="00405D88">
        <w:rPr>
          <w:rStyle w:val="StyleUnderline"/>
        </w:rPr>
        <w:t xml:space="preserve">because even a week of high temperatures at the key moment can </w:t>
      </w:r>
      <w:r w:rsidRPr="00405D88">
        <w:rPr>
          <w:rStyle w:val="Emphasis"/>
        </w:rPr>
        <w:t>keep it from fertilizing</w:t>
      </w:r>
      <w:r w:rsidRPr="00405D88">
        <w:rPr>
          <w:sz w:val="16"/>
        </w:rPr>
        <w:t xml:space="preserve">. (“You only get one chance to pollinate a </w:t>
      </w:r>
      <w:proofErr w:type="gramStart"/>
      <w:r w:rsidRPr="00405D88">
        <w:rPr>
          <w:sz w:val="16"/>
        </w:rPr>
        <w:t>quadrillion kernels of corn</w:t>
      </w:r>
      <w:proofErr w:type="gramEnd"/>
      <w:r w:rsidRPr="00405D88">
        <w:rPr>
          <w:sz w:val="16"/>
        </w:rPr>
        <w:t xml:space="preserve">,” the head of a commodity consulting firm explained.) But even the hardiest crops are susceptible. Sorghum, for instance, which is a staple for half a billion humans, is particularly hardy in dry conditions because it has big, fibrous roots that reach far down into the earth. Even it has limits, though, and they are being reached. </w:t>
      </w:r>
      <w:r w:rsidRPr="00405D88">
        <w:rPr>
          <w:rStyle w:val="StyleUnderline"/>
        </w:rPr>
        <w:t>Thirty years of data from the American Midwest show that heat waves affect the “vapor pressure deficit,” the difference between the water vapor in the sorghum leaf’s interior and that in the surrounding air</w:t>
      </w:r>
      <w:r w:rsidRPr="00405D88">
        <w:rPr>
          <w:sz w:val="16"/>
        </w:rPr>
        <w:t xml:space="preserve">. </w:t>
      </w:r>
      <w:r w:rsidRPr="00405D88">
        <w:rPr>
          <w:rStyle w:val="StyleUnderline"/>
        </w:rPr>
        <w:t>Hotter weather means the sorghum releases more moisture into the atmosphere</w:t>
      </w:r>
      <w:r w:rsidRPr="00405D88">
        <w:rPr>
          <w:sz w:val="16"/>
        </w:rPr>
        <w:t xml:space="preserve">. </w:t>
      </w:r>
      <w:r w:rsidRPr="00405D88">
        <w:rPr>
          <w:rStyle w:val="StyleUnderline"/>
        </w:rPr>
        <w:t>Warm the planet’s temperature by two degrees Celsius</w:t>
      </w:r>
      <w:r w:rsidRPr="00405D88">
        <w:rPr>
          <w:sz w:val="16"/>
        </w:rPr>
        <w:t xml:space="preserve"> — which is, again, now the world’s goal — </w:t>
      </w:r>
      <w:r w:rsidRPr="00405D88">
        <w:rPr>
          <w:rStyle w:val="StyleUnderline"/>
        </w:rPr>
        <w:t>and sorghum yields drop 17 percent</w:t>
      </w:r>
      <w:r w:rsidRPr="00405D88">
        <w:rPr>
          <w:sz w:val="16"/>
        </w:rPr>
        <w:t xml:space="preserve">. </w:t>
      </w:r>
      <w:r w:rsidRPr="00405D88">
        <w:rPr>
          <w:rStyle w:val="StyleUnderline"/>
        </w:rPr>
        <w:t>Warm it five degrees Celsius</w:t>
      </w:r>
      <w:r w:rsidRPr="00405D88">
        <w:rPr>
          <w:sz w:val="16"/>
        </w:rPr>
        <w:t xml:space="preserve"> (nine degrees Fahrenheit), </w:t>
      </w:r>
      <w:r w:rsidRPr="00405D88">
        <w:rPr>
          <w:rStyle w:val="StyleUnderline"/>
        </w:rPr>
        <w:t>and yields drop almost 60 percent</w:t>
      </w:r>
      <w:r w:rsidRPr="00405D88">
        <w:rPr>
          <w:sz w:val="16"/>
        </w:rPr>
        <w:t xml:space="preserve">. It’s hard to imagine a topic duller than sorghum yields. It’s the precise opposite of clickbait. But </w:t>
      </w:r>
      <w:r w:rsidRPr="00405D88">
        <w:rPr>
          <w:rStyle w:val="Emphasis"/>
        </w:rPr>
        <w:t xml:space="preserve">people </w:t>
      </w:r>
      <w:proofErr w:type="gramStart"/>
      <w:r w:rsidRPr="00405D88">
        <w:rPr>
          <w:rStyle w:val="Emphasis"/>
        </w:rPr>
        <w:t>have to</w:t>
      </w:r>
      <w:proofErr w:type="gramEnd"/>
      <w:r w:rsidRPr="00405D88">
        <w:rPr>
          <w:rStyle w:val="Emphasis"/>
        </w:rPr>
        <w:t xml:space="preserve"> eat</w:t>
      </w:r>
      <w:r w:rsidRPr="00405D88">
        <w:rPr>
          <w:sz w:val="16"/>
        </w:rPr>
        <w:t xml:space="preserve">; in the human game, the single most important question is probably “What’s for dinner?” And when the answer is “Not much,” </w:t>
      </w:r>
      <w:r w:rsidRPr="00405D88">
        <w:rPr>
          <w:rStyle w:val="StyleUnderline"/>
          <w:highlight w:val="green"/>
        </w:rPr>
        <w:t xml:space="preserve">things </w:t>
      </w:r>
      <w:r w:rsidRPr="00405D88">
        <w:rPr>
          <w:rStyle w:val="Emphasis"/>
          <w:highlight w:val="green"/>
        </w:rPr>
        <w:t>deteriorate fast</w:t>
      </w:r>
      <w:r w:rsidRPr="00405D88">
        <w:rPr>
          <w:sz w:val="16"/>
        </w:rPr>
        <w:t xml:space="preserve">. </w:t>
      </w:r>
      <w:r w:rsidRPr="00405D88">
        <w:rPr>
          <w:rStyle w:val="StyleUnderline"/>
        </w:rPr>
        <w:t>In 2010 a severe heat wave hit Russia, and it wrecked the grain harvest, which led the Kremlin to ban exports</w:t>
      </w:r>
      <w:r w:rsidRPr="00405D88">
        <w:rPr>
          <w:sz w:val="16"/>
        </w:rPr>
        <w:t xml:space="preserve">. </w:t>
      </w:r>
      <w:r w:rsidRPr="00405D88">
        <w:rPr>
          <w:rStyle w:val="StyleUnderline"/>
        </w:rPr>
        <w:t xml:space="preserve">The global </w:t>
      </w:r>
      <w:r w:rsidRPr="00405D88">
        <w:rPr>
          <w:rStyle w:val="Emphasis"/>
        </w:rPr>
        <w:t>price of wheat spiked</w:t>
      </w:r>
      <w:r w:rsidRPr="00405D88">
        <w:rPr>
          <w:rStyle w:val="StyleUnderline"/>
        </w:rPr>
        <w:t xml:space="preserve">, and that helped </w:t>
      </w:r>
      <w:r w:rsidRPr="00405D88">
        <w:rPr>
          <w:rStyle w:val="Emphasis"/>
        </w:rPr>
        <w:t>trigger the Arab Spring</w:t>
      </w:r>
      <w:r w:rsidRPr="00405D88">
        <w:rPr>
          <w:sz w:val="16"/>
        </w:rPr>
        <w:t xml:space="preserve"> — </w:t>
      </w:r>
      <w:r w:rsidRPr="00405D88">
        <w:rPr>
          <w:rStyle w:val="StyleUnderline"/>
        </w:rPr>
        <w:t>Egypt at the time was the largest wheat importer on the planet</w:t>
      </w:r>
      <w:r w:rsidRPr="00405D88">
        <w:rPr>
          <w:sz w:val="16"/>
        </w:rPr>
        <w:t xml:space="preserve">. </w:t>
      </w:r>
      <w:r w:rsidRPr="00405D88">
        <w:rPr>
          <w:rStyle w:val="StyleUnderline"/>
        </w:rPr>
        <w:t xml:space="preserve">That experience set academics and insurers to work gaming out what the next </w:t>
      </w:r>
      <w:r w:rsidRPr="00405D88">
        <w:rPr>
          <w:rStyle w:val="Emphasis"/>
        </w:rPr>
        <w:t>food shock</w:t>
      </w:r>
      <w:r w:rsidRPr="00405D88">
        <w:rPr>
          <w:rStyle w:val="StyleUnderline"/>
        </w:rPr>
        <w:t xml:space="preserve"> might look like</w:t>
      </w:r>
      <w:r w:rsidRPr="00405D88">
        <w:rPr>
          <w:sz w:val="16"/>
        </w:rPr>
        <w:t xml:space="preserve">. In 2017 one team imagined a vigorous El Niño, with the attendant floods and droughts — for a season, in their scenario, corn and soy yields declined by 10 percent, and wheat and rice by 7 percent. The result was chaos: “quadrupled commodity prices, civil unrest, significant negative humanitarian consequences . . . </w:t>
      </w:r>
      <w:r w:rsidRPr="00405D88">
        <w:rPr>
          <w:rStyle w:val="Emphasis"/>
          <w:highlight w:val="green"/>
        </w:rPr>
        <w:t>Food riots</w:t>
      </w:r>
      <w:r w:rsidRPr="00405D88">
        <w:rPr>
          <w:rStyle w:val="StyleUnderline"/>
          <w:highlight w:val="green"/>
        </w:rPr>
        <w:t xml:space="preserve"> break out</w:t>
      </w:r>
      <w:r w:rsidRPr="00405D88">
        <w:rPr>
          <w:rStyle w:val="StyleUnderline"/>
        </w:rPr>
        <w:t xml:space="preserve"> in urban areas across the Middle East, North Africa, and Latin America</w:t>
      </w:r>
      <w:r w:rsidRPr="00405D88">
        <w:rPr>
          <w:sz w:val="16"/>
        </w:rPr>
        <w:t xml:space="preserve">. The </w:t>
      </w:r>
      <w:r w:rsidRPr="00405D88">
        <w:rPr>
          <w:sz w:val="16"/>
        </w:rPr>
        <w:lastRenderedPageBreak/>
        <w:t xml:space="preserve">euro weakens and the main European stock markets lose ten percent.” At about the same time, a team of British researchers released a study demonstrating that even if you can grow plenty of food, </w:t>
      </w:r>
      <w:r w:rsidRPr="00405D88">
        <w:rPr>
          <w:rStyle w:val="StyleUnderline"/>
        </w:rPr>
        <w:t xml:space="preserve">the transportation system that distributes it runs through just fourteen major </w:t>
      </w:r>
      <w:proofErr w:type="gramStart"/>
      <w:r w:rsidRPr="00405D88">
        <w:rPr>
          <w:rStyle w:val="StyleUnderline"/>
        </w:rPr>
        <w:t>choke-points</w:t>
      </w:r>
      <w:proofErr w:type="gramEnd"/>
      <w:r w:rsidRPr="00405D88">
        <w:rPr>
          <w:rStyle w:val="StyleUnderline"/>
        </w:rPr>
        <w:t>, and those are vulnerable to</w:t>
      </w:r>
      <w:r w:rsidRPr="00405D88">
        <w:rPr>
          <w:sz w:val="16"/>
        </w:rPr>
        <w:t xml:space="preserve"> — you guessed it — </w:t>
      </w:r>
      <w:r w:rsidRPr="00405D88">
        <w:rPr>
          <w:rStyle w:val="StyleUnderline"/>
        </w:rPr>
        <w:t>massive disruption from climate change</w:t>
      </w:r>
      <w:r w:rsidRPr="00405D88">
        <w:rPr>
          <w:sz w:val="16"/>
        </w:rPr>
        <w:t xml:space="preserve">. For instance, U.S. rivers and canals carry a third of the world’s corn and soy, and they’ve been frequently shut down or crimped by flooding and drought in recent years. Brazil accounts for 17 percent of the world’s grain exports, but heavy rainfall in 2017 stranded three thousand trucks. “It’s the glide path to a perfect storm,” said one of the report’s authors. </w:t>
      </w:r>
      <w:r w:rsidRPr="00405D88">
        <w:rPr>
          <w:sz w:val="8"/>
          <w:szCs w:val="14"/>
        </w:rPr>
        <w:t xml:space="preserve">Five weeks after that, another report raised an even deeper question. What if you can figure out how to grow plenty of food, and you can figure out how to guarantee its distribution, but the food itself has lost much of its value? The paper, in the journal Environmental Research, said that rising carbon dioxide levels, by speeding plant growth, seem to have reduced the amount of protein in basic staple crops, a finding so startling that, for many years, agronomists had overlooked hints that it was happening. But it seems to be true: when researchers grow grain at the carbon dioxide </w:t>
      </w:r>
      <w:proofErr w:type="gramStart"/>
      <w:r w:rsidRPr="00405D88">
        <w:rPr>
          <w:sz w:val="8"/>
          <w:szCs w:val="14"/>
        </w:rPr>
        <w:t>levels</w:t>
      </w:r>
      <w:proofErr w:type="gramEnd"/>
      <w:r w:rsidRPr="00405D88">
        <w:rPr>
          <w:sz w:val="8"/>
          <w:szCs w:val="14"/>
        </w:rPr>
        <w:t xml:space="preserve"> we expect for later this century, they find that minerals such as calcium and iron drop by 8 percent, and protein by about the same amount. In the developing world, where people rely on plants for their protein, that means huge reductions in nutrition: India alone could lose 5 percent of the protein in its total diet, putting 53 million people at new risk for protein deficiency. The loss of zinc, essential for maternal and infant health, could endanger 138 million people around the world. In 2018, rice researchers found “significantly less protein” when they grew eighteen varieties of rice in high–carbon dioxide test plots. “The idea that food became less nutritious was a surprise,” said one researcher. “It’s not intuitive. But I think we should continue to expect surprises. We are completely altering the biophysical conditions that underpin our food system.” And not just ours. People don’t depend on goldenrod, for instance, but bees do. When scientists looked at samples of goldenrod in the Smithsonian that dated back to 1842, they found that the protein content of its pollen had “declined by a third since the industrial revolution — and the change closely tracks with the rise in carbon dioxide.” </w:t>
      </w:r>
      <w:proofErr w:type="gramStart"/>
      <w:r w:rsidRPr="00405D88">
        <w:rPr>
          <w:sz w:val="16"/>
        </w:rPr>
        <w:t>Bees</w:t>
      </w:r>
      <w:proofErr w:type="gramEnd"/>
      <w:r w:rsidRPr="00405D88">
        <w:rPr>
          <w:sz w:val="16"/>
        </w:rPr>
        <w:t xml:space="preserve"> help crops, obviously, so that’s scary news. But in August 2018, a massive new study found something just as frightening: crop pests were thriving in the new heat. “It gets better and better for them,” said one University of Colorado researcher. Even if we hit the UN target of limiting temperature rise to two degrees Celsius, pests should cut wheat yields by 46 percent, corn by 31 percent, and rice by 19 percent. “</w:t>
      </w:r>
      <w:r w:rsidRPr="00405D88">
        <w:rPr>
          <w:rStyle w:val="StyleUnderline"/>
        </w:rPr>
        <w:t>Warmer temperatures accelerate the metabolism of insect pests like aphids and corn borers at a predictable rate</w:t>
      </w:r>
      <w:r w:rsidRPr="00405D88">
        <w:rPr>
          <w:sz w:val="16"/>
        </w:rPr>
        <w:t>,” the researchers found. “</w:t>
      </w:r>
      <w:r w:rsidRPr="00405D88">
        <w:rPr>
          <w:rStyle w:val="StyleUnderline"/>
        </w:rPr>
        <w:t xml:space="preserve">That makes them </w:t>
      </w:r>
      <w:proofErr w:type="gramStart"/>
      <w:r w:rsidRPr="00405D88">
        <w:rPr>
          <w:rStyle w:val="StyleUnderline"/>
        </w:rPr>
        <w:t>hungrier</w:t>
      </w:r>
      <w:r w:rsidRPr="00405D88">
        <w:rPr>
          <w:sz w:val="16"/>
        </w:rPr>
        <w:t>[</w:t>
      </w:r>
      <w:proofErr w:type="gramEnd"/>
      <w:r w:rsidRPr="00405D88">
        <w:rPr>
          <w:sz w:val="16"/>
        </w:rPr>
        <w:t xml:space="preserve">,] </w:t>
      </w:r>
      <w:r w:rsidRPr="00405D88">
        <w:rPr>
          <w:rStyle w:val="StyleUnderline"/>
        </w:rPr>
        <w:t>and warmer temperatures also speed up their reproduction</w:t>
      </w:r>
      <w:r w:rsidRPr="00405D88">
        <w:rPr>
          <w:sz w:val="16"/>
        </w:rPr>
        <w:t xml:space="preserve">.” </w:t>
      </w:r>
      <w:r w:rsidRPr="00405D88">
        <w:rPr>
          <w:rStyle w:val="StyleUnderline"/>
        </w:rPr>
        <w:t>Even fossilized plants from fifty million years ago make the point: “</w:t>
      </w:r>
      <w:r w:rsidRPr="00405D88">
        <w:rPr>
          <w:rStyle w:val="Emphasis"/>
          <w:highlight w:val="green"/>
        </w:rPr>
        <w:t>Plant damage</w:t>
      </w:r>
      <w:r w:rsidRPr="00405D88">
        <w:rPr>
          <w:rStyle w:val="StyleUnderline"/>
          <w:highlight w:val="green"/>
        </w:rPr>
        <w:t xml:space="preserve"> from insects </w:t>
      </w:r>
      <w:r w:rsidRPr="00405D88">
        <w:rPr>
          <w:rStyle w:val="Emphasis"/>
          <w:highlight w:val="green"/>
        </w:rPr>
        <w:t>correlated</w:t>
      </w:r>
      <w:r w:rsidRPr="00405D88">
        <w:rPr>
          <w:rStyle w:val="StyleUnderline"/>
          <w:highlight w:val="green"/>
        </w:rPr>
        <w:t xml:space="preserve"> with</w:t>
      </w:r>
      <w:r w:rsidRPr="00405D88">
        <w:rPr>
          <w:rStyle w:val="StyleUnderline"/>
        </w:rPr>
        <w:t xml:space="preserve"> rising and falling </w:t>
      </w:r>
      <w:r w:rsidRPr="00405D88">
        <w:rPr>
          <w:rStyle w:val="Emphasis"/>
          <w:highlight w:val="green"/>
        </w:rPr>
        <w:t>temperatures</w:t>
      </w:r>
      <w:r w:rsidRPr="00405D88">
        <w:rPr>
          <w:rStyle w:val="StyleUnderline"/>
        </w:rPr>
        <w:t>, reaching a maximum during the warmest periods</w:t>
      </w:r>
      <w:r w:rsidRPr="00405D88">
        <w:rPr>
          <w:sz w:val="16"/>
        </w:rPr>
        <w:t>.”</w:t>
      </w:r>
    </w:p>
    <w:p w14:paraId="41D93B0E" w14:textId="77777777" w:rsidR="0016405C" w:rsidRDefault="0016405C" w:rsidP="00B6220E"/>
    <w:p w14:paraId="1ADFB898"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Lucida Grande">
    <w:altName w:val="Lucida Grande"/>
    <w:panose1 w:val="020B0600040502020204"/>
    <w:charset w:val="00"/>
    <w:family w:val="swiss"/>
    <w:pitch w:val="variable"/>
    <w:sig w:usb0="E1000AEF" w:usb1="5000A1FF" w:usb2="00000000" w:usb3="00000000" w:csb0="000001BF" w:csb1="00000000"/>
  </w:font>
  <w:font w:name="AppleSystemUIFont">
    <w:altName w:val="Calibri"/>
    <w:panose1 w:val="020B0604020202020204"/>
    <w:charset w:val="00"/>
    <w:family w:val="auto"/>
    <w:notTrueType/>
    <w:pitch w:val="default"/>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033378C"/>
    <w:multiLevelType w:val="hybridMultilevel"/>
    <w:tmpl w:val="39525C3E"/>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3751FD8"/>
    <w:multiLevelType w:val="hybridMultilevel"/>
    <w:tmpl w:val="4586778C"/>
    <w:lvl w:ilvl="0" w:tplc="19BA3D68">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5BB6AEF"/>
    <w:multiLevelType w:val="hybridMultilevel"/>
    <w:tmpl w:val="563A7B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5F706C5"/>
    <w:multiLevelType w:val="hybridMultilevel"/>
    <w:tmpl w:val="EB8CE1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2073DD4"/>
    <w:multiLevelType w:val="hybridMultilevel"/>
    <w:tmpl w:val="B1B4C0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3ED55C3"/>
    <w:multiLevelType w:val="hybridMultilevel"/>
    <w:tmpl w:val="23F013B8"/>
    <w:lvl w:ilvl="0" w:tplc="FB12A9CC">
      <w:start w:val="1"/>
      <w:numFmt w:val="decimal"/>
      <w:lvlText w:val="%1."/>
      <w:lvlJc w:val="left"/>
      <w:pPr>
        <w:ind w:left="720" w:hanging="360"/>
      </w:pPr>
      <w:rPr>
        <w:rFonts w:asciiTheme="majorHAnsi" w:eastAsiaTheme="majorEastAsia" w:hAnsiTheme="majorHAnsi" w:cstheme="maj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4630283"/>
    <w:multiLevelType w:val="hybridMultilevel"/>
    <w:tmpl w:val="1474F0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6"/>
  </w:num>
  <w:num w:numId="13">
    <w:abstractNumId w:val="15"/>
  </w:num>
  <w:num w:numId="14">
    <w:abstractNumId w:val="12"/>
  </w:num>
  <w:num w:numId="15">
    <w:abstractNumId w:val="11"/>
  </w:num>
  <w:num w:numId="16">
    <w:abstractNumId w:val="13"/>
  </w:num>
  <w:num w:numId="17">
    <w:abstractNumId w:val="14"/>
  </w:num>
  <w:num w:numId="1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2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B6220E"/>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1CF1"/>
    <w:rsid w:val="00092B2A"/>
    <w:rsid w:val="00094316"/>
    <w:rsid w:val="00094DEC"/>
    <w:rsid w:val="000A2D8A"/>
    <w:rsid w:val="000D26A6"/>
    <w:rsid w:val="000D2B90"/>
    <w:rsid w:val="000D6ED8"/>
    <w:rsid w:val="000D717B"/>
    <w:rsid w:val="00100B28"/>
    <w:rsid w:val="00117316"/>
    <w:rsid w:val="001209B4"/>
    <w:rsid w:val="0016405C"/>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034EE"/>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E6F90"/>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56B3"/>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1E16"/>
    <w:rsid w:val="007A3BAF"/>
    <w:rsid w:val="007B53D8"/>
    <w:rsid w:val="007C22C5"/>
    <w:rsid w:val="007C57E1"/>
    <w:rsid w:val="007C5811"/>
    <w:rsid w:val="007D2DF5"/>
    <w:rsid w:val="007D451A"/>
    <w:rsid w:val="007D5E3E"/>
    <w:rsid w:val="007D7596"/>
    <w:rsid w:val="007E242C"/>
    <w:rsid w:val="007E6631"/>
    <w:rsid w:val="00803A12"/>
    <w:rsid w:val="00805417"/>
    <w:rsid w:val="0082521A"/>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84F4F"/>
    <w:rsid w:val="008904F9"/>
    <w:rsid w:val="00890E4C"/>
    <w:rsid w:val="00890E74"/>
    <w:rsid w:val="00892798"/>
    <w:rsid w:val="0089418F"/>
    <w:rsid w:val="00897C29"/>
    <w:rsid w:val="008A1A9C"/>
    <w:rsid w:val="008A4633"/>
    <w:rsid w:val="008B032E"/>
    <w:rsid w:val="008C0FA2"/>
    <w:rsid w:val="008C2342"/>
    <w:rsid w:val="008C32F9"/>
    <w:rsid w:val="008C77B6"/>
    <w:rsid w:val="008D1B91"/>
    <w:rsid w:val="008D724A"/>
    <w:rsid w:val="008E7A3E"/>
    <w:rsid w:val="008F41FD"/>
    <w:rsid w:val="008F4479"/>
    <w:rsid w:val="008F4BA0"/>
    <w:rsid w:val="00901726"/>
    <w:rsid w:val="00920E6A"/>
    <w:rsid w:val="00931816"/>
    <w:rsid w:val="00932C71"/>
    <w:rsid w:val="009509D5"/>
    <w:rsid w:val="009538F5"/>
    <w:rsid w:val="00954971"/>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20D3"/>
    <w:rsid w:val="00A7719E"/>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2529"/>
    <w:rsid w:val="00B5602D"/>
    <w:rsid w:val="00B60125"/>
    <w:rsid w:val="00B6220E"/>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BF6A45"/>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855C1"/>
    <w:rsid w:val="00E903E0"/>
    <w:rsid w:val="00EA1115"/>
    <w:rsid w:val="00EA39EB"/>
    <w:rsid w:val="00EA58CE"/>
    <w:rsid w:val="00EB33FF"/>
    <w:rsid w:val="00EB3D1A"/>
    <w:rsid w:val="00EC2759"/>
    <w:rsid w:val="00EC7106"/>
    <w:rsid w:val="00ED0120"/>
    <w:rsid w:val="00ED034D"/>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6E4C"/>
    <w:rsid w:val="00F277AA"/>
    <w:rsid w:val="00F31955"/>
    <w:rsid w:val="00F34C06"/>
    <w:rsid w:val="00F43EA3"/>
    <w:rsid w:val="00F50C55"/>
    <w:rsid w:val="00F5584B"/>
    <w:rsid w:val="00F57FFB"/>
    <w:rsid w:val="00F601E6"/>
    <w:rsid w:val="00F73954"/>
    <w:rsid w:val="00F76649"/>
    <w:rsid w:val="00F94060"/>
    <w:rsid w:val="00F97722"/>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99791F6"/>
  <w14:defaultImageDpi w14:val="300"/>
  <w15:docId w15:val="{A0051EEB-A1D5-BC45-BBB0-EB0A0944DD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B6220E"/>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B6220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Heading 2 Char Char1 Char,Heading 2 Char2,Heading 2 Char Char Char,Heading 2 Char Char1,cite_tag,Super Script,Char Char Char Char1,Char2,Heading 2 Char Char2 Char,BlockText,Heading 2 Char1 Char1,Heading 21,Heading 2 Char Char Char1"/>
    <w:basedOn w:val="Normal"/>
    <w:next w:val="Normal"/>
    <w:link w:val="Heading2Char"/>
    <w:uiPriority w:val="9"/>
    <w:unhideWhenUsed/>
    <w:qFormat/>
    <w:rsid w:val="00B6220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Heading 3 Char Char,Char, Char,Block Writing,Index Headers,Char Char Char Char Char Char Char Char,Char Char Char Char Char Char Char,Tags v 2,Char1,Underlines,No Underline,Text 7, Char Char Char Char Char Char Char,3: Cite,Bold Cite,n"/>
    <w:basedOn w:val="Normal"/>
    <w:next w:val="Normal"/>
    <w:link w:val="Heading3Char"/>
    <w:uiPriority w:val="9"/>
    <w:unhideWhenUsed/>
    <w:qFormat/>
    <w:rsid w:val="00B6220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tag,heading 2,Heading 2 Char2 Char,Heading 2 Char1 Char Char, Ch,No Spacing1,No Spacing11,No Spacing111,No Spacing112,No Spacing1121,No Spacing2,Debate Text,Read stuff,No Spacing4,No Spacing21,no read,Ch,t"/>
    <w:basedOn w:val="Normal"/>
    <w:next w:val="Normal"/>
    <w:link w:val="Heading4Char"/>
    <w:uiPriority w:val="9"/>
    <w:unhideWhenUsed/>
    <w:qFormat/>
    <w:rsid w:val="00B6220E"/>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B6220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6220E"/>
  </w:style>
  <w:style w:type="character" w:customStyle="1" w:styleId="Heading1Char">
    <w:name w:val="Heading 1 Char"/>
    <w:aliases w:val="Pocket Char"/>
    <w:basedOn w:val="DefaultParagraphFont"/>
    <w:link w:val="Heading1"/>
    <w:uiPriority w:val="9"/>
    <w:rsid w:val="00B6220E"/>
    <w:rPr>
      <w:rFonts w:ascii="Calibri" w:eastAsiaTheme="majorEastAsia" w:hAnsi="Calibri" w:cstheme="majorBidi"/>
      <w:b/>
      <w:bCs/>
      <w:sz w:val="52"/>
      <w:szCs w:val="32"/>
    </w:rPr>
  </w:style>
  <w:style w:type="character" w:customStyle="1" w:styleId="Heading2Char">
    <w:name w:val="Heading 2 Char"/>
    <w:aliases w:val="Hat Char,Heading 2 Char Char1 Char Char,Heading 2 Char2 Char1,Heading 2 Char Char Char Char,Heading 2 Char Char1 Char1,cite_tag Char,Super Script Char,Char Char Char Char1 Char,Char2 Char,Heading 2 Char Char2 Char Char,BlockText Char"/>
    <w:basedOn w:val="DefaultParagraphFont"/>
    <w:link w:val="Heading2"/>
    <w:uiPriority w:val="9"/>
    <w:rsid w:val="00B6220E"/>
    <w:rPr>
      <w:rFonts w:ascii="Calibri" w:eastAsiaTheme="majorEastAsia" w:hAnsi="Calibri" w:cstheme="majorBidi"/>
      <w:b/>
      <w:bCs/>
      <w:sz w:val="44"/>
      <w:szCs w:val="44"/>
      <w:u w:val="double"/>
    </w:rPr>
  </w:style>
  <w:style w:type="character" w:customStyle="1" w:styleId="Heading3Char">
    <w:name w:val="Heading 3 Char"/>
    <w:aliases w:val="Block Char,Heading 3 Char Char Char,Char Char, Char Char,Block Writing Char,Index Headers Char,Char Char Char Char Char Char Char Char Char,Char Char Char Char Char Char Char Char1,Tags v 2 Char,Char1 Char,Underlines Char,Text 7 Char"/>
    <w:basedOn w:val="DefaultParagraphFont"/>
    <w:link w:val="Heading3"/>
    <w:uiPriority w:val="9"/>
    <w:rsid w:val="00B6220E"/>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tag Char,heading 2 Char,Heading 2 Char2 Char Char,Heading 2 Char1 Char Char Char, Ch Char,No Spacing1 Char,No Spacing11 Char,No Spacing111 Char,No Spacing112 Char,Ch Char"/>
    <w:basedOn w:val="DefaultParagraphFont"/>
    <w:link w:val="Heading4"/>
    <w:uiPriority w:val="9"/>
    <w:rsid w:val="00B6220E"/>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B6220E"/>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Bo"/>
    <w:basedOn w:val="DefaultParagraphFont"/>
    <w:uiPriority w:val="1"/>
    <w:qFormat/>
    <w:rsid w:val="00B6220E"/>
    <w:rPr>
      <w:b w:val="0"/>
      <w:sz w:val="22"/>
      <w:u w:val="single"/>
    </w:rPr>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s,/"/>
    <w:basedOn w:val="DefaultParagraphFont"/>
    <w:link w:val="textbold"/>
    <w:uiPriority w:val="20"/>
    <w:qFormat/>
    <w:rsid w:val="00B6220E"/>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B6220E"/>
    <w:rPr>
      <w:color w:val="auto"/>
      <w:u w:val="non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Clear Char"/>
    <w:basedOn w:val="DefaultParagraphFont"/>
    <w:link w:val="NoSpacing"/>
    <w:uiPriority w:val="99"/>
    <w:unhideWhenUsed/>
    <w:rsid w:val="00B6220E"/>
    <w:rPr>
      <w:color w:val="auto"/>
      <w:u w:val="none"/>
    </w:rPr>
  </w:style>
  <w:style w:type="paragraph" w:styleId="DocumentMap">
    <w:name w:val="Document Map"/>
    <w:basedOn w:val="Normal"/>
    <w:link w:val="DocumentMapChar"/>
    <w:uiPriority w:val="99"/>
    <w:semiHidden/>
    <w:unhideWhenUsed/>
    <w:rsid w:val="00B6220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B6220E"/>
    <w:rPr>
      <w:rFonts w:ascii="Lucida Grande" w:hAnsi="Lucida Grande" w:cs="Lucida Grande"/>
    </w:rPr>
  </w:style>
  <w:style w:type="paragraph" w:customStyle="1" w:styleId="textbold">
    <w:name w:val="text bold"/>
    <w:basedOn w:val="Normal"/>
    <w:link w:val="Emphasis"/>
    <w:uiPriority w:val="20"/>
    <w:qFormat/>
    <w:rsid w:val="00B6220E"/>
    <w:pPr>
      <w:pBdr>
        <w:top w:val="single" w:sz="8" w:space="0" w:color="auto"/>
        <w:left w:val="single" w:sz="8" w:space="0" w:color="auto"/>
        <w:bottom w:val="single" w:sz="8" w:space="0" w:color="auto"/>
        <w:right w:val="single" w:sz="8" w:space="0" w:color="auto"/>
      </w:pBdr>
      <w:spacing w:line="256" w:lineRule="auto"/>
      <w:ind w:left="720"/>
    </w:pPr>
    <w:rPr>
      <w:b/>
      <w:iCs/>
      <w:u w:val="single"/>
    </w:r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ca"/>
    <w:basedOn w:val="Heading1"/>
    <w:link w:val="Hyperlink"/>
    <w:autoRedefine/>
    <w:uiPriority w:val="99"/>
    <w:qFormat/>
    <w:rsid w:val="00B6220E"/>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ListParagraph">
    <w:name w:val="List Paragraph"/>
    <w:basedOn w:val="Normal"/>
    <w:uiPriority w:val="34"/>
    <w:qFormat/>
    <w:rsid w:val="0016405C"/>
    <w:pPr>
      <w:ind w:left="720"/>
      <w:contextualSpacing/>
    </w:pPr>
  </w:style>
  <w:style w:type="paragraph" w:customStyle="1" w:styleId="Emphasis1">
    <w:name w:val="Emphasis1"/>
    <w:basedOn w:val="Normal"/>
    <w:autoRedefine/>
    <w:uiPriority w:val="20"/>
    <w:qFormat/>
    <w:rsid w:val="0016405C"/>
    <w:pPr>
      <w:pBdr>
        <w:top w:val="single" w:sz="4" w:space="1" w:color="auto"/>
        <w:left w:val="single" w:sz="4" w:space="4" w:color="auto"/>
        <w:bottom w:val="single" w:sz="4" w:space="1" w:color="auto"/>
        <w:right w:val="single" w:sz="4"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ace.com/41941-hayabusa2-asteroid-rovers-hopping-tech.html" TargetMode="External"/><Relationship Id="rId18" Type="http://schemas.openxmlformats.org/officeDocument/2006/relationships/hyperlink" Target="https://www.washingtonpost.com/opinions/the-247-trillion-global-debt-bomb/2018/07/15/64c5bbaa-86c2-11e8-8f6c-46cb43e3f306_story.html?noredirect=on&amp;utm_term=.5fb3ff1155d9" TargetMode="External"/><Relationship Id="rId26" Type="http://schemas.openxmlformats.org/officeDocument/2006/relationships/hyperlink" Target="https://www.nationalgeographic.com/science/phenomena/2014/06/24/diamond-the-size-of-earth/" TargetMode="External"/><Relationship Id="rId3" Type="http://schemas.openxmlformats.org/officeDocument/2006/relationships/customXml" Target="../customXml/item3.xml"/><Relationship Id="rId21" Type="http://schemas.openxmlformats.org/officeDocument/2006/relationships/hyperlink" Target="https://medium.com/fitch-blog/why-is-big-pharma-interested-in-the-space-economy-c078ac1bf67c" TargetMode="External"/><Relationship Id="rId7" Type="http://schemas.openxmlformats.org/officeDocument/2006/relationships/settings" Target="settings.xml"/><Relationship Id="rId12" Type="http://schemas.openxmlformats.org/officeDocument/2006/relationships/hyperlink" Target="http://www.thespacereview.com/article/3633/1" TargetMode="External"/><Relationship Id="rId17" Type="http://schemas.openxmlformats.org/officeDocument/2006/relationships/hyperlink" Target="https://www.amazon.com/Delta-v-Daniel-Suarez-ebook/dp/B07FLX8V84/ref=sr_1_1?crid=UMNUUSR3NCBX&amp;keywords=delta-v&amp;qid=1556930756&amp;s=digital-text&amp;sprefix=delta-v%2Cdigital-text%2C204&amp;sr=1-1" TargetMode="External"/><Relationship Id="rId25" Type="http://schemas.openxmlformats.org/officeDocument/2006/relationships/hyperlink" Target="https://www.space.com/asteroid-apophis-2029-flyby-planetary-defense.html" TargetMode="External"/><Relationship Id="rId2" Type="http://schemas.openxmlformats.org/officeDocument/2006/relationships/customXml" Target="../customXml/item2.xml"/><Relationship Id="rId16" Type="http://schemas.openxmlformats.org/officeDocument/2006/relationships/hyperlink" Target="https://www.amazon.com/dp/B003QP4NPE/ref=dp-kindle-redirect?_encoding=UTF8&amp;btkr=1" TargetMode="External"/><Relationship Id="rId20" Type="http://schemas.openxmlformats.org/officeDocument/2006/relationships/hyperlink" Target="https://www.forbes.com/sites/scottsnowden/2019/03/12/solar-power-stations-in-space-could-supply-the-world-with-limitless-energy/"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n.wikipedia.org/wiki/Memex" TargetMode="External"/><Relationship Id="rId24" Type="http://schemas.openxmlformats.org/officeDocument/2006/relationships/hyperlink" Target="https://space.nss.org/technologies-for-asteroid-capture-into-earth-orbit/" TargetMode="External"/><Relationship Id="rId5" Type="http://schemas.openxmlformats.org/officeDocument/2006/relationships/numbering" Target="numbering.xml"/><Relationship Id="rId15" Type="http://schemas.openxmlformats.org/officeDocument/2006/relationships/hyperlink" Target="https://www.nasa.gov/directorates/spacetech/niac/2017_Phase_I_Phase_II/Sustainable_Human_Exploration/" TargetMode="External"/><Relationship Id="rId23" Type="http://schemas.openxmlformats.org/officeDocument/2006/relationships/hyperlink" Target="https://mashable.com/article/armageddon-asteroid-threat" TargetMode="External"/><Relationship Id="rId28" Type="http://schemas.openxmlformats.org/officeDocument/2006/relationships/hyperlink" Target="https://mashable.com/category/space-junk" TargetMode="External"/><Relationship Id="rId10" Type="http://schemas.openxmlformats.org/officeDocument/2006/relationships/hyperlink" Target="https://chicagounbound.uchicago.edu/cgi/viewcontent.cgi?article=1269&amp;context=cjil" TargetMode="External"/><Relationship Id="rId19" Type="http://schemas.openxmlformats.org/officeDocument/2006/relationships/hyperlink" Target="https://en.wikipedia.org/wiki/Space-based_solar_power" TargetMode="External"/><Relationship Id="rId4" Type="http://schemas.openxmlformats.org/officeDocument/2006/relationships/customXml" Target="../customXml/item4.xml"/><Relationship Id="rId9" Type="http://schemas.openxmlformats.org/officeDocument/2006/relationships/hyperlink" Target="https://d1wqtxts1xzle7.cloudfront.net/66728932/_IAC_20_E7.VP.8.x58518_An_international_legal_trust_system_to_deal_with_the_new_space_era_BY_IVAN_FINO-with-cover-page-v2.pdf?Expires=1642044926&amp;Signature=asvt6StaK5n9UnpXuJIlo4ziI839WzFYjDZy37bm70ObGy3vFJyHwWNGxhn2beze4QzYDPPX0pVEXAwYvDaINVNxN01Ify8YwG5loNRddlat-grf3iawic7KvwqPowxFe2GuemVvbB-KW8ZVBxigwS-gelSKIVy4KYR9UgiDrM6e6deEBnUTcULSwmsH-JdHNg13ytZ3vNVMMlxZW2MPOCRuB2WlOHdCLoC86VqafSoMwuec-d~Aisbgyt5F2vO-GjvI60bR7h2MSp0iT6P7apIDUUpHUsDGbvcdxp22HSxXdlvr7lSqtLnL5rKxujGDYq~R9B~WuGiorVL2hn74UQ__&amp;Key-Pair-Id=APKAJLOHF5GGSLRBV4ZA" TargetMode="External"/><Relationship Id="rId14" Type="http://schemas.openxmlformats.org/officeDocument/2006/relationships/hyperlink" Target="https://www.space.com/japan-hayabusa2-asteroid-bomb-video.html" TargetMode="External"/><Relationship Id="rId22" Type="http://schemas.openxmlformats.org/officeDocument/2006/relationships/hyperlink" Target="https://en.wikipedia.org/wiki/O%27Neill_cylinder" TargetMode="External"/><Relationship Id="rId27" Type="http://schemas.openxmlformats.org/officeDocument/2006/relationships/hyperlink" Target="https://www.nbcnews.com/science/space/neil-degrasse-tyson-says-space-ventures-will-spawn-first-trillionaire-n352271" TargetMode="External"/><Relationship Id="rId30"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uliannehanno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053F905D-1D42-3D41-809E-8564EC3898AF}">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60</TotalTime>
  <Pages>12</Pages>
  <Words>6520</Words>
  <Characters>37169</Characters>
  <Application>Microsoft Office Word</Application>
  <DocSecurity>0</DocSecurity>
  <Lines>309</Lines>
  <Paragraphs>87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43602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Julianne Hannon</cp:lastModifiedBy>
  <cp:revision>5</cp:revision>
  <dcterms:created xsi:type="dcterms:W3CDTF">2022-02-06T22:03:00Z</dcterms:created>
  <dcterms:modified xsi:type="dcterms:W3CDTF">2022-02-07T00:00:00Z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