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A9E6C" w14:textId="3D3C7E5C" w:rsidR="00787AE1" w:rsidRDefault="00787AE1" w:rsidP="00787AE1">
      <w:pPr>
        <w:pStyle w:val="Heading3"/>
      </w:pPr>
      <w:r>
        <w:t>1</w:t>
      </w:r>
      <w:r>
        <w:tab/>
      </w:r>
    </w:p>
    <w:p w14:paraId="009C1AFF" w14:textId="77777777" w:rsidR="00CD54E3" w:rsidRPr="006735FE" w:rsidRDefault="00CD54E3" w:rsidP="00CD54E3">
      <w:pPr>
        <w:pStyle w:val="Heading4"/>
      </w:pPr>
      <w:r w:rsidRPr="006735FE">
        <w:t xml:space="preserve">TEXT: The Outer Space Treaty ought to be amended to establish an international legal trust system governing outer space.  </w:t>
      </w:r>
    </w:p>
    <w:p w14:paraId="7FC455D1" w14:textId="77777777" w:rsidR="00CD54E3" w:rsidRPr="006735FE" w:rsidRDefault="00CD54E3" w:rsidP="00CD54E3">
      <w:pPr>
        <w:pStyle w:val="Heading4"/>
      </w:pPr>
      <w:r w:rsidRPr="006735FE">
        <w:t xml:space="preserve">The Legal trust would include private property rights and would ensure the sustainable development as well as the equitable distribution of space resources.  </w:t>
      </w:r>
    </w:p>
    <w:p w14:paraId="2A1D2113" w14:textId="77777777" w:rsidR="00CD54E3" w:rsidRDefault="00CD54E3" w:rsidP="00CD54E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A8A955E" w14:textId="77777777" w:rsidR="00CD54E3" w:rsidRDefault="00CD54E3" w:rsidP="00CD54E3"/>
    <w:p w14:paraId="71910B37" w14:textId="77777777" w:rsidR="00CD54E3" w:rsidRPr="00081D48" w:rsidRDefault="00CD54E3" w:rsidP="00CD54E3">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1DB0FA20" w14:textId="29786123" w:rsidR="00A37256" w:rsidRDefault="00A37256" w:rsidP="00A37256">
      <w:pPr>
        <w:pStyle w:val="Heading3"/>
        <w:rPr>
          <w:rStyle w:val="StyleUnderline"/>
        </w:rPr>
      </w:pPr>
      <w:r>
        <w:rPr>
          <w:rStyle w:val="StyleUnderline"/>
        </w:rPr>
        <w:lastRenderedPageBreak/>
        <w:t>2</w:t>
      </w:r>
    </w:p>
    <w:p w14:paraId="39FDD28D" w14:textId="77777777" w:rsidR="00A37256" w:rsidRDefault="00A37256" w:rsidP="00A37256">
      <w:pPr>
        <w:pStyle w:val="Heading4"/>
      </w:pPr>
      <w:r>
        <w:t>The private sector is essential for asteroid mining – competition is key and government development is not effective, efficient, or cheap enough. Thiessen 21:</w:t>
      </w:r>
    </w:p>
    <w:p w14:paraId="598344B0" w14:textId="77777777" w:rsidR="00A37256" w:rsidRDefault="00A37256" w:rsidP="00A37256">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BEEE922" w14:textId="77777777" w:rsidR="00A37256" w:rsidRPr="00777D49" w:rsidRDefault="00A37256" w:rsidP="00A37256">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77284FC" w14:textId="77777777" w:rsidR="00A37256" w:rsidRDefault="00A37256" w:rsidP="00A37256"/>
    <w:p w14:paraId="3F6483E6" w14:textId="77777777" w:rsidR="00A37256" w:rsidRDefault="00A37256" w:rsidP="00A37256">
      <w:pPr>
        <w:pStyle w:val="Heading4"/>
      </w:pPr>
      <w:r>
        <w:lastRenderedPageBreak/>
        <w:t>Taking away property rights scares investors away and spills over to other space activities. Freeland 05</w:t>
      </w:r>
    </w:p>
    <w:p w14:paraId="0E24EBEB" w14:textId="77777777" w:rsidR="00A37256" w:rsidRPr="002C77DA" w:rsidRDefault="00A37256" w:rsidP="00A37256">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397B5649" w14:textId="77777777" w:rsidR="00A37256" w:rsidRPr="00BE7D84" w:rsidRDefault="00A37256" w:rsidP="00A37256">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CD54E3">
        <w:rPr>
          <w:rStyle w:val="StyleUnderline"/>
          <w:highlight w:val="yellow"/>
        </w:rPr>
        <w:t>property rights</w:t>
      </w:r>
      <w:r w:rsidRPr="002C77DA">
        <w:rPr>
          <w:rStyle w:val="StyleUnderline"/>
        </w:rPr>
        <w:t xml:space="preserve">,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4BAA0609" w14:textId="77777777" w:rsidR="00A37256" w:rsidRPr="0023115E" w:rsidRDefault="00A37256" w:rsidP="00A37256">
      <w:pPr>
        <w:rPr>
          <w:b/>
          <w:bCs/>
          <w:u w:val="single"/>
        </w:rPr>
      </w:pPr>
    </w:p>
    <w:p w14:paraId="54B6671A" w14:textId="77777777" w:rsidR="00A37256" w:rsidRPr="000832CC" w:rsidRDefault="00A37256" w:rsidP="00A37256">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49E367F" w14:textId="77777777" w:rsidR="00A37256" w:rsidRPr="000832CC" w:rsidRDefault="00A37256" w:rsidP="00A37256">
      <w:r w:rsidRPr="000832CC">
        <w:t>Chris Taylor [journalist], 19 - ("How asteroid mining will save the Earth — and mint trillionaires," Mashable, 2019, accessed 12-13-2021, https://mashable.com/feature/asteroid-mining-space-economy)//ML</w:t>
      </w:r>
    </w:p>
    <w:p w14:paraId="749D8F1C" w14:textId="77777777" w:rsidR="00A37256" w:rsidRPr="0097088D" w:rsidRDefault="00A37256" w:rsidP="00A37256">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DD7B9D">
        <w:rPr>
          <w:rStyle w:val="StyleUnderline"/>
        </w:rPr>
        <w:t>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DD7B9D">
        <w:rPr>
          <w:sz w:val="12"/>
        </w:rPr>
        <w:t xml:space="preserve">. Again, this isn’t a great stretch: Using centrifugal force to simulate </w:t>
      </w:r>
      <w:r w:rsidRPr="00DD7B9D">
        <w:rPr>
          <w:sz w:val="12"/>
        </w:rPr>
        <w:lastRenderedPageBreak/>
        <w:t xml:space="preserve">gravity in space was first proposed by scientists in the 19th century. NASA has had workable designs for spinning cislunar habitats called </w:t>
      </w:r>
      <w:hyperlink r:id="rId22" w:tgtFrame="_blank" w:history="1">
        <w:r w:rsidRPr="00DD7B9D">
          <w:rPr>
            <w:rStyle w:val="Hyperlink"/>
            <w:rFonts w:eastAsiaTheme="majorEastAsia"/>
            <w:sz w:val="12"/>
          </w:rPr>
          <w:t>O’Neill cylinders</w:t>
        </w:r>
      </w:hyperlink>
      <w:r w:rsidRPr="00DD7B9D">
        <w:rPr>
          <w:sz w:val="12"/>
        </w:rPr>
        <w:t xml:space="preserve"> since the 1970s. We just haven’t funded them. ¶ But the trillionaires clearly </w:t>
      </w:r>
      <w:proofErr w:type="gramStart"/>
      <w:r w:rsidRPr="00DD7B9D">
        <w:rPr>
          <w:sz w:val="12"/>
        </w:rPr>
        <w:t>will.¶</w:t>
      </w:r>
      <w:proofErr w:type="gramEnd"/>
      <w:r w:rsidRPr="00DD7B9D">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DD7B9D">
        <w:rPr>
          <w:rStyle w:val="StyleUnderline"/>
        </w:rPr>
        <w:t xml:space="preserve">For those who worry about asteroids that could wipe out civilization — though luckily, </w:t>
      </w:r>
      <w:hyperlink r:id="rId23" w:tgtFrame="_blank" w:history="1">
        <w:r w:rsidRPr="00DD7B9D">
          <w:rPr>
            <w:rStyle w:val="StyleUnderline"/>
            <w:rFonts w:eastAsiaTheme="majorEastAsia"/>
          </w:rPr>
          <w:t>this isn't likely to happen any time soon</w:t>
        </w:r>
      </w:hyperlink>
      <w:r w:rsidRPr="00DD7B9D">
        <w:rPr>
          <w:rStyle w:val="StyleUnderline"/>
        </w:rPr>
        <w:t xml:space="preserve"> — here is a way for humanity to get proficient in moving them out of the way, fast. Indeed, the National Space Society has offered </w:t>
      </w:r>
      <w:hyperlink r:id="rId24" w:tgtFrame="_blank" w:history="1">
        <w:r w:rsidRPr="00DD7B9D">
          <w:rPr>
            <w:rStyle w:val="StyleUnderline"/>
            <w:rFonts w:eastAsiaTheme="majorEastAsia"/>
          </w:rPr>
          <w:t>a proposal</w:t>
        </w:r>
      </w:hyperlink>
      <w:r w:rsidRPr="00DD7B9D">
        <w:rPr>
          <w:rStyle w:val="StyleUnderline"/>
        </w:rPr>
        <w:t xml:space="preserve"> to capture the asteroid </w:t>
      </w:r>
      <w:proofErr w:type="spellStart"/>
      <w:r w:rsidRPr="00DD7B9D">
        <w:rPr>
          <w:rStyle w:val="StyleUnderline"/>
        </w:rPr>
        <w:t>Aphosis</w:t>
      </w:r>
      <w:proofErr w:type="spellEnd"/>
      <w:r w:rsidRPr="00DD7B9D">
        <w:rPr>
          <w:rStyle w:val="StyleUnderline"/>
        </w:rPr>
        <w:t xml:space="preserve"> (which is set to miss Earth in the year 2029, but </w:t>
      </w:r>
      <w:hyperlink r:id="rId25" w:tgtFrame="_blank" w:history="1">
        <w:r w:rsidRPr="00DD7B9D">
          <w:rPr>
            <w:rStyle w:val="StyleUnderline"/>
            <w:rFonts w:eastAsiaTheme="majorEastAsia"/>
          </w:rPr>
          <w:t>not by a very comfortable margin</w:t>
        </w:r>
      </w:hyperlink>
      <w:r w:rsidRPr="00DD7B9D">
        <w:rPr>
          <w:rStyle w:val="StyleUnderline"/>
        </w:rPr>
        <w:t>), keep it in orbit, and turn it into 150 small solar-power satellites, as a proof of concept.</w:t>
      </w:r>
      <w:r w:rsidRPr="00DD7B9D">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DD7B9D">
          <w:rPr>
            <w:rStyle w:val="Hyperlink"/>
            <w:rFonts w:eastAsiaTheme="majorEastAsia"/>
            <w:sz w:val="12"/>
          </w:rPr>
          <w:t>distant planet made entirely of diamond</w:t>
        </w:r>
      </w:hyperlink>
      <w:r w:rsidRPr="00DD7B9D">
        <w:rPr>
          <w:sz w:val="12"/>
        </w:rPr>
        <w:t>; there</w:t>
      </w:r>
      <w:r w:rsidRPr="000832CC">
        <w:rPr>
          <w:sz w:val="12"/>
        </w:rPr>
        <w:t xml:space="preserv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B881171" w14:textId="77777777" w:rsidR="00A37256" w:rsidRPr="00405D88" w:rsidRDefault="00A37256" w:rsidP="00A37256">
      <w:pPr>
        <w:pStyle w:val="Heading4"/>
        <w:rPr>
          <w:rFonts w:cs="Calibri"/>
        </w:rPr>
      </w:pPr>
      <w:r w:rsidRPr="00405D88">
        <w:rPr>
          <w:rFonts w:cs="Calibri"/>
        </w:rPr>
        <w:t>Warming causes extinction.</w:t>
      </w:r>
    </w:p>
    <w:p w14:paraId="0E120807" w14:textId="77777777" w:rsidR="00A37256" w:rsidRPr="00405D88" w:rsidRDefault="00A37256" w:rsidP="00A37256">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F67EF24" w14:textId="77777777" w:rsidR="00207EB4" w:rsidRDefault="00A37256" w:rsidP="00A37256">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w:t>
      </w:r>
    </w:p>
    <w:p w14:paraId="7ACA5946" w14:textId="77777777" w:rsidR="00207EB4" w:rsidRDefault="00207EB4" w:rsidP="00A37256">
      <w:pPr>
        <w:rPr>
          <w:sz w:val="16"/>
        </w:rPr>
      </w:pPr>
    </w:p>
    <w:p w14:paraId="64CA9E34" w14:textId="114E100C" w:rsidR="00A37256" w:rsidRPr="00405D88" w:rsidRDefault="00A37256" w:rsidP="00A37256">
      <w:pPr>
        <w:rPr>
          <w:sz w:val="16"/>
        </w:rPr>
      </w:pPr>
      <w:r w:rsidRPr="00405D88">
        <w:rPr>
          <w:sz w:val="16"/>
        </w:rPr>
        <w:t xml:space="preserve">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w:t>
      </w:r>
      <w:r w:rsidRPr="00405D88">
        <w:rPr>
          <w:sz w:val="16"/>
        </w:rPr>
        <w:lastRenderedPageBreak/>
        <w:t xml:space="preserve">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C2AF4D5" w14:textId="77777777" w:rsidR="00A37256" w:rsidRDefault="00A37256" w:rsidP="00787AE1">
      <w:pPr>
        <w:rPr>
          <w:rStyle w:val="StyleUnderline"/>
        </w:rPr>
      </w:pPr>
    </w:p>
    <w:p w14:paraId="7A6CC9A2" w14:textId="0D585610" w:rsidR="00A37256" w:rsidRDefault="00A37256" w:rsidP="00A37256">
      <w:pPr>
        <w:pStyle w:val="Heading4"/>
      </w:pPr>
      <w:r>
        <w:t>Asteroid mining makes post-scarcity possible.</w:t>
      </w:r>
      <w:r w:rsidR="00DD7B9D">
        <w:t xml:space="preserve"> It solves the </w:t>
      </w:r>
      <w:proofErr w:type="spellStart"/>
      <w:r w:rsidR="00DD7B9D">
        <w:t>aff</w:t>
      </w:r>
      <w:proofErr w:type="spellEnd"/>
      <w:r w:rsidR="00DD7B9D">
        <w:t>.</w:t>
      </w:r>
      <w:r>
        <w:t xml:space="preserve"> Elvis 2021</w:t>
      </w:r>
    </w:p>
    <w:p w14:paraId="3A804AEE" w14:textId="77777777" w:rsidR="00A37256" w:rsidRDefault="00A37256" w:rsidP="00A37256">
      <w:r>
        <w:t xml:space="preserve">Elvis, July 19, 2021, Martin </w:t>
      </w:r>
      <w:proofErr w:type="spellStart"/>
      <w:r>
        <w:t>Elvisis</w:t>
      </w:r>
      <w:proofErr w:type="spellEnd"/>
      <w:r>
        <w:t xml:space="preserve"> a senior astrophysicist at the Center for Astrophysics | Harvard &amp; Smithsonian. He is the author of Asteroids: How Love, Fear, and Greed Will Determine Our Future in Space (2021), Riches in space: Asteroids could pay for so much space exploration, </w:t>
      </w:r>
      <w:hyperlink r:id="rId29" w:history="1">
        <w:r w:rsidRPr="00027857">
          <w:rPr>
            <w:rStyle w:val="Hyperlink"/>
          </w:rPr>
          <w:t>https://aeon.co/essays/asteroid-mining-could-pay-for-space-exploration-and-adventure</w:t>
        </w:r>
      </w:hyperlink>
    </w:p>
    <w:p w14:paraId="66C768B2" w14:textId="77777777" w:rsidR="00A37256" w:rsidRPr="00000217" w:rsidRDefault="00A37256" w:rsidP="00A37256">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771C2C7F" w14:textId="1C19B357" w:rsidR="00A37256" w:rsidRDefault="00A37256" w:rsidP="00A37256">
      <w:pPr>
        <w:pStyle w:val="Heading3"/>
        <w:rPr>
          <w:rStyle w:val="Style13ptBold"/>
        </w:rPr>
      </w:pPr>
      <w:r>
        <w:rPr>
          <w:rStyle w:val="Style13ptBold"/>
        </w:rPr>
        <w:lastRenderedPageBreak/>
        <w:t>3</w:t>
      </w:r>
    </w:p>
    <w:p w14:paraId="25C9CBD7" w14:textId="77777777" w:rsidR="00683C94" w:rsidRPr="00D610CC" w:rsidRDefault="00683C94" w:rsidP="00683C94">
      <w:pPr>
        <w:pStyle w:val="Heading4"/>
        <w:rPr>
          <w:rFonts w:cs="Calibri"/>
        </w:rPr>
      </w:pPr>
      <w:proofErr w:type="spellStart"/>
      <w:r w:rsidRPr="00D610CC">
        <w:rPr>
          <w:rFonts w:cs="Calibri"/>
        </w:rPr>
        <w:t>Interp</w:t>
      </w:r>
      <w:proofErr w:type="spellEnd"/>
      <w:r w:rsidRPr="00D610CC">
        <w:rPr>
          <w:rFonts w:cs="Calibri"/>
        </w:rPr>
        <w:t>: The AFF must defend policy action in a plan text in the 1AC.</w:t>
      </w:r>
    </w:p>
    <w:p w14:paraId="499DC9E7" w14:textId="77777777" w:rsidR="00683C94" w:rsidRPr="00D610CC" w:rsidRDefault="00683C94" w:rsidP="00683C94">
      <w:pPr>
        <w:pStyle w:val="Heading4"/>
        <w:rPr>
          <w:rFonts w:cs="Calibri"/>
        </w:rPr>
      </w:pPr>
      <w:r w:rsidRPr="00D610CC">
        <w:rPr>
          <w:rFonts w:cs="Calibri"/>
        </w:rPr>
        <w:t>"Resolved:" the appropriation of outer space by private entities is "unjust" entails policy action:</w:t>
      </w:r>
    </w:p>
    <w:p w14:paraId="455771BE" w14:textId="77777777" w:rsidR="00683C94" w:rsidRPr="00D610CC" w:rsidRDefault="00683C94" w:rsidP="00683C94">
      <w:pPr>
        <w:pStyle w:val="Heading4"/>
        <w:rPr>
          <w:rFonts w:cs="Calibri"/>
        </w:rPr>
      </w:pPr>
      <w:r w:rsidRPr="00D610CC">
        <w:rPr>
          <w:rFonts w:cs="Calibri"/>
        </w:rPr>
        <w:t>1---Resolved.</w:t>
      </w:r>
    </w:p>
    <w:p w14:paraId="46B36329" w14:textId="77777777" w:rsidR="00683C94" w:rsidRPr="00D610CC" w:rsidRDefault="00683C94" w:rsidP="00683C94">
      <w:proofErr w:type="spellStart"/>
      <w:r w:rsidRPr="00D610CC">
        <w:rPr>
          <w:rStyle w:val="Style13ptBold"/>
        </w:rPr>
        <w:t>Parcher</w:t>
      </w:r>
      <w:proofErr w:type="spellEnd"/>
      <w:r w:rsidRPr="00D610CC">
        <w:rPr>
          <w:rStyle w:val="Style13ptBold"/>
        </w:rPr>
        <w:t xml:space="preserve"> 1</w:t>
      </w:r>
      <w:r w:rsidRPr="00D610CC">
        <w:t xml:space="preserve"> [Jeff; former debate coach at Georgetown; Feb 26, 2001; </w:t>
      </w:r>
      <w:hyperlink r:id="rId30" w:history="1">
        <w:r w:rsidRPr="00D610CC">
          <w:rPr>
            <w:rStyle w:val="Hyperlink"/>
          </w:rPr>
          <w:t>https://web.archive.org/web/20020929065555/http://www.ndtceda.com/archives/200102/0790.html</w:t>
        </w:r>
      </w:hyperlink>
      <w:r w:rsidRPr="00D610CC">
        <w:t xml:space="preserve">] </w:t>
      </w:r>
      <w:proofErr w:type="spellStart"/>
      <w:r w:rsidRPr="00D610CC">
        <w:t>brett</w:t>
      </w:r>
      <w:proofErr w:type="spellEnd"/>
    </w:p>
    <w:p w14:paraId="6AEFED44" w14:textId="77777777" w:rsidR="00683C94" w:rsidRPr="00D610CC" w:rsidRDefault="00683C94" w:rsidP="00683C94">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 xml:space="preserve">1. To make a firm decision about. 2. To decide or express by formal vote. 3. To separate something into </w:t>
      </w:r>
      <w:proofErr w:type="spellStart"/>
      <w:r w:rsidRPr="00D610CC">
        <w:rPr>
          <w:sz w:val="16"/>
        </w:rPr>
        <w:t>constiutent</w:t>
      </w:r>
      <w:proofErr w:type="spellEnd"/>
      <w:r w:rsidRPr="00D610CC">
        <w:rPr>
          <w:sz w:val="16"/>
        </w:rPr>
        <w:t xml:space="preserve"> parts See </w:t>
      </w:r>
      <w:proofErr w:type="spellStart"/>
      <w:r w:rsidRPr="00D610CC">
        <w:rPr>
          <w:sz w:val="16"/>
        </w:rPr>
        <w:t>Syns</w:t>
      </w:r>
      <w:proofErr w:type="spellEnd"/>
      <w:r w:rsidRPr="00D610CC">
        <w:rPr>
          <w:sz w:val="16"/>
        </w:rPr>
        <w:t xml:space="preserve"> at *analyze* (emphasis in </w:t>
      </w:r>
      <w:proofErr w:type="spellStart"/>
      <w:r w:rsidRPr="00D610CC">
        <w:rPr>
          <w:sz w:val="16"/>
        </w:rPr>
        <w:t>orginal</w:t>
      </w:r>
      <w:proofErr w:type="spellEnd"/>
      <w:r w:rsidRPr="00D610CC">
        <w:rPr>
          <w:sz w:val="16"/>
        </w:rPr>
        <w:t xml:space="preserve">) 4. Find a solution to. See </w:t>
      </w:r>
      <w:proofErr w:type="spellStart"/>
      <w:r w:rsidRPr="00D610CC">
        <w:rPr>
          <w:sz w:val="16"/>
        </w:rPr>
        <w:t>Syns</w:t>
      </w:r>
      <w:proofErr w:type="spellEnd"/>
      <w:r w:rsidRPr="00D610CC">
        <w:rPr>
          <w:sz w:val="16"/>
        </w:rPr>
        <w:t xml:space="preserve"> at *Solve* (emphasis in original) 5. To dispel: resolve a doubt. - n 1. </w:t>
      </w:r>
      <w:proofErr w:type="spellStart"/>
      <w:r w:rsidRPr="00D610CC">
        <w:rPr>
          <w:sz w:val="16"/>
        </w:rPr>
        <w:t>Frimness</w:t>
      </w:r>
      <w:proofErr w:type="spellEnd"/>
      <w:r w:rsidRPr="00D610CC">
        <w:rPr>
          <w:sz w:val="16"/>
        </w:rPr>
        <w:t xml:space="preserve"> of purpose; resolution. 2. A determination or decision.</w:t>
      </w:r>
    </w:p>
    <w:p w14:paraId="116E2D96" w14:textId="77777777" w:rsidR="00683C94" w:rsidRPr="00D610CC" w:rsidRDefault="00683C94" w:rsidP="00683C94">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w:t>
      </w:r>
      <w:proofErr w:type="spellStart"/>
      <w:r w:rsidRPr="00D610CC">
        <w:rPr>
          <w:sz w:val="16"/>
        </w:rPr>
        <w:t>statemnt</w:t>
      </w:r>
      <w:proofErr w:type="spellEnd"/>
      <w:r w:rsidRPr="00D610CC">
        <w:rPr>
          <w:sz w:val="16"/>
        </w:rPr>
        <w:t xml:space="preserve"> of a </w:t>
      </w:r>
      <w:proofErr w:type="spellStart"/>
      <w:r w:rsidRPr="00D610CC">
        <w:rPr>
          <w:sz w:val="16"/>
        </w:rPr>
        <w:t>deciion</w:t>
      </w:r>
      <w:proofErr w:type="spellEnd"/>
      <w:r w:rsidRPr="00D610CC">
        <w:rPr>
          <w:sz w:val="16"/>
        </w:rPr>
        <w:t xml:space="preserve">, </w:t>
      </w:r>
      <w:r w:rsidRPr="00D610CC">
        <w:rPr>
          <w:rStyle w:val="Emphasis"/>
        </w:rPr>
        <w:t xml:space="preserve">as </w:t>
      </w:r>
      <w:r w:rsidRPr="00D610CC">
        <w:rPr>
          <w:rStyle w:val="Emphasis"/>
          <w:highlight w:val="green"/>
        </w:rPr>
        <w:t>by a legislature</w:t>
      </w:r>
      <w:r w:rsidRPr="00D610CC">
        <w:rPr>
          <w:sz w:val="16"/>
        </w:rPr>
        <w:t>.</w:t>
      </w:r>
    </w:p>
    <w:p w14:paraId="4AD78BEA" w14:textId="77777777" w:rsidR="00683C94" w:rsidRPr="00D610CC" w:rsidRDefault="00683C94" w:rsidP="00683C94">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w:t>
      </w:r>
      <w:proofErr w:type="spellStart"/>
      <w:r w:rsidRPr="00D610CC">
        <w:rPr>
          <w:sz w:val="16"/>
        </w:rPr>
        <w:t>inconcievable</w:t>
      </w:r>
      <w:proofErr w:type="spellEnd"/>
      <w:r w:rsidRPr="00D610CC">
        <w:rPr>
          <w:sz w:val="16"/>
        </w:rPr>
        <w:t xml:space="preserv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w:t>
      </w:r>
      <w:proofErr w:type="spellStart"/>
      <w:r w:rsidRPr="00D610CC">
        <w:rPr>
          <w:rStyle w:val="StyleUnderline"/>
        </w:rPr>
        <w:t>desireablility</w:t>
      </w:r>
      <w:proofErr w:type="spellEnd"/>
      <w:r w:rsidRPr="00D610CC">
        <w:rPr>
          <w:rStyle w:val="StyleUnderline"/>
        </w:rPr>
        <w:t xml:space="preserve"> of that resolution</w:t>
      </w:r>
      <w:r w:rsidRPr="00D610CC">
        <w:rPr>
          <w:sz w:val="16"/>
        </w:rPr>
        <w:t xml:space="preserve">. That's not only what they do, but it's what we REQUIRE them to do. We don't just send the topic </w:t>
      </w:r>
      <w:proofErr w:type="spellStart"/>
      <w:r w:rsidRPr="00D610CC">
        <w:rPr>
          <w:sz w:val="16"/>
        </w:rPr>
        <w:t>committtee</w:t>
      </w:r>
      <w:proofErr w:type="spellEnd"/>
      <w:r w:rsidRPr="00D610CC">
        <w:rPr>
          <w:sz w:val="16"/>
        </w:rPr>
        <w:t xml:space="preserve"> somewhere to adopt their own group resolution. It's not the end point of a resolution adopted by a body - it's the </w:t>
      </w:r>
      <w:proofErr w:type="spellStart"/>
      <w:r w:rsidRPr="00D610CC">
        <w:rPr>
          <w:sz w:val="16"/>
        </w:rPr>
        <w:t>prelimanary</w:t>
      </w:r>
      <w:proofErr w:type="spellEnd"/>
      <w:r w:rsidRPr="00D610CC">
        <w:rPr>
          <w:sz w:val="16"/>
        </w:rPr>
        <w:t xml:space="preserve"> wording of a resolution sent to others to be answered or decided upon.</w:t>
      </w:r>
    </w:p>
    <w:p w14:paraId="4A1F613B" w14:textId="77777777" w:rsidR="00683C94" w:rsidRPr="00D610CC" w:rsidRDefault="00683C94" w:rsidP="00683C94">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30E1EA61" w14:textId="77777777" w:rsidR="00683C94" w:rsidRPr="00D610CC" w:rsidRDefault="00683C94" w:rsidP="00683C94">
      <w:pPr>
        <w:pStyle w:val="Heading4"/>
        <w:rPr>
          <w:rFonts w:cs="Calibri"/>
        </w:rPr>
      </w:pPr>
      <w:r w:rsidRPr="00D610CC">
        <w:rPr>
          <w:rFonts w:cs="Calibri"/>
        </w:rPr>
        <w:t>2---</w:t>
      </w:r>
      <w:bookmarkStart w:id="0" w:name="_Hlk90041192"/>
      <w:r w:rsidRPr="00D610CC">
        <w:rPr>
          <w:rFonts w:cs="Calibri"/>
        </w:rPr>
        <w:t>Unjust.</w:t>
      </w:r>
    </w:p>
    <w:p w14:paraId="65E94BD3" w14:textId="77777777" w:rsidR="00683C94" w:rsidRPr="00D610CC" w:rsidRDefault="00683C94" w:rsidP="00683C94">
      <w:r w:rsidRPr="00D610CC">
        <w:rPr>
          <w:rStyle w:val="Style13ptBold"/>
        </w:rPr>
        <w:t>Black’s Law</w:t>
      </w:r>
      <w:r w:rsidRPr="00D610CC">
        <w:t xml:space="preserve"> [The Law Dictionary Featuring Black's Law Dictionary Free Online Legal Dictionary 2nd Ed. No Date. </w:t>
      </w:r>
      <w:hyperlink r:id="rId31" w:history="1">
        <w:r w:rsidRPr="00D610CC">
          <w:rPr>
            <w:rStyle w:val="Hyperlink"/>
          </w:rPr>
          <w:t>https://thelawdictionary.org/unjust/</w:t>
        </w:r>
      </w:hyperlink>
      <w:r w:rsidRPr="00D610CC">
        <w:t xml:space="preserve">] </w:t>
      </w:r>
      <w:proofErr w:type="spellStart"/>
      <w:r w:rsidRPr="00D610CC">
        <w:t>brett</w:t>
      </w:r>
      <w:proofErr w:type="spellEnd"/>
    </w:p>
    <w:p w14:paraId="420ECD85" w14:textId="77777777" w:rsidR="00683C94" w:rsidRPr="00D610CC" w:rsidRDefault="00683C94" w:rsidP="00683C94">
      <w:pPr>
        <w:rPr>
          <w:rStyle w:val="Emphasis"/>
        </w:rPr>
      </w:pPr>
      <w:r w:rsidRPr="00D610CC">
        <w:rPr>
          <w:rStyle w:val="Emphasis"/>
        </w:rPr>
        <w:t>What is UNJUST?</w:t>
      </w:r>
    </w:p>
    <w:p w14:paraId="4CEF486C" w14:textId="77777777" w:rsidR="00683C94" w:rsidRPr="00D610CC" w:rsidRDefault="00683C94" w:rsidP="00683C94">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12BA40A9" w14:textId="77777777" w:rsidR="00683C94" w:rsidRPr="00D610CC" w:rsidRDefault="00683C94" w:rsidP="00683C94">
      <w:pPr>
        <w:pStyle w:val="Heading4"/>
        <w:rPr>
          <w:rFonts w:cs="Calibri"/>
        </w:rPr>
      </w:pPr>
      <w:r w:rsidRPr="00D610CC">
        <w:rPr>
          <w:rFonts w:cs="Calibri"/>
        </w:rPr>
        <w:lastRenderedPageBreak/>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0E4F5CAE" w14:textId="77777777" w:rsidR="00683C94" w:rsidRPr="00D610CC" w:rsidRDefault="00683C94" w:rsidP="00683C94">
      <w:pPr>
        <w:pStyle w:val="Heading4"/>
        <w:rPr>
          <w:rFonts w:cs="Calibri"/>
        </w:rPr>
      </w:pPr>
      <w:r w:rsidRPr="00D610CC">
        <w:rPr>
          <w:rFonts w:cs="Calibri"/>
        </w:rPr>
        <w:t>Prefer:</w:t>
      </w:r>
    </w:p>
    <w:p w14:paraId="15A3250D" w14:textId="77777777" w:rsidR="00683C94" w:rsidRPr="00D610CC" w:rsidRDefault="00683C94" w:rsidP="00683C94">
      <w:pPr>
        <w:pStyle w:val="Heading4"/>
        <w:rPr>
          <w:rFonts w:cs="Calibri"/>
        </w:rPr>
      </w:pPr>
      <w:r w:rsidRPr="00D610CC">
        <w:rPr>
          <w:rFonts w:cs="Calibri"/>
        </w:rPr>
        <w:t>1---Ground---absent meeting precise words in the res, we lose all the pre-round prep we did around the resolution, killing neg ground.</w:t>
      </w:r>
    </w:p>
    <w:p w14:paraId="2ED13326" w14:textId="77777777" w:rsidR="00683C94" w:rsidRPr="00D610CC" w:rsidRDefault="00683C94" w:rsidP="00683C94">
      <w:pPr>
        <w:pStyle w:val="Heading4"/>
        <w:rPr>
          <w:rFonts w:cs="Calibri"/>
        </w:rPr>
      </w:pPr>
      <w:r w:rsidRPr="00D610CC">
        <w:rPr>
          <w:rFonts w:cs="Calibri"/>
        </w:rPr>
        <w:t xml:space="preserve">2---Vagueness---debates inevitably involve the AFF defending something, but only our </w:t>
      </w:r>
      <w:proofErr w:type="spellStart"/>
      <w:r w:rsidRPr="00D610CC">
        <w:rPr>
          <w:rFonts w:cs="Calibri"/>
        </w:rPr>
        <w:t>interp</w:t>
      </w:r>
      <w:proofErr w:type="spellEnd"/>
      <w:r w:rsidRPr="00D610CC">
        <w:rPr>
          <w:rFonts w:cs="Calibri"/>
        </w:rPr>
        <w:t xml:space="preserve">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2AA400F6" w14:textId="77777777" w:rsidR="00683C94" w:rsidRPr="00D610CC" w:rsidRDefault="00683C94" w:rsidP="00683C94">
      <w:pPr>
        <w:pStyle w:val="Heading4"/>
        <w:rPr>
          <w:rFonts w:cs="Calibri"/>
        </w:rPr>
      </w:pPr>
      <w:r w:rsidRPr="00D610CC">
        <w:rPr>
          <w:rFonts w:cs="Calibri"/>
        </w:rPr>
        <w:t xml:space="preserve">3---Topic ed---specific policies teaches lets us go deep into the topic, uniquely important given the evolving character of space law. outweighs </w:t>
      </w:r>
      <w:proofErr w:type="spellStart"/>
      <w:r w:rsidRPr="00D610CC">
        <w:rPr>
          <w:rFonts w:cs="Calibri"/>
        </w:rPr>
        <w:t>bc</w:t>
      </w:r>
      <w:proofErr w:type="spellEnd"/>
      <w:r w:rsidRPr="00D610CC">
        <w:rPr>
          <w:rFonts w:cs="Calibri"/>
        </w:rPr>
        <w:t xml:space="preserve"> we only have </w:t>
      </w:r>
      <w:proofErr w:type="gramStart"/>
      <w:r w:rsidRPr="00D610CC">
        <w:rPr>
          <w:rFonts w:cs="Calibri"/>
        </w:rPr>
        <w:t>2 month</w:t>
      </w:r>
      <w:proofErr w:type="gramEnd"/>
      <w:r w:rsidRPr="00D610CC">
        <w:rPr>
          <w:rFonts w:cs="Calibri"/>
        </w:rPr>
        <w:t xml:space="preserve"> topics, and </w:t>
      </w:r>
      <w:proofErr w:type="spellStart"/>
      <w:r w:rsidRPr="00D610CC">
        <w:rPr>
          <w:rFonts w:cs="Calibri"/>
        </w:rPr>
        <w:t>phil</w:t>
      </w:r>
      <w:proofErr w:type="spellEnd"/>
      <w:r w:rsidRPr="00D610CC">
        <w:rPr>
          <w:rFonts w:cs="Calibri"/>
        </w:rPr>
        <w:t xml:space="preserve"> ed is solved by free textbooks.</w:t>
      </w:r>
    </w:p>
    <w:p w14:paraId="70C5B422" w14:textId="77777777" w:rsidR="00683C94" w:rsidRPr="00D610CC" w:rsidRDefault="00683C94" w:rsidP="00683C94">
      <w:pPr>
        <w:pStyle w:val="Heading4"/>
        <w:rPr>
          <w:rFonts w:cs="Calibri"/>
        </w:rPr>
      </w:pPr>
      <w:r w:rsidRPr="00D610CC">
        <w:rPr>
          <w:rFonts w:cs="Calibri"/>
        </w:rPr>
        <w:t xml:space="preserve">CI </w:t>
      </w:r>
      <w:proofErr w:type="spellStart"/>
      <w:r w:rsidRPr="00D610CC">
        <w:rPr>
          <w:rFonts w:cs="Calibri"/>
        </w:rPr>
        <w:t>bc</w:t>
      </w:r>
      <w:proofErr w:type="spellEnd"/>
      <w:r w:rsidRPr="00D610CC">
        <w:rPr>
          <w:rFonts w:cs="Calibri"/>
        </w:rPr>
        <w:t xml:space="preserve"> reasonability is arbitrary and invites judge intervention</w:t>
      </w:r>
    </w:p>
    <w:p w14:paraId="6B9C633A" w14:textId="77777777" w:rsidR="00683C94" w:rsidRPr="00D610CC" w:rsidRDefault="00683C94" w:rsidP="00683C94">
      <w:pPr>
        <w:pStyle w:val="Heading4"/>
        <w:rPr>
          <w:rFonts w:cs="Calibri"/>
        </w:rPr>
      </w:pPr>
      <w:r w:rsidRPr="00D610CC">
        <w:rPr>
          <w:rFonts w:cs="Calibri"/>
        </w:rPr>
        <w:t>DTD to deter future abuse</w:t>
      </w:r>
    </w:p>
    <w:p w14:paraId="6997910B" w14:textId="77777777" w:rsidR="00683C94" w:rsidRPr="00D610CC" w:rsidRDefault="00683C94" w:rsidP="00683C94">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76A43F44" w14:textId="77777777" w:rsidR="00683C94" w:rsidRPr="00D610CC" w:rsidRDefault="00683C94" w:rsidP="00683C94">
      <w:pPr>
        <w:pStyle w:val="Heading4"/>
        <w:rPr>
          <w:rFonts w:cs="Calibri"/>
        </w:rPr>
      </w:pPr>
      <w:r w:rsidRPr="00D610CC">
        <w:rPr>
          <w:rFonts w:cs="Calibri"/>
        </w:rPr>
        <w:t>Neg theory first because AFF abuse made it impossible to engage so any neg abuse was to get back in the game.</w:t>
      </w:r>
    </w:p>
    <w:p w14:paraId="08E885F8" w14:textId="2ABE0EF1" w:rsidR="00787AE1" w:rsidRPr="00787AE1" w:rsidRDefault="00787AE1" w:rsidP="00787AE1">
      <w:pPr>
        <w:tabs>
          <w:tab w:val="left" w:pos="10400"/>
        </w:tabs>
      </w:pPr>
    </w:p>
    <w:sectPr w:rsidR="00787AE1" w:rsidRPr="00787A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D763AE"/>
    <w:multiLevelType w:val="hybridMultilevel"/>
    <w:tmpl w:val="DD7A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A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869"/>
    <w:rsid w:val="002005A8"/>
    <w:rsid w:val="00203DD8"/>
    <w:rsid w:val="00204E1D"/>
    <w:rsid w:val="002059BD"/>
    <w:rsid w:val="00207EB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41E"/>
    <w:rsid w:val="00496BB2"/>
    <w:rsid w:val="004B37B4"/>
    <w:rsid w:val="004B72B4"/>
    <w:rsid w:val="004C0314"/>
    <w:rsid w:val="004C0D3D"/>
    <w:rsid w:val="004C11DB"/>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04D"/>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C94"/>
    <w:rsid w:val="00696A16"/>
    <w:rsid w:val="006A4840"/>
    <w:rsid w:val="006A52A0"/>
    <w:rsid w:val="006A7E1D"/>
    <w:rsid w:val="006C3A56"/>
    <w:rsid w:val="006D13F4"/>
    <w:rsid w:val="006D6AED"/>
    <w:rsid w:val="006E6D0B"/>
    <w:rsid w:val="006F126E"/>
    <w:rsid w:val="006F32C9"/>
    <w:rsid w:val="006F3834"/>
    <w:rsid w:val="006F5693"/>
    <w:rsid w:val="006F5D4C"/>
    <w:rsid w:val="00707E87"/>
    <w:rsid w:val="00717B01"/>
    <w:rsid w:val="007227D9"/>
    <w:rsid w:val="0072491F"/>
    <w:rsid w:val="00725598"/>
    <w:rsid w:val="007374A1"/>
    <w:rsid w:val="00752712"/>
    <w:rsid w:val="00753A84"/>
    <w:rsid w:val="007611F5"/>
    <w:rsid w:val="007619E4"/>
    <w:rsid w:val="00761E75"/>
    <w:rsid w:val="0076495E"/>
    <w:rsid w:val="00765FC8"/>
    <w:rsid w:val="00775694"/>
    <w:rsid w:val="00787AE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25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EF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4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B9D"/>
    <w:rsid w:val="00DE0749"/>
    <w:rsid w:val="00DE1CE2"/>
    <w:rsid w:val="00DF1210"/>
    <w:rsid w:val="00DF31E9"/>
    <w:rsid w:val="00DF400D"/>
    <w:rsid w:val="00DF5C23"/>
    <w:rsid w:val="00E01DAD"/>
    <w:rsid w:val="00E021DC"/>
    <w:rsid w:val="00E03F91"/>
    <w:rsid w:val="00E064EF"/>
    <w:rsid w:val="00E064F2"/>
    <w:rsid w:val="00E0717B"/>
    <w:rsid w:val="00E103C2"/>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653FE"/>
  <w14:defaultImageDpi w14:val="300"/>
  <w15:docId w15:val="{B6801AAA-108B-D642-901C-241F3CDC6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A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7A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A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A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787A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A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AE1"/>
  </w:style>
  <w:style w:type="character" w:customStyle="1" w:styleId="Heading1Char">
    <w:name w:val="Heading 1 Char"/>
    <w:aliases w:val="Pocket Char"/>
    <w:basedOn w:val="DefaultParagraphFont"/>
    <w:link w:val="Heading1"/>
    <w:uiPriority w:val="9"/>
    <w:rsid w:val="00787A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A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A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787A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7AE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87AE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87A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7AE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87AE1"/>
    <w:rPr>
      <w:color w:val="auto"/>
      <w:u w:val="none"/>
    </w:rPr>
  </w:style>
  <w:style w:type="paragraph" w:styleId="DocumentMap">
    <w:name w:val="Document Map"/>
    <w:basedOn w:val="Normal"/>
    <w:link w:val="DocumentMapChar"/>
    <w:uiPriority w:val="99"/>
    <w:semiHidden/>
    <w:unhideWhenUsed/>
    <w:rsid w:val="00787A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AE1"/>
    <w:rPr>
      <w:rFonts w:ascii="Lucida Grande" w:hAnsi="Lucida Grande" w:cs="Lucida Grande"/>
    </w:rPr>
  </w:style>
  <w:style w:type="paragraph" w:customStyle="1" w:styleId="textbold">
    <w:name w:val="text bold"/>
    <w:basedOn w:val="Normal"/>
    <w:link w:val="Emphasis"/>
    <w:autoRedefine/>
    <w:uiPriority w:val="20"/>
    <w:qFormat/>
    <w:rsid w:val="00787AE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87A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012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aeon.co/essays/asteroid-mining-could-pay-for-space-exploration-and-adven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web.archive.org/web/20020929065555/http://www.ndtceda.com/archives/200102/0790.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10</Pages>
  <Words>6836</Words>
  <Characters>38971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3</cp:revision>
  <dcterms:created xsi:type="dcterms:W3CDTF">2022-02-06T15:23:00Z</dcterms:created>
  <dcterms:modified xsi:type="dcterms:W3CDTF">2022-02-06T16:54:00Z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