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DDD64" w14:textId="77777777" w:rsidR="00E921FE" w:rsidRDefault="00E921FE" w:rsidP="00E921FE">
      <w:pPr>
        <w:pStyle w:val="Heading2"/>
      </w:pPr>
      <w:r>
        <w:t>CP</w:t>
      </w:r>
    </w:p>
    <w:p w14:paraId="33E33951" w14:textId="77777777" w:rsidR="00E921FE" w:rsidRPr="00183057" w:rsidRDefault="00E921FE" w:rsidP="00E921FE">
      <w:pPr>
        <w:pStyle w:val="Heading4"/>
        <w:rPr>
          <w:rFonts w:cs="Calibri"/>
          <w:color w:val="000000" w:themeColor="text1"/>
        </w:rPr>
      </w:pPr>
      <w:r w:rsidRPr="00183057">
        <w:rPr>
          <w:rFonts w:cs="Calibri"/>
          <w:color w:val="000000" w:themeColor="text1"/>
        </w:rPr>
        <w:t xml:space="preserve">CP: The member nations of the world trade organization ought to – </w:t>
      </w:r>
    </w:p>
    <w:p w14:paraId="2F1AB929" w14:textId="77777777" w:rsidR="00E921FE" w:rsidRPr="00183057" w:rsidRDefault="00E921FE" w:rsidP="00E921FE">
      <w:pPr>
        <w:pStyle w:val="Heading4"/>
        <w:rPr>
          <w:rFonts w:cs="Calibri"/>
          <w:color w:val="000000" w:themeColor="text1"/>
        </w:rPr>
      </w:pPr>
      <w:r w:rsidRPr="00183057">
        <w:rPr>
          <w:rFonts w:cs="Calibri"/>
          <w:color w:val="000000" w:themeColor="text1"/>
        </w:rPr>
        <w:t>--</w:t>
      </w:r>
      <w:r>
        <w:rPr>
          <w:rFonts w:cs="Calibri"/>
          <w:color w:val="000000" w:themeColor="text1"/>
        </w:rPr>
        <w:t>-</w:t>
      </w:r>
      <w:r w:rsidRPr="00183057">
        <w:rPr>
          <w:rFonts w:cs="Calibri"/>
          <w:color w:val="000000" w:themeColor="text1"/>
        </w:rPr>
        <w:t>create a new form of Sui Generis patent applications as per Vezina 20</w:t>
      </w:r>
    </w:p>
    <w:p w14:paraId="2F3E207A" w14:textId="77777777" w:rsidR="00E921FE" w:rsidRPr="00183057" w:rsidRDefault="00E921FE" w:rsidP="00E921FE">
      <w:pPr>
        <w:pStyle w:val="Heading4"/>
        <w:rPr>
          <w:color w:val="000000" w:themeColor="text1"/>
        </w:rPr>
      </w:pPr>
      <w:r w:rsidRPr="00183057">
        <w:rPr>
          <w:color w:val="000000" w:themeColor="text1"/>
        </w:rPr>
        <w:t>---Grant this form of patent to Indigenous peoples</w:t>
      </w:r>
    </w:p>
    <w:p w14:paraId="7D70C634" w14:textId="77777777" w:rsidR="00E921FE" w:rsidRPr="00183057" w:rsidRDefault="00E921FE" w:rsidP="00E921FE">
      <w:pPr>
        <w:pStyle w:val="Heading4"/>
        <w:rPr>
          <w:color w:val="000000" w:themeColor="text1"/>
        </w:rPr>
      </w:pPr>
      <w:r>
        <w:rPr>
          <w:color w:val="000000" w:themeColor="text1"/>
        </w:rPr>
        <w:t>---</w:t>
      </w:r>
      <w:r w:rsidRPr="00183057">
        <w:rPr>
          <w:color w:val="000000" w:themeColor="text1"/>
        </w:rPr>
        <w:t xml:space="preserve">Exclude </w:t>
      </w:r>
      <w:proofErr w:type="gramStart"/>
      <w:r w:rsidRPr="00183057">
        <w:rPr>
          <w:color w:val="000000" w:themeColor="text1"/>
        </w:rPr>
        <w:t>non Indigenous</w:t>
      </w:r>
      <w:proofErr w:type="gramEnd"/>
      <w:r w:rsidRPr="00183057">
        <w:rPr>
          <w:color w:val="000000" w:themeColor="text1"/>
        </w:rPr>
        <w:t xml:space="preserve"> groups from applying for Sui Generis patents</w:t>
      </w:r>
      <w:r>
        <w:rPr>
          <w:color w:val="000000" w:themeColor="text1"/>
        </w:rPr>
        <w:t xml:space="preserve"> and reduce intellectual property protections for medicines for </w:t>
      </w:r>
      <w:proofErr w:type="spellStart"/>
      <w:r>
        <w:rPr>
          <w:color w:val="000000" w:themeColor="text1"/>
        </w:rPr>
        <w:t>non Indigenous</w:t>
      </w:r>
      <w:proofErr w:type="spellEnd"/>
      <w:r>
        <w:rPr>
          <w:color w:val="000000" w:themeColor="text1"/>
        </w:rPr>
        <w:t xml:space="preserve"> groups</w:t>
      </w:r>
    </w:p>
    <w:p w14:paraId="6A70A995" w14:textId="77777777" w:rsidR="00E921FE" w:rsidRPr="00183057" w:rsidRDefault="00E921FE" w:rsidP="00E921FE">
      <w:pPr>
        <w:pStyle w:val="Heading4"/>
        <w:rPr>
          <w:color w:val="000000" w:themeColor="text1"/>
        </w:rPr>
      </w:pPr>
      <w:r w:rsidRPr="00183057">
        <w:rPr>
          <w:color w:val="000000" w:themeColor="text1"/>
        </w:rPr>
        <w:t>Sui generis moral rights framework emphasizing guardianship over ownership and are the only way to stop the appropriate that comes with public knowledge</w:t>
      </w:r>
      <w:r>
        <w:rPr>
          <w:color w:val="000000" w:themeColor="text1"/>
        </w:rPr>
        <w:t xml:space="preserve"> – answers the reforms fail </w:t>
      </w:r>
      <w:proofErr w:type="spellStart"/>
      <w:r>
        <w:rPr>
          <w:color w:val="000000" w:themeColor="text1"/>
        </w:rPr>
        <w:t>ev</w:t>
      </w:r>
      <w:proofErr w:type="spellEnd"/>
      <w:r>
        <w:rPr>
          <w:color w:val="000000" w:themeColor="text1"/>
        </w:rPr>
        <w:t xml:space="preserve"> </w:t>
      </w:r>
      <w:proofErr w:type="spellStart"/>
      <w:r>
        <w:rPr>
          <w:color w:val="000000" w:themeColor="text1"/>
        </w:rPr>
        <w:t>bc</w:t>
      </w:r>
      <w:proofErr w:type="spellEnd"/>
      <w:r>
        <w:rPr>
          <w:color w:val="000000" w:themeColor="text1"/>
        </w:rPr>
        <w:t xml:space="preserve"> it bars settlers from using knowledge which isn’t sharing – also solves K of IPR used by Indigenous groups </w:t>
      </w:r>
      <w:proofErr w:type="spellStart"/>
      <w:r>
        <w:rPr>
          <w:color w:val="000000" w:themeColor="text1"/>
        </w:rPr>
        <w:t>bc</w:t>
      </w:r>
      <w:proofErr w:type="spellEnd"/>
      <w:r>
        <w:rPr>
          <w:color w:val="000000" w:themeColor="text1"/>
        </w:rPr>
        <w:t xml:space="preserve"> it uses a new </w:t>
      </w:r>
      <w:proofErr w:type="spellStart"/>
      <w:r>
        <w:rPr>
          <w:color w:val="000000" w:themeColor="text1"/>
        </w:rPr>
        <w:t>fw</w:t>
      </w:r>
      <w:proofErr w:type="spellEnd"/>
    </w:p>
    <w:p w14:paraId="7F269A28" w14:textId="77777777" w:rsidR="00E921FE" w:rsidRPr="00B3448B" w:rsidRDefault="00E921FE" w:rsidP="00E921FE">
      <w:proofErr w:type="spellStart"/>
      <w:r w:rsidRPr="00B3448B">
        <w:rPr>
          <w:rStyle w:val="Style13ptBold"/>
        </w:rPr>
        <w:t>Vézina</w:t>
      </w:r>
      <w:proofErr w:type="spellEnd"/>
      <w:r w:rsidRPr="00B3448B">
        <w:rPr>
          <w:rStyle w:val="Style13ptBold"/>
        </w:rPr>
        <w:t xml:space="preserve"> 20 </w:t>
      </w:r>
      <w:r w:rsidRPr="00B3448B">
        <w:t xml:space="preserve">“Ensuring Respect for Indigenous Cultures </w:t>
      </w:r>
      <w:proofErr w:type="gramStart"/>
      <w:r w:rsidRPr="00B3448B">
        <w:t>A</w:t>
      </w:r>
      <w:proofErr w:type="gramEnd"/>
      <w:r w:rsidRPr="00B3448B">
        <w:t xml:space="preserve"> Moral Rights Approach” Brigitte </w:t>
      </w:r>
      <w:proofErr w:type="spellStart"/>
      <w:r w:rsidRPr="00B3448B">
        <w:t>Vézina</w:t>
      </w:r>
      <w:proofErr w:type="spellEnd"/>
      <w:r w:rsidRPr="00B3448B">
        <w:t xml:space="preserve"> [fellow at the Canadian think tank Centre for International Governance Innovation. She holds a bachelor’s degree in law from the </w:t>
      </w:r>
      <w:proofErr w:type="spellStart"/>
      <w:r w:rsidRPr="00B3448B">
        <w:t>Université</w:t>
      </w:r>
      <w:proofErr w:type="spellEnd"/>
      <w:r w:rsidRPr="00B3448B">
        <w:t xml:space="preserve"> de Montréal and a master’s in law from Georgetown University], Centre for International Governance Innovation Papers No. 243 — May 2020, </w:t>
      </w:r>
      <w:hyperlink r:id="rId9" w:history="1">
        <w:r w:rsidRPr="00B3448B">
          <w:rPr>
            <w:rStyle w:val="Hyperlink"/>
          </w:rPr>
          <w:t>https://www.cigionline.org/static/documents/documents/vezina-paper_1.pdf</w:t>
        </w:r>
      </w:hyperlink>
      <w:r w:rsidRPr="00B3448B">
        <w:t xml:space="preserve"> SM</w:t>
      </w:r>
    </w:p>
    <w:p w14:paraId="06F4F95B" w14:textId="77777777" w:rsidR="00E921FE" w:rsidRPr="00B3448B" w:rsidRDefault="00E921FE" w:rsidP="00E921FE">
      <w:pPr>
        <w:rPr>
          <w:rStyle w:val="StyleUnderline"/>
        </w:rPr>
      </w:pPr>
      <w:r w:rsidRPr="00B3448B">
        <w:rPr>
          <w:rStyle w:val="StyleUnderline"/>
        </w:rPr>
        <w:t>Features of a Sui Generis Moral Rights-type Framework</w:t>
      </w:r>
    </w:p>
    <w:p w14:paraId="7F0EBF3E" w14:textId="77777777" w:rsidR="00E921FE" w:rsidRPr="00B3448B" w:rsidRDefault="00E921FE" w:rsidP="00E921FE">
      <w:r w:rsidRPr="00B3448B">
        <w:t>Subject Matter and Beneficiaries</w:t>
      </w:r>
    </w:p>
    <w:p w14:paraId="73CBADA6" w14:textId="77777777" w:rsidR="00E921FE" w:rsidRPr="00B3448B" w:rsidRDefault="00E921FE" w:rsidP="00E921FE">
      <w:r w:rsidRPr="00B3448B">
        <w:t xml:space="preserve">TCEs that maintain a current and significant relationship with the Indigenous peoples who hold them would be protected. </w:t>
      </w:r>
      <w:proofErr w:type="gramStart"/>
      <w:r w:rsidRPr="00B3448B">
        <w:t>As long as</w:t>
      </w:r>
      <w:proofErr w:type="gramEnd"/>
      <w:r w:rsidRPr="00B3448B">
        <w:t xml:space="preserve"> a community, as a whole and by virtue of its own internal cultural rules, identifies with a specific form of expression and can establish a particular relationship with it, it can claim protection over it. As Susy Frankel points out, </w:t>
      </w:r>
      <w:r w:rsidRPr="00B3448B">
        <w:rPr>
          <w:rStyle w:val="StyleUnderline"/>
        </w:rPr>
        <w:t xml:space="preserve">the key rationale in </w:t>
      </w:r>
      <w:proofErr w:type="spellStart"/>
      <w:r w:rsidRPr="00B3448B">
        <w:rPr>
          <w:rStyle w:val="StyleUnderline"/>
        </w:rPr>
        <w:t>favour</w:t>
      </w:r>
      <w:proofErr w:type="spellEnd"/>
      <w:r w:rsidRPr="00B3448B">
        <w:rPr>
          <w:rStyle w:val="StyleUnderline"/>
        </w:rPr>
        <w:t xml:space="preserve"> of protecting TCEs is the guardianship relationship, from which proportionate moral rights flow.155 </w:t>
      </w:r>
      <w:r w:rsidRPr="00B3448B">
        <w:rPr>
          <w:rStyle w:val="StyleUnderline"/>
          <w:highlight w:val="green"/>
        </w:rPr>
        <w:t>Guardianship is to be contrasted with ownership</w:t>
      </w:r>
      <w:r w:rsidRPr="00B3448B">
        <w:rPr>
          <w:rStyle w:val="StyleUnderline"/>
        </w:rPr>
        <w:t>, which is the concept buttressing most IP law systems, with the notable exception of moral rights</w:t>
      </w:r>
      <w:r w:rsidRPr="00B3448B">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p>
    <w:p w14:paraId="67D1AA85" w14:textId="77777777" w:rsidR="00E921FE" w:rsidRPr="00B3448B" w:rsidRDefault="00E921FE" w:rsidP="00E921FE">
      <w:pPr>
        <w:rPr>
          <w:rStyle w:val="StyleUnderline"/>
        </w:rPr>
      </w:pPr>
      <w:r w:rsidRPr="00B3448B">
        <w:t xml:space="preserve">Obviously, </w:t>
      </w:r>
      <w:r w:rsidRPr="00B3448B">
        <w:rPr>
          <w:rStyle w:val="StyleUnderline"/>
          <w:highlight w:val="green"/>
        </w:rPr>
        <w:t>cultures</w:t>
      </w:r>
      <w:r w:rsidRPr="00B3448B">
        <w:rPr>
          <w:rStyle w:val="StyleUnderline"/>
        </w:rPr>
        <w:t xml:space="preserve"> are seldom unique to a people. TCEs </w:t>
      </w:r>
      <w:r w:rsidRPr="00B3448B">
        <w:rPr>
          <w:rStyle w:val="StyleUnderline"/>
          <w:highlight w:val="green"/>
        </w:rPr>
        <w:t>might be shared among different Indigenous groups</w:t>
      </w:r>
      <w:r w:rsidRPr="00B3448B">
        <w:rPr>
          <w:rStyle w:val="StyleUnderline"/>
        </w:rPr>
        <w:t xml:space="preserve"> that all identify and hold a guardianship relationship with them. In such cases, procedures should be in place to facilitate cooperation and settlement of disputes</w:t>
      </w:r>
      <w:r w:rsidRPr="00B3448B">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rsidRPr="00B3448B">
        <w:lastRenderedPageBreak/>
        <w:t>Mixe</w:t>
      </w:r>
      <w:proofErr w:type="spellEnd"/>
      <w:r w:rsidRPr="00B3448B">
        <w:t xml:space="preserve"> huipil at stake in the Isabel </w:t>
      </w:r>
      <w:proofErr w:type="spellStart"/>
      <w:r w:rsidRPr="00B3448B">
        <w:t>Marant</w:t>
      </w:r>
      <w:proofErr w:type="spellEnd"/>
      <w:r w:rsidRPr="00B3448B">
        <w:t xml:space="preserve"> case, some were quick to point out that the embroideries had, in the upshot of the Spanish conquest, incorporated European elements.</w:t>
      </w:r>
      <w:r w:rsidRPr="00B3448B">
        <w:rPr>
          <w:rStyle w:val="StyleUnderline"/>
        </w:rPr>
        <w:t xml:space="preserve">159 Hence, </w:t>
      </w:r>
      <w:r w:rsidRPr="00B3448B">
        <w:rPr>
          <w:rStyle w:val="StyleUnderline"/>
          <w:highlight w:val="green"/>
        </w:rPr>
        <w:t>when considering a relationship between a TCE and its holder, one should not exact</w:t>
      </w:r>
      <w:r w:rsidRPr="00B3448B">
        <w:rPr>
          <w:rStyle w:val="StyleUnderline"/>
        </w:rPr>
        <w:t xml:space="preserve"> uniqueness or </w:t>
      </w:r>
      <w:r w:rsidRPr="00B3448B">
        <w:rPr>
          <w:rStyle w:val="StyleUnderline"/>
          <w:highlight w:val="green"/>
        </w:rPr>
        <w:t>exclusiveness, but embrace</w:t>
      </w:r>
      <w:r w:rsidRPr="00B3448B">
        <w:rPr>
          <w:rStyle w:val="StyleUnderline"/>
        </w:rPr>
        <w:t xml:space="preserve"> the fact </w:t>
      </w:r>
      <w:r w:rsidRPr="00B3448B">
        <w:rPr>
          <w:rStyle w:val="StyleUnderline"/>
          <w:highlight w:val="green"/>
        </w:rPr>
        <w:t>that a group can identify with</w:t>
      </w:r>
      <w:r w:rsidRPr="00B3448B">
        <w:rPr>
          <w:rStyle w:val="StyleUnderline"/>
        </w:rPr>
        <w:t xml:space="preserve"> </w:t>
      </w:r>
      <w:r w:rsidRPr="00B3448B">
        <w:rPr>
          <w:rStyle w:val="StyleUnderline"/>
          <w:highlight w:val="green"/>
        </w:rPr>
        <w:t>TCEs that are</w:t>
      </w:r>
      <w:r w:rsidRPr="00B3448B">
        <w:rPr>
          <w:rStyle w:val="StyleUnderline"/>
        </w:rPr>
        <w:t xml:space="preserve"> dynamic and </w:t>
      </w:r>
      <w:r w:rsidRPr="00B3448B">
        <w:rPr>
          <w:rStyle w:val="StyleUnderline"/>
          <w:highlight w:val="green"/>
        </w:rPr>
        <w:t>kaleidoscopic,</w:t>
      </w:r>
      <w:r w:rsidRPr="00B3448B">
        <w:rPr>
          <w:rStyle w:val="StyleUnderline"/>
        </w:rPr>
        <w:t xml:space="preserve"> all the while remaining authentic.</w:t>
      </w:r>
    </w:p>
    <w:p w14:paraId="71879BD6" w14:textId="77777777" w:rsidR="00E921FE" w:rsidRPr="00B3448B" w:rsidRDefault="00E921FE" w:rsidP="00E921FE">
      <w:r w:rsidRPr="00B3448B">
        <w:rPr>
          <w:rStyle w:val="StyleUnderline"/>
        </w:rPr>
        <w:t xml:space="preserve">Beneficiaries of protection should be TCE holding Indigenous </w:t>
      </w:r>
      <w:proofErr w:type="gramStart"/>
      <w:r w:rsidRPr="00B3448B">
        <w:rPr>
          <w:rStyle w:val="StyleUnderline"/>
        </w:rPr>
        <w:t>communities as a whole, such</w:t>
      </w:r>
      <w:proofErr w:type="gramEnd"/>
      <w:r w:rsidRPr="00B3448B">
        <w:rPr>
          <w:rStyle w:val="StyleUnderline"/>
        </w:rPr>
        <w:t xml:space="preserve"> that moral rights would be afforded to the entire community as group rights. </w:t>
      </w:r>
      <w:r w:rsidRPr="00B3448B">
        <w:rPr>
          <w:rStyle w:val="StyleUnderline"/>
          <w:highlight w:val="green"/>
        </w:rPr>
        <w:t>Recognition of beneficiaries</w:t>
      </w:r>
      <w:r w:rsidRPr="00B3448B">
        <w:rPr>
          <w:rStyle w:val="StyleUnderline"/>
        </w:rPr>
        <w:t xml:space="preserve"> as well as determination of the authority to exercise the rights </w:t>
      </w:r>
      <w:r w:rsidRPr="00B3448B">
        <w:rPr>
          <w:rStyle w:val="StyleUnderline"/>
          <w:highlight w:val="green"/>
        </w:rPr>
        <w:t>would have to be done from within</w:t>
      </w:r>
      <w:r w:rsidRPr="00B3448B">
        <w:rPr>
          <w:rStyle w:val="StyleUnderline"/>
        </w:rPr>
        <w:t xml:space="preserve"> the community, </w:t>
      </w:r>
      <w:r w:rsidRPr="00B3448B">
        <w:rPr>
          <w:rStyle w:val="StyleUnderline"/>
          <w:highlight w:val="green"/>
        </w:rPr>
        <w:t>by way of application of customary law1</w:t>
      </w:r>
      <w:r w:rsidRPr="00B3448B">
        <w:rPr>
          <w:rStyle w:val="StyleUnderline"/>
        </w:rPr>
        <w:t xml:space="preserve">60 or be captured under the legal constructs of trusts, associations, or other legal entities holding the rights.161 Indigenous communities need to have </w:t>
      </w:r>
      <w:r w:rsidRPr="00B3448B">
        <w:rPr>
          <w:rStyle w:val="StyleUnderline"/>
          <w:highlight w:val="green"/>
        </w:rPr>
        <w:t>the autonomy to exercise</w:t>
      </w:r>
      <w:r w:rsidRPr="00B3448B">
        <w:rPr>
          <w:rStyle w:val="StyleUnderline"/>
        </w:rPr>
        <w:t xml:space="preserve"> control over and make </w:t>
      </w:r>
      <w:r w:rsidRPr="00B3448B">
        <w:rPr>
          <w:rStyle w:val="StyleUnderline"/>
          <w:highlight w:val="green"/>
        </w:rPr>
        <w:t>their own decisions regarding</w:t>
      </w:r>
      <w:r w:rsidRPr="00B3448B">
        <w:rPr>
          <w:rStyle w:val="StyleUnderline"/>
        </w:rPr>
        <w:t xml:space="preserve"> the </w:t>
      </w:r>
      <w:r w:rsidRPr="00B3448B">
        <w:rPr>
          <w:rStyle w:val="StyleUnderline"/>
          <w:highlight w:val="green"/>
        </w:rPr>
        <w:t>management</w:t>
      </w:r>
      <w:r w:rsidRPr="00B3448B">
        <w:rPr>
          <w:rStyle w:val="StyleUnderline"/>
        </w:rPr>
        <w:t xml:space="preserve"> of their moral rights in their TCEs</w:t>
      </w:r>
      <w:r w:rsidRPr="00B3448B">
        <w:t>.162</w:t>
      </w:r>
    </w:p>
    <w:p w14:paraId="7A7253AE" w14:textId="77777777" w:rsidR="00E921FE" w:rsidRPr="00B3448B" w:rsidRDefault="00E921FE" w:rsidP="00E921FE">
      <w:r w:rsidRPr="00B3448B">
        <w:t>Scope of Protection</w:t>
      </w:r>
    </w:p>
    <w:p w14:paraId="0F012CA1" w14:textId="77777777" w:rsidR="00E921FE" w:rsidRPr="00B3448B" w:rsidRDefault="00E921FE" w:rsidP="00E921FE">
      <w:pPr>
        <w:rPr>
          <w:rStyle w:val="StyleUnderline"/>
        </w:rPr>
      </w:pPr>
      <w:r w:rsidRPr="00B3448B">
        <w:rPr>
          <w:rStyle w:val="StyleUnderline"/>
        </w:rPr>
        <w:t xml:space="preserve">At first glance, it is difficult to reconcile the notion of personhood, the cornerstone of moral rights, with the pluralistic conception of a community, </w:t>
      </w:r>
      <w:proofErr w:type="gramStart"/>
      <w:r w:rsidRPr="00B3448B">
        <w:rPr>
          <w:rStyle w:val="StyleUnderline"/>
        </w:rPr>
        <w:t>by definition made</w:t>
      </w:r>
      <w:proofErr w:type="gramEnd"/>
      <w:r w:rsidRPr="00B3448B">
        <w:rPr>
          <w:rStyle w:val="StyleUnderline"/>
        </w:rPr>
        <w:t xml:space="preserv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p>
    <w:p w14:paraId="3B19DE0D" w14:textId="77777777" w:rsidR="00E921FE" w:rsidRPr="00B3448B" w:rsidRDefault="00E921FE" w:rsidP="00E921FE">
      <w:r w:rsidRPr="00B3448B">
        <w:rPr>
          <w:rStyle w:val="StyleUnderline"/>
        </w:rPr>
        <w:t>Forasmuch as TCEs are collectively and communally held, so too must the moral rights of Indigenous peoples be communal.</w:t>
      </w:r>
      <w:r w:rsidRPr="00B3448B">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p>
    <w:p w14:paraId="6A687016" w14:textId="77777777" w:rsidR="00E921FE" w:rsidRPr="00B3448B" w:rsidRDefault="00E921FE" w:rsidP="00E921FE">
      <w:r w:rsidRPr="00B3448B">
        <w:rPr>
          <w:rStyle w:val="StyleUnderline"/>
        </w:rPr>
        <w:t>Moral rights would only regulate the relationship between the community and the outside world; use in a traditional and customary context would not be affected</w:t>
      </w:r>
      <w:r w:rsidRPr="00B3448B">
        <w:t>. Just as moral rights vest automatically in the author (without any need for registration or any other form of assertion), so too would sui generis moral rights vest in the community.</w:t>
      </w:r>
    </w:p>
    <w:p w14:paraId="43A0F441" w14:textId="77777777" w:rsidR="00E921FE" w:rsidRPr="00B3448B" w:rsidRDefault="00E921FE" w:rsidP="00E921FE">
      <w:r w:rsidRPr="00B3448B">
        <w:rPr>
          <w:rStyle w:val="StyleUnderline"/>
        </w:rPr>
        <w:t>Communal moral rights would include, at a minimum, the right of attribution, including false attribution</w:t>
      </w:r>
      <w:r w:rsidRPr="00B3448B">
        <w:t xml:space="preserve"> (to ensure proper recognition of the community as the source and to prevent others from falsely claiming a guardianship over a TCE) </w:t>
      </w:r>
      <w:r w:rsidRPr="00B3448B">
        <w:rPr>
          <w:rStyle w:val="StyleUnderline"/>
        </w:rPr>
        <w:t>and integrity</w:t>
      </w:r>
      <w:r w:rsidRPr="00B3448B">
        <w:t xml:space="preserve"> (to protect TCEs against inappropriate, derogatory, or culturally insensitive use). </w:t>
      </w:r>
      <w:r w:rsidRPr="00B3448B">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rsidRPr="00B3448B">
        <w:t xml:space="preserve"> (to allow TCE holders to remove from circulation the TCEs that they no longer wish to make publicly available).</w:t>
      </w:r>
    </w:p>
    <w:p w14:paraId="10C7298C" w14:textId="77777777" w:rsidR="00E921FE" w:rsidRPr="00B3448B" w:rsidRDefault="00E921FE" w:rsidP="00E921FE">
      <w:pPr>
        <w:rPr>
          <w:rStyle w:val="StyleUnderline"/>
        </w:rPr>
      </w:pPr>
      <w:r w:rsidRPr="00B3448B">
        <w:lastRenderedPageBreak/>
        <w:t xml:space="preserve">In most national laws, </w:t>
      </w:r>
      <w:r w:rsidRPr="00B3448B">
        <w:rPr>
          <w:rStyle w:val="StyleUnderline"/>
          <w:highlight w:val="green"/>
        </w:rPr>
        <w:t>moral rights are inalienable or non-transferable</w:t>
      </w:r>
      <w:r w:rsidRPr="00B3448B">
        <w:t xml:space="preserve">. In other words, </w:t>
      </w:r>
      <w:r w:rsidRPr="00B3448B">
        <w:rPr>
          <w:rStyle w:val="StyleUnderline"/>
        </w:rPr>
        <w:t xml:space="preserve">they cannot be divested from the author — they </w:t>
      </w:r>
      <w:r w:rsidRPr="00B3448B">
        <w:rPr>
          <w:rStyle w:val="StyleUnderline"/>
          <w:highlight w:val="green"/>
        </w:rPr>
        <w:t xml:space="preserve">cannot be assigned, </w:t>
      </w:r>
      <w:proofErr w:type="gramStart"/>
      <w:r w:rsidRPr="00B3448B">
        <w:rPr>
          <w:rStyle w:val="StyleUnderline"/>
          <w:highlight w:val="green"/>
        </w:rPr>
        <w:t>licensed</w:t>
      </w:r>
      <w:proofErr w:type="gramEnd"/>
      <w:r w:rsidRPr="00B3448B">
        <w:rPr>
          <w:rStyle w:val="StyleUnderline"/>
          <w:highlight w:val="green"/>
        </w:rPr>
        <w:t xml:space="preserve"> or given away</w:t>
      </w:r>
      <w:r w:rsidRPr="00B3448B">
        <w:rPr>
          <w:rStyle w:val="StyleUnderline"/>
        </w:rPr>
        <w:t>.</w:t>
      </w:r>
      <w:r w:rsidRPr="00B3448B">
        <w:t xml:space="preserve"> As mentioned, if an author transfers all their economic rights to a third party, the author retains their moral rights in the work.168 As such, </w:t>
      </w:r>
      <w:r w:rsidRPr="00B3448B">
        <w:rPr>
          <w:rStyle w:val="StyleUnderline"/>
        </w:rPr>
        <w:t xml:space="preserve">sui generis moral rights in TCEs would be </w:t>
      </w:r>
      <w:r w:rsidRPr="00B3448B">
        <w:rPr>
          <w:rStyle w:val="StyleUnderline"/>
          <w:highlight w:val="green"/>
        </w:rPr>
        <w:t>independent from any economic right</w:t>
      </w:r>
      <w:r w:rsidRPr="00B3448B">
        <w:rPr>
          <w:rStyle w:val="StyleUnderline"/>
        </w:rPr>
        <w:t>s</w:t>
      </w:r>
      <w:r w:rsidRPr="00B3448B">
        <w:t xml:space="preserve"> that might arise and be held and exercised separately, regardless of who might hold these economic rights (in cases, for example, where communities would commercialize their TCEs and grant </w:t>
      </w:r>
      <w:proofErr w:type="spellStart"/>
      <w:r w:rsidRPr="00B3448B">
        <w:t>licences</w:t>
      </w:r>
      <w:proofErr w:type="spellEnd"/>
      <w:r w:rsidRPr="00B3448B">
        <w:t xml:space="preserve">) or who might have physical ownership of a TCE (such as a cultural institution). However, in some jurisdictions, such as Canada, the United </w:t>
      </w:r>
      <w:proofErr w:type="gramStart"/>
      <w:r w:rsidRPr="00B3448B">
        <w:t>States</w:t>
      </w:r>
      <w:proofErr w:type="gramEnd"/>
      <w:r w:rsidRPr="00B3448B">
        <w:t xml:space="preserve"> and the United Kingdom (but not Australia and France), moral rights can be waived, irreversibly, in whole or in part, explicitly, by contract, at the discretion of the author. </w:t>
      </w:r>
      <w:proofErr w:type="gramStart"/>
      <w:r w:rsidRPr="00B3448B">
        <w:rPr>
          <w:rStyle w:val="StyleUnderline"/>
        </w:rPr>
        <w:t>In order to</w:t>
      </w:r>
      <w:proofErr w:type="gramEnd"/>
      <w:r w:rsidRPr="00B3448B">
        <w:rPr>
          <w:rStyle w:val="StyleUnderline"/>
        </w:rPr>
        <w:t xml:space="preserve"> ensure flexible protection to TCEs, it could be envisaged that sui generis moral rights be made waivable.</w:t>
      </w:r>
    </w:p>
    <w:p w14:paraId="4391A1B9" w14:textId="77777777" w:rsidR="00E921FE" w:rsidRDefault="00E921FE" w:rsidP="00E921FE">
      <w:r w:rsidRPr="00B3448B">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rsidRPr="00B3448B">
        <w:t>. Reliance on particular facts may be difficult to reconcile with the need for certainty and predictability, but flexibility trumps these concerns, as no use should be considered offensive per se.</w:t>
      </w:r>
    </w:p>
    <w:p w14:paraId="44F60315" w14:textId="77777777" w:rsidR="00E921FE" w:rsidRDefault="00E921FE" w:rsidP="00E921FE">
      <w:pPr>
        <w:pStyle w:val="Heading4"/>
      </w:pPr>
      <w:r>
        <w:t xml:space="preserve">Their </w:t>
      </w:r>
      <w:proofErr w:type="spellStart"/>
      <w:r>
        <w:t>ev</w:t>
      </w:r>
      <w:proofErr w:type="spellEnd"/>
      <w:r>
        <w:t xml:space="preserve"> even agrees – 1AC </w:t>
      </w:r>
      <w:proofErr w:type="spellStart"/>
      <w:r>
        <w:t>McGingle</w:t>
      </w:r>
      <w:proofErr w:type="spellEnd"/>
    </w:p>
    <w:p w14:paraId="2CE12468" w14:textId="77777777" w:rsidR="00E921FE" w:rsidRPr="00B3448B" w:rsidRDefault="00E921FE" w:rsidP="00E921FE">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w:t>
      </w:r>
    </w:p>
    <w:p w14:paraId="543E7336" w14:textId="77777777" w:rsidR="00E921FE" w:rsidRPr="00183057" w:rsidRDefault="00E921FE" w:rsidP="00E921FE">
      <w:pPr>
        <w:pStyle w:val="Heading4"/>
        <w:rPr>
          <w:rFonts w:cs="Calibri"/>
          <w:color w:val="000000" w:themeColor="text1"/>
        </w:rPr>
      </w:pPr>
      <w:r w:rsidRPr="00183057">
        <w:rPr>
          <w:rFonts w:cs="Calibri"/>
          <w:color w:val="000000" w:themeColor="text1"/>
        </w:rPr>
        <w:t xml:space="preserve">Reforming IPR is key to affirming native sovereignty. Solves the </w:t>
      </w:r>
      <w:proofErr w:type="spellStart"/>
      <w:r w:rsidRPr="00183057">
        <w:rPr>
          <w:rFonts w:cs="Calibri"/>
          <w:color w:val="000000" w:themeColor="text1"/>
        </w:rPr>
        <w:t>aff</w:t>
      </w:r>
      <w:proofErr w:type="spellEnd"/>
      <w:r w:rsidRPr="00183057">
        <w:rPr>
          <w:rFonts w:cs="Calibri"/>
          <w:color w:val="000000" w:themeColor="text1"/>
        </w:rPr>
        <w:t xml:space="preserve"> because it shifts away from western conceptions of property, but the perm fails since we think IPR is good. </w:t>
      </w:r>
    </w:p>
    <w:p w14:paraId="7AD6B8C1" w14:textId="77777777" w:rsidR="00E921FE" w:rsidRPr="00B3448B" w:rsidRDefault="00E921FE" w:rsidP="00E921FE">
      <w:proofErr w:type="spellStart"/>
      <w:r w:rsidRPr="00B3448B">
        <w:rPr>
          <w:rStyle w:val="Style13ptBold"/>
        </w:rPr>
        <w:t>Younging</w:t>
      </w:r>
      <w:proofErr w:type="spellEnd"/>
      <w:r w:rsidRPr="00B3448B">
        <w:rPr>
          <w:rStyle w:val="Style13ptBold"/>
        </w:rPr>
        <w:t xml:space="preserve"> 10 </w:t>
      </w:r>
      <w:r w:rsidRPr="00B3448B">
        <w:t xml:space="preserve">“Intergovernmental Committee On Intellectual Property And Genetic Resources Traditional Knowledge And Folklore” Seventeenth Session Geneva, December 6-10, 2010 </w:t>
      </w:r>
      <w:proofErr w:type="spellStart"/>
      <w:r w:rsidRPr="00B3448B">
        <w:t>Wipo</w:t>
      </w:r>
      <w:proofErr w:type="spellEnd"/>
      <w:r w:rsidRPr="00B3448B">
        <w:t xml:space="preserve"> Indigenous Panel On The Role Of The Public Domain Concept: Experiences In The Fields Of Genetic Resources, Traditional Knowledge And Traditional Cultural Expressions: Experiences From Canada Document prepared by Mr. Gregory </w:t>
      </w:r>
      <w:proofErr w:type="spellStart"/>
      <w:r w:rsidRPr="00B3448B">
        <w:t>Younging</w:t>
      </w:r>
      <w:proofErr w:type="spellEnd"/>
      <w:r w:rsidRPr="00B3448B">
        <w:t xml:space="preserve"> [Creative Rights Alliance, Kelowna, Canada, </w:t>
      </w:r>
      <w:proofErr w:type="spellStart"/>
      <w:r w:rsidRPr="00B3448B">
        <w:t>Opaskwayak</w:t>
      </w:r>
      <w:proofErr w:type="spellEnd"/>
      <w:r w:rsidRPr="00B3448B">
        <w:t xml:space="preserve"> Cree Nation-Canada] </w:t>
      </w:r>
      <w:hyperlink r:id="rId10" w:history="1">
        <w:r w:rsidRPr="00B3448B">
          <w:rPr>
            <w:rStyle w:val="Hyperlink"/>
          </w:rPr>
          <w:t>https://www.wipo.int/edocs/mdocs/tk/en/wipo_grtkf_ic_17/wipo_grtkf_ic_17_inf_5_a.pdf</w:t>
        </w:r>
      </w:hyperlink>
      <w:r w:rsidRPr="00B3448B">
        <w:t xml:space="preserve"> SM</w:t>
      </w:r>
    </w:p>
    <w:p w14:paraId="1A7AB1A9" w14:textId="77777777" w:rsidR="00E921FE" w:rsidRPr="00B3448B" w:rsidRDefault="00E921FE" w:rsidP="00E921FE">
      <w:pPr>
        <w:rPr>
          <w:rStyle w:val="StyleUnderline"/>
        </w:rPr>
      </w:pPr>
      <w:r w:rsidRPr="00B3448B">
        <w:rPr>
          <w:rStyle w:val="StyleUnderline"/>
        </w:rPr>
        <w:t>Under the IPR system, knowledge and creative ideas that are not “protected” are in the Public</w:t>
      </w:r>
    </w:p>
    <w:p w14:paraId="6FFE6972" w14:textId="77777777" w:rsidR="00E921FE" w:rsidRPr="00B3448B" w:rsidRDefault="00E921FE" w:rsidP="00E921FE">
      <w:pPr>
        <w:rPr>
          <w:rStyle w:val="StyleUnderline"/>
        </w:rPr>
      </w:pPr>
      <w:r w:rsidRPr="00B3448B">
        <w:rPr>
          <w:rStyle w:val="StyleUnderline"/>
        </w:rPr>
        <w:t>Domain (</w:t>
      </w:r>
      <w:proofErr w:type="gramStart"/>
      <w:r w:rsidRPr="00B3448B">
        <w:rPr>
          <w:rStyle w:val="StyleUnderline"/>
        </w:rPr>
        <w:t>i.e.</w:t>
      </w:r>
      <w:proofErr w:type="gramEnd"/>
      <w:r w:rsidRPr="00B3448B">
        <w:rPr>
          <w:rStyle w:val="StyleUnderline"/>
        </w:rPr>
        <w:t xml:space="preserve"> accessible by the public).</w:t>
      </w:r>
      <w:r w:rsidRPr="00B3448B">
        <w:t xml:space="preserve"> Generally, Indigenous peoples have not used IPRs to protect their knowledge; and </w:t>
      </w:r>
      <w:proofErr w:type="gramStart"/>
      <w:r w:rsidRPr="00B3448B">
        <w:t>so</w:t>
      </w:r>
      <w:proofErr w:type="gramEnd"/>
      <w:r w:rsidRPr="00B3448B">
        <w:t xml:space="preserve"> </w:t>
      </w:r>
      <w:r w:rsidRPr="00B3448B">
        <w:rPr>
          <w:rStyle w:val="StyleUnderline"/>
          <w:highlight w:val="green"/>
        </w:rPr>
        <w:t>TK</w:t>
      </w:r>
      <w:r w:rsidRPr="00B3448B">
        <w:rPr>
          <w:rStyle w:val="StyleUnderline"/>
        </w:rPr>
        <w:t xml:space="preserve"> is often </w:t>
      </w:r>
      <w:r w:rsidRPr="00B3448B">
        <w:rPr>
          <w:rStyle w:val="StyleUnderline"/>
          <w:highlight w:val="green"/>
        </w:rPr>
        <w:t>treated</w:t>
      </w:r>
      <w:r w:rsidRPr="00B3448B">
        <w:rPr>
          <w:rStyle w:val="StyleUnderline"/>
        </w:rPr>
        <w:t xml:space="preserve"> as if it is </w:t>
      </w:r>
      <w:r w:rsidRPr="00B3448B">
        <w:rPr>
          <w:rStyle w:val="StyleUnderline"/>
          <w:highlight w:val="green"/>
        </w:rPr>
        <w:t>in the Public Domain</w:t>
      </w:r>
      <w:r w:rsidRPr="00B3448B">
        <w:t xml:space="preserve"> – without regard for Customary Laws. Another key problem for TK is that </w:t>
      </w:r>
      <w:r w:rsidRPr="00B3448B">
        <w:rPr>
          <w:rStyle w:val="StyleUnderline"/>
        </w:rPr>
        <w:t xml:space="preserve">the </w:t>
      </w:r>
      <w:r w:rsidRPr="00B3448B">
        <w:rPr>
          <w:rStyle w:val="StyleUnderline"/>
          <w:highlight w:val="green"/>
        </w:rPr>
        <w:t>IPR</w:t>
      </w:r>
      <w:r w:rsidRPr="00B3448B">
        <w:rPr>
          <w:rStyle w:val="StyleUnderline"/>
        </w:rPr>
        <w:t xml:space="preserve"> system</w:t>
      </w:r>
      <w:r w:rsidRPr="00B3448B">
        <w:rPr>
          <w:rStyle w:val="StyleUnderline"/>
          <w:highlight w:val="green"/>
        </w:rPr>
        <w:t>’s</w:t>
      </w:r>
      <w:r w:rsidRPr="00B3448B">
        <w:rPr>
          <w:rStyle w:val="StyleUnderline"/>
        </w:rPr>
        <w:t xml:space="preserve"> </w:t>
      </w:r>
      <w:r w:rsidRPr="00B3448B">
        <w:rPr>
          <w:rStyle w:val="StyleUnderline"/>
          <w:highlight w:val="green"/>
        </w:rPr>
        <w:t>concept of the Public Domain is based on the premise that</w:t>
      </w:r>
      <w:r w:rsidRPr="00B3448B">
        <w:rPr>
          <w:rStyle w:val="StyleUnderline"/>
        </w:rPr>
        <w:t xml:space="preserve"> </w:t>
      </w:r>
      <w:r w:rsidRPr="00B3448B">
        <w:t xml:space="preserve">the author/creator deserves recognition and compensation for his/her work because it is the product of his/her genius; but </w:t>
      </w:r>
      <w:r w:rsidRPr="00B3448B">
        <w:rPr>
          <w:rStyle w:val="StyleUnderline"/>
        </w:rPr>
        <w:t xml:space="preserve">that </w:t>
      </w:r>
      <w:r w:rsidRPr="00B3448B">
        <w:rPr>
          <w:rStyle w:val="StyleUnderline"/>
          <w:highlight w:val="green"/>
        </w:rPr>
        <w:t xml:space="preserve">all of society </w:t>
      </w:r>
      <w:r w:rsidRPr="00B3448B">
        <w:rPr>
          <w:rStyle w:val="StyleUnderline"/>
          <w:highlight w:val="green"/>
        </w:rPr>
        <w:lastRenderedPageBreak/>
        <w:t>must eventually</w:t>
      </w:r>
      <w:r w:rsidRPr="00B3448B">
        <w:rPr>
          <w:rStyle w:val="StyleUnderline"/>
        </w:rPr>
        <w:t xml:space="preserve"> be able to </w:t>
      </w:r>
      <w:r w:rsidRPr="00B3448B">
        <w:rPr>
          <w:rStyle w:val="StyleUnderline"/>
          <w:highlight w:val="green"/>
        </w:rPr>
        <w:t>benefit from that genius</w:t>
      </w:r>
      <w:r w:rsidRPr="00B3448B">
        <w:rPr>
          <w:rStyle w:val="StyleUnderline"/>
        </w:rPr>
        <w:t xml:space="preserve">. Therefore, according to this aspect of IPR theory, all knowledge and creative ideas must eventually enter the Public Domain. Under IPR theory, this is the reasoning behind the </w:t>
      </w:r>
      <w:proofErr w:type="gramStart"/>
      <w:r w:rsidRPr="00B3448B">
        <w:rPr>
          <w:rStyle w:val="StyleUnderline"/>
        </w:rPr>
        <w:t>time period</w:t>
      </w:r>
      <w:proofErr w:type="gramEnd"/>
      <w:r w:rsidRPr="00B3448B">
        <w:rPr>
          <w:rStyle w:val="StyleUnderline"/>
        </w:rPr>
        <w:t xml:space="preserve"> limitations associated with copyright, patents and trademarks.</w:t>
      </w:r>
    </w:p>
    <w:p w14:paraId="0E203E71" w14:textId="77777777" w:rsidR="00E921FE" w:rsidRPr="00B3448B" w:rsidRDefault="00E921FE" w:rsidP="00E921FE">
      <w:r w:rsidRPr="00B3448B">
        <w:rPr>
          <w:rStyle w:val="StyleUnderline"/>
          <w:highlight w:val="green"/>
        </w:rPr>
        <w:t>The precept</w:t>
      </w:r>
      <w:r w:rsidRPr="00B3448B">
        <w:rPr>
          <w:rStyle w:val="StyleUnderline"/>
        </w:rPr>
        <w:t xml:space="preserve"> that all Intellectual Property, including TK, is intended to eventually enter the Public Domain </w:t>
      </w:r>
      <w:r w:rsidRPr="00B3448B">
        <w:rPr>
          <w:rStyle w:val="StyleUnderline"/>
          <w:highlight w:val="green"/>
        </w:rPr>
        <w:t>is a problem for Indigenous peoples because</w:t>
      </w:r>
      <w:r w:rsidRPr="00B3448B">
        <w:rPr>
          <w:rStyle w:val="StyleUnderline"/>
        </w:rPr>
        <w:t xml:space="preserve"> Customary Law dictates that certain aspects of </w:t>
      </w:r>
      <w:r w:rsidRPr="00B3448B">
        <w:rPr>
          <w:rStyle w:val="StyleUnderline"/>
          <w:highlight w:val="green"/>
        </w:rPr>
        <w:t xml:space="preserve">TK are not intended for external </w:t>
      </w:r>
      <w:r w:rsidRPr="00B3448B">
        <w:rPr>
          <w:rStyle w:val="StyleUnderline"/>
        </w:rPr>
        <w:t xml:space="preserve">access and </w:t>
      </w:r>
      <w:r w:rsidRPr="00B3448B">
        <w:rPr>
          <w:rStyle w:val="StyleUnderline"/>
          <w:highlight w:val="green"/>
        </w:rPr>
        <w:t>use</w:t>
      </w:r>
      <w:r w:rsidRPr="00B3448B">
        <w:rPr>
          <w:rStyle w:val="StyleUnderline"/>
        </w:rPr>
        <w:t xml:space="preserve"> in any form</w:t>
      </w:r>
      <w:r w:rsidRPr="00B3448B">
        <w:t xml:space="preserve">. As a response to this, there have been circumstances where </w:t>
      </w:r>
      <w:r w:rsidRPr="00B3448B">
        <w:rPr>
          <w:rStyle w:val="StyleUnderline"/>
          <w:highlight w:val="green"/>
        </w:rPr>
        <w:t xml:space="preserve">indigenous people have argued that </w:t>
      </w:r>
      <w:r w:rsidRPr="00B3448B">
        <w:rPr>
          <w:rStyle w:val="StyleUnderline"/>
        </w:rPr>
        <w:t xml:space="preserve">some knowledge should be withdrawn from circulation and that for specific kinds of knowledge, </w:t>
      </w:r>
      <w:r w:rsidRPr="00B3448B">
        <w:rPr>
          <w:rStyle w:val="StyleUnderline"/>
          <w:highlight w:val="green"/>
        </w:rPr>
        <w:t>protection should be granted in perpetuity</w:t>
      </w:r>
      <w:r w:rsidRPr="00B3448B">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rsidRPr="00B3448B">
        <w:t>medicines</w:t>
      </w:r>
      <w:proofErr w:type="gramEnd"/>
      <w:r w:rsidRPr="00B3448B">
        <w:t xml:space="preserve"> and motifs. However, the present reality is that TK is, or will be, in the Public Domain (i.e., the IPR system overrides Customary Law.)</w:t>
      </w:r>
    </w:p>
    <w:p w14:paraId="06082AA1" w14:textId="77777777" w:rsidR="00E921FE" w:rsidRPr="00B3448B" w:rsidRDefault="00E921FE" w:rsidP="00E921FE">
      <w:pPr>
        <w:rPr>
          <w:rStyle w:val="StyleUnderline"/>
        </w:rPr>
      </w:pPr>
      <w:r w:rsidRPr="00B3448B">
        <w:rPr>
          <w:rStyle w:val="StyleUnderline"/>
        </w:rPr>
        <w:t>Certain aspects of TK should not enter the public domain (as deemed under Customary Law) and should remain protected as such into perpetuity, which could be expressed as a form of “Indigenous private domain.”</w:t>
      </w:r>
      <w:r w:rsidRPr="00B3448B">
        <w:t xml:space="preserve"> (</w:t>
      </w:r>
      <w:proofErr w:type="spellStart"/>
      <w:r w:rsidRPr="00B3448B">
        <w:t>Younging</w:t>
      </w:r>
      <w:proofErr w:type="spellEnd"/>
      <w:r w:rsidRPr="00B3448B">
        <w:t xml:space="preserve"> 2007). </w:t>
      </w:r>
      <w:r w:rsidRPr="00B3448B">
        <w:rPr>
          <w:rStyle w:val="StyleUnderline"/>
        </w:rPr>
        <w:t xml:space="preserve">Indigenous peoples’ historical </w:t>
      </w:r>
      <w:r w:rsidRPr="00B3448B">
        <w:rPr>
          <w:rStyle w:val="StyleUnderline"/>
          <w:highlight w:val="green"/>
        </w:rPr>
        <w:t>exclusion from the broad category of ‘public’</w:t>
      </w:r>
      <w:r w:rsidRPr="00B3448B">
        <w:rPr>
          <w:rStyle w:val="StyleUnderline"/>
        </w:rPr>
        <w:t xml:space="preserve"> feeds part of the differences in objectives. </w:t>
      </w:r>
      <w:r w:rsidRPr="00B3448B">
        <w:rPr>
          <w:rStyle w:val="StyleUnderline"/>
          <w:highlight w:val="green"/>
        </w:rPr>
        <w:t>Indigenous peoples</w:t>
      </w:r>
      <w:r w:rsidRPr="00B3448B">
        <w:rPr>
          <w:rStyle w:val="StyleUnderline"/>
        </w:rPr>
        <w:t xml:space="preserve"> also </w:t>
      </w:r>
      <w:r w:rsidRPr="00B3448B">
        <w:rPr>
          <w:rStyle w:val="StyleUnderline"/>
          <w:highlight w:val="green"/>
        </w:rPr>
        <w:t xml:space="preserve">present different perceptions of </w:t>
      </w:r>
      <w:r w:rsidRPr="00B3448B">
        <w:rPr>
          <w:rStyle w:val="StyleUnderline"/>
        </w:rPr>
        <w:t xml:space="preserve">knowledge, </w:t>
      </w:r>
      <w:r w:rsidRPr="00B3448B">
        <w:rPr>
          <w:rStyle w:val="StyleUnderline"/>
          <w:highlight w:val="green"/>
        </w:rPr>
        <w:t>the cultural and political contexts from which knowledge emerges,</w:t>
      </w:r>
      <w:r w:rsidRPr="00B3448B">
        <w:rPr>
          <w:rStyle w:val="StyleUnderline"/>
        </w:rPr>
        <w:t xml:space="preserve"> and the availability, or perceived benefits of the availability, of all kinds of cultural knowledge. 30</w:t>
      </w:r>
    </w:p>
    <w:p w14:paraId="02581119" w14:textId="77777777" w:rsidR="00E921FE" w:rsidRPr="00B3448B" w:rsidRDefault="00E921FE" w:rsidP="00E921FE">
      <w:r w:rsidRPr="00B3448B">
        <w:t>Copyright Case Study: The Cameron Case</w:t>
      </w:r>
    </w:p>
    <w:p w14:paraId="07949ED0" w14:textId="77777777" w:rsidR="00E921FE" w:rsidRPr="00B3448B" w:rsidRDefault="00E921FE" w:rsidP="00E921FE">
      <w:r w:rsidRPr="00B3448B">
        <w:t xml:space="preserve">In 1985 the Euro-Canadian author Anne Cameron began publishing a series of children’s books though </w:t>
      </w:r>
      <w:proofErr w:type="spellStart"/>
      <w:r w:rsidRPr="00B3448B">
        <w:t>Harbour</w:t>
      </w:r>
      <w:proofErr w:type="spellEnd"/>
      <w:r w:rsidRPr="00B3448B">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B3448B">
        <w:t>Berrypicking</w:t>
      </w:r>
      <w:proofErr w:type="spellEnd"/>
      <w:r w:rsidRPr="00B3448B">
        <w:t xml:space="preserve">. Cameron had been told the traditional stories by Indigenous storytellers and/or had been present at occasions where the stories were recited. The original printing of the books granted Anne Cameron sole authorship, </w:t>
      </w:r>
      <w:proofErr w:type="gramStart"/>
      <w:r w:rsidRPr="00B3448B">
        <w:t>copyright</w:t>
      </w:r>
      <w:proofErr w:type="gramEnd"/>
      <w:r w:rsidRPr="00B3448B">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6B9D43EA" w14:textId="77777777" w:rsidR="00E921FE" w:rsidRPr="00B3448B" w:rsidRDefault="00E921FE" w:rsidP="00E921FE">
      <w:r w:rsidRPr="00B3448B">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rsidRPr="00B3448B">
        <w:t>Island</w:t>
      </w:r>
      <w:proofErr w:type="gramEnd"/>
      <w:r w:rsidRPr="00B3448B">
        <w:t xml:space="preserve"> I met a woman who was a storyteller. She shared many stories with me and later gave me permission to share them with </w:t>
      </w:r>
      <w:r w:rsidRPr="00B3448B">
        <w:lastRenderedPageBreak/>
        <w:t xml:space="preserve">others… the woman’s name was </w:t>
      </w:r>
      <w:proofErr w:type="spellStart"/>
      <w:r w:rsidRPr="00B3448B">
        <w:t>Klopimum</w:t>
      </w:r>
      <w:proofErr w:type="spellEnd"/>
      <w:r w:rsidRPr="00B3448B">
        <w:t xml:space="preserve">.” However, Cameron continued to maintain sole author credit, copyright and </w:t>
      </w:r>
      <w:proofErr w:type="gramStart"/>
      <w:r w:rsidRPr="00B3448B">
        <w:t>royalties</w:t>
      </w:r>
      <w:proofErr w:type="gramEnd"/>
      <w:r w:rsidRPr="00B3448B">
        <w:t xml:space="preserve"> payments. In a further concession, the 1998 new addition to the series </w:t>
      </w:r>
      <w:proofErr w:type="spellStart"/>
      <w:r w:rsidRPr="00B3448B">
        <w:t>T’aal</w:t>
      </w:r>
      <w:proofErr w:type="spellEnd"/>
      <w:r w:rsidRPr="00B3448B">
        <w:t xml:space="preserve">: the One Who Takes Bad Children is co-authored by Anne Cameron and the Indigenous Elder/storyteller Sue </w:t>
      </w:r>
      <w:proofErr w:type="spellStart"/>
      <w:r w:rsidRPr="00B3448B">
        <w:t>Pielle</w:t>
      </w:r>
      <w:proofErr w:type="spellEnd"/>
      <w:r w:rsidRPr="00B3448B">
        <w:t xml:space="preserve"> who also shares copyright and royalties.</w:t>
      </w:r>
    </w:p>
    <w:p w14:paraId="0B435B3E" w14:textId="77777777" w:rsidR="00E921FE" w:rsidRPr="00B3448B" w:rsidRDefault="00E921FE" w:rsidP="00E921FE">
      <w:r w:rsidRPr="00B3448B">
        <w:t>Patent Case Study: The Igloolik Case</w:t>
      </w:r>
    </w:p>
    <w:p w14:paraId="32100BCD" w14:textId="77777777" w:rsidR="00E921FE" w:rsidRPr="00B3448B" w:rsidRDefault="00E921FE" w:rsidP="00E921FE">
      <w:r w:rsidRPr="00B3448B">
        <w:t xml:space="preserve">An example of the failure of the Patent Act </w:t>
      </w:r>
      <w:proofErr w:type="gramStart"/>
      <w:r w:rsidRPr="00B3448B">
        <w:t>In</w:t>
      </w:r>
      <w:proofErr w:type="gramEnd"/>
      <w:r w:rsidRPr="00B3448B">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2CA18CBE" w14:textId="77777777" w:rsidR="00E921FE" w:rsidRPr="00B3448B" w:rsidRDefault="00E921FE" w:rsidP="00E921FE">
      <w:r w:rsidRPr="00B3448B">
        <w:t xml:space="preserve">Trademark Case: The </w:t>
      </w:r>
      <w:proofErr w:type="spellStart"/>
      <w:r w:rsidRPr="00B3448B">
        <w:t>Snumeymux</w:t>
      </w:r>
      <w:proofErr w:type="spellEnd"/>
      <w:r w:rsidRPr="00B3448B">
        <w:t xml:space="preserve"> Case</w:t>
      </w:r>
    </w:p>
    <w:p w14:paraId="4CA1239F" w14:textId="77777777" w:rsidR="00E921FE" w:rsidRPr="00B3448B" w:rsidRDefault="00E921FE" w:rsidP="00E921FE">
      <w:r w:rsidRPr="00B3448B">
        <w:t xml:space="preserve">As most Indigenous communities are far behind in terms of establishing businesses most trademarking of TK involves a non-Indigenous corporation trademarking an Indigenous symbol, </w:t>
      </w:r>
      <w:proofErr w:type="gramStart"/>
      <w:r w:rsidRPr="00B3448B">
        <w:t>design</w:t>
      </w:r>
      <w:proofErr w:type="gramEnd"/>
      <w:r w:rsidRPr="00B3448B">
        <w:t xml:space="preserve"> or name. Again, many cases could have been examined in this section but only two have been chosen: one case involving the </w:t>
      </w:r>
      <w:proofErr w:type="spellStart"/>
      <w:r w:rsidRPr="00B3448B">
        <w:t>Snumeymux</w:t>
      </w:r>
      <w:proofErr w:type="spellEnd"/>
      <w:r w:rsidRPr="00B3448B">
        <w:t xml:space="preserve"> Band trade marking petroglyphs through the Canadian Patent Office, and one involving an international corporation’s patent </w:t>
      </w:r>
      <w:proofErr w:type="spellStart"/>
      <w:r w:rsidRPr="00B3448B">
        <w:t>licence</w:t>
      </w:r>
      <w:proofErr w:type="spellEnd"/>
      <w:r w:rsidRPr="00B3448B">
        <w:t xml:space="preserve"> being the subject of an intense international Indigenous lobbying effort.</w:t>
      </w:r>
    </w:p>
    <w:p w14:paraId="5CE0795B" w14:textId="77777777" w:rsidR="00E921FE" w:rsidRPr="00B3448B" w:rsidRDefault="00E921FE" w:rsidP="00E921FE">
      <w:r w:rsidRPr="00B3448B">
        <w:rPr>
          <w:rStyle w:val="StyleUnderline"/>
        </w:rPr>
        <w:t xml:space="preserve">The </w:t>
      </w:r>
      <w:proofErr w:type="spellStart"/>
      <w:r w:rsidRPr="00B3448B">
        <w:rPr>
          <w:rStyle w:val="StyleUnderline"/>
        </w:rPr>
        <w:t>Snumeymux</w:t>
      </w:r>
      <w:proofErr w:type="spellEnd"/>
      <w:r w:rsidRPr="00B3448B">
        <w:rPr>
          <w:rStyle w:val="StyleUnderline"/>
        </w:rPr>
        <w:t xml:space="preserve"> people have several ancient petroglyphs located off their reserve lands</w:t>
      </w:r>
      <w:r w:rsidRPr="00B3448B">
        <w:t xml:space="preserve"> near False Narrows on Gabriola Island, BC. In the early 1990s </w:t>
      </w:r>
      <w:r w:rsidRPr="00B3448B">
        <w:rPr>
          <w:rStyle w:val="StyleUnderline"/>
        </w:rPr>
        <w:t>non-Indigenous residents of Gabriola Island began using some of the petroglyph images in coffee shops and various other business logos</w:t>
      </w:r>
      <w:r w:rsidRPr="00B3448B">
        <w:t xml:space="preserve">. In the mid-1990s </w:t>
      </w:r>
      <w:r w:rsidRPr="00B3448B">
        <w:rPr>
          <w:rStyle w:val="StyleUnderline"/>
        </w:rPr>
        <w:t xml:space="preserve">the Island’s music festival named itself after what had become the local name of the most </w:t>
      </w:r>
      <w:proofErr w:type="spellStart"/>
      <w:proofErr w:type="gramStart"/>
      <w:r w:rsidRPr="00B3448B">
        <w:rPr>
          <w:rStyle w:val="StyleUnderline"/>
        </w:rPr>
        <w:t>well known</w:t>
      </w:r>
      <w:proofErr w:type="spellEnd"/>
      <w:proofErr w:type="gramEnd"/>
      <w:r w:rsidRPr="00B3448B">
        <w:rPr>
          <w:rStyle w:val="StyleUnderline"/>
        </w:rPr>
        <w:t xml:space="preserve"> petroglyph image, the dancing man</w:t>
      </w:r>
      <w:r w:rsidRPr="00B3448B">
        <w:t xml:space="preserve">. The Dancing Man Music Festival then adopted the image of the dancing man as the festival logo and used it on brochures, posters, </w:t>
      </w:r>
      <w:proofErr w:type="gramStart"/>
      <w:r w:rsidRPr="00B3448B">
        <w:t>advertisements</w:t>
      </w:r>
      <w:proofErr w:type="gramEnd"/>
      <w:r w:rsidRPr="00B3448B">
        <w:t xml:space="preserve"> and T-shirts.</w:t>
      </w:r>
    </w:p>
    <w:p w14:paraId="2A9C75CC" w14:textId="77777777" w:rsidR="00E921FE" w:rsidRPr="00B3448B" w:rsidRDefault="00E921FE" w:rsidP="00E921FE">
      <w:r w:rsidRPr="00B3448B">
        <w:t xml:space="preserve">The </w:t>
      </w:r>
      <w:proofErr w:type="spellStart"/>
      <w:r w:rsidRPr="00B3448B">
        <w:t>Snuneymux</w:t>
      </w:r>
      <w:proofErr w:type="spellEnd"/>
      <w:r w:rsidRPr="00B3448B">
        <w:t xml:space="preserve"> Band first made unsuccessful appeals to the festival, </w:t>
      </w:r>
      <w:proofErr w:type="spellStart"/>
      <w:r w:rsidRPr="00B3448B">
        <w:t>buisnesses</w:t>
      </w:r>
      <w:proofErr w:type="spellEnd"/>
      <w:r w:rsidRPr="00B3448B">
        <w:t xml:space="preserve"> and the Gabriola community to stop using the petroglyph symbols. In 1998 the </w:t>
      </w:r>
      <w:proofErr w:type="spellStart"/>
      <w:r w:rsidRPr="00B3448B">
        <w:t>Snuneymux</w:t>
      </w:r>
      <w:proofErr w:type="spellEnd"/>
      <w:r w:rsidRPr="00B3448B">
        <w:t xml:space="preserve"> Band hired Murry Brown as legal counsel to seek protection of the petroglyphs (Manson-2003). At a 1998 meeting with Brown, </w:t>
      </w:r>
      <w:proofErr w:type="spellStart"/>
      <w:r w:rsidRPr="00B3448B">
        <w:t>Snuneymux</w:t>
      </w:r>
      <w:proofErr w:type="spellEnd"/>
      <w:r w:rsidRPr="00B3448B">
        <w:t xml:space="preserve"> Elders and community members on the matter, The Dancing Man Festival and Gabriola </w:t>
      </w:r>
      <w:proofErr w:type="gramStart"/>
      <w:r w:rsidRPr="00B3448B">
        <w:t>business’</w:t>
      </w:r>
      <w:proofErr w:type="gramEnd"/>
      <w:r w:rsidRPr="00B3448B">
        <w:t xml:space="preserve"> and community representatives were still defiant that they had a right to use the images from the petroglyphs (Brown-2003).</w:t>
      </w:r>
    </w:p>
    <w:p w14:paraId="4F5FCF80" w14:textId="77777777" w:rsidR="00E921FE" w:rsidRPr="00B3448B" w:rsidRDefault="00E921FE" w:rsidP="00E921FE">
      <w:pPr>
        <w:rPr>
          <w:rStyle w:val="StyleUnderline"/>
        </w:rPr>
      </w:pPr>
      <w:r w:rsidRPr="00B3448B">
        <w:lastRenderedPageBreak/>
        <w:t>On the advice of Murry Brown,</w:t>
      </w:r>
      <w:r w:rsidRPr="00B3448B">
        <w:rPr>
          <w:rStyle w:val="StyleUnderline"/>
        </w:rPr>
        <w:t xml:space="preserve"> The </w:t>
      </w:r>
      <w:proofErr w:type="spellStart"/>
      <w:r w:rsidRPr="00B3448B">
        <w:rPr>
          <w:rStyle w:val="StyleUnderline"/>
        </w:rPr>
        <w:t>Snuneymux</w:t>
      </w:r>
      <w:proofErr w:type="spellEnd"/>
      <w:r w:rsidRPr="00B3448B">
        <w:rPr>
          <w:rStyle w:val="StyleUnderline"/>
        </w:rPr>
        <w:t xml:space="preserve"> Band filed for a Section 91(n) Public Authority Trademark for eight petroglyphs and was awarded the trademark in October of 1998</w:t>
      </w:r>
      <w:r w:rsidRPr="00B3448B">
        <w:t xml:space="preserve"> (Brown2003). </w:t>
      </w:r>
      <w:r w:rsidRPr="00B3448B">
        <w:rPr>
          <w:rStyle w:val="StyleUnderline"/>
        </w:rPr>
        <w:t xml:space="preserve">The trademark protects the </w:t>
      </w:r>
      <w:proofErr w:type="spellStart"/>
      <w:r w:rsidRPr="00B3448B">
        <w:rPr>
          <w:rStyle w:val="StyleUnderline"/>
        </w:rPr>
        <w:t>petrogylphs</w:t>
      </w:r>
      <w:proofErr w:type="spellEnd"/>
      <w:r w:rsidRPr="00B3448B">
        <w:rPr>
          <w:rStyle w:val="StyleUnderline"/>
        </w:rPr>
        <w:t xml:space="preserve"> from “all uses” by non-</w:t>
      </w:r>
      <w:proofErr w:type="spellStart"/>
      <w:r w:rsidRPr="00B3448B">
        <w:rPr>
          <w:rStyle w:val="StyleUnderline"/>
        </w:rPr>
        <w:t>Snuneymux</w:t>
      </w:r>
      <w:proofErr w:type="spellEnd"/>
      <w:r w:rsidRPr="00B3448B">
        <w:rPr>
          <w:rStyle w:val="StyleUnderline"/>
        </w:rPr>
        <w:t xml:space="preserve"> people and, therefore the Dancing Man Festival and Gabriola Island business and community representatives were forced to stop using images derived from the petroglyphs</w:t>
      </w:r>
      <w:r w:rsidRPr="00B3448B">
        <w:t xml:space="preserve">. In the </w:t>
      </w:r>
      <w:proofErr w:type="spellStart"/>
      <w:r w:rsidRPr="00B3448B">
        <w:t>Snuneymux</w:t>
      </w:r>
      <w:proofErr w:type="spellEnd"/>
      <w:r w:rsidRPr="00B3448B">
        <w:t xml:space="preserve"> case the petroglyphs were trademarked for “defensive” purposes. </w:t>
      </w:r>
      <w:r w:rsidRPr="00B3448B">
        <w:rPr>
          <w:rStyle w:val="StyleUnderline"/>
        </w:rPr>
        <w:t xml:space="preserve">The </w:t>
      </w:r>
      <w:proofErr w:type="spellStart"/>
      <w:r w:rsidRPr="00B3448B">
        <w:rPr>
          <w:rStyle w:val="StyleUnderline"/>
        </w:rPr>
        <w:t>Snuneymux</w:t>
      </w:r>
      <w:proofErr w:type="spellEnd"/>
      <w:r w:rsidRPr="00B3448B">
        <w:rPr>
          <w:rStyle w:val="StyleUnderline"/>
        </w:rPr>
        <w:t xml:space="preserve"> case represents an innovative use of the IPR system that negotiated within the systems limitations and found a way to make it work to protect TK.</w:t>
      </w:r>
    </w:p>
    <w:p w14:paraId="29A84AC7" w14:textId="77777777" w:rsidR="00E921FE" w:rsidRPr="00B3448B" w:rsidRDefault="00E921FE" w:rsidP="00E921FE">
      <w:r w:rsidRPr="00B3448B">
        <w:t>Case Studies Summary</w:t>
      </w:r>
    </w:p>
    <w:p w14:paraId="38496FA3" w14:textId="77777777" w:rsidR="00E921FE" w:rsidRPr="00B3448B" w:rsidRDefault="00E921FE" w:rsidP="00E921FE">
      <w:r w:rsidRPr="00B3448B">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B3448B">
        <w:rPr>
          <w:rStyle w:val="StyleUnderline"/>
        </w:rPr>
        <w:t xml:space="preserve">In contrast to Eurocentric thought, </w:t>
      </w:r>
      <w:r w:rsidRPr="00B3448B">
        <w:rPr>
          <w:rStyle w:val="StyleUnderline"/>
          <w:highlight w:val="green"/>
        </w:rPr>
        <w:t>almost all Indigenous thought asserts</w:t>
      </w:r>
      <w:r w:rsidRPr="00B3448B">
        <w:rPr>
          <w:rStyle w:val="StyleUnderline"/>
        </w:rPr>
        <w:t xml:space="preserve"> that </w:t>
      </w:r>
      <w:r w:rsidRPr="00B3448B">
        <w:rPr>
          <w:rStyle w:val="StyleUnderline"/>
          <w:highlight w:val="green"/>
        </w:rPr>
        <w:t>property is a sacred ecological order</w:t>
      </w:r>
      <w:r w:rsidRPr="00B3448B">
        <w:rPr>
          <w:rStyle w:val="StyleUnderline"/>
        </w:rPr>
        <w:t xml:space="preserve"> and manifestations of that order should not be treated as commodities.32 </w:t>
      </w:r>
      <w:proofErr w:type="gramStart"/>
      <w:r w:rsidRPr="00B3448B">
        <w:rPr>
          <w:rStyle w:val="StyleUnderline"/>
        </w:rPr>
        <w:t>It is clear that there</w:t>
      </w:r>
      <w:proofErr w:type="gramEnd"/>
      <w:r w:rsidRPr="00B3448B">
        <w:rPr>
          <w:rStyle w:val="StyleUnderline"/>
        </w:rPr>
        <w:t xml:space="preserve"> are pressing problems in the regulation of TK.</w:t>
      </w:r>
      <w:r w:rsidRPr="00B3448B">
        <w:t xml:space="preserve"> It is also clear that IPR system and other Eurocentric concepts do not offer a solution to some of the problems. </w:t>
      </w:r>
      <w:r w:rsidRPr="00B3448B">
        <w:rPr>
          <w:rStyle w:val="StyleUnderline"/>
        </w:rPr>
        <w:t>There have been cases of Indigenous people using the IPR system to protect their TK.</w:t>
      </w:r>
      <w:r w:rsidRPr="00B3448B">
        <w:t xml:space="preserve"> However, the reality is that </w:t>
      </w:r>
      <w:r w:rsidRPr="00B3448B">
        <w:rPr>
          <w:rStyle w:val="StyleUnderline"/>
        </w:rPr>
        <w:t xml:space="preserve">there are </w:t>
      </w:r>
      <w:r w:rsidRPr="00B3448B">
        <w:rPr>
          <w:rStyle w:val="StyleUnderline"/>
          <w:highlight w:val="green"/>
        </w:rPr>
        <w:t>many more cases of non-Indigenous people using</w:t>
      </w:r>
      <w:r w:rsidRPr="00B3448B">
        <w:rPr>
          <w:rStyle w:val="StyleUnderline"/>
        </w:rPr>
        <w:t xml:space="preserve"> the </w:t>
      </w:r>
      <w:r w:rsidRPr="00B3448B">
        <w:rPr>
          <w:rStyle w:val="StyleUnderline"/>
          <w:highlight w:val="green"/>
        </w:rPr>
        <w:t>IPR</w:t>
      </w:r>
      <w:r w:rsidRPr="00B3448B">
        <w:rPr>
          <w:rStyle w:val="StyleUnderline"/>
        </w:rPr>
        <w:t xml:space="preserve"> system </w:t>
      </w:r>
      <w:r w:rsidRPr="00B3448B">
        <w:rPr>
          <w:rStyle w:val="StyleUnderline"/>
          <w:highlight w:val="green"/>
        </w:rPr>
        <w:t>to take ownership over TK</w:t>
      </w:r>
      <w:r w:rsidRPr="00B3448B">
        <w:rPr>
          <w:rStyle w:val="StyleUnderline"/>
        </w:rPr>
        <w:t xml:space="preserve"> using</w:t>
      </w:r>
      <w:r w:rsidRPr="00B3448B">
        <w:t xml:space="preserve"> copyright, trademark, </w:t>
      </w:r>
      <w:proofErr w:type="gramStart"/>
      <w:r w:rsidRPr="00B3448B">
        <w:t>patents</w:t>
      </w:r>
      <w:proofErr w:type="gramEnd"/>
      <w:r w:rsidRPr="00B3448B">
        <w:t xml:space="preserve"> and </w:t>
      </w:r>
      <w:r w:rsidRPr="00B3448B">
        <w:rPr>
          <w:rStyle w:val="StyleUnderline"/>
        </w:rPr>
        <w:t>the Public Domain.</w:t>
      </w:r>
      <w:r w:rsidRPr="00B3448B">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rsidRPr="00B3448B">
        <w:t>practices</w:t>
      </w:r>
      <w:proofErr w:type="gramEnd"/>
      <w:r w:rsidRPr="00B3448B">
        <w:t xml:space="preserve"> and circumstances. At the same time, </w:t>
      </w:r>
      <w:r w:rsidRPr="00B3448B">
        <w:rPr>
          <w:rStyle w:val="StyleUnderline"/>
        </w:rPr>
        <w:t>there is little evidence that these changes have been promoted within the system, i.e., from failed efforts to use it that have been challenged</w:t>
      </w:r>
      <w:r w:rsidRPr="00B3448B">
        <w:t xml:space="preserve">” (IPPD-2002). Such conclusions, along with other conclusions being drawn in other countries and international forums, and the case study examples discussed, appear to support the argument that </w:t>
      </w:r>
      <w:r w:rsidRPr="00B3448B">
        <w:rPr>
          <w:rStyle w:val="StyleUnderline"/>
          <w:highlight w:val="green"/>
        </w:rPr>
        <w:t>new systems of protection need to be developed. Sui Generis models</w:t>
      </w:r>
      <w:r w:rsidRPr="00B3448B">
        <w:rPr>
          <w:rStyle w:val="StyleUnderline"/>
        </w:rPr>
        <w:t xml:space="preserve"> based on and/or incorporating Customary Laws </w:t>
      </w:r>
      <w:r w:rsidRPr="00B3448B">
        <w:rPr>
          <w:rStyle w:val="StyleUnderline"/>
          <w:highlight w:val="green"/>
        </w:rPr>
        <w:t>have been proposed</w:t>
      </w:r>
      <w:r w:rsidRPr="00B3448B">
        <w:rPr>
          <w:highlight w:val="green"/>
        </w:rPr>
        <w:t xml:space="preserve"> </w:t>
      </w:r>
      <w:r w:rsidRPr="00B3448B">
        <w:t>and developed in many countries and are being discussed in the WIPO IGC.</w:t>
      </w:r>
    </w:p>
    <w:p w14:paraId="744C94A8" w14:textId="77777777" w:rsidR="00E921FE" w:rsidRPr="00B3448B" w:rsidRDefault="00E921FE" w:rsidP="00E921FE">
      <w:proofErr w:type="spellStart"/>
      <w:r w:rsidRPr="00B3448B">
        <w:t>Gnaritas</w:t>
      </w:r>
      <w:proofErr w:type="spellEnd"/>
      <w:r w:rsidRPr="00B3448B">
        <w:t xml:space="preserve"> Nullius (Nobody’s Knowledge)</w:t>
      </w:r>
    </w:p>
    <w:p w14:paraId="38EFE612" w14:textId="77777777" w:rsidR="00E921FE" w:rsidRPr="00B3448B" w:rsidRDefault="00E921FE" w:rsidP="00E921FE">
      <w:pPr>
        <w:rPr>
          <w:rStyle w:val="StyleUnderline"/>
        </w:rPr>
      </w:pPr>
      <w:r w:rsidRPr="00B3448B">
        <w:rPr>
          <w:rStyle w:val="StyleUnderline"/>
        </w:rPr>
        <w:t xml:space="preserve">Just as Indigenous territories were declared as Terra Nullius in the colonization process, so too has TK been treated as </w:t>
      </w:r>
      <w:proofErr w:type="spellStart"/>
      <w:r w:rsidRPr="00B3448B">
        <w:rPr>
          <w:rStyle w:val="StyleUnderline"/>
        </w:rPr>
        <w:t>Gnaritas</w:t>
      </w:r>
      <w:proofErr w:type="spellEnd"/>
      <w:r w:rsidRPr="00B3448B">
        <w:rPr>
          <w:rStyle w:val="StyleUnderline"/>
        </w:rPr>
        <w:t xml:space="preserve"> Nullius (Nobody’s Knowledge) by the IPR system and consequently flowed into the public domain along with Western knowledge. </w:t>
      </w:r>
      <w:r w:rsidRPr="00B3448B">
        <w:t xml:space="preserve">This has occurred despite widespread Indigenous claims of ownership and breech of Customary Law. The problem is that </w:t>
      </w:r>
      <w:r w:rsidRPr="00B3448B">
        <w:rPr>
          <w:rStyle w:val="StyleUnderline"/>
          <w:highlight w:val="green"/>
        </w:rPr>
        <w:t>advocates for the public domain</w:t>
      </w:r>
      <w:r w:rsidRPr="00B3448B">
        <w:rPr>
          <w:rStyle w:val="StyleUnderline"/>
        </w:rPr>
        <w:t xml:space="preserve"> seem to see knowledge as the same concept across </w:t>
      </w:r>
      <w:proofErr w:type="gramStart"/>
      <w:r w:rsidRPr="00B3448B">
        <w:rPr>
          <w:rStyle w:val="StyleUnderline"/>
        </w:rPr>
        <w:t>cultures, and</w:t>
      </w:r>
      <w:proofErr w:type="gramEnd"/>
      <w:r w:rsidRPr="00B3448B">
        <w:rPr>
          <w:rStyle w:val="StyleUnderline"/>
        </w:rPr>
        <w:t xml:space="preserve"> </w:t>
      </w:r>
      <w:r w:rsidRPr="00B3448B">
        <w:rPr>
          <w:rStyle w:val="StyleUnderline"/>
          <w:highlight w:val="green"/>
        </w:rPr>
        <w:t>impose the liberal ideals of freedom and equality</w:t>
      </w:r>
      <w:r w:rsidRPr="00B3448B">
        <w:rPr>
          <w:rStyle w:val="StyleUnderline"/>
        </w:rPr>
        <w:t xml:space="preserve"> to Indigenous peoples knowledge systems. </w:t>
      </w:r>
      <w:r w:rsidRPr="00B3448B">
        <w:rPr>
          <w:rStyle w:val="StyleUnderline"/>
          <w:highlight w:val="green"/>
        </w:rPr>
        <w:t>Not all knowledge has the same role</w:t>
      </w:r>
      <w:r w:rsidRPr="00B3448B">
        <w:rPr>
          <w:rStyle w:val="StyleUnderline"/>
        </w:rPr>
        <w:t xml:space="preserve"> and significance within diverse epistemologies, nor do diverse worldviews all necessarily incorporate a principle that knowledge can be universally accessed. Neither can all knowledge fit into a Western paradigms and legal </w:t>
      </w:r>
      <w:r w:rsidRPr="00B3448B">
        <w:rPr>
          <w:rStyle w:val="StyleUnderline"/>
        </w:rPr>
        <w:lastRenderedPageBreak/>
        <w:t>regimes</w:t>
      </w:r>
      <w:r w:rsidRPr="00B3448B">
        <w:t xml:space="preserve">. A central dimension of Indigenous knowledge systems is that knowledge is shared according to developed rules and expectations for behavior within frameworks that have been developed and practiced over centuries and millennium. </w:t>
      </w:r>
      <w:r w:rsidRPr="00B3448B">
        <w:rPr>
          <w:rStyle w:val="StyleUnderline"/>
        </w:rPr>
        <w:t>Arguments for a public domain of Indigenous knowledge again reduces the capacity for Indigenous control and decision making</w:t>
      </w:r>
      <w:r w:rsidRPr="00B3448B">
        <w:t xml:space="preserve"> (Anderson 2010) </w:t>
      </w:r>
      <w:r w:rsidRPr="00B3448B">
        <w:rPr>
          <w:rStyle w:val="StyleUnderline"/>
        </w:rPr>
        <w:t xml:space="preserve">and </w:t>
      </w:r>
      <w:proofErr w:type="spellStart"/>
      <w:r w:rsidRPr="00B3448B">
        <w:rPr>
          <w:rStyle w:val="StyleUnderline"/>
        </w:rPr>
        <w:t>can not</w:t>
      </w:r>
      <w:proofErr w:type="spellEnd"/>
      <w:r w:rsidRPr="00B3448B">
        <w:rPr>
          <w:rStyle w:val="StyleUnderline"/>
        </w:rPr>
        <w:t xml:space="preserve"> be reasonably made outside the problematic frameworks of the colonization of TK and </w:t>
      </w:r>
      <w:proofErr w:type="spellStart"/>
      <w:r w:rsidRPr="00B3448B">
        <w:rPr>
          <w:rStyle w:val="StyleUnderline"/>
        </w:rPr>
        <w:t>Gnaritas</w:t>
      </w:r>
      <w:proofErr w:type="spellEnd"/>
      <w:r w:rsidRPr="00B3448B">
        <w:rPr>
          <w:rStyle w:val="StyleUnderline"/>
        </w:rPr>
        <w:t xml:space="preserve"> Nullius.</w:t>
      </w:r>
    </w:p>
    <w:p w14:paraId="665A0FE3" w14:textId="77777777" w:rsidR="00E921FE" w:rsidRPr="0072701E" w:rsidRDefault="00E921FE" w:rsidP="00E921FE"/>
    <w:p w14:paraId="28205F04" w14:textId="77777777" w:rsidR="00E921FE" w:rsidRDefault="00E921FE" w:rsidP="00E921FE">
      <w:pPr>
        <w:pStyle w:val="Heading2"/>
      </w:pPr>
      <w:r>
        <w:lastRenderedPageBreak/>
        <w:t xml:space="preserve">CP </w:t>
      </w:r>
    </w:p>
    <w:p w14:paraId="7CE9F756" w14:textId="77777777" w:rsidR="00E921FE" w:rsidRDefault="00E921FE" w:rsidP="00E921FE">
      <w:pPr>
        <w:pStyle w:val="Heading4"/>
      </w:pPr>
      <w:r w:rsidRPr="00741081">
        <w:rPr>
          <w:rFonts w:cs="Arial"/>
        </w:rPr>
        <w:t>The member nations of the World Trade Organization should eliminate patents on medicines based on Indigenous knowledge from patentability</w:t>
      </w:r>
      <w:r>
        <w:rPr>
          <w:rFonts w:cs="Arial"/>
        </w:rPr>
        <w:t xml:space="preserve"> unless the patents are already owned or will be owned by indigenous people. </w:t>
      </w:r>
    </w:p>
    <w:p w14:paraId="36C2AB1C" w14:textId="77777777" w:rsidR="00E921FE" w:rsidRDefault="00E921FE" w:rsidP="00E921FE">
      <w:pPr>
        <w:pStyle w:val="Heading2"/>
      </w:pPr>
      <w:r>
        <w:lastRenderedPageBreak/>
        <w:t>DA</w:t>
      </w:r>
    </w:p>
    <w:p w14:paraId="652B173A" w14:textId="77777777" w:rsidR="00E921FE" w:rsidRPr="001631A3" w:rsidRDefault="00E921FE" w:rsidP="00E921FE">
      <w:pPr>
        <w:pStyle w:val="Heading4"/>
        <w:rPr>
          <w:rFonts w:asciiTheme="majorHAnsi" w:hAnsiTheme="majorHAnsi" w:cstheme="majorHAnsi"/>
        </w:rPr>
      </w:pPr>
      <w:r w:rsidRPr="001631A3">
        <w:rPr>
          <w:rFonts w:asciiTheme="majorHAnsi" w:hAnsiTheme="majorHAnsi" w:cstheme="majorHAnsi"/>
        </w:rPr>
        <w:t xml:space="preserve">Indigenous people need strong intellectual property rights to traditional medicines – their unique medicinal knowledge is open to appropriation and theft from larger Western pharmaceutical companies without it – </w:t>
      </w:r>
      <w:proofErr w:type="spellStart"/>
      <w:r w:rsidRPr="001631A3">
        <w:rPr>
          <w:rFonts w:asciiTheme="majorHAnsi" w:hAnsiTheme="majorHAnsi" w:cstheme="majorHAnsi"/>
        </w:rPr>
        <w:t>Sinela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‘05</w:t>
      </w:r>
    </w:p>
    <w:p w14:paraId="412705E7" w14:textId="77777777" w:rsidR="00E921FE" w:rsidRPr="001631A3" w:rsidRDefault="00E921FE" w:rsidP="00E921FE">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111A5619" w14:textId="77777777" w:rsidR="00E921FE" w:rsidRPr="001631A3" w:rsidRDefault="00E921FE" w:rsidP="00E921FE">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w:t>
      </w:r>
      <w:proofErr w:type="gramStart"/>
      <w:r w:rsidRPr="001631A3">
        <w:rPr>
          <w:rFonts w:asciiTheme="majorHAnsi" w:hAnsiTheme="majorHAnsi" w:cstheme="majorHAnsi"/>
          <w:sz w:val="12"/>
        </w:rPr>
        <w:t>developmental</w:t>
      </w:r>
      <w:proofErr w:type="gramEnd"/>
      <w:r w:rsidRPr="001631A3">
        <w:rPr>
          <w:rFonts w:asciiTheme="majorHAnsi" w:hAnsiTheme="majorHAnsi" w:cstheme="majorHAnsi"/>
          <w:sz w:val="12"/>
        </w:rPr>
        <w:t xml:space="preserve">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w:t>
      </w:r>
      <w:proofErr w:type="spellStart"/>
      <w:r w:rsidRPr="001631A3">
        <w:rPr>
          <w:rFonts w:asciiTheme="majorHAnsi" w:hAnsiTheme="majorHAnsi" w:cstheme="majorHAnsi"/>
          <w:sz w:val="12"/>
        </w:rPr>
        <w:t>buo</w:t>
      </w:r>
      <w:proofErr w:type="spellEnd"/>
      <w:r w:rsidRPr="001631A3">
        <w:rPr>
          <w:rFonts w:asciiTheme="majorHAnsi" w:hAnsiTheme="majorHAnsi" w:cstheme="majorHAnsi"/>
          <w:sz w:val="12"/>
        </w:rPr>
        <w:t xml:space="preserve">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w:t>
      </w:r>
      <w:proofErr w:type="gramStart"/>
      <w:r w:rsidRPr="001631A3">
        <w:rPr>
          <w:rFonts w:asciiTheme="majorHAnsi" w:hAnsiTheme="majorHAnsi" w:cstheme="majorHAnsi"/>
          <w:sz w:val="12"/>
        </w:rPr>
        <w:t>still remains</w:t>
      </w:r>
      <w:proofErr w:type="gramEnd"/>
      <w:r w:rsidRPr="001631A3">
        <w:rPr>
          <w:rFonts w:asciiTheme="majorHAnsi" w:hAnsiTheme="majorHAnsi" w:cstheme="majorHAnsi"/>
          <w:sz w:val="12"/>
        </w:rPr>
        <w:t xml:space="preserve"> open. The study by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proofErr w:type="gramStart"/>
      <w:r w:rsidRPr="001631A3">
        <w:rPr>
          <w:rStyle w:val="Emphasis"/>
          <w:rFonts w:asciiTheme="majorHAnsi" w:hAnsiTheme="majorHAnsi" w:cstheme="majorHAnsi"/>
        </w:rPr>
        <w:t>societies</w:t>
      </w:r>
      <w:proofErr w:type="gramEnd"/>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proofErr w:type="spellStart"/>
      <w:r w:rsidRPr="001631A3">
        <w:rPr>
          <w:rStyle w:val="Emphasis"/>
          <w:rFonts w:asciiTheme="majorHAnsi" w:hAnsiTheme="majorHAnsi" w:cstheme="majorHAnsi"/>
          <w:highlight w:val="yellow"/>
        </w:rPr>
        <w:t>self determination</w:t>
      </w:r>
      <w:proofErr w:type="spellEnd"/>
      <w:r w:rsidRPr="001631A3">
        <w:rPr>
          <w:rStyle w:val="Emphasis"/>
          <w:rFonts w:asciiTheme="majorHAnsi" w:hAnsiTheme="majorHAnsi" w:cstheme="majorHAnsi"/>
          <w:highlight w:val="yellow"/>
        </w:rPr>
        <w:t xml:space="preserve">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w:t>
      </w:r>
      <w:proofErr w:type="gramStart"/>
      <w:r w:rsidRPr="001631A3">
        <w:rPr>
          <w:rFonts w:asciiTheme="majorHAnsi" w:hAnsiTheme="majorHAnsi" w:cstheme="majorHAnsi"/>
          <w:sz w:val="12"/>
        </w:rPr>
        <w:t>technologies</w:t>
      </w:r>
      <w:proofErr w:type="gramEnd"/>
      <w:r w:rsidRPr="001631A3">
        <w:rPr>
          <w:rFonts w:asciiTheme="majorHAnsi" w:hAnsiTheme="majorHAnsi" w:cstheme="majorHAnsi"/>
          <w:sz w:val="12"/>
        </w:rPr>
        <w:t xml:space="preserve">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w:t>
      </w:r>
      <w:proofErr w:type="spellStart"/>
      <w:r w:rsidRPr="001631A3">
        <w:rPr>
          <w:rFonts w:asciiTheme="majorHAnsi" w:hAnsiTheme="majorHAnsi" w:cstheme="majorHAnsi"/>
          <w:sz w:val="12"/>
        </w:rPr>
        <w:t>i</w:t>
      </w:r>
      <w:proofErr w:type="spellEnd"/>
      <w:r w:rsidRPr="001631A3">
        <w:rPr>
          <w:rFonts w:asciiTheme="majorHAnsi" w:hAnsiTheme="majorHAnsi" w:cstheme="majorHAnsi"/>
          <w:sz w:val="12"/>
        </w:rPr>
        <w:t xml:space="preserve">)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w:t>
      </w:r>
      <w:r w:rsidRPr="001631A3">
        <w:rPr>
          <w:rFonts w:asciiTheme="majorHAnsi" w:hAnsiTheme="majorHAnsi" w:cstheme="majorHAnsi"/>
          <w:sz w:val="12"/>
        </w:rPr>
        <w:lastRenderedPageBreak/>
        <w:t xml:space="preserve">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w:t>
      </w:r>
      <w:proofErr w:type="gramStart"/>
      <w:r w:rsidRPr="001631A3">
        <w:rPr>
          <w:rFonts w:asciiTheme="majorHAnsi" w:hAnsiTheme="majorHAnsi" w:cstheme="majorHAnsi"/>
          <w:sz w:val="12"/>
        </w:rPr>
        <w:t>tribal</w:t>
      </w:r>
      <w:proofErr w:type="gramEnd"/>
      <w:r w:rsidRPr="001631A3">
        <w:rPr>
          <w:rFonts w:asciiTheme="majorHAnsi" w:hAnsiTheme="majorHAnsi" w:cstheme="majorHAnsi"/>
          <w:sz w:val="12"/>
        </w:rPr>
        <w:t xml:space="preserve">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w:t>
      </w:r>
      <w:proofErr w:type="spellStart"/>
      <w:r w:rsidRPr="001631A3">
        <w:rPr>
          <w:rFonts w:asciiTheme="majorHAnsi" w:hAnsiTheme="majorHAnsi" w:cstheme="majorHAnsi"/>
          <w:sz w:val="12"/>
        </w:rPr>
        <w:t>Shanklands</w:t>
      </w:r>
      <w:proofErr w:type="spellEnd"/>
      <w:r w:rsidRPr="001631A3">
        <w:rPr>
          <w:rFonts w:asciiTheme="majorHAnsi" w:hAnsiTheme="majorHAnsi" w:cstheme="majorHAnsi"/>
          <w:sz w:val="12"/>
        </w:rPr>
        <w:t xml:space="preserve"> resort on the banks of Essequibo River, conveyed his impressive knowledge of his community's medicinal uses of various plants and trees in the tropical rainforest. Using the native names of trees, he related the use of the '</w:t>
      </w:r>
      <w:proofErr w:type="spellStart"/>
      <w:r w:rsidRPr="001631A3">
        <w:rPr>
          <w:rFonts w:asciiTheme="majorHAnsi" w:hAnsiTheme="majorHAnsi" w:cstheme="majorHAnsi"/>
          <w:sz w:val="12"/>
        </w:rPr>
        <w:t>yarula</w:t>
      </w:r>
      <w:proofErr w:type="spellEnd"/>
      <w:r w:rsidRPr="001631A3">
        <w:rPr>
          <w:rFonts w:asciiTheme="majorHAnsi" w:hAnsiTheme="majorHAnsi" w:cstheme="majorHAnsi"/>
          <w:sz w:val="12"/>
        </w:rPr>
        <w:t>' tree for preventing and curing malaria, the use of the '</w:t>
      </w:r>
      <w:proofErr w:type="spellStart"/>
      <w:r w:rsidRPr="001631A3">
        <w:rPr>
          <w:rFonts w:asciiTheme="majorHAnsi" w:hAnsiTheme="majorHAnsi" w:cstheme="majorHAnsi"/>
          <w:sz w:val="12"/>
        </w:rPr>
        <w:t>kakaballi</w:t>
      </w:r>
      <w:proofErr w:type="spellEnd"/>
      <w:r w:rsidRPr="001631A3">
        <w:rPr>
          <w:rFonts w:asciiTheme="majorHAnsi" w:hAnsiTheme="majorHAnsi" w:cstheme="majorHAnsi"/>
          <w:sz w:val="12"/>
        </w:rPr>
        <w:t>' tree for treating diarrhea and the use of the '</w:t>
      </w:r>
      <w:proofErr w:type="spellStart"/>
      <w:r w:rsidRPr="001631A3">
        <w:rPr>
          <w:rFonts w:asciiTheme="majorHAnsi" w:hAnsiTheme="majorHAnsi" w:cstheme="majorHAnsi"/>
          <w:sz w:val="12"/>
        </w:rPr>
        <w:t>capadulla</w:t>
      </w:r>
      <w:proofErr w:type="spellEnd"/>
      <w:r w:rsidRPr="001631A3">
        <w:rPr>
          <w:rFonts w:asciiTheme="majorHAnsi" w:hAnsiTheme="majorHAnsi" w:cstheme="majorHAnsi"/>
          <w:sz w:val="12"/>
        </w:rPr>
        <w:t xml:space="preserve">'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proofErr w:type="gramStart"/>
      <w:r w:rsidRPr="001631A3">
        <w:rPr>
          <w:rStyle w:val="Emphasis"/>
          <w:rFonts w:asciiTheme="majorHAnsi" w:hAnsiTheme="majorHAnsi" w:cstheme="majorHAnsi"/>
        </w:rPr>
        <w:t>cross-cuts</w:t>
      </w:r>
      <w:proofErr w:type="gramEnd"/>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".25 Attempts by Western governments and drug producing companies to harness such TK and TM for their own benefit have led to phenomena such as 'bio piracy' (theft of genetic resources by '</w:t>
      </w:r>
      <w:proofErr w:type="spellStart"/>
      <w:r w:rsidRPr="001631A3">
        <w:rPr>
          <w:rFonts w:asciiTheme="majorHAnsi" w:hAnsiTheme="majorHAnsi" w:cstheme="majorHAnsi"/>
          <w:sz w:val="12"/>
        </w:rPr>
        <w:t>bioprospectors</w:t>
      </w:r>
      <w:proofErr w:type="spellEnd"/>
      <w:r w:rsidRPr="001631A3">
        <w:rPr>
          <w:rFonts w:asciiTheme="majorHAnsi" w:hAnsiTheme="majorHAnsi" w:cstheme="majorHAnsi"/>
          <w:sz w:val="12"/>
        </w:rPr>
        <w:t xml:space="preserve">').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w:t>
      </w:r>
      <w:proofErr w:type="spellStart"/>
      <w:r w:rsidRPr="001631A3">
        <w:rPr>
          <w:rFonts w:asciiTheme="majorHAnsi" w:hAnsiTheme="majorHAnsi" w:cstheme="majorHAnsi"/>
          <w:sz w:val="12"/>
        </w:rPr>
        <w:t>Smithkline</w:t>
      </w:r>
      <w:proofErr w:type="spellEnd"/>
      <w:r w:rsidRPr="001631A3">
        <w:rPr>
          <w:rFonts w:asciiTheme="majorHAnsi" w:hAnsiTheme="majorHAnsi" w:cstheme="majorHAnsi"/>
          <w:sz w:val="12"/>
        </w:rPr>
        <w:t xml:space="preserv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3A65B521" w14:textId="77777777" w:rsidR="00E921FE" w:rsidRDefault="00E921FE" w:rsidP="00E921FE">
      <w:pPr>
        <w:pStyle w:val="Heading2"/>
      </w:pPr>
      <w:r>
        <w:lastRenderedPageBreak/>
        <w:t xml:space="preserve">Case </w:t>
      </w:r>
    </w:p>
    <w:p w14:paraId="6AE287BB" w14:textId="77777777" w:rsidR="00E921FE" w:rsidRPr="000D1F39" w:rsidRDefault="00E921FE" w:rsidP="00E921FE">
      <w:r>
        <w:t>(</w:t>
      </w:r>
      <w:proofErr w:type="gramStart"/>
      <w:r>
        <w:t>some</w:t>
      </w:r>
      <w:proofErr w:type="gramEnd"/>
      <w:r>
        <w:t xml:space="preserve"> of these are from other case negs, so check through case answers)</w:t>
      </w:r>
    </w:p>
    <w:p w14:paraId="0F7DFB7C" w14:textId="77777777" w:rsidR="00E921FE" w:rsidRPr="00CE5D2F" w:rsidRDefault="00E921FE" w:rsidP="00E921FE">
      <w:pPr>
        <w:pStyle w:val="Heading4"/>
        <w:rPr>
          <w:rFonts w:cs="Calibri"/>
        </w:rPr>
      </w:pPr>
      <w:r>
        <w:rPr>
          <w:rFonts w:cs="Calibri"/>
        </w:rPr>
        <w:t xml:space="preserve">1] </w:t>
      </w:r>
      <w:r w:rsidRPr="0092026C">
        <w:rPr>
          <w:rFonts w:cs="Calibri"/>
        </w:rPr>
        <w:t>Framework – the role of the ballot is to determine whether the plan is a good idea through evaluation of consequences</w:t>
      </w:r>
      <w:r>
        <w:rPr>
          <w:rFonts w:cs="Calibri"/>
        </w:rPr>
        <w:t xml:space="preserve">. Anything </w:t>
      </w:r>
      <w:r w:rsidRPr="00CE5D2F">
        <w:rPr>
          <w:rFonts w:cs="Calibri"/>
        </w:rPr>
        <w:t>else is self-serving, arbitrary and begs the question of the rest of the debate.</w:t>
      </w:r>
    </w:p>
    <w:p w14:paraId="6F2582E9" w14:textId="77777777" w:rsidR="00E921FE" w:rsidRPr="00CE5D2F" w:rsidRDefault="00E921FE" w:rsidP="00E921FE">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0D1C0DB3" w14:textId="77777777" w:rsidR="00E921FE" w:rsidRDefault="00E921FE" w:rsidP="00E921FE">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1">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846329F" w14:textId="77777777" w:rsidR="00E921FE" w:rsidRDefault="00E921FE" w:rsidP="00E921FE">
      <w:pPr>
        <w:rPr>
          <w:rStyle w:val="Emphasis"/>
        </w:rPr>
      </w:pPr>
    </w:p>
    <w:p w14:paraId="08109FC8" w14:textId="77777777" w:rsidR="00E921FE" w:rsidRDefault="00E921FE" w:rsidP="00E921FE">
      <w:pPr>
        <w:pStyle w:val="Heading4"/>
      </w:pPr>
      <w:r w:rsidRPr="0066160F">
        <w:t xml:space="preserve">Double bind </w:t>
      </w:r>
      <w:r>
        <w:t>–</w:t>
      </w:r>
      <w:r w:rsidRPr="0066160F">
        <w:t xml:space="preserve"> </w:t>
      </w:r>
      <w:r>
        <w:t xml:space="preserve">either only member states </w:t>
      </w:r>
      <w:proofErr w:type="gramStart"/>
      <w:r>
        <w:t>cant</w:t>
      </w:r>
      <w:proofErr w:type="gramEnd"/>
      <w:r>
        <w:t xml:space="preserve"> patent in which case they definitely </w:t>
      </w:r>
      <w:proofErr w:type="spellStart"/>
      <w:r>
        <w:t>cant</w:t>
      </w:r>
      <w:proofErr w:type="spellEnd"/>
      <w:r>
        <w:t xml:space="preserve"> solve – actors within states cant – OR we get competition because </w:t>
      </w:r>
      <w:proofErr w:type="spellStart"/>
      <w:r>
        <w:t>indigenmosu</w:t>
      </w:r>
      <w:proofErr w:type="spellEnd"/>
      <w:r>
        <w:t xml:space="preserve"> peoples groups geographically within nations – US doesn’t categorize </w:t>
      </w:r>
      <w:proofErr w:type="spellStart"/>
      <w:r>
        <w:t>grousp</w:t>
      </w:r>
      <w:proofErr w:type="spellEnd"/>
      <w:r>
        <w:t xml:space="preserve"> as </w:t>
      </w:r>
      <w:proofErr w:type="spellStart"/>
      <w:r>
        <w:t>saovering</w:t>
      </w:r>
      <w:proofErr w:type="spellEnd"/>
      <w:r>
        <w:t xml:space="preserve"> subject to law – even if they should be </w:t>
      </w:r>
    </w:p>
    <w:p w14:paraId="00CE80F8" w14:textId="77777777" w:rsidR="00E921FE" w:rsidRPr="009C50BA" w:rsidRDefault="00E921FE" w:rsidP="00E921FE">
      <w:pPr>
        <w:pStyle w:val="ListParagraph"/>
        <w:numPr>
          <w:ilvl w:val="0"/>
          <w:numId w:val="17"/>
        </w:numPr>
      </w:pPr>
      <w:r>
        <w:t xml:space="preserve">Say actors </w:t>
      </w:r>
      <w:proofErr w:type="gramStart"/>
      <w:r>
        <w:t>cant</w:t>
      </w:r>
      <w:proofErr w:type="gramEnd"/>
      <w:r>
        <w:t xml:space="preserve"> patent</w:t>
      </w:r>
    </w:p>
    <w:p w14:paraId="0D365E3F" w14:textId="77777777" w:rsidR="00E921FE" w:rsidRDefault="00E921FE" w:rsidP="00E921FE">
      <w:pPr>
        <w:pStyle w:val="Heading4"/>
      </w:pPr>
      <w:r>
        <w:lastRenderedPageBreak/>
        <w:t xml:space="preserve">Their </w:t>
      </w:r>
      <w:proofErr w:type="spellStart"/>
      <w:r>
        <w:t>rotb</w:t>
      </w:r>
      <w:proofErr w:type="spellEnd"/>
      <w:r>
        <w:t xml:space="preserve"> just indicates there’s an imperative to take legal action to resolve appropriation but that 1. Doesn’t preclude the importance of other impacts 2. Relies on a consequential calculus to prove why the obligation exists 3. Is arbitrary and impact justified</w:t>
      </w:r>
    </w:p>
    <w:p w14:paraId="79CA5A8C" w14:textId="77777777" w:rsidR="00E921FE" w:rsidRPr="0066160F" w:rsidRDefault="00E921FE" w:rsidP="00E921FE">
      <w:pPr>
        <w:pStyle w:val="Heading4"/>
      </w:pPr>
      <w:r>
        <w:t>Reps don’t shape reality – justifying a policy in 2 ways is still the same policy – leads to endless abstraction</w:t>
      </w:r>
    </w:p>
    <w:p w14:paraId="63009306" w14:textId="77777777" w:rsidR="00E921FE" w:rsidRPr="0092026C" w:rsidRDefault="00E921FE" w:rsidP="00E921FE">
      <w:pPr>
        <w:pStyle w:val="Heading4"/>
        <w:rPr>
          <w:rFonts w:cs="Calibri"/>
        </w:rPr>
      </w:pPr>
      <w:r>
        <w:rPr>
          <w:rFonts w:cs="Calibri"/>
        </w:rPr>
        <w:t>2</w:t>
      </w:r>
      <w:r w:rsidRPr="0092026C">
        <w:rPr>
          <w:rFonts w:cs="Calibri"/>
        </w:rPr>
        <w:t xml:space="preserve">] Don’t let them weigh the </w:t>
      </w:r>
      <w:proofErr w:type="gramStart"/>
      <w:r w:rsidRPr="0092026C">
        <w:rPr>
          <w:rFonts w:cs="Calibri"/>
        </w:rPr>
        <w:t>sum total</w:t>
      </w:r>
      <w:proofErr w:type="gramEnd"/>
      <w:r w:rsidRPr="0092026C">
        <w:rPr>
          <w:rFonts w:cs="Calibri"/>
        </w:rPr>
        <w:t xml:space="preserve"> of their impact—they only get to weigh the unique amount solved by the affirmative. Filter the debate through scope of solvency—there’s no impact to root cause if they don’t solve it</w:t>
      </w:r>
    </w:p>
    <w:p w14:paraId="28152D77" w14:textId="77777777" w:rsidR="00E921FE" w:rsidRPr="0092026C" w:rsidRDefault="00E921FE" w:rsidP="00E921FE">
      <w:pPr>
        <w:pStyle w:val="Heading4"/>
        <w:rPr>
          <w:rFonts w:cs="Calibri"/>
        </w:rPr>
      </w:pPr>
      <w:bookmarkStart w:id="0" w:name="_Hlk28943398"/>
      <w:r>
        <w:rPr>
          <w:rFonts w:cs="Calibri"/>
        </w:rPr>
        <w:t>3</w:t>
      </w:r>
      <w:r w:rsidRPr="0092026C">
        <w:rPr>
          <w:rFonts w:cs="Calibri"/>
        </w:rPr>
        <w:t xml:space="preserve">]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p>
    <w:bookmarkEnd w:id="0"/>
    <w:p w14:paraId="4F7DF15E" w14:textId="77777777" w:rsidR="00E921FE" w:rsidRDefault="00E921FE" w:rsidP="00E921FE">
      <w:pPr>
        <w:pStyle w:val="Heading4"/>
        <w:spacing w:line="276" w:lineRule="auto"/>
        <w:rPr>
          <w:rFonts w:cs="Calibri"/>
        </w:rPr>
      </w:pPr>
      <w:r>
        <w:rPr>
          <w:rFonts w:cs="Calibri"/>
        </w:rPr>
        <w:t>4</w:t>
      </w:r>
      <w:r w:rsidRPr="0092026C">
        <w:rPr>
          <w:rFonts w:cs="Calibri"/>
        </w:rPr>
        <w:t>] Our impacts matter</w:t>
      </w:r>
    </w:p>
    <w:p w14:paraId="2DA17366" w14:textId="77777777" w:rsidR="00E921FE" w:rsidRPr="001736B8" w:rsidRDefault="00E921FE" w:rsidP="00E921FE">
      <w:pPr>
        <w:pStyle w:val="Heading4"/>
        <w:rPr>
          <w:rFonts w:cs="Calibri"/>
        </w:rPr>
      </w:pPr>
      <w:r>
        <w:rPr>
          <w:rFonts w:cs="Calibri"/>
        </w:rPr>
        <w:t xml:space="preserve">A]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5D4D823" w14:textId="77777777" w:rsidR="00E921FE" w:rsidRPr="001736B8" w:rsidRDefault="00E921FE" w:rsidP="00E921FE">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2" w:history="1">
        <w:r w:rsidRPr="001736B8">
          <w:rPr>
            <w:rStyle w:val="Hyperlink"/>
          </w:rPr>
          <w:t>https://www.foreignaffairs.com/articles/2020-10-13/heads-sand</w:t>
        </w:r>
      </w:hyperlink>
      <w:r w:rsidRPr="001736B8">
        <w:t xml:space="preserve"> </w:t>
      </w:r>
      <w:proofErr w:type="spellStart"/>
      <w:r w:rsidRPr="001736B8">
        <w:t>mvp</w:t>
      </w:r>
      <w:proofErr w:type="spellEnd"/>
    </w:p>
    <w:p w14:paraId="71748683" w14:textId="77777777" w:rsidR="00E921FE" w:rsidRPr="001736B8" w:rsidRDefault="00E921FE" w:rsidP="00E921FE">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1E593A97" w14:textId="77777777" w:rsidR="00E921FE" w:rsidRPr="001736B8" w:rsidRDefault="00E921FE" w:rsidP="00E921FE">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018A8B04" w14:textId="77777777" w:rsidR="00600177" w:rsidRDefault="00E921FE" w:rsidP="00E921FE">
      <w:r w:rsidRPr="001736B8">
        <w:lastRenderedPageBreak/>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p>
    <w:p w14:paraId="1DB0043F" w14:textId="0666C9EB" w:rsidR="00600177" w:rsidRDefault="00600177" w:rsidP="00E921FE">
      <w:r>
        <w:t>XXXXX</w:t>
      </w:r>
    </w:p>
    <w:p w14:paraId="60297504" w14:textId="3B03D931" w:rsidR="00E921FE" w:rsidRPr="001736B8" w:rsidRDefault="00E921FE" w:rsidP="00E921FE">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17B0334" w14:textId="77777777" w:rsidR="00E921FE" w:rsidRPr="001736B8" w:rsidRDefault="00E921FE" w:rsidP="00E921FE">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5736B92E" w14:textId="77777777" w:rsidR="00E921FE" w:rsidRPr="001736B8" w:rsidRDefault="00E921FE" w:rsidP="00E921FE">
      <w:r w:rsidRPr="001736B8">
        <w:t>AVOIDING THE UNCOMFORTABLE</w:t>
      </w:r>
    </w:p>
    <w:p w14:paraId="696B0B00" w14:textId="77777777" w:rsidR="00E921FE" w:rsidRPr="001736B8" w:rsidRDefault="00E921FE" w:rsidP="00E921FE">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A91F16A" w14:textId="77777777" w:rsidR="00E921FE" w:rsidRPr="001736B8" w:rsidRDefault="00E921FE" w:rsidP="00E921FE">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5BE7575B" w14:textId="77777777" w:rsidR="00E921FE" w:rsidRPr="001736B8" w:rsidRDefault="00E921FE" w:rsidP="00E921FE">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w:t>
      </w:r>
      <w:r w:rsidRPr="001736B8">
        <w:lastRenderedPageBreak/>
        <w:t xml:space="preserve">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50F34D2" w14:textId="77777777" w:rsidR="00E921FE" w:rsidRPr="001736B8" w:rsidRDefault="00E921FE" w:rsidP="00E921FE">
      <w:r w:rsidRPr="001736B8">
        <w:t>Not only do humans fail to anticipate crises; they also fail to respond rationally to them.</w:t>
      </w:r>
    </w:p>
    <w:p w14:paraId="436A324F" w14:textId="77777777" w:rsidR="00E921FE" w:rsidRPr="001736B8" w:rsidRDefault="00E921FE" w:rsidP="00E921FE">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C18C841" w14:textId="77777777" w:rsidR="00E921FE" w:rsidRPr="001736B8" w:rsidRDefault="00E921FE" w:rsidP="00E921FE">
      <w:pPr>
        <w:rPr>
          <w:sz w:val="12"/>
        </w:rPr>
      </w:pPr>
    </w:p>
    <w:p w14:paraId="3DC7515C" w14:textId="77777777" w:rsidR="00E921FE" w:rsidRPr="00F478BE" w:rsidRDefault="00E921FE" w:rsidP="00E921FE">
      <w:pPr>
        <w:pStyle w:val="Heading4"/>
      </w:pPr>
      <w:r>
        <w:t>Can’t solve – removing patents just makes all applications of IK functionally generics – that GREENLIGHTS corporations to appropriate them and doesn’t do anything to protect knowledge beyond slightly decreasing profit incentives – the plan does nothing to detach IK from capital</w:t>
      </w:r>
    </w:p>
    <w:p w14:paraId="228917E8" w14:textId="77777777" w:rsidR="00E921FE" w:rsidRDefault="00E921FE" w:rsidP="00E921FE"/>
    <w:p w14:paraId="0066DED3" w14:textId="77777777" w:rsidR="00E921FE" w:rsidRPr="00C001AA" w:rsidRDefault="00E921FE" w:rsidP="00E921FE">
      <w:pPr>
        <w:pStyle w:val="Heading4"/>
      </w:pPr>
      <w:r>
        <w:t xml:space="preserve">Blood quantum DA – settler states are the actors of the </w:t>
      </w:r>
      <w:proofErr w:type="gramStart"/>
      <w:r>
        <w:t>plan</w:t>
      </w:r>
      <w:proofErr w:type="gramEnd"/>
      <w:r>
        <w:t xml:space="preserve"> so they have jurisdiction over what is and isn’t Indigenous Knowledge – </w:t>
      </w:r>
      <w:proofErr w:type="spellStart"/>
      <w:r>
        <w:t>its</w:t>
      </w:r>
      <w:proofErr w:type="spellEnd"/>
      <w:r>
        <w:t xml:space="preserve"> really to trace back medicines to any possible Indigenous roots which incentivizes nations to say substances and knowledge “aren’t native enough” which decks </w:t>
      </w:r>
      <w:proofErr w:type="spellStart"/>
      <w:r>
        <w:t>aff</w:t>
      </w:r>
      <w:proofErr w:type="spellEnd"/>
      <w:r>
        <w:t xml:space="preserve"> solvency AND perpetuates a form of cultural genocide</w:t>
      </w:r>
    </w:p>
    <w:p w14:paraId="057EF955" w14:textId="77777777" w:rsidR="00E921FE" w:rsidRDefault="00E921FE" w:rsidP="00E921FE"/>
    <w:p w14:paraId="732FD997" w14:textId="77777777" w:rsidR="00E921FE" w:rsidRDefault="00E921FE" w:rsidP="00E921FE">
      <w:pPr>
        <w:pStyle w:val="Heading4"/>
      </w:pPr>
      <w:r>
        <w:t xml:space="preserve">No developing country competition – even if they aren’t barred from </w:t>
      </w:r>
      <w:proofErr w:type="gramStart"/>
      <w:r>
        <w:t>plant based</w:t>
      </w:r>
      <w:proofErr w:type="gramEnd"/>
      <w:r>
        <w:t xml:space="preserve"> generics through patents, there are massive disparities in R&amp;D capabilities and pharmaceutical industry size that allow the global north to dominate</w:t>
      </w:r>
    </w:p>
    <w:p w14:paraId="0DBB6869" w14:textId="049FA2DB" w:rsidR="00E921FE" w:rsidRDefault="00E921FE" w:rsidP="00E921FE"/>
    <w:p w14:paraId="7B376759" w14:textId="1784BF97" w:rsidR="00600177" w:rsidRDefault="00600177" w:rsidP="00E921FE"/>
    <w:p w14:paraId="5AB6B9E1" w14:textId="4C8A7BEB" w:rsidR="00600177" w:rsidRDefault="00600177" w:rsidP="00E921FE">
      <w:r>
        <w:t>XXXXXXXXXX</w:t>
      </w:r>
    </w:p>
    <w:p w14:paraId="69A13CB7" w14:textId="77777777" w:rsidR="00E921FE" w:rsidRDefault="00E921FE" w:rsidP="00E921FE">
      <w:pPr>
        <w:pStyle w:val="Heading4"/>
      </w:pPr>
      <w:r>
        <w:lastRenderedPageBreak/>
        <w:t xml:space="preserve">Joint statement is 1. Answered by our CP which cites Indigenous groups utilizing patents to protect their knowledge 2. Relies on Indigenous legal systems to protect knowledge which can only deter settler appropriation if </w:t>
      </w:r>
      <w:proofErr w:type="gramStart"/>
      <w:r>
        <w:t>its</w:t>
      </w:r>
      <w:proofErr w:type="gramEnd"/>
      <w:r>
        <w:t xml:space="preserve"> codified in settler law</w:t>
      </w:r>
    </w:p>
    <w:p w14:paraId="69A317A3" w14:textId="77777777" w:rsidR="00E921FE" w:rsidRDefault="00E921FE" w:rsidP="00E921FE"/>
    <w:p w14:paraId="30CEBC48" w14:textId="77777777" w:rsidR="00E921FE" w:rsidRPr="0066160F" w:rsidRDefault="00E921FE" w:rsidP="00E921FE">
      <w:pPr>
        <w:pStyle w:val="Heading4"/>
      </w:pPr>
      <w:r>
        <w:t xml:space="preserve">Spillover from the held </w:t>
      </w:r>
      <w:proofErr w:type="spellStart"/>
      <w:r>
        <w:t>ev</w:t>
      </w:r>
      <w:proofErr w:type="spellEnd"/>
      <w:r>
        <w:t xml:space="preserve"> is nonsense – explain how the plan or its reps – also don’t largely change legal forums and if they do both cps do as well</w:t>
      </w:r>
    </w:p>
    <w:p w14:paraId="0619D77F" w14:textId="77777777" w:rsidR="00E921FE" w:rsidRPr="0072701E" w:rsidRDefault="00E921FE" w:rsidP="00E921FE"/>
    <w:p w14:paraId="62D0C152" w14:textId="77777777" w:rsidR="00E921FE" w:rsidRDefault="00E921FE" w:rsidP="00E921FE">
      <w:pPr>
        <w:ind w:left="720" w:hanging="360"/>
      </w:pPr>
    </w:p>
    <w:p w14:paraId="4FF16DB7" w14:textId="77777777" w:rsidR="00E921FE" w:rsidRPr="001631A3" w:rsidRDefault="00E921FE" w:rsidP="00E921FE">
      <w:pPr>
        <w:pStyle w:val="Heading4"/>
        <w:numPr>
          <w:ilvl w:val="0"/>
          <w:numId w:val="12"/>
        </w:numPr>
        <w:rPr>
          <w:rFonts w:asciiTheme="majorHAnsi" w:hAnsiTheme="majorHAnsi" w:cstheme="majorHAnsi"/>
        </w:rPr>
      </w:pPr>
      <w:r w:rsidRPr="001631A3">
        <w:rPr>
          <w:rFonts w:asciiTheme="majorHAnsi" w:hAnsiTheme="majorHAnsi" w:cstheme="majorHAnsi"/>
        </w:rPr>
        <w:t>Indigenous people need strong intellectual property rights to traditional medicines – their unique medicinal knowledge is open to appropriation and theft from larger Western pharmaceutical companies without it</w:t>
      </w:r>
      <w:r>
        <w:rPr>
          <w:rFonts w:asciiTheme="majorHAnsi" w:hAnsiTheme="majorHAnsi" w:cstheme="majorHAnsi"/>
        </w:rPr>
        <w:t>. Turns case because they prevent Indigenous people from patenting their own medicines by limiting patents to countries.</w:t>
      </w:r>
      <w:r w:rsidRPr="001631A3">
        <w:rPr>
          <w:rFonts w:asciiTheme="majorHAnsi" w:hAnsiTheme="majorHAnsi" w:cstheme="majorHAnsi"/>
        </w:rPr>
        <w:t xml:space="preserve"> – </w:t>
      </w:r>
      <w:proofErr w:type="spellStart"/>
      <w:r w:rsidRPr="001631A3">
        <w:rPr>
          <w:rFonts w:asciiTheme="majorHAnsi" w:hAnsiTheme="majorHAnsi" w:cstheme="majorHAnsi"/>
        </w:rPr>
        <w:t>Sinela</w:t>
      </w:r>
      <w:proofErr w:type="spellEnd"/>
      <w:r w:rsidRPr="001631A3">
        <w:rPr>
          <w:rFonts w:asciiTheme="majorHAnsi" w:hAnsiTheme="majorHAnsi" w:cstheme="majorHAnsi"/>
        </w:rPr>
        <w:t xml:space="preserve"> and </w:t>
      </w:r>
      <w:proofErr w:type="spellStart"/>
      <w:r w:rsidRPr="001631A3">
        <w:rPr>
          <w:rFonts w:asciiTheme="majorHAnsi" w:hAnsiTheme="majorHAnsi" w:cstheme="majorHAnsi"/>
        </w:rPr>
        <w:t>Ramcharan</w:t>
      </w:r>
      <w:proofErr w:type="spellEnd"/>
      <w:r w:rsidRPr="001631A3">
        <w:rPr>
          <w:rFonts w:asciiTheme="majorHAnsi" w:hAnsiTheme="majorHAnsi" w:cstheme="majorHAnsi"/>
        </w:rPr>
        <w:t xml:space="preserve"> ‘05</w:t>
      </w:r>
    </w:p>
    <w:p w14:paraId="7C0AF6EB" w14:textId="77777777" w:rsidR="00E921FE" w:rsidRPr="001631A3" w:rsidRDefault="00E921FE" w:rsidP="00E921FE">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4BAF95B9" w14:textId="77777777" w:rsidR="00E921FE" w:rsidRPr="001631A3" w:rsidRDefault="00E921FE" w:rsidP="00E921FE">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w:t>
      </w:r>
      <w:proofErr w:type="gramStart"/>
      <w:r w:rsidRPr="001631A3">
        <w:rPr>
          <w:rFonts w:asciiTheme="majorHAnsi" w:hAnsiTheme="majorHAnsi" w:cstheme="majorHAnsi"/>
          <w:sz w:val="12"/>
        </w:rPr>
        <w:t>developmental</w:t>
      </w:r>
      <w:proofErr w:type="gramEnd"/>
      <w:r w:rsidRPr="001631A3">
        <w:rPr>
          <w:rFonts w:asciiTheme="majorHAnsi" w:hAnsiTheme="majorHAnsi" w:cstheme="majorHAnsi"/>
          <w:sz w:val="12"/>
        </w:rPr>
        <w:t xml:space="preserve">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w:t>
      </w:r>
      <w:proofErr w:type="spellStart"/>
      <w:r w:rsidRPr="001631A3">
        <w:rPr>
          <w:rFonts w:asciiTheme="majorHAnsi" w:hAnsiTheme="majorHAnsi" w:cstheme="majorHAnsi"/>
          <w:sz w:val="12"/>
        </w:rPr>
        <w:t>buo</w:t>
      </w:r>
      <w:proofErr w:type="spellEnd"/>
      <w:r w:rsidRPr="001631A3">
        <w:rPr>
          <w:rFonts w:asciiTheme="majorHAnsi" w:hAnsiTheme="majorHAnsi" w:cstheme="majorHAnsi"/>
          <w:sz w:val="12"/>
        </w:rPr>
        <w:t xml:space="preserve">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w:t>
      </w:r>
      <w:proofErr w:type="gramStart"/>
      <w:r w:rsidRPr="001631A3">
        <w:rPr>
          <w:rFonts w:asciiTheme="majorHAnsi" w:hAnsiTheme="majorHAnsi" w:cstheme="majorHAnsi"/>
          <w:sz w:val="12"/>
        </w:rPr>
        <w:t>still remains</w:t>
      </w:r>
      <w:proofErr w:type="gramEnd"/>
      <w:r w:rsidRPr="001631A3">
        <w:rPr>
          <w:rFonts w:asciiTheme="majorHAnsi" w:hAnsiTheme="majorHAnsi" w:cstheme="majorHAnsi"/>
          <w:sz w:val="12"/>
        </w:rPr>
        <w:t xml:space="preserve"> open. The study by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w:t>
      </w:r>
      <w:proofErr w:type="spellStart"/>
      <w:r w:rsidRPr="001631A3">
        <w:rPr>
          <w:rFonts w:asciiTheme="majorHAnsi" w:hAnsiTheme="majorHAnsi" w:cstheme="majorHAnsi"/>
          <w:sz w:val="12"/>
        </w:rPr>
        <w:t>Cobo</w:t>
      </w:r>
      <w:proofErr w:type="spellEnd"/>
      <w:r w:rsidRPr="001631A3">
        <w:rPr>
          <w:rFonts w:asciiTheme="majorHAnsi" w:hAnsiTheme="majorHAnsi" w:cstheme="majorHAnsi"/>
          <w:sz w:val="12"/>
        </w:rPr>
        <w:t xml:space="preserve">,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proofErr w:type="gramStart"/>
      <w:r w:rsidRPr="001631A3">
        <w:rPr>
          <w:rStyle w:val="Emphasis"/>
          <w:rFonts w:asciiTheme="majorHAnsi" w:hAnsiTheme="majorHAnsi" w:cstheme="majorHAnsi"/>
        </w:rPr>
        <w:t>societies</w:t>
      </w:r>
      <w:proofErr w:type="gramEnd"/>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proofErr w:type="spellStart"/>
      <w:r w:rsidRPr="001631A3">
        <w:rPr>
          <w:rStyle w:val="Emphasis"/>
          <w:rFonts w:asciiTheme="majorHAnsi" w:hAnsiTheme="majorHAnsi" w:cstheme="majorHAnsi"/>
          <w:highlight w:val="yellow"/>
        </w:rPr>
        <w:t>self determination</w:t>
      </w:r>
      <w:proofErr w:type="spellEnd"/>
      <w:r w:rsidRPr="001631A3">
        <w:rPr>
          <w:rStyle w:val="Emphasis"/>
          <w:rFonts w:asciiTheme="majorHAnsi" w:hAnsiTheme="majorHAnsi" w:cstheme="majorHAnsi"/>
          <w:highlight w:val="yellow"/>
        </w:rPr>
        <w:t xml:space="preserve"> of indigenous </w:t>
      </w:r>
      <w:r w:rsidRPr="001631A3">
        <w:rPr>
          <w:rStyle w:val="Emphasis"/>
          <w:rFonts w:asciiTheme="majorHAnsi" w:hAnsiTheme="majorHAnsi" w:cstheme="majorHAnsi"/>
          <w:highlight w:val="yellow"/>
        </w:rPr>
        <w:lastRenderedPageBreak/>
        <w:t>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w:t>
      </w:r>
      <w:proofErr w:type="gramStart"/>
      <w:r w:rsidRPr="001631A3">
        <w:rPr>
          <w:rFonts w:asciiTheme="majorHAnsi" w:hAnsiTheme="majorHAnsi" w:cstheme="majorHAnsi"/>
          <w:sz w:val="12"/>
        </w:rPr>
        <w:t>technologies</w:t>
      </w:r>
      <w:proofErr w:type="gramEnd"/>
      <w:r w:rsidRPr="001631A3">
        <w:rPr>
          <w:rFonts w:asciiTheme="majorHAnsi" w:hAnsiTheme="majorHAnsi" w:cstheme="majorHAnsi"/>
          <w:sz w:val="12"/>
        </w:rPr>
        <w:t xml:space="preserve">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w:t>
      </w:r>
      <w:proofErr w:type="spellStart"/>
      <w:r w:rsidRPr="001631A3">
        <w:rPr>
          <w:rFonts w:asciiTheme="majorHAnsi" w:hAnsiTheme="majorHAnsi" w:cstheme="majorHAnsi"/>
          <w:sz w:val="12"/>
        </w:rPr>
        <w:t>i</w:t>
      </w:r>
      <w:proofErr w:type="spellEnd"/>
      <w:r w:rsidRPr="001631A3">
        <w:rPr>
          <w:rFonts w:asciiTheme="majorHAnsi" w:hAnsiTheme="majorHAnsi" w:cstheme="majorHAnsi"/>
          <w:sz w:val="12"/>
        </w:rPr>
        <w:t xml:space="preserve">)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w:t>
      </w:r>
      <w:proofErr w:type="gramStart"/>
      <w:r w:rsidRPr="001631A3">
        <w:rPr>
          <w:rFonts w:asciiTheme="majorHAnsi" w:hAnsiTheme="majorHAnsi" w:cstheme="majorHAnsi"/>
          <w:sz w:val="12"/>
        </w:rPr>
        <w:t>tribal</w:t>
      </w:r>
      <w:proofErr w:type="gramEnd"/>
      <w:r w:rsidRPr="001631A3">
        <w:rPr>
          <w:rFonts w:asciiTheme="majorHAnsi" w:hAnsiTheme="majorHAnsi" w:cstheme="majorHAnsi"/>
          <w:sz w:val="12"/>
        </w:rPr>
        <w:t xml:space="preserve">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w:t>
      </w:r>
      <w:proofErr w:type="spellStart"/>
      <w:r w:rsidRPr="001631A3">
        <w:rPr>
          <w:rFonts w:asciiTheme="majorHAnsi" w:hAnsiTheme="majorHAnsi" w:cstheme="majorHAnsi"/>
          <w:sz w:val="12"/>
        </w:rPr>
        <w:t>Shanklands</w:t>
      </w:r>
      <w:proofErr w:type="spellEnd"/>
      <w:r w:rsidRPr="001631A3">
        <w:rPr>
          <w:rFonts w:asciiTheme="majorHAnsi" w:hAnsiTheme="majorHAnsi" w:cstheme="majorHAnsi"/>
          <w:sz w:val="12"/>
        </w:rPr>
        <w:t xml:space="preserve"> resort on the banks of Essequibo River, conveyed his impressive knowledge of his community's medicinal uses of various plants and trees in the tropical rainforest. Using the native names of trees, he related the use of the '</w:t>
      </w:r>
      <w:proofErr w:type="spellStart"/>
      <w:r w:rsidRPr="001631A3">
        <w:rPr>
          <w:rFonts w:asciiTheme="majorHAnsi" w:hAnsiTheme="majorHAnsi" w:cstheme="majorHAnsi"/>
          <w:sz w:val="12"/>
        </w:rPr>
        <w:t>yarula</w:t>
      </w:r>
      <w:proofErr w:type="spellEnd"/>
      <w:r w:rsidRPr="001631A3">
        <w:rPr>
          <w:rFonts w:asciiTheme="majorHAnsi" w:hAnsiTheme="majorHAnsi" w:cstheme="majorHAnsi"/>
          <w:sz w:val="12"/>
        </w:rPr>
        <w:t>' tree for preventing and curing malaria, the use of the '</w:t>
      </w:r>
      <w:proofErr w:type="spellStart"/>
      <w:r w:rsidRPr="001631A3">
        <w:rPr>
          <w:rFonts w:asciiTheme="majorHAnsi" w:hAnsiTheme="majorHAnsi" w:cstheme="majorHAnsi"/>
          <w:sz w:val="12"/>
        </w:rPr>
        <w:t>kakaballi</w:t>
      </w:r>
      <w:proofErr w:type="spellEnd"/>
      <w:r w:rsidRPr="001631A3">
        <w:rPr>
          <w:rFonts w:asciiTheme="majorHAnsi" w:hAnsiTheme="majorHAnsi" w:cstheme="majorHAnsi"/>
          <w:sz w:val="12"/>
        </w:rPr>
        <w:t>' tree for treating diarrhea and the use of the '</w:t>
      </w:r>
      <w:proofErr w:type="spellStart"/>
      <w:r w:rsidRPr="001631A3">
        <w:rPr>
          <w:rFonts w:asciiTheme="majorHAnsi" w:hAnsiTheme="majorHAnsi" w:cstheme="majorHAnsi"/>
          <w:sz w:val="12"/>
        </w:rPr>
        <w:t>capadulla</w:t>
      </w:r>
      <w:proofErr w:type="spellEnd"/>
      <w:r w:rsidRPr="001631A3">
        <w:rPr>
          <w:rFonts w:asciiTheme="majorHAnsi" w:hAnsiTheme="majorHAnsi" w:cstheme="majorHAnsi"/>
          <w:sz w:val="12"/>
        </w:rPr>
        <w:t xml:space="preserve">'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proofErr w:type="gramStart"/>
      <w:r w:rsidRPr="001631A3">
        <w:rPr>
          <w:rStyle w:val="Emphasis"/>
          <w:rFonts w:asciiTheme="majorHAnsi" w:hAnsiTheme="majorHAnsi" w:cstheme="majorHAnsi"/>
        </w:rPr>
        <w:t>cross-cuts</w:t>
      </w:r>
      <w:proofErr w:type="gramEnd"/>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".25 Attempts by Western governments and drug producing companies to harness such TK and TM for their own benefit have led to phenomena such as 'bio piracy' (theft of genetic resources by '</w:t>
      </w:r>
      <w:proofErr w:type="spellStart"/>
      <w:r w:rsidRPr="001631A3">
        <w:rPr>
          <w:rFonts w:asciiTheme="majorHAnsi" w:hAnsiTheme="majorHAnsi" w:cstheme="majorHAnsi"/>
          <w:sz w:val="12"/>
        </w:rPr>
        <w:t>bioprospectors</w:t>
      </w:r>
      <w:proofErr w:type="spellEnd"/>
      <w:r w:rsidRPr="001631A3">
        <w:rPr>
          <w:rFonts w:asciiTheme="majorHAnsi" w:hAnsiTheme="majorHAnsi" w:cstheme="majorHAnsi"/>
          <w:sz w:val="12"/>
        </w:rPr>
        <w:t xml:space="preserve">').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w:t>
      </w:r>
      <w:proofErr w:type="spellStart"/>
      <w:r w:rsidRPr="001631A3">
        <w:rPr>
          <w:rFonts w:asciiTheme="majorHAnsi" w:hAnsiTheme="majorHAnsi" w:cstheme="majorHAnsi"/>
          <w:sz w:val="12"/>
        </w:rPr>
        <w:t>Smithkline</w:t>
      </w:r>
      <w:proofErr w:type="spellEnd"/>
      <w:r w:rsidRPr="001631A3">
        <w:rPr>
          <w:rFonts w:asciiTheme="majorHAnsi" w:hAnsiTheme="majorHAnsi" w:cstheme="majorHAnsi"/>
          <w:sz w:val="12"/>
        </w:rPr>
        <w:t xml:space="preserv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w:t>
      </w:r>
      <w:proofErr w:type="spellStart"/>
      <w:r w:rsidRPr="001631A3">
        <w:rPr>
          <w:rFonts w:asciiTheme="majorHAnsi" w:hAnsiTheme="majorHAnsi" w:cstheme="majorHAnsi"/>
          <w:sz w:val="12"/>
        </w:rPr>
        <w:t>Daes</w:t>
      </w:r>
      <w:proofErr w:type="spellEnd"/>
      <w:r w:rsidRPr="001631A3">
        <w:rPr>
          <w:rFonts w:asciiTheme="majorHAnsi" w:hAnsiTheme="majorHAnsi" w:cstheme="majorHAnsi"/>
          <w:sz w:val="12"/>
        </w:rPr>
        <w:t xml:space="preserve">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58AD02D7" w14:textId="77777777" w:rsidR="00E921FE" w:rsidRPr="001631A3" w:rsidRDefault="00E921FE" w:rsidP="00E921FE">
      <w:pPr>
        <w:pStyle w:val="Heading4"/>
        <w:rPr>
          <w:rFonts w:asciiTheme="majorHAnsi" w:hAnsiTheme="majorHAnsi" w:cstheme="majorHAnsi"/>
        </w:rPr>
      </w:pPr>
      <w:r w:rsidRPr="001631A3">
        <w:rPr>
          <w:rFonts w:asciiTheme="majorHAnsi" w:hAnsiTheme="majorHAnsi" w:cstheme="majorHAnsi"/>
        </w:rPr>
        <w:t xml:space="preserve">IP rights should never prevent Indigenous people from taking advantage of their own knowledge. </w:t>
      </w:r>
    </w:p>
    <w:p w14:paraId="0052E3ED" w14:textId="77777777" w:rsidR="00E921FE" w:rsidRPr="001631A3" w:rsidRDefault="00E921FE" w:rsidP="00E921FE">
      <w:pPr>
        <w:rPr>
          <w:rFonts w:asciiTheme="majorHAnsi" w:hAnsiTheme="majorHAnsi" w:cstheme="majorHAnsi"/>
        </w:rPr>
      </w:pPr>
      <w:r w:rsidRPr="001631A3">
        <w:rPr>
          <w:rFonts w:asciiTheme="majorHAnsi" w:hAnsiTheme="majorHAnsi" w:cstheme="majorHAnsi"/>
        </w:rPr>
        <w:t xml:space="preserve">SINJELA, </w:t>
      </w:r>
      <w:r w:rsidRPr="001631A3">
        <w:rPr>
          <w:rStyle w:val="Style13ptBold"/>
          <w:rFonts w:asciiTheme="majorHAnsi" w:hAnsiTheme="majorHAnsi" w:cstheme="majorHAnsi"/>
        </w:rPr>
        <w:t>MPAZI, and</w:t>
      </w:r>
      <w:r w:rsidRPr="001631A3">
        <w:rPr>
          <w:rFonts w:asciiTheme="majorHAnsi" w:hAnsiTheme="majorHAnsi" w:cstheme="majorHAnsi"/>
        </w:rPr>
        <w:t xml:space="preserve"> ROBIN </w:t>
      </w:r>
      <w:r w:rsidRPr="001631A3">
        <w:rPr>
          <w:rStyle w:val="Style13ptBold"/>
          <w:rFonts w:asciiTheme="majorHAnsi" w:hAnsiTheme="majorHAnsi" w:cstheme="majorHAnsi"/>
        </w:rPr>
        <w:t>RAMCHARAN</w:t>
      </w:r>
      <w:r w:rsidRPr="001631A3">
        <w:rPr>
          <w:rFonts w:asciiTheme="majorHAnsi" w:hAnsiTheme="majorHAnsi" w:cstheme="majorHAnsi"/>
        </w:rPr>
        <w:t xml:space="preserve"> </w:t>
      </w:r>
      <w:r w:rsidRPr="001631A3">
        <w:rPr>
          <w:rStyle w:val="Style13ptBold"/>
          <w:rFonts w:asciiTheme="majorHAnsi" w:hAnsiTheme="majorHAnsi" w:cstheme="majorHAnsi"/>
        </w:rPr>
        <w:t>05</w:t>
      </w:r>
      <w:r w:rsidRPr="001631A3">
        <w:rPr>
          <w:rFonts w:asciiTheme="majorHAnsi" w:hAnsiTheme="majorHAnsi" w:cstheme="majorHAnsi"/>
        </w:rPr>
        <w:t xml:space="preserve"> “Protecting Traditional Knowledge and Traditional Medicines of Indigenous Peoples through Intellectual Property Rights: Issues, </w:t>
      </w:r>
      <w:r w:rsidRPr="001631A3">
        <w:rPr>
          <w:rFonts w:asciiTheme="majorHAnsi" w:hAnsiTheme="majorHAnsi" w:cstheme="majorHAnsi"/>
        </w:rPr>
        <w:lastRenderedPageBreak/>
        <w:t>Challenges and Strategies.” International Journal on Minority and Group Rights, vol. 12, no. 1, 2005, pp. 1–24. // mb-</w:t>
      </w:r>
      <w:proofErr w:type="spellStart"/>
      <w:r w:rsidRPr="001631A3">
        <w:rPr>
          <w:rFonts w:asciiTheme="majorHAnsi" w:hAnsiTheme="majorHAnsi" w:cstheme="majorHAnsi"/>
        </w:rPr>
        <w:t>va</w:t>
      </w:r>
      <w:proofErr w:type="spellEnd"/>
    </w:p>
    <w:p w14:paraId="06FEAB35" w14:textId="77777777" w:rsidR="00E921FE" w:rsidRDefault="00E921FE" w:rsidP="00E921FE">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The question is whether the existing laws, national and international, govern </w:t>
      </w:r>
      <w:proofErr w:type="spellStart"/>
      <w:r w:rsidRPr="001631A3">
        <w:rPr>
          <w:rFonts w:asciiTheme="majorHAnsi" w:eastAsia="Times New Roman" w:hAnsiTheme="majorHAnsi" w:cstheme="majorHAnsi"/>
          <w:sz w:val="12"/>
        </w:rPr>
        <w:t>ing</w:t>
      </w:r>
      <w:proofErr w:type="spellEnd"/>
      <w:r w:rsidRPr="001631A3">
        <w:rPr>
          <w:rFonts w:asciiTheme="majorHAnsi" w:eastAsia="Times New Roman" w:hAnsiTheme="majorHAnsi" w:cstheme="majorHAnsi"/>
          <w:sz w:val="12"/>
        </w:rPr>
        <w:t xml:space="preserve"> intellectual property allow for the effective protection of traditional </w:t>
      </w:r>
      <w:proofErr w:type="spellStart"/>
      <w:r w:rsidRPr="001631A3">
        <w:rPr>
          <w:rFonts w:asciiTheme="majorHAnsi" w:eastAsia="Times New Roman" w:hAnsiTheme="majorHAnsi" w:cstheme="majorHAnsi"/>
          <w:sz w:val="12"/>
        </w:rPr>
        <w:t>knowl</w:t>
      </w:r>
      <w:proofErr w:type="spellEnd"/>
      <w:r w:rsidRPr="001631A3">
        <w:rPr>
          <w:rFonts w:asciiTheme="majorHAnsi" w:eastAsia="Times New Roman" w:hAnsiTheme="majorHAnsi" w:cstheme="majorHAnsi"/>
          <w:sz w:val="12"/>
        </w:rPr>
        <w:t xml:space="preserve"> edge and </w:t>
      </w:r>
      <w:proofErr w:type="gramStart"/>
      <w:r w:rsidRPr="001631A3">
        <w:rPr>
          <w:rFonts w:asciiTheme="majorHAnsi" w:eastAsia="Times New Roman" w:hAnsiTheme="majorHAnsi" w:cstheme="majorHAnsi"/>
          <w:sz w:val="12"/>
        </w:rPr>
        <w:t>folklore in particular</w:t>
      </w:r>
      <w:proofErr w:type="gramEnd"/>
      <w:r w:rsidRPr="001631A3">
        <w:rPr>
          <w:rFonts w:asciiTheme="majorHAnsi" w:eastAsia="Times New Roman" w:hAnsiTheme="majorHAnsi" w:cstheme="majorHAnsi"/>
          <w:sz w:val="12"/>
        </w:rPr>
        <w:t xml:space="preserve">. If the laws are not </w:t>
      </w:r>
      <w:proofErr w:type="gramStart"/>
      <w:r w:rsidRPr="001631A3">
        <w:rPr>
          <w:rFonts w:asciiTheme="majorHAnsi" w:eastAsia="Times New Roman" w:hAnsiTheme="majorHAnsi" w:cstheme="majorHAnsi"/>
          <w:sz w:val="12"/>
        </w:rPr>
        <w:t>appropriate</w:t>
      </w:r>
      <w:proofErr w:type="gramEnd"/>
      <w:r w:rsidRPr="001631A3">
        <w:rPr>
          <w:rFonts w:asciiTheme="majorHAnsi" w:eastAsia="Times New Roman" w:hAnsiTheme="majorHAnsi" w:cstheme="majorHAnsi"/>
          <w:sz w:val="12"/>
        </w:rPr>
        <w:t xml:space="preserve"> then is there a need for a sui generis system. On the latter point, a sui generis system must be in function of the needs and demands of the TK holders. As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xml:space="preserve"> note, "the fact is that knowledge that is claimed to have been 'invented' and hence 'patented' and converted into intellectual property is often an existing innovation in traditional or indigenous knowledge systems". With respect to the use of traditional medicinal plants, they posit four main issues for consideration: (1) whether the contribution of traditional knowledge to a final product is the sort of contribution that would allow one or more traditional persons to be considered joint inventor; (2) whether publication of information concerning indigenous plant use would bar the availability of a patent, (3) how to address the problems of compensation in the exploitation of herbal knowledge, and (4) whether </w:t>
      </w:r>
      <w:proofErr w:type="spellStart"/>
      <w:r w:rsidRPr="001631A3">
        <w:rPr>
          <w:rFonts w:asciiTheme="majorHAnsi" w:eastAsia="Times New Roman" w:hAnsiTheme="majorHAnsi" w:cstheme="majorHAnsi"/>
          <w:sz w:val="12"/>
        </w:rPr>
        <w:t>devel</w:t>
      </w:r>
      <w:proofErr w:type="spellEnd"/>
      <w:r w:rsidRPr="001631A3">
        <w:rPr>
          <w:rFonts w:asciiTheme="majorHAnsi" w:eastAsia="Times New Roman" w:hAnsiTheme="majorHAnsi" w:cstheme="majorHAnsi"/>
          <w:sz w:val="12"/>
        </w:rPr>
        <w:t xml:space="preserve"> oping countries should recognize through national legislation the rights of </w:t>
      </w:r>
      <w:proofErr w:type="spellStart"/>
      <w:r w:rsidRPr="001631A3">
        <w:rPr>
          <w:rFonts w:asciiTheme="majorHAnsi" w:eastAsia="Times New Roman" w:hAnsiTheme="majorHAnsi" w:cstheme="majorHAnsi"/>
          <w:sz w:val="12"/>
        </w:rPr>
        <w:t>tradi</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tional</w:t>
      </w:r>
      <w:proofErr w:type="spellEnd"/>
      <w:r w:rsidRPr="001631A3">
        <w:rPr>
          <w:rFonts w:asciiTheme="majorHAnsi" w:eastAsia="Times New Roman" w:hAnsiTheme="majorHAnsi" w:cstheme="majorHAnsi"/>
          <w:sz w:val="12"/>
        </w:rPr>
        <w:t xml:space="preserve"> flows from industrialized countries.61 </w:t>
      </w:r>
      <w:r w:rsidRPr="001631A3">
        <w:rPr>
          <w:rStyle w:val="Emphasis"/>
          <w:rFonts w:asciiTheme="majorHAnsi" w:hAnsiTheme="majorHAnsi" w:cstheme="majorHAnsi"/>
          <w:highlight w:val="yellow"/>
        </w:rPr>
        <w:t>Any system of protection must recognize the</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customary</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laws</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under which</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knowledge evolved</w:t>
      </w:r>
      <w:r w:rsidRPr="001631A3">
        <w:rPr>
          <w:rFonts w:asciiTheme="majorHAnsi" w:eastAsia="Times New Roman" w:hAnsiTheme="majorHAnsi" w:cstheme="majorHAnsi"/>
          <w:sz w:val="12"/>
        </w:rPr>
        <w:t>. In this connection, WIPO has noted, in the context of the work of the IGC, that, "</w:t>
      </w:r>
      <w:r w:rsidRPr="001631A3">
        <w:rPr>
          <w:rStyle w:val="Emphasis"/>
          <w:rFonts w:asciiTheme="majorHAnsi" w:hAnsiTheme="majorHAnsi" w:cstheme="majorHAnsi"/>
        </w:rPr>
        <w:t xml:space="preserve">the use of </w:t>
      </w:r>
      <w:r w:rsidRPr="001631A3">
        <w:rPr>
          <w:rStyle w:val="Emphasis"/>
          <w:rFonts w:asciiTheme="majorHAnsi" w:hAnsiTheme="majorHAnsi" w:cstheme="majorHAnsi"/>
          <w:highlight w:val="yellow"/>
        </w:rPr>
        <w:t>private property rights</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for TK</w:t>
      </w:r>
      <w:r w:rsidRPr="001631A3">
        <w:rPr>
          <w:rFonts w:asciiTheme="majorHAnsi" w:eastAsia="Times New Roman" w:hAnsiTheme="majorHAnsi" w:cstheme="majorHAnsi"/>
          <w:sz w:val="12"/>
        </w:rPr>
        <w:t xml:space="preserve"> protection </w:t>
      </w:r>
      <w:r w:rsidRPr="001631A3">
        <w:rPr>
          <w:rStyle w:val="Emphasis"/>
          <w:rFonts w:asciiTheme="majorHAnsi" w:hAnsiTheme="majorHAnsi" w:cstheme="majorHAnsi"/>
          <w:highlight w:val="yellow"/>
        </w:rPr>
        <w:t>should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be</w:t>
      </w:r>
      <w:r w:rsidRPr="001631A3">
        <w:rPr>
          <w:rStyle w:val="Emphasis"/>
          <w:rFonts w:asciiTheme="majorHAnsi" w:hAnsiTheme="majorHAnsi" w:cstheme="majorHAnsi"/>
        </w:rPr>
        <w:t xml:space="preserve"> carefully </w:t>
      </w:r>
      <w:r w:rsidRPr="001631A3">
        <w:rPr>
          <w:rStyle w:val="Emphasis"/>
          <w:rFonts w:asciiTheme="majorHAnsi" w:hAnsiTheme="majorHAnsi" w:cstheme="majorHAnsi"/>
          <w:highlight w:val="yellow"/>
        </w:rPr>
        <w:t>balanced with</w:t>
      </w:r>
      <w:r w:rsidRPr="001631A3">
        <w:rPr>
          <w:rFonts w:asciiTheme="majorHAnsi" w:eastAsia="Times New Roman" w:hAnsiTheme="majorHAnsi" w:cstheme="majorHAnsi"/>
          <w:sz w:val="12"/>
        </w:rPr>
        <w:t xml:space="preserve"> other policy measures to reflect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 xml:space="preserve">char </w:t>
      </w:r>
      <w:proofErr w:type="spellStart"/>
      <w:r w:rsidRPr="001631A3">
        <w:rPr>
          <w:rStyle w:val="Emphasis"/>
          <w:rFonts w:asciiTheme="majorHAnsi" w:hAnsiTheme="majorHAnsi" w:cstheme="majorHAnsi"/>
          <w:highlight w:val="yellow"/>
        </w:rPr>
        <w:t>acteristics</w:t>
      </w:r>
      <w:proofErr w:type="spellEnd"/>
      <w:r w:rsidRPr="001631A3">
        <w:rPr>
          <w:rStyle w:val="Emphasis"/>
          <w:rFonts w:asciiTheme="majorHAnsi" w:hAnsiTheme="majorHAnsi" w:cstheme="majorHAnsi"/>
          <w:highlight w:val="yellow"/>
        </w:rPr>
        <w:t xml:space="preserve"> of the protected TK</w:t>
      </w:r>
      <w:r w:rsidRPr="001631A3">
        <w:rPr>
          <w:rStyle w:val="Emphasis"/>
          <w:rFonts w:asciiTheme="majorHAnsi" w:hAnsiTheme="majorHAnsi" w:cstheme="majorHAnsi"/>
        </w:rPr>
        <w:t xml:space="preserve">, the stakeholder interests involved, the </w:t>
      </w:r>
      <w:r w:rsidRPr="001631A3">
        <w:rPr>
          <w:rStyle w:val="Emphasis"/>
          <w:rFonts w:asciiTheme="majorHAnsi" w:hAnsiTheme="majorHAnsi" w:cstheme="majorHAnsi"/>
          <w:highlight w:val="yellow"/>
        </w:rPr>
        <w:t>customary uses, and custodianship patterns</w:t>
      </w:r>
      <w:r w:rsidRPr="001631A3">
        <w:rPr>
          <w:rFonts w:asciiTheme="majorHAnsi" w:eastAsia="Times New Roman" w:hAnsiTheme="majorHAnsi" w:cstheme="majorHAnsi"/>
          <w:sz w:val="12"/>
        </w:rPr>
        <w:t xml:space="preserve">. Most countries which have implemented TK protection have therefore supplemented a limited use of private property rights with a combination of other measures."62 Examples of sui generis initiatives include the combination of the grant of exclusive rights with access regulation in Brazil; combination of defensive protection of native insignia with repression of unfair competition in native Indian products in the United States; and </w:t>
      </w:r>
      <w:proofErr w:type="spellStart"/>
      <w:r w:rsidRPr="001631A3">
        <w:rPr>
          <w:rFonts w:asciiTheme="majorHAnsi" w:eastAsia="Times New Roman" w:hAnsiTheme="majorHAnsi" w:cstheme="majorHAnsi"/>
          <w:sz w:val="12"/>
        </w:rPr>
        <w:t>combina</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w:t>
      </w:r>
      <w:proofErr w:type="spellEnd"/>
      <w:r w:rsidRPr="001631A3">
        <w:rPr>
          <w:rFonts w:asciiTheme="majorHAnsi" w:eastAsia="Times New Roman" w:hAnsiTheme="majorHAnsi" w:cstheme="majorHAnsi"/>
          <w:sz w:val="12"/>
        </w:rPr>
        <w:t xml:space="preserve"> of exclusive property rights, access regulation and unfair competition law to create tailored TK protection measures in Costa Rica and Portugal. "By learning from such national experiences, </w:t>
      </w:r>
      <w:r w:rsidRPr="001631A3">
        <w:rPr>
          <w:rStyle w:val="Emphasis"/>
          <w:rFonts w:asciiTheme="majorHAnsi" w:hAnsiTheme="majorHAnsi" w:cstheme="majorHAnsi"/>
        </w:rPr>
        <w:t>the</w:t>
      </w:r>
      <w:r w:rsidRPr="001631A3">
        <w:rPr>
          <w:rFonts w:asciiTheme="majorHAnsi" w:eastAsia="Times New Roman" w:hAnsiTheme="majorHAnsi" w:cstheme="majorHAnsi"/>
          <w:sz w:val="12"/>
        </w:rPr>
        <w:t xml:space="preserve"> combined or </w:t>
      </w:r>
      <w:r w:rsidRPr="001631A3">
        <w:rPr>
          <w:rStyle w:val="Emphasis"/>
          <w:rFonts w:asciiTheme="majorHAnsi" w:hAnsiTheme="majorHAnsi" w:cstheme="majorHAnsi"/>
          <w:highlight w:val="yellow"/>
        </w:rPr>
        <w:t>comprehensive approach would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join</w:t>
      </w:r>
      <w:r w:rsidRPr="001631A3">
        <w:rPr>
          <w:rFonts w:asciiTheme="majorHAnsi" w:eastAsia="Times New Roman" w:hAnsiTheme="majorHAnsi" w:cstheme="majorHAnsi"/>
          <w:sz w:val="12"/>
        </w:rPr>
        <w:t xml:space="preserve"> different </w:t>
      </w:r>
      <w:r w:rsidRPr="001631A3">
        <w:rPr>
          <w:rStyle w:val="Emphasis"/>
          <w:rFonts w:asciiTheme="majorHAnsi" w:hAnsiTheme="majorHAnsi" w:cstheme="majorHAnsi"/>
          <w:highlight w:val="yellow"/>
        </w:rPr>
        <w:t>legal doctrines</w:t>
      </w:r>
      <w:r w:rsidRPr="001631A3">
        <w:rPr>
          <w:rFonts w:asciiTheme="majorHAnsi" w:eastAsia="Times New Roman" w:hAnsiTheme="majorHAnsi" w:cstheme="majorHAnsi"/>
          <w:sz w:val="12"/>
          <w:highlight w:val="yellow"/>
        </w:rPr>
        <w:t xml:space="preserve"> </w:t>
      </w:r>
      <w:r w:rsidRPr="001631A3">
        <w:rPr>
          <w:rFonts w:asciiTheme="majorHAnsi" w:eastAsia="Times New Roman" w:hAnsiTheme="majorHAnsi" w:cstheme="majorHAnsi"/>
          <w:sz w:val="12"/>
        </w:rPr>
        <w:t xml:space="preserve">and policy tools </w:t>
      </w:r>
      <w:r w:rsidRPr="001631A3">
        <w:rPr>
          <w:rStyle w:val="Emphasis"/>
          <w:rFonts w:asciiTheme="majorHAnsi" w:hAnsiTheme="majorHAnsi" w:cstheme="majorHAnsi"/>
          <w:highlight w:val="yellow"/>
        </w:rPr>
        <w:t>which have</w:t>
      </w:r>
      <w:r w:rsidRPr="001631A3">
        <w:rPr>
          <w:rStyle w:val="Emphasis"/>
          <w:rFonts w:asciiTheme="majorHAnsi" w:hAnsiTheme="majorHAnsi" w:cstheme="majorHAnsi"/>
        </w:rPr>
        <w:t xml:space="preserve"> been </w:t>
      </w:r>
      <w:r w:rsidRPr="001631A3">
        <w:rPr>
          <w:rFonts w:asciiTheme="majorHAnsi" w:hAnsiTheme="majorHAnsi" w:cstheme="majorHAnsi"/>
          <w:sz w:val="12"/>
        </w:rPr>
        <w:t>identified by Member States</w:t>
      </w:r>
      <w:r w:rsidRPr="001631A3">
        <w:rPr>
          <w:rFonts w:asciiTheme="majorHAnsi" w:eastAsia="Times New Roman" w:hAnsiTheme="majorHAnsi" w:cstheme="majorHAnsi"/>
          <w:sz w:val="12"/>
        </w:rPr>
        <w:t xml:space="preserve"> and have been </w:t>
      </w:r>
      <w:r w:rsidRPr="001631A3">
        <w:rPr>
          <w:rStyle w:val="Emphasis"/>
          <w:rFonts w:asciiTheme="majorHAnsi" w:hAnsiTheme="majorHAnsi" w:cstheme="majorHAnsi"/>
          <w:highlight w:val="yellow"/>
        </w:rPr>
        <w:t>proven effective</w:t>
      </w:r>
      <w:r w:rsidRPr="001631A3">
        <w:rPr>
          <w:rFonts w:asciiTheme="majorHAnsi" w:eastAsia="Times New Roman" w:hAnsiTheme="majorHAnsi" w:cstheme="majorHAnsi"/>
          <w:sz w:val="12"/>
        </w:rPr>
        <w:t xml:space="preserve"> in their jurisdictions in order to achieve an appropriate form of protection."63 Thus a 'bundle of rights and methods' may be best suited for the protection of TK. This combined approach "would result in the availability of TK </w:t>
      </w:r>
      <w:proofErr w:type="spellStart"/>
      <w:r w:rsidRPr="001631A3">
        <w:rPr>
          <w:rFonts w:asciiTheme="majorHAnsi" w:eastAsia="Times New Roman" w:hAnsiTheme="majorHAnsi" w:cstheme="majorHAnsi"/>
          <w:sz w:val="12"/>
        </w:rPr>
        <w:t>protec</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w:t>
      </w:r>
      <w:proofErr w:type="spellEnd"/>
      <w:r w:rsidRPr="001631A3">
        <w:rPr>
          <w:rFonts w:asciiTheme="majorHAnsi" w:eastAsia="Times New Roman" w:hAnsiTheme="majorHAnsi" w:cstheme="majorHAnsi"/>
          <w:sz w:val="12"/>
        </w:rPr>
        <w:t xml:space="preserve"> through a bundle of rights at the national level, which would include the use of existing IP rights, sui generis measures, and non-IP tools, such as access reg </w:t>
      </w:r>
      <w:proofErr w:type="spellStart"/>
      <w:r w:rsidRPr="001631A3">
        <w:rPr>
          <w:rFonts w:asciiTheme="majorHAnsi" w:eastAsia="Times New Roman" w:hAnsiTheme="majorHAnsi" w:cstheme="majorHAnsi"/>
          <w:sz w:val="12"/>
        </w:rPr>
        <w:t>ulation</w:t>
      </w:r>
      <w:proofErr w:type="spellEnd"/>
      <w:r w:rsidRPr="001631A3">
        <w:rPr>
          <w:rFonts w:asciiTheme="majorHAnsi" w:eastAsia="Times New Roman" w:hAnsiTheme="majorHAnsi" w:cstheme="majorHAnsi"/>
          <w:sz w:val="12"/>
        </w:rPr>
        <w:t xml:space="preserve"> and contractual agreements". 61 T. </w:t>
      </w:r>
      <w:proofErr w:type="spellStart"/>
      <w:r w:rsidRPr="001631A3">
        <w:rPr>
          <w:rFonts w:asciiTheme="majorHAnsi" w:eastAsia="Times New Roman" w:hAnsiTheme="majorHAnsi" w:cstheme="majorHAnsi"/>
          <w:sz w:val="12"/>
        </w:rPr>
        <w:t>Kongolo</w:t>
      </w:r>
      <w:proofErr w:type="spellEnd"/>
      <w:r w:rsidRPr="001631A3">
        <w:rPr>
          <w:rFonts w:asciiTheme="majorHAnsi" w:eastAsia="Times New Roman" w:hAnsiTheme="majorHAnsi" w:cstheme="majorHAnsi"/>
          <w:sz w:val="12"/>
        </w:rPr>
        <w:t xml:space="preserve"> and F. </w:t>
      </w:r>
      <w:proofErr w:type="spellStart"/>
      <w:r w:rsidRPr="001631A3">
        <w:rPr>
          <w:rFonts w:asciiTheme="majorHAnsi" w:eastAsia="Times New Roman" w:hAnsiTheme="majorHAnsi" w:cstheme="majorHAnsi"/>
          <w:sz w:val="12"/>
        </w:rPr>
        <w:t>Shyllon</w:t>
      </w:r>
      <w:proofErr w:type="spellEnd"/>
      <w:r w:rsidRPr="001631A3">
        <w:rPr>
          <w:rFonts w:asciiTheme="majorHAnsi" w:eastAsia="Times New Roman" w:hAnsiTheme="majorHAnsi" w:cstheme="majorHAnsi"/>
          <w:sz w:val="12"/>
        </w:rPr>
        <w:t xml:space="preserve">, 'Panorama of the Most Controversial IP Issues in Developing Countries', 6 European Intellectual Property Review, p. 260. 62 WIPO, Traditional Knowledge: Policy and Legal Options, WIPO/GRTKF/IC/6/4, 12 December 2003, para. 11. The international dimension of protection is addressed in-depth in doc </w:t>
      </w:r>
      <w:proofErr w:type="spellStart"/>
      <w:r w:rsidRPr="001631A3">
        <w:rPr>
          <w:rFonts w:asciiTheme="majorHAnsi" w:eastAsia="Times New Roman" w:hAnsiTheme="majorHAnsi" w:cstheme="majorHAnsi"/>
          <w:sz w:val="12"/>
        </w:rPr>
        <w:t>ument</w:t>
      </w:r>
      <w:proofErr w:type="spellEnd"/>
      <w:r w:rsidRPr="001631A3">
        <w:rPr>
          <w:rFonts w:asciiTheme="majorHAnsi" w:eastAsia="Times New Roman" w:hAnsiTheme="majorHAnsi" w:cstheme="majorHAnsi"/>
          <w:sz w:val="12"/>
        </w:rPr>
        <w:t xml:space="preserve"> WIPO/GRTKF/IC/6/6. Defensive protection of TK is covered only </w:t>
      </w:r>
      <w:proofErr w:type="gramStart"/>
      <w:r w:rsidRPr="001631A3">
        <w:rPr>
          <w:rFonts w:asciiTheme="majorHAnsi" w:eastAsia="Times New Roman" w:hAnsiTheme="majorHAnsi" w:cstheme="majorHAnsi"/>
          <w:sz w:val="12"/>
        </w:rPr>
        <w:t>briefly, since</w:t>
      </w:r>
      <w:proofErr w:type="gramEnd"/>
      <w:r w:rsidRPr="001631A3">
        <w:rPr>
          <w:rFonts w:asciiTheme="majorHAnsi" w:eastAsia="Times New Roman" w:hAnsiTheme="majorHAnsi" w:cstheme="majorHAnsi"/>
          <w:sz w:val="12"/>
        </w:rPr>
        <w:t xml:space="preserve"> documents WIPO/GRTKF/IC/5/6 and WIPO/GRTK.F/IC/6/8 cover this more extensively. 63 6. Key Legal Issues for the Protection of TK/TM What, then, are the core principles and legal doctrines that must underwrite the protection of TK. For this </w:t>
      </w:r>
      <w:proofErr w:type="gramStart"/>
      <w:r w:rsidRPr="001631A3">
        <w:rPr>
          <w:rFonts w:asciiTheme="majorHAnsi" w:eastAsia="Times New Roman" w:hAnsiTheme="majorHAnsi" w:cstheme="majorHAnsi"/>
          <w:sz w:val="12"/>
        </w:rPr>
        <w:t>purpose</w:t>
      </w:r>
      <w:proofErr w:type="gramEnd"/>
      <w:r w:rsidRPr="001631A3">
        <w:rPr>
          <w:rFonts w:asciiTheme="majorHAnsi" w:eastAsia="Times New Roman" w:hAnsiTheme="majorHAnsi" w:cstheme="majorHAnsi"/>
          <w:sz w:val="12"/>
        </w:rPr>
        <w:t xml:space="preserve"> we rely on WIPO studies undertaken for the IGC.64 The principles and doctrines enumerated below have emerged from </w:t>
      </w:r>
      <w:proofErr w:type="spellStart"/>
      <w:r w:rsidRPr="001631A3">
        <w:rPr>
          <w:rFonts w:asciiTheme="majorHAnsi" w:eastAsia="Times New Roman" w:hAnsiTheme="majorHAnsi" w:cstheme="majorHAnsi"/>
          <w:sz w:val="12"/>
        </w:rPr>
        <w:t>exten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sive</w:t>
      </w:r>
      <w:proofErr w:type="spellEnd"/>
      <w:r w:rsidRPr="001631A3">
        <w:rPr>
          <w:rFonts w:asciiTheme="majorHAnsi" w:eastAsia="Times New Roman" w:hAnsiTheme="majorHAnsi" w:cstheme="majorHAnsi"/>
          <w:sz w:val="12"/>
        </w:rPr>
        <w:t xml:space="preserve"> discussions within the IGC on national experiences of TK protection. 6.1. Core Principles First, a comprehensive and combined approach is a starting point. It is </w:t>
      </w:r>
      <w:proofErr w:type="spellStart"/>
      <w:r w:rsidRPr="001631A3">
        <w:rPr>
          <w:rFonts w:asciiTheme="majorHAnsi" w:eastAsia="Times New Roman" w:hAnsiTheme="majorHAnsi" w:cstheme="majorHAnsi"/>
          <w:sz w:val="12"/>
        </w:rPr>
        <w:t>recog</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nized</w:t>
      </w:r>
      <w:proofErr w:type="spellEnd"/>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 xml:space="preserve">that a comprehensive and TK specific approach must be taken </w:t>
      </w:r>
      <w:r w:rsidRPr="001631A3">
        <w:rPr>
          <w:rStyle w:val="Emphasis"/>
          <w:rFonts w:asciiTheme="majorHAnsi" w:hAnsiTheme="majorHAnsi" w:cstheme="majorHAnsi"/>
          <w:highlight w:val="yellow"/>
        </w:rPr>
        <w:t xml:space="preserve">using exist </w:t>
      </w:r>
      <w:proofErr w:type="spellStart"/>
      <w:r w:rsidRPr="001631A3">
        <w:rPr>
          <w:rStyle w:val="Emphasis"/>
          <w:rFonts w:asciiTheme="majorHAnsi" w:hAnsiTheme="majorHAnsi" w:cstheme="majorHAnsi"/>
          <w:highlight w:val="yellow"/>
        </w:rPr>
        <w:t>ing</w:t>
      </w:r>
      <w:proofErr w:type="spellEnd"/>
      <w:r w:rsidRPr="001631A3">
        <w:rPr>
          <w:rStyle w:val="Emphasis"/>
          <w:rFonts w:asciiTheme="majorHAnsi" w:hAnsiTheme="majorHAnsi" w:cstheme="majorHAnsi"/>
          <w:highlight w:val="yellow"/>
        </w:rPr>
        <w:t xml:space="preserve"> IP mechanisms</w:t>
      </w:r>
      <w:r w:rsidRPr="001631A3">
        <w:rPr>
          <w:rStyle w:val="Emphasis"/>
          <w:rFonts w:asciiTheme="majorHAnsi" w:hAnsiTheme="majorHAnsi" w:cstheme="majorHAnsi"/>
        </w:rPr>
        <w:t>, the repression of unfair competition, the grant of exclusive sui generis rights and/or the application of prior informed consent requirements linked to access regimes</w:t>
      </w:r>
      <w:r w:rsidRPr="001631A3">
        <w:rPr>
          <w:rFonts w:asciiTheme="majorHAnsi" w:eastAsia="Times New Roman" w:hAnsiTheme="majorHAnsi" w:cstheme="majorHAnsi"/>
          <w:sz w:val="12"/>
        </w:rPr>
        <w:t xml:space="preserve">. It has been noted that a "bundle of rights" and meth </w:t>
      </w:r>
      <w:proofErr w:type="spellStart"/>
      <w:r w:rsidRPr="001631A3">
        <w:rPr>
          <w:rFonts w:asciiTheme="majorHAnsi" w:eastAsia="Times New Roman" w:hAnsiTheme="majorHAnsi" w:cstheme="majorHAnsi"/>
          <w:sz w:val="12"/>
        </w:rPr>
        <w:t>ods</w:t>
      </w:r>
      <w:proofErr w:type="spellEnd"/>
      <w:r w:rsidRPr="001631A3">
        <w:rPr>
          <w:rFonts w:asciiTheme="majorHAnsi" w:eastAsia="Times New Roman" w:hAnsiTheme="majorHAnsi" w:cstheme="majorHAnsi"/>
          <w:sz w:val="12"/>
        </w:rPr>
        <w:t xml:space="preserve"> might be applied for protection. Such </w:t>
      </w:r>
      <w:r w:rsidRPr="001631A3">
        <w:rPr>
          <w:rStyle w:val="Emphasis"/>
          <w:rFonts w:asciiTheme="majorHAnsi" w:hAnsiTheme="majorHAnsi" w:cstheme="majorHAnsi"/>
          <w:highlight w:val="yellow"/>
        </w:rPr>
        <w:t>a combined approach is not foreign to</w:t>
      </w:r>
      <w:r w:rsidRPr="001631A3">
        <w:rPr>
          <w:rFonts w:asciiTheme="majorHAnsi" w:eastAsia="Times New Roman" w:hAnsiTheme="majorHAnsi" w:cstheme="majorHAnsi"/>
          <w:sz w:val="12"/>
        </w:rPr>
        <w:t xml:space="preserve"> conventional </w:t>
      </w:r>
      <w:r w:rsidRPr="001631A3">
        <w:rPr>
          <w:rStyle w:val="Emphasis"/>
          <w:rFonts w:asciiTheme="majorHAnsi" w:hAnsiTheme="majorHAnsi" w:cstheme="majorHAnsi"/>
          <w:highlight w:val="yellow"/>
        </w:rPr>
        <w:t>IP law</w:t>
      </w:r>
      <w:r w:rsidRPr="001631A3">
        <w:rPr>
          <w:rFonts w:asciiTheme="majorHAnsi" w:eastAsia="Times New Roman" w:hAnsiTheme="majorHAnsi" w:cstheme="majorHAnsi"/>
          <w:sz w:val="12"/>
        </w:rPr>
        <w:t xml:space="preserve">. For example, ornamental or </w:t>
      </w:r>
      <w:r w:rsidRPr="001631A3">
        <w:rPr>
          <w:rStyle w:val="Emphasis"/>
          <w:rFonts w:asciiTheme="majorHAnsi" w:hAnsiTheme="majorHAnsi" w:cstheme="majorHAnsi"/>
        </w:rPr>
        <w:t>visually distinctive aspects of products can be protected by</w:t>
      </w:r>
      <w:r w:rsidRPr="001631A3">
        <w:rPr>
          <w:rFonts w:asciiTheme="majorHAnsi" w:eastAsia="Times New Roman" w:hAnsiTheme="majorHAnsi" w:cstheme="majorHAnsi"/>
          <w:sz w:val="12"/>
        </w:rPr>
        <w:t xml:space="preserve"> a combination of </w:t>
      </w:r>
      <w:r w:rsidRPr="001631A3">
        <w:rPr>
          <w:rStyle w:val="Emphasis"/>
          <w:rFonts w:asciiTheme="majorHAnsi" w:hAnsiTheme="majorHAnsi" w:cstheme="majorHAnsi"/>
        </w:rPr>
        <w:t>copyright, individual or unfair competition law</w:t>
      </w:r>
      <w:r w:rsidRPr="001631A3">
        <w:rPr>
          <w:rFonts w:asciiTheme="majorHAnsi" w:eastAsia="Times New Roman" w:hAnsiTheme="majorHAnsi" w:cstheme="majorHAnsi"/>
          <w:sz w:val="12"/>
        </w:rPr>
        <w:t xml:space="preserve">. Second,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repression of unfair competition, including appropriation</w:t>
      </w:r>
      <w:r w:rsidRPr="001631A3">
        <w:rPr>
          <w:rFonts w:asciiTheme="majorHAnsi" w:eastAsia="Times New Roman" w:hAnsiTheme="majorHAnsi" w:cstheme="majorHAnsi"/>
          <w:sz w:val="12"/>
        </w:rPr>
        <w:t xml:space="preserve"> and mis take of distinctive traditional characteristics. This </w:t>
      </w:r>
      <w:r w:rsidRPr="001631A3">
        <w:rPr>
          <w:rStyle w:val="Emphasis"/>
          <w:rFonts w:asciiTheme="majorHAnsi" w:hAnsiTheme="majorHAnsi" w:cstheme="majorHAnsi"/>
          <w:highlight w:val="yellow"/>
        </w:rPr>
        <w:t xml:space="preserve">may entail the suppression of any false, </w:t>
      </w:r>
      <w:proofErr w:type="gramStart"/>
      <w:r w:rsidRPr="001631A3">
        <w:rPr>
          <w:rStyle w:val="Emphasis"/>
          <w:rFonts w:asciiTheme="majorHAnsi" w:hAnsiTheme="majorHAnsi" w:cstheme="majorHAnsi"/>
          <w:highlight w:val="yellow"/>
        </w:rPr>
        <w:t>misleading</w:t>
      </w:r>
      <w:proofErr w:type="gramEnd"/>
      <w:r w:rsidRPr="001631A3">
        <w:rPr>
          <w:rStyle w:val="Emphasis"/>
          <w:rFonts w:asciiTheme="majorHAnsi" w:hAnsiTheme="majorHAnsi" w:cstheme="majorHAnsi"/>
          <w:highlight w:val="yellow"/>
        </w:rPr>
        <w:t xml:space="preserve"> or culturally offensive references to TK</w:t>
      </w:r>
      <w:r w:rsidRPr="001631A3">
        <w:rPr>
          <w:rFonts w:asciiTheme="majorHAnsi" w:eastAsia="Times New Roman" w:hAnsiTheme="majorHAnsi" w:cstheme="majorHAnsi"/>
          <w:sz w:val="12"/>
        </w:rPr>
        <w:t xml:space="preserve"> in the commercial arena, and any false or misleading indications or linkage with or endorsement of TK holders. Third, </w:t>
      </w:r>
      <w:r w:rsidRPr="001631A3">
        <w:rPr>
          <w:rStyle w:val="Emphasis"/>
          <w:rFonts w:asciiTheme="majorHAnsi" w:hAnsiTheme="majorHAnsi" w:cstheme="majorHAnsi"/>
        </w:rPr>
        <w:t xml:space="preserve">the principle of </w:t>
      </w:r>
      <w:r w:rsidRPr="001631A3">
        <w:rPr>
          <w:rStyle w:val="Emphasis"/>
          <w:rFonts w:asciiTheme="majorHAnsi" w:hAnsiTheme="majorHAnsi" w:cstheme="majorHAnsi"/>
          <w:highlight w:val="yellow"/>
        </w:rPr>
        <w:t>recognition of rights</w:t>
      </w:r>
      <w:r w:rsidRPr="001631A3">
        <w:rPr>
          <w:rStyle w:val="Emphasis"/>
          <w:rFonts w:asciiTheme="majorHAnsi" w:hAnsiTheme="majorHAnsi" w:cstheme="majorHAnsi"/>
        </w:rPr>
        <w:t xml:space="preserve"> of TK holders, </w:t>
      </w:r>
      <w:r w:rsidRPr="001631A3">
        <w:rPr>
          <w:rStyle w:val="Emphasis"/>
          <w:rFonts w:asciiTheme="majorHAnsi" w:hAnsiTheme="majorHAnsi" w:cstheme="majorHAnsi"/>
          <w:highlight w:val="yellow"/>
        </w:rPr>
        <w:t xml:space="preserve">pertains to con </w:t>
      </w:r>
      <w:proofErr w:type="spellStart"/>
      <w:r w:rsidRPr="001631A3">
        <w:rPr>
          <w:rStyle w:val="Emphasis"/>
          <w:rFonts w:asciiTheme="majorHAnsi" w:hAnsiTheme="majorHAnsi" w:cstheme="majorHAnsi"/>
          <w:highlight w:val="yellow"/>
        </w:rPr>
        <w:t>ventional</w:t>
      </w:r>
      <w:proofErr w:type="spellEnd"/>
      <w:r w:rsidRPr="001631A3">
        <w:rPr>
          <w:rStyle w:val="Emphasis"/>
          <w:rFonts w:asciiTheme="majorHAnsi" w:hAnsiTheme="majorHAnsi" w:cstheme="majorHAnsi"/>
          <w:highlight w:val="yellow"/>
        </w:rPr>
        <w:t xml:space="preserve"> IP rights arising from innovation</w:t>
      </w:r>
      <w:r w:rsidRPr="001631A3">
        <w:rPr>
          <w:rStyle w:val="Emphasis"/>
          <w:rFonts w:asciiTheme="majorHAnsi" w:hAnsiTheme="majorHAnsi" w:cstheme="majorHAnsi"/>
        </w:rPr>
        <w:t xml:space="preserve"> and intellectual creativity</w:t>
      </w:r>
      <w:r w:rsidRPr="001631A3">
        <w:rPr>
          <w:rFonts w:asciiTheme="majorHAnsi" w:eastAsia="Times New Roman" w:hAnsiTheme="majorHAnsi" w:cstheme="majorHAnsi"/>
          <w:sz w:val="12"/>
        </w:rPr>
        <w:t xml:space="preserve"> contained in TK elements, as well as to sui generis exclusive rights that may be available for TK. </w:t>
      </w:r>
      <w:r w:rsidRPr="001631A3">
        <w:rPr>
          <w:rStyle w:val="Emphasis"/>
          <w:rFonts w:asciiTheme="majorHAnsi" w:hAnsiTheme="majorHAnsi" w:cstheme="majorHAnsi"/>
          <w:highlight w:val="yellow"/>
        </w:rPr>
        <w:t>Aggrieved TK holders should</w:t>
      </w:r>
      <w:r w:rsidRPr="001631A3">
        <w:rPr>
          <w:rStyle w:val="Emphasis"/>
          <w:rFonts w:asciiTheme="majorHAnsi" w:hAnsiTheme="majorHAnsi" w:cstheme="majorHAnsi"/>
        </w:rPr>
        <w:t xml:space="preserve"> be able to </w:t>
      </w:r>
      <w:r w:rsidRPr="001631A3">
        <w:rPr>
          <w:rStyle w:val="Emphasis"/>
          <w:rFonts w:asciiTheme="majorHAnsi" w:hAnsiTheme="majorHAnsi" w:cstheme="majorHAnsi"/>
          <w:highlight w:val="yellow"/>
        </w:rPr>
        <w:t>seek</w:t>
      </w:r>
      <w:r w:rsidRPr="001631A3">
        <w:rPr>
          <w:rFonts w:asciiTheme="majorHAnsi" w:eastAsia="Times New Roman" w:hAnsiTheme="majorHAnsi" w:cstheme="majorHAnsi"/>
          <w:sz w:val="12"/>
        </w:rPr>
        <w:t xml:space="preserve"> remedies for misuse of TK and possibly to gain </w:t>
      </w:r>
      <w:r w:rsidRPr="001631A3">
        <w:rPr>
          <w:rStyle w:val="Emphasis"/>
          <w:rFonts w:asciiTheme="majorHAnsi" w:hAnsiTheme="majorHAnsi" w:cstheme="majorHAnsi"/>
          <w:highlight w:val="yellow"/>
        </w:rPr>
        <w:t>remuneration and benefit-sharing</w:t>
      </w:r>
      <w:r w:rsidRPr="001631A3">
        <w:rPr>
          <w:rFonts w:asciiTheme="majorHAnsi" w:eastAsia="Times New Roman" w:hAnsiTheme="majorHAnsi" w:cstheme="majorHAnsi"/>
          <w:sz w:val="12"/>
        </w:rPr>
        <w:t>. Fourth</w:t>
      </w:r>
      <w:r w:rsidRPr="001631A3">
        <w:rPr>
          <w:rFonts w:asciiTheme="majorHAnsi" w:hAnsiTheme="majorHAnsi" w:cstheme="majorHAnsi"/>
          <w:sz w:val="12"/>
        </w:rPr>
        <w:t>, the principle of prior informed consent (PIC) entails confirming that</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TK</w:t>
      </w:r>
      <w:r w:rsidRPr="001631A3">
        <w:rPr>
          <w:rFonts w:asciiTheme="majorHAnsi" w:eastAsia="Times New Roman" w:hAnsiTheme="majorHAnsi" w:cstheme="majorHAnsi"/>
          <w:sz w:val="12"/>
        </w:rPr>
        <w:t xml:space="preserve">, held by a traditional community </w:t>
      </w:r>
      <w:r w:rsidRPr="001631A3">
        <w:rPr>
          <w:rStyle w:val="Emphasis"/>
          <w:rFonts w:asciiTheme="majorHAnsi" w:hAnsiTheme="majorHAnsi" w:cstheme="majorHAnsi"/>
          <w:highlight w:val="yellow"/>
        </w:rPr>
        <w:t xml:space="preserve">should not be accessed, recorded, </w:t>
      </w:r>
      <w:proofErr w:type="gramStart"/>
      <w:r w:rsidRPr="001631A3">
        <w:rPr>
          <w:rStyle w:val="Emphasis"/>
          <w:rFonts w:asciiTheme="majorHAnsi" w:hAnsiTheme="majorHAnsi" w:cstheme="majorHAnsi"/>
          <w:highlight w:val="yellow"/>
        </w:rPr>
        <w:t>used</w:t>
      </w:r>
      <w:proofErr w:type="gramEnd"/>
      <w:r w:rsidRPr="001631A3">
        <w:rPr>
          <w:rStyle w:val="Emphasis"/>
          <w:rFonts w:asciiTheme="majorHAnsi" w:hAnsiTheme="majorHAnsi" w:cstheme="majorHAnsi"/>
          <w:highlight w:val="yellow"/>
        </w:rPr>
        <w:t xml:space="preserve"> or commercialized without the prior informed consent of TK holders</w:t>
      </w:r>
      <w:r w:rsidRPr="001631A3">
        <w:rPr>
          <w:rFonts w:asciiTheme="majorHAnsi" w:eastAsia="Times New Roman" w:hAnsiTheme="majorHAnsi" w:cstheme="majorHAnsi"/>
          <w:sz w:val="12"/>
        </w:rPr>
        <w:t xml:space="preserve">. Fifth, the principle of </w:t>
      </w:r>
      <w:r w:rsidRPr="001631A3">
        <w:rPr>
          <w:rStyle w:val="Emphasis"/>
          <w:rFonts w:asciiTheme="majorHAnsi" w:hAnsiTheme="majorHAnsi" w:cstheme="majorHAnsi"/>
          <w:highlight w:val="yellow"/>
        </w:rPr>
        <w:t>equity and benefit-sharing, entails protecting TK in a manner conducive to</w:t>
      </w:r>
      <w:r w:rsidRPr="001631A3">
        <w:rPr>
          <w:rFonts w:asciiTheme="majorHAnsi" w:eastAsia="Times New Roman" w:hAnsiTheme="majorHAnsi" w:cstheme="majorHAnsi"/>
          <w:sz w:val="12"/>
        </w:rPr>
        <w:t xml:space="preserve"> social and economic </w:t>
      </w:r>
      <w:r w:rsidRPr="001631A3">
        <w:rPr>
          <w:rStyle w:val="Emphasis"/>
          <w:rFonts w:asciiTheme="majorHAnsi" w:hAnsiTheme="majorHAnsi" w:cstheme="majorHAnsi"/>
          <w:highlight w:val="yellow"/>
        </w:rPr>
        <w:t>welfare</w:t>
      </w:r>
      <w:r w:rsidRPr="001631A3">
        <w:rPr>
          <w:rStyle w:val="Emphasis"/>
          <w:rFonts w:asciiTheme="majorHAnsi" w:hAnsiTheme="majorHAnsi" w:cstheme="majorHAnsi"/>
        </w:rPr>
        <w:t xml:space="preserve">, balancing rights and </w:t>
      </w:r>
      <w:proofErr w:type="spellStart"/>
      <w:r w:rsidRPr="001631A3">
        <w:rPr>
          <w:rStyle w:val="Emphasis"/>
          <w:rFonts w:asciiTheme="majorHAnsi" w:hAnsiTheme="majorHAnsi" w:cstheme="majorHAnsi"/>
        </w:rPr>
        <w:t>obliga</w:t>
      </w:r>
      <w:proofErr w:type="spellEnd"/>
      <w:r w:rsidRPr="001631A3">
        <w:rPr>
          <w:rStyle w:val="Emphasis"/>
          <w:rFonts w:asciiTheme="majorHAnsi" w:hAnsiTheme="majorHAnsi" w:cstheme="majorHAnsi"/>
        </w:rPr>
        <w:t xml:space="preserve"> </w:t>
      </w:r>
      <w:proofErr w:type="spellStart"/>
      <w:r w:rsidRPr="001631A3">
        <w:rPr>
          <w:rStyle w:val="Emphasis"/>
          <w:rFonts w:asciiTheme="majorHAnsi" w:hAnsiTheme="majorHAnsi" w:cstheme="majorHAnsi"/>
        </w:rPr>
        <w:t>tions</w:t>
      </w:r>
      <w:proofErr w:type="spellEnd"/>
      <w:r w:rsidRPr="001631A3">
        <w:rPr>
          <w:rStyle w:val="Emphasis"/>
          <w:rFonts w:asciiTheme="majorHAnsi" w:hAnsiTheme="majorHAnsi" w:cstheme="majorHAnsi"/>
        </w:rPr>
        <w:t>, and the equitable sharing of benefits</w:t>
      </w:r>
      <w:r w:rsidRPr="001631A3">
        <w:rPr>
          <w:rFonts w:asciiTheme="majorHAnsi" w:eastAsia="Times New Roman" w:hAnsiTheme="majorHAnsi" w:cstheme="majorHAnsi"/>
          <w:sz w:val="12"/>
        </w:rPr>
        <w:t xml:space="preserve">. "A broad principle of equity is </w:t>
      </w:r>
      <w:proofErr w:type="spellStart"/>
      <w:r w:rsidRPr="001631A3">
        <w:rPr>
          <w:rFonts w:asciiTheme="majorHAnsi" w:eastAsia="Times New Roman" w:hAnsiTheme="majorHAnsi" w:cstheme="majorHAnsi"/>
          <w:sz w:val="12"/>
        </w:rPr>
        <w:t>cen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tral</w:t>
      </w:r>
      <w:proofErr w:type="spellEnd"/>
      <w:r w:rsidRPr="001631A3">
        <w:rPr>
          <w:rFonts w:asciiTheme="majorHAnsi" w:eastAsia="Times New Roman" w:hAnsiTheme="majorHAnsi" w:cstheme="majorHAnsi"/>
          <w:sz w:val="12"/>
        </w:rPr>
        <w:t xml:space="preserve"> to IP law, and is also implied in non-IP international legal instruments".65 Sixth, the principle of regulatory diversity, including sectoral distinctions, entails that a comprehensive use of TK protection "may need to reflect distinct policy objectives in specific sectors, and may need to be integrated with several regulatory systems at the national level".66 Distinct measures have been taken in some countries to regulate traditional medicine, traditional agricultural practices, TK associated with genetic resources and tradition-based industries.67 64 Ibid., para. 22. 65 Ibid. 66 Ibid., para. 23. 67 Seventh, a principle of adapting the form of protection to the nature of TK. </w:t>
      </w:r>
      <w:r w:rsidRPr="001631A3">
        <w:rPr>
          <w:rStyle w:val="Emphasis"/>
          <w:rFonts w:asciiTheme="majorHAnsi" w:hAnsiTheme="majorHAnsi" w:cstheme="majorHAnsi"/>
          <w:highlight w:val="yellow"/>
        </w:rPr>
        <w:t>Whatever law is adopted</w:t>
      </w:r>
      <w:r w:rsidRPr="001631A3">
        <w:rPr>
          <w:rFonts w:asciiTheme="majorHAnsi" w:eastAsia="Times New Roman" w:hAnsiTheme="majorHAnsi" w:cstheme="majorHAnsi"/>
          <w:sz w:val="12"/>
        </w:rPr>
        <w:t xml:space="preserve">, that law </w:t>
      </w:r>
      <w:r w:rsidRPr="001631A3">
        <w:rPr>
          <w:rStyle w:val="Emphasis"/>
          <w:rFonts w:asciiTheme="majorHAnsi" w:hAnsiTheme="majorHAnsi" w:cstheme="majorHAnsi"/>
          <w:highlight w:val="yellow"/>
        </w:rPr>
        <w:t>may be shaped</w:t>
      </w:r>
      <w:r w:rsidRPr="001631A3">
        <w:rPr>
          <w:rFonts w:asciiTheme="majorHAnsi" w:eastAsia="Times New Roman" w:hAnsiTheme="majorHAnsi" w:cstheme="majorHAnsi"/>
          <w:sz w:val="12"/>
        </w:rPr>
        <w:t xml:space="preserve"> or guided </w:t>
      </w:r>
      <w:r w:rsidRPr="001631A3">
        <w:rPr>
          <w:rStyle w:val="Emphasis"/>
          <w:rFonts w:asciiTheme="majorHAnsi" w:hAnsiTheme="majorHAnsi" w:cstheme="majorHAnsi"/>
          <w:highlight w:val="yellow"/>
        </w:rPr>
        <w:t>by the</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highlight w:val="yellow"/>
        </w:rPr>
        <w:t>particular</w:t>
      </w:r>
      <w:r w:rsidRPr="001631A3">
        <w:rPr>
          <w:rFonts w:asciiTheme="majorHAnsi" w:eastAsia="Times New Roman" w:hAnsiTheme="majorHAnsi" w:cstheme="majorHAnsi"/>
          <w:sz w:val="12"/>
        </w:rPr>
        <w:t xml:space="preserve"> characteristics of the TK. </w:t>
      </w:r>
      <w:r w:rsidRPr="001631A3">
        <w:rPr>
          <w:rStyle w:val="Emphasis"/>
          <w:rFonts w:asciiTheme="majorHAnsi" w:hAnsiTheme="majorHAnsi" w:cstheme="majorHAnsi"/>
          <w:highlight w:val="yellow"/>
        </w:rPr>
        <w:t>TK</w:t>
      </w:r>
      <w:r w:rsidRPr="001631A3">
        <w:rPr>
          <w:rStyle w:val="Emphasis"/>
          <w:rFonts w:asciiTheme="majorHAnsi" w:hAnsiTheme="majorHAnsi" w:cstheme="majorHAnsi"/>
        </w:rPr>
        <w:t xml:space="preserve"> may be </w:t>
      </w:r>
      <w:r w:rsidRPr="001631A3">
        <w:rPr>
          <w:rStyle w:val="Emphasis"/>
          <w:rFonts w:asciiTheme="majorHAnsi" w:hAnsiTheme="majorHAnsi" w:cstheme="majorHAnsi"/>
          <w:highlight w:val="yellow"/>
        </w:rPr>
        <w:t>disclosed or undisclosed, attributable or unattributable, collectively or individually held</w:t>
      </w:r>
      <w:r w:rsidRPr="001631A3">
        <w:rPr>
          <w:rStyle w:val="Emphasis"/>
          <w:rFonts w:asciiTheme="majorHAnsi" w:hAnsiTheme="majorHAnsi" w:cstheme="majorHAnsi"/>
        </w:rPr>
        <w:t xml:space="preserve">, codified or uncodified, and may be </w:t>
      </w:r>
      <w:r w:rsidRPr="001631A3">
        <w:rPr>
          <w:rStyle w:val="Emphasis"/>
          <w:rFonts w:asciiTheme="majorHAnsi" w:hAnsiTheme="majorHAnsi" w:cstheme="majorHAnsi"/>
          <w:highlight w:val="yellow"/>
        </w:rPr>
        <w:t>defined and bounded by diverse</w:t>
      </w:r>
      <w:r w:rsidRPr="001631A3">
        <w:rPr>
          <w:rFonts w:asciiTheme="majorHAnsi" w:eastAsia="Times New Roman" w:hAnsiTheme="majorHAnsi" w:cstheme="majorHAnsi"/>
          <w:sz w:val="12"/>
        </w:rPr>
        <w:t xml:space="preserve"> forms of </w:t>
      </w:r>
      <w:r w:rsidRPr="001631A3">
        <w:rPr>
          <w:rStyle w:val="Emphasis"/>
          <w:rFonts w:asciiTheme="majorHAnsi" w:hAnsiTheme="majorHAnsi" w:cstheme="majorHAnsi"/>
          <w:highlight w:val="yellow"/>
        </w:rPr>
        <w:t>custom</w:t>
      </w:r>
      <w:r w:rsidRPr="001631A3">
        <w:rPr>
          <w:rStyle w:val="Emphasis"/>
          <w:rFonts w:asciiTheme="majorHAnsi" w:hAnsiTheme="majorHAnsi" w:cstheme="majorHAnsi"/>
        </w:rPr>
        <w:t>ary law</w:t>
      </w:r>
      <w:r w:rsidRPr="001631A3">
        <w:rPr>
          <w:rStyle w:val="Emphasis"/>
          <w:rFonts w:asciiTheme="majorHAnsi" w:hAnsiTheme="majorHAnsi" w:cstheme="majorHAnsi"/>
          <w:highlight w:val="yellow"/>
        </w:rPr>
        <w:t>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and protocols</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68 Eighth, a principle of </w:t>
      </w:r>
      <w:r w:rsidRPr="001631A3">
        <w:rPr>
          <w:rStyle w:val="Emphasis"/>
          <w:rFonts w:asciiTheme="majorHAnsi" w:hAnsiTheme="majorHAnsi" w:cstheme="majorHAnsi"/>
        </w:rPr>
        <w:t xml:space="preserve">effective and appropriate remedies entails "making </w:t>
      </w:r>
      <w:proofErr w:type="spellStart"/>
      <w:r w:rsidRPr="001631A3">
        <w:rPr>
          <w:rStyle w:val="Emphasis"/>
          <w:rFonts w:asciiTheme="majorHAnsi" w:hAnsiTheme="majorHAnsi" w:cstheme="majorHAnsi"/>
        </w:rPr>
        <w:t>avail able</w:t>
      </w:r>
      <w:proofErr w:type="spellEnd"/>
      <w:r w:rsidRPr="001631A3">
        <w:rPr>
          <w:rStyle w:val="Emphasis"/>
          <w:rFonts w:asciiTheme="majorHAnsi" w:hAnsiTheme="majorHAnsi" w:cstheme="majorHAnsi"/>
        </w:rPr>
        <w:t xml:space="preserve"> effective and expeditious remedies</w:t>
      </w:r>
      <w:r w:rsidRPr="001631A3">
        <w:rPr>
          <w:rFonts w:asciiTheme="majorHAnsi" w:eastAsia="Times New Roman" w:hAnsiTheme="majorHAnsi" w:cstheme="majorHAnsi"/>
          <w:sz w:val="12"/>
        </w:rPr>
        <w:t xml:space="preserve"> such as injunctions and penalties, </w:t>
      </w:r>
      <w:r w:rsidRPr="001631A3">
        <w:rPr>
          <w:rStyle w:val="Emphasis"/>
          <w:rFonts w:asciiTheme="majorHAnsi" w:hAnsiTheme="majorHAnsi" w:cstheme="majorHAnsi"/>
        </w:rPr>
        <w:t>or mechanisms for</w:t>
      </w:r>
      <w:r w:rsidRPr="001631A3">
        <w:rPr>
          <w:rFonts w:asciiTheme="majorHAnsi" w:eastAsia="Times New Roman" w:hAnsiTheme="majorHAnsi" w:cstheme="majorHAnsi"/>
          <w:sz w:val="12"/>
        </w:rPr>
        <w:t xml:space="preserve"> payment of </w:t>
      </w:r>
      <w:r w:rsidRPr="001631A3">
        <w:rPr>
          <w:rStyle w:val="Emphasis"/>
          <w:rFonts w:asciiTheme="majorHAnsi" w:hAnsiTheme="majorHAnsi" w:cstheme="majorHAnsi"/>
        </w:rPr>
        <w:t>use fees or</w:t>
      </w:r>
      <w:r w:rsidRPr="001631A3">
        <w:rPr>
          <w:rFonts w:asciiTheme="majorHAnsi" w:eastAsia="Times New Roman" w:hAnsiTheme="majorHAnsi" w:cstheme="majorHAnsi"/>
          <w:sz w:val="12"/>
        </w:rPr>
        <w:t xml:space="preserve"> other </w:t>
      </w:r>
      <w:r w:rsidRPr="001631A3">
        <w:rPr>
          <w:rStyle w:val="Emphasis"/>
          <w:rFonts w:asciiTheme="majorHAnsi" w:hAnsiTheme="majorHAnsi" w:cstheme="majorHAnsi"/>
        </w:rPr>
        <w:t>compensation</w:t>
      </w:r>
      <w:r w:rsidRPr="001631A3">
        <w:rPr>
          <w:rFonts w:asciiTheme="majorHAnsi" w:eastAsia="Times New Roman" w:hAnsiTheme="majorHAnsi" w:cstheme="majorHAnsi"/>
          <w:sz w:val="12"/>
        </w:rPr>
        <w:t xml:space="preserve"> where there is out right prohibition on third party use".69 Ninth, a principle of </w:t>
      </w:r>
      <w:r w:rsidRPr="001631A3">
        <w:rPr>
          <w:rStyle w:val="Emphasis"/>
          <w:rFonts w:asciiTheme="majorHAnsi" w:hAnsiTheme="majorHAnsi" w:cstheme="majorHAnsi"/>
          <w:highlight w:val="yellow"/>
        </w:rPr>
        <w:t>safeguarding customary uses entails</w:t>
      </w:r>
      <w:r w:rsidRPr="001631A3">
        <w:rPr>
          <w:rStyle w:val="Emphasis"/>
          <w:rFonts w:asciiTheme="majorHAnsi" w:hAnsiTheme="majorHAnsi" w:cstheme="majorHAnsi"/>
        </w:rPr>
        <w:t xml:space="preserve"> the encouragement of the </w:t>
      </w:r>
      <w:r w:rsidRPr="001631A3">
        <w:rPr>
          <w:rStyle w:val="Emphasis"/>
          <w:rFonts w:asciiTheme="majorHAnsi" w:hAnsiTheme="majorHAnsi" w:cstheme="majorHAnsi"/>
          <w:highlight w:val="yellow"/>
        </w:rPr>
        <w:t>use of TK and associated genetic resources, which "should not be restrained by</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rPr>
        <w:t xml:space="preserve">formal </w:t>
      </w:r>
      <w:r w:rsidRPr="001631A3">
        <w:rPr>
          <w:rStyle w:val="Emphasis"/>
          <w:rFonts w:asciiTheme="majorHAnsi" w:hAnsiTheme="majorHAnsi" w:cstheme="majorHAnsi"/>
          <w:highlight w:val="yellow"/>
        </w:rPr>
        <w:t>legal protection</w:t>
      </w:r>
      <w:r w:rsidRPr="001631A3">
        <w:rPr>
          <w:rFonts w:asciiTheme="majorHAnsi" w:eastAsia="Times New Roman" w:hAnsiTheme="majorHAnsi" w:cstheme="majorHAnsi"/>
          <w:sz w:val="12"/>
        </w:rPr>
        <w:t xml:space="preserve"> of TK, nor by other IP rights".70 Tenth, </w:t>
      </w:r>
      <w:r w:rsidRPr="001631A3">
        <w:rPr>
          <w:rFonts w:asciiTheme="majorHAnsi" w:hAnsiTheme="majorHAnsi" w:cstheme="majorHAnsi"/>
          <w:sz w:val="12"/>
        </w:rPr>
        <w:t>the principle of consistency with access and benefit-sharing frameworks for associated genetic resources entails adopting measures which regulate access to genetic resources and benefit-sharing. Legal protection</w:t>
      </w:r>
      <w:r w:rsidRPr="001631A3">
        <w:rPr>
          <w:rFonts w:asciiTheme="majorHAnsi" w:eastAsia="Times New Roman" w:hAnsiTheme="majorHAnsi" w:cstheme="majorHAnsi"/>
          <w:sz w:val="12"/>
        </w:rPr>
        <w:t xml:space="preserve"> of TK associated with genetic resources should be coordinated with policy frameworks for associated genetic resources, including conservation, sustainable use and benefit-sharing.71 </w:t>
      </w:r>
      <w:r w:rsidRPr="001631A3">
        <w:rPr>
          <w:rStyle w:val="Emphasis"/>
          <w:rFonts w:asciiTheme="majorHAnsi" w:hAnsiTheme="majorHAnsi" w:cstheme="majorHAnsi"/>
        </w:rPr>
        <w:t xml:space="preserve">Related </w:t>
      </w:r>
      <w:r w:rsidRPr="001631A3">
        <w:rPr>
          <w:rStyle w:val="Emphasis"/>
          <w:rFonts w:asciiTheme="majorHAnsi" w:hAnsiTheme="majorHAnsi" w:cstheme="majorHAnsi"/>
          <w:highlight w:val="yellow"/>
        </w:rPr>
        <w:t xml:space="preserve">principles governing </w:t>
      </w:r>
      <w:r w:rsidRPr="001631A3">
        <w:rPr>
          <w:rStyle w:val="Emphasis"/>
          <w:rFonts w:asciiTheme="majorHAnsi" w:hAnsiTheme="majorHAnsi" w:cstheme="majorHAnsi"/>
          <w:highlight w:val="yellow"/>
        </w:rPr>
        <w:lastRenderedPageBreak/>
        <w:t xml:space="preserve">procedural and consultative process might be con </w:t>
      </w:r>
      <w:proofErr w:type="spellStart"/>
      <w:r w:rsidRPr="001631A3">
        <w:rPr>
          <w:rStyle w:val="Emphasis"/>
          <w:rFonts w:asciiTheme="majorHAnsi" w:hAnsiTheme="majorHAnsi" w:cstheme="majorHAnsi"/>
          <w:highlight w:val="yellow"/>
        </w:rPr>
        <w:t>sidered</w:t>
      </w:r>
      <w:proofErr w:type="spellEnd"/>
      <w:r w:rsidRPr="001631A3">
        <w:rPr>
          <w:rStyle w:val="Emphasis"/>
          <w:rFonts w:asciiTheme="majorHAnsi" w:hAnsiTheme="majorHAnsi" w:cstheme="majorHAnsi"/>
          <w:highlight w:val="yellow"/>
        </w:rPr>
        <w:t xml:space="preserve"> including</w:t>
      </w:r>
      <w:r w:rsidRPr="001631A3">
        <w:rPr>
          <w:rFonts w:asciiTheme="majorHAnsi" w:eastAsia="Times New Roman" w:hAnsiTheme="majorHAnsi" w:cstheme="majorHAnsi"/>
          <w:sz w:val="12"/>
        </w:rPr>
        <w:t xml:space="preserve"> the principle of </w:t>
      </w:r>
      <w:r w:rsidRPr="001631A3">
        <w:rPr>
          <w:rStyle w:val="Emphasis"/>
          <w:rFonts w:asciiTheme="majorHAnsi" w:hAnsiTheme="majorHAnsi" w:cstheme="majorHAnsi"/>
          <w:highlight w:val="yellow"/>
        </w:rPr>
        <w:t>full and effective participation of TK holders and</w:t>
      </w:r>
      <w:r w:rsidRPr="001631A3">
        <w:rPr>
          <w:rFonts w:asciiTheme="majorHAnsi" w:eastAsia="Times New Roman" w:hAnsiTheme="majorHAnsi" w:cstheme="majorHAnsi"/>
          <w:sz w:val="12"/>
        </w:rPr>
        <w:t xml:space="preserve"> the principle of coordination with </w:t>
      </w:r>
      <w:r w:rsidRPr="001631A3">
        <w:rPr>
          <w:rStyle w:val="Emphasis"/>
          <w:rFonts w:asciiTheme="majorHAnsi" w:hAnsiTheme="majorHAnsi" w:cstheme="majorHAnsi"/>
          <w:highlight w:val="yellow"/>
        </w:rPr>
        <w:t>other relevant fora</w:t>
      </w:r>
      <w:r w:rsidRPr="001631A3">
        <w:rPr>
          <w:rStyle w:val="Emphasis"/>
          <w:rFonts w:asciiTheme="majorHAnsi" w:hAnsiTheme="majorHAnsi" w:cstheme="majorHAnsi"/>
        </w:rPr>
        <w:t xml:space="preserve"> and processes</w:t>
      </w:r>
      <w:r w:rsidRPr="001631A3">
        <w:rPr>
          <w:rFonts w:asciiTheme="majorHAnsi" w:eastAsia="Times New Roman" w:hAnsiTheme="majorHAnsi" w:cstheme="majorHAnsi"/>
          <w:sz w:val="12"/>
        </w:rPr>
        <w:t xml:space="preserve">.72 These principles clearly are geared towards affording maximum flexibility to TK holders, legislators and policy makers. The development of a bundle or menu of legal and policy options, "flexibility can be achieved by drawing selectively on general legal doctrines in order to tailor the form of protection to specific needs, TK subject matter and the legal systems of a given jurisdiction".73 6.2. Legal Doctrines and Policy Tools Various doctrines have been used as policy tools for TK protection in national law. Their selective use "could build a sufficiently versatile doctrinal basis for TK protection". The major doctrines are as follows. The first is </w:t>
      </w:r>
      <w:r w:rsidRPr="001631A3">
        <w:rPr>
          <w:rFonts w:asciiTheme="majorHAnsi" w:hAnsiTheme="majorHAnsi" w:cstheme="majorHAnsi"/>
          <w:sz w:val="12"/>
        </w:rPr>
        <w:t>the grant of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exclusive property rights</w:t>
      </w:r>
      <w:r w:rsidRPr="001631A3">
        <w:rPr>
          <w:rStyle w:val="Emphasis"/>
          <w:rFonts w:asciiTheme="majorHAnsi" w:hAnsiTheme="majorHAnsi" w:cstheme="majorHAnsi"/>
        </w:rPr>
        <w:t xml:space="preserve"> for TK</w:t>
      </w:r>
      <w:r w:rsidRPr="001631A3">
        <w:rPr>
          <w:rFonts w:asciiTheme="majorHAnsi" w:eastAsia="Times New Roman" w:hAnsiTheme="majorHAnsi" w:cstheme="majorHAnsi"/>
          <w:sz w:val="12"/>
        </w:rPr>
        <w:t xml:space="preserve">. Such rights </w:t>
      </w:r>
      <w:r w:rsidRPr="001631A3">
        <w:rPr>
          <w:rStyle w:val="Emphasis"/>
          <w:rFonts w:asciiTheme="majorHAnsi" w:hAnsiTheme="majorHAnsi" w:cstheme="majorHAnsi"/>
          <w:highlight w:val="yellow"/>
        </w:rPr>
        <w:t>may be communally or collectively held. This is for TK that is distinct</w:t>
      </w:r>
      <w:r w:rsidRPr="001631A3">
        <w:rPr>
          <w:rStyle w:val="Emphasis"/>
          <w:rFonts w:asciiTheme="majorHAnsi" w:hAnsiTheme="majorHAnsi" w:cstheme="majorHAnsi"/>
        </w:rPr>
        <w:t xml:space="preserve"> and has a clear owner</w:t>
      </w:r>
      <w:r w:rsidRPr="001631A3">
        <w:rPr>
          <w:rFonts w:asciiTheme="majorHAnsi" w:eastAsia="Times New Roman" w:hAnsiTheme="majorHAnsi" w:cstheme="majorHAnsi"/>
          <w:sz w:val="12"/>
        </w:rPr>
        <w:t xml:space="preserve">. Existing IP rights have been used to protect TK or TK related subject matter. For example, </w:t>
      </w:r>
      <w:r w:rsidRPr="001631A3">
        <w:rPr>
          <w:rStyle w:val="Emphasis"/>
          <w:rFonts w:asciiTheme="majorHAnsi" w:hAnsiTheme="majorHAnsi" w:cstheme="majorHAnsi"/>
          <w:highlight w:val="yellow"/>
        </w:rPr>
        <w:t>practitioners of traditional medicine have protected their innovations by</w:t>
      </w:r>
      <w:r w:rsidRPr="001631A3">
        <w:rPr>
          <w:rStyle w:val="Emphasis"/>
          <w:rFonts w:asciiTheme="majorHAnsi" w:hAnsiTheme="majorHAnsi" w:cstheme="majorHAnsi"/>
        </w:rPr>
        <w:t xml:space="preserve"> using </w:t>
      </w:r>
      <w:r w:rsidRPr="001631A3">
        <w:rPr>
          <w:rStyle w:val="Emphasis"/>
          <w:rFonts w:asciiTheme="majorHAnsi" w:hAnsiTheme="majorHAnsi" w:cstheme="majorHAnsi"/>
          <w:highlight w:val="yellow"/>
        </w:rPr>
        <w:t>patent</w:t>
      </w:r>
      <w:r w:rsidRPr="001631A3">
        <w:rPr>
          <w:rStyle w:val="Emphasis"/>
          <w:rFonts w:asciiTheme="majorHAnsi" w:hAnsiTheme="majorHAnsi" w:cstheme="majorHAnsi"/>
        </w:rPr>
        <w:t xml:space="preserve"> rights</w:t>
      </w:r>
      <w:r w:rsidRPr="001631A3">
        <w:rPr>
          <w:rFonts w:asciiTheme="majorHAnsi" w:eastAsia="Times New Roman" w:hAnsiTheme="majorHAnsi" w:cstheme="majorHAnsi"/>
          <w:sz w:val="12"/>
        </w:rPr>
        <w:t xml:space="preserve"> under patent systems. </w:t>
      </w:r>
      <w:r w:rsidRPr="001631A3">
        <w:rPr>
          <w:rFonts w:asciiTheme="majorHAnsi" w:hAnsiTheme="majorHAnsi" w:cstheme="majorHAnsi"/>
          <w:sz w:val="12"/>
        </w:rPr>
        <w:t>An example is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China</w:t>
      </w:r>
      <w:r w:rsidRPr="001631A3">
        <w:rPr>
          <w:rStyle w:val="Emphasis"/>
          <w:rFonts w:asciiTheme="majorHAnsi" w:hAnsiTheme="majorHAnsi" w:cstheme="majorHAnsi"/>
        </w:rPr>
        <w:t xml:space="preserve">, </w:t>
      </w:r>
      <w:r w:rsidRPr="001631A3">
        <w:rPr>
          <w:rFonts w:asciiTheme="majorHAnsi" w:hAnsiTheme="majorHAnsi" w:cstheme="majorHAnsi"/>
          <w:sz w:val="12"/>
        </w:rPr>
        <w:t>which</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granted 4479</w:t>
      </w:r>
      <w:r w:rsidRPr="001631A3">
        <w:rPr>
          <w:rStyle w:val="Emphasis"/>
          <w:rFonts w:asciiTheme="majorHAnsi" w:hAnsiTheme="majorHAnsi" w:cstheme="majorHAnsi"/>
        </w:rPr>
        <w:t xml:space="preserve"> patents </w:t>
      </w:r>
      <w:r w:rsidRPr="001631A3">
        <w:rPr>
          <w:rStyle w:val="Emphasis"/>
          <w:rFonts w:asciiTheme="majorHAnsi" w:hAnsiTheme="majorHAnsi" w:cstheme="majorHAnsi"/>
          <w:highlight w:val="yellow"/>
        </w:rPr>
        <w:t>for Traditional Chinese Medicine</w:t>
      </w:r>
      <w:r w:rsidRPr="001631A3">
        <w:rPr>
          <w:rFonts w:asciiTheme="majorHAnsi" w:eastAsia="Times New Roman" w:hAnsiTheme="majorHAnsi" w:cstheme="majorHAnsi"/>
          <w:sz w:val="12"/>
        </w:rPr>
        <w:t xml:space="preserve"> (TCM) </w:t>
      </w:r>
      <w:r w:rsidRPr="001631A3">
        <w:rPr>
          <w:rStyle w:val="Emphasis"/>
          <w:rFonts w:asciiTheme="majorHAnsi" w:hAnsiTheme="majorHAnsi" w:cstheme="majorHAnsi"/>
          <w:highlight w:val="yellow"/>
        </w:rPr>
        <w:t>in 2002</w:t>
      </w:r>
      <w:r w:rsidRPr="001631A3">
        <w:rPr>
          <w:rFonts w:asciiTheme="majorHAnsi" w:eastAsia="Times New Roman" w:hAnsiTheme="majorHAnsi" w:cstheme="majorHAnsi"/>
          <w:sz w:val="12"/>
        </w:rPr>
        <w:t xml:space="preserve">.74 Where existing exclusive IP rights are deemed to be insufficient to take into 68 Ibid., para. </w:t>
      </w:r>
      <w:r w:rsidRPr="001631A3">
        <w:rPr>
          <w:rFonts w:asciiTheme="majorHAnsi" w:eastAsia="Times New Roman" w:hAnsiTheme="majorHAnsi" w:cstheme="majorHAnsi"/>
          <w:sz w:val="12"/>
          <w:lang w:val="es-ES"/>
        </w:rPr>
        <w:t xml:space="preserve">24. 65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25. 70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26. 71 </w:t>
      </w:r>
      <w:proofErr w:type="spellStart"/>
      <w:r w:rsidRPr="001631A3">
        <w:rPr>
          <w:rFonts w:asciiTheme="majorHAnsi" w:eastAsia="Times New Roman" w:hAnsiTheme="majorHAnsi" w:cstheme="majorHAnsi"/>
          <w:sz w:val="12"/>
          <w:lang w:val="es-ES"/>
        </w:rPr>
        <w:t>Ibid</w:t>
      </w:r>
      <w:proofErr w:type="spellEnd"/>
      <w:r w:rsidRPr="001631A3">
        <w:rPr>
          <w:rFonts w:asciiTheme="majorHAnsi" w:eastAsia="Times New Roman" w:hAnsiTheme="majorHAnsi" w:cstheme="majorHAnsi"/>
          <w:sz w:val="12"/>
          <w:lang w:val="es-ES"/>
        </w:rPr>
        <w:t xml:space="preserve">., para. 27. 72 76id., paras. 28-30. 73 76/d., para. </w:t>
      </w:r>
      <w:r w:rsidRPr="001631A3">
        <w:rPr>
          <w:rFonts w:asciiTheme="majorHAnsi" w:eastAsia="Times New Roman" w:hAnsiTheme="majorHAnsi" w:cstheme="majorHAnsi"/>
          <w:sz w:val="12"/>
        </w:rPr>
        <w:t xml:space="preserve">31. 74 The Economist, supra note 43. 21 account the specificities of TK, sui generis rights have been called for. </w:t>
      </w:r>
      <w:proofErr w:type="spellStart"/>
      <w:r w:rsidRPr="001631A3">
        <w:rPr>
          <w:rFonts w:asciiTheme="majorHAnsi" w:eastAsia="Times New Roman" w:hAnsiTheme="majorHAnsi" w:cstheme="majorHAnsi"/>
          <w:sz w:val="12"/>
        </w:rPr>
        <w:t>Difficul</w:t>
      </w:r>
      <w:proofErr w:type="spellEnd"/>
      <w:r w:rsidRPr="001631A3">
        <w:rPr>
          <w:rFonts w:asciiTheme="majorHAnsi" w:eastAsia="Times New Roman" w:hAnsiTheme="majorHAnsi" w:cstheme="majorHAnsi"/>
          <w:sz w:val="12"/>
        </w:rPr>
        <w:t xml:space="preserve"> ties have arisen in this regard: meeting requirements of novelty or originality, and inventive step or non-obviousness; requirements in many IP laws for protected subject-matter to be fixed in material form; and the frequently informal nature of TK and the customary laws and protocols that define ownership; concern that </w:t>
      </w:r>
      <w:r w:rsidRPr="001631A3">
        <w:rPr>
          <w:rStyle w:val="Emphasis"/>
          <w:rFonts w:asciiTheme="majorHAnsi" w:hAnsiTheme="majorHAnsi" w:cstheme="majorHAnsi"/>
        </w:rPr>
        <w:t xml:space="preserve">protection </w:t>
      </w:r>
      <w:r w:rsidRPr="001631A3">
        <w:rPr>
          <w:rStyle w:val="Emphasis"/>
          <w:rFonts w:asciiTheme="majorHAnsi" w:hAnsiTheme="majorHAnsi" w:cstheme="majorHAnsi"/>
          <w:highlight w:val="yellow"/>
        </w:rPr>
        <w:t>systems should correspond to a positive duty to</w:t>
      </w:r>
      <w:r w:rsidRPr="001631A3">
        <w:rPr>
          <w:rStyle w:val="Emphasis"/>
          <w:rFonts w:asciiTheme="majorHAnsi" w:hAnsiTheme="majorHAnsi" w:cstheme="majorHAnsi"/>
        </w:rPr>
        <w:t xml:space="preserve"> preserve and </w:t>
      </w:r>
      <w:r w:rsidRPr="001631A3">
        <w:rPr>
          <w:rStyle w:val="Emphasis"/>
          <w:rFonts w:asciiTheme="majorHAnsi" w:hAnsiTheme="majorHAnsi" w:cstheme="majorHAnsi"/>
          <w:highlight w:val="yellow"/>
        </w:rPr>
        <w:t>maintain TK</w:t>
      </w:r>
      <w:r w:rsidRPr="001631A3">
        <w:rPr>
          <w:rFonts w:asciiTheme="majorHAnsi" w:eastAsia="Times New Roman" w:hAnsiTheme="majorHAnsi" w:cstheme="majorHAnsi"/>
          <w:sz w:val="12"/>
        </w:rPr>
        <w:t xml:space="preserve">, </w:t>
      </w:r>
    </w:p>
    <w:p w14:paraId="72FAB4E4" w14:textId="77777777" w:rsidR="00E921FE" w:rsidRDefault="00E921FE" w:rsidP="00E921FE">
      <w:pPr>
        <w:spacing w:after="0" w:line="240" w:lineRule="auto"/>
        <w:rPr>
          <w:rFonts w:asciiTheme="majorHAnsi" w:eastAsia="Times New Roman" w:hAnsiTheme="majorHAnsi" w:cstheme="majorHAnsi"/>
          <w:sz w:val="12"/>
        </w:rPr>
      </w:pPr>
    </w:p>
    <w:p w14:paraId="16FA9697" w14:textId="77777777" w:rsidR="00E921FE" w:rsidRDefault="00E921FE" w:rsidP="00E921FE">
      <w:pPr>
        <w:spacing w:after="0" w:line="240" w:lineRule="auto"/>
        <w:rPr>
          <w:rFonts w:asciiTheme="majorHAnsi" w:eastAsia="Times New Roman" w:hAnsiTheme="majorHAnsi" w:cstheme="majorHAnsi"/>
          <w:sz w:val="12"/>
        </w:rPr>
      </w:pPr>
      <w:r>
        <w:rPr>
          <w:rFonts w:asciiTheme="majorHAnsi" w:eastAsia="Times New Roman" w:hAnsiTheme="majorHAnsi" w:cstheme="majorHAnsi"/>
          <w:sz w:val="12"/>
        </w:rPr>
        <w:t>XXXXXXXXX</w:t>
      </w:r>
    </w:p>
    <w:p w14:paraId="266FEEA8" w14:textId="77777777" w:rsidR="00E921FE" w:rsidRPr="001631A3" w:rsidRDefault="00E921FE" w:rsidP="00E921FE">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and not merely provide means to prevent unauthorized use; perceived tension between individualistic notions of IP rights and the sense of collective owner ship of TK; and limitations on the term of protection in IP systems (20 years in the case of patents).75 The second, is the application of the principle of </w:t>
      </w:r>
      <w:r w:rsidRPr="001631A3">
        <w:rPr>
          <w:rStyle w:val="Emphasis"/>
          <w:rFonts w:asciiTheme="majorHAnsi" w:hAnsiTheme="majorHAnsi" w:cstheme="majorHAnsi"/>
          <w:highlight w:val="yellow"/>
        </w:rPr>
        <w:t>prior informed consent</w:t>
      </w:r>
      <w:r w:rsidRPr="001631A3">
        <w:rPr>
          <w:rFonts w:asciiTheme="majorHAnsi" w:eastAsia="Times New Roman" w:hAnsiTheme="majorHAnsi" w:cstheme="majorHAnsi"/>
          <w:sz w:val="12"/>
        </w:rPr>
        <w:t xml:space="preserve"> (PIC). This </w:t>
      </w:r>
      <w:r w:rsidRPr="001631A3">
        <w:rPr>
          <w:rStyle w:val="Emphasis"/>
          <w:rFonts w:asciiTheme="majorHAnsi" w:hAnsiTheme="majorHAnsi" w:cstheme="majorHAnsi"/>
          <w:highlight w:val="yellow"/>
        </w:rPr>
        <w:t>enables a regulatory framework</w:t>
      </w:r>
      <w:r w:rsidRPr="001631A3">
        <w:rPr>
          <w:rFonts w:asciiTheme="majorHAnsi" w:eastAsia="Times New Roman" w:hAnsiTheme="majorHAnsi" w:cstheme="majorHAnsi"/>
          <w:sz w:val="12"/>
        </w:rPr>
        <w:t xml:space="preserve"> </w:t>
      </w:r>
      <w:proofErr w:type="gramStart"/>
      <w:r w:rsidRPr="001631A3">
        <w:rPr>
          <w:rFonts w:asciiTheme="majorHAnsi" w:eastAsia="Times New Roman" w:hAnsiTheme="majorHAnsi" w:cstheme="majorHAnsi"/>
          <w:sz w:val="12"/>
        </w:rPr>
        <w:t xml:space="preserve">so as </w:t>
      </w:r>
      <w:r w:rsidRPr="001631A3">
        <w:rPr>
          <w:rStyle w:val="Emphasis"/>
          <w:rFonts w:asciiTheme="majorHAnsi" w:hAnsiTheme="majorHAnsi" w:cstheme="majorHAnsi"/>
          <w:highlight w:val="yellow"/>
        </w:rPr>
        <w:t>to</w:t>
      </w:r>
      <w:proofErr w:type="gramEnd"/>
      <w:r w:rsidRPr="001631A3">
        <w:rPr>
          <w:rStyle w:val="Emphasis"/>
          <w:rFonts w:asciiTheme="majorHAnsi" w:hAnsiTheme="majorHAnsi" w:cstheme="majorHAnsi"/>
        </w:rPr>
        <w:t xml:space="preserve"> control the use of TK by third par ties and </w:t>
      </w:r>
      <w:r w:rsidRPr="001631A3">
        <w:rPr>
          <w:rStyle w:val="Emphasis"/>
          <w:rFonts w:asciiTheme="majorHAnsi" w:hAnsiTheme="majorHAnsi" w:cstheme="majorHAnsi"/>
          <w:highlight w:val="yellow"/>
        </w:rPr>
        <w:t>ensure a flow of benefits to</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highlight w:val="yellow"/>
        </w:rPr>
        <w:t>knowledge holders</w:t>
      </w:r>
      <w:r w:rsidRPr="001631A3">
        <w:rPr>
          <w:rStyle w:val="Emphasis"/>
          <w:rFonts w:asciiTheme="majorHAnsi" w:hAnsiTheme="majorHAnsi" w:cstheme="majorHAnsi"/>
        </w:rPr>
        <w:t>, in ways consistent with the collective nature of TK</w:t>
      </w:r>
      <w:r w:rsidRPr="001631A3">
        <w:rPr>
          <w:rFonts w:asciiTheme="majorHAnsi" w:eastAsia="Times New Roman" w:hAnsiTheme="majorHAnsi" w:cstheme="majorHAnsi"/>
          <w:sz w:val="12"/>
        </w:rPr>
        <w:t xml:space="preserve">. The third, is </w:t>
      </w:r>
      <w:r w:rsidRPr="001631A3">
        <w:rPr>
          <w:rStyle w:val="Emphasis"/>
          <w:rFonts w:asciiTheme="majorHAnsi" w:hAnsiTheme="majorHAnsi" w:cstheme="majorHAnsi"/>
          <w:highlight w:val="yellow"/>
        </w:rPr>
        <w:t>the compensatory liability approach</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 which </w:t>
      </w:r>
      <w:r w:rsidRPr="001631A3">
        <w:rPr>
          <w:rStyle w:val="Emphasis"/>
          <w:rFonts w:asciiTheme="majorHAnsi" w:hAnsiTheme="majorHAnsi" w:cstheme="majorHAnsi"/>
          <w:highlight w:val="yellow"/>
        </w:rPr>
        <w:t>would entitle TK holders to</w:t>
      </w:r>
      <w:r w:rsidRPr="001631A3">
        <w:rPr>
          <w:rFonts w:asciiTheme="majorHAnsi" w:eastAsia="Times New Roman" w:hAnsiTheme="majorHAnsi" w:cstheme="majorHAnsi"/>
          <w:sz w:val="12"/>
        </w:rPr>
        <w:t xml:space="preserve"> compensatory contributions from TK users who borrowed traditional know-how for industrial applications of their own during a specified </w:t>
      </w:r>
      <w:proofErr w:type="gramStart"/>
      <w:r w:rsidRPr="001631A3">
        <w:rPr>
          <w:rFonts w:asciiTheme="majorHAnsi" w:eastAsia="Times New Roman" w:hAnsiTheme="majorHAnsi" w:cstheme="majorHAnsi"/>
          <w:sz w:val="12"/>
        </w:rPr>
        <w:t>period of time</w:t>
      </w:r>
      <w:proofErr w:type="gramEnd"/>
      <w:r w:rsidRPr="001631A3">
        <w:rPr>
          <w:rFonts w:asciiTheme="majorHAnsi" w:eastAsia="Times New Roman" w:hAnsiTheme="majorHAnsi" w:cstheme="majorHAnsi"/>
          <w:sz w:val="12"/>
        </w:rPr>
        <w:t xml:space="preserve">. This would ensure that TK holders gain a share of the </w:t>
      </w:r>
      <w:r w:rsidRPr="001631A3">
        <w:rPr>
          <w:rStyle w:val="Emphasis"/>
          <w:rFonts w:asciiTheme="majorHAnsi" w:hAnsiTheme="majorHAnsi" w:cstheme="majorHAnsi"/>
          <w:highlight w:val="yellow"/>
        </w:rPr>
        <w:t>economic and moral rewards</w:t>
      </w:r>
      <w:r w:rsidRPr="001631A3">
        <w:rPr>
          <w:rStyle w:val="Emphasis"/>
          <w:rFonts w:asciiTheme="majorHAnsi" w:hAnsiTheme="majorHAnsi" w:cstheme="majorHAnsi"/>
        </w:rPr>
        <w:t xml:space="preserve"> resulting from exploitation of such knowledge</w:t>
      </w:r>
      <w:r w:rsidRPr="001631A3">
        <w:rPr>
          <w:rFonts w:asciiTheme="majorHAnsi" w:eastAsia="Times New Roman" w:hAnsiTheme="majorHAnsi" w:cstheme="majorHAnsi"/>
          <w:sz w:val="12"/>
        </w:rPr>
        <w:t xml:space="preserve"> and at the same time </w:t>
      </w:r>
      <w:proofErr w:type="gramStart"/>
      <w:r w:rsidRPr="001631A3">
        <w:rPr>
          <w:rFonts w:asciiTheme="majorHAnsi" w:eastAsia="Times New Roman" w:hAnsiTheme="majorHAnsi" w:cstheme="majorHAnsi"/>
          <w:sz w:val="12"/>
        </w:rPr>
        <w:t>con tribute</w:t>
      </w:r>
      <w:proofErr w:type="gramEnd"/>
      <w:r w:rsidRPr="001631A3">
        <w:rPr>
          <w:rFonts w:asciiTheme="majorHAnsi" w:eastAsia="Times New Roman" w:hAnsiTheme="majorHAnsi" w:cstheme="majorHAnsi"/>
          <w:sz w:val="12"/>
        </w:rPr>
        <w:t xml:space="preserve"> to ensuring access to such knowledge. The fourth, is repression of unfair competition. The law of unfair competition includes a wide range of remedies, including repression of misleading and </w:t>
      </w:r>
      <w:proofErr w:type="spellStart"/>
      <w:r w:rsidRPr="001631A3">
        <w:rPr>
          <w:rFonts w:asciiTheme="majorHAnsi" w:eastAsia="Times New Roman" w:hAnsiTheme="majorHAnsi" w:cstheme="majorHAnsi"/>
          <w:sz w:val="12"/>
        </w:rPr>
        <w:t>decep</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tive</w:t>
      </w:r>
      <w:proofErr w:type="spellEnd"/>
      <w:r w:rsidRPr="001631A3">
        <w:rPr>
          <w:rFonts w:asciiTheme="majorHAnsi" w:eastAsia="Times New Roman" w:hAnsiTheme="majorHAnsi" w:cstheme="majorHAnsi"/>
          <w:sz w:val="12"/>
        </w:rPr>
        <w:t xml:space="preserve"> trade practices, unjust enrichment, passing off, and taking of unfair com </w:t>
      </w:r>
      <w:proofErr w:type="spellStart"/>
      <w:r w:rsidRPr="001631A3">
        <w:rPr>
          <w:rFonts w:asciiTheme="majorHAnsi" w:eastAsia="Times New Roman" w:hAnsiTheme="majorHAnsi" w:cstheme="majorHAnsi"/>
          <w:sz w:val="12"/>
        </w:rPr>
        <w:t>mercial</w:t>
      </w:r>
      <w:proofErr w:type="spellEnd"/>
      <w:r w:rsidRPr="001631A3">
        <w:rPr>
          <w:rFonts w:asciiTheme="majorHAnsi" w:eastAsia="Times New Roman" w:hAnsiTheme="majorHAnsi" w:cstheme="majorHAnsi"/>
          <w:sz w:val="12"/>
        </w:rPr>
        <w:t xml:space="preserve"> advantage. The fifth, is recognition of customary laws and protocols, "which functions as a cross-cutting interface with local legal systems in all the above-mentioned tools".76 An African Model Law77 and the sui generis laws of Peru78 and the Philippines79 incorporate customary laws by reference to such laws. 7. Strategies and interim measures These then are the main legal principles and doctrines, which must be </w:t>
      </w:r>
      <w:proofErr w:type="spellStart"/>
      <w:r w:rsidRPr="001631A3">
        <w:rPr>
          <w:rFonts w:asciiTheme="majorHAnsi" w:eastAsia="Times New Roman" w:hAnsiTheme="majorHAnsi" w:cstheme="majorHAnsi"/>
          <w:sz w:val="12"/>
        </w:rPr>
        <w:t>consid</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ered</w:t>
      </w:r>
      <w:proofErr w:type="spellEnd"/>
      <w:r w:rsidRPr="001631A3">
        <w:rPr>
          <w:rFonts w:asciiTheme="majorHAnsi" w:eastAsia="Times New Roman" w:hAnsiTheme="majorHAnsi" w:cstheme="majorHAnsi"/>
          <w:sz w:val="12"/>
        </w:rPr>
        <w:t xml:space="preserve">. At the national level, several steps are vital in the search for a functioning and effective TK protection system. 75 Ibid., para. 21. 76 Ibid., para. 45. 77 African Model Law for Protection of the Rights of Local Communities, Farmers and Breeders and the regulation of access to Biological Resources, 2000. 78 See 'Efforts at Protecting Traditional Knowledge: The Experience of Peru', document prepared for WIPO Roundtable on Intellectual Property and Traditional Knowledge, Geneva, 1-2 November 1999. See also WIPO, Intellectual Property Needs and Expectations of Traditional Knowledge Holders. WIPO Report on Fact-finding Missions on Intellectual Property and Traditional Knowledge (1998-1999) Report of </w:t>
      </w:r>
      <w:proofErr w:type="gramStart"/>
      <w:r w:rsidRPr="001631A3">
        <w:rPr>
          <w:rFonts w:asciiTheme="majorHAnsi" w:eastAsia="Times New Roman" w:hAnsiTheme="majorHAnsi" w:cstheme="majorHAnsi"/>
          <w:sz w:val="12"/>
        </w:rPr>
        <w:t>Fact Finding</w:t>
      </w:r>
      <w:proofErr w:type="gramEnd"/>
      <w:r w:rsidRPr="001631A3">
        <w:rPr>
          <w:rFonts w:asciiTheme="majorHAnsi" w:eastAsia="Times New Roman" w:hAnsiTheme="majorHAnsi" w:cstheme="majorHAnsi"/>
          <w:sz w:val="12"/>
        </w:rPr>
        <w:t xml:space="preserve"> missions of the WIPO, Publication No. 768. ™ Philippines Executive Order, No. 247, 1995, Section 2(a). Policy objectives </w:t>
      </w:r>
      <w:proofErr w:type="gramStart"/>
      <w:r w:rsidRPr="001631A3">
        <w:rPr>
          <w:rFonts w:asciiTheme="majorHAnsi" w:eastAsia="Times New Roman" w:hAnsiTheme="majorHAnsi" w:cstheme="majorHAnsi"/>
          <w:sz w:val="12"/>
        </w:rPr>
        <w:t>have to</w:t>
      </w:r>
      <w:proofErr w:type="gramEnd"/>
      <w:r w:rsidRPr="001631A3">
        <w:rPr>
          <w:rFonts w:asciiTheme="majorHAnsi" w:eastAsia="Times New Roman" w:hAnsiTheme="majorHAnsi" w:cstheme="majorHAnsi"/>
          <w:sz w:val="12"/>
        </w:rPr>
        <w:t xml:space="preserve"> be clearly defined for any sui generis system. In the case of TK and TM, for example, </w:t>
      </w:r>
      <w:r w:rsidRPr="001631A3">
        <w:rPr>
          <w:rStyle w:val="Emphasis"/>
          <w:rFonts w:asciiTheme="majorHAnsi" w:hAnsiTheme="majorHAnsi" w:cstheme="majorHAnsi"/>
          <w:highlight w:val="yellow"/>
        </w:rPr>
        <w:t>the following objectives could be considered</w:t>
      </w:r>
      <w:r w:rsidRPr="001631A3">
        <w:rPr>
          <w:rStyle w:val="Emphasis"/>
          <w:rFonts w:asciiTheme="majorHAnsi" w:hAnsiTheme="majorHAnsi" w:cstheme="majorHAnsi"/>
        </w:rPr>
        <w:t xml:space="preserve">: - to create </w:t>
      </w:r>
      <w:r w:rsidRPr="001631A3">
        <w:rPr>
          <w:rStyle w:val="Emphasis"/>
          <w:rFonts w:asciiTheme="majorHAnsi" w:hAnsiTheme="majorHAnsi" w:cstheme="majorHAnsi"/>
          <w:highlight w:val="yellow"/>
        </w:rPr>
        <w:t>an appropriate system for access</w:t>
      </w:r>
      <w:r w:rsidRPr="001631A3">
        <w:rPr>
          <w:rStyle w:val="Emphasis"/>
          <w:rFonts w:asciiTheme="majorHAnsi" w:hAnsiTheme="majorHAnsi" w:cstheme="majorHAnsi"/>
        </w:rPr>
        <w:t xml:space="preserve"> to TK - to ensure fair and </w:t>
      </w:r>
      <w:r w:rsidRPr="001631A3">
        <w:rPr>
          <w:rStyle w:val="Emphasis"/>
          <w:rFonts w:asciiTheme="majorHAnsi" w:hAnsiTheme="majorHAnsi" w:cstheme="majorHAnsi"/>
          <w:highlight w:val="yellow"/>
        </w:rPr>
        <w:t>equitable benefit-sharing</w:t>
      </w:r>
      <w:r w:rsidRPr="001631A3">
        <w:rPr>
          <w:rStyle w:val="Emphasis"/>
          <w:rFonts w:asciiTheme="majorHAnsi" w:hAnsiTheme="majorHAnsi" w:cstheme="majorHAnsi"/>
        </w:rPr>
        <w:t xml:space="preserve"> for TK - to promote </w:t>
      </w:r>
      <w:r w:rsidRPr="001631A3">
        <w:rPr>
          <w:rStyle w:val="Emphasis"/>
          <w:rFonts w:asciiTheme="majorHAnsi" w:hAnsiTheme="majorHAnsi" w:cstheme="majorHAnsi"/>
          <w:highlight w:val="yellow"/>
        </w:rPr>
        <w:t xml:space="preserve">respect, preservation, wider </w:t>
      </w:r>
      <w:proofErr w:type="gramStart"/>
      <w:r w:rsidRPr="001631A3">
        <w:rPr>
          <w:rStyle w:val="Emphasis"/>
          <w:rFonts w:asciiTheme="majorHAnsi" w:hAnsiTheme="majorHAnsi" w:cstheme="majorHAnsi"/>
          <w:highlight w:val="yellow"/>
        </w:rPr>
        <w:t>application</w:t>
      </w:r>
      <w:proofErr w:type="gramEnd"/>
      <w:r w:rsidRPr="001631A3">
        <w:rPr>
          <w:rStyle w:val="Emphasis"/>
          <w:rFonts w:asciiTheme="majorHAnsi" w:hAnsiTheme="majorHAnsi" w:cstheme="majorHAnsi"/>
          <w:highlight w:val="yellow"/>
        </w:rPr>
        <w:t xml:space="preserve"> and development of TK</w:t>
      </w:r>
      <w:r w:rsidRPr="001631A3">
        <w:rPr>
          <w:rStyle w:val="Emphasis"/>
          <w:rFonts w:asciiTheme="majorHAnsi" w:hAnsiTheme="majorHAnsi" w:cstheme="majorHAnsi"/>
        </w:rPr>
        <w:t xml:space="preserve"> - to provide </w:t>
      </w:r>
      <w:r w:rsidRPr="001631A3">
        <w:rPr>
          <w:rStyle w:val="Emphasis"/>
          <w:rFonts w:asciiTheme="majorHAnsi" w:hAnsiTheme="majorHAnsi" w:cstheme="majorHAnsi"/>
          <w:highlight w:val="yellow"/>
        </w:rPr>
        <w:t>mechanisms for the enforcement of rights of TK holders</w:t>
      </w:r>
      <w:r w:rsidRPr="001631A3">
        <w:rPr>
          <w:rStyle w:val="Emphasis"/>
          <w:rFonts w:asciiTheme="majorHAnsi" w:hAnsiTheme="majorHAnsi" w:cstheme="majorHAnsi"/>
        </w:rPr>
        <w:t xml:space="preserve">; and - to improve </w:t>
      </w:r>
      <w:r w:rsidRPr="001631A3">
        <w:rPr>
          <w:rStyle w:val="Emphasis"/>
          <w:rFonts w:asciiTheme="majorHAnsi" w:hAnsiTheme="majorHAnsi" w:cstheme="majorHAnsi"/>
          <w:highlight w:val="yellow"/>
        </w:rPr>
        <w:t>the quality of TK-based products</w:t>
      </w:r>
      <w:r w:rsidRPr="001631A3">
        <w:rPr>
          <w:rStyle w:val="Emphasis"/>
          <w:rFonts w:asciiTheme="majorHAnsi" w:hAnsiTheme="majorHAnsi" w:cstheme="majorHAnsi"/>
        </w:rPr>
        <w:t xml:space="preserve"> and remove low quality </w:t>
      </w:r>
      <w:proofErr w:type="spellStart"/>
      <w:r w:rsidRPr="001631A3">
        <w:rPr>
          <w:rStyle w:val="Emphasis"/>
          <w:rFonts w:asciiTheme="majorHAnsi" w:hAnsiTheme="majorHAnsi" w:cstheme="majorHAnsi"/>
        </w:rPr>
        <w:t>tra</w:t>
      </w:r>
      <w:proofErr w:type="spellEnd"/>
      <w:r w:rsidRPr="001631A3">
        <w:rPr>
          <w:rStyle w:val="Emphasis"/>
          <w:rFonts w:asciiTheme="majorHAnsi" w:hAnsiTheme="majorHAnsi" w:cstheme="majorHAnsi"/>
        </w:rPr>
        <w:t xml:space="preserve"> </w:t>
      </w:r>
      <w:proofErr w:type="spellStart"/>
      <w:r w:rsidRPr="001631A3">
        <w:rPr>
          <w:rStyle w:val="Emphasis"/>
          <w:rFonts w:asciiTheme="majorHAnsi" w:hAnsiTheme="majorHAnsi" w:cstheme="majorHAnsi"/>
        </w:rPr>
        <w:t>ditional</w:t>
      </w:r>
      <w:proofErr w:type="spellEnd"/>
      <w:r w:rsidRPr="001631A3">
        <w:rPr>
          <w:rStyle w:val="Emphasis"/>
          <w:rFonts w:asciiTheme="majorHAnsi" w:hAnsiTheme="majorHAnsi" w:cstheme="majorHAnsi"/>
        </w:rPr>
        <w:t xml:space="preserve"> medicine</w:t>
      </w:r>
      <w:r w:rsidRPr="001631A3">
        <w:rPr>
          <w:rFonts w:asciiTheme="majorHAnsi" w:eastAsia="Times New Roman" w:hAnsiTheme="majorHAnsi" w:cstheme="majorHAnsi"/>
          <w:sz w:val="12"/>
        </w:rPr>
        <w:t xml:space="preserve">. (ii) The scope of the subject matter </w:t>
      </w:r>
      <w:proofErr w:type="gramStart"/>
      <w:r w:rsidRPr="001631A3">
        <w:rPr>
          <w:rFonts w:asciiTheme="majorHAnsi" w:eastAsia="Times New Roman" w:hAnsiTheme="majorHAnsi" w:cstheme="majorHAnsi"/>
          <w:sz w:val="12"/>
        </w:rPr>
        <w:t>has to</w:t>
      </w:r>
      <w:proofErr w:type="gramEnd"/>
      <w:r w:rsidRPr="001631A3">
        <w:rPr>
          <w:rFonts w:asciiTheme="majorHAnsi" w:eastAsia="Times New Roman" w:hAnsiTheme="majorHAnsi" w:cstheme="majorHAnsi"/>
          <w:sz w:val="12"/>
        </w:rPr>
        <w:t xml:space="preserve"> be defined and eligible for TK pro </w:t>
      </w:r>
      <w:proofErr w:type="spellStart"/>
      <w:r w:rsidRPr="001631A3">
        <w:rPr>
          <w:rFonts w:asciiTheme="majorHAnsi" w:eastAsia="Times New Roman" w:hAnsiTheme="majorHAnsi" w:cstheme="majorHAnsi"/>
          <w:sz w:val="12"/>
        </w:rPr>
        <w:t>tection</w:t>
      </w:r>
      <w:proofErr w:type="spellEnd"/>
      <w:r w:rsidRPr="001631A3">
        <w:rPr>
          <w:rFonts w:asciiTheme="majorHAnsi" w:eastAsia="Times New Roman" w:hAnsiTheme="majorHAnsi" w:cstheme="majorHAnsi"/>
          <w:sz w:val="12"/>
        </w:rPr>
        <w:t xml:space="preserve">. The use of appropriate terms and criteria for eligibility </w:t>
      </w:r>
      <w:proofErr w:type="gramStart"/>
      <w:r w:rsidRPr="001631A3">
        <w:rPr>
          <w:rFonts w:asciiTheme="majorHAnsi" w:eastAsia="Times New Roman" w:hAnsiTheme="majorHAnsi" w:cstheme="majorHAnsi"/>
          <w:sz w:val="12"/>
        </w:rPr>
        <w:t>has to</w:t>
      </w:r>
      <w:proofErr w:type="gramEnd"/>
      <w:r w:rsidRPr="001631A3">
        <w:rPr>
          <w:rFonts w:asciiTheme="majorHAnsi" w:eastAsia="Times New Roman" w:hAnsiTheme="majorHAnsi" w:cstheme="majorHAnsi"/>
          <w:sz w:val="12"/>
        </w:rPr>
        <w:t xml:space="preserve"> be clearly spelled out. (iii) Formal requirements for acquisition of rights need to be established. For example, </w:t>
      </w:r>
      <w:r w:rsidRPr="001631A3">
        <w:rPr>
          <w:rStyle w:val="Emphasis"/>
          <w:rFonts w:asciiTheme="majorHAnsi" w:hAnsiTheme="majorHAnsi" w:cstheme="majorHAnsi"/>
        </w:rPr>
        <w:t xml:space="preserve">TK </w:t>
      </w:r>
      <w:r w:rsidRPr="001631A3">
        <w:rPr>
          <w:rStyle w:val="Emphasis"/>
          <w:rFonts w:asciiTheme="majorHAnsi" w:hAnsiTheme="majorHAnsi" w:cstheme="majorHAnsi"/>
          <w:highlight w:val="yellow"/>
        </w:rPr>
        <w:t>protection may be automatic</w:t>
      </w:r>
      <w:r w:rsidRPr="001631A3">
        <w:rPr>
          <w:rFonts w:asciiTheme="majorHAnsi" w:eastAsia="Times New Roman" w:hAnsiTheme="majorHAnsi" w:cstheme="majorHAnsi"/>
          <w:sz w:val="12"/>
        </w:rPr>
        <w:t xml:space="preserve"> (as in copyright protection which is automatic upon creation of the work) </w:t>
      </w:r>
      <w:r w:rsidRPr="001631A3">
        <w:rPr>
          <w:rStyle w:val="Emphasis"/>
          <w:rFonts w:asciiTheme="majorHAnsi" w:hAnsiTheme="majorHAnsi" w:cstheme="majorHAnsi"/>
        </w:rPr>
        <w:t>or</w:t>
      </w:r>
      <w:r w:rsidRPr="001631A3">
        <w:rPr>
          <w:rFonts w:asciiTheme="majorHAnsi" w:eastAsia="Times New Roman" w:hAnsiTheme="majorHAnsi" w:cstheme="majorHAnsi"/>
          <w:sz w:val="12"/>
        </w:rPr>
        <w:t xml:space="preserve"> a </w:t>
      </w:r>
      <w:r w:rsidRPr="001631A3">
        <w:rPr>
          <w:rStyle w:val="Emphasis"/>
          <w:rFonts w:asciiTheme="majorHAnsi" w:hAnsiTheme="majorHAnsi" w:cstheme="majorHAnsi"/>
        </w:rPr>
        <w:t>formal</w:t>
      </w:r>
      <w:r w:rsidRPr="001631A3">
        <w:rPr>
          <w:rFonts w:asciiTheme="majorHAnsi" w:eastAsia="Times New Roman" w:hAnsiTheme="majorHAnsi" w:cstheme="majorHAnsi"/>
          <w:sz w:val="12"/>
        </w:rPr>
        <w:t xml:space="preserve"> step may be required, such as registering the TK before protection becomes effective (as in the case of a trademark). (iv) Substantive criteria for eligibility must be established. For example, in Panama's sui generis law, only elements of TK that remain 'traditional', that is </w:t>
      </w:r>
      <w:proofErr w:type="spellStart"/>
      <w:r w:rsidRPr="001631A3">
        <w:rPr>
          <w:rFonts w:asciiTheme="majorHAnsi" w:eastAsia="Times New Roman" w:hAnsiTheme="majorHAnsi" w:cstheme="majorHAnsi"/>
          <w:sz w:val="12"/>
        </w:rPr>
        <w:t>intrin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sically</w:t>
      </w:r>
      <w:proofErr w:type="spellEnd"/>
      <w:r w:rsidRPr="001631A3">
        <w:rPr>
          <w:rFonts w:asciiTheme="majorHAnsi" w:eastAsia="Times New Roman" w:hAnsiTheme="majorHAnsi" w:cstheme="majorHAnsi"/>
          <w:sz w:val="12"/>
        </w:rPr>
        <w:t xml:space="preserve"> linked to the community that has originated them, would be pro </w:t>
      </w:r>
      <w:proofErr w:type="spellStart"/>
      <w:r w:rsidRPr="001631A3">
        <w:rPr>
          <w:rFonts w:asciiTheme="majorHAnsi" w:eastAsia="Times New Roman" w:hAnsiTheme="majorHAnsi" w:cstheme="majorHAnsi"/>
          <w:sz w:val="12"/>
        </w:rPr>
        <w:t>tected</w:t>
      </w:r>
      <w:proofErr w:type="spellEnd"/>
      <w:r w:rsidRPr="001631A3">
        <w:rPr>
          <w:rFonts w:asciiTheme="majorHAnsi" w:eastAsia="Times New Roman" w:hAnsiTheme="majorHAnsi" w:cstheme="majorHAnsi"/>
          <w:sz w:val="12"/>
        </w:rPr>
        <w:t xml:space="preserve"> under the sui generis system.80 (v) The nature of rights in TK conferred depends on the legal doctrine or com bination of doctrines used for protection (vi) The scope of rights will determine the degree of control, which the right holder will be able to exercise. Potential rights may include prevention of unauthorized access to protected TK, unauthorized commercial use of such TK, third party claims over protected TK and so on. (vii) Determination of the custodians or beneficiaries. Does an individual or the community own the TK? Is TK understood in the national context to refer to a collective product? This may then dictate the granting of collective rights and not to individuals. On the other hand, distinctive right holders may not be necessary, as </w:t>
      </w:r>
      <w:r w:rsidRPr="001631A3">
        <w:rPr>
          <w:rStyle w:val="Emphasis"/>
          <w:rFonts w:asciiTheme="majorHAnsi" w:hAnsiTheme="majorHAnsi" w:cstheme="majorHAnsi"/>
        </w:rPr>
        <w:t>collective marks and certification marks may be protected on behalf of a group of beneficiaries</w:t>
      </w:r>
      <w:r w:rsidRPr="001631A3">
        <w:rPr>
          <w:rFonts w:asciiTheme="majorHAnsi" w:eastAsia="Times New Roman" w:hAnsiTheme="majorHAnsi" w:cstheme="majorHAnsi"/>
          <w:sz w:val="12"/>
        </w:rPr>
        <w:t xml:space="preserve">. (viii) Expiration and loss of rights. The duration of rights, normally a key issue, may be problematic, as </w:t>
      </w:r>
      <w:r w:rsidRPr="001631A3">
        <w:rPr>
          <w:rStyle w:val="Emphasis"/>
          <w:rFonts w:asciiTheme="majorHAnsi" w:hAnsiTheme="majorHAnsi" w:cstheme="majorHAnsi"/>
          <w:highlight w:val="yellow"/>
        </w:rPr>
        <w:t>sui generis systems</w:t>
      </w:r>
      <w:r w:rsidRPr="001631A3">
        <w:rPr>
          <w:rStyle w:val="Emphasis"/>
          <w:rFonts w:asciiTheme="majorHAnsi" w:hAnsiTheme="majorHAnsi" w:cstheme="majorHAnsi"/>
        </w:rPr>
        <w:t xml:space="preserve"> sometimes </w:t>
      </w:r>
      <w:r w:rsidRPr="001631A3">
        <w:rPr>
          <w:rStyle w:val="Emphasis"/>
          <w:rFonts w:asciiTheme="majorHAnsi" w:hAnsiTheme="majorHAnsi" w:cstheme="majorHAnsi"/>
          <w:highlight w:val="yellow"/>
        </w:rPr>
        <w:t>do not contain</w:t>
      </w:r>
      <w:r w:rsidRPr="001631A3">
        <w:rPr>
          <w:rFonts w:asciiTheme="majorHAnsi" w:eastAsia="Times New Roman" w:hAnsiTheme="majorHAnsi" w:cstheme="majorHAnsi"/>
          <w:sz w:val="12"/>
        </w:rPr>
        <w:t xml:space="preserve"> expiration and </w:t>
      </w:r>
      <w:r w:rsidRPr="001631A3">
        <w:rPr>
          <w:rStyle w:val="Emphasis"/>
          <w:rFonts w:asciiTheme="majorHAnsi" w:hAnsiTheme="majorHAnsi" w:cstheme="majorHAnsi"/>
          <w:highlight w:val="yellow"/>
        </w:rPr>
        <w:t>loss of rights provisions</w:t>
      </w:r>
      <w:r w:rsidRPr="001631A3">
        <w:rPr>
          <w:rFonts w:asciiTheme="majorHAnsi" w:eastAsia="Times New Roman" w:hAnsiTheme="majorHAnsi" w:cstheme="majorHAnsi"/>
          <w:sz w:val="12"/>
        </w:rPr>
        <w:t xml:space="preserve">. Article 23 of the African Model Law states that community intellectual rights "shall at all times remain inalienable".8' (ix) Sanctions and enforcement. Appropriate mechanisms will need to be devised. Ley de </w:t>
      </w:r>
      <w:proofErr w:type="spellStart"/>
      <w:r w:rsidRPr="001631A3">
        <w:rPr>
          <w:rFonts w:asciiTheme="majorHAnsi" w:eastAsia="Times New Roman" w:hAnsiTheme="majorHAnsi" w:cstheme="majorHAnsi"/>
          <w:sz w:val="12"/>
        </w:rPr>
        <w:t>Propiedad</w:t>
      </w:r>
      <w:proofErr w:type="spellEnd"/>
      <w:r w:rsidRPr="001631A3">
        <w:rPr>
          <w:rFonts w:asciiTheme="majorHAnsi" w:eastAsia="Times New Roman" w:hAnsiTheme="majorHAnsi" w:cstheme="majorHAnsi"/>
          <w:sz w:val="12"/>
        </w:rPr>
        <w:t xml:space="preserve"> Intellectual </w:t>
      </w:r>
      <w:proofErr w:type="spellStart"/>
      <w:r w:rsidRPr="001631A3">
        <w:rPr>
          <w:rFonts w:asciiTheme="majorHAnsi" w:eastAsia="Times New Roman" w:hAnsiTheme="majorHAnsi" w:cstheme="majorHAnsi"/>
          <w:sz w:val="12"/>
        </w:rPr>
        <w:t>Indigena</w:t>
      </w:r>
      <w:proofErr w:type="spellEnd"/>
      <w:r w:rsidRPr="001631A3">
        <w:rPr>
          <w:rFonts w:asciiTheme="majorHAnsi" w:eastAsia="Times New Roman" w:hAnsiTheme="majorHAnsi" w:cstheme="majorHAnsi"/>
          <w:sz w:val="12"/>
        </w:rPr>
        <w:t xml:space="preserve">, Ley No. 20 (26 June 2000). African Model Law, supra note 77. </w:t>
      </w:r>
      <w:r w:rsidRPr="001631A3">
        <w:rPr>
          <w:rStyle w:val="Emphasis"/>
          <w:rFonts w:asciiTheme="majorHAnsi" w:hAnsiTheme="majorHAnsi" w:cstheme="majorHAnsi"/>
          <w:highlight w:val="yellow"/>
        </w:rPr>
        <w:t>Defensive protection</w:t>
      </w:r>
      <w:r w:rsidRPr="001631A3">
        <w:rPr>
          <w:rFonts w:asciiTheme="majorHAnsi" w:eastAsia="Times New Roman" w:hAnsiTheme="majorHAnsi" w:cstheme="majorHAnsi"/>
          <w:sz w:val="12"/>
        </w:rPr>
        <w:t xml:space="preserve">. This </w:t>
      </w:r>
      <w:r w:rsidRPr="001631A3">
        <w:rPr>
          <w:rStyle w:val="Emphasis"/>
          <w:rFonts w:asciiTheme="majorHAnsi" w:hAnsiTheme="majorHAnsi" w:cstheme="majorHAnsi"/>
        </w:rPr>
        <w:t>involves</w:t>
      </w:r>
      <w:r w:rsidRPr="001631A3">
        <w:rPr>
          <w:rFonts w:asciiTheme="majorHAnsi" w:eastAsia="Times New Roman" w:hAnsiTheme="majorHAnsi" w:cstheme="majorHAnsi"/>
          <w:sz w:val="12"/>
        </w:rPr>
        <w:t xml:space="preserve">, for example, </w:t>
      </w:r>
      <w:r w:rsidRPr="001631A3">
        <w:rPr>
          <w:rStyle w:val="Emphasis"/>
          <w:rFonts w:asciiTheme="majorHAnsi" w:hAnsiTheme="majorHAnsi" w:cstheme="majorHAnsi"/>
          <w:highlight w:val="yellow"/>
        </w:rPr>
        <w:t>the publication of TK</w:t>
      </w:r>
      <w:r w:rsidRPr="001631A3">
        <w:rPr>
          <w:rFonts w:asciiTheme="majorHAnsi" w:eastAsia="Times New Roman" w:hAnsiTheme="majorHAnsi" w:cstheme="majorHAnsi"/>
          <w:sz w:val="12"/>
        </w:rPr>
        <w:t xml:space="preserve"> on a digital database, </w:t>
      </w:r>
      <w:proofErr w:type="gramStart"/>
      <w:r w:rsidRPr="001631A3">
        <w:rPr>
          <w:rFonts w:asciiTheme="majorHAnsi" w:eastAsia="Times New Roman" w:hAnsiTheme="majorHAnsi" w:cstheme="majorHAnsi"/>
          <w:sz w:val="12"/>
        </w:rPr>
        <w:t xml:space="preserve">so as </w:t>
      </w:r>
      <w:r w:rsidRPr="001631A3">
        <w:rPr>
          <w:rStyle w:val="Emphasis"/>
          <w:rFonts w:asciiTheme="majorHAnsi" w:hAnsiTheme="majorHAnsi" w:cstheme="majorHAnsi"/>
          <w:highlight w:val="yellow"/>
        </w:rPr>
        <w:t>to</w:t>
      </w:r>
      <w:proofErr w:type="gramEnd"/>
      <w:r w:rsidRPr="001631A3">
        <w:rPr>
          <w:rFonts w:asciiTheme="majorHAnsi" w:eastAsia="Times New Roman" w:hAnsiTheme="majorHAnsi" w:cstheme="majorHAnsi"/>
          <w:sz w:val="12"/>
        </w:rPr>
        <w:t xml:space="preserve"> record that a particular community has been using that knowledge. This may </w:t>
      </w:r>
      <w:r w:rsidRPr="001631A3">
        <w:rPr>
          <w:rStyle w:val="Emphasis"/>
          <w:rFonts w:asciiTheme="majorHAnsi" w:hAnsiTheme="majorHAnsi" w:cstheme="majorHAnsi"/>
          <w:highlight w:val="yellow"/>
        </w:rPr>
        <w:t>avoid</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misguided</w:t>
      </w:r>
      <w:r w:rsidRPr="001631A3">
        <w:rPr>
          <w:rStyle w:val="Emphasis"/>
          <w:rFonts w:asciiTheme="majorHAnsi" w:hAnsiTheme="majorHAnsi" w:cstheme="majorHAnsi"/>
        </w:rPr>
        <w:t xml:space="preserve"> grant of </w:t>
      </w:r>
      <w:r w:rsidRPr="001631A3">
        <w:rPr>
          <w:rStyle w:val="Emphasis"/>
          <w:rFonts w:asciiTheme="majorHAnsi" w:hAnsiTheme="majorHAnsi" w:cstheme="majorHAnsi"/>
          <w:highlight w:val="yellow"/>
        </w:rPr>
        <w:t>patents</w:t>
      </w:r>
      <w:r w:rsidRPr="001631A3">
        <w:rPr>
          <w:rFonts w:asciiTheme="majorHAnsi" w:eastAsia="Times New Roman" w:hAnsiTheme="majorHAnsi" w:cstheme="majorHAnsi"/>
          <w:sz w:val="12"/>
        </w:rPr>
        <w:t xml:space="preserve"> men </w:t>
      </w:r>
      <w:proofErr w:type="spellStart"/>
      <w:r w:rsidRPr="001631A3">
        <w:rPr>
          <w:rFonts w:asciiTheme="majorHAnsi" w:eastAsia="Times New Roman" w:hAnsiTheme="majorHAnsi" w:cstheme="majorHAnsi"/>
          <w:sz w:val="12"/>
        </w:rPr>
        <w:t>tioned</w:t>
      </w:r>
      <w:proofErr w:type="spellEnd"/>
      <w:r w:rsidRPr="001631A3">
        <w:rPr>
          <w:rFonts w:asciiTheme="majorHAnsi" w:eastAsia="Times New Roman" w:hAnsiTheme="majorHAnsi" w:cstheme="majorHAnsi"/>
          <w:sz w:val="12"/>
        </w:rPr>
        <w:t xml:space="preserve"> above. (xi) Linkages with benefit sharing schemes. As some TK is closely related to biological and genetic resources, such as when these resources are linked with traditional ways of life, </w:t>
      </w:r>
      <w:r w:rsidRPr="001631A3">
        <w:rPr>
          <w:rStyle w:val="Emphasis"/>
          <w:rFonts w:asciiTheme="majorHAnsi" w:hAnsiTheme="majorHAnsi" w:cstheme="majorHAnsi"/>
        </w:rPr>
        <w:t>regulation of access to biological resources may serve as a basis for protection of TK</w:t>
      </w:r>
      <w:r w:rsidRPr="001631A3">
        <w:rPr>
          <w:rFonts w:asciiTheme="majorHAnsi" w:eastAsia="Times New Roman" w:hAnsiTheme="majorHAnsi" w:cstheme="majorHAnsi"/>
          <w:sz w:val="12"/>
        </w:rPr>
        <w:t xml:space="preserve">. In this regard, related </w:t>
      </w:r>
      <w:proofErr w:type="spellStart"/>
      <w:r w:rsidRPr="001631A3">
        <w:rPr>
          <w:rFonts w:asciiTheme="majorHAnsi" w:eastAsia="Times New Roman" w:hAnsiTheme="majorHAnsi" w:cstheme="majorHAnsi"/>
          <w:sz w:val="12"/>
        </w:rPr>
        <w:t>conven</w:t>
      </w:r>
      <w:proofErr w:type="spellEnd"/>
      <w:r w:rsidRPr="001631A3">
        <w:rPr>
          <w:rFonts w:asciiTheme="majorHAnsi" w:eastAsia="Times New Roman" w:hAnsiTheme="majorHAnsi" w:cstheme="majorHAnsi"/>
          <w:sz w:val="12"/>
        </w:rPr>
        <w:t xml:space="preserve"> </w:t>
      </w:r>
      <w:proofErr w:type="spellStart"/>
      <w:r w:rsidRPr="001631A3">
        <w:rPr>
          <w:rFonts w:asciiTheme="majorHAnsi" w:eastAsia="Times New Roman" w:hAnsiTheme="majorHAnsi" w:cstheme="majorHAnsi"/>
          <w:sz w:val="12"/>
        </w:rPr>
        <w:t>tions</w:t>
      </w:r>
      <w:proofErr w:type="spellEnd"/>
      <w:r w:rsidRPr="001631A3">
        <w:rPr>
          <w:rFonts w:asciiTheme="majorHAnsi" w:eastAsia="Times New Roman" w:hAnsiTheme="majorHAnsi" w:cstheme="majorHAnsi"/>
          <w:sz w:val="12"/>
        </w:rPr>
        <w:t xml:space="preserve"> such as the CBD will have to be closely studied</w:t>
      </w:r>
    </w:p>
    <w:p w14:paraId="39699FFA" w14:textId="0048855B" w:rsidR="00600177" w:rsidRDefault="00600177" w:rsidP="00E921FE">
      <w:pPr>
        <w:pStyle w:val="Heading4"/>
      </w:pPr>
      <w:r>
        <w:lastRenderedPageBreak/>
        <w:t>XXXXXX</w:t>
      </w:r>
    </w:p>
    <w:p w14:paraId="5E2AF799" w14:textId="77C0C59A" w:rsidR="00E921FE" w:rsidRDefault="00E921FE" w:rsidP="00E921FE">
      <w:pPr>
        <w:pStyle w:val="Heading4"/>
      </w:pPr>
      <w:r>
        <w:t xml:space="preserve">Double bind: either the </w:t>
      </w:r>
      <w:proofErr w:type="spellStart"/>
      <w:r>
        <w:t>squo</w:t>
      </w:r>
      <w:proofErr w:type="spellEnd"/>
      <w:r>
        <w:t xml:space="preserve"> solves or the </w:t>
      </w:r>
      <w:proofErr w:type="spellStart"/>
      <w:r>
        <w:t>aff</w:t>
      </w:r>
      <w:proofErr w:type="spellEnd"/>
      <w:r>
        <w:t xml:space="preserve"> can’t because of circumvention. IP stars ‘18</w:t>
      </w:r>
    </w:p>
    <w:p w14:paraId="31699B39" w14:textId="77777777" w:rsidR="00E921FE" w:rsidRPr="00B27147" w:rsidRDefault="00E921FE" w:rsidP="00E921FE">
      <w:r>
        <w:t>IP Stars</w:t>
      </w:r>
      <w:r w:rsidRPr="00B27147">
        <w:t>, 6-1-2018, "The fight against biopiracy and the Nagoya Protocol," No Publication, https://www.ipstars.com/NewsAndAnalysis/The-fight-against-biopiracy-and-the-Nagoya-Protocol/Index/3957</w:t>
      </w:r>
    </w:p>
    <w:p w14:paraId="3B74B01A" w14:textId="77777777" w:rsidR="00E921FE" w:rsidRDefault="00E921FE" w:rsidP="00E921FE">
      <w:pPr>
        <w:rPr>
          <w:sz w:val="12"/>
        </w:rPr>
      </w:pPr>
      <w:r w:rsidRPr="00B27147">
        <w:rPr>
          <w:rStyle w:val="StyleUnderline"/>
          <w:highlight w:val="yellow"/>
        </w:rPr>
        <w:t>In 1992, the Rio Convention on Biodiversity set the goal of fighting</w:t>
      </w:r>
      <w:r w:rsidRPr="00B27147">
        <w:rPr>
          <w:rStyle w:val="StyleUnderline"/>
        </w:rPr>
        <w:t xml:space="preserve"> practices known as </w:t>
      </w:r>
      <w:r w:rsidRPr="00B27147">
        <w:rPr>
          <w:rStyle w:val="StyleUnderline"/>
          <w:highlight w:val="yellow"/>
        </w:rPr>
        <w:t>biopiracy</w:t>
      </w:r>
      <w:r w:rsidRPr="00B27147">
        <w:rPr>
          <w:rStyle w:val="StyleUnderline"/>
        </w:rPr>
        <w:t xml:space="preserve"> and which are generally seen in developing countries</w:t>
      </w:r>
      <w:r w:rsidRPr="00B27147">
        <w:rPr>
          <w:sz w:val="12"/>
        </w:rPr>
        <w:t xml:space="preserve">. </w:t>
      </w:r>
      <w:r w:rsidRPr="00B27147">
        <w:rPr>
          <w:rStyle w:val="StyleUnderline"/>
        </w:rPr>
        <w:t>These involve identifying certain genetic resources of a country and indigenous traditional knowledge that may be linked to their use, developing them, protecting them through patents and extracting commercial gain without any benefit to the indigenous populations in question</w:t>
      </w:r>
      <w:r w:rsidRPr="00B27147">
        <w:rPr>
          <w:rStyle w:val="StyleUnderline"/>
          <w:highlight w:val="yellow"/>
        </w:rPr>
        <w:t>. The </w:t>
      </w:r>
      <w:hyperlink r:id="rId13" w:history="1">
        <w:r w:rsidRPr="00B27147">
          <w:rPr>
            <w:rStyle w:val="StyleUnderline"/>
            <w:highlight w:val="yellow"/>
          </w:rPr>
          <w:t>Nagoya Protocol</w:t>
        </w:r>
      </w:hyperlink>
      <w:r w:rsidRPr="00B27147">
        <w:rPr>
          <w:rStyle w:val="StyleUnderline"/>
        </w:rPr>
        <w:t>, an extension of the Rio Convention, </w:t>
      </w:r>
      <w:r w:rsidRPr="00B27147">
        <w:rPr>
          <w:rStyle w:val="StyleUnderline"/>
          <w:highlight w:val="yellow"/>
        </w:rPr>
        <w:t>enshrines a move</w:t>
      </w:r>
      <w:r w:rsidRPr="00B27147">
        <w:rPr>
          <w:rStyle w:val="StyleUnderline"/>
        </w:rPr>
        <w:t xml:space="preserve"> from mere declarations of intent </w:t>
      </w:r>
      <w:r w:rsidRPr="00B27147">
        <w:rPr>
          <w:rStyle w:val="StyleUnderline"/>
          <w:highlight w:val="yellow"/>
        </w:rPr>
        <w:t>to concrete measure</w:t>
      </w:r>
      <w:r w:rsidRPr="00B27147">
        <w:rPr>
          <w:rStyle w:val="StyleUnderline"/>
        </w:rPr>
        <w:t>s.  </w:t>
      </w:r>
      <w:r w:rsidRPr="00B27147">
        <w:rPr>
          <w:sz w:val="12"/>
        </w:rPr>
        <w:t xml:space="preserve"> ¶</w:t>
      </w:r>
      <w:r w:rsidRPr="00B27147">
        <w:rPr>
          <w:rStyle w:val="StyleUnderline"/>
        </w:rPr>
        <w:t>The Nagoya Protocol</w:t>
      </w:r>
      <w:r w:rsidRPr="00B27147">
        <w:rPr>
          <w:sz w:val="12"/>
        </w:rPr>
        <w:t xml:space="preserve"> has been ratified by more than 100 countries, including France and its main goal is to ensure that each member country incorporates into its national law provisions seeking to:  ¶</w:t>
      </w:r>
      <w:r w:rsidRPr="00B27147">
        <w:rPr>
          <w:rStyle w:val="StyleUnderline"/>
        </w:rPr>
        <w:t>make access to genetic resources in its territory</w:t>
      </w:r>
      <w:r w:rsidRPr="00B27147">
        <w:rPr>
          <w:sz w:val="12"/>
        </w:rPr>
        <w:t>, and such traditional knowledge as may be linked thereto, the subject of a system of prior registration or </w:t>
      </w:r>
      <w:proofErr w:type="spellStart"/>
      <w:r w:rsidRPr="00B27147">
        <w:rPr>
          <w:sz w:val="12"/>
        </w:rPr>
        <w:t>authorisation</w:t>
      </w:r>
      <w:proofErr w:type="spellEnd"/>
      <w:r w:rsidRPr="00B27147">
        <w:rPr>
          <w:sz w:val="12"/>
        </w:rPr>
        <w:t>;  ¶</w:t>
      </w:r>
      <w:r w:rsidRPr="00B27147">
        <w:rPr>
          <w:rStyle w:val="StyleUnderline"/>
          <w:highlight w:val="yellow"/>
        </w:rPr>
        <w:t>ensure that the advantages arising from the use of</w:t>
      </w:r>
      <w:r w:rsidRPr="00B27147">
        <w:rPr>
          <w:rStyle w:val="StyleUnderline"/>
        </w:rPr>
        <w:t xml:space="preserve"> the said </w:t>
      </w:r>
      <w:r w:rsidRPr="00B27147">
        <w:rPr>
          <w:rStyle w:val="StyleUnderline"/>
          <w:highlight w:val="yellow"/>
        </w:rPr>
        <w:t>resources and knowledge are indeed shared with indigenous populations</w:t>
      </w:r>
      <w:r w:rsidRPr="00B27147">
        <w:rPr>
          <w:rStyle w:val="StyleUnderline"/>
        </w:rPr>
        <w:t>.</w:t>
      </w:r>
      <w:r w:rsidRPr="00B27147">
        <w:rPr>
          <w:sz w:val="12"/>
        </w:rPr>
        <w:t>  ¶As far as the European Union is concerned, </w:t>
      </w:r>
      <w:r w:rsidRPr="00B27147">
        <w:rPr>
          <w:rStyle w:val="StyleUnderline"/>
          <w:highlight w:val="yellow"/>
        </w:rPr>
        <w:t>the principles of the Nagoya Protocol have been incorporated</w:t>
      </w:r>
      <w:r w:rsidRPr="00B27147">
        <w:rPr>
          <w:sz w:val="12"/>
        </w:rPr>
        <w:t xml:space="preserve"> into </w:t>
      </w:r>
      <w:hyperlink r:id="rId14" w:history="1">
        <w:r w:rsidRPr="00B27147">
          <w:rPr>
            <w:rStyle w:val="Hyperlink"/>
            <w:sz w:val="12"/>
          </w:rPr>
          <w:t>Regulation 511/2014</w:t>
        </w:r>
      </w:hyperlink>
      <w:r w:rsidRPr="00B27147">
        <w:rPr>
          <w:sz w:val="12"/>
        </w:rPr>
        <w:t> and Implementing Regulation 2015/1866. In France, the provisions of the Protocol and the above-mentioned EU Regulations have for the most part been incorporated into the Environmental Code. The latter notably ensures, for all research activity (involving genetic and/or biochemical compositions) concerning genetic resources available in French territory, mandatory compliance with the following formal requirements:  ¶filing a </w:t>
      </w:r>
      <w:hyperlink r:id="rId15" w:history="1">
        <w:r w:rsidRPr="00B27147">
          <w:rPr>
            <w:rStyle w:val="Hyperlink"/>
            <w:sz w:val="12"/>
          </w:rPr>
          <w:t>declaration</w:t>
        </w:r>
      </w:hyperlink>
      <w:r w:rsidRPr="00B27147">
        <w:rPr>
          <w:sz w:val="12"/>
        </w:rPr>
        <w:t> prior to accessing any genetic resources with a view to their study, the keeping thereof in a collection or uses thereof not being linked to immediate commercial development;  ¶obtaining an </w:t>
      </w:r>
      <w:proofErr w:type="spellStart"/>
      <w:r>
        <w:fldChar w:fldCharType="begin"/>
      </w:r>
      <w:r>
        <w:instrText xml:space="preserve"> HYPERLINK "https://www.formulaires.modernisation.gouv.fr/gf/cerfa_15785.do" </w:instrText>
      </w:r>
      <w:r>
        <w:fldChar w:fldCharType="separate"/>
      </w:r>
      <w:r w:rsidRPr="00B27147">
        <w:rPr>
          <w:rStyle w:val="Hyperlink"/>
          <w:sz w:val="12"/>
        </w:rPr>
        <w:t>authorisation</w:t>
      </w:r>
      <w:proofErr w:type="spellEnd"/>
      <w:r>
        <w:rPr>
          <w:rStyle w:val="Hyperlink"/>
          <w:sz w:val="12"/>
        </w:rPr>
        <w:fldChar w:fldCharType="end"/>
      </w:r>
      <w:r w:rsidRPr="00B27147">
        <w:rPr>
          <w:sz w:val="12"/>
        </w:rPr>
        <w:t> and entering into a contract concerning the sharing of benefits prior to any access to genetic resources with a view to their study and commercial uses thereof, as well as prior to any use of traditional knowledge linked to genetic resources (a specific </w:t>
      </w:r>
      <w:proofErr w:type="spellStart"/>
      <w:r>
        <w:fldChar w:fldCharType="begin"/>
      </w:r>
      <w:r>
        <w:instrText xml:space="preserve"> HYPERLINK "https://www.formulaires.modernisation.gouv.fr/gf/cerfa_15784.do" </w:instrText>
      </w:r>
      <w:r>
        <w:fldChar w:fldCharType="separate"/>
      </w:r>
      <w:r w:rsidRPr="00B27147">
        <w:rPr>
          <w:rStyle w:val="Hyperlink"/>
          <w:sz w:val="12"/>
        </w:rPr>
        <w:t>authorisation</w:t>
      </w:r>
      <w:proofErr w:type="spellEnd"/>
      <w:r>
        <w:rPr>
          <w:rStyle w:val="Hyperlink"/>
          <w:sz w:val="12"/>
        </w:rPr>
        <w:fldChar w:fldCharType="end"/>
      </w:r>
      <w:r w:rsidRPr="00B27147">
        <w:rPr>
          <w:sz w:val="12"/>
        </w:rPr>
        <w:t> and procedure have been laid down to this end).  ¶Furthermore, in cases where there is simultaneous use both of genetic resources and traditional knowledge linked thereto, supplementary reporting obligations are foreseen in the two following cases:  ¶for obtaining funding in order to carry out research;  ¶for the final development of a product which, if it gives rise to the filing of a patent application, will also result in the requirement to forward to the French Intellectual Property Office (INPI) supplementary information using the form appearing in Annex III of the </w:t>
      </w:r>
      <w:hyperlink r:id="rId16" w:history="1">
        <w:r w:rsidRPr="00B27147">
          <w:rPr>
            <w:rStyle w:val="Hyperlink"/>
            <w:sz w:val="12"/>
          </w:rPr>
          <w:t>Implementing Regulation 2015/1866.</w:t>
        </w:r>
      </w:hyperlink>
      <w:r w:rsidRPr="00B27147">
        <w:rPr>
          <w:sz w:val="12"/>
        </w:rPr>
        <w:t>  ¶It may be noted that the corresponding provisions of the Environmental Code are accompanied by criminal penalties.</w:t>
      </w:r>
    </w:p>
    <w:p w14:paraId="0694997C" w14:textId="77777777" w:rsidR="00E921FE" w:rsidRPr="004421CF" w:rsidRDefault="00E921FE" w:rsidP="00E921FE"/>
    <w:p w14:paraId="2A0FB9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136F17"/>
    <w:multiLevelType w:val="hybridMultilevel"/>
    <w:tmpl w:val="837EF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B7FED"/>
    <w:multiLevelType w:val="hybridMultilevel"/>
    <w:tmpl w:val="837EFE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6"/>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21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17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921FE"/>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33E978"/>
  <w14:defaultImageDpi w14:val="300"/>
  <w15:docId w15:val="{4D18803A-2378-9B49-BEA4-C80772DA6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21F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921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21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21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E921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21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1FE"/>
  </w:style>
  <w:style w:type="character" w:customStyle="1" w:styleId="Heading1Char">
    <w:name w:val="Heading 1 Char"/>
    <w:aliases w:val="Pocket Char"/>
    <w:basedOn w:val="DefaultParagraphFont"/>
    <w:link w:val="Heading1"/>
    <w:uiPriority w:val="9"/>
    <w:rsid w:val="00E921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21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21F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E921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921F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1"/>
    <w:qFormat/>
    <w:rsid w:val="00E921F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20"/>
    <w:qFormat/>
    <w:rsid w:val="00E921F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921F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C"/>
    <w:basedOn w:val="DefaultParagraphFont"/>
    <w:link w:val="Card0"/>
    <w:uiPriority w:val="99"/>
    <w:unhideWhenUsed/>
    <w:rsid w:val="00E921FE"/>
    <w:rPr>
      <w:color w:val="auto"/>
      <w:u w:val="none"/>
    </w:rPr>
  </w:style>
  <w:style w:type="paragraph" w:styleId="DocumentMap">
    <w:name w:val="Document Map"/>
    <w:basedOn w:val="Normal"/>
    <w:link w:val="DocumentMapChar"/>
    <w:uiPriority w:val="99"/>
    <w:semiHidden/>
    <w:unhideWhenUsed/>
    <w:rsid w:val="00E921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21FE"/>
    <w:rPr>
      <w:rFonts w:ascii="Lucida Grande" w:hAnsi="Lucida Grande" w:cs="Lucida Grande"/>
    </w:rPr>
  </w:style>
  <w:style w:type="paragraph" w:customStyle="1" w:styleId="textbold">
    <w:name w:val="text bold"/>
    <w:basedOn w:val="Normal"/>
    <w:link w:val="Emphasis"/>
    <w:uiPriority w:val="20"/>
    <w:qFormat/>
    <w:rsid w:val="00E921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E921FE"/>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E921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921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92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d.int/abs/doc/protocol/nagoya-protocol-en.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2020-10-13/heads-san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lex.europa.eu/legal-content/EN/TXT/PDF/?uri=CELEX:32015R1866&amp;fro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lexis-nexis.com/universe/document?_m=cd9713b340d60abd42c2b34c36d8ef95&amp;_docnum=9&amp;wchp=dGLbVzz-zSkVA&amp;_md5=9645fa92f5740655bdc1c9ae7c82b328" TargetMode="External"/><Relationship Id="rId5" Type="http://schemas.openxmlformats.org/officeDocument/2006/relationships/numbering" Target="numbering.xml"/><Relationship Id="rId15" Type="http://schemas.openxmlformats.org/officeDocument/2006/relationships/hyperlink" Target="https://www.formulaires.modernisation.gouv.fr/gf/cerfa_15786.do" TargetMode="External"/><Relationship Id="rId10" Type="http://schemas.openxmlformats.org/officeDocument/2006/relationships/hyperlink" Target="https://www.wipo.int/edocs/mdocs/tk/en/wipo_grtkf_ic_17/wipo_grtkf_ic_17_inf_5_a.pdf" TargetMode="External"/><Relationship Id="rId4" Type="http://schemas.openxmlformats.org/officeDocument/2006/relationships/customXml" Target="../customXml/item4.xml"/><Relationship Id="rId9" Type="http://schemas.openxmlformats.org/officeDocument/2006/relationships/hyperlink" Target="https://www.cigionline.org/static/documents/documents/vezina-paper_1.pdf" TargetMode="External"/><Relationship Id="rId14" Type="http://schemas.openxmlformats.org/officeDocument/2006/relationships/hyperlink" Target="https://eur-lex.europa.eu/legal-content/EN/TXT/PDF/?uri=CELEX:32014R0511&amp;from=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19</Pages>
  <Words>11772</Words>
  <Characters>67104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2</cp:revision>
  <dcterms:created xsi:type="dcterms:W3CDTF">2021-10-16T18:35:00Z</dcterms:created>
  <dcterms:modified xsi:type="dcterms:W3CDTF">2021-10-16T18:55:00Z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