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78A0F" w14:textId="77777777" w:rsidR="0070246E" w:rsidRPr="00245808" w:rsidRDefault="0070246E" w:rsidP="0070246E">
      <w:pPr>
        <w:pStyle w:val="Heading2"/>
      </w:pPr>
      <w:r w:rsidRPr="00245808">
        <w:t>Advantage</w:t>
      </w:r>
    </w:p>
    <w:p w14:paraId="7A184075" w14:textId="77777777" w:rsidR="0070246E" w:rsidRPr="00245808" w:rsidRDefault="0070246E" w:rsidP="0070246E">
      <w:pPr>
        <w:pStyle w:val="Heading4"/>
      </w:pPr>
      <w:r w:rsidRPr="00245808">
        <w:t>IP undermines competition and keeps medicine prices high.</w:t>
      </w:r>
    </w:p>
    <w:p w14:paraId="0F6DC5A3" w14:textId="77777777" w:rsidR="0070246E" w:rsidRPr="00245808" w:rsidRDefault="0070246E" w:rsidP="0070246E">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9" w:history="1">
        <w:r w:rsidRPr="00245808">
          <w:rPr>
            <w:rStyle w:val="Hyperlink"/>
          </w:rPr>
          <w:t>https://msfaccess.org/sites/default/files/2018-06/VAC_report_A%20Fair%20Shot%20for%20Vaccine%20Affordability_ENG_2017.pdf</w:t>
        </w:r>
      </w:hyperlink>
      <w:r w:rsidRPr="00245808">
        <w:t>&gt; AT</w:t>
      </w:r>
    </w:p>
    <w:p w14:paraId="0143BEE2" w14:textId="77777777" w:rsidR="0070246E" w:rsidRPr="00245808" w:rsidRDefault="0070246E" w:rsidP="0070246E">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w:t>
      </w:r>
      <w:proofErr w:type="spellStart"/>
      <w:r w:rsidRPr="00245808">
        <w:rPr>
          <w:sz w:val="12"/>
        </w:rPr>
        <w:t>recognised</w:t>
      </w:r>
      <w:proofErr w:type="spellEnd"/>
      <w:r w:rsidRPr="00245808">
        <w:rPr>
          <w:sz w:val="12"/>
        </w:rPr>
        <w:t xml:space="preserve">,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w:t>
      </w:r>
      <w:proofErr w:type="spellStart"/>
      <w:r w:rsidRPr="00245808">
        <w:rPr>
          <w:sz w:val="12"/>
        </w:rPr>
        <w:t>behaviour</w:t>
      </w:r>
      <w:proofErr w:type="spellEnd"/>
      <w:r w:rsidRPr="00245808">
        <w:rPr>
          <w:sz w:val="12"/>
        </w:rPr>
        <w:t xml:space="preserve">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w:t>
      </w:r>
      <w:proofErr w:type="gramStart"/>
      <w:r w:rsidRPr="00245808">
        <w:rPr>
          <w:sz w:val="12"/>
        </w:rPr>
        <w:t>Merck</w:t>
      </w:r>
      <w:proofErr w:type="gramEnd"/>
      <w:r w:rsidRPr="00245808">
        <w:rPr>
          <w:sz w:val="12"/>
        </w:rPr>
        <w:t xml:space="preserve"> and SmithKline Beecham, needed </w:t>
      </w:r>
      <w:proofErr w:type="spellStart"/>
      <w:r w:rsidRPr="00245808">
        <w:rPr>
          <w:sz w:val="12"/>
        </w:rPr>
        <w:t>licences</w:t>
      </w:r>
      <w:proofErr w:type="spellEnd"/>
      <w:r w:rsidRPr="00245808">
        <w:rPr>
          <w:sz w:val="12"/>
        </w:rPr>
        <w:t xml:space="preserve">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w:t>
      </w:r>
      <w:proofErr w:type="gramStart"/>
      <w:r w:rsidRPr="00245808">
        <w:rPr>
          <w:sz w:val="12"/>
        </w:rPr>
        <w:t>).¶</w:t>
      </w:r>
      <w:proofErr w:type="gramEnd"/>
      <w:r w:rsidRPr="00245808">
        <w:rPr>
          <w:sz w:val="12"/>
        </w:rPr>
        <w:t xml:space="preserve"> Patents are increasingly an issue for development of newer vaccines¶ Patent activity in the field of vaccine development and manufacturing has been increasingly </w:t>
      </w:r>
      <w:proofErr w:type="spellStart"/>
      <w:r w:rsidRPr="00245808">
        <w:rPr>
          <w:sz w:val="12"/>
        </w:rPr>
        <w:t>recognised</w:t>
      </w:r>
      <w:proofErr w:type="spellEnd"/>
      <w:r w:rsidRPr="00245808">
        <w:rPr>
          <w:sz w:val="12"/>
        </w:rPr>
        <w:t xml:space="preserve"> as problematic over the past 15 years, according to manufacturers interviewed for this report. International </w:t>
      </w:r>
      <w:proofErr w:type="spellStart"/>
      <w:r w:rsidRPr="00245808">
        <w:rPr>
          <w:sz w:val="12"/>
        </w:rPr>
        <w:t>organisations</w:t>
      </w:r>
      <w:proofErr w:type="spellEnd"/>
      <w:r w:rsidRPr="00245808">
        <w:rPr>
          <w:sz w:val="12"/>
        </w:rPr>
        <w:t xml:space="preserve">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 xml:space="preserve">to </w:t>
      </w:r>
      <w:proofErr w:type="spellStart"/>
      <w:r w:rsidRPr="00DF7958">
        <w:rPr>
          <w:rStyle w:val="StyleUnderline"/>
          <w:highlight w:val="yellow"/>
        </w:rPr>
        <w:t>maximise</w:t>
      </w:r>
      <w:proofErr w:type="spellEnd"/>
      <w:r w:rsidRPr="00DF7958">
        <w:rPr>
          <w:rStyle w:val="StyleUnderline"/>
          <w:highlight w:val="yellow"/>
        </w:rPr>
        <w:t xml:space="preserve"> the scope of </w:t>
      </w:r>
      <w:proofErr w:type="gramStart"/>
      <w:r w:rsidRPr="00DF7958">
        <w:rPr>
          <w:rStyle w:val="StyleUnderline"/>
          <w:highlight w:val="yellow"/>
        </w:rPr>
        <w:t>monopoly.</w:t>
      </w:r>
      <w:r w:rsidRPr="00245808">
        <w:rPr>
          <w:sz w:val="12"/>
        </w:rPr>
        <w:t>¶</w:t>
      </w:r>
      <w:proofErr w:type="gramEnd"/>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 xml:space="preserve">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w:t>
      </w:r>
      <w:proofErr w:type="gramStart"/>
      <w:r w:rsidRPr="00245808">
        <w:rPr>
          <w:sz w:val="10"/>
        </w:rPr>
        <w:t>vaccines.</w:t>
      </w:r>
      <w:r w:rsidRPr="00245808">
        <w:rPr>
          <w:sz w:val="12"/>
        </w:rPr>
        <w:t>¶</w:t>
      </w:r>
      <w:proofErr w:type="gramEnd"/>
      <w:r w:rsidRPr="00245808">
        <w:rPr>
          <w:sz w:val="12"/>
        </w:rPr>
        <w:t xml:space="preserve"> </w:t>
      </w:r>
      <w:r w:rsidRPr="00245808">
        <w:rPr>
          <w:sz w:val="10"/>
        </w:rPr>
        <w:t xml:space="preserve">Several patent applications were filed on HPV vaccine starting materials from the mid-1990s. For instance, Merck filed a patent application on the basic HPV DNA,20 covering the most common antigen </w:t>
      </w:r>
      <w:proofErr w:type="gramStart"/>
      <w:r w:rsidRPr="00245808">
        <w:rPr>
          <w:sz w:val="10"/>
        </w:rPr>
        <w:t>types</w:t>
      </w:r>
      <w:proofErr w:type="gramEnd"/>
      <w:r w:rsidRPr="00245808">
        <w:rPr>
          <w:sz w:val="10"/>
        </w:rPr>
        <w:t xml:space="preserve">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t>
      </w:r>
      <w:proofErr w:type="gramStart"/>
      <w:r w:rsidRPr="00245808">
        <w:rPr>
          <w:sz w:val="10"/>
        </w:rPr>
        <w:t>Where</w:t>
      </w:r>
      <w:proofErr w:type="gramEnd"/>
      <w:r w:rsidRPr="00245808">
        <w:rPr>
          <w:sz w:val="10"/>
        </w:rPr>
        <w:t xml:space="preserve"> granted as claimed, these patents could block anyone who plans to develop alternative HPV vaccines during the patent term. These two Merck applications, where granted, should have started to expire around the world beginning in 2015-</w:t>
      </w:r>
      <w:proofErr w:type="gramStart"/>
      <w:r w:rsidRPr="00245808">
        <w:rPr>
          <w:sz w:val="10"/>
        </w:rPr>
        <w:t>2016.</w:t>
      </w:r>
      <w:r w:rsidRPr="00245808">
        <w:rPr>
          <w:sz w:val="12"/>
        </w:rPr>
        <w:t>¶</w:t>
      </w:r>
      <w:proofErr w:type="gramEnd"/>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 xml:space="preserve">One of the key patents that Pfizer is seeking for its PCV13 product relates to the vaccine’s composition.24 See more details on this PCV13 patent application and why it represents an unwarranted obstacle to </w:t>
      </w:r>
      <w:proofErr w:type="spellStart"/>
      <w:r w:rsidRPr="00245808">
        <w:rPr>
          <w:sz w:val="10"/>
        </w:rPr>
        <w:t>pricelowering</w:t>
      </w:r>
      <w:proofErr w:type="spellEnd"/>
      <w:r w:rsidRPr="00245808">
        <w:rPr>
          <w:sz w:val="10"/>
        </w:rPr>
        <w:t xml:space="preserve"> competition for PCV in the PCV13 patent opposition case study.</w:t>
      </w:r>
      <w:r w:rsidRPr="00245808">
        <w:rPr>
          <w:sz w:val="12"/>
        </w:rPr>
        <w:t xml:space="preserve">¶ </w:t>
      </w:r>
      <w:r w:rsidRPr="00245808">
        <w:rPr>
          <w:sz w:val="10"/>
        </w:rPr>
        <w:t xml:space="preserve">There are numerous other examples of vaccine composition patents and these may also warrant further analysis for the effects they may have on competition. For example, Pfizer, </w:t>
      </w:r>
      <w:proofErr w:type="gramStart"/>
      <w:r w:rsidRPr="00245808">
        <w:rPr>
          <w:sz w:val="10"/>
        </w:rPr>
        <w:t>GSK</w:t>
      </w:r>
      <w:proofErr w:type="gramEnd"/>
      <w:r w:rsidRPr="00245808">
        <w:rPr>
          <w:sz w:val="10"/>
        </w:rPr>
        <w:t xml:space="preserve">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w:t>
      </w:r>
      <w:proofErr w:type="gramStart"/>
      <w:r w:rsidRPr="00245808">
        <w:rPr>
          <w:sz w:val="12"/>
        </w:rPr>
        <w:t>compound</w:t>
      </w:r>
      <w:proofErr w:type="gramEnd"/>
      <w:r w:rsidRPr="00245808">
        <w:rPr>
          <w:sz w:val="12"/>
        </w:rPr>
        <w:t xml:space="preserve">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w:t>
      </w:r>
      <w:proofErr w:type="spellStart"/>
      <w:r w:rsidRPr="00245808">
        <w:rPr>
          <w:sz w:val="12"/>
        </w:rPr>
        <w:t>practise</w:t>
      </w:r>
      <w:proofErr w:type="spellEnd"/>
      <w:r w:rsidRPr="00245808">
        <w:rPr>
          <w:sz w:val="12"/>
        </w:rPr>
        <w:t xml:space="preserve"> medicine and </w:t>
      </w:r>
      <w:proofErr w:type="spellStart"/>
      <w:r w:rsidRPr="00245808">
        <w:rPr>
          <w:sz w:val="12"/>
        </w:rPr>
        <w:t>immunise</w:t>
      </w:r>
      <w:proofErr w:type="spellEnd"/>
      <w:r w:rsidRPr="00245808">
        <w:rPr>
          <w:sz w:val="12"/>
        </w:rPr>
        <w:t xml:space="preserv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w:t>
      </w:r>
      <w:proofErr w:type="spellStart"/>
      <w:r w:rsidRPr="00245808">
        <w:rPr>
          <w:sz w:val="12"/>
        </w:rPr>
        <w:t>preimmunisation</w:t>
      </w:r>
      <w:proofErr w:type="spellEnd"/>
      <w:r w:rsidRPr="00245808">
        <w:rPr>
          <w:sz w:val="12"/>
        </w:rPr>
        <w:t xml:space="preserve">’ claim term is particularly broad; many national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could have a national vaccination protocol through which a child may receive tetanus or diphtheria vaccines before getting PCV.¶ If granted, this patent may have a strong blocking effect on the use of any alternative PCV in national </w:t>
      </w:r>
      <w:proofErr w:type="spellStart"/>
      <w:r w:rsidRPr="00245808">
        <w:rPr>
          <w:sz w:val="12"/>
        </w:rPr>
        <w:t>immunisation</w:t>
      </w:r>
      <w:proofErr w:type="spellEnd"/>
      <w:r w:rsidRPr="00245808">
        <w:rPr>
          <w:sz w:val="12"/>
        </w:rPr>
        <w:t xml:space="preserve"> schedules. GSK has applied for this PCV patent in Great Britain (withdrawn in 2011), Brazil, Eurasian Patent </w:t>
      </w:r>
      <w:proofErr w:type="spellStart"/>
      <w:r w:rsidRPr="00245808">
        <w:rPr>
          <w:sz w:val="12"/>
        </w:rPr>
        <w:t>Organisation</w:t>
      </w:r>
      <w:proofErr w:type="spellEnd"/>
      <w:r w:rsidRPr="00245808">
        <w:rPr>
          <w:sz w:val="12"/>
        </w:rPr>
        <w:t xml:space="preserve">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w:t>
      </w:r>
      <w:proofErr w:type="spellStart"/>
      <w:r w:rsidRPr="00245808">
        <w:rPr>
          <w:sz w:val="12"/>
        </w:rPr>
        <w:t>immunising</w:t>
      </w:r>
      <w:proofErr w:type="spellEnd"/>
      <w:r w:rsidRPr="00245808">
        <w:rPr>
          <w:sz w:val="12"/>
        </w:rPr>
        <w:t xml:space="preserve">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w:t>
      </w:r>
      <w:proofErr w:type="spellStart"/>
      <w:r w:rsidRPr="00245808">
        <w:rPr>
          <w:sz w:val="12"/>
        </w:rPr>
        <w:t>formalised</w:t>
      </w:r>
      <w:proofErr w:type="spellEnd"/>
      <w:r w:rsidRPr="00245808">
        <w:rPr>
          <w:sz w:val="12"/>
        </w:rPr>
        <w:t xml:space="preserve">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w:t>
      </w:r>
      <w:proofErr w:type="gramStart"/>
      <w:r w:rsidRPr="00245808">
        <w:rPr>
          <w:sz w:val="12"/>
        </w:rPr>
        <w:t>needs.¶</w:t>
      </w:r>
      <w:proofErr w:type="gramEnd"/>
      <w:r w:rsidRPr="00245808">
        <w:rPr>
          <w:sz w:val="12"/>
        </w:rPr>
        <w:t xml:space="preserve">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w:t>
      </w:r>
      <w:proofErr w:type="gramStart"/>
      <w:r w:rsidRPr="00245808">
        <w:rPr>
          <w:sz w:val="12"/>
        </w:rPr>
        <w:t>Korea</w:t>
      </w:r>
      <w:proofErr w:type="gramEnd"/>
      <w:r w:rsidRPr="00245808">
        <w:rPr>
          <w:sz w:val="12"/>
        </w:rPr>
        <w:t xml:space="preserve">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w:t>
      </w:r>
      <w:proofErr w:type="spellStart"/>
      <w:r w:rsidRPr="00245808">
        <w:rPr>
          <w:sz w:val="12"/>
        </w:rPr>
        <w:t>followon</w:t>
      </w:r>
      <w:proofErr w:type="spellEnd"/>
      <w:r w:rsidRPr="00245808">
        <w:rPr>
          <w:sz w:val="12"/>
        </w:rPr>
        <w:t xml:space="preserve">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w:t>
      </w:r>
      <w:proofErr w:type="gramStart"/>
      <w:r w:rsidRPr="00245808">
        <w:rPr>
          <w:sz w:val="12"/>
        </w:rPr>
        <w:t>on.¶</w:t>
      </w:r>
      <w:proofErr w:type="gramEnd"/>
      <w:r w:rsidRPr="00245808">
        <w:rPr>
          <w:sz w:val="12"/>
        </w:rPr>
        <w:t xml:space="preserve"> Multi-dose vial presentations, where more than one dose of the vaccine is contained in a vial, are an advantage for developing country </w:t>
      </w:r>
      <w:proofErr w:type="spellStart"/>
      <w:r w:rsidRPr="00245808">
        <w:rPr>
          <w:sz w:val="12"/>
        </w:rPr>
        <w:t>immunisation</w:t>
      </w:r>
      <w:proofErr w:type="spellEnd"/>
      <w:r w:rsidRPr="00245808">
        <w:rPr>
          <w:sz w:val="12"/>
        </w:rPr>
        <w:t xml:space="preserve"> </w:t>
      </w:r>
      <w:proofErr w:type="spellStart"/>
      <w:r w:rsidRPr="00245808">
        <w:rPr>
          <w:sz w:val="12"/>
        </w:rPr>
        <w:t>programmes</w:t>
      </w:r>
      <w:proofErr w:type="spellEnd"/>
      <w:r w:rsidRPr="00245808">
        <w:rPr>
          <w:sz w:val="12"/>
        </w:rPr>
        <w:t xml:space="preserve"> because they decrease cold chain capacity requirements and ease vaccination </w:t>
      </w:r>
      <w:proofErr w:type="spellStart"/>
      <w:r w:rsidRPr="00245808">
        <w:rPr>
          <w:sz w:val="12"/>
        </w:rPr>
        <w:t>programme</w:t>
      </w:r>
      <w:proofErr w:type="spellEnd"/>
      <w:r w:rsidRPr="00245808">
        <w:rPr>
          <w:sz w:val="12"/>
        </w:rPr>
        <w:t xml:space="preserv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w:t>
      </w:r>
      <w:proofErr w:type="spellStart"/>
      <w:r w:rsidRPr="00245808">
        <w:rPr>
          <w:sz w:val="12"/>
        </w:rPr>
        <w:t>programmes</w:t>
      </w:r>
      <w:proofErr w:type="spellEnd"/>
      <w:r w:rsidRPr="00245808">
        <w:rPr>
          <w:sz w:val="12"/>
        </w:rPr>
        <w:t xml:space="preserve"> looking to switch to multi-dose vial PCV13 or a pre-filled ‘device,’ such as a pre-filled syringe, would either </w:t>
      </w:r>
      <w:proofErr w:type="gramStart"/>
      <w:r w:rsidRPr="00245808">
        <w:rPr>
          <w:sz w:val="12"/>
        </w:rPr>
        <w:t>have to</w:t>
      </w:r>
      <w:proofErr w:type="gramEnd"/>
      <w:r w:rsidRPr="00245808">
        <w:rPr>
          <w:sz w:val="12"/>
        </w:rPr>
        <w:t xml:space="preserve"> stay with a single dose vial format or have to use Pfizer’s version only. This patent has been granted in Australia, South Korea, the US and by the European Patent Office.42 An equivalent application has also been filed in China43 and India44, where the applications are pending </w:t>
      </w:r>
      <w:proofErr w:type="gramStart"/>
      <w:r w:rsidRPr="00245808">
        <w:rPr>
          <w:sz w:val="12"/>
        </w:rPr>
        <w:t>examination.¶</w:t>
      </w:r>
      <w:proofErr w:type="gramEnd"/>
      <w:r w:rsidRPr="00245808">
        <w:rPr>
          <w:sz w:val="12"/>
        </w:rPr>
        <w:t xml:space="preserve">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1EFE8E37" w14:textId="539F3F83" w:rsidR="0070246E" w:rsidRPr="00245808" w:rsidRDefault="0070246E" w:rsidP="0070246E">
      <w:pPr>
        <w:pStyle w:val="Heading4"/>
      </w:pPr>
      <w:r w:rsidRPr="00245808">
        <w:t>Millions</w:t>
      </w:r>
      <w:r>
        <w:t xml:space="preserve"> </w:t>
      </w:r>
      <w:r w:rsidRPr="00245808">
        <w:t>die from pneumonia and HPV, but low-income countries and families can’t afford the vaccines to prevent them.</w:t>
      </w:r>
    </w:p>
    <w:p w14:paraId="26A28A9B" w14:textId="77777777" w:rsidR="0070246E" w:rsidRPr="00245808" w:rsidRDefault="0070246E" w:rsidP="0070246E">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0" w:history="1">
        <w:r w:rsidRPr="00245808">
          <w:rPr>
            <w:rStyle w:val="Hyperlink"/>
          </w:rPr>
          <w:t>https://msfaccess.org/sites/default/files/2018-06/VAC_report_A%20Fair%20Shot%20for%20Vaccine%20Affordability_ENG_2017.pdf</w:t>
        </w:r>
      </w:hyperlink>
      <w:r w:rsidRPr="00245808">
        <w:t>&gt; AT</w:t>
      </w:r>
    </w:p>
    <w:p w14:paraId="44AC2B3F" w14:textId="77777777" w:rsidR="0070246E" w:rsidRPr="00245808" w:rsidRDefault="0070246E" w:rsidP="0070246E">
      <w:pPr>
        <w:ind w:left="720"/>
        <w:rPr>
          <w:sz w:val="12"/>
        </w:rPr>
      </w:pPr>
      <w:r w:rsidRPr="00245808">
        <w:rPr>
          <w:sz w:val="12"/>
        </w:rPr>
        <w:t xml:space="preserve">Through our operations, MSF teams vaccinate thousands of vulnerable children each year against </w:t>
      </w:r>
      <w:r w:rsidRPr="00DF7958">
        <w:rPr>
          <w:rStyle w:val="StyleUnderline"/>
          <w:highlight w:val="yellow"/>
        </w:rPr>
        <w:t>pneumonia, the number one killer of children under five years worldwide.</w:t>
      </w:r>
      <w:r w:rsidRPr="00245808">
        <w:rPr>
          <w:sz w:val="12"/>
        </w:rPr>
        <w:t xml:space="preserve"> MSF is also starting to provide vaccinations against human papillomavirus (</w:t>
      </w:r>
      <w:r w:rsidRPr="00DF7958">
        <w:rPr>
          <w:rStyle w:val="StyleUnderline"/>
          <w:highlight w:val="yellow"/>
        </w:rPr>
        <w:t>HPV</w:t>
      </w:r>
      <w:r w:rsidRPr="00245808">
        <w:rPr>
          <w:sz w:val="12"/>
        </w:rPr>
        <w:t xml:space="preserve">), </w:t>
      </w:r>
      <w:r w:rsidRPr="00DF7958">
        <w:rPr>
          <w:rStyle w:val="StyleUnderline"/>
          <w:highlight w:val="yellow"/>
        </w:rPr>
        <w:t>a sexually transmitted infection that can lead to cervical cancer, one of the leading cancer killers of women in developing countries. 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 xml:space="preserve">recommends vaccination with </w:t>
      </w:r>
      <w:r w:rsidRPr="00245808">
        <w:rPr>
          <w:sz w:val="12"/>
        </w:rPr>
        <w:t>the pneumococcal conjugate vaccine (</w:t>
      </w:r>
      <w:r w:rsidRPr="00DF7958">
        <w:rPr>
          <w:rStyle w:val="StyleUnderline"/>
          <w:highlight w:val="yellow"/>
        </w:rPr>
        <w:t>PCV</w:t>
      </w:r>
      <w:r w:rsidRPr="00245808">
        <w:rPr>
          <w:sz w:val="12"/>
        </w:rPr>
        <w:t xml:space="preserve">) </w:t>
      </w:r>
      <w:r w:rsidRPr="00DF7958">
        <w:rPr>
          <w:rStyle w:val="StyleUnderline"/>
          <w:highlight w:val="yellow"/>
        </w:rPr>
        <w:t>for all children</w:t>
      </w:r>
      <w:r w:rsidRPr="00245808">
        <w:rPr>
          <w:sz w:val="12"/>
        </w:rPr>
        <w:t xml:space="preserve"> worldwide </w:t>
      </w:r>
      <w:r w:rsidRPr="00DF7958">
        <w:rPr>
          <w:rStyle w:val="StyleUnderline"/>
          <w:highlight w:val="yellow"/>
        </w:rPr>
        <w:t>and HPV vaccination for girls worldwide.</w:t>
      </w:r>
      <w:r w:rsidRPr="00245808">
        <w:rPr>
          <w:sz w:val="12"/>
        </w:rPr>
        <w:t xml:space="preserve"> However, these vaccines are often unaffordable for developing countries. </w:t>
      </w:r>
      <w:r w:rsidRPr="00DF7958">
        <w:rPr>
          <w:rStyle w:val="StyleUnderline"/>
          <w:highlight w:val="yellow"/>
        </w:rPr>
        <w:t xml:space="preserve">Millions of children around the world are left unprotected from pneumonia or HPV when Ministries of Health cannot afford to incorporate these vaccines into their national </w:t>
      </w:r>
      <w:proofErr w:type="spellStart"/>
      <w:r w:rsidRPr="00DF7958">
        <w:rPr>
          <w:rStyle w:val="StyleUnderline"/>
          <w:highlight w:val="yellow"/>
        </w:rPr>
        <w:t>immunisation</w:t>
      </w:r>
      <w:proofErr w:type="spellEnd"/>
      <w:r w:rsidRPr="00DF7958">
        <w:rPr>
          <w:rStyle w:val="StyleUnderline"/>
          <w:highlight w:val="yellow"/>
        </w:rPr>
        <w:t xml:space="preserve"> </w:t>
      </w:r>
      <w:proofErr w:type="spellStart"/>
      <w:proofErr w:type="gramStart"/>
      <w:r w:rsidRPr="00DF7958">
        <w:rPr>
          <w:rStyle w:val="StyleUnderline"/>
          <w:highlight w:val="yellow"/>
        </w:rPr>
        <w:t>programmes</w:t>
      </w:r>
      <w:proofErr w:type="spellEnd"/>
      <w:r w:rsidRPr="00DF7958">
        <w:rPr>
          <w:rStyle w:val="StyleUnderline"/>
          <w:highlight w:val="yellow"/>
        </w:rPr>
        <w:t>.</w:t>
      </w:r>
      <w:r w:rsidRPr="00245808">
        <w:rPr>
          <w:sz w:val="12"/>
        </w:rPr>
        <w:t>¶</w:t>
      </w:r>
      <w:proofErr w:type="gramEnd"/>
      <w:r w:rsidRPr="00245808">
        <w:rPr>
          <w:sz w:val="12"/>
        </w:rPr>
        <w:t xml:space="preserve"> Pneumonia¶ Globally, </w:t>
      </w:r>
      <w:r w:rsidRPr="00DF7958">
        <w:rPr>
          <w:rStyle w:val="StyleUnderline"/>
          <w:highlight w:val="yellow"/>
        </w:rPr>
        <w:t>pneumonia kills nearly one million children every year.</w:t>
      </w:r>
      <w:r w:rsidRPr="00245808">
        <w:rPr>
          <w:sz w:val="12"/>
        </w:rPr>
        <w:t>2 Children in crisis-affected contexts are particularly susceptible to pneumonia, and MSF medical teams often see its deadly effects in our health facilities</w:t>
      </w:r>
      <w:r w:rsidRPr="00DF7958">
        <w:rPr>
          <w:rStyle w:val="StyleUnderline"/>
          <w:highlight w:val="yellow"/>
        </w:rPr>
        <w:t>. PCV can prevent</w:t>
      </w:r>
      <w:r w:rsidRPr="00245808">
        <w:rPr>
          <w:sz w:val="12"/>
        </w:rPr>
        <w:t xml:space="preserve"> many cases of </w:t>
      </w:r>
      <w:r w:rsidRPr="00DF7958">
        <w:rPr>
          <w:rStyle w:val="StyleUnderline"/>
          <w:highlight w:val="yellow"/>
        </w:rPr>
        <w:t>pneumonia and is currently manufactured</w:t>
      </w:r>
      <w:r w:rsidRPr="00245808">
        <w:rPr>
          <w:sz w:val="12"/>
        </w:rPr>
        <w:t xml:space="preserve"> for children </w:t>
      </w:r>
      <w:r w:rsidRPr="00DF7958">
        <w:rPr>
          <w:rStyle w:val="StyleUnderline"/>
          <w:highlight w:val="yellow"/>
        </w:rPr>
        <w:t>by just two companies</w:t>
      </w:r>
      <w:r w:rsidRPr="00245808">
        <w:rPr>
          <w:sz w:val="12"/>
        </w:rPr>
        <w:t xml:space="preserve">: Pfizer and GlaxoSmithKline (GSK). Unfortunately, </w:t>
      </w:r>
      <w:r w:rsidRPr="00DF7958">
        <w:rPr>
          <w:rStyle w:val="StyleUnderline"/>
          <w:highlight w:val="yellow"/>
        </w:rPr>
        <w:t xml:space="preserve">PCV is priced out of reach of many parents, </w:t>
      </w:r>
      <w:proofErr w:type="gramStart"/>
      <w:r w:rsidRPr="00DF7958">
        <w:rPr>
          <w:rStyle w:val="StyleUnderline"/>
          <w:highlight w:val="yellow"/>
        </w:rPr>
        <w:t>governments</w:t>
      </w:r>
      <w:proofErr w:type="gramEnd"/>
      <w:r w:rsidRPr="00DF7958">
        <w:rPr>
          <w:rStyle w:val="StyleUnderline"/>
          <w:highlight w:val="yellow"/>
        </w:rPr>
        <w:t xml:space="preserve"> and treatment providers, due in part to high prices caused by a lack of sufficient competition.</w:t>
      </w:r>
      <w:r w:rsidRPr="00245808">
        <w:rPr>
          <w:sz w:val="12"/>
        </w:rPr>
        <w:t xml:space="preserve"> Approximately </w:t>
      </w:r>
      <w:r w:rsidRPr="00DF7958">
        <w:rPr>
          <w:rStyle w:val="StyleUnderline"/>
          <w:highlight w:val="yellow"/>
        </w:rPr>
        <w:t>one third of the world’s countries have not been able to introduce PCV because of its high price.</w:t>
      </w:r>
      <w:r w:rsidRPr="00245808">
        <w:rPr>
          <w:sz w:val="12"/>
        </w:rPr>
        <w:t xml:space="preserve">3 </w:t>
      </w:r>
      <w:proofErr w:type="gramStart"/>
      <w:r w:rsidRPr="00245808">
        <w:rPr>
          <w:sz w:val="12"/>
        </w:rPr>
        <w:t>Millions</w:t>
      </w:r>
      <w:proofErr w:type="gramEnd"/>
      <w:r w:rsidRPr="00245808">
        <w:rPr>
          <w:sz w:val="12"/>
        </w:rPr>
        <w:t xml:space="preserve"> of vulnerable children living in countries such as Jordan, Thailand and the Philippines are left without affordable access to this life-saving vaccine. According to 2015 WHO/UNICEF estimates, 60% of the world’s infants (81.6 million) were not receiving PCV in 2015, either because they lived in one of 55 countries that had not yet introduced the vaccine, or they were not being reached by the routine </w:t>
      </w:r>
      <w:proofErr w:type="spellStart"/>
      <w:r w:rsidRPr="00245808">
        <w:rPr>
          <w:sz w:val="12"/>
        </w:rPr>
        <w:t>immunisation</w:t>
      </w:r>
      <w:proofErr w:type="spellEnd"/>
      <w:r w:rsidRPr="00245808">
        <w:rPr>
          <w:sz w:val="12"/>
        </w:rPr>
        <w:t xml:space="preserve"> services in their country.¶ MSF provides PCV through our work in countries such as Central African Republic, Ethiopia, Greece, South Sudan, Syria and Uganda, among others. From 2009 to 2014, MSF negotiated with Pfizer and GSK to obtain a sustainable, affordable price for PCV, exceptionally accepting a limited-term donation, with agreement from both Pfizer and GSK that they would work on longer-term solutions to improve affordability. In the absence of such a solution, MSF and other humanitarian </w:t>
      </w:r>
      <w:proofErr w:type="spellStart"/>
      <w:r w:rsidRPr="00245808">
        <w:rPr>
          <w:sz w:val="12"/>
        </w:rPr>
        <w:t>organisations</w:t>
      </w:r>
      <w:proofErr w:type="spellEnd"/>
      <w:r w:rsidRPr="00245808">
        <w:rPr>
          <w:sz w:val="12"/>
        </w:rPr>
        <w:t xml:space="preserve"> continued to struggle to purchase PCV at an affordable price. For example, in 2016 MSF paid 60 Euros (US$68.10) for one dose of the Pfizer product to vaccinate refugee children in Greece – 20 times more than the lowest PCV price offered by Pfizer and GSK. ¶ In 2015, faced with the impossibility of obtaining an affordable price, MSF launched a public campaign – A Fair Shot – calling on both companies to lower the price of PCV for humanitarian use and in all developing countries. Because of this pressure, in late 2016, both Pfizer and GSK finally agreed to extend their lowest global price to humanitarian </w:t>
      </w:r>
      <w:proofErr w:type="spellStart"/>
      <w:r w:rsidRPr="00245808">
        <w:rPr>
          <w:sz w:val="12"/>
        </w:rPr>
        <w:t>organisations</w:t>
      </w:r>
      <w:proofErr w:type="spellEnd"/>
      <w:r w:rsidRPr="00245808">
        <w:rPr>
          <w:sz w:val="12"/>
        </w:rPr>
        <w:t xml:space="preserve"> vaccinating in emergencies, but not to developing countries more broadly.4 Many governments, providers, and parents still struggle to afford PCV.¶ Human papillomavirus¶ </w:t>
      </w:r>
      <w:r w:rsidRPr="00DF7958">
        <w:rPr>
          <w:rStyle w:val="StyleUnderline"/>
          <w:highlight w:val="yellow"/>
        </w:rPr>
        <w:t>The</w:t>
      </w:r>
      <w:r w:rsidRPr="00245808">
        <w:rPr>
          <w:sz w:val="12"/>
        </w:rPr>
        <w:t xml:space="preserve"> World Health Organization (</w:t>
      </w:r>
      <w:r w:rsidRPr="00DF7958">
        <w:rPr>
          <w:rStyle w:val="StyleUnderline"/>
          <w:highlight w:val="yellow"/>
        </w:rPr>
        <w:t>WHO</w:t>
      </w:r>
      <w:r w:rsidRPr="00245808">
        <w:rPr>
          <w:sz w:val="12"/>
        </w:rPr>
        <w:t xml:space="preserve">) </w:t>
      </w:r>
      <w:r w:rsidRPr="00DF7958">
        <w:rPr>
          <w:rStyle w:val="StyleUnderline"/>
          <w:highlight w:val="yellow"/>
        </w:rPr>
        <w:t>estimates that more than one million women are living with cervical cancer worldwide, most</w:t>
      </w:r>
      <w:r w:rsidRPr="00245808">
        <w:rPr>
          <w:sz w:val="12"/>
        </w:rPr>
        <w:t xml:space="preserve"> often </w:t>
      </w:r>
      <w:r w:rsidRPr="00DF7958">
        <w:rPr>
          <w:rStyle w:val="StyleUnderline"/>
          <w:highlight w:val="yellow"/>
        </w:rPr>
        <w:t>as a “consequence of</w:t>
      </w:r>
      <w:r w:rsidRPr="00245808">
        <w:rPr>
          <w:rStyle w:val="StyleUnderline"/>
        </w:rPr>
        <w:t xml:space="preserve"> </w:t>
      </w:r>
      <w:r w:rsidRPr="00245808">
        <w:rPr>
          <w:sz w:val="12"/>
        </w:rPr>
        <w:t>a long-term infection with human papillomavirus (</w:t>
      </w:r>
      <w:r w:rsidRPr="00DF7958">
        <w:rPr>
          <w:rStyle w:val="StyleUnderline"/>
          <w:highlight w:val="yellow"/>
        </w:rPr>
        <w:t>HPV</w:t>
      </w:r>
      <w:r w:rsidRPr="00245808">
        <w:rPr>
          <w:sz w:val="12"/>
        </w:rPr>
        <w:t xml:space="preserve">).” WHO also notes that </w:t>
      </w:r>
      <w:r w:rsidRPr="00DF7958">
        <w:rPr>
          <w:rStyle w:val="StyleUnderline"/>
          <w:highlight w:val="yellow"/>
        </w:rPr>
        <w:t>most cases occur in developing countries</w:t>
      </w:r>
      <w:r w:rsidRPr="00245808">
        <w:rPr>
          <w:sz w:val="12"/>
        </w:rPr>
        <w:t xml:space="preserve">;5 </w:t>
      </w:r>
      <w:r w:rsidRPr="00DF7958">
        <w:rPr>
          <w:rStyle w:val="StyleUnderline"/>
          <w:highlight w:val="yellow"/>
        </w:rPr>
        <w:t>in 2012, more than a quarter of a million women died from cervical cancer in developing countries.</w:t>
      </w:r>
      <w:r w:rsidRPr="00245808">
        <w:rPr>
          <w:sz w:val="12"/>
        </w:rPr>
        <w:t xml:space="preserve">6¶ </w:t>
      </w:r>
      <w:r w:rsidRPr="00DF7958">
        <w:rPr>
          <w:rStyle w:val="StyleUnderline"/>
          <w:highlight w:val="yellow"/>
        </w:rPr>
        <w:t>Two companies</w:t>
      </w:r>
      <w:r w:rsidRPr="00245808">
        <w:rPr>
          <w:sz w:val="12"/>
        </w:rPr>
        <w:t xml:space="preserve">, GSK and Merck, </w:t>
      </w:r>
      <w:r w:rsidRPr="00DF7958">
        <w:rPr>
          <w:rStyle w:val="StyleUnderline"/>
          <w:highlight w:val="yellow"/>
        </w:rPr>
        <w:t>manufacture vaccines that protect against</w:t>
      </w:r>
      <w:r w:rsidRPr="00245808">
        <w:rPr>
          <w:sz w:val="12"/>
        </w:rPr>
        <w:t xml:space="preserve"> two (GSK), four and nine (Merck) different types of </w:t>
      </w:r>
      <w:proofErr w:type="gramStart"/>
      <w:r w:rsidRPr="00DF7958">
        <w:rPr>
          <w:rStyle w:val="StyleUnderline"/>
          <w:highlight w:val="yellow"/>
        </w:rPr>
        <w:t>HPV.</w:t>
      </w:r>
      <w:proofErr w:type="gramEnd"/>
      <w:r w:rsidRPr="00245808">
        <w:rPr>
          <w:sz w:val="12"/>
        </w:rPr>
        <w:t xml:space="preserve"> Types 16 and 18 are associated with 71% of cases of cervical cancers and are present in all three vaccines.7 Despite the importance of this vaccine, by mid-2016, only 65 countries had introduced HPV vaccines.8 </w:t>
      </w:r>
      <w:r w:rsidRPr="00DF7958">
        <w:rPr>
          <w:rStyle w:val="StyleUnderline"/>
          <w:highlight w:val="yellow"/>
        </w:rPr>
        <w:t>Prices for the vaccines range from $4.50 per dose at the lowest global price up to $193 per dose in the US private sector.</w:t>
      </w:r>
      <w:r w:rsidRPr="00245808">
        <w:rPr>
          <w:sz w:val="12"/>
        </w:rPr>
        <w:t xml:space="preserve">9 In contrast, based on peer-reviewed manufacturing estimates, </w:t>
      </w:r>
      <w:r w:rsidRPr="00DF7958">
        <w:rPr>
          <w:rStyle w:val="StyleUnderline"/>
          <w:highlight w:val="yellow"/>
        </w:rPr>
        <w:t>HPV vaccines could be manufactured for as little as $0.50</w:t>
      </w:r>
      <w:r w:rsidRPr="00245808">
        <w:rPr>
          <w:sz w:val="12"/>
        </w:rPr>
        <w:t xml:space="preserve"> to $0.60 </w:t>
      </w:r>
      <w:r w:rsidRPr="00DF7958">
        <w:rPr>
          <w:rStyle w:val="StyleUnderline"/>
          <w:highlight w:val="yellow"/>
        </w:rPr>
        <w:t>per dose.</w:t>
      </w:r>
      <w:r w:rsidRPr="00245808">
        <w:rPr>
          <w:sz w:val="12"/>
        </w:rPr>
        <w:t>10¶ MSF provides cervical cancer screenings and HPV vaccines in some projects, for example in the Philippines, and is preparing to do so in Zimbabwe.</w:t>
      </w:r>
    </w:p>
    <w:p w14:paraId="1C03E44C" w14:textId="77777777" w:rsidR="0070246E" w:rsidRPr="00245808" w:rsidRDefault="0070246E" w:rsidP="0070246E">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5C59EFA8" w14:textId="77777777" w:rsidR="0070246E" w:rsidRPr="00245808" w:rsidRDefault="0070246E" w:rsidP="0070246E">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w:t>
      </w:r>
      <w:proofErr w:type="gramStart"/>
      <w:r w:rsidRPr="00245808">
        <w:t>)  AT</w:t>
      </w:r>
      <w:proofErr w:type="gramEnd"/>
    </w:p>
    <w:p w14:paraId="014BD4C8" w14:textId="77777777" w:rsidR="0070246E" w:rsidRPr="00245808" w:rsidRDefault="0070246E" w:rsidP="0070246E">
      <w:pPr>
        <w:ind w:left="720"/>
        <w:rPr>
          <w:sz w:val="12"/>
          <w:szCs w:val="12"/>
        </w:rPr>
      </w:pPr>
      <w:r w:rsidRPr="00245808">
        <w:rPr>
          <w:sz w:val="12"/>
          <w:szCs w:val="12"/>
        </w:rPr>
        <w:t xml:space="preserve">In 2004, some 970 million people, around 15 percent of the world’s population, were living below the extreme poverty line of $1 a day (more strictly defi </w:t>
      </w:r>
      <w:proofErr w:type="spellStart"/>
      <w:r w:rsidRPr="00245808">
        <w:rPr>
          <w:sz w:val="12"/>
          <w:szCs w:val="12"/>
        </w:rPr>
        <w:t>ned</w:t>
      </w:r>
      <w:proofErr w:type="spellEnd"/>
      <w:r w:rsidRPr="00245808">
        <w:rPr>
          <w:sz w:val="12"/>
          <w:szCs w:val="12"/>
        </w:rPr>
        <w:t xml:space="preserve">, $392.88 annually) in 1993 Purchasing Power Parity (PPP) terms (Chen and </w:t>
      </w:r>
      <w:proofErr w:type="spellStart"/>
      <w:r w:rsidRPr="00245808">
        <w:rPr>
          <w:sz w:val="12"/>
          <w:szCs w:val="12"/>
        </w:rPr>
        <w:t>Ravallion</w:t>
      </w:r>
      <w:proofErr w:type="spellEnd"/>
      <w:r w:rsidRPr="00245808">
        <w:rPr>
          <w:sz w:val="12"/>
          <w:szCs w:val="12"/>
        </w:rPr>
        <w:t xml:space="preserve"> 2007, 16579).3 Furthermore, those living below this very low poverty line fell on average around 28 percent below it. Th </w:t>
      </w:r>
      <w:proofErr w:type="spellStart"/>
      <w:r w:rsidRPr="00245808">
        <w:rPr>
          <w:sz w:val="12"/>
          <w:szCs w:val="12"/>
        </w:rPr>
        <w:t>eir</w:t>
      </w:r>
      <w:proofErr w:type="spellEnd"/>
      <w:r w:rsidRPr="00245808">
        <w:rPr>
          <w:sz w:val="12"/>
          <w:szCs w:val="12"/>
        </w:rPr>
        <w:t xml:space="preserve"> average annual purchasing power therefore corresponded to approximately $420 in the US in 2008 dollars.4¶ Th ese </w:t>
      </w:r>
      <w:proofErr w:type="gramStart"/>
      <w:r w:rsidRPr="00245808">
        <w:rPr>
          <w:sz w:val="12"/>
          <w:szCs w:val="12"/>
        </w:rPr>
        <w:t>are</w:t>
      </w:r>
      <w:proofErr w:type="gramEnd"/>
      <w:r w:rsidRPr="00245808">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00245808">
        <w:rPr>
          <w:sz w:val="12"/>
          <w:szCs w:val="12"/>
        </w:rPr>
        <w:t>ned</w:t>
      </w:r>
      <w:proofErr w:type="spellEnd"/>
      <w:r w:rsidRPr="00245808">
        <w:rPr>
          <w:sz w:val="12"/>
          <w:szCs w:val="12"/>
        </w:rPr>
        <w:t xml:space="preserve"> in 2004,5 with this population falling on average 41 percent below this higher line.6 Individuals In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w:t>
      </w:r>
      <w:proofErr w:type="spellStart"/>
      <w:r w:rsidRPr="00245808">
        <w:rPr>
          <w:sz w:val="12"/>
          <w:szCs w:val="12"/>
        </w:rPr>
        <w:t>ve</w:t>
      </w:r>
      <w:proofErr w:type="spellEnd"/>
      <w:r w:rsidRPr="00245808">
        <w:rPr>
          <w:sz w:val="12"/>
          <w:szCs w:val="12"/>
        </w:rPr>
        <w:t xml:space="preser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proofErr w:type="gramStart"/>
      <w:r w:rsidRPr="00245808">
        <w:rPr>
          <w:sz w:val="12"/>
          <w:szCs w:val="12"/>
        </w:rPr>
        <w:t>)</w:t>
      </w:r>
      <w:r w:rsidRPr="00DF7958">
        <w:rPr>
          <w:rStyle w:val="Emphasis"/>
          <w:highlight w:val="yellow"/>
        </w:rPr>
        <w:t>.</w:t>
      </w:r>
      <w:r w:rsidRPr="00245808">
        <w:rPr>
          <w:sz w:val="12"/>
          <w:szCs w:val="12"/>
        </w:rPr>
        <w:t>¶</w:t>
      </w:r>
      <w:proofErr w:type="gramEnd"/>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w:t>
      </w:r>
      <w:proofErr w:type="spellStart"/>
      <w:r w:rsidRPr="00245808">
        <w:rPr>
          <w:sz w:val="12"/>
          <w:szCs w:val="12"/>
        </w:rPr>
        <w:t>nutritionrelated</w:t>
      </w:r>
      <w:proofErr w:type="spellEnd"/>
      <w:r w:rsidRPr="00245808">
        <w:rPr>
          <w:sz w:val="12"/>
          <w:szCs w:val="12"/>
        </w:rPr>
        <w:t xml:space="preserve">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w:t>
      </w:r>
      <w:proofErr w:type="spellStart"/>
      <w:r w:rsidRPr="00245808">
        <w:rPr>
          <w:sz w:val="12"/>
          <w:szCs w:val="12"/>
        </w:rPr>
        <w:t>onethird</w:t>
      </w:r>
      <w:proofErr w:type="spellEnd"/>
      <w:r w:rsidRPr="00245808">
        <w:rPr>
          <w:sz w:val="12"/>
          <w:szCs w:val="12"/>
        </w:rPr>
        <w:t xml:space="preserve"> of all deaths), severe poverty would kill some 16,000 Americans and 26,000 citizens of the European Union each </w:t>
      </w:r>
      <w:proofErr w:type="gramStart"/>
      <w:r w:rsidRPr="00245808">
        <w:rPr>
          <w:sz w:val="12"/>
          <w:szCs w:val="12"/>
        </w:rPr>
        <w:t>week.¶</w:t>
      </w:r>
      <w:proofErr w:type="gramEnd"/>
      <w:r w:rsidRPr="00245808">
        <w:rPr>
          <w:sz w:val="12"/>
          <w:szCs w:val="12"/>
        </w:rPr>
        <w:t xml:space="preserve">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w:t>
      </w:r>
      <w:proofErr w:type="spellStart"/>
      <w:r w:rsidRPr="00245808">
        <w:rPr>
          <w:sz w:val="12"/>
          <w:szCs w:val="12"/>
        </w:rPr>
        <w:t>signifi</w:t>
      </w:r>
      <w:proofErr w:type="spellEnd"/>
      <w:r w:rsidRPr="00245808">
        <w:rPr>
          <w:sz w:val="12"/>
          <w:szCs w:val="12"/>
        </w:rPr>
        <w:t xml:space="preserve"> </w:t>
      </w:r>
      <w:proofErr w:type="spellStart"/>
      <w:r w:rsidRPr="00245808">
        <w:rPr>
          <w:sz w:val="12"/>
          <w:szCs w:val="12"/>
        </w:rPr>
        <w:t>cantly</w:t>
      </w:r>
      <w:proofErr w:type="spellEnd"/>
      <w:r w:rsidRPr="00245808">
        <w:rPr>
          <w:sz w:val="12"/>
          <w:szCs w:val="12"/>
        </w:rPr>
        <w:t xml:space="preserve"> reducing severe poverty. But it is also possible to make substantial progress against the global burden of disease more directly by improving health care in developing </w:t>
      </w:r>
      <w:proofErr w:type="gramStart"/>
      <w:r w:rsidRPr="00245808">
        <w:rPr>
          <w:sz w:val="12"/>
          <w:szCs w:val="12"/>
        </w:rPr>
        <w:t>countries.¶</w:t>
      </w:r>
      <w:proofErr w:type="gramEnd"/>
      <w:r w:rsidRPr="00245808">
        <w:rPr>
          <w:sz w:val="12"/>
          <w:szCs w:val="12"/>
        </w:rPr>
        <w:t xml:space="preserve">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06487DF5" w14:textId="77777777" w:rsidR="0070246E" w:rsidRPr="00245808" w:rsidRDefault="0070246E" w:rsidP="0070246E">
      <w:pPr>
        <w:pStyle w:val="Heading2"/>
      </w:pPr>
      <w:r w:rsidRPr="00245808">
        <w:t>Solvency</w:t>
      </w:r>
    </w:p>
    <w:p w14:paraId="2614CFF6" w14:textId="77777777" w:rsidR="0070246E" w:rsidRPr="00245808" w:rsidRDefault="0070246E" w:rsidP="0070246E">
      <w:pPr>
        <w:pStyle w:val="Heading4"/>
      </w:pPr>
      <w:r w:rsidRPr="00245808">
        <w:t>The member nations of the W</w:t>
      </w:r>
      <w:r>
        <w:t xml:space="preserve">orld </w:t>
      </w:r>
      <w:r w:rsidRPr="00245808">
        <w:t>T</w:t>
      </w:r>
      <w:r>
        <w:t>rade Organization</w:t>
      </w:r>
      <w:r w:rsidRPr="00245808">
        <w:t xml:space="preserve"> ought to reduce intellectual property protections for medicines using the mechanisms described by MSF ’17:</w:t>
      </w:r>
    </w:p>
    <w:p w14:paraId="077ACD70" w14:textId="77777777" w:rsidR="0070246E" w:rsidRPr="00245808" w:rsidRDefault="0070246E" w:rsidP="0070246E">
      <w:r w:rsidRPr="00245808">
        <w:rPr>
          <w:rStyle w:val="Style13ptBold"/>
        </w:rPr>
        <w:t>MSF ’17</w:t>
      </w:r>
      <w:r w:rsidRPr="00245808">
        <w:t xml:space="preserve"> – Médecins Sans </w:t>
      </w:r>
      <w:proofErr w:type="spellStart"/>
      <w:r w:rsidRPr="00245808">
        <w:t>Frontières</w:t>
      </w:r>
      <w:proofErr w:type="spellEnd"/>
      <w:r w:rsidRPr="00245808">
        <w:t xml:space="preserve"> [Doctors Without Borders - Médecins Sans </w:t>
      </w:r>
      <w:proofErr w:type="spellStart"/>
      <w:r w:rsidRPr="00245808">
        <w:t>Frontières</w:t>
      </w:r>
      <w:proofErr w:type="spellEnd"/>
      <w:r w:rsidRPr="00245808">
        <w:t xml:space="preserve"> (MSF) is an international, independent, medical humanitarian </w:t>
      </w:r>
      <w:proofErr w:type="spellStart"/>
      <w:r w:rsidRPr="00245808">
        <w:t>organisation</w:t>
      </w:r>
      <w:proofErr w:type="spellEnd"/>
      <w:r w:rsidRPr="00245808">
        <w:t xml:space="preserve"> that delivers emergency aid to people affected by armed conflict, epidemics, healthcare exclusion and natural or man-made disasters.], “A Fair Shot for Vaccine Affordability: Understanding and addressing the effects of patents on access to newer vaccines,” </w:t>
      </w:r>
      <w:proofErr w:type="gramStart"/>
      <w:r w:rsidRPr="00245808">
        <w:t>September,</w:t>
      </w:r>
      <w:proofErr w:type="gramEnd"/>
      <w:r w:rsidRPr="00245808">
        <w:t xml:space="preserve"> 2017. Accessed Aug. 12, 2021. &lt;</w:t>
      </w:r>
      <w:hyperlink r:id="rId11" w:history="1">
        <w:r w:rsidRPr="00245808">
          <w:rPr>
            <w:rStyle w:val="Hyperlink"/>
          </w:rPr>
          <w:t>https://msfaccess.org/sites/default/files/2018-06/VAC_report_A%20Fair%20Shot%20for%20Vaccine%20Affordability_ENG_2017.pdf</w:t>
        </w:r>
      </w:hyperlink>
      <w:r w:rsidRPr="00245808">
        <w:t>&gt; AT</w:t>
      </w:r>
    </w:p>
    <w:p w14:paraId="0D27F697" w14:textId="77777777" w:rsidR="0070246E" w:rsidRPr="00245808" w:rsidRDefault="0070246E" w:rsidP="0070246E">
      <w:pPr>
        <w:ind w:left="720"/>
        <w:rPr>
          <w:sz w:val="12"/>
        </w:rPr>
      </w:pPr>
      <w:r w:rsidRPr="00DF7958">
        <w:rPr>
          <w:rStyle w:val="StyleUnderline"/>
          <w:highlight w:val="yellow"/>
        </w:rPr>
        <w:t xml:space="preserve">Countries can take a variety of steps to promote competition in vaccine manufacturing and help mitigate the complex patent thickets that could block, </w:t>
      </w:r>
      <w:proofErr w:type="gramStart"/>
      <w:r w:rsidRPr="00DF7958">
        <w:rPr>
          <w:rStyle w:val="StyleUnderline"/>
          <w:highlight w:val="yellow"/>
        </w:rPr>
        <w:t>delay</w:t>
      </w:r>
      <w:proofErr w:type="gramEnd"/>
      <w:r w:rsidRPr="00DF7958">
        <w:rPr>
          <w:rStyle w:val="StyleUnderline"/>
          <w:highlight w:val="yellow"/>
        </w:rPr>
        <w:t xml:space="preserve"> or increase uncertainties around access to multiple sources of vaccines.</w:t>
      </w:r>
      <w:r w:rsidRPr="00245808">
        <w:rPr>
          <w:sz w:val="12"/>
        </w:rPr>
        <w:t xml:space="preserve"> Governments should adopt public health-oriented IP policies, making full use of TRIPS flexibilities in both substantive and procedural aspects of national patent laws. Countries should:</w:t>
      </w:r>
    </w:p>
    <w:p w14:paraId="512BBB79" w14:textId="77777777" w:rsidR="0070246E" w:rsidRPr="00245808" w:rsidRDefault="0070246E" w:rsidP="0070246E">
      <w:pPr>
        <w:ind w:left="720"/>
        <w:rPr>
          <w:sz w:val="12"/>
        </w:rPr>
      </w:pPr>
      <w:r w:rsidRPr="00DF7958">
        <w:rPr>
          <w:rStyle w:val="StyleUnderline"/>
          <w:highlight w:val="yellow"/>
        </w:rPr>
        <w:t>• Encourage and accelerate follow-on development and competition of vaccines</w:t>
      </w:r>
      <w:r w:rsidRPr="00245808">
        <w:rPr>
          <w:sz w:val="12"/>
        </w:rPr>
        <w:t xml:space="preserve"> and vaccine technologies </w:t>
      </w:r>
      <w:r w:rsidRPr="00DF7958">
        <w:rPr>
          <w:rStyle w:val="StyleUnderline"/>
          <w:highlight w:val="yellow"/>
        </w:rPr>
        <w:t>through the</w:t>
      </w:r>
      <w:r w:rsidRPr="00245808">
        <w:rPr>
          <w:sz w:val="12"/>
        </w:rPr>
        <w:t xml:space="preserve"> introduction and </w:t>
      </w:r>
      <w:r w:rsidRPr="00DF7958">
        <w:rPr>
          <w:rStyle w:val="StyleUnderline"/>
          <w:highlight w:val="yellow"/>
        </w:rPr>
        <w:t>use of broad Bolar exemptions.</w:t>
      </w:r>
      <w:r w:rsidRPr="00245808">
        <w:rPr>
          <w:sz w:val="12"/>
        </w:rPr>
        <w:t xml:space="preserve"> </w:t>
      </w:r>
      <w:r w:rsidRPr="00DF7958">
        <w:rPr>
          <w:rStyle w:val="StyleUnderline"/>
          <w:highlight w:val="yellow"/>
        </w:rPr>
        <w:t xml:space="preserve">This will support an early start for research and clinical studies by follow-on </w:t>
      </w:r>
      <w:proofErr w:type="gramStart"/>
      <w:r w:rsidRPr="00DF7958">
        <w:rPr>
          <w:rStyle w:val="StyleUnderline"/>
          <w:highlight w:val="yellow"/>
        </w:rPr>
        <w:t>manufacturers, and</w:t>
      </w:r>
      <w:proofErr w:type="gramEnd"/>
      <w:r w:rsidRPr="00DF7958">
        <w:rPr>
          <w:rStyle w:val="StyleUnderline"/>
          <w:highlight w:val="yellow"/>
        </w:rPr>
        <w:t xml:space="preserve"> support independent follow-on research</w:t>
      </w:r>
      <w:r w:rsidRPr="00245808">
        <w:rPr>
          <w:sz w:val="12"/>
        </w:rPr>
        <w:t xml:space="preserve"> and development.</w:t>
      </w:r>
    </w:p>
    <w:p w14:paraId="15C3E8C7" w14:textId="77777777" w:rsidR="0070246E" w:rsidRPr="00245808" w:rsidRDefault="0070246E" w:rsidP="0070246E">
      <w:pPr>
        <w:ind w:left="720"/>
        <w:rPr>
          <w:sz w:val="12"/>
        </w:rPr>
      </w:pPr>
      <w:r w:rsidRPr="00DF7958">
        <w:rPr>
          <w:rStyle w:val="StyleUnderline"/>
          <w:highlight w:val="yellow"/>
        </w:rPr>
        <w:t>• Apply strict patentability criteria</w:t>
      </w:r>
      <w:r w:rsidRPr="00245808">
        <w:rPr>
          <w:sz w:val="12"/>
        </w:rPr>
        <w:t xml:space="preserve"> for vaccine and vaccine technologies </w:t>
      </w:r>
      <w:r w:rsidRPr="00DF7958">
        <w:rPr>
          <w:rStyle w:val="StyleUnderline"/>
          <w:highlight w:val="yellow"/>
        </w:rPr>
        <w:t xml:space="preserve">in patent examination and judicial proceedings. Countries should closely </w:t>
      </w:r>
      <w:proofErr w:type="spellStart"/>
      <w:r w:rsidRPr="00DF7958">
        <w:rPr>
          <w:rStyle w:val="StyleUnderline"/>
          <w:highlight w:val="yellow"/>
        </w:rPr>
        <w:t>scrutinise</w:t>
      </w:r>
      <w:proofErr w:type="spellEnd"/>
      <w:r w:rsidRPr="00DF7958">
        <w:rPr>
          <w:rStyle w:val="StyleUnderline"/>
          <w:highlight w:val="yellow"/>
        </w:rPr>
        <w:t xml:space="preserve"> patent applications concerning common methods of treatment, dosage forms and claims concerning specific age groups. Countries should reject trivial changes to known</w:t>
      </w:r>
      <w:r w:rsidRPr="00245808">
        <w:rPr>
          <w:sz w:val="12"/>
        </w:rPr>
        <w:t xml:space="preserve"> vaccine </w:t>
      </w:r>
      <w:r w:rsidRPr="005E359C">
        <w:rPr>
          <w:rStyle w:val="StyleUnderline"/>
        </w:rPr>
        <w:t>t</w:t>
      </w:r>
      <w:r w:rsidRPr="005E359C">
        <w:rPr>
          <w:rStyle w:val="StyleUnderline"/>
          <w:highlight w:val="yellow"/>
        </w:rPr>
        <w:t>ec</w:t>
      </w:r>
      <w:r w:rsidRPr="00DF7958">
        <w:rPr>
          <w:rStyle w:val="StyleUnderline"/>
          <w:highlight w:val="yellow"/>
        </w:rPr>
        <w:t>hnologies, or composition patent applications that merely present the assembly of more ingredients using a known technology.</w:t>
      </w:r>
    </w:p>
    <w:p w14:paraId="17C5C947" w14:textId="77777777" w:rsidR="0070246E" w:rsidRPr="00245808" w:rsidRDefault="0070246E" w:rsidP="0070246E">
      <w:pPr>
        <w:ind w:left="720"/>
        <w:rPr>
          <w:sz w:val="12"/>
        </w:rPr>
      </w:pPr>
      <w:r w:rsidRPr="00DF7958">
        <w:rPr>
          <w:rStyle w:val="StyleUnderline"/>
          <w:highlight w:val="yellow"/>
        </w:rPr>
        <w:t>• Implement robust pre- and post-grant opposition procedures in national patent law systems that allow greater public scrutiny and opportunities to challenge unmerited patent applications from an early stage.</w:t>
      </w:r>
      <w:r w:rsidRPr="00245808">
        <w:rPr>
          <w:sz w:val="12"/>
        </w:rPr>
        <w:t xml:space="preserve"> Procedures that allow third-party observation but lack a mandatory hearing requirement could be improved to provide better transparency and accountability to the public.</w:t>
      </w:r>
    </w:p>
    <w:p w14:paraId="19C75800" w14:textId="77777777" w:rsidR="0070246E" w:rsidRPr="00245808" w:rsidRDefault="0070246E" w:rsidP="0070246E">
      <w:pPr>
        <w:ind w:left="720"/>
        <w:rPr>
          <w:sz w:val="12"/>
        </w:rPr>
      </w:pPr>
      <w:r w:rsidRPr="00DF7958">
        <w:rPr>
          <w:rStyle w:val="StyleUnderline"/>
          <w:highlight w:val="yellow"/>
        </w:rPr>
        <w:t>•</w:t>
      </w:r>
      <w:r w:rsidRPr="00245808">
        <w:rPr>
          <w:sz w:val="12"/>
        </w:rPr>
        <w:t xml:space="preserve"> Improve use of compulsory </w:t>
      </w:r>
      <w:proofErr w:type="spellStart"/>
      <w:r w:rsidRPr="00245808">
        <w:rPr>
          <w:sz w:val="12"/>
        </w:rPr>
        <w:t>licencing</w:t>
      </w:r>
      <w:proofErr w:type="spellEnd"/>
      <w:r w:rsidRPr="00245808">
        <w:rPr>
          <w:sz w:val="12"/>
        </w:rPr>
        <w:t xml:space="preserve">. Governments should </w:t>
      </w:r>
      <w:r w:rsidRPr="00DF7958">
        <w:rPr>
          <w:rStyle w:val="StyleUnderline"/>
          <w:highlight w:val="yellow"/>
        </w:rPr>
        <w:t>strengthen</w:t>
      </w:r>
      <w:r w:rsidRPr="00245808">
        <w:rPr>
          <w:sz w:val="12"/>
        </w:rPr>
        <w:t xml:space="preserve"> the </w:t>
      </w:r>
      <w:r w:rsidRPr="00DF7958">
        <w:rPr>
          <w:rStyle w:val="StyleUnderline"/>
          <w:highlight w:val="yellow"/>
        </w:rPr>
        <w:t xml:space="preserve">mechanisms of issuing compulsory </w:t>
      </w:r>
      <w:proofErr w:type="spellStart"/>
      <w:r w:rsidRPr="00DF7958">
        <w:rPr>
          <w:rStyle w:val="StyleUnderline"/>
          <w:highlight w:val="yellow"/>
        </w:rPr>
        <w:t>licences</w:t>
      </w:r>
      <w:proofErr w:type="spellEnd"/>
      <w:r w:rsidRPr="00DF7958">
        <w:rPr>
          <w:rStyle w:val="StyleUnderline"/>
          <w:highlight w:val="yellow"/>
        </w:rPr>
        <w:t xml:space="preserve"> to facilitate the most expedited access to multiple sources of vaccines and to safeguard public health.</w:t>
      </w:r>
    </w:p>
    <w:p w14:paraId="0F87BC1D" w14:textId="77777777" w:rsidR="0070246E" w:rsidRPr="00245808" w:rsidRDefault="0070246E" w:rsidP="0070246E">
      <w:pPr>
        <w:ind w:left="720"/>
        <w:rPr>
          <w:sz w:val="12"/>
        </w:rPr>
      </w:pPr>
      <w:r w:rsidRPr="00DF7958">
        <w:rPr>
          <w:rStyle w:val="StyleUnderline"/>
          <w:highlight w:val="yellow"/>
        </w:rPr>
        <w:t>• Strengthen technical capacity to ensure patent examiners apply strict patentability criteria and screen out unmerited applications</w:t>
      </w:r>
      <w:r w:rsidRPr="00245808">
        <w:rPr>
          <w:sz w:val="12"/>
        </w:rPr>
        <w:t xml:space="preserve"> in a timely manner. This will provide clarity on the patent landscape concerning important vaccines and technologies.</w:t>
      </w:r>
    </w:p>
    <w:p w14:paraId="65485C48" w14:textId="77777777" w:rsidR="0070246E" w:rsidRPr="00245808" w:rsidRDefault="0070246E" w:rsidP="0070246E">
      <w:pPr>
        <w:ind w:left="720"/>
        <w:rPr>
          <w:sz w:val="12"/>
        </w:rPr>
      </w:pPr>
      <w:r w:rsidRPr="00DF7958">
        <w:rPr>
          <w:rStyle w:val="StyleUnderline"/>
          <w:highlight w:val="yellow"/>
        </w:rPr>
        <w:t>• Increase transparency of patent office filings to enable third parties to better understand the IP landscape, especially through procedures to promote disclosure of non-proprietary biological qualifier names</w:t>
      </w:r>
      <w:r w:rsidRPr="00245808">
        <w:rPr>
          <w:sz w:val="12"/>
        </w:rPr>
        <w:t xml:space="preserve">74 of vaccines. Prospective manufacturers will be able to make decisions more efficiently if they understand the IP landscape clearly. </w:t>
      </w:r>
      <w:r w:rsidRPr="00DF7958">
        <w:rPr>
          <w:rStyle w:val="StyleUnderline"/>
          <w:highlight w:val="yellow"/>
        </w:rPr>
        <w:t>Government procurement</w:t>
      </w:r>
      <w:r w:rsidRPr="00245808">
        <w:rPr>
          <w:sz w:val="12"/>
        </w:rPr>
        <w:t xml:space="preserve"> decision making </w:t>
      </w:r>
      <w:r w:rsidRPr="00DF7958">
        <w:rPr>
          <w:rStyle w:val="StyleUnderline"/>
          <w:highlight w:val="yellow"/>
        </w:rPr>
        <w:t>will</w:t>
      </w:r>
      <w:r w:rsidRPr="00245808">
        <w:rPr>
          <w:sz w:val="12"/>
        </w:rPr>
        <w:t xml:space="preserve"> also </w:t>
      </w:r>
      <w:r w:rsidRPr="00DF7958">
        <w:rPr>
          <w:rStyle w:val="StyleUnderline"/>
          <w:highlight w:val="yellow"/>
        </w:rPr>
        <w:t>be improved by addressing</w:t>
      </w:r>
      <w:r w:rsidRPr="00245808">
        <w:rPr>
          <w:sz w:val="12"/>
        </w:rPr>
        <w:t xml:space="preserve"> the current </w:t>
      </w:r>
      <w:r w:rsidRPr="00DF7958">
        <w:rPr>
          <w:rStyle w:val="StyleUnderline"/>
          <w:highlight w:val="yellow"/>
        </w:rPr>
        <w:t>information asymmetry.</w:t>
      </w:r>
    </w:p>
    <w:p w14:paraId="24091564" w14:textId="77777777" w:rsidR="0070246E" w:rsidRPr="00245808" w:rsidRDefault="0070246E" w:rsidP="0070246E">
      <w:pPr>
        <w:ind w:left="720"/>
        <w:rPr>
          <w:rStyle w:val="StyleUnderline"/>
        </w:rPr>
      </w:pPr>
      <w:r w:rsidRPr="00DF7958">
        <w:rPr>
          <w:rStyle w:val="StyleUnderline"/>
          <w:highlight w:val="yellow"/>
        </w:rPr>
        <w:t>• Make full use of LDCs’ exemption from mandatory patent protection to accelerate access to quality assured follow-on new vaccines and encourage competition to improve affordability of vaccines.</w:t>
      </w:r>
    </w:p>
    <w:p w14:paraId="0B867200" w14:textId="77777777" w:rsidR="0070246E" w:rsidRPr="00245808" w:rsidRDefault="0070246E" w:rsidP="0070246E">
      <w:pPr>
        <w:ind w:left="720"/>
        <w:rPr>
          <w:sz w:val="12"/>
        </w:rPr>
      </w:pPr>
      <w:r w:rsidRPr="00245808">
        <w:rPr>
          <w:sz w:val="12"/>
        </w:rPr>
        <w:t xml:space="preserve">• Demand that international </w:t>
      </w:r>
      <w:proofErr w:type="spellStart"/>
      <w:r w:rsidRPr="00245808">
        <w:rPr>
          <w:sz w:val="12"/>
        </w:rPr>
        <w:t>organisations</w:t>
      </w:r>
      <w:proofErr w:type="spellEnd"/>
      <w:r w:rsidRPr="00245808">
        <w:rPr>
          <w:sz w:val="12"/>
        </w:rPr>
        <w:t xml:space="preserve"> like WHO, Gavi, the Pan American Health Organization (PAHO) and the United Nations Children’s Fund (UNICEF) improve technical support for countries </w:t>
      </w:r>
      <w:proofErr w:type="gramStart"/>
      <w:r w:rsidRPr="00245808">
        <w:rPr>
          <w:sz w:val="12"/>
        </w:rPr>
        <w:t>to:</w:t>
      </w:r>
      <w:proofErr w:type="gramEnd"/>
      <w:r w:rsidRPr="00245808">
        <w:rPr>
          <w:sz w:val="12"/>
        </w:rPr>
        <w:t xml:space="preserve"> identify legal barriers, use flexibilities under IP laws and improve transparency of patent information to facilitate follow-on development and foster robust competition for new vaccines.75</w:t>
      </w:r>
    </w:p>
    <w:p w14:paraId="2056C647" w14:textId="77777777" w:rsidR="00806C15" w:rsidRPr="00A50C23" w:rsidRDefault="00806C15" w:rsidP="00806C15">
      <w:pPr>
        <w:keepNext/>
        <w:keepLines/>
        <w:spacing w:before="40" w:after="0"/>
        <w:outlineLvl w:val="3"/>
        <w:rPr>
          <w:rFonts w:eastAsiaTheme="majorEastAsia" w:cstheme="majorBidi"/>
          <w:b/>
          <w:iCs/>
          <w:sz w:val="26"/>
        </w:rPr>
      </w:pPr>
      <w:r w:rsidRPr="00A50C23">
        <w:rPr>
          <w:rFonts w:eastAsiaTheme="majorEastAsia" w:cstheme="majorBidi"/>
          <w:b/>
          <w:iCs/>
          <w:sz w:val="26"/>
        </w:rPr>
        <w:t xml:space="preserve">The </w:t>
      </w:r>
      <w:proofErr w:type="spellStart"/>
      <w:r w:rsidRPr="00A50C23">
        <w:rPr>
          <w:rFonts w:eastAsiaTheme="majorEastAsia" w:cstheme="majorBidi"/>
          <w:b/>
          <w:iCs/>
          <w:sz w:val="26"/>
        </w:rPr>
        <w:t>Aff</w:t>
      </w:r>
      <w:proofErr w:type="spellEnd"/>
      <w:r w:rsidRPr="00A50C23">
        <w:rPr>
          <w:rFonts w:eastAsiaTheme="majorEastAsia" w:cstheme="majorBidi"/>
          <w:b/>
          <w:iCs/>
          <w:sz w:val="26"/>
        </w:rPr>
        <w:t xml:space="preserve"> challenges dehumanizing cultural frames that allow us to ignore human suffering. Recognition of common vulnerability is key to a politics that rejects violence, oppression, and indifference.</w:t>
      </w:r>
    </w:p>
    <w:p w14:paraId="3C015A66" w14:textId="77777777" w:rsidR="00806C15" w:rsidRPr="00A50C23" w:rsidRDefault="00806C15" w:rsidP="00806C15">
      <w:r w:rsidRPr="00A50C23">
        <w:rPr>
          <w:b/>
          <w:bCs/>
          <w:sz w:val="26"/>
        </w:rPr>
        <w:t xml:space="preserve">Butler ’04 - </w:t>
      </w:r>
      <w:r w:rsidRPr="00A50C23">
        <w:t>Judith Butler [Prof. of Rhetoric and Comparative Literature, University of California at Berkeley], Precarious Life: The Powers of Mourning and Violence. New York: Verso (2006; First Published 2004). pp. 30-35 AT</w:t>
      </w:r>
    </w:p>
    <w:p w14:paraId="1AF5D545" w14:textId="77777777" w:rsidR="00806C15" w:rsidRPr="00A50C23" w:rsidRDefault="00806C15" w:rsidP="00806C15">
      <w:pPr>
        <w:spacing w:after="0" w:line="240" w:lineRule="auto"/>
        <w:ind w:left="720" w:right="720"/>
        <w:rPr>
          <w:rFonts w:eastAsia="Times New Roman" w:cs="Times New Roman"/>
          <w:sz w:val="12"/>
        </w:rPr>
      </w:pPr>
      <w:r w:rsidRPr="00A50C23">
        <w:rPr>
          <w:rFonts w:eastAsia="Times New Roman" w:cs="Times New Roman"/>
          <w:sz w:val="12"/>
        </w:rPr>
        <w:t xml:space="preserve">Is there something to be gained from grieving, from tarrying with grief, from remaining exposed to its </w:t>
      </w:r>
      <w:proofErr w:type="spellStart"/>
      <w:r w:rsidRPr="00A50C23">
        <w:rPr>
          <w:rFonts w:eastAsia="Times New Roman" w:cs="Times New Roman"/>
          <w:sz w:val="12"/>
        </w:rPr>
        <w:t>unbearability</w:t>
      </w:r>
      <w:proofErr w:type="spellEnd"/>
      <w:r w:rsidRPr="00A50C23">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DF7958">
        <w:rPr>
          <w:rFonts w:eastAsia="Times New Roman" w:cs="Times New Roman"/>
          <w:b/>
          <w:sz w:val="24"/>
          <w:highlight w:val="yellow"/>
          <w:u w:val="single"/>
        </w:rPr>
        <w:t xml:space="preserve"> Could </w:t>
      </w:r>
      <w:r w:rsidRPr="00A50C23">
        <w:rPr>
          <w:sz w:val="12"/>
        </w:rPr>
        <w:t>the experience of a</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dislocation of First World safety </w:t>
      </w:r>
      <w:r w:rsidRPr="00A50C23">
        <w:rPr>
          <w:sz w:val="12"/>
        </w:rPr>
        <w:t>not</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condition </w:t>
      </w:r>
      <w:r w:rsidRPr="00A50C23">
        <w:t>the</w:t>
      </w:r>
      <w:r w:rsidRPr="00DF7958">
        <w:rPr>
          <w:rFonts w:eastAsia="Times New Roman" w:cs="Times New Roman"/>
          <w:b/>
          <w:sz w:val="24"/>
          <w:highlight w:val="yellow"/>
          <w:u w:val="single"/>
        </w:rPr>
        <w:t xml:space="preserve"> insight into the radically inequitable ways that </w:t>
      </w:r>
      <w:r w:rsidRPr="00A50C23">
        <w:rPr>
          <w:sz w:val="12"/>
        </w:rPr>
        <w:t>corporeal</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vulnerability is distributed globally? </w:t>
      </w:r>
      <w:r w:rsidRPr="00A50C23">
        <w:rPr>
          <w:sz w:val="12"/>
        </w:rPr>
        <w:t>To foreclose that vulnerability,</w:t>
      </w:r>
      <w:r w:rsidRPr="00A50C23">
        <w:rPr>
          <w:rFonts w:eastAsia="Times New Roman" w:cs="Times New Roman"/>
          <w:b/>
          <w:sz w:val="14"/>
          <w:u w:val="single"/>
        </w:rPr>
        <w:t xml:space="preserve"> </w:t>
      </w:r>
      <w:r w:rsidRPr="00A50C23">
        <w:rPr>
          <w:rFonts w:eastAsia="Times New Roman" w:cs="Times New Roman"/>
          <w:sz w:val="12"/>
        </w:rPr>
        <w:t>to banish it,</w:t>
      </w:r>
      <w:r w:rsidRPr="00DF7958">
        <w:rPr>
          <w:rFonts w:eastAsia="Times New Roman" w:cs="Times New Roman"/>
          <w:b/>
          <w:sz w:val="24"/>
          <w:highlight w:val="yellow"/>
          <w:u w:val="single"/>
        </w:rPr>
        <w:t xml:space="preserve"> to make ourselves secure at the expense of every other </w:t>
      </w:r>
      <w:r w:rsidRPr="00A50C23">
        <w:rPr>
          <w:sz w:val="12"/>
        </w:rPr>
        <w:t>human consideration</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is to eradicate </w:t>
      </w:r>
      <w:r w:rsidRPr="00A50C23">
        <w:rPr>
          <w:sz w:val="12"/>
        </w:rPr>
        <w:t>one of the</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most important resources from which we must </w:t>
      </w:r>
      <w:r w:rsidRPr="00A50C23">
        <w:rPr>
          <w:rFonts w:eastAsia="Times New Roman" w:cs="Times New Roman"/>
          <w:sz w:val="12"/>
        </w:rPr>
        <w:t xml:space="preserve">take our bearings and </w:t>
      </w:r>
      <w:r w:rsidRPr="00DF7958">
        <w:rPr>
          <w:rFonts w:eastAsia="Times New Roman" w:cs="Times New Roman"/>
          <w:b/>
          <w:sz w:val="24"/>
          <w:highlight w:val="yellow"/>
          <w:u w:val="single"/>
        </w:rPr>
        <w:t>find our way.</w:t>
      </w:r>
      <w:r w:rsidRPr="00A50C23">
        <w:rPr>
          <w:rFonts w:eastAsia="Times New Roman" w:cs="Times New Roman"/>
          <w:b/>
          <w:sz w:val="12"/>
          <w:u w:val="single"/>
        </w:rPr>
        <w:t>¶</w:t>
      </w:r>
      <w:r w:rsidRPr="00A50C23">
        <w:rPr>
          <w:rFonts w:eastAsia="Times New Roman" w:cs="Times New Roman"/>
          <w:sz w:val="12"/>
        </w:rPr>
        <w:t xml:space="preserve"> 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A50C23">
        <w:rPr>
          <w:rFonts w:eastAsia="Times New Roman" w:cs="Times New Roman"/>
          <w:sz w:val="12"/>
        </w:rPr>
        <w:t>unknowingness.¶</w:t>
      </w:r>
      <w:proofErr w:type="gramEnd"/>
      <w:r w:rsidRPr="00A50C23">
        <w:rPr>
          <w:rFonts w:eastAsia="Times New Roman" w:cs="Times New Roman"/>
          <w:sz w:val="12"/>
        </w:rPr>
        <w:t xml:space="preserve"> 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DF7958">
        <w:rPr>
          <w:rFonts w:eastAsia="Times New Roman" w:cs="Times New Roman"/>
          <w:b/>
          <w:sz w:val="24"/>
          <w:highlight w:val="yellow"/>
          <w:u w:val="single"/>
        </w:rPr>
        <w:t xml:space="preserve"> </w:t>
      </w:r>
      <w:r w:rsidRPr="00A50C23">
        <w:rPr>
          <w:rFonts w:eastAsia="Times New Roman" w:cs="Times New Roman"/>
          <w:sz w:val="12"/>
        </w:rPr>
        <w:t xml:space="preserve">and thus certain human lives are more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than others</w:t>
      </w:r>
      <w:r w:rsidRPr="00A50C23">
        <w:rPr>
          <w:sz w:val="12"/>
        </w:rPr>
        <w:t>. From where</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might a principle emerge by which we vow to protect others from the kinds of violence we have suffered, </w:t>
      </w:r>
      <w:r w:rsidRPr="00A50C23">
        <w:rPr>
          <w:sz w:val="12"/>
        </w:rPr>
        <w:t>if not</w:t>
      </w:r>
      <w:r w:rsidRPr="00DF7958">
        <w:rPr>
          <w:rFonts w:eastAsia="Times New Roman" w:cs="Times New Roman"/>
          <w:b/>
          <w:sz w:val="14"/>
          <w:highlight w:val="yellow"/>
          <w:u w:val="single"/>
        </w:rPr>
        <w:t xml:space="preserve"> </w:t>
      </w:r>
      <w:r w:rsidRPr="00DF7958">
        <w:rPr>
          <w:rFonts w:eastAsia="Times New Roman" w:cs="Times New Roman"/>
          <w:b/>
          <w:sz w:val="24"/>
          <w:highlight w:val="yellow"/>
          <w:u w:val="single"/>
        </w:rPr>
        <w:t xml:space="preserve">from an apprehension of a common human vulnerability? </w:t>
      </w:r>
      <w:r w:rsidRPr="00A50C23">
        <w:rPr>
          <w:rFonts w:eastAsia="Times New Roman" w:cs="Times New Roman"/>
          <w:sz w:val="12"/>
        </w:rPr>
        <w:t xml:space="preserve">I do not mean to deny that vulnerability is differentiated, that it is allocated differentially across the globe. I do not even mean to presume upon a common notion of the human, although to speak in its “name” is already (or perhaps only) to fathom its possibility.¶ 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 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A50C23">
        <w:rPr>
          <w:rFonts w:eastAsia="Times New Roman" w:cs="Times New Roman"/>
          <w:sz w:val="12"/>
        </w:rPr>
        <w:t>sustenance.¶</w:t>
      </w:r>
      <w:proofErr w:type="gramEnd"/>
      <w:r w:rsidRPr="00A50C23">
        <w:rPr>
          <w:rFonts w:eastAsia="Times New Roman" w:cs="Times New Roman"/>
          <w:sz w:val="12"/>
        </w:rPr>
        <w:t xml:space="preserve"> </w:t>
      </w:r>
      <w:r w:rsidRPr="00A50C23">
        <w:rPr>
          <w:sz w:val="12"/>
        </w:rPr>
        <w:t>We cannot understand vulnerability as a deprivation, however, unless we understand the need that is thwarted. S</w:t>
      </w:r>
      <w:r w:rsidRPr="00A50C23">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A50C23">
        <w:rPr>
          <w:rFonts w:eastAsia="Times New Roman" w:cs="Times New Roman"/>
          <w:sz w:val="12"/>
        </w:rPr>
        <w:t>it</w:t>
      </w:r>
      <w:proofErr w:type="spellEnd"/>
      <w:r w:rsidRPr="00A50C23">
        <w:rPr>
          <w:rFonts w:eastAsia="Times New Roman" w:cs="Times New Roman"/>
          <w:sz w:val="12"/>
        </w:rPr>
        <w:t xml:space="preserve"> not impossible, to understand how humans suffer from oppression without seeing how this primary condition is exploited and exploitable, thwarted and denied</w:t>
      </w:r>
      <w:r w:rsidRPr="00A50C23">
        <w:rPr>
          <w:sz w:val="12"/>
        </w:rPr>
        <w:t xml:space="preserve">. The condition of primary </w:t>
      </w:r>
      <w:r w:rsidRPr="00DF7958">
        <w:rPr>
          <w:rFonts w:eastAsia="Times New Roman" w:cs="Times New Roman"/>
          <w:b/>
          <w:sz w:val="24"/>
          <w:highlight w:val="yellow"/>
          <w:u w:val="single"/>
        </w:rPr>
        <w:t>vulnerability</w:t>
      </w:r>
      <w:r w:rsidRPr="00A50C23">
        <w:rPr>
          <w:rFonts w:eastAsia="Times New Roman" w:cs="Times New Roman"/>
          <w:sz w:val="12"/>
        </w:rPr>
        <w:t xml:space="preserve">, of being given over to the touch of the other, even if there is no other there, and no support for our lives, </w:t>
      </w:r>
      <w:r w:rsidRPr="00DF7958">
        <w:rPr>
          <w:rFonts w:eastAsia="Times New Roman" w:cs="Times New Roman"/>
          <w:b/>
          <w:sz w:val="24"/>
          <w:highlight w:val="yellow"/>
          <w:u w:val="single"/>
        </w:rPr>
        <w:t>signifies a primary helplessness and need</w:t>
      </w:r>
      <w:r w:rsidRPr="00A50C23">
        <w:rPr>
          <w:rFonts w:eastAsia="Times New Roman" w:cs="Times New Roman"/>
          <w:sz w:val="12"/>
        </w:rPr>
        <w:t xml:space="preserve">, one </w:t>
      </w:r>
      <w:r w:rsidRPr="00DF7958">
        <w:rPr>
          <w:rFonts w:eastAsia="Times New Roman" w:cs="Times New Roman"/>
          <w:b/>
          <w:sz w:val="24"/>
          <w:highlight w:val="yellow"/>
          <w:u w:val="single"/>
        </w:rPr>
        <w:t xml:space="preserve">to which any society must attend. </w:t>
      </w:r>
      <w:r w:rsidRPr="00A50C23">
        <w:rPr>
          <w:sz w:val="12"/>
        </w:rPr>
        <w:t>Lives are supported and maintained differently, and</w:t>
      </w:r>
      <w:r w:rsidRPr="00A50C23">
        <w:rPr>
          <w:rFonts w:eastAsia="Times New Roman" w:cs="Times New Roman"/>
          <w:b/>
          <w:sz w:val="14"/>
          <w:u w:val="single"/>
        </w:rPr>
        <w:t xml:space="preserve"> </w:t>
      </w:r>
      <w:r w:rsidRPr="00A50C23">
        <w:rPr>
          <w:sz w:val="12"/>
        </w:rPr>
        <w:t xml:space="preserve">there are radically different ways in which human physical vulnerability is distributed across the globe. </w:t>
      </w:r>
      <w:r w:rsidRPr="00DF7958">
        <w:rPr>
          <w:rFonts w:eastAsia="Times New Roman" w:cs="Times New Roman"/>
          <w:b/>
          <w:sz w:val="24"/>
          <w:highlight w:val="yellow"/>
          <w:u w:val="single"/>
        </w:rPr>
        <w:t xml:space="preserve">Certain lives will be highly protected, and the abrogation of their </w:t>
      </w:r>
      <w:r w:rsidRPr="00A50C23">
        <w:rPr>
          <w:sz w:val="12"/>
        </w:rPr>
        <w:t>claims to</w:t>
      </w:r>
      <w:r w:rsidRPr="00DF7958">
        <w:rPr>
          <w:rFonts w:eastAsia="Times New Roman" w:cs="Times New Roman"/>
          <w:b/>
          <w:sz w:val="24"/>
          <w:highlight w:val="yellow"/>
          <w:u w:val="single"/>
        </w:rPr>
        <w:t xml:space="preserve"> sanctity will </w:t>
      </w:r>
      <w:r w:rsidRPr="00A50C23">
        <w:rPr>
          <w:sz w:val="12"/>
        </w:rPr>
        <w:t>be sufficient to</w:t>
      </w:r>
      <w:r w:rsidRPr="00DF7958">
        <w:rPr>
          <w:rFonts w:eastAsia="Times New Roman" w:cs="Times New Roman"/>
          <w:b/>
          <w:sz w:val="24"/>
          <w:highlight w:val="yellow"/>
          <w:u w:val="single"/>
        </w:rPr>
        <w:t xml:space="preserve"> mobilize the forces of war. Other lives </w:t>
      </w:r>
      <w:r w:rsidRPr="00A50C23">
        <w:rPr>
          <w:sz w:val="12"/>
        </w:rPr>
        <w:t xml:space="preserve">will not find such fast and furious support </w:t>
      </w:r>
      <w:r w:rsidRPr="00A50C23">
        <w:rPr>
          <w:rFonts w:eastAsia="Times New Roman" w:cs="Times New Roman"/>
          <w:sz w:val="12"/>
        </w:rPr>
        <w:t xml:space="preserve">and </w:t>
      </w:r>
      <w:r w:rsidRPr="00DF7958">
        <w:rPr>
          <w:b/>
          <w:iCs/>
          <w:highlight w:val="yellow"/>
          <w:u w:val="single"/>
        </w:rPr>
        <w:t>will not even qualify as “</w:t>
      </w:r>
      <w:proofErr w:type="spellStart"/>
      <w:r w:rsidRPr="00DF7958">
        <w:rPr>
          <w:b/>
          <w:iCs/>
          <w:highlight w:val="yellow"/>
          <w:u w:val="single"/>
        </w:rPr>
        <w:t>grievable</w:t>
      </w:r>
      <w:proofErr w:type="spellEnd"/>
      <w:proofErr w:type="gramStart"/>
      <w:r w:rsidRPr="00DF7958">
        <w:rPr>
          <w:b/>
          <w:iCs/>
          <w:highlight w:val="yellow"/>
          <w:u w:val="single"/>
        </w:rPr>
        <w:t>.”</w:t>
      </w:r>
      <w:r w:rsidRPr="00A50C23">
        <w:rPr>
          <w:rFonts w:eastAsia="Times New Roman" w:cs="Times New Roman"/>
          <w:b/>
          <w:sz w:val="12"/>
          <w:u w:val="single"/>
        </w:rPr>
        <w:t>¶</w:t>
      </w:r>
      <w:proofErr w:type="gramEnd"/>
      <w:r w:rsidRPr="00A50C23">
        <w:rPr>
          <w:rFonts w:eastAsia="Times New Roman" w:cs="Times New Roman"/>
          <w:sz w:val="12"/>
        </w:rPr>
        <w:t xml:space="preserve"> 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w:t>
      </w:r>
      <w:proofErr w:type="gramStart"/>
      <w:r w:rsidRPr="00A50C23">
        <w:rPr>
          <w:rFonts w:eastAsia="Times New Roman" w:cs="Times New Roman"/>
          <w:sz w:val="12"/>
        </w:rPr>
        <w:t>children</w:t>
      </w:r>
      <w:proofErr w:type="gramEnd"/>
      <w:r w:rsidRPr="00A50C23">
        <w:rPr>
          <w:rFonts w:eastAsia="Times New Roman" w:cs="Times New Roman"/>
          <w:sz w:val="12"/>
        </w:rPr>
        <w:t xml:space="preserve"> and adults</w:t>
      </w:r>
      <w:r w:rsidRPr="00A50C23">
        <w:rPr>
          <w:rFonts w:eastAsia="Times New Roman" w:cs="Times New Roman"/>
          <w:b/>
          <w:sz w:val="12"/>
        </w:rPr>
        <w:t>. Do they have names, faces, personal histories, family, favorite hobbies, slogans by which they life?</w:t>
      </w:r>
      <w:r w:rsidRPr="00DF7958">
        <w:rPr>
          <w:rFonts w:eastAsia="Times New Roman" w:cs="Times New Roman"/>
          <w:b/>
          <w:sz w:val="24"/>
          <w:highlight w:val="yellow"/>
          <w:u w:val="single"/>
        </w:rPr>
        <w:t xml:space="preserve"> </w:t>
      </w:r>
      <w:r w:rsidRPr="00A50C23">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A50C23">
        <w:rPr>
          <w:sz w:val="12"/>
        </w:rPr>
        <w:t>How do our</w:t>
      </w:r>
      <w:r w:rsidRPr="00A50C23">
        <w:rPr>
          <w:rFonts w:eastAsia="Times New Roman" w:cs="Times New Roman"/>
          <w:b/>
          <w:sz w:val="14"/>
          <w:u w:val="single"/>
        </w:rPr>
        <w:t xml:space="preserve"> </w:t>
      </w:r>
      <w:r w:rsidRPr="00DF7958">
        <w:rPr>
          <w:rFonts w:eastAsia="Times New Roman" w:cs="Times New Roman"/>
          <w:b/>
          <w:sz w:val="24"/>
          <w:highlight w:val="yellow"/>
          <w:u w:val="single"/>
        </w:rPr>
        <w:t xml:space="preserve">cultural frames for thinking the human set limits on the kinds of losses we can avow </w:t>
      </w:r>
      <w:r w:rsidRPr="00A50C23">
        <w:rPr>
          <w:sz w:val="12"/>
        </w:rPr>
        <w:t>as loss</w:t>
      </w:r>
      <w:r w:rsidRPr="00DF7958">
        <w:rPr>
          <w:rFonts w:eastAsia="Times New Roman" w:cs="Times New Roman"/>
          <w:b/>
          <w:sz w:val="24"/>
          <w:highlight w:val="yellow"/>
          <w:u w:val="single"/>
        </w:rPr>
        <w:t>?</w:t>
      </w:r>
      <w:r w:rsidRPr="00A50C23">
        <w:rPr>
          <w:rFonts w:eastAsia="Times New Roman" w:cs="Times New Roman"/>
          <w:sz w:val="12"/>
        </w:rPr>
        <w:t xml:space="preserve"> After all, if someone is lost, and that person is not someone, then what and where is the loss, and how does mourning take place?¶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DF7958">
        <w:rPr>
          <w:b/>
          <w:iCs/>
          <w:highlight w:val="yellow"/>
          <w:u w:val="single"/>
        </w:rPr>
        <w:t>It must</w:t>
      </w:r>
      <w:r w:rsidRPr="00A50C23">
        <w:rPr>
          <w:rFonts w:eastAsia="Times New Roman" w:cs="Times New Roman"/>
          <w:sz w:val="12"/>
        </w:rPr>
        <w:t xml:space="preserve"> also </w:t>
      </w:r>
      <w:r w:rsidRPr="00DF7958">
        <w:rPr>
          <w:b/>
          <w:iCs/>
          <w:highlight w:val="yellow"/>
          <w:u w:val="single"/>
        </w:rPr>
        <w:t>be part of</w:t>
      </w:r>
      <w:r w:rsidRPr="00A50C23">
        <w:rPr>
          <w:rFonts w:eastAsia="Times New Roman" w:cs="Times New Roman"/>
          <w:sz w:val="12"/>
        </w:rPr>
        <w:t xml:space="preserve"> the affinity with </w:t>
      </w:r>
      <w:r w:rsidRPr="00DF7958">
        <w:rPr>
          <w:b/>
          <w:iCs/>
          <w:highlight w:val="yellow"/>
          <w:u w:val="single"/>
        </w:rPr>
        <w:t>anti-racist struggles, given the racial differential that undergirds</w:t>
      </w:r>
      <w:r w:rsidRPr="00A50C23">
        <w:rPr>
          <w:rFonts w:eastAsia="Times New Roman" w:cs="Times New Roman"/>
          <w:sz w:val="12"/>
        </w:rPr>
        <w:t xml:space="preserve"> the </w:t>
      </w:r>
      <w:r w:rsidRPr="00DF7958">
        <w:rPr>
          <w:b/>
          <w:iCs/>
          <w:highlight w:val="yellow"/>
          <w:u w:val="single"/>
        </w:rPr>
        <w:t>culturally viable notions of the human</w:t>
      </w:r>
      <w:r w:rsidRPr="00A50C23">
        <w:rPr>
          <w:rFonts w:eastAsia="Times New Roman" w:cs="Times New Roman"/>
          <w:sz w:val="12"/>
        </w:rPr>
        <w:t xml:space="preserve">, ones that we see </w:t>
      </w:r>
      <w:r w:rsidRPr="00DF7958">
        <w:rPr>
          <w:b/>
          <w:iCs/>
          <w:highlight w:val="yellow"/>
          <w:u w:val="single"/>
        </w:rPr>
        <w:t>acted out in</w:t>
      </w:r>
      <w:r w:rsidRPr="00A50C23">
        <w:rPr>
          <w:rFonts w:eastAsia="Times New Roman" w:cs="Times New Roman"/>
          <w:sz w:val="12"/>
        </w:rPr>
        <w:t xml:space="preserve"> dramatic and </w:t>
      </w:r>
      <w:r w:rsidRPr="00DF7958">
        <w:rPr>
          <w:b/>
          <w:iCs/>
          <w:highlight w:val="yellow"/>
          <w:u w:val="single"/>
        </w:rPr>
        <w:t>terrifying ways in the global arena</w:t>
      </w:r>
      <w:r w:rsidRPr="00A50C23">
        <w:rPr>
          <w:rFonts w:eastAsia="Times New Roman" w:cs="Times New Roman"/>
          <w:sz w:val="12"/>
        </w:rPr>
        <w:t xml:space="preserve"> at the present </w:t>
      </w:r>
      <w:proofErr w:type="gramStart"/>
      <w:r w:rsidRPr="00A50C23">
        <w:rPr>
          <w:rFonts w:eastAsia="Times New Roman" w:cs="Times New Roman"/>
          <w:sz w:val="12"/>
        </w:rPr>
        <w:t>time</w:t>
      </w:r>
      <w:r w:rsidRPr="00DF7958">
        <w:rPr>
          <w:b/>
          <w:iCs/>
          <w:highlight w:val="yellow"/>
          <w:u w:val="single"/>
        </w:rPr>
        <w:t>.</w:t>
      </w:r>
      <w:r w:rsidRPr="00A50C23">
        <w:rPr>
          <w:rFonts w:eastAsia="Times New Roman" w:cs="Times New Roman"/>
          <w:sz w:val="12"/>
        </w:rPr>
        <w:t>¶</w:t>
      </w:r>
      <w:proofErr w:type="gramEnd"/>
      <w:r w:rsidRPr="00A50C23">
        <w:rPr>
          <w:rFonts w:eastAsia="Times New Roman" w:cs="Times New Roman"/>
          <w:sz w:val="12"/>
        </w:rPr>
        <w:t xml:space="preserve"> I am referring not only to humans not regarded as humans, and thus to a restrictive conception of the human that is based upon their exclusion. </w:t>
      </w:r>
      <w:r w:rsidRPr="00DF7958">
        <w:rPr>
          <w:b/>
          <w:iCs/>
          <w:highlight w:val="yellow"/>
          <w:u w:val="single"/>
        </w:rPr>
        <w:t xml:space="preserve">It is </w:t>
      </w:r>
      <w:r w:rsidRPr="00A50C23">
        <w:rPr>
          <w:rFonts w:eastAsia="Times New Roman" w:cs="Times New Roman"/>
          <w:sz w:val="12"/>
        </w:rPr>
        <w:t xml:space="preserve">not a matter of a simple entry of the excluded into an established ontology, but </w:t>
      </w:r>
      <w:r w:rsidRPr="00DF7958">
        <w:rPr>
          <w:b/>
          <w:iCs/>
          <w:highlight w:val="yellow"/>
          <w:u w:val="single"/>
        </w:rPr>
        <w:t>an insurrection at the level of ontology</w:t>
      </w:r>
      <w:r w:rsidRPr="00A50C23">
        <w:rPr>
          <w:rFonts w:eastAsia="Times New Roman" w:cs="Times New Roman"/>
          <w:sz w:val="12"/>
        </w:rPr>
        <w:t xml:space="preserve">, a critical opening up of the questions, </w:t>
      </w:r>
      <w:proofErr w:type="gramStart"/>
      <w:r w:rsidRPr="00A50C23">
        <w:rPr>
          <w:rFonts w:eastAsia="Times New Roman" w:cs="Times New Roman"/>
          <w:sz w:val="12"/>
        </w:rPr>
        <w:t>What</w:t>
      </w:r>
      <w:proofErr w:type="gramEnd"/>
      <w:r w:rsidRPr="00A50C23">
        <w:rPr>
          <w:rFonts w:eastAsia="Times New Roman" w:cs="Times New Roman"/>
          <w:sz w:val="12"/>
        </w:rPr>
        <w:t xml:space="preserve"> is real? </w:t>
      </w:r>
      <w:r w:rsidRPr="00DF7958">
        <w:rPr>
          <w:b/>
          <w:iCs/>
          <w:highlight w:val="yellow"/>
          <w:u w:val="single"/>
        </w:rPr>
        <w:t>Whose lives are real?</w:t>
      </w:r>
      <w:r w:rsidRPr="00A50C23">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A50C23">
        <w:rPr>
          <w:rFonts w:eastAsia="Times New Roman" w:cs="Times New Roman"/>
          <w:sz w:val="12"/>
        </w:rPr>
        <w:t>unreality?¶</w:t>
      </w:r>
      <w:proofErr w:type="gramEnd"/>
      <w:r w:rsidRPr="00A50C23">
        <w:rPr>
          <w:rFonts w:eastAsia="Times New Roman" w:cs="Times New Roman"/>
          <w:sz w:val="12"/>
        </w:rPr>
        <w:t xml:space="preserve"> If violence is done </w:t>
      </w:r>
      <w:r w:rsidRPr="00A50C23">
        <w:rPr>
          <w:sz w:val="12"/>
        </w:rPr>
        <w:t>against those who are unreal, then, from the perspective of violence, it fails to injure or negate those lives since those lives are already negated. But they have a strange way of remaining animated and so must be negated again (and again).</w:t>
      </w:r>
      <w:r w:rsidRPr="00A50C23">
        <w:rPr>
          <w:rFonts w:eastAsia="Times New Roman" w:cs="Times New Roman"/>
          <w:sz w:val="2"/>
        </w:rPr>
        <w:t xml:space="preserve"> </w:t>
      </w:r>
      <w:r w:rsidRPr="00A50C23">
        <w:rPr>
          <w:rFonts w:eastAsia="Times New Roman" w:cs="Times New Roman"/>
          <w:sz w:val="12"/>
        </w:rPr>
        <w:t xml:space="preserve">They cannot be mourned because they are always already lost or, rather, never "were," and they must be killed, since they seem to live on, stubbornly, in this state of deadness. Violence renews itself in the face of the apparent inexhaustibility of its object.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A50C23">
        <w:rPr>
          <w:rFonts w:eastAsia="Times New Roman" w:cs="Times New Roman"/>
          <w:sz w:val="12"/>
        </w:rPr>
        <w:t>aims.¶</w:t>
      </w:r>
      <w:proofErr w:type="gramEnd"/>
      <w:r w:rsidRPr="00A50C23">
        <w:rPr>
          <w:rFonts w:eastAsia="Times New Roman" w:cs="Times New Roman"/>
          <w:sz w:val="12"/>
        </w:rPr>
        <w:t xml:space="preserve"> How do we understand this derealization? It is one thing to argue that first, </w:t>
      </w:r>
      <w:r w:rsidRPr="00DF7958">
        <w:rPr>
          <w:b/>
          <w:iCs/>
          <w:highlight w:val="yellow"/>
          <w:u w:val="single"/>
        </w:rPr>
        <w:t>on the level of discourse, certain lives are not considered lives at all</w:t>
      </w:r>
      <w:r w:rsidRPr="00A50C23">
        <w:rPr>
          <w:rFonts w:eastAsia="Times New Roman" w:cs="Times New Roman"/>
          <w:sz w:val="12"/>
        </w:rPr>
        <w:t xml:space="preserve">, they cannot be humanized, that they fit no dominant frame for the human, and that </w:t>
      </w:r>
      <w:r w:rsidRPr="00DF7958">
        <w:rPr>
          <w:b/>
          <w:iCs/>
          <w:highlight w:val="yellow"/>
          <w:u w:val="single"/>
        </w:rPr>
        <w:t>their dehumanization</w:t>
      </w:r>
      <w:r w:rsidRPr="00A50C23">
        <w:rPr>
          <w:rFonts w:eastAsia="Times New Roman" w:cs="Times New Roman"/>
          <w:sz w:val="12"/>
        </w:rPr>
        <w:t xml:space="preserve"> occurs first, at this level, and that this level then </w:t>
      </w:r>
      <w:r w:rsidRPr="00DF7958">
        <w:rPr>
          <w:b/>
          <w:iCs/>
          <w:highlight w:val="yellow"/>
          <w:u w:val="single"/>
        </w:rPr>
        <w:t>gives rise to</w:t>
      </w:r>
      <w:r w:rsidRPr="00A50C23">
        <w:rPr>
          <w:rFonts w:eastAsia="Times New Roman" w:cs="Times New Roman"/>
          <w:sz w:val="12"/>
        </w:rPr>
        <w:t xml:space="preserve"> a physical </w:t>
      </w:r>
      <w:r w:rsidRPr="00DF7958">
        <w:rPr>
          <w:b/>
          <w:iCs/>
          <w:highlight w:val="yellow"/>
          <w:u w:val="single"/>
        </w:rPr>
        <w:t>violence that</w:t>
      </w:r>
      <w:r w:rsidRPr="00A50C23">
        <w:rPr>
          <w:rFonts w:eastAsia="Times New Roman" w:cs="Times New Roman"/>
          <w:sz w:val="12"/>
        </w:rPr>
        <w:t xml:space="preserve"> in some sense </w:t>
      </w:r>
      <w:r w:rsidRPr="00DF7958">
        <w:rPr>
          <w:b/>
          <w:iCs/>
          <w:highlight w:val="yellow"/>
          <w:u w:val="single"/>
        </w:rPr>
        <w:t>delivers the message of dehumanization</w:t>
      </w:r>
      <w:r w:rsidRPr="00A50C23">
        <w:rPr>
          <w:rFonts w:eastAsia="Times New Roman" w:cs="Times New Roman"/>
          <w:sz w:val="12"/>
        </w:rPr>
        <w:t xml:space="preserve"> that is </w:t>
      </w:r>
      <w:r w:rsidRPr="00DF7958">
        <w:rPr>
          <w:b/>
          <w:iCs/>
          <w:highlight w:val="yellow"/>
          <w:u w:val="single"/>
        </w:rPr>
        <w:t>already at work in the culture.</w:t>
      </w:r>
      <w:r w:rsidRPr="00A50C23">
        <w:rPr>
          <w:rFonts w:eastAsia="Times New Roman" w:cs="Times New Roman"/>
          <w:sz w:val="12"/>
        </w:rPr>
        <w:t xml:space="preserve"> It is another thing to say that discourse itself effects violence through omission. If 2</w:t>
      </w:r>
      <w:proofErr w:type="gramStart"/>
      <w:r w:rsidRPr="00A50C23">
        <w:rPr>
          <w:rFonts w:eastAsia="Times New Roman" w:cs="Times New Roman"/>
          <w:sz w:val="12"/>
        </w:rPr>
        <w:t>oo,ooo</w:t>
      </w:r>
      <w:proofErr w:type="gramEnd"/>
      <w:r w:rsidRPr="00A50C23">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DF7958">
        <w:rPr>
          <w:b/>
          <w:iCs/>
          <w:highlight w:val="yellow"/>
          <w:u w:val="single"/>
        </w:rPr>
        <w:t xml:space="preserve">Are there names attached to those </w:t>
      </w:r>
      <w:proofErr w:type="gramStart"/>
      <w:r w:rsidRPr="00DF7958">
        <w:rPr>
          <w:b/>
          <w:iCs/>
          <w:highlight w:val="yellow"/>
          <w:u w:val="single"/>
        </w:rPr>
        <w:t>children?</w:t>
      </w:r>
      <w:r w:rsidRPr="00A50C23">
        <w:rPr>
          <w:rFonts w:eastAsia="Times New Roman" w:cs="Times New Roman"/>
          <w:sz w:val="12"/>
        </w:rPr>
        <w:t>¶</w:t>
      </w:r>
      <w:proofErr w:type="gramEnd"/>
      <w:r w:rsidRPr="00A50C23">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DF7958">
        <w:rPr>
          <w:b/>
          <w:iCs/>
          <w:highlight w:val="yellow"/>
          <w:u w:val="single"/>
        </w:rPr>
        <w:t>a life worth valuing and preserving, a life that qualifies for recognition.</w:t>
      </w:r>
      <w:r w:rsidRPr="00A50C23">
        <w:rPr>
          <w:rFonts w:eastAsia="Times New Roman" w:cs="Times New Roman"/>
          <w:sz w:val="12"/>
        </w:rPr>
        <w:t xml:space="preserve"> Although we might argue that it would be impractical to write obituaries for all those people, or for all people, I think we </w:t>
      </w:r>
      <w:proofErr w:type="gramStart"/>
      <w:r w:rsidRPr="00A50C23">
        <w:rPr>
          <w:rFonts w:eastAsia="Times New Roman" w:cs="Times New Roman"/>
          <w:sz w:val="12"/>
        </w:rPr>
        <w:t>have to</w:t>
      </w:r>
      <w:proofErr w:type="gramEnd"/>
      <w:r w:rsidRPr="00A50C23">
        <w:rPr>
          <w:rFonts w:eastAsia="Times New Roman" w:cs="Times New Roman"/>
          <w:sz w:val="12"/>
        </w:rPr>
        <w:t xml:space="preserve"> ask, again and again, how the obituary functions as the instrument by which </w:t>
      </w:r>
      <w:proofErr w:type="spellStart"/>
      <w:r w:rsidRPr="00A50C23">
        <w:rPr>
          <w:rFonts w:eastAsia="Times New Roman" w:cs="Times New Roman"/>
          <w:sz w:val="12"/>
        </w:rPr>
        <w:t>grievability</w:t>
      </w:r>
      <w:proofErr w:type="spellEnd"/>
      <w:r w:rsidRPr="00A50C23">
        <w:rPr>
          <w:rFonts w:eastAsia="Times New Roman" w:cs="Times New Roman"/>
          <w:sz w:val="12"/>
        </w:rPr>
        <w:t xml:space="preserve"> is publicly distributed. It is </w:t>
      </w:r>
      <w:proofErr w:type="gramStart"/>
      <w:r w:rsidRPr="00A50C23">
        <w:rPr>
          <w:rFonts w:eastAsia="Times New Roman" w:cs="Times New Roman"/>
          <w:sz w:val="12"/>
        </w:rPr>
        <w:t>the means by which</w:t>
      </w:r>
      <w:proofErr w:type="gramEnd"/>
      <w:r w:rsidRPr="00A50C23">
        <w:rPr>
          <w:rFonts w:eastAsia="Times New Roman" w:cs="Times New Roman"/>
          <w:sz w:val="12"/>
        </w:rPr>
        <w:t xml:space="preserve"> a life becomes, or fails to become, a publicly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life, an icon for national self-recognition, the means by which a life becomes noteworthy. As a result, we </w:t>
      </w:r>
      <w:proofErr w:type="gramStart"/>
      <w:r w:rsidRPr="00A50C23">
        <w:rPr>
          <w:rFonts w:eastAsia="Times New Roman" w:cs="Times New Roman"/>
          <w:sz w:val="12"/>
        </w:rPr>
        <w:t>have to</w:t>
      </w:r>
      <w:proofErr w:type="gramEnd"/>
      <w:r w:rsidRPr="00A50C23">
        <w:rPr>
          <w:rFonts w:eastAsia="Times New Roman" w:cs="Times New Roman"/>
          <w:sz w:val="12"/>
        </w:rPr>
        <w:t xml:space="preserve"> consider the obituary as an act of nation-building. The matter is not a simple one, for, if a life is not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it is not quite a life; it does not qualify as a life and is not worth a note. It is already the unburied, if not the </w:t>
      </w:r>
      <w:proofErr w:type="spellStart"/>
      <w:proofErr w:type="gramStart"/>
      <w:r w:rsidRPr="00A50C23">
        <w:rPr>
          <w:rFonts w:eastAsia="Times New Roman" w:cs="Times New Roman"/>
          <w:sz w:val="12"/>
        </w:rPr>
        <w:t>unburiable</w:t>
      </w:r>
      <w:proofErr w:type="spellEnd"/>
      <w:r w:rsidRPr="00A50C23">
        <w:rPr>
          <w:rFonts w:eastAsia="Times New Roman" w:cs="Times New Roman"/>
          <w:sz w:val="12"/>
        </w:rPr>
        <w:t>.¶</w:t>
      </w:r>
      <w:proofErr w:type="gramEnd"/>
      <w:r w:rsidRPr="00A50C23">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A50C23">
        <w:rPr>
          <w:rFonts w:eastAsia="Times New Roman" w:cs="Times New Roman"/>
          <w:sz w:val="12"/>
        </w:rPr>
        <w:t>I</w:t>
      </w:r>
      <w:proofErr w:type="spellEnd"/>
      <w:r w:rsidRPr="00A50C23">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A50C23">
        <w:rPr>
          <w:rFonts w:eastAsia="Times New Roman" w:cs="Times New Roman"/>
          <w:sz w:val="12"/>
        </w:rPr>
        <w:t>grievable</w:t>
      </w:r>
      <w:proofErr w:type="spellEnd"/>
      <w:r w:rsidRPr="00A50C23">
        <w:rPr>
          <w:rFonts w:eastAsia="Times New Roman" w:cs="Times New Roman"/>
          <w:sz w:val="12"/>
        </w:rPr>
        <w:t xml:space="preserve"> losses, and how, for instance, the extensive deaths now taking place in Africa are also, in the media, for the most part unmarkable and </w:t>
      </w:r>
      <w:proofErr w:type="spellStart"/>
      <w:r w:rsidRPr="00A50C23">
        <w:rPr>
          <w:rFonts w:eastAsia="Times New Roman" w:cs="Times New Roman"/>
          <w:sz w:val="12"/>
        </w:rPr>
        <w:t>ungrievable</w:t>
      </w:r>
      <w:proofErr w:type="spellEnd"/>
      <w:r w:rsidRPr="00A50C23">
        <w:rPr>
          <w:rFonts w:eastAsia="Times New Roman" w:cs="Times New Roman"/>
          <w:sz w:val="12"/>
        </w:rPr>
        <w:t>.</w:t>
      </w:r>
    </w:p>
    <w:p w14:paraId="441BBE52" w14:textId="77777777" w:rsidR="0070246E" w:rsidRPr="00DF7958" w:rsidRDefault="0070246E" w:rsidP="0070246E">
      <w:pPr>
        <w:pStyle w:val="Heading4"/>
      </w:pPr>
      <w:r w:rsidRPr="00DF7958">
        <w:t>Apocalyptic rhetoric is an independent voter – justifies violence, trades off with addressing real risks, and causes nihilism.</w:t>
      </w:r>
    </w:p>
    <w:p w14:paraId="776126ED" w14:textId="77777777" w:rsidR="0070246E" w:rsidRPr="00DF7958" w:rsidRDefault="0070246E" w:rsidP="0070246E">
      <w:r w:rsidRPr="00DF7958">
        <w:rPr>
          <w:b/>
          <w:bCs/>
          <w:sz w:val="26"/>
        </w:rPr>
        <w:t>Pinker ’18</w:t>
      </w:r>
      <w:r w:rsidRPr="00DF7958">
        <w:t xml:space="preserve"> - Steven Pinker [Johnston Professor of Psychology, Harvard U.], </w:t>
      </w:r>
      <w:r w:rsidRPr="00DF7958">
        <w:rPr>
          <w:u w:val="single"/>
        </w:rPr>
        <w:t>Enlightenment Now: The Case for Reason, Science, Humanism, and Progress</w:t>
      </w:r>
      <w:r w:rsidRPr="00DF7958">
        <w:t>. New York: Viking. (2018). pp. 291-292</w:t>
      </w:r>
    </w:p>
    <w:p w14:paraId="651F5BD0" w14:textId="77777777" w:rsidR="0070246E" w:rsidRPr="00DF7958" w:rsidRDefault="0070246E" w:rsidP="0070246E">
      <w:pPr>
        <w:ind w:left="720"/>
        <w:rPr>
          <w:sz w:val="12"/>
          <w:szCs w:val="12"/>
        </w:rPr>
      </w:pPr>
      <w:r w:rsidRPr="00DF7958">
        <w:rPr>
          <w:sz w:val="12"/>
        </w:rPr>
        <w:t xml:space="preserve">At first glance one might think that the more thought we give to existential risks, the better. The stakes, quite literally, could not be higher. What harm could there be in getting people to think about these terrible risks? The worst that could happen is that we would take some precautions that turn out in retrospect to have been </w:t>
      </w:r>
      <w:proofErr w:type="gramStart"/>
      <w:r w:rsidRPr="00DF7958">
        <w:rPr>
          <w:sz w:val="12"/>
        </w:rPr>
        <w:t>unnecessary.¶</w:t>
      </w:r>
      <w:proofErr w:type="gramEnd"/>
      <w:r w:rsidRPr="00DF7958">
        <w:rPr>
          <w:sz w:val="12"/>
        </w:rPr>
        <w:t xml:space="preserve"> But </w:t>
      </w:r>
      <w:r w:rsidRPr="00DF7958">
        <w:rPr>
          <w:highlight w:val="yellow"/>
          <w:u w:val="single"/>
        </w:rPr>
        <w:t>apocalyptic thinking has serious downsides</w:t>
      </w:r>
      <w:r w:rsidRPr="00DF7958">
        <w:rPr>
          <w:sz w:val="12"/>
        </w:rPr>
        <w:t xml:space="preserve">. One is that </w:t>
      </w:r>
      <w:r w:rsidRPr="00DF7958">
        <w:rPr>
          <w:highlight w:val="yellow"/>
          <w:u w:val="single"/>
        </w:rPr>
        <w:t>false alarms to catastrophic risks can themselves be catastrophic. The nuclear arms race of the 1960s</w:t>
      </w:r>
      <w:r w:rsidRPr="00DF7958">
        <w:rPr>
          <w:sz w:val="12"/>
        </w:rPr>
        <w:t xml:space="preserve">, for example, </w:t>
      </w:r>
      <w:r w:rsidRPr="00DF7958">
        <w:rPr>
          <w:highlight w:val="yellow"/>
          <w:u w:val="single"/>
        </w:rPr>
        <w:t>was set off by fears of a mythical “missile gap”</w:t>
      </w:r>
      <w:r w:rsidRPr="00DF7958">
        <w:rPr>
          <w:sz w:val="12"/>
        </w:rPr>
        <w:t xml:space="preserve"> with the Soviet Union.1 </w:t>
      </w:r>
      <w:r w:rsidRPr="00DF7958">
        <w:rPr>
          <w:highlight w:val="yellow"/>
          <w:u w:val="single"/>
        </w:rPr>
        <w:t>The</w:t>
      </w:r>
      <w:r w:rsidRPr="00DF7958">
        <w:rPr>
          <w:sz w:val="12"/>
        </w:rPr>
        <w:t xml:space="preserve"> 2003 </w:t>
      </w:r>
      <w:r w:rsidRPr="00DF7958">
        <w:rPr>
          <w:highlight w:val="yellow"/>
          <w:u w:val="single"/>
        </w:rPr>
        <w:t>invasion of Iraq was justified by the uncertain but catastrophic possibility that</w:t>
      </w:r>
      <w:r w:rsidRPr="00DF7958">
        <w:rPr>
          <w:sz w:val="12"/>
        </w:rPr>
        <w:t xml:space="preserve"> Saddam </w:t>
      </w:r>
      <w:r w:rsidRPr="00DF7958">
        <w:rPr>
          <w:highlight w:val="yellow"/>
          <w:u w:val="single"/>
        </w:rPr>
        <w:t>Hussein was developing nuclear weapons</w:t>
      </w:r>
      <w:r w:rsidRPr="00DF7958">
        <w:rPr>
          <w:sz w:val="12"/>
        </w:rPr>
        <w:t xml:space="preserve"> and planning to use them against the United States. (As George W. Bush put it, “We cannot wait for the final proof—the smoking gun—that could come in the form of a mushroom cloud.”) And as we shall see, one of the reasons the great powers refuse to take the common-sense pledge that they won’t be the first to use nuclear weapons is that they want to reserve the right to use them against other supposed existential threats such as bioterror and cyberattacks.2 Sowing fear about hypothetical disasters, far from safeguarding the future of humanity, can endanger it.¶ </w:t>
      </w:r>
      <w:r w:rsidRPr="00DF7958">
        <w:rPr>
          <w:highlight w:val="yellow"/>
          <w:u w:val="single"/>
        </w:rPr>
        <w:t>A second hazard of enumerating doomsday scenarios is that humanity has a finite budget of resources, brainpower, and anxiety.</w:t>
      </w:r>
      <w:r w:rsidRPr="00DF7958">
        <w:rPr>
          <w:sz w:val="12"/>
        </w:rPr>
        <w:t xml:space="preserve"> You can’t worry about everything. Some of the threats facing us, like climate change and nuclear war, are unmistakable, and will require immense effort and ingenuity to mitigate. </w:t>
      </w:r>
      <w:r w:rsidRPr="00DF7958">
        <w:rPr>
          <w:highlight w:val="yellow"/>
          <w:u w:val="single"/>
        </w:rPr>
        <w:t>Folding them into a list of exotic scenarios with minuscule or unknown probabilities can only dilute the sense of urgency.</w:t>
      </w:r>
      <w:r w:rsidRPr="00DF7958">
        <w:rPr>
          <w:sz w:val="12"/>
        </w:rPr>
        <w:t xml:space="preserve"> Recall that </w:t>
      </w:r>
      <w:r w:rsidRPr="00DF7958">
        <w:rPr>
          <w:highlight w:val="yellow"/>
          <w:u w:val="single"/>
        </w:rPr>
        <w:t>people are poor at assessing probabilities, especially small ones, and instead play out scenarios in their mind’s eye. If two scenarios are equally imaginable, they may be considered equally probable, and people will worry about the genuine hazard no more than about the science-fiction plotline.</w:t>
      </w:r>
      <w:r w:rsidRPr="00DF7958">
        <w:rPr>
          <w:sz w:val="12"/>
        </w:rPr>
        <w:t xml:space="preserve"> And the more ways people can imagine bad things happening, the higher their estimate that something bad </w:t>
      </w:r>
      <w:r w:rsidRPr="00DF7958">
        <w:rPr>
          <w:i/>
          <w:sz w:val="12"/>
        </w:rPr>
        <w:t>will</w:t>
      </w:r>
      <w:r w:rsidRPr="00DF7958">
        <w:rPr>
          <w:sz w:val="12"/>
        </w:rPr>
        <w:t xml:space="preserve"> happen.¶ And </w:t>
      </w:r>
      <w:r w:rsidRPr="00DF7958">
        <w:rPr>
          <w:highlight w:val="yellow"/>
          <w:u w:val="single"/>
        </w:rPr>
        <w:t>that leads to the greatest danger of all</w:t>
      </w:r>
      <w:r w:rsidRPr="00DF7958">
        <w:rPr>
          <w:sz w:val="12"/>
        </w:rPr>
        <w:t xml:space="preserve">: that </w:t>
      </w:r>
      <w:r w:rsidRPr="00DF7958">
        <w:rPr>
          <w:highlight w:val="yellow"/>
          <w:u w:val="single"/>
        </w:rPr>
        <w:t>people will think</w:t>
      </w:r>
      <w:r w:rsidRPr="00DF7958">
        <w:rPr>
          <w:sz w:val="12"/>
        </w:rPr>
        <w:t xml:space="preserve">, as a recent New York Times article put it, “These grim facts should lead any reasonable person to conclude that humanity is screwed.”3 </w:t>
      </w:r>
      <w:r w:rsidRPr="00DF7958">
        <w:rPr>
          <w:highlight w:val="yellow"/>
          <w:u w:val="single"/>
        </w:rPr>
        <w:t>If humanity is screwed, why sacrifice anything to reduce potential risks?</w:t>
      </w:r>
      <w:r w:rsidRPr="00DF7958">
        <w:rPr>
          <w:sz w:val="12"/>
        </w:rPr>
        <w:t xml:space="preserve"> Why forgo the convenience of fossil fuels, or exhort governments to rethink their nuclear weapons policies? Eat, drink, and be merry, for tomorrow we die! A 2013 survey in four English-speaking countries showed that among the respondents who believe that our way of life will probably end in a century, a majority endorsed the statement “The world’s future looks </w:t>
      </w:r>
      <w:proofErr w:type="gramStart"/>
      <w:r w:rsidRPr="00DF7958">
        <w:rPr>
          <w:sz w:val="12"/>
        </w:rPr>
        <w:t>grim</w:t>
      </w:r>
      <w:proofErr w:type="gramEnd"/>
      <w:r w:rsidRPr="00DF7958">
        <w:rPr>
          <w:sz w:val="12"/>
        </w:rPr>
        <w:t xml:space="preserve"> so we have to focus on looking after ourselves and those we love.”4¶ </w:t>
      </w:r>
      <w:r w:rsidRPr="00DF7958">
        <w:rPr>
          <w:sz w:val="12"/>
          <w:szCs w:val="12"/>
        </w:rPr>
        <w:t xml:space="preserve">Few writers on technological risk give much thought to the cumulative psychological effects of the drumbeat of doom. As Elin Kelsey, an environmental communicator, points out, “We have media ratings to protect children from sex or violence in movies, but we think nothing of inviting a scientist into a </w:t>
      </w:r>
      <w:proofErr w:type="gramStart"/>
      <w:r w:rsidRPr="00DF7958">
        <w:rPr>
          <w:sz w:val="12"/>
          <w:szCs w:val="12"/>
        </w:rPr>
        <w:t>second grade</w:t>
      </w:r>
      <w:proofErr w:type="gramEnd"/>
      <w:r w:rsidRPr="00DF7958">
        <w:rPr>
          <w:sz w:val="12"/>
          <w:szCs w:val="12"/>
        </w:rPr>
        <w:t xml:space="preserve"> classroom and telling the kids the planet is ruined. A quarter of (Australian) children are so troubled about the state of the world that they honestly believe it will come to an end before they get older.”5 According to recent polls, so do 15 percent of people worldwide, and between a quarter and a third of Americans.6 In The Progress Paradox, the journalist Gregg Easterbrook suggests that a major reason that Americans are not happier, despite their rising objective fortunes, is “collapse anxiety”: the fear that civilization may implode and there’s nothing anyone can do about it.</w:t>
      </w:r>
    </w:p>
    <w:p w14:paraId="5E8F8CDC" w14:textId="77777777" w:rsidR="0070246E" w:rsidRPr="0070246E" w:rsidRDefault="0070246E" w:rsidP="0070246E"/>
    <w:sectPr w:rsidR="0070246E" w:rsidRPr="0070246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24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1"/>
    <w:rsid w:val="0009431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46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C1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0D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5C1"/>
    <w:rsid w:val="00E903E0"/>
    <w:rsid w:val="00EA1115"/>
    <w:rsid w:val="00EA39EB"/>
    <w:rsid w:val="00EA58CE"/>
    <w:rsid w:val="00EB33FF"/>
    <w:rsid w:val="00EB3D1A"/>
    <w:rsid w:val="00EC2759"/>
    <w:rsid w:val="00EC7106"/>
    <w:rsid w:val="00ED0120"/>
    <w:rsid w:val="00ED034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E4C"/>
    <w:rsid w:val="00F277AA"/>
    <w:rsid w:val="00F31955"/>
    <w:rsid w:val="00F34C06"/>
    <w:rsid w:val="00F43EA3"/>
    <w:rsid w:val="00F50C55"/>
    <w:rsid w:val="00F5584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E58D5A"/>
  <w14:defaultImageDpi w14:val="300"/>
  <w15:docId w15:val="{57747B5D-3A71-0F4F-A913-FD38FB92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246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024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24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24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024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24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246E"/>
  </w:style>
  <w:style w:type="character" w:customStyle="1" w:styleId="Heading1Char">
    <w:name w:val="Heading 1 Char"/>
    <w:aliases w:val="Pocket Char"/>
    <w:basedOn w:val="DefaultParagraphFont"/>
    <w:link w:val="Heading1"/>
    <w:uiPriority w:val="9"/>
    <w:rsid w:val="007024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24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246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0246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0246E"/>
    <w:rPr>
      <w:b/>
      <w:sz w:val="26"/>
      <w:u w:val="none"/>
    </w:rPr>
  </w:style>
  <w:style w:type="character" w:customStyle="1" w:styleId="StyleUnderline">
    <w:name w:val="Style Underline"/>
    <w:aliases w:val="Underline"/>
    <w:basedOn w:val="DefaultParagraphFont"/>
    <w:uiPriority w:val="1"/>
    <w:qFormat/>
    <w:rsid w:val="0070246E"/>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70246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0246E"/>
    <w:rPr>
      <w:color w:val="auto"/>
      <w:u w:val="none"/>
    </w:rPr>
  </w:style>
  <w:style w:type="character" w:styleId="Hyperlink">
    <w:name w:val="Hyperlink"/>
    <w:basedOn w:val="DefaultParagraphFont"/>
    <w:uiPriority w:val="99"/>
    <w:unhideWhenUsed/>
    <w:rsid w:val="0070246E"/>
    <w:rPr>
      <w:color w:val="auto"/>
      <w:u w:val="none"/>
    </w:rPr>
  </w:style>
  <w:style w:type="paragraph" w:styleId="DocumentMap">
    <w:name w:val="Document Map"/>
    <w:basedOn w:val="Normal"/>
    <w:link w:val="DocumentMapChar"/>
    <w:uiPriority w:val="99"/>
    <w:semiHidden/>
    <w:unhideWhenUsed/>
    <w:rsid w:val="007024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246E"/>
    <w:rPr>
      <w:rFonts w:ascii="Lucida Grande" w:hAnsi="Lucida Grande" w:cs="Lucida Grande"/>
    </w:rPr>
  </w:style>
  <w:style w:type="paragraph" w:customStyle="1" w:styleId="textbold">
    <w:name w:val="text bold"/>
    <w:basedOn w:val="Normal"/>
    <w:link w:val="Emphasis"/>
    <w:uiPriority w:val="20"/>
    <w:qFormat/>
    <w:rsid w:val="0070246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faccess.org/sites/default/files/2018-06/VAC_report_A%20Fair%20Shot%20for%20Vaccine%20Affordability_ENG_2017.pdf" TargetMode="External"/><Relationship Id="rId5" Type="http://schemas.openxmlformats.org/officeDocument/2006/relationships/numbering" Target="numbering.xml"/><Relationship Id="rId10"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customXml" Target="../customXml/item4.xml"/><Relationship Id="rId9" Type="http://schemas.openxmlformats.org/officeDocument/2006/relationships/hyperlink" Target="https://msfaccess.org/sites/default/files/2018-06/VAC_report_A%20Fair%20Shot%20for%20Vaccine%20Affordability_ENG_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nehann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053F905D-1D42-3D41-809E-8564EC3898AF}">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6823</Words>
  <Characters>38893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Julianne Hannon</cp:lastModifiedBy>
  <cp:revision>1</cp:revision>
  <dcterms:created xsi:type="dcterms:W3CDTF">2021-10-09T14:43:00Z</dcterms:created>
  <dcterms:modified xsi:type="dcterms:W3CDTF">2021-10-09T14:58:00Z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