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3C9" w14:textId="77777777" w:rsidR="007446B1" w:rsidRDefault="007446B1" w:rsidP="007446B1">
      <w:pPr>
        <w:pStyle w:val="Heading2"/>
      </w:pPr>
      <w:r>
        <w:t>I. Vaccine Apartheid</w:t>
      </w:r>
    </w:p>
    <w:p w14:paraId="5F8C8EFE" w14:textId="77777777" w:rsidR="007446B1" w:rsidRPr="00BB588A" w:rsidRDefault="007446B1" w:rsidP="007446B1">
      <w:pPr>
        <w:pStyle w:val="Heading4"/>
        <w:rPr>
          <w:rFonts w:cs="Calibri"/>
          <w:color w:val="FF0000"/>
        </w:rPr>
      </w:pPr>
      <w:r w:rsidRPr="00BB588A">
        <w:rPr>
          <w:rFonts w:cs="Calibri"/>
        </w:rPr>
        <w:t xml:space="preserve">A TRIPS waiver for covid vaccines will not pass in the squo. Baschuk 7/26 </w:t>
      </w:r>
    </w:p>
    <w:p w14:paraId="2E569279" w14:textId="77777777" w:rsidR="007446B1" w:rsidRPr="00BB588A" w:rsidRDefault="007446B1" w:rsidP="007446B1">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4A3DEA86" w14:textId="77777777" w:rsidR="007446B1" w:rsidRPr="003C7242" w:rsidRDefault="007446B1" w:rsidP="007446B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45AE3DB" w14:textId="77777777" w:rsidR="007446B1" w:rsidRPr="00161F0C" w:rsidRDefault="007446B1" w:rsidP="007446B1">
      <w:pPr>
        <w:pStyle w:val="Heading4"/>
      </w:pPr>
      <w:r>
        <w:t>The only way to solve the pandemic is global vaccination, but current production is woefully short.</w:t>
      </w:r>
    </w:p>
    <w:p w14:paraId="6DE425D8"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48CAEC7" w14:textId="77777777" w:rsidR="007446B1" w:rsidRPr="002C3011" w:rsidRDefault="007446B1" w:rsidP="007446B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19E3EF" w14:textId="77777777" w:rsidR="007446B1" w:rsidRPr="00161F0C" w:rsidRDefault="007446B1" w:rsidP="007446B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4A00EB" w14:textId="77777777" w:rsidR="007446B1" w:rsidRPr="00161F0C" w:rsidRDefault="007446B1" w:rsidP="007446B1">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1220F1" w14:textId="77777777" w:rsidR="007446B1" w:rsidRPr="00161F0C" w:rsidRDefault="007446B1" w:rsidP="007446B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C86BB34" w14:textId="77777777" w:rsidR="007446B1" w:rsidRPr="00E16557" w:rsidRDefault="007446B1" w:rsidP="007446B1">
      <w:pPr>
        <w:pStyle w:val="Heading4"/>
      </w:pPr>
      <w:r w:rsidRPr="00E16557">
        <w:t>Compulsory licensing is not sufficient – drug company resistance, IP thickets, and devolved decision-making.</w:t>
      </w:r>
    </w:p>
    <w:p w14:paraId="07C8AB30"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85BF621" w14:textId="77777777" w:rsidR="007446B1" w:rsidRPr="002F264B" w:rsidRDefault="007446B1" w:rsidP="007446B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AFE117A"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FF145B8" w14:textId="77777777" w:rsidR="007446B1" w:rsidRPr="007108BA" w:rsidRDefault="007446B1" w:rsidP="007446B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60C79DD" w14:textId="77777777" w:rsidR="007446B1" w:rsidRPr="00DC78EB" w:rsidRDefault="007446B1" w:rsidP="007446B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7ABDAD7" w14:textId="77777777" w:rsidR="007446B1" w:rsidRDefault="007446B1" w:rsidP="007446B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6F755DB" w14:textId="77777777" w:rsidR="007446B1" w:rsidRPr="00076CD9" w:rsidRDefault="007446B1" w:rsidP="007446B1">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9A56DAC" w14:textId="77777777" w:rsidR="007446B1" w:rsidRPr="00076CD9" w:rsidRDefault="007446B1" w:rsidP="007446B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5A6D6BC0" w14:textId="77777777" w:rsidR="007446B1" w:rsidRPr="000A3F40" w:rsidRDefault="007446B1" w:rsidP="007446B1">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2CB7FCA" w14:textId="77777777" w:rsidR="007446B1" w:rsidRPr="00DC78EB" w:rsidRDefault="007446B1" w:rsidP="007446B1">
      <w:pPr>
        <w:rPr>
          <w:sz w:val="12"/>
        </w:rPr>
      </w:pPr>
    </w:p>
    <w:p w14:paraId="43F23675" w14:textId="77777777" w:rsidR="007446B1" w:rsidRPr="00DC78EB" w:rsidRDefault="007446B1" w:rsidP="007446B1">
      <w:pPr>
        <w:rPr>
          <w:sz w:val="12"/>
        </w:rPr>
      </w:pPr>
    </w:p>
    <w:p w14:paraId="3E200AAF" w14:textId="77777777" w:rsidR="007446B1" w:rsidRDefault="007446B1" w:rsidP="007446B1">
      <w:pPr>
        <w:pStyle w:val="Heading2"/>
      </w:pPr>
      <w:r>
        <w:t>II. Solvency</w:t>
      </w:r>
    </w:p>
    <w:p w14:paraId="6E46AFCB" w14:textId="77777777" w:rsidR="007446B1" w:rsidRPr="00E16557" w:rsidRDefault="007446B1" w:rsidP="007446B1">
      <w:pPr>
        <w:pStyle w:val="Heading4"/>
      </w:pPr>
      <w:r>
        <w:t>Plan text: The member nations of the World Trade Organization ought to waive intellectual property protections for Covid-19 related medicines.</w:t>
      </w:r>
    </w:p>
    <w:p w14:paraId="28D2DEE1" w14:textId="77777777" w:rsidR="007446B1" w:rsidRPr="00E16557" w:rsidRDefault="007446B1" w:rsidP="007446B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CBD3960" w14:textId="77777777" w:rsidR="007446B1" w:rsidRPr="00DC5CFA" w:rsidRDefault="007446B1" w:rsidP="007446B1">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424EF755" w14:textId="77777777" w:rsidR="007446B1" w:rsidRPr="00E16557" w:rsidRDefault="007446B1" w:rsidP="007446B1">
      <w:pPr>
        <w:pStyle w:val="Heading4"/>
      </w:pPr>
      <w:r w:rsidRPr="00E16557">
        <w:t>A waiver would increase leverage over pharma and provide legal certainty needed to spur critical production.</w:t>
      </w:r>
    </w:p>
    <w:p w14:paraId="6A736173"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76E765B" w14:textId="77777777" w:rsidR="007446B1" w:rsidRPr="00D308C4" w:rsidRDefault="007446B1" w:rsidP="007446B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13BF6B63" w14:textId="77777777" w:rsidR="007446B1" w:rsidRPr="00E16557" w:rsidRDefault="007446B1" w:rsidP="007446B1">
      <w:pPr>
        <w:pStyle w:val="Heading4"/>
      </w:pPr>
      <w:r>
        <w:t>Legal certainty unlocks global production.</w:t>
      </w:r>
    </w:p>
    <w:p w14:paraId="31875EC7"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14BB968" w14:textId="77777777" w:rsidR="007446B1" w:rsidRPr="0061477E" w:rsidRDefault="007446B1" w:rsidP="007446B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1149EB4"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F1923A6" w14:textId="77777777" w:rsidR="007446B1" w:rsidRPr="007108BA" w:rsidRDefault="007446B1" w:rsidP="007446B1">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279835B" w14:textId="77777777" w:rsidR="007446B1" w:rsidRPr="00F828E6" w:rsidRDefault="007446B1" w:rsidP="007446B1">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AB0EAB0" w14:textId="77777777" w:rsidR="007446B1" w:rsidRDefault="007446B1" w:rsidP="007446B1">
      <w:pPr>
        <w:pStyle w:val="Heading2"/>
      </w:pPr>
      <w:r>
        <w:t>III. Framing</w:t>
      </w:r>
    </w:p>
    <w:p w14:paraId="5028375B"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31E07A99" w14:textId="77777777" w:rsidR="007446B1" w:rsidRPr="003C5A91" w:rsidRDefault="007446B1" w:rsidP="007446B1">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0BCBFF93" w14:textId="77777777" w:rsidR="007446B1" w:rsidRPr="00DA48B2" w:rsidRDefault="007446B1" w:rsidP="007446B1">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2C186286" w14:textId="77777777" w:rsidR="007446B1" w:rsidRDefault="007446B1" w:rsidP="007446B1">
      <w:pPr>
        <w:pStyle w:val="Heading2"/>
        <w:rPr>
          <w:rFonts w:eastAsia="MS Gothic"/>
        </w:rPr>
      </w:pPr>
      <w:r>
        <w:rPr>
          <w:rFonts w:eastAsia="MS Gothic"/>
        </w:rPr>
        <w:t>Underview</w:t>
      </w:r>
    </w:p>
    <w:p w14:paraId="3E888A64"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Their disads will surely be ridiculous.</w:t>
      </w:r>
    </w:p>
    <w:p w14:paraId="173204C2"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74ED4590" w14:textId="77777777" w:rsidR="007446B1" w:rsidRPr="003C5A91" w:rsidRDefault="007446B1" w:rsidP="007446B1">
      <w:pPr>
        <w:rPr>
          <w:rFonts w:eastAsia="Cambria"/>
        </w:rPr>
      </w:pPr>
    </w:p>
    <w:p w14:paraId="4D92A344"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D8E4E95" w14:textId="77777777" w:rsidR="007446B1" w:rsidRPr="003C5A91" w:rsidRDefault="007446B1" w:rsidP="007446B1">
      <w:pPr>
        <w:rPr>
          <w:rFonts w:eastAsia="Cambria"/>
        </w:rPr>
      </w:pPr>
    </w:p>
    <w:p w14:paraId="27696CAB"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127A9AFD" w14:textId="77777777" w:rsidR="007446B1" w:rsidRPr="003C5A91" w:rsidRDefault="007446B1" w:rsidP="007446B1">
      <w:pPr>
        <w:rPr>
          <w:rFonts w:eastAsia="Cambria"/>
        </w:rPr>
      </w:pPr>
    </w:p>
    <w:p w14:paraId="04989E9A" w14:textId="77777777" w:rsidR="007446B1" w:rsidRPr="003C5A91" w:rsidRDefault="007446B1" w:rsidP="007446B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6E092062" w14:textId="77777777" w:rsidR="007446B1" w:rsidRPr="003C5A91" w:rsidRDefault="007446B1" w:rsidP="007446B1">
      <w:pPr>
        <w:rPr>
          <w:rFonts w:eastAsia="Cambria"/>
        </w:rPr>
      </w:pPr>
    </w:p>
    <w:p w14:paraId="6F2C3068" w14:textId="77777777" w:rsidR="007446B1" w:rsidRDefault="007446B1" w:rsidP="007446B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A9CDD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6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04916"/>
  <w14:defaultImageDpi w14:val="300"/>
  <w15:docId w15:val="{FFD412D2-42FF-C146-ABA2-4C3431E8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46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46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46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46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7446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46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6B1"/>
  </w:style>
  <w:style w:type="character" w:customStyle="1" w:styleId="Heading1Char">
    <w:name w:val="Heading 1 Char"/>
    <w:aliases w:val="Pocket Char"/>
    <w:basedOn w:val="DefaultParagraphFont"/>
    <w:link w:val="Heading1"/>
    <w:uiPriority w:val="9"/>
    <w:rsid w:val="007446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46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46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446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46B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446B1"/>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7446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446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7446B1"/>
    <w:rPr>
      <w:color w:val="auto"/>
      <w:u w:val="none"/>
    </w:rPr>
  </w:style>
  <w:style w:type="paragraph" w:styleId="DocumentMap">
    <w:name w:val="Document Map"/>
    <w:basedOn w:val="Normal"/>
    <w:link w:val="DocumentMapChar"/>
    <w:uiPriority w:val="99"/>
    <w:semiHidden/>
    <w:unhideWhenUsed/>
    <w:rsid w:val="007446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6B1"/>
    <w:rPr>
      <w:rFonts w:ascii="Lucida Grande" w:hAnsi="Lucida Grande" w:cs="Lucida Grande"/>
    </w:rPr>
  </w:style>
  <w:style w:type="paragraph" w:customStyle="1" w:styleId="textbold">
    <w:name w:val="text bold"/>
    <w:basedOn w:val="Normal"/>
    <w:link w:val="Emphasis"/>
    <w:uiPriority w:val="20"/>
    <w:qFormat/>
    <w:rsid w:val="007446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7367</Words>
  <Characters>41995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cp:revision>
  <dcterms:created xsi:type="dcterms:W3CDTF">2021-10-08T20:27:00Z</dcterms:created>
  <dcterms:modified xsi:type="dcterms:W3CDTF">2021-10-08T20:27:00Z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